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C9A7B6" w14:textId="77777777" w:rsidR="00E76345" w:rsidRDefault="00E76345" w:rsidP="00E76345">
      <w:pPr>
        <w:pStyle w:val="Heading3"/>
      </w:pPr>
      <w:r>
        <w:t>1AC: Innovation</w:t>
      </w:r>
    </w:p>
    <w:p w14:paraId="7933E939" w14:textId="77777777" w:rsidR="00E76345" w:rsidRDefault="00E76345" w:rsidP="00E76345">
      <w:pPr>
        <w:pStyle w:val="Heading4"/>
      </w:pPr>
      <w:r>
        <w:t>Advantage 1 is Innovation</w:t>
      </w:r>
    </w:p>
    <w:p w14:paraId="5787366D" w14:textId="77777777" w:rsidR="00E76345" w:rsidRDefault="00E76345" w:rsidP="00E76345">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793FE436" w14:textId="77777777" w:rsidR="00E76345" w:rsidRPr="005B38BB" w:rsidRDefault="00E76345" w:rsidP="00E76345">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9"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2322EC0C" w14:textId="77777777" w:rsidR="00E76345" w:rsidRDefault="00E76345" w:rsidP="00E76345">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r w:rsidRPr="00B14BDF">
        <w:rPr>
          <w:b/>
          <w:bCs/>
          <w:u w:val="single"/>
        </w:rPr>
        <w:t>over and over again</w:t>
      </w:r>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0DC648BA" w14:textId="77777777" w:rsidR="00E76345" w:rsidRPr="007E660D" w:rsidRDefault="00E76345" w:rsidP="00E76345">
      <w:pPr>
        <w:rPr>
          <w:sz w:val="16"/>
        </w:rPr>
      </w:pPr>
    </w:p>
    <w:p w14:paraId="0AE0BC2C" w14:textId="77777777" w:rsidR="00E76345" w:rsidRDefault="00E76345" w:rsidP="00E76345">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6A9FAB17" w14:textId="77777777" w:rsidR="00E76345" w:rsidRPr="005B38BB" w:rsidRDefault="00E76345" w:rsidP="00E76345">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10"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0A7379A9" w14:textId="77777777" w:rsidR="00E76345" w:rsidRDefault="00E76345" w:rsidP="00E76345">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B14BDF">
        <w:rPr>
          <w:u w:val="single"/>
        </w:rPr>
        <w:t>current</w:t>
      </w:r>
      <w:r w:rsidRPr="00B14BDF">
        <w:rPr>
          <w:sz w:val="16"/>
        </w:rPr>
        <w:t xml:space="preserve"> </w:t>
      </w:r>
      <w:r w:rsidRPr="00B14BDF">
        <w:rPr>
          <w:u w:val="single"/>
        </w:rPr>
        <w:t>state of affairs</w:t>
      </w:r>
      <w:r w:rsidRPr="00B14BDF">
        <w:rPr>
          <w:sz w:val="16"/>
        </w:rPr>
        <w:t xml:space="preserve"> </w:t>
      </w:r>
      <w:r w:rsidRPr="00B14BDF">
        <w:rPr>
          <w:b/>
          <w:bCs/>
          <w:u w:val="single"/>
          <w:bdr w:val="single" w:sz="4" w:space="0" w:color="auto"/>
        </w:rPr>
        <w:t>is harming innovation</w:t>
      </w:r>
      <w:r w:rsidRPr="007E660D">
        <w:rPr>
          <w:sz w:val="16"/>
        </w:rPr>
        <w:t xml:space="preserve"> in tangible </w:t>
      </w:r>
      <w:r w:rsidRPr="007E660D">
        <w:rPr>
          <w:sz w:val="16"/>
        </w:rPr>
        <w:lastRenderedPageBreak/>
        <w:t xml:space="preserve">ways. </w:t>
      </w:r>
      <w:r w:rsidRPr="00B14BDF">
        <w:rPr>
          <w:u w:val="single"/>
        </w:rPr>
        <w:t>Rather than creating new medicines</w:t>
      </w:r>
      <w:r w:rsidRPr="007E660D">
        <w:rPr>
          <w:sz w:val="16"/>
        </w:rPr>
        <w:t>—sallying forth into new frontiers for the benefit of society—</w:t>
      </w:r>
      <w:r w:rsidRPr="00B14BDF">
        <w:rPr>
          <w:rStyle w:val="StyleUnderline"/>
          <w:sz w:val="24"/>
        </w:rPr>
        <w:t xml:space="preserve">drug </w:t>
      </w:r>
      <w:r w:rsidRPr="001B373A">
        <w:rPr>
          <w:rStyle w:val="StyleUnderline"/>
          <w:sz w:val="24"/>
          <w:highlight w:val="green"/>
        </w:rPr>
        <w:t xml:space="preserve">companies </w:t>
      </w:r>
      <w:r w:rsidRPr="00B14BDF">
        <w:rPr>
          <w:rStyle w:val="StyleUnderline"/>
          <w:sz w:val="24"/>
        </w:rPr>
        <w:t xml:space="preserve">are </w:t>
      </w:r>
      <w:r w:rsidRPr="001B373A">
        <w:rPr>
          <w:rStyle w:val="StyleUnderline"/>
          <w:sz w:val="24"/>
          <w:highlight w:val="green"/>
        </w:rPr>
        <w:t xml:space="preserve">focusing </w:t>
      </w:r>
      <w:r w:rsidRPr="007E660D">
        <w:rPr>
          <w:rStyle w:val="StyleUnderline"/>
          <w:sz w:val="24"/>
        </w:rPr>
        <w:t xml:space="preserve">their </w:t>
      </w:r>
      <w:r w:rsidRPr="00B14BDF">
        <w:rPr>
          <w:rStyle w:val="StyleUnderline"/>
          <w:sz w:val="24"/>
        </w:rPr>
        <w:t xml:space="preserve">time and </w:t>
      </w:r>
      <w:r w:rsidRPr="001B373A">
        <w:rPr>
          <w:rStyle w:val="StyleUnderline"/>
          <w:sz w:val="24"/>
          <w:highlight w:val="green"/>
        </w:rPr>
        <w:t xml:space="preserve">effort extending </w:t>
      </w:r>
      <w:r w:rsidRPr="001B373A">
        <w:rPr>
          <w:rStyle w:val="StyleUnderline"/>
          <w:bCs/>
          <w:sz w:val="24"/>
          <w:highlight w:val="green"/>
          <w:bdr w:val="single" w:sz="4" w:space="0" w:color="auto"/>
        </w:rPr>
        <w:t>the patent life of old products</w:t>
      </w:r>
      <w:r w:rsidRPr="007E660D">
        <w:rPr>
          <w:rStyle w:val="StyleUnderline"/>
          <w:sz w:val="24"/>
        </w:rPr>
        <w:t>.</w:t>
      </w:r>
      <w:r w:rsidRPr="007E660D">
        <w:rPr>
          <w:sz w:val="16"/>
        </w:rPr>
        <w:t xml:space="preserve"> </w:t>
      </w:r>
      <w:r w:rsidRPr="00B14BDF">
        <w:rPr>
          <w:rStyle w:val="StyleUnderline"/>
          <w:sz w:val="24"/>
        </w:rPr>
        <w:t>This</w:t>
      </w:r>
      <w:r w:rsidRPr="00B14BDF">
        <w:rPr>
          <w:sz w:val="16"/>
        </w:rPr>
        <w:t xml:space="preserve">, of course, </w:t>
      </w:r>
      <w:r w:rsidRPr="00B14BDF">
        <w:rPr>
          <w:rStyle w:val="StyleUnderline"/>
          <w:sz w:val="24"/>
        </w:rPr>
        <w:t>is not the innovation one would hope for</w:t>
      </w:r>
      <w:r w:rsidRPr="00B14BDF">
        <w:rPr>
          <w:sz w:val="16"/>
        </w:rPr>
        <w:t xml:space="preserve">. </w:t>
      </w:r>
      <w:r w:rsidRPr="00B14BDF">
        <w:rPr>
          <w:u w:val="single"/>
        </w:rPr>
        <w:t>The</w:t>
      </w:r>
      <w:r w:rsidRPr="007E660D">
        <w:rPr>
          <w:u w:val="single"/>
        </w:rPr>
        <w:t xml:space="preserv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B373A">
        <w:rPr>
          <w:rStyle w:val="StyleUnderline"/>
          <w:sz w:val="24"/>
          <w:highlight w:val="green"/>
        </w:rPr>
        <w:t>78% of the drugs associated with new patents</w:t>
      </w:r>
      <w:r w:rsidRPr="001B373A">
        <w:rPr>
          <w:highlight w:val="green"/>
          <w:u w:val="single"/>
        </w:rPr>
        <w:t xml:space="preserve"> </w:t>
      </w:r>
      <w:r w:rsidRPr="007E660D">
        <w:rPr>
          <w:u w:val="single"/>
        </w:rPr>
        <w:t xml:space="preserve">in the FDA’s records </w:t>
      </w:r>
      <w:r w:rsidRPr="001B373A">
        <w:rPr>
          <w:rStyle w:val="StyleUnderline"/>
          <w:bCs/>
          <w:sz w:val="24"/>
          <w:highlight w:val="green"/>
          <w:bdr w:val="single" w:sz="4" w:space="0" w:color="auto"/>
        </w:rPr>
        <w:t xml:space="preserve">were </w:t>
      </w:r>
      <w:r w:rsidRPr="00B14BDF">
        <w:rPr>
          <w:rStyle w:val="StyleUnderline"/>
          <w:bCs/>
          <w:sz w:val="24"/>
          <w:bdr w:val="single" w:sz="4" w:space="0" w:color="auto"/>
        </w:rPr>
        <w:t>not new drugs</w:t>
      </w:r>
      <w:r w:rsidRPr="00B14BDF">
        <w:rPr>
          <w:rStyle w:val="StyleUnderline"/>
          <w:sz w:val="24"/>
        </w:rPr>
        <w:t xml:space="preserve"> </w:t>
      </w:r>
      <w:r w:rsidRPr="007E660D">
        <w:rPr>
          <w:u w:val="single"/>
        </w:rPr>
        <w:t xml:space="preserve">coming on the market, </w:t>
      </w:r>
      <w:r w:rsidRPr="00B14BDF">
        <w:rPr>
          <w:u w:val="single"/>
        </w:rPr>
        <w:t xml:space="preserve">but </w:t>
      </w:r>
      <w:r w:rsidRPr="001B373A">
        <w:rPr>
          <w:highlight w:val="green"/>
          <w:u w:val="single"/>
        </w:rPr>
        <w:t>existing drugs</w:t>
      </w:r>
      <w:r w:rsidRPr="007E660D">
        <w:rPr>
          <w:u w:val="single"/>
        </w:rPr>
        <w:t xml:space="preserve">. In some years, the percentage </w:t>
      </w:r>
      <w:r w:rsidRPr="00B14BDF">
        <w:rPr>
          <w:u w:val="single"/>
        </w:rPr>
        <w:t>reached as high as 80%.</w:t>
      </w:r>
      <w:r w:rsidRPr="007E660D">
        <w:rPr>
          <w:u w:val="single"/>
        </w:rPr>
        <w:t xml:space="preserve">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B373A">
        <w:rPr>
          <w:rStyle w:val="StyleUnderline"/>
          <w:sz w:val="24"/>
          <w:highlight w:val="green"/>
        </w:rPr>
        <w:t xml:space="preserve">40% </w:t>
      </w:r>
      <w:r w:rsidRPr="00B14BDF">
        <w:rPr>
          <w:rStyle w:val="StyleUnderline"/>
          <w:sz w:val="24"/>
        </w:rPr>
        <w:t xml:space="preserve">of all drugs </w:t>
      </w:r>
      <w:r w:rsidRPr="007E660D">
        <w:rPr>
          <w:u w:val="single"/>
        </w:rPr>
        <w:t xml:space="preserve">available on the market </w:t>
      </w:r>
      <w:r w:rsidRPr="001B373A">
        <w:rPr>
          <w:rStyle w:val="StyleUnderline"/>
          <w:sz w:val="24"/>
          <w:highlight w:val="green"/>
        </w:rPr>
        <w:t xml:space="preserve">created </w:t>
      </w:r>
      <w:r w:rsidRPr="007E660D">
        <w:rPr>
          <w:rStyle w:val="StyleUnderline"/>
          <w:sz w:val="24"/>
        </w:rPr>
        <w:t xml:space="preserve">additional </w:t>
      </w:r>
      <w:r w:rsidRPr="001B373A">
        <w:rPr>
          <w:rStyle w:val="StyleUnderline"/>
          <w:sz w:val="24"/>
          <w:highlight w:val="green"/>
        </w:rPr>
        <w:t xml:space="preserve">market barriers by </w:t>
      </w:r>
      <w:r w:rsidRPr="001B373A">
        <w:rPr>
          <w:rStyle w:val="StyleUnderline"/>
          <w:bCs/>
          <w:sz w:val="24"/>
          <w:highlight w:val="green"/>
        </w:rPr>
        <w:t xml:space="preserve">having patents </w:t>
      </w:r>
      <w:r w:rsidRPr="00B14BDF">
        <w:rPr>
          <w:rStyle w:val="StyleUnderline"/>
          <w:bCs/>
          <w:sz w:val="24"/>
        </w:rPr>
        <w:t xml:space="preserve">or exclusivities </w:t>
      </w:r>
      <w:r w:rsidRPr="001B373A">
        <w:rPr>
          <w:rStyle w:val="StyleUnderline"/>
          <w:bCs/>
          <w:sz w:val="24"/>
          <w:highlight w:val="green"/>
        </w:rPr>
        <w:t>added</w:t>
      </w:r>
      <w:r w:rsidRPr="001B373A">
        <w:rPr>
          <w:rStyle w:val="StyleUnderline"/>
          <w:sz w:val="24"/>
          <w:highlight w:val="green"/>
        </w:rPr>
        <w:t xml:space="preserve"> </w:t>
      </w:r>
      <w:r w:rsidRPr="007E660D">
        <w:rPr>
          <w:u w:val="single"/>
        </w:rPr>
        <w:t xml:space="preserve">to them. </w:t>
      </w:r>
    </w:p>
    <w:p w14:paraId="0B0EF5E1" w14:textId="77777777" w:rsidR="00E76345" w:rsidRDefault="00E76345" w:rsidP="00E76345">
      <w:pPr>
        <w:rPr>
          <w:sz w:val="16"/>
        </w:rPr>
      </w:pPr>
    </w:p>
    <w:p w14:paraId="57FB7607" w14:textId="77777777" w:rsidR="00E76345" w:rsidRDefault="00E76345" w:rsidP="00E76345">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64EBDAB5" w14:textId="77777777" w:rsidR="00E76345" w:rsidRPr="00791206" w:rsidRDefault="00E76345" w:rsidP="00E76345">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1"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47324EBC" w14:textId="77777777" w:rsidR="00E76345" w:rsidRDefault="00E76345" w:rsidP="00E76345">
      <w:pPr>
        <w:rPr>
          <w:sz w:val="16"/>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1B373A">
        <w:rPr>
          <w:highlight w:val="green"/>
          <w:u w:val="single"/>
        </w:rPr>
        <w:t xml:space="preserve">most commonly </w:t>
      </w:r>
      <w:r w:rsidRPr="00E974A9">
        <w:rPr>
          <w:u w:val="single"/>
        </w:rPr>
        <w:t xml:space="preserve">used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w:t>
      </w:r>
      <w:r w:rsidRPr="00E974A9">
        <w:rPr>
          <w:sz w:val="16"/>
        </w:rPr>
        <w:lastRenderedPageBreak/>
        <w:t xml:space="preserve">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sidRPr="001B373A">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PrEP,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 xml:space="preserve">has saved the lives of countless numbers of people with deadly </w:t>
      </w:r>
      <w:r w:rsidRPr="00E974A9">
        <w:rPr>
          <w:sz w:val="16"/>
        </w:rPr>
        <w:lastRenderedPageBreak/>
        <w:t>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70035B3C" w14:textId="77777777" w:rsidR="00E76345" w:rsidRPr="00E974A9" w:rsidRDefault="00E76345" w:rsidP="00E76345">
      <w:pPr>
        <w:rPr>
          <w:sz w:val="16"/>
        </w:rPr>
      </w:pPr>
    </w:p>
    <w:p w14:paraId="4BCFFDF0" w14:textId="77777777" w:rsidR="00E76345" w:rsidRPr="006A5D4C" w:rsidRDefault="00E76345" w:rsidP="00E76345">
      <w:pPr>
        <w:rPr>
          <w:sz w:val="16"/>
        </w:rPr>
      </w:pPr>
    </w:p>
    <w:p w14:paraId="054DC4D2" w14:textId="77777777" w:rsidR="00E76345" w:rsidRDefault="00E76345" w:rsidP="00E76345">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13845D98" w14:textId="77777777" w:rsidR="00E76345" w:rsidRDefault="00E76345" w:rsidP="00E76345">
      <w:pPr>
        <w:pStyle w:val="ListParagraph"/>
        <w:numPr>
          <w:ilvl w:val="0"/>
          <w:numId w:val="12"/>
        </w:numPr>
      </w:pPr>
      <w:r>
        <w:t>AT Advantage CPs to solve Drug Prices</w:t>
      </w:r>
    </w:p>
    <w:p w14:paraId="580757A0" w14:textId="77777777" w:rsidR="00E76345" w:rsidRDefault="00E76345" w:rsidP="00E76345">
      <w:r w:rsidRPr="006A5D4C">
        <w:rPr>
          <w:rStyle w:val="Style13ptBold"/>
        </w:rPr>
        <w:t>Radhakrishnan 16</w:t>
      </w:r>
      <w:r>
        <w:t xml:space="preserve"> </w:t>
      </w:r>
      <w:r w:rsidRPr="006A5D4C">
        <w:t>Priti Radhakrishnan 6-14-2016 "Pharma’s secret weapon to keep drug prices high"</w:t>
      </w:r>
      <w:r>
        <w:t xml:space="preserve"> </w:t>
      </w:r>
      <w:hyperlink r:id="rId12"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2CB972F0" w14:textId="77777777" w:rsidR="00E76345" w:rsidRPr="001D5F30" w:rsidRDefault="00E76345" w:rsidP="00E76345">
      <w:pPr>
        <w:rPr>
          <w:sz w:val="16"/>
        </w:rPr>
      </w:pPr>
      <w:r w:rsidRPr="006A5D4C">
        <w:rPr>
          <w:u w:val="single"/>
        </w:rPr>
        <w:t xml:space="preserve">Skyrocketing drug prices are forcing states to take </w:t>
      </w:r>
      <w:r w:rsidRPr="00B14BDF">
        <w:rPr>
          <w:b/>
          <w:bCs/>
          <w:sz w:val="26"/>
          <w:u w:val="single"/>
        </w:rPr>
        <w:t>unprecedented measures</w:t>
      </w:r>
      <w:r w:rsidRPr="00B14BDF">
        <w:rPr>
          <w:u w:val="single"/>
        </w:rPr>
        <w:t xml:space="preserve"> to rein in health care spending</w:t>
      </w:r>
      <w:r w:rsidRPr="00B14BDF">
        <w:rPr>
          <w:sz w:val="16"/>
        </w:rPr>
        <w:t xml:space="preserve">. Vermont just became the nation’s first state to require prescription </w:t>
      </w:r>
      <w:r w:rsidRPr="00B14BDF">
        <w:rPr>
          <w:u w:val="single"/>
        </w:rPr>
        <w:t>drug pricing transparency</w:t>
      </w:r>
      <w:r w:rsidRPr="00B14BDF">
        <w:rPr>
          <w:sz w:val="16"/>
        </w:rPr>
        <w:t xml:space="preserve">. The New York and Massachusetts attorneys general have launched </w:t>
      </w:r>
      <w:r w:rsidRPr="00B14BDF">
        <w:rPr>
          <w:u w:val="single"/>
        </w:rPr>
        <w:t>investigations into major pharmaceutical companies’ and insurers’ drug pricing policies and strategies.</w:t>
      </w:r>
      <w:r w:rsidRPr="00B14BDF">
        <w:rPr>
          <w:sz w:val="16"/>
        </w:rPr>
        <w:t xml:space="preserve"> These </w:t>
      </w:r>
      <w:r w:rsidRPr="00B14BDF">
        <w:rPr>
          <w:b/>
          <w:sz w:val="26"/>
          <w:u w:val="single"/>
        </w:rPr>
        <w:t>are important steps</w:t>
      </w:r>
      <w:r w:rsidRPr="00B14BDF">
        <w:rPr>
          <w:sz w:val="16"/>
        </w:rPr>
        <w:t xml:space="preserve">. </w:t>
      </w:r>
      <w:r w:rsidRPr="00B14BDF">
        <w:rPr>
          <w:b/>
          <w:sz w:val="26"/>
          <w:u w:val="single"/>
        </w:rPr>
        <w:t>But</w:t>
      </w:r>
      <w:r w:rsidRPr="00B14BDF">
        <w:rPr>
          <w:sz w:val="16"/>
        </w:rPr>
        <w:t xml:space="preserve"> they </w:t>
      </w:r>
      <w:r w:rsidRPr="00B14BDF">
        <w:rPr>
          <w:b/>
          <w:sz w:val="26"/>
          <w:u w:val="single"/>
        </w:rPr>
        <w:t>ignore a</w:t>
      </w:r>
      <w:r w:rsidRPr="001B373A">
        <w:rPr>
          <w:b/>
          <w:sz w:val="26"/>
          <w:highlight w:val="green"/>
          <w:u w:val="single"/>
        </w:rPr>
        <w:t xml:space="preserve"> key driver of the problem: </w:t>
      </w:r>
      <w:r w:rsidRPr="001B373A">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1B373A">
        <w:rPr>
          <w:b/>
          <w:sz w:val="26"/>
          <w:highlight w:val="green"/>
          <w:u w:val="single"/>
        </w:rPr>
        <w:t>rarely represent anything new in terms of science</w:t>
      </w:r>
      <w:r w:rsidRPr="006A5D4C">
        <w:rPr>
          <w:u w:val="single"/>
        </w:rPr>
        <w:t xml:space="preserve">. Instead, their </w:t>
      </w:r>
      <w:r w:rsidRPr="001B373A">
        <w:rPr>
          <w:b/>
          <w:sz w:val="26"/>
          <w:highlight w:val="green"/>
          <w:u w:val="single"/>
        </w:rPr>
        <w:t>purpose is to</w:t>
      </w:r>
      <w:r w:rsidRPr="001B373A">
        <w:rPr>
          <w:highlight w:val="green"/>
          <w:u w:val="single"/>
        </w:rPr>
        <w:t xml:space="preserve"> </w:t>
      </w:r>
      <w:r w:rsidRPr="001B373A">
        <w:rPr>
          <w:b/>
          <w:sz w:val="26"/>
          <w:highlight w:val="green"/>
          <w:u w:val="single"/>
        </w:rPr>
        <w:t>prolong</w:t>
      </w:r>
      <w:r w:rsidRPr="001B373A">
        <w:rPr>
          <w:highlight w:val="green"/>
          <w:u w:val="single"/>
        </w:rPr>
        <w:t xml:space="preserve"> </w:t>
      </w:r>
      <w:r w:rsidRPr="001B373A">
        <w:rPr>
          <w:b/>
          <w:sz w:val="26"/>
          <w:highlight w:val="green"/>
          <w:u w:val="single"/>
        </w:rPr>
        <w:t>a</w:t>
      </w:r>
      <w:r w:rsidRPr="001B373A">
        <w:rPr>
          <w:highlight w:val="green"/>
          <w:u w:val="single"/>
        </w:rPr>
        <w:t xml:space="preserve"> </w:t>
      </w:r>
      <w:r w:rsidRPr="006A5D4C">
        <w:rPr>
          <w:u w:val="single"/>
        </w:rPr>
        <w:t xml:space="preserve">company’s </w:t>
      </w:r>
      <w:r w:rsidRPr="001B373A">
        <w:rPr>
          <w:b/>
          <w:sz w:val="26"/>
          <w:highlight w:val="green"/>
          <w:u w:val="single"/>
        </w:rPr>
        <w:t>monopoly</w:t>
      </w:r>
      <w:r w:rsidRPr="001B373A">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B14BDF">
        <w:rPr>
          <w:b/>
          <w:sz w:val="26"/>
          <w:u w:val="single"/>
        </w:rPr>
        <w:t>Pharmaceutical companies love to claim that winnowing</w:t>
      </w:r>
      <w:r w:rsidRPr="00B14BDF">
        <w:rPr>
          <w:u w:val="single"/>
        </w:rPr>
        <w:t xml:space="preserve"> their armada of pate</w:t>
      </w:r>
      <w:r w:rsidRPr="00B14BDF">
        <w:rPr>
          <w:b/>
          <w:sz w:val="26"/>
          <w:u w:val="single"/>
        </w:rPr>
        <w:t xml:space="preserve">nts would be a </w:t>
      </w:r>
      <w:r w:rsidRPr="00B14BDF">
        <w:rPr>
          <w:b/>
          <w:sz w:val="26"/>
          <w:u w:val="single"/>
        </w:rPr>
        <w:lastRenderedPageBreak/>
        <w:t xml:space="preserve">disincentive to innovation </w:t>
      </w:r>
      <w:r w:rsidRPr="00B14BDF">
        <w:rPr>
          <w:u w:val="single"/>
        </w:rPr>
        <w:t xml:space="preserve">and would limit research into new drugs. </w:t>
      </w:r>
      <w:r w:rsidRPr="00B14BDF">
        <w:rPr>
          <w:b/>
          <w:sz w:val="26"/>
          <w:u w:val="single"/>
        </w:rPr>
        <w:t>Don’t believe it</w:t>
      </w:r>
      <w:r w:rsidRPr="006A5D4C">
        <w:rPr>
          <w:u w:val="single"/>
        </w:rPr>
        <w:t xml:space="preserve">. </w:t>
      </w:r>
      <w:r w:rsidRPr="001B373A">
        <w:rPr>
          <w:b/>
          <w:sz w:val="26"/>
          <w:highlight w:val="green"/>
          <w:u w:val="single"/>
        </w:rPr>
        <w:t xml:space="preserve">The industry devotes </w:t>
      </w:r>
      <w:r w:rsidRPr="001B373A">
        <w:rPr>
          <w:b/>
          <w:sz w:val="26"/>
          <w:highlight w:val="green"/>
          <w:u w:val="single"/>
          <w:bdr w:val="single" w:sz="4" w:space="0" w:color="auto"/>
        </w:rPr>
        <w:t>shockingly little funding to research and development</w:t>
      </w:r>
      <w:r w:rsidRPr="006A5D4C">
        <w:rPr>
          <w:u w:val="single"/>
        </w:rPr>
        <w:t xml:space="preserve">. Companies </w:t>
      </w:r>
      <w:r w:rsidRPr="001B373A">
        <w:rPr>
          <w:b/>
          <w:sz w:val="26"/>
          <w:highlight w:val="green"/>
          <w:u w:val="single"/>
        </w:rPr>
        <w:t>spend</w:t>
      </w:r>
      <w:r w:rsidRPr="001B373A">
        <w:rPr>
          <w:highlight w:val="green"/>
          <w:u w:val="single"/>
        </w:rPr>
        <w:t xml:space="preserve"> </w:t>
      </w:r>
      <w:r w:rsidRPr="006A5D4C">
        <w:rPr>
          <w:u w:val="single"/>
        </w:rPr>
        <w:t xml:space="preserve">roughly </w:t>
      </w:r>
      <w:r w:rsidRPr="001B373A">
        <w:rPr>
          <w:b/>
          <w:sz w:val="26"/>
          <w:highlight w:val="green"/>
          <w:u w:val="single"/>
        </w:rPr>
        <w:t>one-third</w:t>
      </w:r>
      <w:r w:rsidRPr="001B373A">
        <w:rPr>
          <w:highlight w:val="green"/>
          <w:u w:val="single"/>
        </w:rPr>
        <w:t xml:space="preserve"> </w:t>
      </w:r>
      <w:r w:rsidRPr="006A5D4C">
        <w:rPr>
          <w:u w:val="single"/>
        </w:rPr>
        <w:t xml:space="preserve">of their revenues </w:t>
      </w:r>
      <w:r w:rsidRPr="001B373A">
        <w:rPr>
          <w:b/>
          <w:sz w:val="26"/>
          <w:highlight w:val="green"/>
          <w:u w:val="single"/>
        </w:rPr>
        <w:t>on marketing</w:t>
      </w:r>
      <w:r w:rsidRPr="001B373A">
        <w:rPr>
          <w:highlight w:val="green"/>
          <w:u w:val="single"/>
        </w:rPr>
        <w:t xml:space="preserve"> </w:t>
      </w:r>
      <w:r w:rsidRPr="001B373A">
        <w:rPr>
          <w:b/>
          <w:sz w:val="26"/>
          <w:highlight w:val="green"/>
          <w:u w:val="single"/>
        </w:rPr>
        <w:t>and only half as much on research</w:t>
      </w:r>
      <w:r w:rsidRPr="001B373A">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1B373A">
        <w:rPr>
          <w:b/>
          <w:sz w:val="26"/>
          <w:highlight w:val="green"/>
          <w:u w:val="single"/>
        </w:rPr>
        <w:t xml:space="preserve">research funding </w:t>
      </w:r>
      <w:r w:rsidRPr="006A5D4C">
        <w:rPr>
          <w:u w:val="single"/>
        </w:rPr>
        <w:t xml:space="preserve">has been </w:t>
      </w:r>
      <w:r w:rsidRPr="001B373A">
        <w:rPr>
          <w:b/>
          <w:sz w:val="26"/>
          <w:highlight w:val="green"/>
          <w:u w:val="single"/>
        </w:rPr>
        <w:t xml:space="preserve">declining </w:t>
      </w:r>
      <w:r w:rsidRPr="00B14BDF">
        <w:rPr>
          <w:b/>
          <w:sz w:val="26"/>
          <w:u w:val="single"/>
        </w:rPr>
        <w:t>for more than a decade</w:t>
      </w:r>
      <w:r w:rsidRPr="006A5D4C">
        <w:rPr>
          <w:u w:val="single"/>
        </w:rPr>
        <w:t xml:space="preserve">, </w:t>
      </w:r>
      <w:r w:rsidRPr="001B373A">
        <w:rPr>
          <w:b/>
          <w:sz w:val="26"/>
          <w:highlight w:val="green"/>
          <w:u w:val="single"/>
        </w:rPr>
        <w:t>while</w:t>
      </w:r>
      <w:r w:rsidRPr="001B373A">
        <w:rPr>
          <w:highlight w:val="green"/>
          <w:u w:val="single"/>
        </w:rPr>
        <w:t xml:space="preserve"> </w:t>
      </w:r>
      <w:r w:rsidRPr="006A5D4C">
        <w:rPr>
          <w:u w:val="single"/>
        </w:rPr>
        <w:t xml:space="preserve">strategies of </w:t>
      </w:r>
      <w:r w:rsidRPr="001B373A">
        <w:rPr>
          <w:b/>
          <w:sz w:val="26"/>
          <w:highlight w:val="green"/>
          <w:u w:val="single"/>
        </w:rPr>
        <w:t>secondary patenting have steadily increased.</w:t>
      </w:r>
      <w:r w:rsidRPr="001B373A">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617B248C" w14:textId="77777777" w:rsidR="00E76345" w:rsidRDefault="00E76345" w:rsidP="00E76345">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4C35F403" w14:textId="77777777" w:rsidR="00E76345" w:rsidRPr="00E2724F" w:rsidRDefault="00E76345" w:rsidP="00E76345">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3" w:history="1">
        <w:r w:rsidRPr="004D0B79">
          <w:rPr>
            <w:rStyle w:val="Hyperlink"/>
          </w:rPr>
          <w:t>https://abcnews.go.com/Health/amidst-superbug-crisis-scientists-urge-innovation/story?id=62763415</w:t>
        </w:r>
      </w:hyperlink>
      <w:r>
        <w:t xml:space="preserve">] Dhruv </w:t>
      </w:r>
    </w:p>
    <w:p w14:paraId="4CDEF92C" w14:textId="77777777" w:rsidR="00E76345" w:rsidRDefault="00E76345" w:rsidP="00E76345">
      <w:pPr>
        <w:rPr>
          <w:sz w:val="16"/>
        </w:rPr>
      </w:pPr>
      <w:hyperlink r:id="rId14"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272531">
        <w:rPr>
          <w:rStyle w:val="StyleUnderline"/>
        </w:rPr>
        <w:t xml:space="preserve">the </w:t>
      </w:r>
      <w:hyperlink r:id="rId15" w:tgtFrame="_blank" w:history="1">
        <w:r w:rsidRPr="00272531">
          <w:rPr>
            <w:rStyle w:val="StyleUnderline"/>
          </w:rPr>
          <w:t>rise in superbugs</w:t>
        </w:r>
      </w:hyperlink>
      <w:r w:rsidRPr="00272531">
        <w:rPr>
          <w:rStyle w:val="StyleUnderline"/>
        </w:rPr>
        <w:t xml:space="preserve"> across the globe</w:t>
      </w:r>
      <w:r w:rsidRPr="00272531">
        <w:rPr>
          <w:sz w:val="16"/>
        </w:rPr>
        <w:t xml:space="preserve">, common </w:t>
      </w:r>
      <w:r w:rsidRPr="00272531">
        <w:rPr>
          <w:rStyle w:val="StyleUnderline"/>
        </w:rPr>
        <w:t>infections are becoming harder to treat</w:t>
      </w:r>
      <w:r w:rsidRPr="00272531">
        <w:rPr>
          <w:sz w:val="16"/>
        </w:rPr>
        <w:t xml:space="preserve">, </w:t>
      </w:r>
      <w:r w:rsidRPr="00272531">
        <w:rPr>
          <w:rStyle w:val="StyleUnderline"/>
        </w:rPr>
        <w:t>and lifesaving procedures riskier</w:t>
      </w:r>
      <w:r w:rsidRPr="00272531">
        <w:rPr>
          <w:sz w:val="16"/>
        </w:rPr>
        <w:t xml:space="preserve"> to perform. </w:t>
      </w:r>
      <w:r w:rsidRPr="00272531">
        <w:rPr>
          <w:rStyle w:val="Emphasis"/>
        </w:rPr>
        <w:t>Drug-resistant infections</w:t>
      </w:r>
      <w:r w:rsidRPr="00272531">
        <w:rPr>
          <w:rStyle w:val="StyleUnderline"/>
        </w:rPr>
        <w:t xml:space="preserve"> result in</w:t>
      </w:r>
      <w:r w:rsidRPr="00272531">
        <w:rPr>
          <w:sz w:val="16"/>
        </w:rPr>
        <w:t xml:space="preserve"> about </w:t>
      </w:r>
      <w:r w:rsidRPr="00272531">
        <w:rPr>
          <w:rStyle w:val="StyleUnderline"/>
        </w:rPr>
        <w:t>700,000 deaths per year</w:t>
      </w:r>
      <w:r w:rsidRPr="00272531">
        <w:rPr>
          <w:sz w:val="16"/>
        </w:rPr>
        <w:t xml:space="preserve">, with at least 230,000 of those deaths due to multidrug resistant tuberculosis, </w:t>
      </w:r>
      <w:hyperlink r:id="rId16" w:tgtFrame="_blank" w:history="1">
        <w:r w:rsidRPr="00272531">
          <w:rPr>
            <w:rStyle w:val="StyleUnderline"/>
          </w:rPr>
          <w:t>according to</w:t>
        </w:r>
        <w:r w:rsidRPr="00272531">
          <w:rPr>
            <w:rStyle w:val="Hyperlink"/>
            <w:sz w:val="16"/>
          </w:rPr>
          <w:t xml:space="preserve"> a groundbreaking report from </w:t>
        </w:r>
        <w:r w:rsidRPr="00272531">
          <w:rPr>
            <w:rStyle w:val="StyleUnderline"/>
          </w:rPr>
          <w:t>the World Health Organization (WHO).</w:t>
        </w:r>
      </w:hyperlink>
      <w:r w:rsidRPr="00272531">
        <w:rPr>
          <w:sz w:val="16"/>
        </w:rPr>
        <w:t xml:space="preserve"> Given that antibiotic resistance is present in every country, </w:t>
      </w:r>
      <w:r w:rsidRPr="00272531">
        <w:rPr>
          <w:rStyle w:val="StyleUnderline"/>
        </w:rPr>
        <w:t>antimicrobial resistance</w:t>
      </w:r>
      <w:r w:rsidRPr="00272531">
        <w:rPr>
          <w:sz w:val="16"/>
        </w:rPr>
        <w:t xml:space="preserve"> (AMR) now </w:t>
      </w:r>
      <w:r w:rsidRPr="00272531">
        <w:rPr>
          <w:rStyle w:val="StyleUnderline"/>
        </w:rPr>
        <w:t xml:space="preserve">represents a </w:t>
      </w:r>
      <w:r w:rsidRPr="00272531">
        <w:rPr>
          <w:rStyle w:val="Emphasis"/>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B373A">
        <w:rPr>
          <w:rStyle w:val="Emphasis"/>
          <w:highlight w:val="green"/>
        </w:rPr>
        <w:t>rising</w:t>
      </w:r>
      <w:r w:rsidRPr="003C32B5">
        <w:rPr>
          <w:rStyle w:val="Emphasis"/>
        </w:rPr>
        <w:t xml:space="preserve"> rates</w:t>
      </w:r>
      <w:r w:rsidRPr="003C32B5">
        <w:rPr>
          <w:rStyle w:val="StyleUnderline"/>
        </w:rPr>
        <w:t xml:space="preserve"> of </w:t>
      </w:r>
      <w:r w:rsidRPr="001B373A">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272531">
        <w:rPr>
          <w:rStyle w:val="StyleUnderline"/>
        </w:rPr>
        <w:t xml:space="preserve">may </w:t>
      </w:r>
      <w:r w:rsidRPr="001B373A">
        <w:rPr>
          <w:rStyle w:val="StyleUnderline"/>
          <w:highlight w:val="green"/>
        </w:rPr>
        <w:t xml:space="preserve">cause </w:t>
      </w:r>
      <w:r w:rsidRPr="001B373A">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B373A">
        <w:rPr>
          <w:rStyle w:val="StyleUnderline"/>
          <w:highlight w:val="green"/>
        </w:rPr>
        <w:t>resistance develops when germs</w:t>
      </w:r>
      <w:r w:rsidRPr="003C32B5">
        <w:rPr>
          <w:sz w:val="16"/>
        </w:rPr>
        <w:t xml:space="preserve"> like bacteria and fungi are able to “</w:t>
      </w:r>
      <w:r w:rsidRPr="001B373A">
        <w:rPr>
          <w:rStyle w:val="StyleUnderline"/>
          <w:highlight w:val="green"/>
        </w:rPr>
        <w:t>defeat</w:t>
      </w:r>
      <w:r w:rsidRPr="003C32B5">
        <w:rPr>
          <w:sz w:val="16"/>
        </w:rPr>
        <w:t xml:space="preserve"> the </w:t>
      </w:r>
      <w:r w:rsidRPr="001B373A">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7"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8"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1B373A">
        <w:rPr>
          <w:rStyle w:val="StyleUnderline"/>
          <w:highlight w:val="green"/>
        </w:rPr>
        <w:t xml:space="preserve">the WHO </w:t>
      </w:r>
      <w:r w:rsidRPr="00272531">
        <w:rPr>
          <w:rStyle w:val="StyleUnderline"/>
        </w:rPr>
        <w:t xml:space="preserve">has </w:t>
      </w:r>
      <w:r w:rsidRPr="001B373A">
        <w:rPr>
          <w:rStyle w:val="StyleUnderline"/>
          <w:highlight w:val="green"/>
        </w:rPr>
        <w:t>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 xml:space="preserve">...to </w:t>
      </w:r>
      <w:r w:rsidRPr="003C32B5">
        <w:rPr>
          <w:rStyle w:val="StyleUnderline"/>
        </w:rPr>
        <w:lastRenderedPageBreak/>
        <w:t>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B373A">
        <w:rPr>
          <w:rStyle w:val="StyleUnderline"/>
          <w:highlight w:val="green"/>
        </w:rPr>
        <w:t xml:space="preserve">development of </w:t>
      </w:r>
      <w:r w:rsidRPr="001B373A">
        <w:rPr>
          <w:rStyle w:val="Emphasis"/>
          <w:highlight w:val="green"/>
        </w:rPr>
        <w:t>new</w:t>
      </w:r>
      <w:r w:rsidRPr="003C32B5">
        <w:rPr>
          <w:rStyle w:val="Emphasis"/>
        </w:rPr>
        <w:t xml:space="preserve"> antimicrobial </w:t>
      </w:r>
      <w:r w:rsidRPr="001B373A">
        <w:rPr>
          <w:rStyle w:val="Emphasis"/>
          <w:highlight w:val="green"/>
        </w:rPr>
        <w:t>medications</w:t>
      </w:r>
      <w:r w:rsidRPr="003C32B5">
        <w:rPr>
          <w:rStyle w:val="StyleUnderline"/>
        </w:rPr>
        <w:t xml:space="preserve">, </w:t>
      </w:r>
      <w:r w:rsidRPr="00272531">
        <w:rPr>
          <w:rStyle w:val="Emphasis"/>
        </w:rPr>
        <w:t>vaccines</w:t>
      </w:r>
      <w:r w:rsidRPr="00272531">
        <w:rPr>
          <w:rStyle w:val="StyleUnderline"/>
        </w:rPr>
        <w:t>, and careful 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 xml:space="preserve">the </w:t>
      </w:r>
      <w:r w:rsidRPr="00E71918">
        <w:rPr>
          <w:rStyle w:val="StyleUnderline"/>
          <w:highlight w:val="green"/>
        </w:rPr>
        <w:t>only way</w:t>
      </w:r>
      <w:r w:rsidRPr="003C32B5">
        <w:rPr>
          <w:rStyle w:val="StyleUnderline"/>
        </w:rPr>
        <w:t xml:space="preserve"> </w:t>
      </w:r>
      <w:r w:rsidRPr="00E71918">
        <w:rPr>
          <w:rStyle w:val="StyleUnderline"/>
          <w:highlight w:val="green"/>
        </w:rPr>
        <w:t>we</w:t>
      </w:r>
      <w:r w:rsidRPr="003C32B5">
        <w:rPr>
          <w:rStyle w:val="StyleUnderline"/>
        </w:rPr>
        <w:t xml:space="preserve"> have to eliminate an </w:t>
      </w:r>
      <w:r w:rsidRPr="00E71918">
        <w:rPr>
          <w:rStyle w:val="StyleUnderline"/>
          <w:highlight w:val="green"/>
        </w:rPr>
        <w:t>infection is vaccination</w:t>
      </w:r>
      <w:r w:rsidRPr="003C32B5">
        <w:rPr>
          <w:sz w:val="16"/>
        </w:rPr>
        <w:t xml:space="preserve">.” He added that </w:t>
      </w:r>
      <w:r w:rsidRPr="003C32B5">
        <w:rPr>
          <w:rStyle w:val="StyleUnderline"/>
        </w:rPr>
        <w:t xml:space="preserve">investing in </w:t>
      </w:r>
      <w:r w:rsidRPr="001B373A">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w:t>
      </w:r>
      <w:r w:rsidRPr="00671AE8">
        <w:rPr>
          <w:sz w:val="16"/>
        </w:rPr>
        <w:t>advocate</w:t>
      </w:r>
      <w:r w:rsidRPr="003C32B5">
        <w:rPr>
          <w:sz w:val="16"/>
        </w:rPr>
        <w:t xml:space="preserv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272531">
        <w:rPr>
          <w:rStyle w:val="StyleUnderline"/>
        </w:rPr>
        <w:t>challenges of antimicrobial resistance</w:t>
      </w:r>
      <w:r w:rsidRPr="00272531">
        <w:rPr>
          <w:sz w:val="16"/>
        </w:rPr>
        <w:t xml:space="preserve">” </w:t>
      </w:r>
      <w:r w:rsidRPr="00272531">
        <w:rPr>
          <w:rStyle w:val="StyleUnderline"/>
        </w:rPr>
        <w:t>are</w:t>
      </w:r>
      <w:r w:rsidRPr="00272531">
        <w:rPr>
          <w:sz w:val="16"/>
        </w:rPr>
        <w:t xml:space="preserve"> “</w:t>
      </w:r>
      <w:r w:rsidRPr="00E71918">
        <w:rPr>
          <w:rStyle w:val="Emphasis"/>
          <w:highlight w:val="green"/>
        </w:rPr>
        <w:t>not insurmountable</w:t>
      </w:r>
      <w:r w:rsidRPr="00272531">
        <w:rPr>
          <w:sz w:val="16"/>
        </w:rPr>
        <w:t xml:space="preserve">,” and that </w:t>
      </w:r>
      <w:r w:rsidRPr="00272531">
        <w:rPr>
          <w:rStyle w:val="StyleUnderline"/>
        </w:rPr>
        <w:t>coordinated action will</w:t>
      </w:r>
      <w:r w:rsidRPr="00272531">
        <w:rPr>
          <w:sz w:val="16"/>
        </w:rPr>
        <w:t xml:space="preserve"> “help to </w:t>
      </w:r>
      <w:r w:rsidRPr="00272531">
        <w:rPr>
          <w:rStyle w:val="StyleUnderline"/>
        </w:rPr>
        <w:t>save millions</w:t>
      </w:r>
      <w:r w:rsidRPr="00272531">
        <w:rPr>
          <w:sz w:val="16"/>
        </w:rPr>
        <w:t xml:space="preserve"> of lives, </w:t>
      </w:r>
      <w:r w:rsidRPr="00272531">
        <w:rPr>
          <w:rStyle w:val="StyleUnderline"/>
        </w:rPr>
        <w:t>preserve antimicrobials for generations</w:t>
      </w:r>
      <w:r w:rsidRPr="00272531">
        <w:rPr>
          <w:sz w:val="16"/>
        </w:rPr>
        <w:t xml:space="preserve"> to come </w:t>
      </w:r>
      <w:r w:rsidRPr="00272531">
        <w:rPr>
          <w:rStyle w:val="StyleUnderline"/>
        </w:rPr>
        <w:t xml:space="preserve">and </w:t>
      </w:r>
      <w:r w:rsidRPr="00272531">
        <w:rPr>
          <w:rStyle w:val="Emphasis"/>
        </w:rPr>
        <w:t>secure the future</w:t>
      </w:r>
      <w:r w:rsidRPr="00272531">
        <w:rPr>
          <w:rStyle w:val="StyleUnderline"/>
        </w:rPr>
        <w:t xml:space="preserve"> from drug-resistant diseases</w:t>
      </w:r>
      <w:r w:rsidRPr="003C32B5">
        <w:rPr>
          <w:sz w:val="16"/>
        </w:rPr>
        <w:t>.”</w:t>
      </w:r>
    </w:p>
    <w:p w14:paraId="2109DDE9" w14:textId="77777777" w:rsidR="00E76345" w:rsidRPr="001948D4" w:rsidRDefault="00E76345" w:rsidP="00E76345">
      <w:pPr>
        <w:rPr>
          <w:sz w:val="16"/>
        </w:rPr>
      </w:pPr>
    </w:p>
    <w:p w14:paraId="1292EDB8" w14:textId="77777777" w:rsidR="00E76345" w:rsidRPr="00E2724F" w:rsidRDefault="00E76345" w:rsidP="00E76345">
      <w:pPr>
        <w:pStyle w:val="Heading4"/>
      </w:pPr>
      <w:r>
        <w:t xml:space="preserve">Extinction - generic defense doesn’t apply. </w:t>
      </w:r>
    </w:p>
    <w:p w14:paraId="29B6568E" w14:textId="77777777" w:rsidR="00E76345" w:rsidRPr="00A10F89" w:rsidRDefault="00E76345" w:rsidP="00E76345">
      <w:r w:rsidRPr="00A10F89">
        <w:rPr>
          <w:rStyle w:val="Style13ptBold"/>
        </w:rPr>
        <w:t>Srivatsa 17</w:t>
      </w:r>
      <w:r>
        <w:t xml:space="preserve"> Kadiyali Srivatsa 1-12-2017 “</w:t>
      </w:r>
      <w:r w:rsidRPr="00587797">
        <w:t>Superbug Pandemics and How to Prevent Them</w:t>
      </w:r>
      <w:r>
        <w:t xml:space="preserve">” </w:t>
      </w:r>
      <w:hyperlink r:id="rId1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53234D97" w14:textId="77777777" w:rsidR="00E76345" w:rsidRPr="00030E4A" w:rsidRDefault="00E76345" w:rsidP="00E76345">
      <w:pPr>
        <w:rPr>
          <w:b/>
          <w:iCs/>
          <w:sz w:val="24"/>
          <w:u w:val="single"/>
        </w:rPr>
      </w:pPr>
      <w:r w:rsidRPr="00A10F89">
        <w:rPr>
          <w:rStyle w:val="StyleUnderline"/>
          <w:sz w:val="24"/>
        </w:rPr>
        <w:t xml:space="preserve">It is by now no secret that </w:t>
      </w:r>
      <w:r w:rsidRPr="00272531">
        <w:rPr>
          <w:rStyle w:val="StyleUnderline"/>
          <w:sz w:val="24"/>
          <w:highlight w:val="green"/>
        </w:rPr>
        <w:t>the</w:t>
      </w:r>
      <w:r w:rsidRPr="00A10F89">
        <w:rPr>
          <w:rStyle w:val="StyleUnderline"/>
          <w:sz w:val="24"/>
        </w:rPr>
        <w:t xml:space="preserve"> human </w:t>
      </w:r>
      <w:r w:rsidRPr="001B373A">
        <w:rPr>
          <w:rStyle w:val="StyleUnderline"/>
          <w:sz w:val="24"/>
          <w:highlight w:val="green"/>
        </w:rPr>
        <w:t>species is locked in a race</w:t>
      </w:r>
      <w:r w:rsidRPr="00A10F89">
        <w:rPr>
          <w:rStyle w:val="StyleUnderline"/>
          <w:sz w:val="24"/>
        </w:rPr>
        <w:t xml:space="preserve"> of its own making </w:t>
      </w:r>
      <w:r w:rsidRPr="001B373A">
        <w:rPr>
          <w:rStyle w:val="StyleUnderline"/>
          <w:sz w:val="24"/>
          <w:highlight w:val="green"/>
        </w:rPr>
        <w:t>with “</w:t>
      </w:r>
      <w:r w:rsidRPr="001B373A">
        <w:rPr>
          <w:rStyle w:val="StyleUnderline"/>
          <w:bCs/>
          <w:sz w:val="24"/>
          <w:highlight w:val="green"/>
        </w:rPr>
        <w:t>superbugs</w:t>
      </w:r>
      <w:r w:rsidRPr="001B373A">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B373A">
        <w:rPr>
          <w:rStyle w:val="StyleUnderline"/>
          <w:sz w:val="24"/>
          <w:highlight w:val="green"/>
        </w:rPr>
        <w:t>an</w:t>
      </w:r>
      <w:r w:rsidRPr="00A10F89">
        <w:rPr>
          <w:rStyle w:val="StyleUnderline"/>
          <w:sz w:val="24"/>
        </w:rPr>
        <w:t xml:space="preserve"> </w:t>
      </w:r>
      <w:r w:rsidRPr="001B373A">
        <w:rPr>
          <w:rStyle w:val="Emphasis"/>
          <w:sz w:val="24"/>
          <w:highlight w:val="green"/>
        </w:rPr>
        <w:t>existential threat</w:t>
      </w:r>
      <w:r w:rsidRPr="00A10F89">
        <w:rPr>
          <w:rStyle w:val="StyleUnderline"/>
          <w:sz w:val="24"/>
        </w:rPr>
        <w:t xml:space="preserve"> largely </w:t>
      </w:r>
      <w:r w:rsidRPr="001B373A">
        <w:rPr>
          <w:rStyle w:val="StyleUnderline"/>
          <w:sz w:val="24"/>
          <w:highlight w:val="green"/>
        </w:rPr>
        <w:t>of its</w:t>
      </w:r>
      <w:r w:rsidRPr="00A10F89">
        <w:rPr>
          <w:rStyle w:val="StyleUnderline"/>
          <w:sz w:val="24"/>
        </w:rPr>
        <w:t xml:space="preserve"> </w:t>
      </w:r>
      <w:r w:rsidRPr="001B373A">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1B373A">
        <w:rPr>
          <w:rStyle w:val="StyleUnderline"/>
          <w:sz w:val="24"/>
          <w:highlight w:val="green"/>
        </w:rPr>
        <w:t>a</w:t>
      </w:r>
      <w:r w:rsidRPr="00A10F89">
        <w:rPr>
          <w:rStyle w:val="StyleUnderline"/>
          <w:sz w:val="24"/>
        </w:rPr>
        <w:t xml:space="preserve"> </w:t>
      </w:r>
      <w:r w:rsidRPr="001B373A">
        <w:rPr>
          <w:rStyle w:val="Emphasis"/>
          <w:sz w:val="24"/>
          <w:highlight w:val="green"/>
        </w:rPr>
        <w:t>high-probability, high-impact event</w:t>
      </w:r>
      <w:r w:rsidRPr="00A10F89">
        <w:rPr>
          <w:rStyle w:val="StyleUnderline"/>
          <w:sz w:val="24"/>
        </w:rPr>
        <w:t xml:space="preserve"> </w:t>
      </w:r>
      <w:r w:rsidRPr="00272531">
        <w:rPr>
          <w:rStyle w:val="StyleUnderline"/>
          <w:sz w:val="24"/>
        </w:rPr>
        <w:t xml:space="preserve">that people manage to </w:t>
      </w:r>
      <w:r w:rsidRPr="00272531">
        <w:rPr>
          <w:rStyle w:val="Emphasis"/>
          <w:sz w:val="24"/>
        </w:rPr>
        <w:t>ignore anyway</w:t>
      </w:r>
      <w:r w:rsidRPr="00272531">
        <w:rPr>
          <w:rStyle w:val="StyleUnderline"/>
          <w:sz w:val="24"/>
        </w:rPr>
        <w:t xml:space="preserve"> for a raft of </w:t>
      </w:r>
      <w:r w:rsidRPr="00272531">
        <w:rPr>
          <w:rStyle w:val="Emphasis"/>
          <w:sz w:val="24"/>
        </w:rPr>
        <w:t>social-psychological reasons</w:t>
      </w:r>
      <w:r w:rsidRPr="00A10F89">
        <w:rPr>
          <w:rStyle w:val="StyleUnderline"/>
          <w:sz w:val="24"/>
        </w:rPr>
        <w:t xml:space="preserve">.2 </w:t>
      </w:r>
      <w:r w:rsidRPr="001B373A">
        <w:rPr>
          <w:rStyle w:val="StyleUnderline"/>
          <w:sz w:val="24"/>
          <w:highlight w:val="green"/>
        </w:rPr>
        <w:t>A pandemic</w:t>
      </w:r>
      <w:r w:rsidRPr="00A10F89">
        <w:rPr>
          <w:rStyle w:val="StyleUnderline"/>
          <w:sz w:val="24"/>
        </w:rPr>
        <w:t xml:space="preserve"> is a quintessential gray rhino, for it </w:t>
      </w:r>
      <w:r w:rsidRPr="00272531">
        <w:rPr>
          <w:rStyle w:val="StyleUnderline"/>
          <w:sz w:val="24"/>
        </w:rPr>
        <w:t xml:space="preserve">is no longer </w:t>
      </w:r>
      <w:r w:rsidRPr="001B373A">
        <w:rPr>
          <w:rStyle w:val="StyleUnderline"/>
          <w:sz w:val="24"/>
          <w:highlight w:val="green"/>
        </w:rPr>
        <w:t xml:space="preserve">a matter of </w:t>
      </w:r>
      <w:r w:rsidRPr="00272531">
        <w:rPr>
          <w:rStyle w:val="StyleUnderline"/>
          <w:sz w:val="24"/>
        </w:rPr>
        <w:t xml:space="preserve">if but of </w:t>
      </w:r>
      <w:r w:rsidRPr="001B373A">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B373A">
        <w:rPr>
          <w:rStyle w:val="Emphasis"/>
          <w:sz w:val="24"/>
          <w:highlight w:val="green"/>
        </w:rPr>
        <w:t>most predictable catastrophe in</w:t>
      </w:r>
      <w:r w:rsidRPr="00A10F89">
        <w:rPr>
          <w:rStyle w:val="StyleUnderline"/>
          <w:sz w:val="24"/>
        </w:rPr>
        <w:t xml:space="preserve"> the </w:t>
      </w:r>
      <w:r w:rsidRPr="001B373A">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w:t>
      </w:r>
      <w:r w:rsidRPr="00A10F89">
        <w:rPr>
          <w:rStyle w:val="StyleUnderline"/>
          <w:sz w:val="24"/>
        </w:rPr>
        <w:lastRenderedPageBreak/>
        <w:t xml:space="preserve">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B373A">
        <w:rPr>
          <w:rStyle w:val="StyleUnderline"/>
          <w:sz w:val="24"/>
          <w:highlight w:val="green"/>
        </w:rPr>
        <w:t>hospitals</w:t>
      </w:r>
      <w:r w:rsidRPr="00A10F89">
        <w:rPr>
          <w:rStyle w:val="StyleUnderline"/>
          <w:sz w:val="24"/>
        </w:rPr>
        <w:t xml:space="preserve"> have </w:t>
      </w:r>
      <w:r w:rsidRPr="00664D81">
        <w:rPr>
          <w:rStyle w:val="StyleUnderline"/>
          <w:sz w:val="24"/>
        </w:rPr>
        <w:t xml:space="preserve">deployed antimicrobial products </w:t>
      </w:r>
      <w:r w:rsidRPr="001B373A">
        <w:rPr>
          <w:rStyle w:val="StyleUnderline"/>
          <w:sz w:val="24"/>
          <w:highlight w:val="green"/>
        </w:rPr>
        <w:t>on an industrial scale</w:t>
      </w:r>
      <w:r w:rsidRPr="00A10F89">
        <w:rPr>
          <w:rStyle w:val="StyleUnderline"/>
          <w:sz w:val="24"/>
        </w:rPr>
        <w:t xml:space="preserve"> for a long time now, the result being a sharp rise in iatrogenic bacterial illnesses. </w:t>
      </w:r>
      <w:r w:rsidRPr="00664D81">
        <w:rPr>
          <w:rStyle w:val="StyleUnderline"/>
          <w:sz w:val="24"/>
          <w:highlight w:val="green"/>
        </w:rPr>
        <w:t>Overuse</w:t>
      </w:r>
      <w:r w:rsidRPr="00A10F89">
        <w:rPr>
          <w:rStyle w:val="StyleUnderline"/>
          <w:sz w:val="24"/>
        </w:rPr>
        <w:t xml:space="preserve"> of antibiotics and commercial products containing them has </w:t>
      </w:r>
      <w:r w:rsidRPr="001B373A">
        <w:rPr>
          <w:rStyle w:val="StyleUnderline"/>
          <w:sz w:val="24"/>
          <w:highlight w:val="green"/>
        </w:rPr>
        <w:t>helped superbugs</w:t>
      </w:r>
      <w:r w:rsidRPr="00A10F89">
        <w:rPr>
          <w:rStyle w:val="StyleUnderline"/>
          <w:sz w:val="24"/>
        </w:rPr>
        <w:t xml:space="preserve"> to </w:t>
      </w:r>
      <w:r w:rsidRPr="001B373A">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664D81">
        <w:rPr>
          <w:rStyle w:val="Emphasis"/>
          <w:sz w:val="24"/>
        </w:rPr>
        <w:t>something as simple as</w:t>
      </w:r>
      <w:r w:rsidRPr="001B373A">
        <w:rPr>
          <w:rStyle w:val="Emphasis"/>
          <w:sz w:val="24"/>
          <w:highlight w:val="green"/>
        </w:rPr>
        <w:t xml:space="preserve"> a minor cut could</w:t>
      </w:r>
      <w:r w:rsidRPr="00A10F89">
        <w:rPr>
          <w:rStyle w:val="Emphasis"/>
          <w:sz w:val="24"/>
        </w:rPr>
        <w:t xml:space="preserve"> again </w:t>
      </w:r>
      <w:r w:rsidRPr="001B373A">
        <w:rPr>
          <w:rStyle w:val="Emphasis"/>
          <w:sz w:val="24"/>
          <w:highlight w:val="green"/>
        </w:rPr>
        <w:t>become life-threatening if</w:t>
      </w:r>
      <w:r w:rsidRPr="00A10F89">
        <w:rPr>
          <w:rStyle w:val="Emphasis"/>
          <w:sz w:val="24"/>
        </w:rPr>
        <w:t xml:space="preserve"> it becomes </w:t>
      </w:r>
      <w:r w:rsidRPr="001B373A">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w:t>
      </w:r>
      <w:r w:rsidRPr="0010630F">
        <w:rPr>
          <w:sz w:val="16"/>
        </w:rPr>
        <w:lastRenderedPageBreak/>
        <w:t xml:space="preserve">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w:t>
      </w:r>
      <w:r w:rsidRPr="0010630F">
        <w:rPr>
          <w:sz w:val="16"/>
        </w:rPr>
        <w:lastRenderedPageBreak/>
        <w:t xml:space="preserve">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1B373A">
        <w:rPr>
          <w:rStyle w:val="StyleUnderline"/>
          <w:bCs/>
          <w:sz w:val="24"/>
          <w:highlight w:val="green"/>
        </w:rPr>
        <w:t xml:space="preserve">WHO </w:t>
      </w:r>
      <w:r w:rsidRPr="0010630F">
        <w:rPr>
          <w:rStyle w:val="StyleUnderline"/>
          <w:bCs/>
          <w:sz w:val="24"/>
        </w:rPr>
        <w:t xml:space="preserve">is </w:t>
      </w:r>
      <w:r w:rsidRPr="00664D81">
        <w:rPr>
          <w:rStyle w:val="StyleUnderline"/>
          <w:bCs/>
          <w:sz w:val="24"/>
        </w:rPr>
        <w:t xml:space="preserve">under-resourced </w:t>
      </w:r>
      <w:r w:rsidRPr="0010630F">
        <w:rPr>
          <w:rStyle w:val="StyleUnderline"/>
          <w:bCs/>
          <w:sz w:val="24"/>
        </w:rPr>
        <w:t xml:space="preserve">for the problems it is meant to solve. </w:t>
      </w:r>
      <w:r w:rsidRPr="001B373A">
        <w:rPr>
          <w:rStyle w:val="StyleUnderline"/>
          <w:bCs/>
          <w:sz w:val="24"/>
          <w:highlight w:val="green"/>
        </w:rPr>
        <w:t>Funding comes from voluntary donations</w:t>
      </w:r>
      <w:r w:rsidRPr="0010630F">
        <w:rPr>
          <w:rStyle w:val="StyleUnderline"/>
          <w:bCs/>
          <w:sz w:val="24"/>
        </w:rPr>
        <w:t xml:space="preserve">, and there is </w:t>
      </w:r>
      <w:r w:rsidRPr="001B373A">
        <w:rPr>
          <w:rStyle w:val="StyleUnderline"/>
          <w:bCs/>
          <w:sz w:val="24"/>
          <w:highlight w:val="green"/>
        </w:rPr>
        <w:t xml:space="preserve">no mechanism by </w:t>
      </w:r>
      <w:r w:rsidRPr="00664D81">
        <w:rPr>
          <w:rStyle w:val="StyleUnderline"/>
          <w:bCs/>
          <w:sz w:val="24"/>
          <w:highlight w:val="green"/>
        </w:rPr>
        <w:t>which it can</w:t>
      </w:r>
      <w:r w:rsidRPr="0010630F">
        <w:rPr>
          <w:rStyle w:val="StyleUnderline"/>
          <w:bCs/>
          <w:sz w:val="24"/>
        </w:rPr>
        <w:t xml:space="preserve"> quickly </w:t>
      </w:r>
      <w:r w:rsidRPr="001B373A">
        <w:rPr>
          <w:rStyle w:val="StyleUnderline"/>
          <w:bCs/>
          <w:sz w:val="24"/>
          <w:highlight w:val="green"/>
        </w:rPr>
        <w:t xml:space="preserve">scale up </w:t>
      </w:r>
      <w:r w:rsidRPr="0010630F">
        <w:rPr>
          <w:rStyle w:val="StyleUnderline"/>
          <w:bCs/>
          <w:sz w:val="24"/>
        </w:rPr>
        <w:t xml:space="preserve">its efforts during an emergency. The </w:t>
      </w:r>
      <w:r w:rsidRPr="00664D81">
        <w:rPr>
          <w:rStyle w:val="StyleUnderline"/>
          <w:bCs/>
          <w:sz w:val="24"/>
        </w:rPr>
        <w:t xml:space="preserve">result is that its response to the next major disease outbreak is likely to be as 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t>
      </w:r>
      <w:r w:rsidRPr="0010630F">
        <w:rPr>
          <w:sz w:val="16"/>
        </w:rPr>
        <w:lastRenderedPageBreak/>
        <w:t xml:space="preserve">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664D81">
        <w:rPr>
          <w:rStyle w:val="Emphasis"/>
          <w:sz w:val="24"/>
        </w:rPr>
        <w:t>superbugs are evolving</w:t>
      </w:r>
      <w:r w:rsidRPr="00A10F89">
        <w:rPr>
          <w:rStyle w:val="Emphasis"/>
          <w:sz w:val="24"/>
        </w:rPr>
        <w:t xml:space="preserve">. Epidemiological </w:t>
      </w:r>
      <w:r w:rsidRPr="001B373A">
        <w:rPr>
          <w:rStyle w:val="Emphasis"/>
          <w:sz w:val="24"/>
          <w:highlight w:val="green"/>
        </w:rPr>
        <w:t xml:space="preserve">models </w:t>
      </w:r>
      <w:r w:rsidRPr="00A10F89">
        <w:rPr>
          <w:rStyle w:val="Emphasis"/>
          <w:sz w:val="24"/>
        </w:rPr>
        <w:t xml:space="preserve">now </w:t>
      </w:r>
      <w:r w:rsidRPr="001B373A">
        <w:rPr>
          <w:rStyle w:val="Emphasis"/>
          <w:sz w:val="24"/>
          <w:highlight w:val="green"/>
        </w:rPr>
        <w:t xml:space="preserve">predict </w:t>
      </w:r>
      <w:r w:rsidRPr="00A10F89">
        <w:rPr>
          <w:rStyle w:val="Emphasis"/>
          <w:sz w:val="24"/>
        </w:rPr>
        <w:t xml:space="preserve">how an algorithmic process of </w:t>
      </w:r>
      <w:r w:rsidRPr="001B373A">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B373A">
        <w:rPr>
          <w:rStyle w:val="Emphasis"/>
          <w:sz w:val="24"/>
          <w:highlight w:val="green"/>
        </w:rPr>
        <w:t xml:space="preserve">move through </w:t>
      </w:r>
      <w:r w:rsidRPr="00664D81">
        <w:rPr>
          <w:rStyle w:val="Emphasis"/>
          <w:sz w:val="24"/>
        </w:rPr>
        <w:t>the modern world</w:t>
      </w:r>
      <w:r w:rsidRPr="00A10F89">
        <w:rPr>
          <w:rStyle w:val="Emphasis"/>
          <w:sz w:val="24"/>
        </w:rPr>
        <w:t xml:space="preserve">. </w:t>
      </w:r>
      <w:r w:rsidRPr="001B373A">
        <w:rPr>
          <w:rStyle w:val="Emphasis"/>
          <w:sz w:val="24"/>
          <w:highlight w:val="green"/>
        </w:rPr>
        <w:t xml:space="preserve">All urban centers </w:t>
      </w:r>
      <w:r w:rsidRPr="00A10F89">
        <w:rPr>
          <w:rStyle w:val="Emphasis"/>
          <w:sz w:val="24"/>
        </w:rPr>
        <w:t xml:space="preserve">around the entire globe </w:t>
      </w:r>
      <w:r w:rsidRPr="001B373A">
        <w:rPr>
          <w:rStyle w:val="Emphasis"/>
          <w:sz w:val="24"/>
          <w:highlight w:val="green"/>
        </w:rPr>
        <w:t xml:space="preserve">can </w:t>
      </w:r>
      <w:r w:rsidRPr="00664D81">
        <w:rPr>
          <w:rStyle w:val="Emphasis"/>
          <w:sz w:val="24"/>
          <w:highlight w:val="green"/>
        </w:rPr>
        <w:t>become</w:t>
      </w:r>
      <w:r w:rsidRPr="00664D81">
        <w:rPr>
          <w:rStyle w:val="Emphasis"/>
          <w:sz w:val="24"/>
        </w:rPr>
        <w:t xml:space="preserve"> </w:t>
      </w:r>
      <w:r w:rsidRPr="001B373A">
        <w:rPr>
          <w:rStyle w:val="Emphasis"/>
          <w:sz w:val="24"/>
          <w:highlight w:val="green"/>
        </w:rPr>
        <w:t xml:space="preserve">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B373A">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B373A">
        <w:rPr>
          <w:rStyle w:val="Emphasis"/>
          <w:sz w:val="24"/>
          <w:highlight w:val="green"/>
        </w:rPr>
        <w:t xml:space="preserve">could kill </w:t>
      </w:r>
      <w:r w:rsidRPr="00A10F89">
        <w:rPr>
          <w:rStyle w:val="Emphasis"/>
          <w:sz w:val="24"/>
        </w:rPr>
        <w:t xml:space="preserve">more than </w:t>
      </w:r>
      <w:r w:rsidRPr="001B373A">
        <w:rPr>
          <w:rStyle w:val="Emphasis"/>
          <w:sz w:val="24"/>
          <w:highlight w:val="green"/>
        </w:rPr>
        <w:t xml:space="preserve">33 million </w:t>
      </w:r>
      <w:r w:rsidRPr="00A10F89">
        <w:rPr>
          <w:rStyle w:val="Emphasis"/>
          <w:sz w:val="24"/>
        </w:rPr>
        <w:t xml:space="preserve">people </w:t>
      </w:r>
      <w:r w:rsidRPr="001B373A">
        <w:rPr>
          <w:rStyle w:val="Emphasis"/>
          <w:sz w:val="24"/>
          <w:highlight w:val="green"/>
        </w:rPr>
        <w:t xml:space="preserve">in </w:t>
      </w:r>
      <w:r w:rsidRPr="00A10F89">
        <w:rPr>
          <w:rStyle w:val="Emphasis"/>
          <w:sz w:val="24"/>
        </w:rPr>
        <w:t xml:space="preserve">250 </w:t>
      </w:r>
      <w:r w:rsidRPr="001B373A">
        <w:rPr>
          <w:rStyle w:val="Emphasis"/>
          <w:sz w:val="24"/>
          <w:highlight w:val="green"/>
        </w:rPr>
        <w:t>days</w:t>
      </w:r>
      <w:r w:rsidRPr="00A10F89">
        <w:rPr>
          <w:rStyle w:val="Emphasis"/>
          <w:sz w:val="24"/>
        </w:rPr>
        <w:t>.3</w:t>
      </w:r>
    </w:p>
    <w:p w14:paraId="0C64890D" w14:textId="77777777" w:rsidR="00E76345" w:rsidRDefault="00E76345" w:rsidP="00E76345">
      <w:pPr>
        <w:pStyle w:val="Heading3"/>
      </w:pPr>
      <w:r>
        <w:t>1AC: Plan</w:t>
      </w:r>
    </w:p>
    <w:p w14:paraId="07EA807B" w14:textId="77777777" w:rsidR="00E76345" w:rsidRDefault="00E76345" w:rsidP="00E76345">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 </w:t>
      </w:r>
    </w:p>
    <w:p w14:paraId="4A4FB078" w14:textId="77777777" w:rsidR="00E76345" w:rsidRPr="006C53E1" w:rsidRDefault="00E76345" w:rsidP="00E76345">
      <w:pPr>
        <w:pStyle w:val="Heading4"/>
      </w:pPr>
      <w:r>
        <w:t xml:space="preserve">The Plan </w:t>
      </w:r>
      <w:r>
        <w:rPr>
          <w:u w:val="single"/>
        </w:rPr>
        <w:t>solves Evergreening</w:t>
      </w:r>
      <w:r>
        <w:t>.</w:t>
      </w:r>
    </w:p>
    <w:p w14:paraId="6E31D7DD" w14:textId="77777777" w:rsidR="00E76345" w:rsidRPr="005B38BB" w:rsidRDefault="00E76345" w:rsidP="00E76345">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0"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09332530" w14:textId="77777777" w:rsidR="00E76345" w:rsidRDefault="00E76345" w:rsidP="00E76345">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0A264522" w14:textId="77777777" w:rsidR="00E76345" w:rsidRDefault="00E76345" w:rsidP="00E76345">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7936E0A5" w14:textId="77777777" w:rsidR="00E76345" w:rsidRPr="00650B41" w:rsidRDefault="00E76345" w:rsidP="00E76345">
      <w:r w:rsidRPr="00650B41">
        <w:rPr>
          <w:rStyle w:val="Style13ptBold"/>
        </w:rPr>
        <w:t>Ahmed 20</w:t>
      </w:r>
      <w:r>
        <w:t xml:space="preserve"> A Kavum Ahmed 6-24-2020 </w:t>
      </w:r>
      <w:r w:rsidRPr="00650B41">
        <w:t>"Decolonizing the vaccine"</w:t>
      </w:r>
      <w:r>
        <w:t xml:space="preserve"> </w:t>
      </w:r>
      <w:hyperlink r:id="rId21"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 xml:space="preserve">)//Duong+Elmer </w:t>
      </w:r>
    </w:p>
    <w:p w14:paraId="49551C17" w14:textId="77777777" w:rsidR="00E76345" w:rsidRDefault="00E76345" w:rsidP="00E76345">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Vaccine sovereignty reflects how European and American governments use public funding, supported by the pharmaceutical industry and research universities, to obtain priority access to potential COVID-19 vaccines. The concept symbolizes the COVID-19 </w:t>
      </w:r>
      <w:r w:rsidRPr="001B373A">
        <w:rPr>
          <w:b/>
          <w:sz w:val="26"/>
          <w:highlight w:val="green"/>
          <w:u w:val="single"/>
        </w:rPr>
        <w:t>vaccine</w:t>
      </w:r>
      <w:r w:rsidRPr="0035431C">
        <w:rPr>
          <w:sz w:val="16"/>
        </w:rPr>
        <w:t xml:space="preserve"> (when it eventually becomes available) as </w:t>
      </w:r>
      <w:r w:rsidRPr="001B373A">
        <w:rPr>
          <w:b/>
          <w:sz w:val="26"/>
          <w:highlight w:val="green"/>
          <w:u w:val="single"/>
        </w:rPr>
        <w:t>an instrument of power deployed to exercise control</w:t>
      </w:r>
      <w:r w:rsidRPr="0035431C">
        <w:rPr>
          <w:sz w:val="16"/>
        </w:rPr>
        <w:t xml:space="preserve"> </w:t>
      </w:r>
      <w:r w:rsidRPr="001B373A">
        <w:rPr>
          <w:b/>
          <w:sz w:val="26"/>
          <w:highlight w:val="gree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decolonizing the vaccine look like? And how do we decolonize something that does not yet exist? For Frantz Fanon, “</w:t>
      </w:r>
      <w:r w:rsidRPr="001B373A">
        <w:rPr>
          <w:b/>
          <w:sz w:val="26"/>
          <w:highlight w:val="green"/>
          <w:u w:val="single"/>
        </w:rPr>
        <w:t>Decolonization</w:t>
      </w:r>
      <w:r w:rsidRPr="0035431C">
        <w:rPr>
          <w:u w:val="single"/>
        </w:rPr>
        <w:t xml:space="preserve">, which sets out to change the order of the world, </w:t>
      </w:r>
      <w:r w:rsidRPr="001B373A">
        <w:rPr>
          <w:b/>
          <w:sz w:val="26"/>
          <w:highlight w:val="green"/>
          <w:u w:val="single"/>
        </w:rPr>
        <w:t>is</w:t>
      </w:r>
      <w:r w:rsidRPr="0035431C">
        <w:rPr>
          <w:u w:val="single"/>
        </w:rPr>
        <w:t xml:space="preserve">, obviously, a program of </w:t>
      </w:r>
      <w:r w:rsidRPr="001B373A">
        <w:rPr>
          <w:b/>
          <w:sz w:val="26"/>
          <w:highlight w:val="green"/>
          <w:u w:val="single"/>
        </w:rPr>
        <w:t>complete disorder</w:t>
      </w:r>
      <w:r w:rsidRPr="0035431C">
        <w:rPr>
          <w:u w:val="single"/>
        </w:rPr>
        <w:t xml:space="preserve">.” </w:t>
      </w:r>
      <w:r w:rsidRPr="001B373A">
        <w:rPr>
          <w:b/>
          <w:sz w:val="26"/>
          <w:highlight w:val="green"/>
          <w:u w:val="single"/>
        </w:rPr>
        <w:t>Acknowledging</w:t>
      </w:r>
      <w:r w:rsidRPr="001B373A">
        <w:rPr>
          <w:highlight w:val="green"/>
          <w:u w:val="single"/>
        </w:rPr>
        <w:t xml:space="preserve"> </w:t>
      </w:r>
      <w:r w:rsidRPr="001B373A">
        <w:rPr>
          <w:b/>
          <w:sz w:val="26"/>
          <w:highlight w:val="green"/>
          <w:u w:val="single"/>
        </w:rPr>
        <w:t>that the</w:t>
      </w:r>
      <w:r w:rsidRPr="001B373A">
        <w:rPr>
          <w:highlight w:val="green"/>
          <w:u w:val="single"/>
        </w:rPr>
        <w:t xml:space="preserve"> </w:t>
      </w:r>
      <w:r w:rsidRPr="0035431C">
        <w:rPr>
          <w:u w:val="single"/>
        </w:rPr>
        <w:t xml:space="preserve">COVID-19 </w:t>
      </w:r>
      <w:r w:rsidRPr="001B373A">
        <w:rPr>
          <w:b/>
          <w:sz w:val="26"/>
          <w:highlight w:val="green"/>
          <w:u w:val="single"/>
        </w:rPr>
        <w:t>vaccine has been weaponized</w:t>
      </w:r>
      <w:r w:rsidRPr="001B373A">
        <w:rPr>
          <w:highlight w:val="green"/>
          <w:u w:val="single"/>
        </w:rPr>
        <w:t xml:space="preserve"> </w:t>
      </w:r>
      <w:r w:rsidRPr="001B373A">
        <w:rPr>
          <w:b/>
          <w:sz w:val="26"/>
          <w:highlight w:val="green"/>
          <w:u w:val="single"/>
        </w:rPr>
        <w:t>as an instrument of power</w:t>
      </w:r>
      <w:r w:rsidRPr="001B373A">
        <w:rPr>
          <w:highlight w:val="green"/>
          <w:u w:val="single"/>
        </w:rPr>
        <w:t xml:space="preserve"> </w:t>
      </w:r>
      <w:r w:rsidRPr="0035431C">
        <w:rPr>
          <w:u w:val="single"/>
        </w:rPr>
        <w:t xml:space="preserve">by wealthy nations, </w:t>
      </w:r>
      <w:r w:rsidRPr="001B373A">
        <w:rPr>
          <w:b/>
          <w:sz w:val="26"/>
          <w:highlight w:val="green"/>
          <w:u w:val="single"/>
        </w:rPr>
        <w:t>decolonization</w:t>
      </w:r>
      <w:r w:rsidRPr="001B373A">
        <w:rPr>
          <w:highlight w:val="green"/>
          <w:u w:val="single"/>
        </w:rPr>
        <w:t xml:space="preserve"> </w:t>
      </w:r>
      <w:r w:rsidRPr="001B373A">
        <w:rPr>
          <w:b/>
          <w:sz w:val="26"/>
          <w:highlight w:val="green"/>
          <w:u w:val="single"/>
        </w:rPr>
        <w:t>requires</w:t>
      </w:r>
      <w:r w:rsidRPr="001B373A">
        <w:rPr>
          <w:highlight w:val="green"/>
          <w:u w:val="single"/>
        </w:rPr>
        <w:t xml:space="preserve"> </w:t>
      </w:r>
      <w:r w:rsidRPr="0035431C">
        <w:rPr>
          <w:u w:val="single"/>
        </w:rPr>
        <w:t xml:space="preserve">a Fanonian program of </w:t>
      </w:r>
      <w:r w:rsidRPr="001B373A">
        <w:rPr>
          <w:b/>
          <w:sz w:val="26"/>
          <w:highlight w:val="green"/>
          <w:u w:val="single"/>
        </w:rPr>
        <w:t>radical re-ordering.</w:t>
      </w:r>
      <w:r w:rsidRPr="001B373A">
        <w:rPr>
          <w:highlight w:val="green"/>
          <w:u w:val="single"/>
        </w:rPr>
        <w:t xml:space="preserve"> </w:t>
      </w:r>
      <w:r w:rsidRPr="0035431C">
        <w:rPr>
          <w:u w:val="single"/>
        </w:rPr>
        <w:t xml:space="preserve">In the context of vaccine sovereignty, this re-ordering </w:t>
      </w:r>
      <w:r w:rsidRPr="001B373A">
        <w:rPr>
          <w:b/>
          <w:sz w:val="26"/>
          <w:highlight w:val="green"/>
          <w:u w:val="single"/>
        </w:rPr>
        <w:t>necessitates</w:t>
      </w:r>
      <w:r w:rsidRPr="001B373A">
        <w:rPr>
          <w:highlight w:val="green"/>
          <w:u w:val="single"/>
        </w:rPr>
        <w:t xml:space="preserve"> </w:t>
      </w:r>
      <w:r w:rsidRPr="0035431C">
        <w:rPr>
          <w:u w:val="single"/>
        </w:rPr>
        <w:t xml:space="preserve">the </w:t>
      </w:r>
      <w:r w:rsidRPr="001B373A">
        <w:rPr>
          <w:b/>
          <w:sz w:val="26"/>
          <w:highlight w:val="green"/>
          <w:u w:val="single"/>
        </w:rPr>
        <w:t>dismantling</w:t>
      </w:r>
      <w:r w:rsidRPr="0035431C">
        <w:rPr>
          <w:u w:val="single"/>
        </w:rPr>
        <w:t xml:space="preserve"> of the </w:t>
      </w:r>
      <w:r w:rsidRPr="001B373A">
        <w:rPr>
          <w:b/>
          <w:sz w:val="26"/>
          <w:highlight w:val="green"/>
          <w:u w:val="single"/>
        </w:rPr>
        <w:t>profit-driven biomedical system</w:t>
      </w:r>
      <w:r w:rsidRPr="0035431C">
        <w:rPr>
          <w:u w:val="single"/>
        </w:rPr>
        <w:t xml:space="preserve">. This program starts with </w:t>
      </w:r>
      <w:r w:rsidRPr="001B373A">
        <w:rPr>
          <w:b/>
          <w:sz w:val="26"/>
          <w:highlight w:val="green"/>
          <w:u w:val="single"/>
        </w:rPr>
        <w:t>de-linking from</w:t>
      </w:r>
      <w:r w:rsidRPr="001B373A">
        <w:rPr>
          <w:highlight w:val="green"/>
          <w:u w:val="single"/>
        </w:rPr>
        <w:t xml:space="preserve"> </w:t>
      </w:r>
      <w:r w:rsidRPr="001B373A">
        <w:rPr>
          <w:b/>
          <w:sz w:val="26"/>
          <w:highlight w:val="green"/>
          <w:u w:val="single"/>
          <w:bdr w:val="single" w:sz="4" w:space="0" w:color="auto"/>
        </w:rPr>
        <w:t>Euro-American constructions of knowledge and power</w:t>
      </w:r>
      <w:r w:rsidRPr="001B373A">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w:t>
      </w:r>
      <w:r w:rsidRPr="0035431C">
        <w:rPr>
          <w:sz w:val="16"/>
        </w:rPr>
        <w:lastRenderedPageBreak/>
        <w:t xml:space="preserve">,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14:paraId="61238BD3" w14:textId="77777777" w:rsidR="00E76345" w:rsidRDefault="00E76345" w:rsidP="00E76345">
      <w:pPr>
        <w:pStyle w:val="Heading3"/>
      </w:pPr>
      <w:r>
        <w:t>1AC: Fwk</w:t>
      </w:r>
    </w:p>
    <w:p w14:paraId="2BB805F4" w14:textId="77777777" w:rsidR="00E76345" w:rsidRPr="00255F53" w:rsidRDefault="00E76345" w:rsidP="00E76345">
      <w:pPr>
        <w:pStyle w:val="Heading4"/>
        <w:rPr>
          <w:rFonts w:asciiTheme="majorHAnsi" w:hAnsiTheme="majorHAnsi" w:cstheme="majorHAnsi"/>
        </w:rPr>
      </w:pPr>
      <w:r w:rsidRPr="00255F53">
        <w:rPr>
          <w:rFonts w:asciiTheme="majorHAnsi" w:hAnsiTheme="majorHAnsi" w:cstheme="majorHAnsi"/>
        </w:rPr>
        <w:t>The standard is maximizing expected well-being. – we will spec – Hedonistic act Utilitarianism</w:t>
      </w:r>
    </w:p>
    <w:p w14:paraId="4DC9357C" w14:textId="77777777" w:rsidR="00E76345" w:rsidRPr="00255F53" w:rsidRDefault="00E76345" w:rsidP="00E76345">
      <w:pPr>
        <w:pStyle w:val="Heading4"/>
        <w:rPr>
          <w:rFonts w:asciiTheme="majorHAnsi" w:hAnsiTheme="majorHAnsi" w:cstheme="majorHAnsi"/>
        </w:rPr>
      </w:pPr>
      <w:r w:rsidRPr="00255F53">
        <w:rPr>
          <w:rFonts w:asciiTheme="majorHAnsi" w:hAnsiTheme="majorHAnsi" w:cstheme="majorHAnsi"/>
        </w:rPr>
        <w:t>Prefer:</w:t>
      </w:r>
    </w:p>
    <w:p w14:paraId="3B15B9B4" w14:textId="77777777" w:rsidR="00E76345" w:rsidRPr="00255F53" w:rsidRDefault="00E76345" w:rsidP="00E76345">
      <w:pPr>
        <w:pStyle w:val="Heading4"/>
        <w:rPr>
          <w:rFonts w:asciiTheme="majorHAnsi" w:hAnsiTheme="majorHAnsi" w:cstheme="majorHAnsi"/>
        </w:rPr>
      </w:pPr>
      <w:r w:rsidRPr="00255F53">
        <w:rPr>
          <w:rFonts w:asciiTheme="majorHAnsi" w:hAnsiTheme="majorHAnsi" w:cstheme="majorHAnsi"/>
        </w:rPr>
        <w:t xml:space="preserve">1] Pleasure and pain are </w:t>
      </w:r>
      <w:r w:rsidRPr="00255F53">
        <w:rPr>
          <w:rFonts w:asciiTheme="majorHAnsi" w:hAnsiTheme="majorHAnsi" w:cstheme="majorHAnsi"/>
          <w:u w:val="single"/>
        </w:rPr>
        <w:t>intrinsic value</w:t>
      </w:r>
      <w:r w:rsidRPr="00255F53">
        <w:rPr>
          <w:rFonts w:asciiTheme="majorHAnsi" w:hAnsiTheme="majorHAnsi" w:cstheme="majorHAnsi"/>
        </w:rPr>
        <w:t xml:space="preserve"> and </w:t>
      </w:r>
      <w:r>
        <w:rPr>
          <w:rFonts w:asciiTheme="majorHAnsi" w:hAnsiTheme="majorHAnsi" w:cstheme="majorHAnsi"/>
          <w:u w:val="single"/>
        </w:rPr>
        <w:t>disvalue</w:t>
      </w:r>
    </w:p>
    <w:p w14:paraId="4B81F832" w14:textId="77777777" w:rsidR="00E76345" w:rsidRPr="00255F53" w:rsidRDefault="00E76345" w:rsidP="00E76345">
      <w:pPr>
        <w:rPr>
          <w:rStyle w:val="Style13ptBold"/>
          <w:rFonts w:asciiTheme="majorHAnsi" w:hAnsiTheme="majorHAnsi" w:cstheme="majorHAnsi"/>
        </w:rPr>
      </w:pPr>
      <w:r w:rsidRPr="00255F53">
        <w:rPr>
          <w:rStyle w:val="Style13ptBold"/>
          <w:rFonts w:asciiTheme="majorHAnsi" w:hAnsiTheme="majorHAnsi" w:cstheme="majorHAnsi"/>
        </w:rPr>
        <w:t>Blum et al. 18</w:t>
      </w:r>
    </w:p>
    <w:p w14:paraId="541B6CC8" w14:textId="77777777" w:rsidR="00E76345" w:rsidRPr="00255F53" w:rsidRDefault="00E76345" w:rsidP="00E76345">
      <w:pPr>
        <w:rPr>
          <w:rFonts w:asciiTheme="majorHAnsi" w:hAnsiTheme="majorHAnsi" w:cstheme="majorHAnsi"/>
          <w:sz w:val="16"/>
          <w:szCs w:val="16"/>
        </w:rPr>
      </w:pPr>
      <w:r w:rsidRPr="00255F53">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2" w:history="1">
        <w:r w:rsidRPr="00255F53">
          <w:rPr>
            <w:rStyle w:val="Hyperlink"/>
            <w:rFonts w:asciiTheme="majorHAnsi" w:hAnsiTheme="majorHAnsi" w:cstheme="majorHAnsi"/>
            <w:sz w:val="16"/>
            <w:szCs w:val="16"/>
          </w:rPr>
          <w:t>https://www.ncbi.nlm.nih.gov/pmc/articles/PMC6446569/</w:t>
        </w:r>
      </w:hyperlink>
      <w:r w:rsidRPr="00255F53">
        <w:rPr>
          <w:rFonts w:asciiTheme="majorHAnsi" w:hAnsiTheme="majorHAnsi" w:cstheme="majorHAnsi"/>
          <w:sz w:val="16"/>
          <w:szCs w:val="16"/>
        </w:rPr>
        <w:t>, R.S.</w:t>
      </w:r>
    </w:p>
    <w:p w14:paraId="3B290D99" w14:textId="77777777" w:rsidR="00E76345" w:rsidRDefault="00E76345" w:rsidP="00E76345">
      <w:pPr>
        <w:rPr>
          <w:rFonts w:asciiTheme="majorHAnsi" w:hAnsiTheme="majorHAnsi" w:cstheme="majorHAnsi"/>
          <w:u w:val="single"/>
        </w:rPr>
      </w:pPr>
      <w:r w:rsidRPr="00255F53">
        <w:rPr>
          <w:rFonts w:asciiTheme="majorHAnsi" w:hAnsiTheme="majorHAnsi" w:cstheme="majorHAnsi"/>
          <w:b/>
          <w:bCs/>
          <w:highlight w:val="green"/>
          <w:u w:val="single"/>
        </w:rPr>
        <w:t>Pleasure</w:t>
      </w:r>
      <w:r w:rsidRPr="00255F53">
        <w:rPr>
          <w:rFonts w:asciiTheme="majorHAnsi" w:hAnsiTheme="majorHAnsi" w:cstheme="majorHAnsi"/>
          <w:u w:val="single"/>
        </w:rPr>
        <w:t xml:space="preserve"> is not only</w:t>
      </w:r>
      <w:r w:rsidRPr="00255F53">
        <w:rPr>
          <w:rFonts w:asciiTheme="majorHAnsi" w:hAnsiTheme="majorHAnsi" w:cstheme="majorHAnsi"/>
          <w:sz w:val="16"/>
        </w:rPr>
        <w:t xml:space="preserve"> one of the three </w:t>
      </w:r>
      <w:r w:rsidRPr="00255F53">
        <w:rPr>
          <w:rFonts w:asciiTheme="majorHAnsi" w:hAnsiTheme="majorHAnsi" w:cstheme="majorHAnsi"/>
          <w:u w:val="single"/>
        </w:rPr>
        <w:t>primary reward functions</w:t>
      </w:r>
      <w:r w:rsidRPr="00255F53">
        <w:rPr>
          <w:rFonts w:asciiTheme="majorHAnsi" w:hAnsiTheme="majorHAnsi" w:cstheme="majorHAnsi"/>
          <w:sz w:val="16"/>
        </w:rPr>
        <w:t xml:space="preserve"> but </w:t>
      </w:r>
      <w:r w:rsidRPr="00255F53">
        <w:rPr>
          <w:rFonts w:asciiTheme="majorHAnsi" w:hAnsiTheme="majorHAnsi" w:cstheme="majorHAnsi"/>
          <w:u w:val="single"/>
        </w:rPr>
        <w:t xml:space="preserve">it also </w:t>
      </w:r>
      <w:r w:rsidRPr="00255F53">
        <w:rPr>
          <w:rFonts w:asciiTheme="majorHAnsi" w:hAnsiTheme="majorHAnsi" w:cstheme="majorHAnsi"/>
          <w:b/>
          <w:bCs/>
          <w:highlight w:val="green"/>
          <w:u w:val="single"/>
        </w:rPr>
        <w:t>defines reward.</w:t>
      </w:r>
      <w:r w:rsidRPr="00255F53">
        <w:rPr>
          <w:rFonts w:asciiTheme="majorHAnsi" w:hAnsiTheme="majorHAnsi" w:cstheme="majorHAnsi"/>
          <w:sz w:val="16"/>
        </w:rPr>
        <w:t xml:space="preserve"> As homeostasis explains the </w:t>
      </w:r>
      <w:r w:rsidRPr="00255F53">
        <w:rPr>
          <w:rFonts w:asciiTheme="majorHAnsi" w:hAnsiTheme="majorHAnsi" w:cstheme="majorHAnsi"/>
          <w:u w:val="single"/>
        </w:rPr>
        <w:t>functions of</w:t>
      </w:r>
      <w:r w:rsidRPr="00255F53">
        <w:rPr>
          <w:rFonts w:asciiTheme="majorHAnsi" w:hAnsiTheme="majorHAnsi" w:cstheme="majorHAnsi"/>
          <w:sz w:val="16"/>
        </w:rPr>
        <w:t xml:space="preserve"> only a limited number of </w:t>
      </w:r>
      <w:r w:rsidRPr="00255F53">
        <w:rPr>
          <w:rFonts w:asciiTheme="majorHAnsi" w:hAnsiTheme="majorHAnsi" w:cstheme="majorHAnsi"/>
          <w:u w:val="single"/>
        </w:rPr>
        <w:t>rewards, the</w:t>
      </w:r>
      <w:r w:rsidRPr="00255F53">
        <w:rPr>
          <w:rFonts w:asciiTheme="majorHAnsi" w:hAnsiTheme="majorHAnsi" w:cstheme="majorHAnsi"/>
          <w:sz w:val="16"/>
        </w:rPr>
        <w:t xml:space="preserve"> principal </w:t>
      </w:r>
      <w:r w:rsidRPr="00255F53">
        <w:rPr>
          <w:rFonts w:asciiTheme="majorHAnsi" w:hAnsiTheme="majorHAnsi" w:cstheme="majorHAnsi"/>
          <w:highlight w:val="green"/>
          <w:u w:val="single"/>
        </w:rPr>
        <w:t>reason why particular stimuli</w:t>
      </w:r>
      <w:r w:rsidRPr="00255F53">
        <w:rPr>
          <w:rFonts w:asciiTheme="majorHAnsi" w:hAnsiTheme="majorHAnsi" w:cstheme="majorHAnsi"/>
          <w:u w:val="single"/>
        </w:rPr>
        <w:t xml:space="preserve">, objects, events, situations, and activities </w:t>
      </w:r>
      <w:r w:rsidRPr="00255F53">
        <w:rPr>
          <w:rFonts w:asciiTheme="majorHAnsi" w:hAnsiTheme="majorHAnsi" w:cstheme="majorHAnsi"/>
          <w:highlight w:val="green"/>
          <w:u w:val="single"/>
        </w:rPr>
        <w:t>are rewarding</w:t>
      </w:r>
      <w:r w:rsidRPr="00255F53">
        <w:rPr>
          <w:rFonts w:asciiTheme="majorHAnsi" w:hAnsiTheme="majorHAnsi" w:cstheme="majorHAnsi"/>
          <w:sz w:val="16"/>
        </w:rPr>
        <w:t xml:space="preserve"> may be </w:t>
      </w:r>
      <w:r w:rsidRPr="00255F53">
        <w:rPr>
          <w:rFonts w:asciiTheme="majorHAnsi" w:hAnsiTheme="majorHAnsi" w:cstheme="majorHAnsi"/>
          <w:highlight w:val="green"/>
          <w:u w:val="single"/>
        </w:rPr>
        <w:t>due to pleasure.</w:t>
      </w:r>
      <w:r w:rsidRPr="00255F53">
        <w:rPr>
          <w:rFonts w:asciiTheme="majorHAnsi" w:hAnsiTheme="majorHAnsi" w:cstheme="majorHAnsi"/>
          <w:sz w:val="16"/>
        </w:rPr>
        <w:t xml:space="preserve"> This applies first of all to sex and to the primary homeostatic rewards of food and liquid and extends to </w:t>
      </w:r>
      <w:r w:rsidRPr="00255F53">
        <w:rPr>
          <w:rFonts w:asciiTheme="majorHAnsi" w:hAnsiTheme="majorHAnsi" w:cstheme="majorHAnsi"/>
          <w:sz w:val="16"/>
        </w:rPr>
        <w:lastRenderedPageBreak/>
        <w:t xml:space="preserve">money, taste, beauty, social encounters and nonmaterial, internally set, and intrinsic rewards. </w:t>
      </w:r>
      <w:r w:rsidRPr="00255F53">
        <w:rPr>
          <w:rFonts w:asciiTheme="majorHAnsi" w:hAnsiTheme="majorHAnsi" w:cstheme="majorHAnsi"/>
          <w:highlight w:val="green"/>
          <w:u w:val="single"/>
        </w:rPr>
        <w:t>Pleasure</w:t>
      </w:r>
      <w:r w:rsidRPr="00255F53">
        <w:rPr>
          <w:rFonts w:asciiTheme="majorHAnsi" w:hAnsiTheme="majorHAnsi" w:cstheme="majorHAnsi"/>
          <w:u w:val="single"/>
        </w:rPr>
        <w:t>, as the primary effect of rewards</w:t>
      </w:r>
      <w:r w:rsidRPr="00255F53">
        <w:rPr>
          <w:rFonts w:asciiTheme="majorHAnsi" w:hAnsiTheme="majorHAnsi" w:cstheme="majorHAnsi"/>
          <w:sz w:val="16"/>
        </w:rPr>
        <w:t xml:space="preserve">, drives the prime reward functions of learning, approach behavior, and decision making and </w:t>
      </w:r>
      <w:r w:rsidRPr="00255F53">
        <w:rPr>
          <w:rFonts w:asciiTheme="majorHAnsi" w:hAnsiTheme="majorHAnsi" w:cstheme="majorHAnsi"/>
          <w:highlight w:val="green"/>
          <w:u w:val="single"/>
        </w:rPr>
        <w:t xml:space="preserve">provides the </w:t>
      </w:r>
      <w:r w:rsidRPr="00255F53">
        <w:rPr>
          <w:rFonts w:asciiTheme="majorHAnsi" w:hAnsiTheme="majorHAnsi" w:cstheme="majorHAnsi"/>
          <w:b/>
          <w:bCs/>
          <w:highlight w:val="green"/>
          <w:u w:val="single"/>
        </w:rPr>
        <w:t>basis for hedonic theories</w:t>
      </w:r>
      <w:r w:rsidRPr="00255F53">
        <w:rPr>
          <w:rFonts w:asciiTheme="majorHAnsi" w:hAnsiTheme="majorHAnsi" w:cstheme="majorHAnsi"/>
          <w:u w:val="single"/>
        </w:rPr>
        <w:t xml:space="preserve"> of reward function. </w:t>
      </w:r>
      <w:r w:rsidRPr="00255F53">
        <w:rPr>
          <w:rFonts w:asciiTheme="majorHAnsi" w:hAnsiTheme="majorHAnsi" w:cstheme="majorHAnsi"/>
          <w:highlight w:val="green"/>
          <w:u w:val="single"/>
        </w:rPr>
        <w:t>We are attracted by</w:t>
      </w:r>
      <w:r w:rsidRPr="00255F53">
        <w:rPr>
          <w:rFonts w:asciiTheme="majorHAnsi" w:hAnsiTheme="majorHAnsi" w:cstheme="majorHAnsi"/>
          <w:sz w:val="16"/>
        </w:rPr>
        <w:t xml:space="preserve"> most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and exert intense efforts to obtain them</w:t>
      </w:r>
      <w:r w:rsidRPr="00255F53">
        <w:rPr>
          <w:rFonts w:asciiTheme="majorHAnsi" w:hAnsiTheme="majorHAnsi" w:cstheme="majorHAnsi"/>
          <w:sz w:val="16"/>
        </w:rPr>
        <w:t xml:space="preserve">, just </w:t>
      </w:r>
      <w:r w:rsidRPr="00255F53">
        <w:rPr>
          <w:rFonts w:asciiTheme="majorHAnsi" w:hAnsiTheme="majorHAnsi" w:cstheme="majorHAnsi"/>
          <w:highlight w:val="green"/>
          <w:u w:val="single"/>
        </w:rPr>
        <w:t>because they are enjoyable</w:t>
      </w:r>
      <w:r w:rsidRPr="00255F53">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55F53">
        <w:rPr>
          <w:rFonts w:asciiTheme="majorHAnsi" w:hAnsiTheme="majorHAnsi" w:cstheme="majorHAnsi"/>
          <w:u w:val="single"/>
        </w:rPr>
        <w:t>using both humans and detailed invasive brain analysis of animals has discovered some critical ways that the brain processes pleasure</w:t>
      </w:r>
      <w:r w:rsidRPr="00255F53">
        <w:rPr>
          <w:rFonts w:asciiTheme="majorHAnsi" w:hAnsiTheme="majorHAnsi" w:cstheme="majorHAnsi"/>
          <w:sz w:val="16"/>
        </w:rPr>
        <w:t xml:space="preserve"> [14]. </w:t>
      </w:r>
      <w:r w:rsidRPr="00255F53">
        <w:rPr>
          <w:rFonts w:asciiTheme="majorHAnsi" w:hAnsiTheme="majorHAnsi" w:cstheme="majorHAnsi"/>
          <w:u w:val="single"/>
        </w:rPr>
        <w:t>Pleasure as a hallmark of reward is sufficient for defining a reward</w:t>
      </w:r>
      <w:r w:rsidRPr="00255F53">
        <w:rPr>
          <w:rFonts w:asciiTheme="majorHAnsi" w:hAnsiTheme="majorHAnsi" w:cstheme="majorHAnsi"/>
          <w:sz w:val="16"/>
        </w:rPr>
        <w:t xml:space="preserve">, but it may not be necessary. </w:t>
      </w:r>
      <w:r w:rsidRPr="00255F53">
        <w:rPr>
          <w:rFonts w:asciiTheme="majorHAnsi" w:hAnsiTheme="majorHAnsi" w:cstheme="majorHAnsi"/>
          <w:u w:val="single"/>
        </w:rPr>
        <w:t>A reward may generate positive</w:t>
      </w:r>
      <w:r w:rsidRPr="00255F53">
        <w:rPr>
          <w:rFonts w:asciiTheme="majorHAnsi" w:hAnsiTheme="majorHAnsi" w:cstheme="majorHAnsi"/>
          <w:sz w:val="16"/>
        </w:rPr>
        <w:t xml:space="preserve"> learning and approach </w:t>
      </w:r>
      <w:r w:rsidRPr="00255F53">
        <w:rPr>
          <w:rFonts w:asciiTheme="majorHAnsi" w:hAnsiTheme="majorHAnsi" w:cstheme="majorHAnsi"/>
          <w:u w:val="single"/>
        </w:rPr>
        <w:t>behavior</w:t>
      </w:r>
      <w:r w:rsidRPr="00255F53">
        <w:rPr>
          <w:rFonts w:asciiTheme="majorHAnsi" w:hAnsiTheme="majorHAnsi" w:cstheme="majorHAnsi"/>
          <w:sz w:val="16"/>
        </w:rPr>
        <w:t xml:space="preserve"> simply </w:t>
      </w:r>
      <w:r w:rsidRPr="00255F53">
        <w:rPr>
          <w:rFonts w:asciiTheme="majorHAnsi" w:hAnsiTheme="majorHAnsi" w:cstheme="majorHAnsi"/>
          <w:u w:val="single"/>
        </w:rPr>
        <w:t>because it contains substances that are essential for body function.</w:t>
      </w:r>
      <w:r w:rsidRPr="00255F53">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55F53">
        <w:rPr>
          <w:rFonts w:asciiTheme="majorHAnsi" w:hAnsiTheme="majorHAnsi" w:cstheme="majorHAnsi"/>
          <w:u w:val="single"/>
        </w:rPr>
        <w:t>evolution and its basic principles found</w:t>
      </w:r>
      <w:r w:rsidRPr="00255F53">
        <w:rPr>
          <w:rFonts w:asciiTheme="majorHAnsi" w:hAnsiTheme="majorHAnsi" w:cstheme="majorHAnsi"/>
          <w:sz w:val="16"/>
        </w:rPr>
        <w:t xml:space="preserve"> various </w:t>
      </w:r>
      <w:r w:rsidRPr="00255F53">
        <w:rPr>
          <w:rFonts w:asciiTheme="majorHAnsi" w:hAnsiTheme="majorHAnsi" w:cstheme="majorHAnsi"/>
          <w:u w:val="single"/>
        </w:rPr>
        <w:t>mechanisms that steer behavior and biological development.</w:t>
      </w:r>
      <w:r w:rsidRPr="00255F53">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55F53">
        <w:rPr>
          <w:rFonts w:asciiTheme="majorHAnsi" w:hAnsiTheme="majorHAnsi" w:cstheme="majorHAnsi"/>
          <w:b/>
          <w:bCs/>
          <w:highlight w:val="green"/>
          <w:u w:val="single"/>
        </w:rPr>
        <w:t>organisms are</w:t>
      </w:r>
      <w:r w:rsidRPr="00255F53">
        <w:rPr>
          <w:rFonts w:asciiTheme="majorHAnsi" w:hAnsiTheme="majorHAnsi" w:cstheme="majorHAnsi"/>
          <w:u w:val="single"/>
        </w:rPr>
        <w:t xml:space="preserve"> the </w:t>
      </w:r>
      <w:r w:rsidRPr="00255F53">
        <w:rPr>
          <w:rFonts w:asciiTheme="majorHAnsi" w:hAnsiTheme="majorHAnsi" w:cstheme="majorHAnsi"/>
          <w:b/>
          <w:bCs/>
          <w:highlight w:val="green"/>
          <w:u w:val="single"/>
        </w:rPr>
        <w:t>result of evolutionary competition.</w:t>
      </w:r>
      <w:r w:rsidRPr="00255F53">
        <w:rPr>
          <w:rFonts w:asciiTheme="majorHAnsi" w:hAnsiTheme="majorHAnsi" w:cstheme="majorHAnsi"/>
          <w:sz w:val="16"/>
        </w:rPr>
        <w:t xml:space="preserve"> In fact, Richard </w:t>
      </w:r>
      <w:r w:rsidRPr="00255F53">
        <w:rPr>
          <w:rFonts w:asciiTheme="majorHAnsi" w:hAnsiTheme="majorHAnsi" w:cstheme="majorHAnsi"/>
          <w:u w:val="single"/>
        </w:rPr>
        <w:t>Dawkins stresses gene survival and propagation as the basic mechanism of life</w:t>
      </w:r>
      <w:r w:rsidRPr="00255F53">
        <w:rPr>
          <w:rFonts w:asciiTheme="majorHAnsi" w:hAnsiTheme="majorHAnsi" w:cstheme="majorHAnsi"/>
          <w:sz w:val="16"/>
        </w:rPr>
        <w:t xml:space="preserve"> [20]. Only genes that lead to </w:t>
      </w:r>
      <w:r w:rsidRPr="00255F53">
        <w:rPr>
          <w:rFonts w:asciiTheme="majorHAnsi" w:hAnsiTheme="majorHAnsi" w:cstheme="majorHAnsi"/>
          <w:u w:val="single"/>
        </w:rPr>
        <w:t>the fittest phenotype will make it.</w:t>
      </w:r>
      <w:r w:rsidRPr="00255F53">
        <w:rPr>
          <w:rFonts w:asciiTheme="majorHAnsi" w:hAnsiTheme="majorHAnsi" w:cstheme="majorHAnsi"/>
          <w:sz w:val="16"/>
        </w:rPr>
        <w:t xml:space="preserve"> It is noteworthy that the phenotype is selected based on behav</w:t>
      </w:r>
      <w:r w:rsidRPr="00255F53">
        <w:rPr>
          <w:rFonts w:asciiTheme="majorHAnsi" w:hAnsiTheme="majorHAnsi" w:cstheme="majorHAnsi"/>
          <w:sz w:val="16"/>
        </w:rPr>
        <w:lastRenderedPageBreak/>
        <w:t xml:space="preserve">ior that maximizes gene propagation. To do so, the phenotype must survive and generate offspring, and be better at it than its competitors. Thus, </w:t>
      </w:r>
      <w:r w:rsidRPr="00255F53">
        <w:rPr>
          <w:rFonts w:asciiTheme="majorHAnsi" w:hAnsiTheme="majorHAnsi" w:cstheme="majorHAnsi"/>
          <w:u w:val="single"/>
        </w:rPr>
        <w:t xml:space="preserve">the ultimate, distal function of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is to </w:t>
      </w:r>
      <w:r w:rsidRPr="00255F53">
        <w:rPr>
          <w:rFonts w:asciiTheme="majorHAnsi" w:hAnsiTheme="majorHAnsi" w:cstheme="majorHAnsi"/>
          <w:highlight w:val="green"/>
          <w:u w:val="single"/>
        </w:rPr>
        <w:t>increase evolutionary fitness</w:t>
      </w:r>
      <w:r w:rsidRPr="00255F53">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55F53">
        <w:rPr>
          <w:rFonts w:asciiTheme="majorHAnsi" w:hAnsiTheme="majorHAnsi" w:cstheme="majorHAnsi"/>
          <w:u w:val="single"/>
        </w:rPr>
        <w:t>Behavioral reward functions have evolved to help individuals to survive and propagate their genes</w:t>
      </w:r>
      <w:r w:rsidRPr="00255F53">
        <w:rPr>
          <w:rFonts w:asciiTheme="majorHAnsi" w:hAnsiTheme="majorHAnsi" w:cstheme="majorHAnsi"/>
          <w:sz w:val="16"/>
        </w:rPr>
        <w:t xml:space="preserve">. Apparently, </w:t>
      </w:r>
      <w:r w:rsidRPr="00255F53">
        <w:rPr>
          <w:rFonts w:asciiTheme="majorHAnsi" w:hAnsiTheme="majorHAnsi" w:cstheme="majorHAnsi"/>
          <w:u w:val="single"/>
        </w:rPr>
        <w:t>people need to live well and long enough to reproduce.</w:t>
      </w:r>
      <w:r w:rsidRPr="00255F53">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55F53">
        <w:rPr>
          <w:rFonts w:asciiTheme="majorHAnsi" w:hAnsiTheme="majorHAnsi" w:cstheme="majorHAnsi"/>
          <w:u w:val="single"/>
        </w:rPr>
        <w:t>any small edge will ultimately result in evolutionary advantage</w:t>
      </w:r>
      <w:r w:rsidRPr="00255F53">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55F53">
        <w:rPr>
          <w:rFonts w:asciiTheme="majorHAnsi" w:hAnsiTheme="majorHAnsi" w:cstheme="majorHAnsi"/>
          <w:u w:val="single"/>
        </w:rPr>
        <w:t>Thus the distal reward function in gene propagation and evolutionary fitness defines the proximal reward functions that we see</w:t>
      </w:r>
      <w:r w:rsidRPr="00255F53">
        <w:rPr>
          <w:rFonts w:asciiTheme="majorHAnsi" w:hAnsiTheme="majorHAnsi" w:cstheme="majorHAnsi"/>
          <w:sz w:val="16"/>
        </w:rPr>
        <w:t xml:space="preserve"> in everyday behavior. </w:t>
      </w:r>
      <w:r w:rsidRPr="00255F53">
        <w:rPr>
          <w:rFonts w:asciiTheme="majorHAnsi" w:hAnsiTheme="majorHAnsi" w:cstheme="majorHAnsi"/>
          <w:highlight w:val="green"/>
          <w:u w:val="single"/>
        </w:rPr>
        <w:t>That is why foods, drinks, mates, and offspring are rewarding.</w:t>
      </w:r>
      <w:r w:rsidRPr="00255F53">
        <w:rPr>
          <w:rFonts w:asciiTheme="majorHAnsi" w:hAnsiTheme="majorHAnsi" w:cstheme="majorHAnsi"/>
          <w:u w:val="single"/>
        </w:rPr>
        <w:t xml:space="preserve"> </w:t>
      </w:r>
      <w:r w:rsidRPr="00255F53">
        <w:rPr>
          <w:rFonts w:asciiTheme="majorHAnsi" w:hAnsiTheme="majorHAnsi" w:cstheme="majorHAnsi"/>
          <w:sz w:val="16"/>
        </w:rPr>
        <w:t xml:space="preserve">There have been theories linking pleasure as a required component of health benefits salutogenesis, (salugenesis). In essence, under these terms, </w:t>
      </w:r>
      <w:r w:rsidRPr="00255F53">
        <w:rPr>
          <w:rFonts w:asciiTheme="majorHAnsi" w:hAnsiTheme="majorHAnsi" w:cstheme="majorHAnsi"/>
          <w:u w:val="single"/>
        </w:rPr>
        <w:t>pleasure is described as a state or feeling of happiness and satisfaction resulting from an experience that one enjoys.</w:t>
      </w:r>
      <w:r w:rsidRPr="00255F53">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w:t>
      </w:r>
      <w:r w:rsidRPr="00255F53">
        <w:rPr>
          <w:rFonts w:asciiTheme="majorHAnsi" w:hAnsiTheme="majorHAnsi" w:cstheme="majorHAnsi"/>
          <w:sz w:val="16"/>
        </w:rPr>
        <w:lastRenderedPageBreak/>
        <w:t xml:space="preserve">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55F53">
        <w:rPr>
          <w:rFonts w:asciiTheme="majorHAnsi" w:hAnsiTheme="majorHAnsi" w:cstheme="majorHAnsi"/>
          <w:u w:val="single"/>
        </w:rPr>
        <w:t>pathways for ordinary liking and pleasure</w:t>
      </w:r>
      <w:r w:rsidRPr="00255F53">
        <w:rPr>
          <w:rFonts w:asciiTheme="majorHAnsi" w:hAnsiTheme="majorHAnsi" w:cstheme="majorHAnsi"/>
          <w:sz w:val="16"/>
        </w:rPr>
        <w:t xml:space="preserve">, which </w:t>
      </w:r>
      <w:r w:rsidRPr="00255F53">
        <w:rPr>
          <w:rFonts w:asciiTheme="majorHAnsi" w:hAnsiTheme="majorHAnsi" w:cstheme="majorHAnsi"/>
          <w:u w:val="single"/>
        </w:rPr>
        <w:t>are limited in scope</w:t>
      </w:r>
      <w:r w:rsidRPr="00255F53">
        <w:rPr>
          <w:rFonts w:asciiTheme="majorHAnsi" w:hAnsiTheme="majorHAnsi" w:cstheme="majorHAnsi"/>
          <w:sz w:val="16"/>
        </w:rPr>
        <w:t xml:space="preserve"> as described above in this commentary. However, </w:t>
      </w:r>
      <w:r w:rsidRPr="00255F53">
        <w:rPr>
          <w:rFonts w:asciiTheme="majorHAnsi" w:hAnsiTheme="majorHAnsi" w:cstheme="majorHAnsi"/>
          <w:u w:val="single"/>
        </w:rPr>
        <w:t xml:space="preserve">there are </w:t>
      </w:r>
      <w:r w:rsidRPr="00255F53">
        <w:rPr>
          <w:rFonts w:asciiTheme="majorHAnsi" w:hAnsiTheme="majorHAnsi" w:cstheme="majorHAnsi"/>
          <w:b/>
          <w:bCs/>
          <w:highlight w:val="green"/>
          <w:u w:val="single"/>
        </w:rPr>
        <w:t>many brain regions</w:t>
      </w:r>
      <w:r w:rsidRPr="00255F53">
        <w:rPr>
          <w:rFonts w:asciiTheme="majorHAnsi" w:hAnsiTheme="majorHAnsi" w:cstheme="majorHAnsi"/>
          <w:sz w:val="16"/>
        </w:rPr>
        <w:t xml:space="preserve">, often termed hot and cold spots, </w:t>
      </w:r>
      <w:r w:rsidRPr="00255F53">
        <w:rPr>
          <w:rFonts w:asciiTheme="majorHAnsi" w:hAnsiTheme="majorHAnsi" w:cstheme="majorHAnsi"/>
          <w:u w:val="single"/>
        </w:rPr>
        <w:t xml:space="preserve">that significantly </w:t>
      </w:r>
      <w:r w:rsidRPr="00255F53">
        <w:rPr>
          <w:rFonts w:asciiTheme="majorHAnsi" w:hAnsiTheme="majorHAnsi" w:cstheme="majorHAnsi"/>
          <w:b/>
          <w:bCs/>
          <w:highlight w:val="green"/>
          <w:u w:val="single"/>
        </w:rPr>
        <w:t>modulate</w:t>
      </w:r>
      <w:r w:rsidRPr="00255F53">
        <w:rPr>
          <w:rFonts w:asciiTheme="majorHAnsi" w:hAnsiTheme="majorHAnsi" w:cstheme="majorHAnsi"/>
          <w:sz w:val="16"/>
        </w:rPr>
        <w:t xml:space="preserve"> (increase or decrease) </w:t>
      </w:r>
      <w:r w:rsidRPr="00255F53">
        <w:rPr>
          <w:rFonts w:asciiTheme="majorHAnsi" w:hAnsiTheme="majorHAnsi" w:cstheme="majorHAnsi"/>
          <w:u w:val="single"/>
        </w:rPr>
        <w:t xml:space="preserve">our </w:t>
      </w:r>
      <w:r w:rsidRPr="00255F53">
        <w:rPr>
          <w:rFonts w:asciiTheme="majorHAnsi" w:hAnsiTheme="majorHAnsi" w:cstheme="majorHAnsi"/>
          <w:b/>
          <w:bCs/>
          <w:highlight w:val="green"/>
          <w:u w:val="single"/>
        </w:rPr>
        <w:t>pleasure or</w:t>
      </w:r>
      <w:r w:rsidRPr="00255F53">
        <w:rPr>
          <w:rFonts w:asciiTheme="majorHAnsi" w:hAnsiTheme="majorHAnsi" w:cstheme="majorHAnsi"/>
          <w:u w:val="single"/>
        </w:rPr>
        <w:t xml:space="preserve"> even </w:t>
      </w:r>
      <w:r w:rsidRPr="00255F53">
        <w:rPr>
          <w:rFonts w:asciiTheme="majorHAnsi" w:hAnsiTheme="majorHAnsi" w:cstheme="majorHAnsi"/>
          <w:b/>
          <w:bCs/>
          <w:highlight w:val="green"/>
          <w:u w:val="single"/>
        </w:rPr>
        <w:t>produce the opposite</w:t>
      </w:r>
      <w:r w:rsidRPr="00255F53">
        <w:rPr>
          <w:rFonts w:asciiTheme="majorHAnsi" w:hAnsiTheme="majorHAnsi" w:cstheme="majorHAnsi"/>
          <w:sz w:val="16"/>
        </w:rPr>
        <w:t xml:space="preserve"> of pleasure— that is </w:t>
      </w:r>
      <w:r w:rsidRPr="00255F53">
        <w:rPr>
          <w:rFonts w:asciiTheme="majorHAnsi" w:hAnsiTheme="majorHAnsi" w:cstheme="majorHAnsi"/>
          <w:u w:val="single"/>
        </w:rPr>
        <w:t>disgust and fear</w:t>
      </w:r>
      <w:r w:rsidRPr="00255F53">
        <w:rPr>
          <w:rFonts w:asciiTheme="majorHAnsi" w:hAnsiTheme="majorHAnsi" w:cstheme="majorHAnsi"/>
          <w:sz w:val="16"/>
        </w:rPr>
        <w:t xml:space="preserve"> [39]. </w:t>
      </w:r>
      <w:r w:rsidRPr="00255F53">
        <w:rPr>
          <w:rFonts w:asciiTheme="majorHAnsi" w:hAnsiTheme="majorHAnsi" w:cstheme="majorHAnsi"/>
          <w:u w:val="single"/>
        </w:rPr>
        <w:t>One</w:t>
      </w:r>
      <w:r w:rsidRPr="00255F53">
        <w:rPr>
          <w:rFonts w:asciiTheme="majorHAnsi" w:hAnsiTheme="majorHAnsi" w:cstheme="majorHAnsi"/>
          <w:sz w:val="16"/>
        </w:rPr>
        <w:t xml:space="preserve"> specific </w:t>
      </w:r>
      <w:r w:rsidRPr="00255F53">
        <w:rPr>
          <w:rFonts w:asciiTheme="majorHAnsi" w:hAnsiTheme="majorHAnsi" w:cstheme="majorHAnsi"/>
          <w:u w:val="single"/>
        </w:rPr>
        <w:t>region</w:t>
      </w:r>
      <w:r w:rsidRPr="00255F53">
        <w:rPr>
          <w:rFonts w:asciiTheme="majorHAnsi" w:hAnsiTheme="majorHAnsi" w:cstheme="majorHAnsi"/>
          <w:sz w:val="16"/>
        </w:rPr>
        <w:t xml:space="preserve"> of the nucleus accumbens </w:t>
      </w:r>
      <w:r w:rsidRPr="00255F53">
        <w:rPr>
          <w:rFonts w:asciiTheme="majorHAnsi" w:hAnsiTheme="majorHAnsi" w:cstheme="majorHAnsi"/>
          <w:u w:val="single"/>
        </w:rPr>
        <w:t>is organized like a computer keyboard, with particular stimulus triggers in rows</w:t>
      </w:r>
      <w:r w:rsidRPr="00255F53">
        <w:rPr>
          <w:rFonts w:asciiTheme="majorHAnsi" w:hAnsiTheme="majorHAnsi" w:cstheme="majorHAnsi"/>
          <w:sz w:val="16"/>
        </w:rPr>
        <w:t xml:space="preserve">— producing an increase and decrease of pleasure and disgust. Moreover, </w:t>
      </w:r>
      <w:r w:rsidRPr="00255F53">
        <w:rPr>
          <w:rFonts w:asciiTheme="majorHAnsi" w:hAnsiTheme="majorHAnsi" w:cstheme="majorHAnsi"/>
          <w:u w:val="single"/>
        </w:rPr>
        <w:t>the cortex has unique roles in the cognitive evaluation of our feelings of pleasure</w:t>
      </w:r>
      <w:r w:rsidRPr="00255F53">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w:t>
      </w:r>
      <w:r w:rsidRPr="00255F53">
        <w:rPr>
          <w:rFonts w:asciiTheme="majorHAnsi" w:hAnsiTheme="majorHAnsi" w:cstheme="majorHAnsi"/>
          <w:sz w:val="16"/>
        </w:rPr>
        <w:lastRenderedPageBreak/>
        <w:t xml:space="preserve">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255F53">
        <w:rPr>
          <w:rFonts w:asciiTheme="majorHAnsi" w:hAnsiTheme="majorHAnsi" w:cstheme="majorHAnsi"/>
          <w:u w:val="single"/>
        </w:rPr>
        <w:t>“</w:t>
      </w:r>
      <w:r w:rsidRPr="00255F53">
        <w:rPr>
          <w:rFonts w:asciiTheme="majorHAnsi" w:hAnsiTheme="majorHAnsi" w:cstheme="majorHAnsi"/>
          <w:highlight w:val="green"/>
          <w:u w:val="single"/>
        </w:rPr>
        <w:t>liking</w:t>
      </w:r>
      <w:r w:rsidRPr="00255F53">
        <w:rPr>
          <w:rFonts w:asciiTheme="majorHAnsi" w:hAnsiTheme="majorHAnsi" w:cstheme="majorHAnsi"/>
          <w:u w:val="single"/>
        </w:rPr>
        <w:t xml:space="preserve">” of </w:t>
      </w:r>
      <w:r w:rsidRPr="00255F53">
        <w:rPr>
          <w:rFonts w:asciiTheme="majorHAnsi" w:hAnsiTheme="majorHAnsi" w:cstheme="majorHAnsi"/>
          <w:highlight w:val="green"/>
          <w:u w:val="single"/>
        </w:rPr>
        <w:t>something</w:t>
      </w:r>
      <w:r w:rsidRPr="00255F53">
        <w:rPr>
          <w:rFonts w:asciiTheme="majorHAnsi" w:hAnsiTheme="majorHAnsi" w:cstheme="majorHAnsi"/>
          <w:u w:val="single"/>
        </w:rPr>
        <w:t xml:space="preserve">, or pure pleasure, is </w:t>
      </w:r>
      <w:r w:rsidRPr="00255F53">
        <w:rPr>
          <w:rFonts w:asciiTheme="majorHAnsi" w:hAnsiTheme="majorHAnsi" w:cstheme="majorHAnsi"/>
          <w:highlight w:val="green"/>
          <w:u w:val="single"/>
        </w:rPr>
        <w:t>represented by</w:t>
      </w:r>
      <w:r w:rsidRPr="00255F53">
        <w:rPr>
          <w:rFonts w:asciiTheme="majorHAnsi" w:hAnsiTheme="majorHAnsi" w:cstheme="majorHAnsi"/>
          <w:sz w:val="16"/>
        </w:rPr>
        <w:t xml:space="preserve"> small </w:t>
      </w:r>
      <w:r w:rsidRPr="00255F53">
        <w:rPr>
          <w:rFonts w:asciiTheme="majorHAnsi" w:hAnsiTheme="majorHAnsi" w:cstheme="majorHAnsi"/>
          <w:highlight w:val="green"/>
          <w:u w:val="single"/>
        </w:rPr>
        <w:t>regions</w:t>
      </w:r>
      <w:r w:rsidRPr="00255F53">
        <w:rPr>
          <w:rFonts w:asciiTheme="majorHAnsi" w:hAnsiTheme="majorHAnsi" w:cstheme="majorHAnsi"/>
          <w:sz w:val="16"/>
        </w:rPr>
        <w:t xml:space="preserve"> mainly </w:t>
      </w:r>
      <w:r w:rsidRPr="00255F53">
        <w:rPr>
          <w:rFonts w:asciiTheme="majorHAnsi" w:hAnsiTheme="majorHAnsi" w:cstheme="majorHAnsi"/>
          <w:highlight w:val="green"/>
          <w:u w:val="single"/>
        </w:rPr>
        <w:t>in the limbic system</w:t>
      </w:r>
      <w:r w:rsidRPr="00255F53">
        <w:rPr>
          <w:rFonts w:asciiTheme="majorHAnsi" w:hAnsiTheme="majorHAnsi" w:cstheme="majorHAnsi"/>
          <w:sz w:val="16"/>
        </w:rPr>
        <w:t xml:space="preserve"> (old reptilian part of the brain). These may be </w:t>
      </w:r>
      <w:r w:rsidRPr="00255F53">
        <w:rPr>
          <w:rFonts w:asciiTheme="majorHAnsi" w:hAnsiTheme="majorHAnsi" w:cstheme="majorHAnsi"/>
          <w:u w:val="single"/>
        </w:rPr>
        <w:t>part of larger neural circuits.</w:t>
      </w:r>
      <w:r w:rsidRPr="00255F53">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w:t>
      </w:r>
      <w:r w:rsidRPr="00255F53">
        <w:rPr>
          <w:rFonts w:asciiTheme="majorHAnsi" w:hAnsiTheme="majorHAnsi" w:cstheme="majorHAnsi"/>
          <w:sz w:val="16"/>
        </w:rPr>
        <w:lastRenderedPageBreak/>
        <w:t xml:space="preserve">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55F53">
        <w:rPr>
          <w:rFonts w:asciiTheme="majorHAnsi" w:hAnsiTheme="majorHAnsi" w:cstheme="majorHAnsi"/>
          <w:u w:val="single"/>
        </w:rPr>
        <w:t>Sousa et al.</w:t>
      </w:r>
      <w:r w:rsidRPr="00255F53">
        <w:rPr>
          <w:rFonts w:asciiTheme="majorHAnsi" w:hAnsiTheme="majorHAnsi" w:cstheme="majorHAnsi"/>
          <w:sz w:val="16"/>
        </w:rPr>
        <w:t xml:space="preserve"> [50] small case </w:t>
      </w:r>
      <w:r w:rsidRPr="00255F53">
        <w:rPr>
          <w:rFonts w:asciiTheme="majorHAnsi" w:hAnsiTheme="majorHAnsi" w:cstheme="majorHAnsi"/>
          <w:u w:val="single"/>
        </w:rPr>
        <w:t xml:space="preserve">found various </w:t>
      </w:r>
      <w:r w:rsidRPr="00255F53">
        <w:rPr>
          <w:rFonts w:asciiTheme="majorHAnsi" w:hAnsiTheme="majorHAnsi" w:cstheme="majorHAnsi"/>
          <w:highlight w:val="green"/>
          <w:u w:val="single"/>
        </w:rPr>
        <w:t>differentially expressed genes</w:t>
      </w:r>
      <w:r w:rsidRPr="00255F53">
        <w:rPr>
          <w:rFonts w:asciiTheme="majorHAnsi" w:hAnsiTheme="majorHAnsi" w:cstheme="majorHAnsi"/>
          <w:u w:val="single"/>
        </w:rPr>
        <w:t xml:space="preserve">, to </w:t>
      </w:r>
      <w:r w:rsidRPr="00255F53">
        <w:rPr>
          <w:rFonts w:asciiTheme="majorHAnsi" w:hAnsiTheme="majorHAnsi" w:cstheme="majorHAnsi"/>
          <w:highlight w:val="green"/>
          <w:u w:val="single"/>
        </w:rPr>
        <w:t>associate with pleasure</w:t>
      </w:r>
      <w:r w:rsidRPr="00255F53">
        <w:rPr>
          <w:rFonts w:asciiTheme="majorHAnsi" w:hAnsiTheme="majorHAnsi" w:cstheme="majorHAnsi"/>
          <w:u w:val="single"/>
        </w:rPr>
        <w:t xml:space="preserve"> related </w:t>
      </w:r>
      <w:r w:rsidRPr="00255F53">
        <w:rPr>
          <w:rFonts w:asciiTheme="majorHAnsi" w:hAnsiTheme="majorHAnsi" w:cstheme="majorHAnsi"/>
          <w:highlight w:val="green"/>
          <w:u w:val="single"/>
        </w:rPr>
        <w:t>systems.</w:t>
      </w:r>
    </w:p>
    <w:p w14:paraId="30FB715D" w14:textId="77777777" w:rsidR="00E76345" w:rsidRDefault="00E76345" w:rsidP="00E76345">
      <w:pPr>
        <w:rPr>
          <w:rFonts w:asciiTheme="majorHAnsi" w:hAnsiTheme="majorHAnsi" w:cstheme="majorHAnsi"/>
          <w:u w:val="single"/>
        </w:rPr>
      </w:pPr>
    </w:p>
    <w:p w14:paraId="3938BAE7" w14:textId="77777777" w:rsidR="00E76345" w:rsidRPr="00255F53" w:rsidRDefault="00E76345" w:rsidP="00E76345">
      <w:pPr>
        <w:rPr>
          <w:rFonts w:asciiTheme="majorHAnsi" w:hAnsiTheme="majorHAnsi" w:cstheme="majorHAnsi"/>
          <w:sz w:val="16"/>
        </w:rPr>
      </w:pPr>
      <w:r w:rsidRPr="00255F53">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55F53">
        <w:rPr>
          <w:rFonts w:asciiTheme="majorHAnsi" w:hAnsiTheme="majorHAnsi" w:cstheme="majorHAnsi"/>
          <w:highlight w:val="green"/>
          <w:u w:val="single"/>
        </w:rPr>
        <w:t>researchers examined</w:t>
      </w:r>
      <w:r w:rsidRPr="00255F53">
        <w:rPr>
          <w:rFonts w:asciiTheme="majorHAnsi" w:hAnsiTheme="majorHAnsi" w:cstheme="majorHAnsi"/>
          <w:u w:val="single"/>
        </w:rPr>
        <w:t xml:space="preserve"> 247 specimens of </w:t>
      </w:r>
      <w:r w:rsidRPr="00255F53">
        <w:rPr>
          <w:rFonts w:asciiTheme="majorHAnsi" w:hAnsiTheme="majorHAnsi" w:cstheme="majorHAnsi"/>
          <w:highlight w:val="green"/>
          <w:u w:val="single"/>
        </w:rPr>
        <w:t>neural tissue</w:t>
      </w:r>
      <w:r w:rsidRPr="00255F53">
        <w:rPr>
          <w:rFonts w:asciiTheme="majorHAnsi" w:hAnsiTheme="majorHAnsi" w:cstheme="majorHAnsi"/>
          <w:u w:val="single"/>
        </w:rPr>
        <w:t xml:space="preserve"> from six humans, five chimpanzees, and five macaque monkeys.</w:t>
      </w:r>
      <w:r w:rsidRPr="00255F53">
        <w:rPr>
          <w:rFonts w:asciiTheme="majorHAnsi" w:hAnsiTheme="majorHAnsi" w:cstheme="majorHAnsi"/>
          <w:sz w:val="16"/>
        </w:rPr>
        <w:t xml:space="preserve"> Moreover, these </w:t>
      </w:r>
      <w:r w:rsidRPr="00255F53">
        <w:rPr>
          <w:rFonts w:asciiTheme="majorHAnsi" w:hAnsiTheme="majorHAnsi" w:cstheme="majorHAnsi"/>
          <w:u w:val="single"/>
        </w:rPr>
        <w:t>investigators analyzed which genes were turned on or off in 16 regions of the brain.</w:t>
      </w:r>
      <w:r w:rsidRPr="00255F53">
        <w:rPr>
          <w:rFonts w:asciiTheme="majorHAnsi" w:hAnsiTheme="majorHAnsi" w:cstheme="majorHAnsi"/>
          <w:sz w:val="16"/>
        </w:rPr>
        <w:t xml:space="preserve"> While </w:t>
      </w:r>
      <w:r w:rsidRPr="00255F53">
        <w:rPr>
          <w:rFonts w:asciiTheme="majorHAnsi" w:hAnsiTheme="majorHAnsi" w:cstheme="majorHAnsi"/>
          <w:u w:val="single"/>
        </w:rPr>
        <w:t xml:space="preserve">the differences among species were subtle, </w:t>
      </w:r>
      <w:r w:rsidRPr="00255F53">
        <w:rPr>
          <w:rFonts w:asciiTheme="majorHAnsi" w:hAnsiTheme="majorHAnsi" w:cstheme="majorHAnsi"/>
          <w:b/>
          <w:bCs/>
          <w:highlight w:val="green"/>
          <w:u w:val="single"/>
        </w:rPr>
        <w:t>there was</w:t>
      </w:r>
      <w:r w:rsidRPr="00255F53">
        <w:rPr>
          <w:rFonts w:asciiTheme="majorHAnsi" w:hAnsiTheme="majorHAnsi" w:cstheme="majorHAnsi"/>
          <w:u w:val="single"/>
        </w:rPr>
        <w:t xml:space="preserve"> a </w:t>
      </w:r>
      <w:r w:rsidRPr="00255F53">
        <w:rPr>
          <w:rFonts w:asciiTheme="majorHAnsi" w:hAnsiTheme="majorHAnsi" w:cstheme="majorHAnsi"/>
          <w:b/>
          <w:bCs/>
          <w:highlight w:val="green"/>
          <w:u w:val="single"/>
        </w:rPr>
        <w:t>remarkable contrast in</w:t>
      </w:r>
      <w:r w:rsidRPr="00255F53">
        <w:rPr>
          <w:rFonts w:asciiTheme="majorHAnsi" w:hAnsiTheme="majorHAnsi" w:cstheme="majorHAnsi"/>
          <w:u w:val="single"/>
        </w:rPr>
        <w:t xml:space="preserve"> the</w:t>
      </w:r>
      <w:r w:rsidRPr="00255F53">
        <w:rPr>
          <w:rFonts w:asciiTheme="majorHAnsi" w:hAnsiTheme="majorHAnsi" w:cstheme="majorHAnsi"/>
          <w:b/>
          <w:bCs/>
          <w:u w:val="single"/>
        </w:rPr>
        <w:t xml:space="preserve"> </w:t>
      </w:r>
      <w:r w:rsidRPr="00255F53">
        <w:rPr>
          <w:rFonts w:asciiTheme="majorHAnsi" w:hAnsiTheme="majorHAnsi" w:cstheme="majorHAnsi"/>
          <w:b/>
          <w:bCs/>
          <w:highlight w:val="green"/>
          <w:u w:val="single"/>
        </w:rPr>
        <w:t>neocortices</w:t>
      </w:r>
      <w:r w:rsidRPr="00255F53">
        <w:rPr>
          <w:rFonts w:asciiTheme="majorHAnsi" w:hAnsiTheme="majorHAnsi" w:cstheme="majorHAnsi"/>
          <w:sz w:val="16"/>
        </w:rPr>
        <w:t xml:space="preserve">, specifically </w:t>
      </w:r>
      <w:r w:rsidRPr="00255F53">
        <w:rPr>
          <w:rFonts w:asciiTheme="majorHAnsi" w:hAnsiTheme="majorHAnsi" w:cstheme="majorHAnsi"/>
          <w:u w:val="single"/>
        </w:rPr>
        <w:t xml:space="preserve">in an </w:t>
      </w:r>
      <w:r w:rsidRPr="00255F53">
        <w:rPr>
          <w:rFonts w:asciiTheme="majorHAnsi" w:hAnsiTheme="majorHAnsi" w:cstheme="majorHAnsi"/>
          <w:highlight w:val="green"/>
          <w:u w:val="single"/>
        </w:rPr>
        <w:t>area of the brain</w:t>
      </w:r>
      <w:r w:rsidRPr="00255F53">
        <w:rPr>
          <w:rFonts w:asciiTheme="majorHAnsi" w:hAnsiTheme="majorHAnsi" w:cstheme="majorHAnsi"/>
          <w:u w:val="single"/>
        </w:rPr>
        <w:t xml:space="preserve"> that is much </w:t>
      </w:r>
      <w:r w:rsidRPr="00255F53">
        <w:rPr>
          <w:rFonts w:asciiTheme="majorHAnsi" w:hAnsiTheme="majorHAnsi" w:cstheme="majorHAnsi"/>
          <w:highlight w:val="green"/>
          <w:u w:val="single"/>
        </w:rPr>
        <w:t>more developed in humans</w:t>
      </w:r>
      <w:r w:rsidRPr="00255F53">
        <w:rPr>
          <w:rFonts w:asciiTheme="majorHAnsi" w:hAnsiTheme="majorHAnsi" w:cstheme="majorHAnsi"/>
          <w:u w:val="single"/>
        </w:rPr>
        <w:t xml:space="preserve"> than in chimpanzees.</w:t>
      </w:r>
      <w:r w:rsidRPr="00255F53">
        <w:rPr>
          <w:rFonts w:asciiTheme="majorHAnsi" w:hAnsiTheme="majorHAnsi" w:cstheme="majorHAnsi"/>
          <w:sz w:val="16"/>
        </w:rPr>
        <w:t xml:space="preserve"> In fact, these researchers found that a gene called </w:t>
      </w:r>
      <w:r w:rsidRPr="00255F53">
        <w:rPr>
          <w:rFonts w:asciiTheme="majorHAnsi" w:hAnsiTheme="majorHAnsi" w:cstheme="majorHAnsi"/>
          <w:u w:val="single"/>
        </w:rPr>
        <w:t>tyrosine hydroxylase (</w:t>
      </w:r>
      <w:r w:rsidRPr="00255F53">
        <w:rPr>
          <w:rFonts w:asciiTheme="majorHAnsi" w:hAnsiTheme="majorHAnsi" w:cstheme="majorHAnsi"/>
          <w:highlight w:val="green"/>
          <w:u w:val="single"/>
        </w:rPr>
        <w:t>TH</w:t>
      </w:r>
      <w:r w:rsidRPr="00255F53">
        <w:rPr>
          <w:rFonts w:asciiTheme="majorHAnsi" w:hAnsiTheme="majorHAnsi" w:cstheme="majorHAnsi"/>
          <w:u w:val="single"/>
        </w:rPr>
        <w:t xml:space="preserve">) for the enzyme, </w:t>
      </w:r>
      <w:r w:rsidRPr="00255F53">
        <w:rPr>
          <w:rFonts w:asciiTheme="majorHAnsi" w:hAnsiTheme="majorHAnsi" w:cstheme="majorHAnsi"/>
          <w:highlight w:val="green"/>
          <w:u w:val="single"/>
        </w:rPr>
        <w:t>responsible for</w:t>
      </w:r>
      <w:r w:rsidRPr="00255F53">
        <w:rPr>
          <w:rFonts w:asciiTheme="majorHAnsi" w:hAnsiTheme="majorHAnsi" w:cstheme="majorHAnsi"/>
          <w:u w:val="single"/>
        </w:rPr>
        <w:t xml:space="preserve"> the </w:t>
      </w:r>
      <w:r w:rsidRPr="00255F53">
        <w:rPr>
          <w:rFonts w:asciiTheme="majorHAnsi" w:hAnsiTheme="majorHAnsi" w:cstheme="majorHAnsi"/>
          <w:highlight w:val="green"/>
          <w:u w:val="single"/>
        </w:rPr>
        <w:t>production of dopamine</w:t>
      </w:r>
      <w:r w:rsidRPr="00255F53">
        <w:rPr>
          <w:rFonts w:asciiTheme="majorHAnsi" w:hAnsiTheme="majorHAnsi" w:cstheme="majorHAnsi"/>
          <w:sz w:val="16"/>
        </w:rPr>
        <w:t xml:space="preserve">, was </w:t>
      </w:r>
      <w:r w:rsidRPr="00255F53">
        <w:rPr>
          <w:rFonts w:asciiTheme="majorHAnsi" w:hAnsiTheme="majorHAnsi" w:cstheme="majorHAnsi"/>
          <w:u w:val="single"/>
        </w:rPr>
        <w:t>expressed in the neocortex of humans, but not chimpanzees.</w:t>
      </w:r>
      <w:r w:rsidRPr="00255F53">
        <w:rPr>
          <w:rFonts w:asciiTheme="majorHAnsi" w:hAnsiTheme="majorHAnsi" w:cstheme="majorHAnsi"/>
          <w:sz w:val="16"/>
        </w:rPr>
        <w:t xml:space="preserve"> As discussed earlier, </w:t>
      </w:r>
      <w:r w:rsidRPr="00255F53">
        <w:rPr>
          <w:rFonts w:asciiTheme="majorHAnsi" w:hAnsiTheme="majorHAnsi" w:cstheme="majorHAnsi"/>
          <w:u w:val="single"/>
        </w:rPr>
        <w:t>dopamine is</w:t>
      </w:r>
      <w:r w:rsidRPr="00255F53">
        <w:rPr>
          <w:rFonts w:asciiTheme="majorHAnsi" w:hAnsiTheme="majorHAnsi" w:cstheme="majorHAnsi"/>
          <w:sz w:val="16"/>
        </w:rPr>
        <w:t xml:space="preserve"> best </w:t>
      </w:r>
      <w:r w:rsidRPr="00255F53">
        <w:rPr>
          <w:rFonts w:asciiTheme="majorHAnsi" w:hAnsiTheme="majorHAnsi" w:cstheme="majorHAnsi"/>
          <w:u w:val="single"/>
        </w:rPr>
        <w:t>known for its</w:t>
      </w:r>
      <w:r w:rsidRPr="00255F53">
        <w:rPr>
          <w:rFonts w:asciiTheme="majorHAnsi" w:hAnsiTheme="majorHAnsi" w:cstheme="majorHAnsi"/>
          <w:sz w:val="16"/>
        </w:rPr>
        <w:t xml:space="preserve"> essential </w:t>
      </w:r>
      <w:r w:rsidRPr="00255F53">
        <w:rPr>
          <w:rFonts w:asciiTheme="majorHAnsi" w:hAnsiTheme="majorHAnsi" w:cstheme="majorHAnsi"/>
          <w:u w:val="single"/>
        </w:rPr>
        <w:t>role within the brain’s reward system; the</w:t>
      </w:r>
      <w:r w:rsidRPr="00255F53">
        <w:rPr>
          <w:rFonts w:asciiTheme="majorHAnsi" w:hAnsiTheme="majorHAnsi" w:cstheme="majorHAnsi"/>
          <w:sz w:val="16"/>
        </w:rPr>
        <w:t xml:space="preserve"> very </w:t>
      </w:r>
      <w:r w:rsidRPr="00255F53">
        <w:rPr>
          <w:rFonts w:asciiTheme="majorHAnsi" w:hAnsiTheme="majorHAnsi" w:cstheme="majorHAnsi"/>
          <w:u w:val="single"/>
        </w:rPr>
        <w:t>system that responds to everything from sex, to gambling, to food, and to addictive drugs.</w:t>
      </w:r>
      <w:r w:rsidRPr="00255F53">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55F53">
        <w:rPr>
          <w:rFonts w:asciiTheme="majorHAnsi" w:hAnsiTheme="majorHAnsi" w:cstheme="majorHAnsi"/>
          <w:highlight w:val="green"/>
          <w:u w:val="single"/>
        </w:rPr>
        <w:t>dopamine plays</w:t>
      </w:r>
      <w:r w:rsidRPr="00255F53">
        <w:rPr>
          <w:rFonts w:asciiTheme="majorHAnsi" w:hAnsiTheme="majorHAnsi" w:cstheme="majorHAnsi"/>
          <w:u w:val="single"/>
        </w:rPr>
        <w:t xml:space="preserve"> a substantial </w:t>
      </w:r>
      <w:r w:rsidRPr="00255F53">
        <w:rPr>
          <w:rFonts w:asciiTheme="majorHAnsi" w:hAnsiTheme="majorHAnsi" w:cstheme="majorHAnsi"/>
          <w:highlight w:val="green"/>
          <w:u w:val="single"/>
        </w:rPr>
        <w:t>role in</w:t>
      </w:r>
      <w:r w:rsidRPr="00255F53">
        <w:rPr>
          <w:rFonts w:asciiTheme="majorHAnsi" w:hAnsiTheme="majorHAnsi" w:cstheme="majorHAnsi"/>
          <w:u w:val="single"/>
        </w:rPr>
        <w:t xml:space="preserve"> humans’ </w:t>
      </w:r>
      <w:r w:rsidRPr="00255F53">
        <w:rPr>
          <w:rFonts w:asciiTheme="majorHAnsi" w:hAnsiTheme="majorHAnsi" w:cstheme="majorHAnsi"/>
          <w:highlight w:val="green"/>
          <w:u w:val="single"/>
        </w:rPr>
        <w:t>ability to pursue</w:t>
      </w:r>
      <w:r w:rsidRPr="00255F53">
        <w:rPr>
          <w:rFonts w:asciiTheme="majorHAnsi" w:hAnsiTheme="majorHAnsi" w:cstheme="majorHAnsi"/>
          <w:u w:val="single"/>
        </w:rPr>
        <w:t xml:space="preserve"> various </w:t>
      </w:r>
      <w:r w:rsidRPr="00255F53">
        <w:rPr>
          <w:rFonts w:asciiTheme="majorHAnsi" w:hAnsiTheme="majorHAnsi" w:cstheme="majorHAnsi"/>
          <w:highlight w:val="green"/>
          <w:u w:val="single"/>
        </w:rPr>
        <w:t>rewards that are</w:t>
      </w:r>
      <w:r w:rsidRPr="00255F53">
        <w:rPr>
          <w:rFonts w:asciiTheme="majorHAnsi" w:hAnsiTheme="majorHAnsi" w:cstheme="majorHAnsi"/>
          <w:u w:val="single"/>
        </w:rPr>
        <w:t xml:space="preserve"> perhaps months or even </w:t>
      </w:r>
      <w:r w:rsidRPr="00255F53">
        <w:rPr>
          <w:rFonts w:asciiTheme="majorHAnsi" w:hAnsiTheme="majorHAnsi" w:cstheme="majorHAnsi"/>
          <w:highlight w:val="green"/>
          <w:u w:val="single"/>
        </w:rPr>
        <w:t>years away</w:t>
      </w:r>
      <w:r w:rsidRPr="00255F53">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55F53">
        <w:rPr>
          <w:rFonts w:asciiTheme="majorHAnsi" w:hAnsiTheme="majorHAnsi" w:cstheme="majorHAnsi"/>
          <w:u w:val="single"/>
        </w:rPr>
        <w:t>This may explain what often motivates people to work for things that have no apparent short-term benefit</w:t>
      </w:r>
      <w:r w:rsidRPr="00255F53">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066F9A6" w14:textId="77777777" w:rsidR="00E76345" w:rsidRPr="00EA2A65" w:rsidRDefault="00E76345" w:rsidP="00E76345">
      <w:pPr>
        <w:pStyle w:val="Heading4"/>
      </w:pPr>
      <w:r>
        <w:rPr>
          <w:rFonts w:cs="Calibri"/>
          <w:color w:val="000000" w:themeColor="text1"/>
        </w:rPr>
        <w:t>2</w:t>
      </w:r>
      <w:r w:rsidRPr="00255F53">
        <w:rPr>
          <w:rFonts w:cs="Calibri"/>
          <w:color w:val="000000" w:themeColor="text1"/>
        </w:rPr>
        <w:t xml:space="preserve">] </w:t>
      </w:r>
      <w:r>
        <w:t xml:space="preserve">These are important consequences—disregarding the destruction of the planet is </w:t>
      </w:r>
      <w:r>
        <w:rPr>
          <w:u w:val="single"/>
        </w:rPr>
        <w:t>antithetical</w:t>
      </w:r>
      <w:r>
        <w:t xml:space="preserve"> to the purpose of radical resistance</w:t>
      </w:r>
    </w:p>
    <w:p w14:paraId="198424F5" w14:textId="77777777" w:rsidR="00E76345" w:rsidRDefault="00E76345" w:rsidP="00E76345">
      <w:r>
        <w:rPr>
          <w:rStyle w:val="Style13ptBold"/>
        </w:rPr>
        <w:t xml:space="preserve">Moten and </w:t>
      </w:r>
      <w:r w:rsidRPr="009A5533">
        <w:rPr>
          <w:rStyle w:val="Style13ptBold"/>
        </w:rPr>
        <w:t>Kelley</w:t>
      </w:r>
      <w:r>
        <w:rPr>
          <w:rStyle w:val="Style13ptBold"/>
        </w:rPr>
        <w:t xml:space="preserve">, </w:t>
      </w:r>
      <w:r w:rsidRPr="009A5533">
        <w:rPr>
          <w:rStyle w:val="Style13ptBold"/>
        </w:rPr>
        <w:t>17</w:t>
      </w:r>
      <w:r>
        <w:t xml:space="preserve">—professor of Performance Studies at New York University AND Gary B. Nash Professor of American History at UCLA (Fred and Robin D.G., “Robin D.G. Kelley &amp; Fred Moten In Conversation,” transcribed from </w:t>
      </w:r>
      <w:hyperlink r:id="rId23" w:history="1">
        <w:r w:rsidRPr="00770DF5">
          <w:rPr>
            <w:rStyle w:val="Hyperlink"/>
          </w:rPr>
          <w:t>https://www.youtube.com/watch?v=fP-2F9MXjRE</w:t>
        </w:r>
      </w:hyperlink>
      <w:r>
        <w:t>, 31:49-55:57, dml)</w:t>
      </w:r>
    </w:p>
    <w:p w14:paraId="7D8A81B3" w14:textId="77777777" w:rsidR="00E76345" w:rsidRPr="00EA2A65" w:rsidRDefault="00E76345" w:rsidP="00E76345">
      <w:pPr>
        <w:rPr>
          <w:sz w:val="16"/>
        </w:rPr>
      </w:pPr>
      <w:r w:rsidRPr="00EA2A65">
        <w:rPr>
          <w:sz w:val="16"/>
        </w:rPr>
        <w:t>MOTEN: Well, first of all, I just want to say how much I appreciate having a chance to be here with all of you tonight, and thank you, Rinaldo, and, uh, Alicia, and Afua, of course. Robin, as always, uh, an honor to be, have a chance to hang out with you, and uh, and to learn from you, and um, let me see. Um,</w:t>
      </w:r>
      <w:r w:rsidRPr="00EA2A65">
        <w:rPr>
          <w:sz w:val="16"/>
        </w:rPr>
        <w:lastRenderedPageBreak/>
        <w:t xml:space="preserve"> well, I tend to think of </w:t>
      </w:r>
      <w:r w:rsidRPr="00694F9B">
        <w:rPr>
          <w:rStyle w:val="StyleUnderline"/>
          <w:highlight w:val="green"/>
        </w:rPr>
        <w:t>Black studies</w:t>
      </w:r>
      <w:r w:rsidRPr="00EA2A65">
        <w:rPr>
          <w:sz w:val="16"/>
        </w:rPr>
        <w:t xml:space="preserve"> not so much as an academic discipline or confluence of disciplines but as the atmosphere in which I grew up, and so, and I love that, that atmosphere. I love the way that it felt, and I love the way that it smelled, and I love the flavors, and I love the sounds, and I love the movements. Um, and so, it is, again, something that I think </w:t>
      </w:r>
      <w:r w:rsidRPr="00694F9B">
        <w:rPr>
          <w:rStyle w:val="StyleUnderline"/>
          <w:highlight w:val="green"/>
        </w:rPr>
        <w:t xml:space="preserve">has a </w:t>
      </w:r>
      <w:r w:rsidRPr="00694F9B">
        <w:rPr>
          <w:rStyle w:val="Emphasis"/>
          <w:highlight w:val="green"/>
        </w:rPr>
        <w:t>certain place</w:t>
      </w:r>
      <w:r w:rsidRPr="00EA2A65">
        <w:rPr>
          <w:sz w:val="16"/>
        </w:rPr>
        <w:t xml:space="preserve">, maybe, </w:t>
      </w:r>
      <w:r w:rsidRPr="00694F9B">
        <w:rPr>
          <w:rStyle w:val="Emphasis"/>
          <w:highlight w:val="green"/>
        </w:rPr>
        <w:t>in the university</w:t>
      </w:r>
      <w:r w:rsidRPr="00EA2A65">
        <w:rPr>
          <w:sz w:val="16"/>
        </w:rPr>
        <w:t xml:space="preserve">, and what it meant, what it has meant for Black studies to take that place in the university has had both, has been both good and bad. I think </w:t>
      </w:r>
      <w:r w:rsidRPr="009A5533">
        <w:rPr>
          <w:rStyle w:val="StyleUnderline"/>
        </w:rPr>
        <w:t>it’s probably done much more for the university than it has for Black studies</w:t>
      </w:r>
      <w:r w:rsidRPr="00EA2A65">
        <w:rPr>
          <w:sz w:val="16"/>
        </w:rPr>
        <w:t xml:space="preserve">, and, and that’s something worth thinking about. And </w:t>
      </w:r>
      <w:r w:rsidRPr="009A5533">
        <w:rPr>
          <w:rStyle w:val="StyleUnderline"/>
        </w:rPr>
        <w:t xml:space="preserve">I </w:t>
      </w:r>
      <w:r w:rsidRPr="00694F9B">
        <w:rPr>
          <w:rStyle w:val="Emphasis"/>
          <w:highlight w:val="green"/>
        </w:rPr>
        <w:t>don’t say that because I’m trying to advocate</w:t>
      </w:r>
      <w:r w:rsidRPr="007C702D">
        <w:rPr>
          <w:rStyle w:val="Emphasis"/>
        </w:rPr>
        <w:t xml:space="preserve"> some </w:t>
      </w:r>
      <w:r w:rsidRPr="00694F9B">
        <w:rPr>
          <w:rStyle w:val="Emphasis"/>
          <w:highlight w:val="green"/>
        </w:rPr>
        <w:t>withdrawal</w:t>
      </w:r>
      <w:r w:rsidRPr="007C702D">
        <w:rPr>
          <w:rStyle w:val="Emphasis"/>
        </w:rPr>
        <w:t xml:space="preserve"> from the university of Black studies</w:t>
      </w:r>
      <w:r w:rsidRPr="009A5533">
        <w:rPr>
          <w:rStyle w:val="StyleUnderline"/>
        </w:rPr>
        <w:t>, but</w:t>
      </w:r>
      <w:r w:rsidRPr="00EA2A65">
        <w:rPr>
          <w:sz w:val="16"/>
        </w:rPr>
        <w:t xml:space="preserve"> I’m thinking that, you know, that </w:t>
      </w:r>
      <w:r w:rsidRPr="009A5533">
        <w:rPr>
          <w:rStyle w:val="StyleUnderline"/>
        </w:rPr>
        <w:t xml:space="preserve">at this stage of the game in </w:t>
      </w:r>
      <w:r w:rsidRPr="00694F9B">
        <w:rPr>
          <w:rStyle w:val="StyleUnderline"/>
          <w:highlight w:val="green"/>
        </w:rPr>
        <w:t>having done the work of attempting to</w:t>
      </w:r>
      <w:r w:rsidRPr="00EA2A65">
        <w:rPr>
          <w:sz w:val="16"/>
        </w:rPr>
        <w:t xml:space="preserve"> actually </w:t>
      </w:r>
      <w:r w:rsidRPr="00694F9B">
        <w:rPr>
          <w:rStyle w:val="Emphasis"/>
          <w:highlight w:val="green"/>
        </w:rPr>
        <w:t>bring</w:t>
      </w:r>
      <w:r w:rsidRPr="00EA2A65">
        <w:rPr>
          <w:sz w:val="16"/>
        </w:rPr>
        <w:t xml:space="preserve">, um, </w:t>
      </w:r>
      <w:r w:rsidRPr="00694F9B">
        <w:rPr>
          <w:rStyle w:val="Emphasis"/>
          <w:highlight w:val="green"/>
        </w:rPr>
        <w:t>the university into</w:t>
      </w:r>
      <w:r w:rsidRPr="00EA2A65">
        <w:rPr>
          <w:sz w:val="16"/>
        </w:rPr>
        <w:t xml:space="preserve"> some sense of its own, of what ought to be </w:t>
      </w:r>
      <w:r w:rsidRPr="00694F9B">
        <w:rPr>
          <w:rStyle w:val="Emphasis"/>
          <w:highlight w:val="green"/>
        </w:rPr>
        <w:t>its own intellectual mission</w:t>
      </w:r>
      <w:r w:rsidRPr="009A5533">
        <w:rPr>
          <w:rStyle w:val="StyleUnderline"/>
        </w:rPr>
        <w:t xml:space="preserve">, Black studies has the right to </w:t>
      </w:r>
      <w:r w:rsidRPr="007C702D">
        <w:rPr>
          <w:rStyle w:val="Emphasis"/>
        </w:rPr>
        <w:t>look out for itself now</w:t>
      </w:r>
      <w:r w:rsidRPr="00EA2A65">
        <w:rPr>
          <w:sz w:val="16"/>
        </w:rPr>
        <w:t xml:space="preserve">, for a little bit, um, and I think it’s worth it to do that. </w:t>
      </w:r>
      <w:r w:rsidRPr="009A5533">
        <w:rPr>
          <w:rStyle w:val="StyleUnderline"/>
        </w:rPr>
        <w:t>And insofar as Black studies has earned a right to look out for itself, what that really means</w:t>
      </w:r>
      <w:r w:rsidRPr="00EA2A65">
        <w:rPr>
          <w:sz w:val="16"/>
        </w:rPr>
        <w:t xml:space="preserve">, I think, </w:t>
      </w:r>
      <w:r w:rsidRPr="009A5533">
        <w:rPr>
          <w:rStyle w:val="StyleUnderline"/>
        </w:rPr>
        <w:t xml:space="preserve">is that Black studies has earned the right to try again to take its </w:t>
      </w:r>
      <w:r w:rsidRPr="007C702D">
        <w:rPr>
          <w:rStyle w:val="Emphasis"/>
        </w:rPr>
        <w:t>fundamental responsibility</w:t>
      </w:r>
      <w:r w:rsidRPr="009A5533">
        <w:rPr>
          <w:rStyle w:val="StyleUnderline"/>
        </w:rPr>
        <w:t>, which is to be</w:t>
      </w:r>
      <w:r w:rsidRPr="00EA2A65">
        <w:rPr>
          <w:sz w:val="16"/>
        </w:rPr>
        <w:t xml:space="preserve">, uh, </w:t>
      </w:r>
      <w:r w:rsidRPr="009A5533">
        <w:rPr>
          <w:rStyle w:val="StyleUnderline"/>
        </w:rPr>
        <w:t xml:space="preserve">a place where we can </w:t>
      </w:r>
      <w:r w:rsidRPr="007C702D">
        <w:rPr>
          <w:rStyle w:val="Emphasis"/>
        </w:rPr>
        <w:t>look out for the Earth</w:t>
      </w:r>
      <w:r w:rsidRPr="00EA2A65">
        <w:rPr>
          <w:sz w:val="16"/>
        </w:rPr>
        <w:t xml:space="preserve">. Um, I think that </w:t>
      </w:r>
      <w:r w:rsidRPr="00694F9B">
        <w:rPr>
          <w:rStyle w:val="StyleUnderline"/>
          <w:highlight w:val="green"/>
        </w:rPr>
        <w:t xml:space="preserve">Black studies has a </w:t>
      </w:r>
      <w:r w:rsidRPr="00694F9B">
        <w:rPr>
          <w:rStyle w:val="Emphasis"/>
          <w:highlight w:val="green"/>
        </w:rPr>
        <w:t>fundamental</w:t>
      </w:r>
      <w:r w:rsidRPr="00694F9B">
        <w:rPr>
          <w:rStyle w:val="StyleUnderline"/>
          <w:highlight w:val="green"/>
        </w:rPr>
        <w:t xml:space="preserve"> and </w:t>
      </w:r>
      <w:r w:rsidRPr="00694F9B">
        <w:rPr>
          <w:rStyle w:val="Emphasis"/>
          <w:highlight w:val="green"/>
        </w:rPr>
        <w:t>specific</w:t>
      </w:r>
      <w:r w:rsidRPr="009A5533">
        <w:rPr>
          <w:rStyle w:val="StyleUnderline"/>
        </w:rPr>
        <w:t xml:space="preserve">, though </w:t>
      </w:r>
      <w:r w:rsidRPr="007C702D">
        <w:rPr>
          <w:rStyle w:val="Emphasis"/>
        </w:rPr>
        <w:t xml:space="preserve">not necessarily exclusive </w:t>
      </w:r>
      <w:r w:rsidRPr="00694F9B">
        <w:rPr>
          <w:rStyle w:val="Emphasis"/>
          <w:highlight w:val="green"/>
        </w:rPr>
        <w:t>mission</w:t>
      </w:r>
      <w:r w:rsidRPr="009A5533">
        <w:rPr>
          <w:rStyle w:val="StyleUnderline"/>
        </w:rPr>
        <w:t xml:space="preserve">, and that mission </w:t>
      </w:r>
      <w:r w:rsidRPr="007C702D">
        <w:rPr>
          <w:rStyle w:val="StyleUnderline"/>
        </w:rPr>
        <w:t xml:space="preserve">is to </w:t>
      </w:r>
      <w:r w:rsidRPr="007C702D">
        <w:rPr>
          <w:rStyle w:val="Emphasis"/>
        </w:rPr>
        <w:t>try to save the Earth</w:t>
      </w:r>
      <w:r w:rsidRPr="007C702D">
        <w:rPr>
          <w:rStyle w:val="StyleUnderline"/>
        </w:rPr>
        <w:t>, or at least</w:t>
      </w:r>
      <w:r w:rsidRPr="00EA2A65">
        <w:rPr>
          <w:sz w:val="16"/>
        </w:rPr>
        <w:t xml:space="preserve"> to try to save, not, well, </w:t>
      </w:r>
      <w:r w:rsidRPr="009A5533">
        <w:rPr>
          <w:rStyle w:val="StyleUnderline"/>
        </w:rPr>
        <w:t xml:space="preserve">on the </w:t>
      </w:r>
      <w:r w:rsidRPr="007C702D">
        <w:rPr>
          <w:rStyle w:val="Emphasis"/>
        </w:rPr>
        <w:t>most fundamental level</w:t>
      </w:r>
      <w:r w:rsidRPr="009A5533">
        <w:rPr>
          <w:rStyle w:val="StyleUnderline"/>
        </w:rPr>
        <w:t xml:space="preserve"> to </w:t>
      </w:r>
      <w:r w:rsidRPr="007C702D">
        <w:rPr>
          <w:rStyle w:val="Emphasis"/>
        </w:rPr>
        <w:t>save the Earth</w:t>
      </w:r>
      <w:r w:rsidRPr="009A5533">
        <w:rPr>
          <w:rStyle w:val="StyleUnderline"/>
        </w:rPr>
        <w:t xml:space="preserve">, and on a secondary level, to try </w:t>
      </w:r>
      <w:r w:rsidRPr="00694F9B">
        <w:rPr>
          <w:rStyle w:val="StyleUnderline"/>
          <w:highlight w:val="green"/>
        </w:rPr>
        <w:t xml:space="preserve">to </w:t>
      </w:r>
      <w:r w:rsidRPr="00694F9B">
        <w:rPr>
          <w:rStyle w:val="Emphasis"/>
          <w:highlight w:val="green"/>
        </w:rPr>
        <w:t>save the possibility of human existence</w:t>
      </w:r>
      <w:r w:rsidRPr="007C702D">
        <w:rPr>
          <w:rStyle w:val="Emphasis"/>
        </w:rPr>
        <w:t xml:space="preserve"> on the Earth</w:t>
      </w:r>
      <w:r w:rsidRPr="00EA2A65">
        <w:rPr>
          <w:sz w:val="16"/>
        </w:rPr>
        <w:t xml:space="preserve">. Um, and I know that’s a big statement, and I don’t wanna take up all the time, but I’m happy to try to say more about what I think I mean by that later on, but, um, but I think maybe it’s important just to leave that big statement out there for a minute, and just to make sure that you know that I knew that I said it when I said it. </w:t>
      </w:r>
    </w:p>
    <w:p w14:paraId="459EA0CB" w14:textId="77777777" w:rsidR="00E76345" w:rsidRPr="00EA2A65" w:rsidRDefault="00E76345" w:rsidP="00E76345">
      <w:pPr>
        <w:rPr>
          <w:sz w:val="16"/>
        </w:rPr>
      </w:pPr>
      <w:r w:rsidRPr="00EA2A65">
        <w:rPr>
          <w:sz w:val="16"/>
        </w:rPr>
        <w:t xml:space="preserve">KELLEY: Okay, well, actually I wanna echo, uh, Fred’s sentiments, that it’s really an honor to be here, in this space. Um, this is the second time that we’ve had kind of a public conversation, and it’s always packed, you know, and it’s always a lot of people, and expectations are always high, and one of my favorite things on the planet, besides just talking to my daughters, talking to Fred Moten, um, you know, and it’s just really, you know, I learn so much from it, and in fact, let me just begin by saying that one of the pieces that Rinaldo was referring to was an essay I wrote called, uh, “Black Study, Black Struggle,” which was entirely inspired by, uh, Fred Moten and Stefano Harney’s, uh, book, “The Undercommons.” It was a way of the application of the notion of the undercommons to understanding what was happening at that moment, which in, in the fall of 2015, there was like an explosion of, um, Black protests on, on campus, and, you know, I won’t repeat what’s in the article, uh, but it, it’s not an accident that some of those struggles, uh, were products of what was happening in the streets. In other words, what happened in Ferguson, and what happened in Baltimore, what happened all over the country, and what happened in places like here in Toronto, were the catalyst for, um, a kind of explosion on campuses, where, uh, students were trying to figure out their place in the university. They’re dealing with racism, and microaggressions on university campuses, uh, they’re dealing with a, a kind of deracinated, you know, curriculum where ethnic studies wasn’t what it was, in its inception. Um, and, I was also dealing with, or </w:t>
      </w:r>
      <w:r w:rsidRPr="009A5533">
        <w:rPr>
          <w:rStyle w:val="StyleUnderline"/>
        </w:rPr>
        <w:t>many of us were</w:t>
      </w:r>
      <w:r w:rsidRPr="00EA2A65">
        <w:rPr>
          <w:sz w:val="16"/>
        </w:rPr>
        <w:t xml:space="preserve"> also </w:t>
      </w:r>
      <w:r w:rsidRPr="009A5533">
        <w:rPr>
          <w:rStyle w:val="StyleUnderline"/>
        </w:rPr>
        <w:t>dealing with</w:t>
      </w:r>
      <w:r w:rsidRPr="00EA2A65">
        <w:rPr>
          <w:sz w:val="16"/>
        </w:rPr>
        <w:t xml:space="preserve">, uh, a culture of, and I hate to put it this way, but </w:t>
      </w:r>
      <w:r w:rsidRPr="009A5533">
        <w:rPr>
          <w:rStyle w:val="StyleUnderline"/>
        </w:rPr>
        <w:t xml:space="preserve">a </w:t>
      </w:r>
      <w:r w:rsidRPr="007C702D">
        <w:rPr>
          <w:rStyle w:val="Emphasis"/>
        </w:rPr>
        <w:t>culture of anti-intellectualism</w:t>
      </w:r>
      <w:r w:rsidRPr="00EA2A65">
        <w:rPr>
          <w:sz w:val="16"/>
        </w:rPr>
        <w:t xml:space="preserve"> in, in a different sort of way. I mean, </w:t>
      </w:r>
      <w:r w:rsidRPr="00694F9B">
        <w:rPr>
          <w:rStyle w:val="StyleUnderline"/>
          <w:highlight w:val="green"/>
        </w:rPr>
        <w:t>universities are often anti-intellectual, in that they</w:t>
      </w:r>
      <w:r w:rsidRPr="00EA2A65">
        <w:rPr>
          <w:sz w:val="16"/>
        </w:rPr>
        <w:t xml:space="preserve"> actually </w:t>
      </w:r>
      <w:r w:rsidRPr="00694F9B">
        <w:rPr>
          <w:rStyle w:val="Emphasis"/>
          <w:highlight w:val="green"/>
        </w:rPr>
        <w:t>disavow</w:t>
      </w:r>
      <w:r w:rsidRPr="007C702D">
        <w:rPr>
          <w:rStyle w:val="Emphasis"/>
        </w:rPr>
        <w:t xml:space="preserve"> </w:t>
      </w:r>
      <w:r w:rsidRPr="00694F9B">
        <w:rPr>
          <w:rStyle w:val="Emphasis"/>
          <w:highlight w:val="green"/>
        </w:rPr>
        <w:t>certain forms of knowledge</w:t>
      </w:r>
      <w:r w:rsidRPr="009A5533">
        <w:rPr>
          <w:rStyle w:val="StyleUnderline"/>
        </w:rPr>
        <w:t xml:space="preserve"> and put other knowledge above that</w:t>
      </w:r>
      <w:r w:rsidRPr="00EA2A65">
        <w:rPr>
          <w:sz w:val="16"/>
        </w:rPr>
        <w:t xml:space="preserve">, which is an anti-intellectual position by the way. Um, </w:t>
      </w:r>
      <w:r w:rsidRPr="009A5533">
        <w:rPr>
          <w:rStyle w:val="StyleUnderline"/>
        </w:rPr>
        <w:t>but then when you’re assaulted by that all the time</w:t>
      </w:r>
      <w:r w:rsidRPr="00EA2A65">
        <w:rPr>
          <w:sz w:val="16"/>
        </w:rPr>
        <w:t xml:space="preserve">, uh, </w:t>
      </w:r>
      <w:r w:rsidRPr="009A5533">
        <w:rPr>
          <w:rStyle w:val="StyleUnderline"/>
        </w:rPr>
        <w:t xml:space="preserve">sometimes </w:t>
      </w:r>
      <w:r w:rsidRPr="00694F9B">
        <w:rPr>
          <w:rStyle w:val="StyleUnderline"/>
          <w:highlight w:val="green"/>
        </w:rPr>
        <w:t>you</w:t>
      </w:r>
      <w:r w:rsidRPr="009A5533">
        <w:rPr>
          <w:rStyle w:val="StyleUnderline"/>
        </w:rPr>
        <w:t xml:space="preserve"> </w:t>
      </w:r>
      <w:r w:rsidRPr="00694F9B">
        <w:rPr>
          <w:rStyle w:val="StyleUnderline"/>
          <w:highlight w:val="green"/>
        </w:rPr>
        <w:t xml:space="preserve">end up </w:t>
      </w:r>
      <w:r w:rsidRPr="00694F9B">
        <w:rPr>
          <w:rStyle w:val="Emphasis"/>
          <w:highlight w:val="green"/>
        </w:rPr>
        <w:t>mirroring that culture</w:t>
      </w:r>
      <w:r w:rsidRPr="009A5533">
        <w:rPr>
          <w:rStyle w:val="StyleUnderline"/>
        </w:rPr>
        <w:t xml:space="preserve">. And you’re saying “well I’m not gonna read this, I’m not gonna read that, because so-and-so wrote it,” as opposed to saying that there’s </w:t>
      </w:r>
      <w:r w:rsidRPr="007C702D">
        <w:rPr>
          <w:rStyle w:val="Emphasis"/>
        </w:rPr>
        <w:t>nothing off the table</w:t>
      </w:r>
      <w:r w:rsidRPr="00EA2A65">
        <w:rPr>
          <w:sz w:val="16"/>
        </w:rPr>
        <w:t xml:space="preserve">, uh, </w:t>
      </w:r>
      <w:r w:rsidRPr="009A5533">
        <w:rPr>
          <w:rStyle w:val="StyleUnderline"/>
        </w:rPr>
        <w:t xml:space="preserve">that </w:t>
      </w:r>
      <w:r w:rsidRPr="00694F9B">
        <w:rPr>
          <w:rStyle w:val="StyleUnderline"/>
          <w:highlight w:val="green"/>
        </w:rPr>
        <w:t>Black studies</w:t>
      </w:r>
      <w:r w:rsidRPr="00EA2A65">
        <w:rPr>
          <w:sz w:val="16"/>
        </w:rPr>
        <w:t xml:space="preserve">, and Fred knows this ‘cause he repeats it more than I do, that our mutual, uh, teacher, Cedric Robinson, who paraphrased C. L. R. James, said you know, Black studies </w:t>
      </w:r>
      <w:r w:rsidRPr="00694F9B">
        <w:rPr>
          <w:rStyle w:val="StyleUnderline"/>
          <w:highlight w:val="green"/>
        </w:rPr>
        <w:t xml:space="preserve">is a </w:t>
      </w:r>
      <w:r w:rsidRPr="00694F9B">
        <w:rPr>
          <w:rStyle w:val="Emphasis"/>
          <w:highlight w:val="green"/>
        </w:rPr>
        <w:t>critique of Western civilization</w:t>
      </w:r>
      <w:r w:rsidRPr="009A5533">
        <w:rPr>
          <w:rStyle w:val="StyleUnderline"/>
        </w:rPr>
        <w:t xml:space="preserve">, and if that is the case, then </w:t>
      </w:r>
      <w:r w:rsidRPr="00694F9B">
        <w:rPr>
          <w:rStyle w:val="StyleUnderline"/>
          <w:highlight w:val="green"/>
        </w:rPr>
        <w:t xml:space="preserve">we </w:t>
      </w:r>
      <w:r w:rsidRPr="00694F9B">
        <w:rPr>
          <w:rStyle w:val="Emphasis"/>
          <w:highlight w:val="green"/>
        </w:rPr>
        <w:t>both</w:t>
      </w:r>
      <w:r w:rsidRPr="00694F9B">
        <w:rPr>
          <w:rStyle w:val="StyleUnderline"/>
          <w:highlight w:val="green"/>
        </w:rPr>
        <w:t xml:space="preserve"> have to </w:t>
      </w:r>
      <w:r w:rsidRPr="00694F9B">
        <w:rPr>
          <w:rStyle w:val="Emphasis"/>
          <w:highlight w:val="green"/>
        </w:rPr>
        <w:t>dismantle it</w:t>
      </w:r>
      <w:r w:rsidRPr="009A5533">
        <w:rPr>
          <w:rStyle w:val="StyleUnderline"/>
        </w:rPr>
        <w:t xml:space="preserve">, </w:t>
      </w:r>
      <w:r w:rsidRPr="007C702D">
        <w:rPr>
          <w:rStyle w:val="Emphasis"/>
        </w:rPr>
        <w:t>recognize the weak edifice</w:t>
      </w:r>
      <w:r w:rsidRPr="009A5533">
        <w:rPr>
          <w:rStyle w:val="StyleUnderline"/>
        </w:rPr>
        <w:t xml:space="preserve"> upon which it’s built, </w:t>
      </w:r>
      <w:r w:rsidRPr="00694F9B">
        <w:rPr>
          <w:rStyle w:val="StyleUnderline"/>
          <w:highlight w:val="green"/>
        </w:rPr>
        <w:t xml:space="preserve">but also </w:t>
      </w:r>
      <w:r w:rsidRPr="00694F9B">
        <w:rPr>
          <w:rStyle w:val="Emphasis"/>
          <w:highlight w:val="green"/>
        </w:rPr>
        <w:t>know everything that’s happening within it</w:t>
      </w:r>
      <w:r w:rsidRPr="00EA2A65">
        <w:rPr>
          <w:sz w:val="16"/>
        </w:rPr>
        <w:t xml:space="preserve">. But anyway, let me just back up, um, so, I just, so the three points I wanna make in reference to the question, one is that, uh, social movements have always been the catalyst for Black studies. When Fred was talking about, you know, Black studies as, as, uh, kinda, kinda like a way of life, as an atmosphere in which he grew up and which I grew up and many of us grew up, that’s so true. I never thought about it that way, but, you know, that’s so true. And in fact, um, if anything, Black Studies is not a multidiscipline but a project, a project for liberation, whatever that means, and </w:t>
      </w:r>
      <w:r w:rsidRPr="00694F9B">
        <w:rPr>
          <w:rStyle w:val="StyleUnderline"/>
          <w:highlight w:val="green"/>
        </w:rPr>
        <w:t xml:space="preserve">liberation is an </w:t>
      </w:r>
      <w:r w:rsidRPr="00694F9B">
        <w:rPr>
          <w:rStyle w:val="Emphasis"/>
          <w:highlight w:val="green"/>
        </w:rPr>
        <w:t>ongoing project</w:t>
      </w:r>
      <w:r w:rsidRPr="00EA2A65">
        <w:rPr>
          <w:sz w:val="16"/>
        </w:rPr>
        <w:t xml:space="preserve">. Um, Ruthie Gilmore, uh, who was at USC, uh, with me and Fred, had come </w:t>
      </w:r>
      <w:r w:rsidRPr="00EA2A65">
        <w:rPr>
          <w:sz w:val="16"/>
        </w:rPr>
        <w:lastRenderedPageBreak/>
        <w:t xml:space="preserve">up with this idea of renaming ethnic studies “liberation studies.” And, you know, we were actually serious about that, we were like, trying to figure out how to do that, and never filled it, but </w:t>
      </w:r>
      <w:r w:rsidRPr="009A5533">
        <w:rPr>
          <w:rStyle w:val="StyleUnderline"/>
        </w:rPr>
        <w:t>it reminds us that</w:t>
      </w:r>
      <w:r w:rsidRPr="00EA2A65">
        <w:rPr>
          <w:sz w:val="16"/>
        </w:rPr>
        <w:t xml:space="preserve">, you know, it’s not about, um, </w:t>
      </w:r>
      <w:r w:rsidRPr="009A5533">
        <w:rPr>
          <w:rStyle w:val="StyleUnderline"/>
        </w:rPr>
        <w:t xml:space="preserve">it’s </w:t>
      </w:r>
      <w:r w:rsidRPr="007C702D">
        <w:rPr>
          <w:rStyle w:val="Emphasis"/>
        </w:rPr>
        <w:t>not about a body</w:t>
      </w:r>
      <w:r w:rsidRPr="009A5533">
        <w:rPr>
          <w:rStyle w:val="StyleUnderline"/>
        </w:rPr>
        <w:t xml:space="preserve">. It’s </w:t>
      </w:r>
      <w:r w:rsidRPr="007C702D">
        <w:rPr>
          <w:rStyle w:val="Emphasis"/>
        </w:rPr>
        <w:t>not about bodies</w:t>
      </w:r>
      <w:r w:rsidRPr="007C702D">
        <w:rPr>
          <w:rStyle w:val="StyleUnderline"/>
        </w:rPr>
        <w:t xml:space="preserve">. </w:t>
      </w:r>
      <w:r w:rsidRPr="009A5533">
        <w:rPr>
          <w:rStyle w:val="StyleUnderline"/>
        </w:rPr>
        <w:t xml:space="preserve">It’s about </w:t>
      </w:r>
      <w:r w:rsidRPr="007C702D">
        <w:rPr>
          <w:rStyle w:val="Emphasis"/>
        </w:rPr>
        <w:t>ideas</w:t>
      </w:r>
      <w:r w:rsidRPr="009A5533">
        <w:rPr>
          <w:rStyle w:val="StyleUnderline"/>
        </w:rPr>
        <w:t xml:space="preserve">, and </w:t>
      </w:r>
      <w:r w:rsidRPr="00694F9B">
        <w:rPr>
          <w:rStyle w:val="StyleUnderline"/>
          <w:highlight w:val="green"/>
        </w:rPr>
        <w:t xml:space="preserve">about the </w:t>
      </w:r>
      <w:r w:rsidRPr="00694F9B">
        <w:rPr>
          <w:rStyle w:val="Emphasis"/>
          <w:highlight w:val="green"/>
        </w:rPr>
        <w:t>future</w:t>
      </w:r>
      <w:r w:rsidRPr="00EA2A65">
        <w:rPr>
          <w:sz w:val="16"/>
        </w:rPr>
        <w:t xml:space="preserve">, you know. </w:t>
      </w:r>
      <w:r w:rsidRPr="00694F9B">
        <w:rPr>
          <w:rStyle w:val="StyleUnderline"/>
        </w:rPr>
        <w:t>It’s</w:t>
      </w:r>
      <w:r w:rsidRPr="009A5533">
        <w:rPr>
          <w:rStyle w:val="StyleUnderline"/>
        </w:rPr>
        <w:t xml:space="preserve"> about </w:t>
      </w:r>
      <w:r w:rsidRPr="007C702D">
        <w:rPr>
          <w:rStyle w:val="Emphasis"/>
        </w:rPr>
        <w:t>recognizing the past</w:t>
      </w:r>
      <w:r w:rsidRPr="009A5533">
        <w:rPr>
          <w:rStyle w:val="StyleUnderline"/>
        </w:rPr>
        <w:t xml:space="preserve"> and the </w:t>
      </w:r>
      <w:r w:rsidRPr="007C702D">
        <w:rPr>
          <w:rStyle w:val="Emphasis"/>
        </w:rPr>
        <w:t>construction of a new future</w:t>
      </w:r>
      <w:r w:rsidRPr="00EA2A65">
        <w:rPr>
          <w:sz w:val="16"/>
        </w:rPr>
        <w:t xml:space="preserve">. And so I think, in that respect, in order to understand the future of Black studies, we gotta understand the movements that produced it—that, that the Movement for Black Lives, that, um, uh, We Charge Genocide, that Black Youth Projects 100—all these struggles that erupted have, in fact, uh, pointed the way for Black Studies. The problem is, is that what gets constituted as the institutional space of Black studies, in many cases, isn’t really that. And I hate to bring people down, because we’re supposed to be up, right? But there are a lot of departments that I wouldn't call Black studies departments that have that name, you know, there are a lot of, </w:t>
      </w:r>
      <w:r w:rsidRPr="00694F9B">
        <w:rPr>
          <w:rStyle w:val="StyleUnderline"/>
          <w:highlight w:val="green"/>
        </w:rPr>
        <w:t>there's a lot of scholarship that</w:t>
      </w:r>
      <w:r w:rsidRPr="009A5533">
        <w:rPr>
          <w:rStyle w:val="StyleUnderline"/>
        </w:rPr>
        <w:t xml:space="preserve"> goes on that </w:t>
      </w:r>
      <w:r w:rsidRPr="00694F9B">
        <w:rPr>
          <w:rStyle w:val="StyleUnderline"/>
          <w:highlight w:val="green"/>
        </w:rPr>
        <w:t xml:space="preserve">has </w:t>
      </w:r>
      <w:r w:rsidRPr="00694F9B">
        <w:rPr>
          <w:rStyle w:val="Emphasis"/>
          <w:highlight w:val="green"/>
        </w:rPr>
        <w:t>no relationship at all</w:t>
      </w:r>
      <w:r w:rsidRPr="00694F9B">
        <w:rPr>
          <w:rStyle w:val="StyleUnderline"/>
          <w:highlight w:val="green"/>
        </w:rPr>
        <w:t xml:space="preserve"> to</w:t>
      </w:r>
      <w:r w:rsidRPr="009A5533">
        <w:rPr>
          <w:rStyle w:val="StyleUnderline"/>
        </w:rPr>
        <w:t xml:space="preserve"> the </w:t>
      </w:r>
      <w:r w:rsidRPr="007C702D">
        <w:rPr>
          <w:rStyle w:val="Emphasis"/>
        </w:rPr>
        <w:t xml:space="preserve">project of </w:t>
      </w:r>
      <w:r w:rsidRPr="00694F9B">
        <w:rPr>
          <w:rStyle w:val="Emphasis"/>
          <w:highlight w:val="green"/>
        </w:rPr>
        <w:t>transformation</w:t>
      </w:r>
      <w:r w:rsidRPr="009A5533">
        <w:rPr>
          <w:rStyle w:val="StyleUnderline"/>
        </w:rPr>
        <w:t xml:space="preserve">, or to </w:t>
      </w:r>
      <w:r w:rsidRPr="007C702D">
        <w:rPr>
          <w:rStyle w:val="Emphasis"/>
        </w:rPr>
        <w:t>people</w:t>
      </w:r>
      <w:r w:rsidRPr="009A5533">
        <w:rPr>
          <w:rStyle w:val="StyleUnderline"/>
        </w:rPr>
        <w:t xml:space="preserve">, </w:t>
      </w:r>
      <w:r w:rsidRPr="00694F9B">
        <w:rPr>
          <w:rStyle w:val="StyleUnderline"/>
          <w:highlight w:val="green"/>
        </w:rPr>
        <w:t xml:space="preserve">to </w:t>
      </w:r>
      <w:r w:rsidRPr="00694F9B">
        <w:rPr>
          <w:rStyle w:val="Emphasis"/>
          <w:highlight w:val="green"/>
        </w:rPr>
        <w:t>actual people in community</w:t>
      </w:r>
      <w:r w:rsidRPr="00EA2A65">
        <w:rPr>
          <w:sz w:val="16"/>
        </w:rPr>
        <w:t xml:space="preserve">. And one of the important things to always remember is that, um, we wouldn't have Black studies if it wasn't—in the United States, that is, I'm talking about the US—if it wasn't for Watts, if it wasn't for Detroit in 67, and if it wasn't for those kinds of urban rebellions, if it wasn't for the struggles in the South, that's where </w:t>
      </w:r>
      <w:r>
        <w:rPr>
          <w:rStyle w:val="StyleUnderline"/>
        </w:rPr>
        <w:t>B</w:t>
      </w:r>
      <w:r w:rsidRPr="007C702D">
        <w:rPr>
          <w:rStyle w:val="StyleUnderline"/>
        </w:rPr>
        <w:t>lack studies</w:t>
      </w:r>
      <w:r w:rsidRPr="00EA2A65">
        <w:rPr>
          <w:sz w:val="16"/>
        </w:rPr>
        <w:t xml:space="preserve"> comes from. Uh, and so it </w:t>
      </w:r>
      <w:r w:rsidRPr="009A5533">
        <w:rPr>
          <w:rStyle w:val="StyleUnderline"/>
        </w:rPr>
        <w:t>moves into the university</w:t>
      </w:r>
      <w:r w:rsidRPr="00EA2A65">
        <w:rPr>
          <w:sz w:val="16"/>
        </w:rPr>
        <w:t xml:space="preserve"> as a, </w:t>
      </w:r>
      <w:r w:rsidRPr="009A5533">
        <w:rPr>
          <w:rStyle w:val="StyleUnderline"/>
        </w:rPr>
        <w:t xml:space="preserve">as a </w:t>
      </w:r>
      <w:r w:rsidRPr="007C702D">
        <w:rPr>
          <w:rStyle w:val="Emphasis"/>
        </w:rPr>
        <w:t>transformative project</w:t>
      </w:r>
      <w:r w:rsidRPr="00EA2A65">
        <w:rPr>
          <w:sz w:val="16"/>
        </w:rPr>
        <w:t>. Um, it's not—</w:t>
      </w:r>
      <w:r w:rsidRPr="009A5533">
        <w:rPr>
          <w:rStyle w:val="StyleUnderline"/>
        </w:rPr>
        <w:t>and that's why</w:t>
      </w:r>
      <w:r w:rsidRPr="00EA2A65">
        <w:rPr>
          <w:sz w:val="16"/>
        </w:rPr>
        <w:t xml:space="preserve"> I think </w:t>
      </w:r>
      <w:r w:rsidRPr="009A5533">
        <w:rPr>
          <w:rStyle w:val="StyleUnderline"/>
        </w:rPr>
        <w:t xml:space="preserve">there was a </w:t>
      </w:r>
      <w:r w:rsidRPr="007C702D">
        <w:rPr>
          <w:rStyle w:val="Emphasis"/>
        </w:rPr>
        <w:t>disconnect</w:t>
      </w:r>
      <w:r w:rsidRPr="009A5533">
        <w:rPr>
          <w:rStyle w:val="StyleUnderline"/>
        </w:rPr>
        <w:t xml:space="preserve"> between</w:t>
      </w:r>
      <w:r w:rsidRPr="00EA2A65">
        <w:rPr>
          <w:sz w:val="16"/>
        </w:rPr>
        <w:t xml:space="preserve"> some of the, the </w:t>
      </w:r>
      <w:r w:rsidRPr="009A5533">
        <w:rPr>
          <w:rStyle w:val="StyleUnderline"/>
        </w:rPr>
        <w:t>protests and what was happening in the academy</w:t>
      </w:r>
      <w:r w:rsidRPr="00EA2A65">
        <w:rPr>
          <w:sz w:val="16"/>
        </w:rPr>
        <w:t xml:space="preserve">. Finally, there’s this question of, of ethnic studies versus, or against, or for, or within or bedded in Black studies. And one of the things that, that I think a lot of us are trying to figure out is to deepen the relationship between indigenous studies and Black studies. Um, to understand that this was what I call second wave ethnic studies in the 1990s was itself a project that was, believe it or not, in a, a response to neoliberalism. And I think we don't always see that because we, we tend to read backwards in the 1990s and 1980s as, like, ethnic studies as identity politics in the narrowest sense of the word, that somehow this was about producing a sense of, of pride and a sense of identity devoid of the question of power. But if you actually look at the struggles for ethnic studies in the 80s and 90s, it was all about power. That, that what we think of as comparative or critical ethnic studies was, wasn't about the celebration of difference. It wasn't liberal multiculturalism. It was an assault on a neoliberal turn. And we, we sometimes forget that and, and, and then we write the history. And so I think I want to at some point talk more about that, but I think that's something to remember, because, right now, </w:t>
      </w:r>
      <w:r w:rsidRPr="009A5533">
        <w:rPr>
          <w:rStyle w:val="StyleUnderline"/>
        </w:rPr>
        <w:t xml:space="preserve">if we don't have Black studies as a </w:t>
      </w:r>
      <w:r w:rsidRPr="00B95240">
        <w:rPr>
          <w:rStyle w:val="Emphasis"/>
        </w:rPr>
        <w:t>critique in response to the neoliberal neofascist turn</w:t>
      </w:r>
      <w:r w:rsidRPr="009A5533">
        <w:rPr>
          <w:rStyle w:val="StyleUnderline"/>
        </w:rPr>
        <w:t>, then it's</w:t>
      </w:r>
      <w:r w:rsidRPr="00EA2A65">
        <w:rPr>
          <w:sz w:val="16"/>
        </w:rPr>
        <w:t xml:space="preserve"> sort of </w:t>
      </w:r>
      <w:r w:rsidRPr="00B95240">
        <w:rPr>
          <w:rStyle w:val="Emphasis"/>
        </w:rPr>
        <w:t>worthless</w:t>
      </w:r>
      <w:r w:rsidRPr="00EA2A65">
        <w:rPr>
          <w:sz w:val="16"/>
        </w:rPr>
        <w:t xml:space="preserve">. You know, </w:t>
      </w:r>
      <w:r w:rsidRPr="009A5533">
        <w:rPr>
          <w:rStyle w:val="StyleUnderline"/>
        </w:rPr>
        <w:t>it's going to continue to exist. Maybe not in the academy though</w:t>
      </w:r>
      <w:r w:rsidRPr="00EA2A65">
        <w:rPr>
          <w:sz w:val="16"/>
        </w:rPr>
        <w:t xml:space="preserve">. So I'll just stop there. </w:t>
      </w:r>
    </w:p>
    <w:p w14:paraId="718B73D2" w14:textId="77777777" w:rsidR="00E76345" w:rsidRPr="00EA2A65" w:rsidRDefault="00E76345" w:rsidP="00E76345">
      <w:pPr>
        <w:rPr>
          <w:sz w:val="16"/>
        </w:rPr>
      </w:pPr>
      <w:r w:rsidRPr="00EA2A65">
        <w:rPr>
          <w:sz w:val="16"/>
        </w:rPr>
        <w:t xml:space="preserve">WALCOTT: So, um, Robin, where you ended, and, and where Fred began, it’s a, is a good segue into getting you, both of you, to talk about the work that you've been doing around questions of Palestinian struggle and freedom. Fred, the work that, the tremendous work that you did in the ASA, um, American Studies Association, for which the Association is still living true, and, and Robin the work that you continue to do with um, um, with faculty for Palestine. But I'm thinking about Fred's provocation here that Black studies about saving the Earth and if Black studies is indeed about saving the Earth, which I'm very willing to fall right into right now, you know, first to kind of maybe think about this relationship between the struggle and, and freedom of Palestine and the relationship between ongoing settler colonialisms globally, because it seems to me that one of the most powerful things that, um, the kind of Black studies that has taken to the streets recently has done is to make those kinds of concerns present, right? BLM visits to Palestine, BLM in Toronto, always making sure that the invocation of the politics of settler colonialism is a part of a political organizing, and, um, their intimate relations with indigenous communities. So maybe this is a way for us to begin to talk about what's really at stake in this contemporary political moment where, um, or, or a radical politics, a politics that wants to think a different kind of future formation, is grappling with, um, settler colonialism in various kinds of ways. But Palestine being central to that, given that we know as we sit in this university is that often, um, what we call our senior administrators have an entirely different relationship with the question of freedom for Palestine. </w:t>
      </w:r>
    </w:p>
    <w:p w14:paraId="0DE72498" w14:textId="77777777" w:rsidR="00E76345" w:rsidRPr="001D5F30" w:rsidRDefault="00E76345" w:rsidP="00E76345">
      <w:pPr>
        <w:rPr>
          <w:sz w:val="16"/>
        </w:rPr>
      </w:pPr>
      <w:r w:rsidRPr="00EA2A65">
        <w:rPr>
          <w:sz w:val="16"/>
        </w:rPr>
        <w:t>MOTEN: Well, um, first, I mean, the work I did around, um, you know, the ASA’s, um, you know, decision to endorse the academic and cultural boycott of Israel was really minimal and minor compared to a lot of other people who were really out front, um, and, and have been working tirelessly for that for many, many years. Um, and I think, you know, the, my contribution was more, you know, rhetorical in many ways in, in, in, and, and maybe, maybe theoretical only in the most minimal sense,</w:t>
      </w:r>
      <w:r w:rsidRPr="00EA2A65">
        <w:rPr>
          <w:sz w:val="16"/>
        </w:rPr>
        <w:lastRenderedPageBreak/>
        <w:t xml:space="preserve"> in the sense that what I wanted to do was a couple of things. First, to recognize that, um, you know, let's say that </w:t>
      </w:r>
      <w:r w:rsidRPr="003330E5">
        <w:rPr>
          <w:rStyle w:val="StyleUnderline"/>
        </w:rPr>
        <w:t xml:space="preserve">the conditions of what people call </w:t>
      </w:r>
      <w:r w:rsidRPr="00694F9B">
        <w:rPr>
          <w:rStyle w:val="Emphasis"/>
        </w:rPr>
        <w:t>modernity</w:t>
      </w:r>
      <w:r w:rsidRPr="00EA2A65">
        <w:rPr>
          <w:sz w:val="16"/>
        </w:rPr>
        <w:t xml:space="preserve">, um, in, in, in, in, or global modernity, that </w:t>
      </w:r>
      <w:r w:rsidRPr="003330E5">
        <w:rPr>
          <w:rStyle w:val="StyleUnderline"/>
        </w:rPr>
        <w:t xml:space="preserve">the </w:t>
      </w:r>
      <w:r w:rsidRPr="00B95240">
        <w:rPr>
          <w:rStyle w:val="Emphasis"/>
        </w:rPr>
        <w:t>fundamental conditions</w:t>
      </w:r>
      <w:r w:rsidRPr="003330E5">
        <w:rPr>
          <w:rStyle w:val="StyleUnderline"/>
        </w:rPr>
        <w:t xml:space="preserve"> that make that up are</w:t>
      </w:r>
      <w:r w:rsidRPr="00EA2A65">
        <w:rPr>
          <w:sz w:val="16"/>
        </w:rPr>
        <w:t xml:space="preserve">, you know, </w:t>
      </w:r>
      <w:r w:rsidRPr="00B95240">
        <w:rPr>
          <w:rStyle w:val="Emphasis"/>
        </w:rPr>
        <w:t>settler colonialism</w:t>
      </w:r>
      <w:r w:rsidRPr="003330E5">
        <w:rPr>
          <w:rStyle w:val="StyleUnderline"/>
        </w:rPr>
        <w:t>. And</w:t>
      </w:r>
      <w:r w:rsidRPr="00EA2A65">
        <w:rPr>
          <w:sz w:val="16"/>
        </w:rPr>
        <w:t xml:space="preserve"> I think </w:t>
      </w:r>
      <w:r w:rsidRPr="003330E5">
        <w:rPr>
          <w:rStyle w:val="StyleUnderline"/>
        </w:rPr>
        <w:t xml:space="preserve">we can talk about settler colonialism in ways that are </w:t>
      </w:r>
      <w:r w:rsidRPr="00B95240">
        <w:rPr>
          <w:rStyle w:val="Emphasis"/>
        </w:rPr>
        <w:t>broader</w:t>
      </w:r>
      <w:r w:rsidRPr="003330E5">
        <w:rPr>
          <w:rStyle w:val="StyleUnderline"/>
        </w:rPr>
        <w:t xml:space="preserve"> than the normal way that we usually think of them as a </w:t>
      </w:r>
      <w:r w:rsidRPr="00B95240">
        <w:rPr>
          <w:rStyle w:val="Emphasis"/>
        </w:rPr>
        <w:t>set of violent</w:t>
      </w:r>
      <w:r w:rsidRPr="003330E5">
        <w:rPr>
          <w:rStyle w:val="StyleUnderline"/>
        </w:rPr>
        <w:t xml:space="preserve"> and </w:t>
      </w:r>
      <w:r w:rsidRPr="00B95240">
        <w:rPr>
          <w:rStyle w:val="Emphasis"/>
        </w:rPr>
        <w:t>brutal relations</w:t>
      </w:r>
      <w:r w:rsidRPr="003330E5">
        <w:rPr>
          <w:rStyle w:val="StyleUnderline"/>
        </w:rPr>
        <w:t xml:space="preserve"> between Europe and the rest of the world</w:t>
      </w:r>
      <w:r w:rsidRPr="00EA2A65">
        <w:rPr>
          <w:sz w:val="16"/>
        </w:rPr>
        <w:t xml:space="preserve">. Because I think it's really important. And, and, and again, our, our mutual friend and mentor Cedric Robinson, pointed this out emphatically, and in brilliant ways early on, that settler colonialism is also an intra-European affair. Um, and it's important to understand that. It's important to understand this historic relationship between settler colonialism in the enclosure of the commons, um, which is part and, part of the origins of, of what we now know or understand as capitalism. But if we understand that </w:t>
      </w:r>
      <w:r w:rsidRPr="00694F9B">
        <w:rPr>
          <w:rStyle w:val="Emphasis"/>
          <w:highlight w:val="green"/>
        </w:rPr>
        <w:t>settler colonialism</w:t>
      </w:r>
      <w:r w:rsidRPr="003330E5">
        <w:rPr>
          <w:rStyle w:val="StyleUnderline"/>
        </w:rPr>
        <w:t xml:space="preserve">, that </w:t>
      </w:r>
      <w:r w:rsidRPr="00694F9B">
        <w:rPr>
          <w:rStyle w:val="StyleUnderline"/>
          <w:highlight w:val="green"/>
        </w:rPr>
        <w:t xml:space="preserve">the </w:t>
      </w:r>
      <w:r w:rsidRPr="00694F9B">
        <w:rPr>
          <w:rStyle w:val="Emphasis"/>
          <w:highlight w:val="green"/>
        </w:rPr>
        <w:t>transatlantic slave</w:t>
      </w:r>
      <w:r w:rsidRPr="00B95240">
        <w:rPr>
          <w:rStyle w:val="Emphasis"/>
        </w:rPr>
        <w:t xml:space="preserve"> </w:t>
      </w:r>
      <w:r w:rsidRPr="00694F9B">
        <w:rPr>
          <w:rStyle w:val="Emphasis"/>
          <w:highlight w:val="green"/>
        </w:rPr>
        <w:t>trade</w:t>
      </w:r>
      <w:r w:rsidRPr="00EA2A65">
        <w:rPr>
          <w:sz w:val="16"/>
        </w:rPr>
        <w:t xml:space="preserve">, um, </w:t>
      </w:r>
      <w:r w:rsidRPr="00694F9B">
        <w:rPr>
          <w:rStyle w:val="StyleUnderline"/>
          <w:highlight w:val="green"/>
        </w:rPr>
        <w:t>and</w:t>
      </w:r>
      <w:r w:rsidRPr="00EA2A65">
        <w:rPr>
          <w:sz w:val="16"/>
        </w:rPr>
        <w:t xml:space="preserve"> that, you know, </w:t>
      </w:r>
      <w:r w:rsidRPr="003330E5">
        <w:rPr>
          <w:rStyle w:val="StyleUnderline"/>
        </w:rPr>
        <w:t xml:space="preserve">the </w:t>
      </w:r>
      <w:r w:rsidRPr="00694F9B">
        <w:rPr>
          <w:rStyle w:val="StyleUnderline"/>
          <w:highlight w:val="green"/>
        </w:rPr>
        <w:t>emergence of</w:t>
      </w:r>
      <w:r w:rsidRPr="003330E5">
        <w:rPr>
          <w:rStyle w:val="StyleUnderline"/>
        </w:rPr>
        <w:t xml:space="preserve"> a </w:t>
      </w:r>
      <w:r w:rsidRPr="00B95240">
        <w:rPr>
          <w:rStyle w:val="Emphasis"/>
        </w:rPr>
        <w:t xml:space="preserve">set of </w:t>
      </w:r>
      <w:r w:rsidRPr="00694F9B">
        <w:rPr>
          <w:rStyle w:val="Emphasis"/>
          <w:highlight w:val="green"/>
        </w:rPr>
        <w:t>philosophical formulations</w:t>
      </w:r>
      <w:r w:rsidRPr="00EA2A65">
        <w:rPr>
          <w:sz w:val="16"/>
        </w:rPr>
        <w:t xml:space="preserve"> that </w:t>
      </w:r>
      <w:r w:rsidRPr="003330E5">
        <w:rPr>
          <w:rStyle w:val="StyleUnderline"/>
        </w:rPr>
        <w:t xml:space="preserve">essentially </w:t>
      </w:r>
      <w:r w:rsidRPr="00694F9B">
        <w:rPr>
          <w:rStyle w:val="StyleUnderline"/>
          <w:highlight w:val="green"/>
        </w:rPr>
        <w:t xml:space="preserve">provide for us </w:t>
      </w:r>
      <w:r w:rsidRPr="00694F9B">
        <w:rPr>
          <w:rStyle w:val="Emphasis"/>
          <w:highlight w:val="green"/>
        </w:rPr>
        <w:t>some modern conception of self</w:t>
      </w:r>
      <w:r w:rsidRPr="003330E5">
        <w:rPr>
          <w:rStyle w:val="StyleUnderline"/>
        </w:rPr>
        <w:t xml:space="preserve"> that has as its basis a kind of </w:t>
      </w:r>
      <w:r w:rsidRPr="00B95240">
        <w:rPr>
          <w:rStyle w:val="Emphasis"/>
        </w:rPr>
        <w:t>possessive</w:t>
      </w:r>
      <w:r w:rsidRPr="003330E5">
        <w:rPr>
          <w:rStyle w:val="StyleUnderline"/>
        </w:rPr>
        <w:t xml:space="preserve">, </w:t>
      </w:r>
      <w:r w:rsidRPr="00B95240">
        <w:rPr>
          <w:rStyle w:val="Emphasis"/>
        </w:rPr>
        <w:t>heteronormative</w:t>
      </w:r>
      <w:r w:rsidRPr="003330E5">
        <w:rPr>
          <w:rStyle w:val="StyleUnderline"/>
        </w:rPr>
        <w:t xml:space="preserve">, </w:t>
      </w:r>
      <w:r w:rsidRPr="00B95240">
        <w:rPr>
          <w:rStyle w:val="Emphasis"/>
        </w:rPr>
        <w:t>patriarchal individuation</w:t>
      </w:r>
      <w:r w:rsidRPr="003330E5">
        <w:rPr>
          <w:rStyle w:val="StyleUnderline"/>
        </w:rPr>
        <w:t xml:space="preserve">, right? That's </w:t>
      </w:r>
      <w:r w:rsidRPr="00B95240">
        <w:rPr>
          <w:rStyle w:val="Emphasis"/>
        </w:rPr>
        <w:t>what it is to be yourself</w:t>
      </w:r>
      <w:r w:rsidRPr="003330E5">
        <w:rPr>
          <w:rStyle w:val="StyleUnderline"/>
        </w:rPr>
        <w:t xml:space="preserve"> on the </w:t>
      </w:r>
      <w:r w:rsidRPr="00B95240">
        <w:rPr>
          <w:rStyle w:val="Emphasis"/>
        </w:rPr>
        <w:t>most fundamental level</w:t>
      </w:r>
      <w:r w:rsidRPr="00EA2A65">
        <w:rPr>
          <w:sz w:val="16"/>
        </w:rPr>
        <w:t xml:space="preserve">. You know, and if you ask anybody in the philosophy department, they'll tell you that that's true, you know, and they won’t be joking, right, that, um, that, these, that these constitute the basis of, of our modernity. But for most of the people who live in the world, actually </w:t>
      </w:r>
      <w:r w:rsidRPr="00694F9B">
        <w:rPr>
          <w:rStyle w:val="StyleUnderline"/>
          <w:highlight w:val="green"/>
        </w:rPr>
        <w:t xml:space="preserve">for </w:t>
      </w:r>
      <w:r w:rsidRPr="00694F9B">
        <w:rPr>
          <w:rStyle w:val="Emphasis"/>
          <w:highlight w:val="green"/>
        </w:rPr>
        <w:t>everybody</w:t>
      </w:r>
      <w:r w:rsidRPr="00B95240">
        <w:rPr>
          <w:rStyle w:val="Emphasis"/>
        </w:rPr>
        <w:t xml:space="preserve"> who lives in the world</w:t>
      </w:r>
      <w:r w:rsidRPr="003330E5">
        <w:rPr>
          <w:rStyle w:val="StyleUnderline"/>
        </w:rPr>
        <w:t xml:space="preserve">, although most of the people in live in the world are actually able to both recognize this and say this, </w:t>
      </w:r>
      <w:r w:rsidRPr="00694F9B">
        <w:rPr>
          <w:rStyle w:val="StyleUnderline"/>
          <w:highlight w:val="green"/>
        </w:rPr>
        <w:t>that</w:t>
      </w:r>
      <w:r w:rsidRPr="003330E5">
        <w:rPr>
          <w:rStyle w:val="StyleUnderline"/>
        </w:rPr>
        <w:t xml:space="preserve"> modernity </w:t>
      </w:r>
      <w:r w:rsidRPr="00694F9B">
        <w:rPr>
          <w:rStyle w:val="StyleUnderline"/>
          <w:highlight w:val="green"/>
        </w:rPr>
        <w:t xml:space="preserve">is a </w:t>
      </w:r>
      <w:r w:rsidRPr="00694F9B">
        <w:rPr>
          <w:rStyle w:val="Emphasis"/>
          <w:highlight w:val="green"/>
        </w:rPr>
        <w:t>social</w:t>
      </w:r>
      <w:r w:rsidRPr="00694F9B">
        <w:rPr>
          <w:rStyle w:val="StyleUnderline"/>
          <w:highlight w:val="green"/>
        </w:rPr>
        <w:t xml:space="preserve"> and </w:t>
      </w:r>
      <w:r w:rsidRPr="00694F9B">
        <w:rPr>
          <w:rStyle w:val="Emphasis"/>
          <w:highlight w:val="green"/>
        </w:rPr>
        <w:t>ecological disaster</w:t>
      </w:r>
      <w:r w:rsidRPr="003330E5">
        <w:rPr>
          <w:rStyle w:val="StyleUnderline"/>
        </w:rPr>
        <w:t xml:space="preserve"> that we live, that we now </w:t>
      </w:r>
      <w:r w:rsidRPr="00B95240">
        <w:rPr>
          <w:rStyle w:val="Emphasis"/>
        </w:rPr>
        <w:t>attempt to survive</w:t>
      </w:r>
      <w:r w:rsidRPr="00EA2A65">
        <w:rPr>
          <w:sz w:val="16"/>
        </w:rPr>
        <w:t xml:space="preserve">. Okay? And if we take that up, then </w:t>
      </w:r>
      <w:r w:rsidRPr="00694F9B">
        <w:rPr>
          <w:rStyle w:val="StyleUnderline"/>
          <w:highlight w:val="green"/>
        </w:rPr>
        <w:t>part of what's at stake is</w:t>
      </w:r>
      <w:r w:rsidRPr="003330E5">
        <w:rPr>
          <w:rStyle w:val="StyleUnderline"/>
        </w:rPr>
        <w:t xml:space="preserve"> that we recognize that </w:t>
      </w:r>
      <w:r w:rsidRPr="00694F9B">
        <w:rPr>
          <w:rStyle w:val="Emphasis"/>
          <w:highlight w:val="green"/>
        </w:rPr>
        <w:t>feminist</w:t>
      </w:r>
      <w:r w:rsidRPr="00694F9B">
        <w:rPr>
          <w:rStyle w:val="StyleUnderline"/>
          <w:highlight w:val="green"/>
        </w:rPr>
        <w:t xml:space="preserve"> and </w:t>
      </w:r>
      <w:r w:rsidRPr="00694F9B">
        <w:rPr>
          <w:rStyle w:val="Emphasis"/>
          <w:highlight w:val="green"/>
        </w:rPr>
        <w:t>queer interventions against heteronormative patriarchy</w:t>
      </w:r>
      <w:r w:rsidRPr="00694F9B">
        <w:rPr>
          <w:rStyle w:val="StyleUnderline"/>
          <w:highlight w:val="green"/>
        </w:rPr>
        <w:t>,</w:t>
      </w:r>
      <w:r w:rsidRPr="003330E5">
        <w:rPr>
          <w:rStyle w:val="StyleUnderline"/>
        </w:rPr>
        <w:t xml:space="preserve"> that </w:t>
      </w:r>
      <w:r w:rsidRPr="00694F9B">
        <w:rPr>
          <w:rStyle w:val="Emphasis"/>
          <w:highlight w:val="green"/>
        </w:rPr>
        <w:t>Black interventions against</w:t>
      </w:r>
      <w:r w:rsidRPr="00B95240">
        <w:rPr>
          <w:rStyle w:val="Emphasis"/>
        </w:rPr>
        <w:t xml:space="preserve"> the theory</w:t>
      </w:r>
      <w:r w:rsidRPr="003330E5">
        <w:rPr>
          <w:rStyle w:val="StyleUnderline"/>
        </w:rPr>
        <w:t xml:space="preserve"> and </w:t>
      </w:r>
      <w:r w:rsidRPr="00B95240">
        <w:rPr>
          <w:rStyle w:val="Emphasis"/>
        </w:rPr>
        <w:t xml:space="preserve">practice of </w:t>
      </w:r>
      <w:r w:rsidRPr="00694F9B">
        <w:rPr>
          <w:rStyle w:val="Emphasis"/>
          <w:highlight w:val="green"/>
        </w:rPr>
        <w:t>slavery</w:t>
      </w:r>
      <w:r w:rsidRPr="003330E5">
        <w:rPr>
          <w:rStyle w:val="StyleUnderline"/>
        </w:rPr>
        <w:t xml:space="preserve">, which is </w:t>
      </w:r>
      <w:r w:rsidRPr="00B95240">
        <w:rPr>
          <w:rStyle w:val="Emphasis"/>
        </w:rPr>
        <w:t>ongoing</w:t>
      </w:r>
      <w:r w:rsidRPr="003330E5">
        <w:rPr>
          <w:rStyle w:val="StyleUnderline"/>
        </w:rPr>
        <w:t xml:space="preserve">, that </w:t>
      </w:r>
      <w:r w:rsidRPr="00694F9B">
        <w:rPr>
          <w:rStyle w:val="Emphasis"/>
          <w:highlight w:val="green"/>
        </w:rPr>
        <w:t>indigenous interventions against settler colonialism</w:t>
      </w:r>
      <w:r w:rsidRPr="003330E5">
        <w:rPr>
          <w:rStyle w:val="StyleUnderline"/>
        </w:rPr>
        <w:t xml:space="preserve"> constitute the </w:t>
      </w:r>
      <w:r w:rsidRPr="00694F9B">
        <w:rPr>
          <w:rStyle w:val="StyleUnderline"/>
        </w:rPr>
        <w:t>general</w:t>
      </w:r>
      <w:r w:rsidRPr="003330E5">
        <w:rPr>
          <w:rStyle w:val="StyleUnderline"/>
        </w:rPr>
        <w:t xml:space="preserve"> both </w:t>
      </w:r>
      <w:r w:rsidRPr="00694F9B">
        <w:rPr>
          <w:rStyle w:val="Emphasis"/>
          <w:highlight w:val="green"/>
        </w:rPr>
        <w:t>practical</w:t>
      </w:r>
      <w:r w:rsidRPr="00694F9B">
        <w:rPr>
          <w:rStyle w:val="StyleUnderline"/>
          <w:highlight w:val="green"/>
        </w:rPr>
        <w:t xml:space="preserve"> and </w:t>
      </w:r>
      <w:r w:rsidRPr="00694F9B">
        <w:rPr>
          <w:rStyle w:val="Emphasis"/>
          <w:highlight w:val="green"/>
        </w:rPr>
        <w:t>intellectual basis</w:t>
      </w:r>
      <w:r w:rsidRPr="00694F9B">
        <w:rPr>
          <w:rStyle w:val="StyleUnderline"/>
          <w:highlight w:val="green"/>
        </w:rPr>
        <w:t xml:space="preserve"> for</w:t>
      </w:r>
      <w:r w:rsidRPr="003330E5">
        <w:rPr>
          <w:rStyle w:val="StyleUnderline"/>
        </w:rPr>
        <w:t xml:space="preserve"> not only our </w:t>
      </w:r>
      <w:r w:rsidRPr="00694F9B">
        <w:rPr>
          <w:rStyle w:val="Emphasis"/>
          <w:highlight w:val="green"/>
        </w:rPr>
        <w:t>attempts to survive</w:t>
      </w:r>
      <w:r w:rsidRPr="003330E5">
        <w:rPr>
          <w:rStyle w:val="StyleUnderline"/>
        </w:rPr>
        <w:t>, but also our attempts to</w:t>
      </w:r>
      <w:r w:rsidRPr="00EA2A65">
        <w:rPr>
          <w:sz w:val="16"/>
        </w:rPr>
        <w:t xml:space="preserve">, as I said before, </w:t>
      </w:r>
      <w:r w:rsidRPr="00B95240">
        <w:rPr>
          <w:rStyle w:val="Emphasis"/>
        </w:rPr>
        <w:t>save the Earth</w:t>
      </w:r>
      <w:r w:rsidRPr="00B95240">
        <w:rPr>
          <w:rStyle w:val="StyleUnderline"/>
        </w:rPr>
        <w:t>.</w:t>
      </w:r>
      <w:r w:rsidRPr="00EA2A65">
        <w:rPr>
          <w:sz w:val="16"/>
        </w:rPr>
        <w:t xml:space="preserve"> And, and I put it in terms that the great poet Ed Roberson puts it; </w:t>
      </w:r>
      <w:r w:rsidRPr="00B95240">
        <w:rPr>
          <w:rStyle w:val="Emphasis"/>
        </w:rPr>
        <w:t>not just to save the Earth</w:t>
      </w:r>
      <w:r w:rsidRPr="003330E5">
        <w:rPr>
          <w:rStyle w:val="StyleUnderline"/>
        </w:rPr>
        <w:t xml:space="preserve">, but to </w:t>
      </w:r>
      <w:r w:rsidRPr="00B95240">
        <w:rPr>
          <w:rStyle w:val="Emphasis"/>
        </w:rPr>
        <w:t>see the Earth before the end of the world</w:t>
      </w:r>
      <w:r w:rsidRPr="00EA2A65">
        <w:rPr>
          <w:sz w:val="16"/>
        </w:rPr>
        <w:t xml:space="preserve">. And </w:t>
      </w:r>
      <w:r w:rsidRPr="00694F9B">
        <w:rPr>
          <w:rStyle w:val="StyleUnderline"/>
          <w:highlight w:val="green"/>
        </w:rPr>
        <w:t xml:space="preserve">this is an </w:t>
      </w:r>
      <w:r w:rsidRPr="00694F9B">
        <w:rPr>
          <w:rStyle w:val="Emphasis"/>
          <w:highlight w:val="green"/>
        </w:rPr>
        <w:t>emergency</w:t>
      </w:r>
      <w:r w:rsidRPr="00B95240">
        <w:rPr>
          <w:rStyle w:val="StyleUnderline"/>
        </w:rPr>
        <w:t xml:space="preserve"> that we're in </w:t>
      </w:r>
      <w:r w:rsidRPr="00B95240">
        <w:rPr>
          <w:rStyle w:val="Emphasis"/>
        </w:rPr>
        <w:t>now</w:t>
      </w:r>
      <w:r w:rsidRPr="003330E5">
        <w:rPr>
          <w:rStyle w:val="StyleUnderline"/>
        </w:rPr>
        <w:t xml:space="preserve"> and </w:t>
      </w:r>
      <w:r w:rsidRPr="00694F9B">
        <w:rPr>
          <w:rStyle w:val="StyleUnderline"/>
          <w:highlight w:val="green"/>
        </w:rPr>
        <w:t xml:space="preserve">it's </w:t>
      </w:r>
      <w:r w:rsidRPr="00694F9B">
        <w:rPr>
          <w:rStyle w:val="Emphasis"/>
          <w:highlight w:val="green"/>
        </w:rPr>
        <w:t>urgent</w:t>
      </w:r>
      <w:r w:rsidRPr="00EA2A65">
        <w:rPr>
          <w:sz w:val="16"/>
        </w:rPr>
        <w:t xml:space="preserve">. Um, and I believe that </w:t>
      </w:r>
      <w:r w:rsidRPr="003330E5">
        <w:rPr>
          <w:rStyle w:val="StyleUnderline"/>
        </w:rPr>
        <w:t xml:space="preserve">there’s a </w:t>
      </w:r>
      <w:r w:rsidRPr="00B95240">
        <w:rPr>
          <w:rStyle w:val="Emphasis"/>
        </w:rPr>
        <w:t>specific convergence</w:t>
      </w:r>
      <w:r w:rsidRPr="003330E5">
        <w:rPr>
          <w:rStyle w:val="StyleUnderline"/>
        </w:rPr>
        <w:t xml:space="preserve"> of black thought and indigenous thought that situates itself </w:t>
      </w:r>
      <w:r w:rsidRPr="00B95240">
        <w:rPr>
          <w:rStyle w:val="Emphasis"/>
        </w:rPr>
        <w:t>precisely in relation to</w:t>
      </w:r>
      <w:r w:rsidRPr="003330E5">
        <w:rPr>
          <w:rStyle w:val="StyleUnderline"/>
        </w:rPr>
        <w:t xml:space="preserve">, and is </w:t>
      </w:r>
      <w:r w:rsidRPr="00B95240">
        <w:rPr>
          <w:rStyle w:val="Emphasis"/>
        </w:rPr>
        <w:t>articulated through</w:t>
      </w:r>
      <w:r w:rsidRPr="003330E5">
        <w:rPr>
          <w:rStyle w:val="StyleUnderline"/>
        </w:rPr>
        <w:t xml:space="preserve">, the </w:t>
      </w:r>
      <w:r w:rsidRPr="00B95240">
        <w:rPr>
          <w:rStyle w:val="Emphasis"/>
        </w:rPr>
        <w:t>interventions of queer thought</w:t>
      </w:r>
      <w:r w:rsidRPr="003330E5">
        <w:rPr>
          <w:rStyle w:val="StyleUnderline"/>
        </w:rPr>
        <w:t xml:space="preserve"> and </w:t>
      </w:r>
      <w:r w:rsidRPr="00B95240">
        <w:rPr>
          <w:rStyle w:val="Emphasis"/>
        </w:rPr>
        <w:t>feminist thought</w:t>
      </w:r>
      <w:r w:rsidRPr="003330E5">
        <w:rPr>
          <w:rStyle w:val="StyleUnderline"/>
        </w:rPr>
        <w:t xml:space="preserve"> that we want to take up</w:t>
      </w:r>
      <w:r w:rsidRPr="00EA2A65">
        <w:rPr>
          <w:sz w:val="16"/>
        </w:rPr>
        <w:t xml:space="preserve">. And, and it, and it strikes me as, for me at least, it's, it's a way of taking up a kind an—it's, </w:t>
      </w:r>
      <w:r w:rsidRPr="003330E5">
        <w:rPr>
          <w:rStyle w:val="StyleUnderline"/>
        </w:rPr>
        <w:t>it’s a way of imagining</w:t>
      </w:r>
      <w:r w:rsidRPr="00EA2A65">
        <w:rPr>
          <w:sz w:val="16"/>
        </w:rPr>
        <w:t xml:space="preserve"> how one might be able to, </w:t>
      </w:r>
      <w:r w:rsidRPr="003330E5">
        <w:rPr>
          <w:rStyle w:val="StyleUnderline"/>
        </w:rPr>
        <w:t xml:space="preserve">how we might be able to </w:t>
      </w:r>
      <w:r w:rsidRPr="00B95240">
        <w:rPr>
          <w:rStyle w:val="Emphasis"/>
        </w:rPr>
        <w:t>walk more lightly on the Earth</w:t>
      </w:r>
      <w:r w:rsidRPr="003330E5">
        <w:rPr>
          <w:rStyle w:val="StyleUnderline"/>
        </w:rPr>
        <w:t xml:space="preserve">. To </w:t>
      </w:r>
      <w:r w:rsidRPr="00B95240">
        <w:rPr>
          <w:rStyle w:val="Emphasis"/>
        </w:rPr>
        <w:t>honor the Earth</w:t>
      </w:r>
      <w:r w:rsidRPr="003330E5">
        <w:rPr>
          <w:rStyle w:val="StyleUnderline"/>
        </w:rPr>
        <w:t xml:space="preserve"> as we walk on it, as we stand on it. To </w:t>
      </w:r>
      <w:r w:rsidRPr="00B95240">
        <w:rPr>
          <w:rStyle w:val="Emphasis"/>
        </w:rPr>
        <w:t>not stomp on it</w:t>
      </w:r>
      <w:r w:rsidRPr="003330E5">
        <w:rPr>
          <w:rStyle w:val="StyleUnderline"/>
        </w:rPr>
        <w:t xml:space="preserve">, to </w:t>
      </w:r>
      <w:r w:rsidRPr="00B95240">
        <w:rPr>
          <w:rStyle w:val="Emphasis"/>
        </w:rPr>
        <w:t>not stomp all over it</w:t>
      </w:r>
      <w:r w:rsidRPr="003330E5">
        <w:rPr>
          <w:rStyle w:val="StyleUnderline"/>
        </w:rPr>
        <w:t xml:space="preserve">, where </w:t>
      </w:r>
      <w:r w:rsidRPr="00B95240">
        <w:rPr>
          <w:rStyle w:val="Emphasis"/>
        </w:rPr>
        <w:t>every step you take is a claim of ownership</w:t>
      </w:r>
      <w:r w:rsidRPr="00EA2A65">
        <w:rPr>
          <w:sz w:val="16"/>
        </w:rPr>
        <w:t xml:space="preserve">. And, and this is one way to put it, would be to not so presumptuously imagine that the Earth can be reduced to something so paltry and so viciously understood as what we usually call home. This is part of the reason why the queer and the feminist critique is so important. It's a critique of a general problematic notion of domesticity. </w:t>
      </w:r>
      <w:r w:rsidRPr="003330E5">
        <w:rPr>
          <w:rStyle w:val="StyleUnderline"/>
        </w:rPr>
        <w:t xml:space="preserve">It's like </w:t>
      </w:r>
      <w:r w:rsidRPr="00B95240">
        <w:rPr>
          <w:rStyle w:val="Emphasis"/>
        </w:rPr>
        <w:t>another way of being on the Earth</w:t>
      </w:r>
      <w:r w:rsidRPr="003330E5">
        <w:rPr>
          <w:rStyle w:val="StyleUnderline"/>
        </w:rPr>
        <w:t xml:space="preserve"> that </w:t>
      </w:r>
      <w:r w:rsidRPr="00B95240">
        <w:rPr>
          <w:rStyle w:val="Emphasis"/>
        </w:rPr>
        <w:t>doesn't allow you</w:t>
      </w:r>
      <w:r w:rsidRPr="003330E5">
        <w:rPr>
          <w:rStyle w:val="StyleUnderline"/>
        </w:rPr>
        <w:t xml:space="preserve"> in some </w:t>
      </w:r>
      <w:r w:rsidRPr="00B95240">
        <w:rPr>
          <w:rStyle w:val="Emphasis"/>
        </w:rPr>
        <w:t>vicious</w:t>
      </w:r>
      <w:r w:rsidRPr="003330E5">
        <w:rPr>
          <w:rStyle w:val="StyleUnderline"/>
        </w:rPr>
        <w:t xml:space="preserve"> and </w:t>
      </w:r>
      <w:r w:rsidRPr="00B95240">
        <w:rPr>
          <w:rStyle w:val="Emphasis"/>
        </w:rPr>
        <w:t>brutal way</w:t>
      </w:r>
      <w:r w:rsidRPr="003330E5">
        <w:rPr>
          <w:rStyle w:val="StyleUnderline"/>
        </w:rPr>
        <w:t xml:space="preserve"> to claim that it is yours</w:t>
      </w:r>
      <w:r w:rsidRPr="00EA2A65">
        <w:rPr>
          <w:sz w:val="16"/>
        </w:rPr>
        <w:t>, right? Um, this is important and this is so, you know, often the methods that we use to claim the Earth as ours involved fences, borders. This manifests itself on a private level from household to household, but it also manifests itself on a national level, and at the level of the nation state, and it's not an accident that settler colonial states take it upon themselves to imagine themselves to be the living embodiment of the legitimacy of the nation state as a political and social form. For me, there's two reasons to be in solidarity with the people of Palestine. One is because they're human beings and they're being treated with absolute brutality, but the other is that there's a specific resistance to Israel as a nation state. And for my money, to be perfectly clear about this, I believe that this nation state of Israel is itself an artifact of antisemitism. If we thought about Israel and Zionism, not just as a form of racism that results in the displacement of Palestinians, but if we also think about them as artifacts of the historic displacement of Jews from Europe, right, in the same way that we might think of, let's say Sierra Leone or Liberia as artifacts of racist displacement, okay. If we think about it that way, okay, and another, and the reason I'm saying this is just to make sure that you know that there's a possible argument against the formulation that criticism of Israel is anti-Semitic when we know that Donald Trump is a staunch supporter, that people like Pat Robertson in the United States are staunch supporters that help us to the fact that you can be deeply anti-Semitic and support the state of Israel. These things go together. They're not antithetical to one another. So that it becomes important for us to be able to suggest that resistance to the state of Israel is also resistance to the idea of the legitimacy of the nation state. It's not an accident that Israel has taken upon itself, that when Israel takes upon itself, when the defense of Israel manifests itself as a defense of its right to exist, this is important. It's a defense, not just of Israel's right to exist, but of the nation state as a political form’s right to exist. And nation states don't have rights. What they're supposed to be are mechanisms to protect the rights of the people who live in them, and that has almost never been the case, and to the extent that they do protect the rights of the people who live in them, it's in the expense, it's at the expense of the people who don't, okay. So part of what's at stake, one of the reasons why it's at, it's important to pay particular attention to this issue, why we ought to resist the ridiculous formulation that singling out Israel at this moment is itself anti-Semitic is because it's important to recognize that Israel is the state. [KELLEY: Right.] MOTEN: For reasons that I think are totally bound up with antisemitism, right? Israel is the state that, i</w:t>
      </w:r>
      <w:r w:rsidRPr="00EA2A65">
        <w:rPr>
          <w:sz w:val="16"/>
        </w:rPr>
        <w:lastRenderedPageBreak/>
        <w:t>nsofar as it makes the claim about its right to exist, is also making the claim about the nation state’s right to exist as such. It's this, it's that same kind of argument that, I remembered the—and I'm sorry to keep going on so long, but there's—there's those formulations that people often make about Black people in it or indigenous people as if they were the essence of the human, right, so that every time Black people or indigenous people do something that supposedly we're not supposed to do, it constitutes a violation to the very idea of the human. Right, because somehow as a function of the nobility of our suffering, we constitute the very idea of humanity, right? And there's nothing more brutal, right? Nothing more vicious than having been being consigned to that position. Similarly, Israel as a function of anti-Semitism has now been placed in the position of protecting the very idea of the nation state. So for me, first and foremost, it's important to have solidarity with the Palestinian people, but second of all, it's important to actually have some solidarity with the Jewish people insofar as they can and must be separated from the Israeli state because ultimately the fate of the Jewish people, if it is tied to this, to the nation state of Israel, will be more brutal than anything that has yet been done or can be imagined, and I mean everything that you think I mean when I say that.</w:t>
      </w:r>
    </w:p>
    <w:p w14:paraId="7773A4DF" w14:textId="77777777" w:rsidR="00E76345" w:rsidRDefault="00E76345" w:rsidP="00E76345">
      <w:pPr>
        <w:pStyle w:val="Heading3"/>
      </w:pPr>
      <w:r>
        <w:t>1AC: Underview</w:t>
      </w:r>
    </w:p>
    <w:p w14:paraId="2A88EE0F" w14:textId="77777777" w:rsidR="00E76345" w:rsidRDefault="00E76345" w:rsidP="00E76345">
      <w:pPr>
        <w:pStyle w:val="Heading4"/>
      </w:pPr>
      <w:r w:rsidRPr="00D77A21">
        <w:t xml:space="preserve">1AR theory – a) AFF gets it because otherwise the neg can engage in infinite abuse, making debate impossible, b) drop the debater – the short 1AR irreparably skewed from abuse on substance and time investment on theory, c) no RVIs – the 6-minute 2nr can collapse to a short shell and get away with infinite 1nc abuse via sheer brute force and time spent on theory, d) </w:t>
      </w:r>
      <w:r>
        <w:t>C</w:t>
      </w:r>
      <w:r w:rsidRPr="00D77A21">
        <w:t xml:space="preserve">ompeting Interps – 1AR Interps aren’t bidirectional and the neg should have to defend their norm since they have more time. </w:t>
      </w:r>
      <w:r>
        <w:t xml:space="preserve">Fairness is a voter – its intrinsic to debate, key to test the truth of any argument that says fairness doesn’t’ matter. Education is a voter it’s why schools fund debate </w:t>
      </w:r>
      <w:r w:rsidRPr="00D77A21">
        <w:t>Also, aff theory outweighs neg theory or T: ¼ of the 1AR versus 1/7 of the 1NC</w:t>
      </w:r>
      <w:r>
        <w:t>.</w:t>
      </w:r>
    </w:p>
    <w:p w14:paraId="6221706B" w14:textId="77777777" w:rsidR="00E76345" w:rsidRDefault="00E76345" w:rsidP="00E76345">
      <w:pPr>
        <w:pStyle w:val="Heading4"/>
      </w:pPr>
      <w:r>
        <w:t xml:space="preserve">Disparities within health are not </w:t>
      </w:r>
      <w:r>
        <w:rPr>
          <w:u w:val="single"/>
        </w:rPr>
        <w:t>ontological</w:t>
      </w:r>
      <w:r>
        <w:t xml:space="preserve"> but formed and maintained by social norms upheld by </w:t>
      </w:r>
      <w:r w:rsidRPr="004D3B24">
        <w:rPr>
          <w:u w:val="single"/>
        </w:rPr>
        <w:t>legal indifference</w:t>
      </w:r>
      <w:r>
        <w:t xml:space="preserve"> – solving the discriminatory practices of public health is </w:t>
      </w:r>
      <w:r w:rsidRPr="00CB65BE">
        <w:rPr>
          <w:u w:val="single"/>
        </w:rPr>
        <w:t>uniquely key</w:t>
      </w:r>
      <w:r>
        <w:t xml:space="preserve"> as a starting point</w:t>
      </w:r>
    </w:p>
    <w:p w14:paraId="37E290D6" w14:textId="77777777" w:rsidR="00E76345" w:rsidRPr="00CB65BE" w:rsidRDefault="00E76345" w:rsidP="00E76345">
      <w:r w:rsidRPr="00CB65BE">
        <w:rPr>
          <w:rStyle w:val="Style13ptBold"/>
        </w:rPr>
        <w:t>Matthew 18</w:t>
      </w:r>
      <w:r w:rsidRPr="00CB65BE">
        <w:t>, Dayna Bowen. Just medicine: A cure for racial inequality in American health care. NYU Press, 2018. (Resident senior fellow in the Center for Health Policy, who works at the University of Colorado School of Law, the Colorado School of Public Health, and the Center for Bioethics and Humanities at the University of Colorado Health Sciences Center specializes in health and behavioral sciences and her research interests include public health law, poverty, and ethics in health professions)//Elmer</w:t>
      </w:r>
    </w:p>
    <w:p w14:paraId="09DB4507" w14:textId="77777777" w:rsidR="00E76345" w:rsidRDefault="00E76345" w:rsidP="00E76345">
      <w:pPr>
        <w:rPr>
          <w:sz w:val="16"/>
        </w:rPr>
      </w:pPr>
      <w:r w:rsidRPr="00CB65BE">
        <w:rPr>
          <w:sz w:val="16"/>
        </w:rPr>
        <w:t xml:space="preserve">For the past thirty years, medical doctors, social scientists, psychologists, policy analysts, jurists, and a wide spectrum of health care providers have been studying and </w:t>
      </w:r>
      <w:r w:rsidRPr="004D3B24">
        <w:rPr>
          <w:sz w:val="16"/>
        </w:rPr>
        <w:t xml:space="preserve">discussing health inequality in America. Meanwhile, by one estimate, </w:t>
      </w:r>
      <w:r w:rsidRPr="004D3B24">
        <w:rPr>
          <w:rStyle w:val="Emphasis"/>
          <w:sz w:val="24"/>
        </w:rPr>
        <w:t xml:space="preserve">83,570 minority patients die annually due to health care disparities. </w:t>
      </w:r>
      <w:r w:rsidRPr="004D3B24">
        <w:rPr>
          <w:sz w:val="16"/>
        </w:rPr>
        <w:t xml:space="preserve">Black and brown patients consistently receive inferior medical treatment—fewer angiographies, bypass surgeries, organ transplants, cancer tests, and resections, less access to pain treatment, rehabilitative services, asthma remedies, and nearly every other form of medical care—than their white counterparts. Yet minority patients are sicker and more likely to die than whites from a wide range of diseases and illnesses for which we have data. Certainly, this picture is complicated. For example, health and illness for all racial and ethnic groups follow a social gradient so that minority populations, which disproportionately occupy low socioeconomic strata, also predictably suffer relatively worse health outcomes than whites do. Although it is popular to blame the poor for the their poor healthy by pointing to risky health behaviors, careful studies of nationally representative populations conclude that the significantly higher prevalence of cigarette smoking, alcohol consumption, obesity, and physical inactivity are only one aspect of the relationship between lower socioeconomic status and poor health. Moreover, behavioral disparities must not be taken out of their societal context where unequal exposure to the stress of discrimination, inequitable access to healthy food and built environments, and inferior access to resources generally are integrally associated with many racial and ethnic differences in health behavior. In fact, racial and ethnic differences in health treatment and outcomes persist in multiple studies even after controlling for differences in insurance status, income, education, geography, and socioeconomic status. </w:t>
      </w:r>
      <w:r w:rsidRPr="004D3B24">
        <w:rPr>
          <w:rStyle w:val="StyleUnderline"/>
          <w:sz w:val="24"/>
        </w:rPr>
        <w:t>Researchers have identified numerous structural</w:t>
      </w:r>
      <w:r w:rsidRPr="004D3B24">
        <w:rPr>
          <w:sz w:val="16"/>
        </w:rPr>
        <w:t xml:space="preserve"> and individual determinants of these </w:t>
      </w:r>
      <w:r w:rsidRPr="004D3B24">
        <w:rPr>
          <w:rStyle w:val="StyleUnderline"/>
          <w:bCs/>
          <w:sz w:val="24"/>
        </w:rPr>
        <w:t>disparities at all levels</w:t>
      </w:r>
      <w:r w:rsidRPr="004D3B24">
        <w:rPr>
          <w:rStyle w:val="StyleUnderline"/>
          <w:sz w:val="24"/>
        </w:rPr>
        <w:t>.</w:t>
      </w:r>
      <w:r w:rsidRPr="004D3B24">
        <w:rPr>
          <w:sz w:val="16"/>
        </w:rPr>
        <w:t xml:space="preserve"> </w:t>
      </w:r>
      <w:r w:rsidRPr="004D3B24">
        <w:rPr>
          <w:rStyle w:val="StyleUnderline"/>
          <w:sz w:val="24"/>
        </w:rPr>
        <w:t>These include socioeconomic circumstances such</w:t>
      </w:r>
      <w:r w:rsidRPr="004D3B24">
        <w:rPr>
          <w:sz w:val="16"/>
        </w:rPr>
        <w:t xml:space="preserve"> </w:t>
      </w:r>
      <w:r w:rsidRPr="004D3B24">
        <w:rPr>
          <w:rStyle w:val="StyleUnderline"/>
          <w:sz w:val="24"/>
        </w:rPr>
        <w:t>as poverty,</w:t>
      </w:r>
      <w:r w:rsidRPr="004D3B24">
        <w:rPr>
          <w:sz w:val="16"/>
        </w:rPr>
        <w:t xml:space="preserve"> inferior </w:t>
      </w:r>
      <w:r w:rsidRPr="004D3B24">
        <w:rPr>
          <w:rStyle w:val="StyleUnderline"/>
          <w:sz w:val="24"/>
        </w:rPr>
        <w:t>education, and segregated housing</w:t>
      </w:r>
      <w:r w:rsidRPr="004D3B24">
        <w:rPr>
          <w:sz w:val="16"/>
        </w:rPr>
        <w:t xml:space="preserve"> conditions </w:t>
      </w:r>
      <w:r w:rsidRPr="004D3B24">
        <w:rPr>
          <w:rStyle w:val="StyleUnderline"/>
          <w:sz w:val="24"/>
        </w:rPr>
        <w:t>along with lack of access to healthy food choices or recreational facilities; systemic</w:t>
      </w:r>
      <w:r w:rsidRPr="004D3B24">
        <w:rPr>
          <w:sz w:val="16"/>
        </w:rPr>
        <w:t xml:space="preserve"> and organizational </w:t>
      </w:r>
      <w:r w:rsidRPr="004D3B24">
        <w:rPr>
          <w:rStyle w:val="StyleUnderline"/>
          <w:sz w:val="24"/>
        </w:rPr>
        <w:t>contributors such as medical practice settings and sources of insurance; and geographic proximity to care.</w:t>
      </w:r>
      <w:r w:rsidRPr="004D3B24">
        <w:rPr>
          <w:sz w:val="16"/>
        </w:rPr>
        <w:t xml:space="preserve"> The economic and social conditions called “social determinants of</w:t>
      </w:r>
      <w:r w:rsidRPr="00CB65BE">
        <w:rPr>
          <w:sz w:val="16"/>
        </w:rPr>
        <w:t xml:space="preserve"> health” often drive patient-specific contributors to poor health such as poor family health history, diet, and low physical activity. All have been shown to contribute to the disparity of health outcomes experience by ethnic and racial minority patients in the United States. </w:t>
      </w:r>
      <w:r w:rsidRPr="00CB65BE">
        <w:rPr>
          <w:rStyle w:val="StyleUnderline"/>
          <w:sz w:val="24"/>
        </w:rPr>
        <w:t>However</w:t>
      </w:r>
      <w:r w:rsidRPr="00CB65BE">
        <w:rPr>
          <w:sz w:val="16"/>
        </w:rPr>
        <w:t xml:space="preserve">, this book is about </w:t>
      </w:r>
      <w:r w:rsidRPr="009A3DED">
        <w:rPr>
          <w:rStyle w:val="Emphasis"/>
          <w:sz w:val="24"/>
          <w:highlight w:val="green"/>
        </w:rPr>
        <w:t xml:space="preserve">the single most important determinant of health disparities </w:t>
      </w:r>
      <w:r w:rsidRPr="00CB65BE">
        <w:rPr>
          <w:sz w:val="16"/>
        </w:rPr>
        <w:t xml:space="preserve">that is not being widely discussed in straightforward terms: this determinant </w:t>
      </w:r>
      <w:r w:rsidRPr="009A3DED">
        <w:rPr>
          <w:rStyle w:val="Emphasis"/>
          <w:sz w:val="24"/>
          <w:highlight w:val="green"/>
        </w:rPr>
        <w:t>is racial</w:t>
      </w:r>
      <w:r w:rsidRPr="00CB65BE">
        <w:rPr>
          <w:rStyle w:val="Emphasis"/>
          <w:sz w:val="24"/>
        </w:rPr>
        <w:t xml:space="preserve"> </w:t>
      </w:r>
      <w:r w:rsidRPr="00CB65BE">
        <w:rPr>
          <w:sz w:val="16"/>
        </w:rPr>
        <w:t xml:space="preserve">and ethnic </w:t>
      </w:r>
      <w:r w:rsidRPr="009A3DED">
        <w:rPr>
          <w:rStyle w:val="Emphasis"/>
          <w:sz w:val="24"/>
          <w:highlight w:val="green"/>
        </w:rPr>
        <w:t>discrimination</w:t>
      </w:r>
      <w:r w:rsidRPr="00CB65BE">
        <w:rPr>
          <w:rStyle w:val="StyleUnderline"/>
          <w:sz w:val="24"/>
        </w:rPr>
        <w:t xml:space="preserve"> </w:t>
      </w:r>
      <w:r w:rsidRPr="00CB65BE">
        <w:rPr>
          <w:sz w:val="16"/>
        </w:rPr>
        <w:t>against minority patient populations, an uncontrovertibly significant contributor to health inequality. The evidence that the majority of Americans involuntarily harbor anti-minority prejudices makes it impossible, even immoral, not to examine the impact of unconscious racism on health and health care. Therefore, this book makes a thorough examination of the scientific evidence that does exist to confirm that providers discriminate against patients and patients discriminate against providers. This cycle of discrimination produces inequality throughout the health care system. The inequality itself is not news. But the fact that it is avoidable challenges the complacency that allows the racial and ethnic discrimination that produces them to persist. This book calls for providers, patients, scientists, and jurists to face the uncomfortable truth that although overt racism, prejudice, and bigotry may have subsided in America, racial and ethnic injustice, unfairness, and even segregation in American health care have not. The most tragic proof that racial and ethnic injustice is alive and well is the phenomenon we politely call “health disparities.” The message of this book is that a significant cause of these health disparities is the unconscious racial and ethnic bias that infects our delivery system.</w:t>
      </w:r>
      <w:r w:rsidRPr="00CB65BE">
        <w:rPr>
          <w:rStyle w:val="StyleUnderline"/>
          <w:sz w:val="24"/>
        </w:rPr>
        <w:t xml:space="preserve"> </w:t>
      </w:r>
      <w:r w:rsidRPr="009A3DED">
        <w:rPr>
          <w:rStyle w:val="Emphasis"/>
          <w:sz w:val="24"/>
          <w:highlight w:val="green"/>
        </w:rPr>
        <w:t>Implici</w:t>
      </w:r>
      <w:r w:rsidRPr="00CB65BE">
        <w:rPr>
          <w:rStyle w:val="Emphasis"/>
          <w:sz w:val="24"/>
        </w:rPr>
        <w:t>t racial</w:t>
      </w:r>
      <w:r w:rsidRPr="00CB65BE">
        <w:rPr>
          <w:sz w:val="16"/>
        </w:rPr>
        <w:t xml:space="preserve"> and ethnic</w:t>
      </w:r>
      <w:r w:rsidRPr="00CB65BE">
        <w:rPr>
          <w:rStyle w:val="StyleUnderline"/>
          <w:sz w:val="24"/>
        </w:rPr>
        <w:t xml:space="preserve"> </w:t>
      </w:r>
      <w:r w:rsidRPr="009A3DED">
        <w:rPr>
          <w:rStyle w:val="Emphasis"/>
          <w:sz w:val="24"/>
          <w:highlight w:val="green"/>
        </w:rPr>
        <w:t xml:space="preserve">biases </w:t>
      </w:r>
      <w:r w:rsidRPr="00CB65BE">
        <w:rPr>
          <w:rStyle w:val="Emphasis"/>
          <w:sz w:val="24"/>
        </w:rPr>
        <w:t xml:space="preserve">in health care </w:t>
      </w:r>
      <w:r w:rsidRPr="009A3DED">
        <w:rPr>
          <w:rStyle w:val="Emphasis"/>
          <w:sz w:val="24"/>
          <w:highlight w:val="green"/>
        </w:rPr>
        <w:t>are harmful, avoidable, and</w:t>
      </w:r>
      <w:r w:rsidRPr="00CB65BE">
        <w:rPr>
          <w:sz w:val="16"/>
        </w:rPr>
        <w:t xml:space="preserve"> unjust. This book charts a way to deal with health and health care disparities as </w:t>
      </w:r>
      <w:r w:rsidRPr="00CB65BE">
        <w:rPr>
          <w:sz w:val="16"/>
        </w:rPr>
        <w:lastRenderedPageBreak/>
        <w:t>injustices</w:t>
      </w:r>
      <w:r w:rsidRPr="00CB65BE">
        <w:rPr>
          <w:sz w:val="16"/>
          <w:bdr w:val="single" w:sz="4" w:space="0" w:color="auto"/>
        </w:rPr>
        <w:t xml:space="preserve">, </w:t>
      </w:r>
      <w:r w:rsidRPr="009A3DED">
        <w:rPr>
          <w:rStyle w:val="Emphasis"/>
          <w:sz w:val="24"/>
          <w:highlight w:val="green"/>
          <w:bdr w:val="single" w:sz="4" w:space="0" w:color="auto"/>
        </w:rPr>
        <w:t xml:space="preserve">not merely </w:t>
      </w:r>
      <w:r w:rsidRPr="00CB65BE">
        <w:rPr>
          <w:rStyle w:val="Emphasis"/>
          <w:sz w:val="24"/>
          <w:bdr w:val="single" w:sz="4" w:space="0" w:color="auto"/>
        </w:rPr>
        <w:t xml:space="preserve">as </w:t>
      </w:r>
      <w:r w:rsidRPr="009A3DED">
        <w:rPr>
          <w:rStyle w:val="Emphasis"/>
          <w:sz w:val="24"/>
          <w:highlight w:val="green"/>
          <w:bdr w:val="single" w:sz="4" w:space="0" w:color="auto"/>
        </w:rPr>
        <w:t>inevitable byproducts of human nature</w:t>
      </w:r>
      <w:r w:rsidRPr="009A3DED">
        <w:rPr>
          <w:rStyle w:val="Emphasis"/>
          <w:sz w:val="24"/>
          <w:highlight w:val="green"/>
        </w:rPr>
        <w:t xml:space="preserve"> or </w:t>
      </w:r>
      <w:r w:rsidRPr="00CB65BE">
        <w:rPr>
          <w:rStyle w:val="Emphasis"/>
          <w:sz w:val="24"/>
        </w:rPr>
        <w:t xml:space="preserve">a phenomenon </w:t>
      </w:r>
      <w:r w:rsidRPr="009A3DED">
        <w:rPr>
          <w:rStyle w:val="Emphasis"/>
          <w:sz w:val="24"/>
          <w:highlight w:val="green"/>
        </w:rPr>
        <w:t>subordinate to biological and social differences</w:t>
      </w:r>
      <w:r w:rsidRPr="00CB65BE">
        <w:rPr>
          <w:rStyle w:val="StyleUnderline"/>
          <w:sz w:val="24"/>
        </w:rPr>
        <w:t>.</w:t>
      </w:r>
      <w:r w:rsidRPr="00CB65BE">
        <w:rPr>
          <w:sz w:val="16"/>
        </w:rPr>
        <w:t xml:space="preserve"> Instead, the argument made here is that health inequality due to unconscious discrimination is a structural malady in need of a system cure. This book lays bare a disturbing contradiction. On one hand, injustice and inequality are anathema to our professed national identity. Yet on the other hand, </w:t>
      </w:r>
      <w:r w:rsidRPr="00CB65BE">
        <w:rPr>
          <w:rStyle w:val="StyleUnderline"/>
          <w:sz w:val="24"/>
        </w:rPr>
        <w:t>unconscious bias has become an entrenched and acceptable social norm, empirically demonstrated to control decision-makers</w:t>
      </w:r>
      <w:r w:rsidRPr="00CB65BE">
        <w:rPr>
          <w:sz w:val="16"/>
        </w:rPr>
        <w:t xml:space="preserve"> not only in health care, but in civil and criminal justice proceedings, law enforcement, employment, media, and education. </w:t>
      </w:r>
      <w:r w:rsidRPr="00CB65BE">
        <w:rPr>
          <w:rStyle w:val="StyleUnderline"/>
          <w:sz w:val="24"/>
        </w:rPr>
        <w:t xml:space="preserve">Unconscious racism has become the new normal. Thus, </w:t>
      </w:r>
      <w:r w:rsidRPr="009A3DED">
        <w:rPr>
          <w:rStyle w:val="StyleUnderline"/>
          <w:sz w:val="24"/>
          <w:highlight w:val="green"/>
        </w:rPr>
        <w:t>to defeat inequality due to unconscious racism in health care</w:t>
      </w:r>
      <w:r w:rsidRPr="00CB65BE">
        <w:rPr>
          <w:sz w:val="16"/>
        </w:rPr>
        <w:t xml:space="preserve">, </w:t>
      </w:r>
      <w:r w:rsidRPr="00CB65BE">
        <w:rPr>
          <w:rStyle w:val="StyleUnderline"/>
          <w:sz w:val="24"/>
        </w:rPr>
        <w:t xml:space="preserve">individuals as well as </w:t>
      </w:r>
      <w:r w:rsidRPr="009A3DED">
        <w:rPr>
          <w:rStyle w:val="Emphasis"/>
          <w:sz w:val="24"/>
          <w:highlight w:val="green"/>
        </w:rPr>
        <w:t>institutions must realign themselves away from this social norm</w:t>
      </w:r>
      <w:r w:rsidRPr="00CB65BE">
        <w:rPr>
          <w:sz w:val="16"/>
        </w:rPr>
        <w:t xml:space="preserve"> that is incongruous with the core underlying values to which our nation’s doctors, patients, and health care professionals expressly aspire. The solutions this book proposes are comprehensive; they have their origin in law, and to some this may seem radical. But they are solutions grounded in a historical and empirical record. The solutions are further supported by original, qualitative interviews reported here. These narratives allow doctors, nurses, and patients to bring their voices and real-life experiences to bear on a worthy cause: achieving justice and equity in American health care. Chapter 1 recounts the historical origins of legally enforced discrimination that have laid the structural foundations for African, Asian, Hispanic, and Native Americans to suffer inferior health outcomes in the United States since this country’s inception. I argue that </w:t>
      </w:r>
      <w:r w:rsidRPr="009A3DED">
        <w:rPr>
          <w:rStyle w:val="StyleUnderline"/>
          <w:sz w:val="24"/>
          <w:highlight w:val="green"/>
        </w:rPr>
        <w:t xml:space="preserve">law has directly influenced </w:t>
      </w:r>
      <w:r w:rsidRPr="00CB65BE">
        <w:rPr>
          <w:rStyle w:val="StyleUnderline"/>
          <w:sz w:val="24"/>
        </w:rPr>
        <w:t xml:space="preserve">the </w:t>
      </w:r>
      <w:r w:rsidRPr="009A3DED">
        <w:rPr>
          <w:rStyle w:val="StyleUnderline"/>
          <w:bCs/>
          <w:sz w:val="24"/>
          <w:highlight w:val="green"/>
        </w:rPr>
        <w:t>differences</w:t>
      </w:r>
      <w:r w:rsidRPr="009A3DED">
        <w:rPr>
          <w:rStyle w:val="StyleUnderline"/>
          <w:sz w:val="24"/>
          <w:highlight w:val="green"/>
        </w:rPr>
        <w:t xml:space="preserve"> in</w:t>
      </w:r>
      <w:r w:rsidRPr="00CB65BE">
        <w:rPr>
          <w:sz w:val="16"/>
        </w:rPr>
        <w:t xml:space="preserve"> health and </w:t>
      </w:r>
      <w:r w:rsidRPr="009A3DED">
        <w:rPr>
          <w:rStyle w:val="StyleUnderline"/>
          <w:bCs/>
          <w:sz w:val="24"/>
          <w:highlight w:val="green"/>
        </w:rPr>
        <w:t>health care experiences</w:t>
      </w:r>
      <w:r w:rsidRPr="009A3DED">
        <w:rPr>
          <w:rStyle w:val="StyleUnderline"/>
          <w:sz w:val="24"/>
          <w:highlight w:val="green"/>
        </w:rPr>
        <w:t xml:space="preserve"> </w:t>
      </w:r>
      <w:r w:rsidRPr="00CB65BE">
        <w:rPr>
          <w:rStyle w:val="StyleUnderline"/>
          <w:sz w:val="24"/>
        </w:rPr>
        <w:t xml:space="preserve">between minorities and whites throughout our nation’s history. When laws enforced slavery, segregations, and nationalism, minority health fared poorly. During the periods of our history </w:t>
      </w:r>
      <w:r w:rsidRPr="009A3DED">
        <w:rPr>
          <w:rStyle w:val="StyleUnderline"/>
          <w:sz w:val="24"/>
          <w:highlight w:val="green"/>
        </w:rPr>
        <w:t xml:space="preserve">when civil rights laws were effectively used to </w:t>
      </w:r>
      <w:r w:rsidRPr="00CB65BE">
        <w:rPr>
          <w:rStyle w:val="StyleUnderline"/>
          <w:sz w:val="24"/>
        </w:rPr>
        <w:t xml:space="preserve">desegregate health care and </w:t>
      </w:r>
      <w:r w:rsidRPr="009A3DED">
        <w:rPr>
          <w:rStyle w:val="StyleUnderline"/>
          <w:bCs/>
          <w:sz w:val="24"/>
          <w:highlight w:val="green"/>
        </w:rPr>
        <w:t>promote equal access, health care disparities improved</w:t>
      </w:r>
      <w:r w:rsidRPr="009A3DED">
        <w:rPr>
          <w:rStyle w:val="StyleUnderline"/>
          <w:sz w:val="24"/>
          <w:highlight w:val="green"/>
        </w:rPr>
        <w:t xml:space="preserve">. </w:t>
      </w:r>
      <w:r w:rsidRPr="00CB65BE">
        <w:rPr>
          <w:rStyle w:val="StyleUnderline"/>
          <w:sz w:val="24"/>
        </w:rPr>
        <w:t>Today, however, traditional civil rights laws have become irrelevant in the effort to bring justice to health care. Those antidiscrimination laws punish only outright bigotry</w:t>
      </w:r>
      <w:r w:rsidRPr="00CB65BE">
        <w:rPr>
          <w:sz w:val="16"/>
        </w:rPr>
        <w:t xml:space="preserve"> and the most virulent forms of racism</w:t>
      </w:r>
      <w:r w:rsidRPr="00CB65BE">
        <w:rPr>
          <w:rStyle w:val="StyleUnderline"/>
          <w:sz w:val="24"/>
        </w:rPr>
        <w:t>. Now that these forms of overt racism are out of vogue</w:t>
      </w:r>
      <w:r w:rsidRPr="00CB65BE">
        <w:rPr>
          <w:sz w:val="16"/>
        </w:rPr>
        <w:t xml:space="preserve"> and mostly absent from the health care system, </w:t>
      </w:r>
      <w:r w:rsidRPr="00CB65BE">
        <w:rPr>
          <w:rStyle w:val="StyleUnderline"/>
          <w:sz w:val="24"/>
        </w:rPr>
        <w:t>the rule of law has been neutralized and no longer controls racial discrimination.</w:t>
      </w:r>
      <w:r w:rsidRPr="00CB65BE">
        <w:rPr>
          <w:sz w:val="16"/>
        </w:rPr>
        <w:t xml:space="preserve"> Therefore, </w:t>
      </w:r>
      <w:r w:rsidRPr="00CB65BE">
        <w:rPr>
          <w:rStyle w:val="StyleUnderline"/>
          <w:sz w:val="24"/>
        </w:rPr>
        <w:t>the great American traditional of running two separate and unequal medical systems for white and non-white patients is back</w:t>
      </w:r>
      <w:r w:rsidRPr="00CB65BE">
        <w:rPr>
          <w:sz w:val="16"/>
        </w:rPr>
        <w:t xml:space="preserve">. Chapter 2 explains the nature and evidence of discrimination in contemporary health care. </w:t>
      </w:r>
      <w:r w:rsidRPr="00CB65BE">
        <w:rPr>
          <w:rStyle w:val="StyleUnderline"/>
          <w:sz w:val="24"/>
        </w:rPr>
        <w:t>The quantitative and qualitative data gathered</w:t>
      </w:r>
      <w:r w:rsidRPr="00CB65BE">
        <w:rPr>
          <w:sz w:val="16"/>
        </w:rPr>
        <w:t xml:space="preserve"> in this chapter </w:t>
      </w:r>
      <w:r w:rsidRPr="00CB65BE">
        <w:rPr>
          <w:rStyle w:val="StyleUnderline"/>
          <w:sz w:val="24"/>
        </w:rPr>
        <w:t>explain that health care providers unintentionally discriminate against</w:t>
      </w:r>
      <w:r w:rsidRPr="00CB65BE">
        <w:rPr>
          <w:sz w:val="16"/>
        </w:rPr>
        <w:t xml:space="preserve"> racial and ethnic </w:t>
      </w:r>
      <w:r w:rsidRPr="00CB65BE">
        <w:rPr>
          <w:rStyle w:val="StyleUnderline"/>
          <w:sz w:val="24"/>
        </w:rPr>
        <w:t>minority patients—and that their</w:t>
      </w:r>
      <w:r w:rsidRPr="00CB65BE">
        <w:rPr>
          <w:sz w:val="16"/>
        </w:rPr>
        <w:t xml:space="preserve"> unintentional </w:t>
      </w:r>
      <w:r w:rsidRPr="00CB65BE">
        <w:rPr>
          <w:rStyle w:val="StyleUnderline"/>
          <w:sz w:val="24"/>
        </w:rPr>
        <w:t>discrimination directly and substantially contributes to</w:t>
      </w:r>
      <w:r w:rsidRPr="00CB65BE">
        <w:rPr>
          <w:sz w:val="16"/>
        </w:rPr>
        <w:t xml:space="preserve"> ethnic and racial </w:t>
      </w:r>
      <w:r w:rsidRPr="00CB65BE">
        <w:rPr>
          <w:rStyle w:val="StyleUnderline"/>
          <w:sz w:val="24"/>
        </w:rPr>
        <w:t>health care disparities</w:t>
      </w:r>
      <w:r w:rsidRPr="00CB65BE">
        <w:rPr>
          <w:sz w:val="16"/>
        </w:rPr>
        <w:t xml:space="preserve">. Moreover, the evidence also shows that patients hold implicit biases and thus react to providers discrimination through the lens of their own experiences with race bias and inequity. The result is a viciously reciprocal cycle of miscommunication between doctors and patients that ultimately harms patients’ health. </w:t>
      </w:r>
      <w:r w:rsidRPr="00CB65BE">
        <w:rPr>
          <w:rStyle w:val="StyleUnderline"/>
          <w:sz w:val="24"/>
        </w:rPr>
        <w:t xml:space="preserve">When patients perceive or experience discrimination arising from implicit biases, they often respond rationally by seeking to minimize the reoccurrence of the offense. Thus, minority patients are more likely to switch providers, less likely to follow up on or adhere to their doctors’ advice, and more likely to generally distrust their providers. Decreased patient satisfaction and decreased continuity of care follow, to the detriment of minority health outcomes. </w:t>
      </w:r>
      <w:r w:rsidRPr="00CB65BE">
        <w:rPr>
          <w:sz w:val="16"/>
        </w:rPr>
        <w:t xml:space="preserve">Much of the current discourse on health disparities “blames the victim,” charging patients with non-adherence and with poor diet and living choices or alleging the existence of biologically based justifications for inequality. My analysis of patient bias does not belong to this genre. Instead, </w:t>
      </w:r>
      <w:r w:rsidRPr="00CB65BE">
        <w:rPr>
          <w:rStyle w:val="StyleUnderline"/>
          <w:sz w:val="24"/>
        </w:rPr>
        <w:t>I employ the evidence that patients unconsciously react negatively to unconscious racism to explain how implicit bias is a culprit on both sides of the clinical encounter, which occurs within a structurally unsound environment that in turn reinforces bias</w:t>
      </w:r>
      <w:r w:rsidRPr="00CB65BE">
        <w:rPr>
          <w:sz w:val="16"/>
        </w:rPr>
        <w:t xml:space="preserve">. Chapter 3 presents </w:t>
      </w:r>
      <w:r w:rsidRPr="00CB65BE">
        <w:rPr>
          <w:rStyle w:val="StyleUnderline"/>
          <w:sz w:val="24"/>
        </w:rPr>
        <w:t xml:space="preserve">a preponderance of evidence showing that providers’ disparate treatment of their minority patients is closely associated with their implicit </w:t>
      </w:r>
      <w:r w:rsidRPr="00CB65BE">
        <w:rPr>
          <w:sz w:val="16"/>
        </w:rPr>
        <w:t xml:space="preserve">racial and ethnic </w:t>
      </w:r>
      <w:r w:rsidRPr="00CB65BE">
        <w:rPr>
          <w:rStyle w:val="StyleUnderline"/>
          <w:sz w:val="24"/>
        </w:rPr>
        <w:t>biases.</w:t>
      </w:r>
      <w:r w:rsidRPr="00CB65BE">
        <w:rPr>
          <w:sz w:val="16"/>
        </w:rPr>
        <w:t xml:space="preserve"> This chapter identifies physicians’ unconscious racism as a primary contributor to health disparities. Chapters 4, 5, and 6 present the Biased Care Model, one of this book’s core contributions to advance our understanding of health and health care disparities. The Biased Care Model organizes the best social science literature on implicit bias into a conceptual framework to answer important, but hitherto unresolved questions raised by the </w:t>
      </w:r>
      <w:r w:rsidRPr="00CB65BE">
        <w:rPr>
          <w:sz w:val="16"/>
        </w:rPr>
        <w:lastRenderedPageBreak/>
        <w:t xml:space="preserve">Institute of Medicine in its landmark 2003 report on American health disparities. Specifically, the Biased Care Model identifies the mechanisms by which implicit biases affect disparate health outcomes. The model explains how health providers continue to discriminate against minority patients even as polls and surveys tell us that most Americans, especially doctors, are decidedly not racists. The model’s mechanisms are grounded in empirical literature and are supported by the voices of doctors and patients whose interviews confirm the presence and influences of implicit biases in their clinical experiences. Thus, the rich qualitative and quantitative data that supports the Biased Care Model spans three chapters. Chapter 4 describes the impact implicit biases have before a physician and patient meet, chapter 5 discusses the role of implicit biases during the clinical encounter, and chapter 6 examines the mechanisms that permit implicit biases to continue contributing to health disparities even after the clinical encounter ends. The questions these chapters confront are tough, and the facts are uncomfortable. The answers the Biased Care Model provides fill an important void in our understanding of the way health inequalities evolve, and thus they lay the foundation for fashioning evidence-based policy solutions. Chapter 7 introduces an evidentiary “game changer” in the discourse about addressing implicit bias in health care. This chapter explains the </w:t>
      </w:r>
      <w:r w:rsidRPr="00CB65BE">
        <w:rPr>
          <w:rStyle w:val="StyleUnderline"/>
          <w:sz w:val="24"/>
        </w:rPr>
        <w:t xml:space="preserve">social science evidence that implicit </w:t>
      </w:r>
      <w:r w:rsidRPr="009A3DED">
        <w:rPr>
          <w:rStyle w:val="Emphasis"/>
          <w:sz w:val="24"/>
          <w:highlight w:val="green"/>
        </w:rPr>
        <w:t>racial</w:t>
      </w:r>
      <w:r w:rsidRPr="00CB65BE">
        <w:rPr>
          <w:rStyle w:val="StyleUnderline"/>
          <w:sz w:val="24"/>
        </w:rPr>
        <w:t xml:space="preserve"> and ethnic </w:t>
      </w:r>
      <w:r w:rsidRPr="009A3DED">
        <w:rPr>
          <w:rStyle w:val="Emphasis"/>
          <w:sz w:val="24"/>
          <w:highlight w:val="green"/>
        </w:rPr>
        <w:t>biases are malleable.</w:t>
      </w:r>
      <w:r w:rsidRPr="009A3DED">
        <w:rPr>
          <w:rStyle w:val="StyleUnderline"/>
          <w:sz w:val="24"/>
          <w:highlight w:val="green"/>
        </w:rPr>
        <w:t xml:space="preserve"> </w:t>
      </w:r>
      <w:r w:rsidRPr="00CB65BE">
        <w:rPr>
          <w:rStyle w:val="StyleUnderline"/>
          <w:sz w:val="24"/>
        </w:rPr>
        <w:t xml:space="preserve">Contrary to popular fiction, </w:t>
      </w:r>
      <w:r w:rsidRPr="009A3DED">
        <w:rPr>
          <w:rStyle w:val="Emphasis"/>
          <w:sz w:val="24"/>
          <w:highlight w:val="green"/>
        </w:rPr>
        <w:t>unconscious racism is neither inevitable nor unalterable.</w:t>
      </w:r>
      <w:r w:rsidRPr="009A3DED">
        <w:rPr>
          <w:rStyle w:val="StyleUnderline"/>
          <w:sz w:val="24"/>
          <w:highlight w:val="green"/>
        </w:rPr>
        <w:t xml:space="preserve"> </w:t>
      </w:r>
      <w:r w:rsidRPr="00CB65BE">
        <w:rPr>
          <w:sz w:val="16"/>
        </w:rPr>
        <w:t xml:space="preserve">This chapter is full of evidence that </w:t>
      </w:r>
      <w:r w:rsidRPr="00CB65BE">
        <w:rPr>
          <w:rStyle w:val="StyleUnderline"/>
          <w:sz w:val="24"/>
        </w:rPr>
        <w:t xml:space="preserve">confirms that </w:t>
      </w:r>
      <w:r w:rsidRPr="00CB65BE">
        <w:rPr>
          <w:rStyle w:val="Emphasis"/>
          <w:sz w:val="24"/>
        </w:rPr>
        <w:t>the habit of acting out of one’s implicit racial biases can be changed.</w:t>
      </w:r>
      <w:r w:rsidRPr="00CB65BE">
        <w:rPr>
          <w:sz w:val="16"/>
        </w:rPr>
        <w:t xml:space="preserve"> Therefore, the chapter concludes, health care providers and the institutions that employ them can be held morally responsible for addressing the inequities these biases cause. This chapter opens the way for structural responses to the health disparity crisis. The next chapter explains why </w:t>
      </w:r>
      <w:r w:rsidRPr="009A3DED">
        <w:rPr>
          <w:rStyle w:val="Emphasis"/>
          <w:sz w:val="24"/>
          <w:highlight w:val="green"/>
        </w:rPr>
        <w:t>responding to this crisis is not only a moral responsibility, but also</w:t>
      </w:r>
      <w:r w:rsidRPr="00CB65BE">
        <w:rPr>
          <w:sz w:val="16"/>
        </w:rPr>
        <w:t xml:space="preserve"> appropriately </w:t>
      </w:r>
      <w:r w:rsidRPr="009A3DED">
        <w:rPr>
          <w:rStyle w:val="Emphasis"/>
          <w:sz w:val="24"/>
          <w:highlight w:val="green"/>
          <w:bdr w:val="single" w:sz="4" w:space="0" w:color="auto"/>
        </w:rPr>
        <w:t>a legal one</w:t>
      </w:r>
      <w:r w:rsidRPr="00CB65BE">
        <w:rPr>
          <w:sz w:val="16"/>
        </w:rPr>
        <w:t>.</w:t>
      </w:r>
    </w:p>
    <w:p w14:paraId="3BF3C482" w14:textId="77777777" w:rsidR="00E76345" w:rsidRDefault="00E76345" w:rsidP="00E76345">
      <w:pPr>
        <w:rPr>
          <w:sz w:val="16"/>
        </w:rPr>
      </w:pPr>
    </w:p>
    <w:p w14:paraId="11C67417" w14:textId="77777777" w:rsidR="00E76345" w:rsidRPr="00030E4A" w:rsidRDefault="00E76345" w:rsidP="00E76345">
      <w:pPr>
        <w:rPr>
          <w:sz w:val="16"/>
        </w:rPr>
      </w:pPr>
      <w:r w:rsidRPr="00CB65BE">
        <w:rPr>
          <w:sz w:val="16"/>
        </w:rPr>
        <w:t xml:space="preserve"> Chapter 8 answers the question that will plague many health care providers who read this book, especially those who are sympathetic to the cause of justice and equality in health care: Why do we need a law to deal with implicit bias? The short answer is that </w:t>
      </w:r>
      <w:r w:rsidRPr="009A3DED">
        <w:rPr>
          <w:rStyle w:val="Emphasis"/>
          <w:sz w:val="24"/>
          <w:highlight w:val="green"/>
        </w:rPr>
        <w:t>other avenues will</w:t>
      </w:r>
      <w:r w:rsidRPr="00CB65BE">
        <w:rPr>
          <w:sz w:val="16"/>
        </w:rPr>
        <w:t xml:space="preserve"> simply </w:t>
      </w:r>
      <w:r w:rsidRPr="009A3DED">
        <w:rPr>
          <w:rStyle w:val="Emphasis"/>
          <w:sz w:val="24"/>
          <w:highlight w:val="green"/>
        </w:rPr>
        <w:t>not work.</w:t>
      </w:r>
      <w:r w:rsidRPr="00CB65BE">
        <w:rPr>
          <w:sz w:val="16"/>
        </w:rPr>
        <w:t xml:space="preserve"> Political efforts at universalizing access, regulatory efforts at enforcing cultural competency, and </w:t>
      </w:r>
      <w:r w:rsidRPr="00CB65BE">
        <w:rPr>
          <w:rStyle w:val="StyleUnderline"/>
          <w:sz w:val="24"/>
        </w:rPr>
        <w:t>private efforts at “doing the right thing” have all failed. At best</w:t>
      </w:r>
      <w:r w:rsidRPr="00CB65BE">
        <w:rPr>
          <w:sz w:val="16"/>
        </w:rPr>
        <w:t xml:space="preserve">, these </w:t>
      </w:r>
      <w:r w:rsidRPr="00CB65BE">
        <w:rPr>
          <w:rStyle w:val="StyleUnderline"/>
          <w:sz w:val="24"/>
        </w:rPr>
        <w:t>well-intentioned efforts have only reinforced the culture in which it is assumed that explicit racial motives have little remaining influence on health disparities today. Implicit biases are not</w:t>
      </w:r>
      <w:r w:rsidRPr="00CB65BE">
        <w:rPr>
          <w:sz w:val="16"/>
        </w:rPr>
        <w:t xml:space="preserve"> entirely </w:t>
      </w:r>
      <w:r w:rsidRPr="00CB65BE">
        <w:rPr>
          <w:rStyle w:val="StyleUnderline"/>
          <w:sz w:val="24"/>
        </w:rPr>
        <w:t>impervious to these</w:t>
      </w:r>
      <w:r w:rsidRPr="00CB65BE">
        <w:rPr>
          <w:sz w:val="16"/>
        </w:rPr>
        <w:t xml:space="preserve"> programs and </w:t>
      </w:r>
      <w:r w:rsidRPr="00CB65BE">
        <w:rPr>
          <w:rStyle w:val="StyleUnderline"/>
          <w:sz w:val="24"/>
        </w:rPr>
        <w:t>policies, but the public health policy literature helps to explain why they are insufficient solutions. The more complete answer is that health care disparities are rooted in structural inequities and therefore require a structural solution. Consequently</w:t>
      </w:r>
      <w:r w:rsidRPr="00CB65BE">
        <w:rPr>
          <w:sz w:val="16"/>
        </w:rPr>
        <w:t xml:space="preserve">, the </w:t>
      </w:r>
      <w:r w:rsidRPr="009A3DED">
        <w:rPr>
          <w:rStyle w:val="Emphasis"/>
          <w:sz w:val="24"/>
          <w:highlight w:val="green"/>
        </w:rPr>
        <w:t>legal reforms</w:t>
      </w:r>
      <w:r w:rsidRPr="00CB65BE">
        <w:rPr>
          <w:sz w:val="16"/>
        </w:rPr>
        <w:t xml:space="preserve"> I propose will </w:t>
      </w:r>
      <w:r w:rsidRPr="009A3DED">
        <w:rPr>
          <w:rStyle w:val="Emphasis"/>
          <w:sz w:val="24"/>
          <w:highlight w:val="green"/>
        </w:rPr>
        <w:t>change the context in which health care is delivered and shift the social norm that has tolerated health inequality for far too long</w:t>
      </w:r>
      <w:r w:rsidRPr="00CB65BE">
        <w:rPr>
          <w:rStyle w:val="StyleUnderline"/>
          <w:sz w:val="24"/>
        </w:rPr>
        <w:t xml:space="preserve">. </w:t>
      </w:r>
      <w:r w:rsidRPr="00CB65BE">
        <w:rPr>
          <w:sz w:val="16"/>
        </w:rPr>
        <w:t>The policy problem presented by health care disparities has both the good and bad fortune to be a late-comer to the list of complex practical conundrums that fundamentally challenge broad constitutionally protected American values such as racial equality and justice, but require interventions at the intersection of law and science to solve. For example, law has joined with scientific expertise to help regulate the evolving challenges presented by climate change, genetically modified foods. and pharmacogenomics just to name a few examples. Accordingly, chapter 8 makes the case for strengthening legal interventions to promote health equality. Chapter 9 proposes concrete reforms founded on legal and scientific solutions to the problem of racial and ethnic health disparities. This chapter challenges current antidiscrimination law’s “naive” assumption that humans act solely in accordance with their explicit and conscious intentions. In fact, the scientific evidence indicates that we all act much more consistently with our unconscious and implicit intentions. I compare the assumptions about human behavior that underlie the current law to what we know about real human behavior as it impacts health and health care, and I argue that antidiscrimination law should better match reality. I conclude with an appeal for action directed towards the four stakeholder groups I hope to impact most: social scientists, health care providers, law and policy-makers, and patients. I ask each group to consider its role in eradicating health inequality and to consider this book’s broader implications for the fight for racial and ethnic equality beyond health care. While my focus here is on unconscious racism, I do not overlook other determinants of health disparities that will not succumb to legal remedies. Changing only the law will not solve the socioeconomic disparities that lie at the foundation of our society and produce the poor health experienced by many poor people. Yet neither do I use the complexity of the problem and its causes as an excuse to avoid forthrightly addressing the pervasiveness of discriminatory health care. I also cannot shrink from confronting implicit racial bias due to a seemingly paralyzing fear that doing so is the equivalent of charging health care providers with outright racism and bigotry. The cure for this paralysis is an accurate understanding that implicit and unconscious biases are facts of American life that contradict and work against most Americans’ true intentions. Physicians are no exception; they need not be racist to discriminate against racial minorities. Nevertheless, discrimination due to implicit bias must be addressed because it unnecessarily decreases the quality and length of life of people in this country who are not white. Distinguishing overt from unconscious racism frees us to honestly and candidly address the problem of providers’ implicit bias. In the process. we will see that the scientific evidence is legally sufficient to warrant or even mandate reform of antidiscrimination law. I reach one primary conclusion in this book. It is that the presently available social science evidence associating implicit racial and e</w:t>
      </w:r>
      <w:r w:rsidRPr="00CB65BE">
        <w:rPr>
          <w:sz w:val="16"/>
        </w:rPr>
        <w:lastRenderedPageBreak/>
        <w:t>thnic bias with health disparities provides a morally compelling and legally sufficient basis for legal action. A sufficient stack of “further research” –the social scientist’s beloved refrain—could not be generated fast enough to slow the devastating effects of implicit bias on the lives of tens of thousands of minority patients each year. Ignoring health disparities due to discrimination is costly. In addition to the nearly 84,000 people of color who needlessly lose their lives annually due to health disparities, there are significant economic burdens imposed by health care discrimination. A 2009 report by the Joint Center for Political and Economic Studies estimated that eliminating health disparities would have reduced direct medical care expenditures by $229.4 billion and indirect costs due to illness and premature death by approximately $1 trillion during 2003-2006. Therefore, the pages that follow unite the medical, neuroscientific, psychological, and sociological expertise on the issue of implicit bias and health disparities with the powerful influence of explicit and enforceable rules of law to devise an effective and innovative plan to reduce implicit biases in health care and eliminate the inequity they cause so that all in America can enjoy a just, humane health care system, regardless of color, race, or national origin.</w:t>
      </w:r>
    </w:p>
    <w:p w14:paraId="05604710" w14:textId="77777777" w:rsidR="00E76345" w:rsidRPr="003D6541" w:rsidRDefault="00E76345" w:rsidP="00E76345">
      <w:pPr>
        <w:pStyle w:val="Heading4"/>
      </w:pPr>
      <w:r w:rsidRPr="003D6541">
        <w:t>Monopolization and high drug prices is pharmaceutical capitalism.</w:t>
      </w:r>
    </w:p>
    <w:p w14:paraId="5992E6D6" w14:textId="77777777" w:rsidR="00E76345" w:rsidRPr="008E1134" w:rsidRDefault="00E76345" w:rsidP="00E76345">
      <w:r w:rsidRPr="008E1134">
        <w:rPr>
          <w:rStyle w:val="Style13ptBold"/>
        </w:rPr>
        <w:t>Lift Mode</w:t>
      </w:r>
      <w:r>
        <w:rPr>
          <w:rStyle w:val="Style13ptBold"/>
        </w:rPr>
        <w:t xml:space="preserve"> 17</w:t>
      </w:r>
      <w:r w:rsidRPr="008E1134">
        <w:t xml:space="preserve"> 3-10-2017 "</w:t>
      </w:r>
      <w:r>
        <w:t xml:space="preserve">Pharmaceutical Colonialism” </w:t>
      </w:r>
      <w:hyperlink r:id="rId24" w:history="1">
        <w:r w:rsidRPr="001C4682">
          <w:rPr>
            <w:rStyle w:val="Hyperlink"/>
          </w:rPr>
          <w:t>https://medium.com/@liftmode/pharmaceutical-colonialism-3-ways-that-western-medicine-takes-from-indigenous-communities-3a9339b4f24f</w:t>
        </w:r>
      </w:hyperlink>
      <w:r>
        <w:t xml:space="preserve"> (</w:t>
      </w:r>
      <w:r w:rsidRPr="008E1134">
        <w:t>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neuroscience and alternative health supplements, and develop commercial strategies to bring these technologies to the marketplace.</w:t>
      </w:r>
      <w:r>
        <w:t xml:space="preserve">)//Elmer </w:t>
      </w:r>
    </w:p>
    <w:p w14:paraId="73AE7828" w14:textId="77777777" w:rsidR="00E76345" w:rsidRPr="001D5F30" w:rsidRDefault="00E76345" w:rsidP="00E76345">
      <w:pPr>
        <w:rPr>
          <w:sz w:val="16"/>
        </w:rPr>
      </w:pPr>
      <w:r w:rsidRPr="0035431C">
        <w:rPr>
          <w:sz w:val="16"/>
        </w:rPr>
        <w:t xml:space="preserve">3. </w:t>
      </w:r>
      <w:r w:rsidRPr="001B373A">
        <w:rPr>
          <w:b/>
          <w:sz w:val="26"/>
          <w:highlight w:val="green"/>
          <w:u w:val="single"/>
        </w:rPr>
        <w:t>Cost of medicine as a form of debt</w:t>
      </w:r>
      <w:r w:rsidRPr="001B373A">
        <w:rPr>
          <w:sz w:val="16"/>
          <w:highlight w:val="green"/>
        </w:rPr>
        <w:t xml:space="preserve"> </w:t>
      </w:r>
      <w:r w:rsidRPr="001B373A">
        <w:rPr>
          <w:b/>
          <w:sz w:val="26"/>
          <w:highlight w:val="gree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1B373A">
        <w:rPr>
          <w:b/>
          <w:sz w:val="26"/>
          <w:highlight w:val="green"/>
          <w:u w:val="single"/>
        </w:rPr>
        <w:t>a million people</w:t>
      </w:r>
      <w:r w:rsidRPr="0035431C">
        <w:rPr>
          <w:u w:val="single"/>
        </w:rPr>
        <w:t xml:space="preserve"> were </w:t>
      </w:r>
      <w:r w:rsidRPr="001B373A">
        <w:rPr>
          <w:b/>
          <w:sz w:val="26"/>
          <w:highlight w:val="green"/>
          <w:u w:val="single"/>
        </w:rPr>
        <w:t>dying from malaria</w:t>
      </w:r>
      <w:r w:rsidRPr="001B373A">
        <w:rPr>
          <w:highlight w:val="green"/>
          <w:u w:val="single"/>
        </w:rPr>
        <w:t xml:space="preserve"> </w:t>
      </w:r>
      <w:r w:rsidRPr="0035431C">
        <w:rPr>
          <w:u w:val="single"/>
        </w:rPr>
        <w:t xml:space="preserve">dying every year </w:t>
      </w:r>
      <w:r w:rsidRPr="001B373A">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1B373A">
        <w:rPr>
          <w:b/>
          <w:sz w:val="26"/>
          <w:highlight w:val="green"/>
          <w:u w:val="single"/>
        </w:rPr>
        <w:t>western pharmaceutical companies</w:t>
      </w:r>
      <w:r w:rsidRPr="001B373A">
        <w:rPr>
          <w:sz w:val="16"/>
          <w:highlight w:val="green"/>
        </w:rPr>
        <w:t xml:space="preserve"> </w:t>
      </w:r>
      <w:r w:rsidRPr="001B373A">
        <w:rPr>
          <w:b/>
          <w:sz w:val="26"/>
          <w:highlight w:val="green"/>
          <w:u w:val="single"/>
        </w:rPr>
        <w:t>blocked the sale of cheap antiretroviral drugs to AIDS patients</w:t>
      </w:r>
      <w:r w:rsidRPr="001B373A">
        <w:rPr>
          <w:sz w:val="16"/>
          <w:highlight w:val="green"/>
        </w:rPr>
        <w:t xml:space="preserve"> </w:t>
      </w:r>
      <w:r w:rsidRPr="001B373A">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1B373A">
        <w:rPr>
          <w:b/>
          <w:sz w:val="26"/>
          <w:highlight w:val="green"/>
          <w:u w:val="single"/>
        </w:rPr>
        <w:t>medicine</w:t>
      </w:r>
      <w:r w:rsidRPr="001B373A">
        <w:rPr>
          <w:highlight w:val="green"/>
          <w:u w:val="single"/>
        </w:rPr>
        <w:t xml:space="preserve"> </w:t>
      </w:r>
      <w:r w:rsidRPr="0035431C">
        <w:rPr>
          <w:u w:val="single"/>
        </w:rPr>
        <w:t xml:space="preserve">is </w:t>
      </w:r>
      <w:r w:rsidRPr="001B373A">
        <w:rPr>
          <w:b/>
          <w:sz w:val="26"/>
          <w:highlight w:val="green"/>
          <w:u w:val="single"/>
        </w:rPr>
        <w:t>engaged in a colonizing process</w:t>
      </w:r>
      <w:r w:rsidRPr="0035431C">
        <w:rPr>
          <w:u w:val="single"/>
        </w:rPr>
        <w:t xml:space="preserve">… It can be seen in </w:t>
      </w:r>
      <w:r w:rsidRPr="001B373A">
        <w:rPr>
          <w:b/>
          <w:sz w:val="26"/>
          <w:highlight w:val="green"/>
          <w:u w:val="single"/>
        </w:rPr>
        <w:t>the</w:t>
      </w:r>
      <w:r w:rsidRPr="001B373A">
        <w:rPr>
          <w:highlight w:val="green"/>
          <w:u w:val="single"/>
        </w:rPr>
        <w:t xml:space="preserve"> </w:t>
      </w:r>
      <w:r w:rsidRPr="0035431C">
        <w:rPr>
          <w:u w:val="single"/>
        </w:rPr>
        <w:t xml:space="preserve">increasing </w:t>
      </w:r>
      <w:r w:rsidRPr="001B373A">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1B373A">
        <w:rPr>
          <w:b/>
          <w:sz w:val="26"/>
          <w:highlight w:val="green"/>
          <w:u w:val="single"/>
        </w:rPr>
        <w:t>Western capitalism</w:t>
      </w:r>
      <w:r w:rsidRPr="001B373A">
        <w:rPr>
          <w:highlight w:val="green"/>
          <w:u w:val="single"/>
        </w:rPr>
        <w:t xml:space="preserve"> </w:t>
      </w:r>
      <w:r w:rsidRPr="0035431C">
        <w:rPr>
          <w:u w:val="single"/>
        </w:rPr>
        <w:t xml:space="preserve">has the </w:t>
      </w:r>
      <w:r w:rsidRPr="001B373A">
        <w:rPr>
          <w:b/>
          <w:bCs/>
          <w:sz w:val="26"/>
          <w:highlight w:val="green"/>
          <w:u w:val="single"/>
        </w:rPr>
        <w:t>potential</w:t>
      </w:r>
      <w:r w:rsidRPr="001B373A">
        <w:rPr>
          <w:b/>
          <w:sz w:val="26"/>
          <w:highlight w:val="gree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07447D43" w14:textId="77777777" w:rsidR="00E76345" w:rsidRDefault="00E76345" w:rsidP="00E76345">
      <w:pPr>
        <w:pStyle w:val="Heading4"/>
      </w:pPr>
      <w:r>
        <w:t xml:space="preserve">Yes sustainability -- Tech Innovation drives dematerialization </w:t>
      </w:r>
    </w:p>
    <w:p w14:paraId="69862803" w14:textId="77777777" w:rsidR="00E76345" w:rsidRDefault="00E76345" w:rsidP="00E76345">
      <w:r w:rsidRPr="00B172AE">
        <w:rPr>
          <w:rStyle w:val="Style13ptBold"/>
        </w:rPr>
        <w:t>McAfee 19</w:t>
      </w:r>
      <w:r w:rsidRPr="00B172AE">
        <w:t xml:space="preserve">, Andrew. More from Less: The Surprising Story of How We Learned to Prosper Using Fewer Resources—and What Happens Next. Scribner, 2019. </w:t>
      </w:r>
      <w:hyperlink r:id="rId25" w:history="1">
        <w:r w:rsidRPr="00CE2BBC">
          <w:rPr>
            <w:rStyle w:val="Hyperlink"/>
          </w:rPr>
          <w:t>https://drive.google.com/file/d/1SdXDFeq9gbuG7zVAP-vzCXgbALIm9W9d/view?usp=sharing</w:t>
        </w:r>
      </w:hyperlink>
      <w:r>
        <w:t xml:space="preserve"> (C</w:t>
      </w:r>
      <w:r w:rsidRPr="00B172AE">
        <w:t>ofounder and codirector of the MIT Initiative on the Digital Economy at the MIT Sloan School of Management, former professor at Harvard Business School</w:t>
      </w:r>
      <w:r>
        <w:t>)//Elmer</w:t>
      </w:r>
    </w:p>
    <w:p w14:paraId="5AB9EF87" w14:textId="77777777" w:rsidR="00E76345" w:rsidRDefault="00E76345" w:rsidP="00E76345">
      <w:pPr>
        <w:rPr>
          <w:sz w:val="16"/>
        </w:rPr>
      </w:pPr>
      <w:r w:rsidRPr="002F38AA">
        <w:rPr>
          <w:u w:val="single"/>
        </w:rPr>
        <w:t xml:space="preserve">Partial excludability is a beautiful thing. It provides strong incentives for companies to create useful, profit-enhancing new technologies that they alone can benefit from for a time, yet it also ensures that the </w:t>
      </w:r>
      <w:r w:rsidRPr="002F38AA">
        <w:rPr>
          <w:b/>
          <w:bCs/>
          <w:u w:val="single"/>
        </w:rPr>
        <w:t xml:space="preserve">new </w:t>
      </w:r>
      <w:r w:rsidRPr="007E7BAC">
        <w:rPr>
          <w:b/>
          <w:bCs/>
          <w:highlight w:val="green"/>
          <w:u w:val="single"/>
        </w:rPr>
        <w:t>tech</w:t>
      </w:r>
      <w:r w:rsidRPr="006C373B">
        <w:rPr>
          <w:b/>
          <w:bCs/>
          <w:u w:val="single"/>
        </w:rPr>
        <w:t>s</w:t>
      </w:r>
      <w:r w:rsidRPr="002F38AA">
        <w:rPr>
          <w:b/>
          <w:bCs/>
          <w:u w:val="single"/>
        </w:rPr>
        <w:t xml:space="preserve"> will eventually "</w:t>
      </w:r>
      <w:r w:rsidRPr="007E7BAC">
        <w:rPr>
          <w:b/>
          <w:bCs/>
          <w:highlight w:val="green"/>
          <w:u w:val="single"/>
        </w:rPr>
        <w:t>spill over</w:t>
      </w:r>
      <w:r w:rsidRPr="002F38AA">
        <w:rPr>
          <w:u w:val="single"/>
        </w:rPr>
        <w:t xml:space="preserve">"—that with time they’ll diffuse and get adopted by more </w:t>
      </w:r>
      <w:r w:rsidRPr="002F38AA">
        <w:rPr>
          <w:u w:val="single"/>
        </w:rPr>
        <w:lastRenderedPageBreak/>
        <w:t>and more companies, even if that's not what their originators want</w:t>
      </w:r>
      <w:r w:rsidRPr="002F38AA">
        <w:rPr>
          <w:sz w:val="16"/>
        </w:rPr>
        <w:t xml:space="preserve">. Romer equated tech progress to the production by companies of nonrivalrous, partially excludable ideas and showed that these ideas cause an economy to grow. </w:t>
      </w:r>
      <w:r w:rsidRPr="002F38AA">
        <w:rPr>
          <w:u w:val="single"/>
        </w:rPr>
        <w:t xml:space="preserve">What's more, he also demonstrated that this </w:t>
      </w:r>
      <w:r w:rsidRPr="007E7BAC">
        <w:rPr>
          <w:b/>
          <w:bCs/>
          <w:highlight w:val="green"/>
          <w:u w:val="single"/>
        </w:rPr>
        <w:t>idea-fueled growth</w:t>
      </w:r>
      <w:r w:rsidRPr="002F38AA">
        <w:rPr>
          <w:u w:val="single"/>
        </w:rPr>
        <w:t xml:space="preserve"> doesn't have to slow down with time. It's </w:t>
      </w:r>
      <w:r w:rsidRPr="007E7BAC">
        <w:rPr>
          <w:b/>
          <w:bCs/>
          <w:highlight w:val="green"/>
          <w:u w:val="single"/>
        </w:rPr>
        <w:t>not constrained by</w:t>
      </w:r>
      <w:r w:rsidRPr="002F38AA">
        <w:rPr>
          <w:b/>
          <w:bCs/>
          <w:u w:val="single"/>
        </w:rPr>
        <w:t xml:space="preserve"> </w:t>
      </w:r>
      <w:r w:rsidRPr="002F38AA">
        <w:rPr>
          <w:u w:val="single"/>
        </w:rPr>
        <w:t xml:space="preserve">the size of the </w:t>
      </w:r>
      <w:r w:rsidRPr="007E7BAC">
        <w:rPr>
          <w:b/>
          <w:bCs/>
          <w:highlight w:val="green"/>
          <w:u w:val="single"/>
        </w:rPr>
        <w:t>labor</w:t>
      </w:r>
      <w:r w:rsidRPr="007E7BAC">
        <w:rPr>
          <w:highlight w:val="green"/>
          <w:u w:val="single"/>
        </w:rPr>
        <w:t xml:space="preserve"> force</w:t>
      </w:r>
      <w:r w:rsidRPr="002F38AA">
        <w:rPr>
          <w:u w:val="single"/>
        </w:rPr>
        <w:t xml:space="preserve">, the amount of natural </w:t>
      </w:r>
      <w:r w:rsidRPr="007E7BAC">
        <w:rPr>
          <w:b/>
          <w:bCs/>
          <w:highlight w:val="green"/>
          <w:u w:val="single"/>
        </w:rPr>
        <w:t>resources</w:t>
      </w:r>
      <w:r w:rsidRPr="002F38AA">
        <w:rPr>
          <w:u w:val="single"/>
        </w:rPr>
        <w:t>, or other such factors</w:t>
      </w:r>
      <w:r w:rsidRPr="002F38AA">
        <w:rPr>
          <w:sz w:val="16"/>
        </w:rPr>
        <w:t xml:space="preserve">. Instead, economic growth is limited </w:t>
      </w:r>
      <w:r w:rsidRPr="007E7BAC">
        <w:rPr>
          <w:highlight w:val="green"/>
          <w:u w:val="single"/>
        </w:rPr>
        <w:t>only by</w:t>
      </w:r>
      <w:r w:rsidRPr="002F38AA">
        <w:rPr>
          <w:u w:val="single"/>
        </w:rPr>
        <w:t xml:space="preserve"> the </w:t>
      </w:r>
      <w:r w:rsidRPr="007E7BAC">
        <w:rPr>
          <w:highlight w:val="green"/>
          <w:u w:val="single"/>
        </w:rPr>
        <w:t>idea-</w:t>
      </w:r>
      <w:r w:rsidRPr="006C373B">
        <w:rPr>
          <w:u w:val="single"/>
        </w:rPr>
        <w:t xml:space="preserve">generating </w:t>
      </w:r>
      <w:r w:rsidRPr="007E7BAC">
        <w:rPr>
          <w:highlight w:val="green"/>
          <w:u w:val="single"/>
        </w:rPr>
        <w:t>capacity</w:t>
      </w:r>
      <w:r w:rsidRPr="002F38AA">
        <w:rPr>
          <w:u w:val="single"/>
        </w:rPr>
        <w:t xml:space="preserve"> of the people within a market.</w:t>
      </w:r>
      <w:r w:rsidRPr="002F38AA">
        <w:rPr>
          <w:sz w:val="16"/>
        </w:rPr>
        <w:t xml:space="preserve"> Romer called this capacity "</w:t>
      </w:r>
      <w:r w:rsidRPr="002F38AA">
        <w:rPr>
          <w:u w:val="single"/>
        </w:rPr>
        <w:t>human capital</w:t>
      </w:r>
      <w:r w:rsidRPr="002F38AA">
        <w:rPr>
          <w:sz w:val="16"/>
        </w:rPr>
        <w:t xml:space="preserve">" and said at the end of his 1990 paper, "The most interesting positive implication of the model is that an economy with a larger total stock of human capital will experience faster growth." This notion, which has come to be called </w:t>
      </w:r>
      <w:r w:rsidRPr="006C373B">
        <w:rPr>
          <w:sz w:val="16"/>
        </w:rPr>
        <w:t>"</w:t>
      </w:r>
      <w:r w:rsidRPr="006C373B">
        <w:rPr>
          <w:u w:val="single"/>
        </w:rPr>
        <w:t>increasing returns to scale," is as powerful as it is counterintuitive. Most formal models of economic growth, as well as the informal mental ones most of us walk around with, feature decreasing returns—growth</w:t>
      </w:r>
      <w:r w:rsidRPr="002F38AA">
        <w:rPr>
          <w:u w:val="single"/>
        </w:rPr>
        <w:t xml:space="preserve"> slows down as the overall economy gets bigger</w:t>
      </w:r>
      <w:r w:rsidRPr="002F38AA">
        <w:rPr>
          <w:sz w:val="16"/>
        </w:rPr>
        <w:t xml:space="preserve">. This makes intuitive sense; it just feels like it would be easier to experience 5 percent growth in a $1 billion economy than a $1 trillion one. </w:t>
      </w:r>
      <w:r w:rsidRPr="002F38AA">
        <w:rPr>
          <w:u w:val="single"/>
        </w:rPr>
        <w:t>But Romer showed that as long as that economy continued to add to its human capital—the overall ability of its people to come up with new technologies and put them to use—it could actually grow faster even as it grew bigger</w:t>
      </w:r>
      <w:r w:rsidRPr="002F38AA">
        <w:rPr>
          <w:sz w:val="16"/>
        </w:rPr>
        <w:t xml:space="preserve">. This is because the stock of useful, nonrivalrous,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2F38AA">
        <w:rPr>
          <w:u w:val="single"/>
        </w:rPr>
        <w:t xml:space="preserve">First, countless examples show us how good these tools are at fulfilling the central role of </w:t>
      </w:r>
      <w:r w:rsidRPr="007E7BAC">
        <w:rPr>
          <w:highlight w:val="green"/>
          <w:u w:val="single"/>
        </w:rPr>
        <w:t>tech</w:t>
      </w:r>
      <w:r w:rsidRPr="002F38AA">
        <w:rPr>
          <w:u w:val="single"/>
        </w:rPr>
        <w:t xml:space="preserve">nology, which is to provide "instructions that we follow for </w:t>
      </w:r>
      <w:r w:rsidRPr="007E7BAC">
        <w:rPr>
          <w:highlight w:val="green"/>
          <w:u w:val="single"/>
        </w:rPr>
        <w:t>combin</w:t>
      </w:r>
      <w:r w:rsidRPr="002F38AA">
        <w:rPr>
          <w:u w:val="single"/>
        </w:rPr>
        <w:t xml:space="preserve">ing </w:t>
      </w:r>
      <w:r w:rsidRPr="007E7BAC">
        <w:rPr>
          <w:highlight w:val="green"/>
          <w:u w:val="single"/>
        </w:rPr>
        <w:t>raw materials</w:t>
      </w:r>
      <w:r w:rsidRPr="002F38AA">
        <w:rPr>
          <w:u w:val="single"/>
        </w:rPr>
        <w:t xml:space="preserve">." Since raw materials cost money, profit-maximizing companies are particularly keen to </w:t>
      </w:r>
      <w:r w:rsidRPr="007E7BAC">
        <w:rPr>
          <w:highlight w:val="green"/>
          <w:u w:val="single"/>
        </w:rPr>
        <w:t>find ways to use fewer</w:t>
      </w:r>
      <w:r w:rsidRPr="002F38AA">
        <w:rPr>
          <w:u w:val="single"/>
        </w:rPr>
        <w:t xml:space="preserve"> of them</w:t>
      </w:r>
      <w:r w:rsidRPr="002F38AA">
        <w:rPr>
          <w:sz w:val="16"/>
        </w:rPr>
        <w:t xml:space="preserve">. So they </w:t>
      </w:r>
      <w:r w:rsidRPr="002F38AA">
        <w:rPr>
          <w:u w:val="single"/>
        </w:rPr>
        <w:t>use digital tools to come up with beer cans that use less aluminum, car engines that use less steel and less gas, mapping software that removes the need for paper atlases, and so on and so on</w:t>
      </w:r>
      <w:r w:rsidRPr="002F38AA">
        <w:rPr>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2F38AA">
        <w:rPr>
          <w:u w:val="single"/>
        </w:rPr>
        <w:t xml:space="preserve">In advanced economies such as America's, </w:t>
      </w:r>
      <w:r w:rsidRPr="007E7BAC">
        <w:rPr>
          <w:highlight w:val="green"/>
          <w:u w:val="single"/>
        </w:rPr>
        <w:t xml:space="preserve">the </w:t>
      </w:r>
      <w:r w:rsidRPr="006C373B">
        <w:rPr>
          <w:u w:val="single"/>
        </w:rPr>
        <w:t xml:space="preserve">cumulative </w:t>
      </w:r>
      <w:r w:rsidRPr="007E7BAC">
        <w:rPr>
          <w:highlight w:val="green"/>
          <w:u w:val="single"/>
        </w:rPr>
        <w:t xml:space="preserve">impact </w:t>
      </w:r>
      <w:r w:rsidRPr="002F38AA">
        <w:rPr>
          <w:u w:val="single"/>
        </w:rPr>
        <w:t xml:space="preserve">of this combination of capitalism and tech progress </w:t>
      </w:r>
      <w:r w:rsidRPr="007E7BAC">
        <w:rPr>
          <w:highlight w:val="green"/>
          <w:u w:val="single"/>
        </w:rPr>
        <w:t>is</w:t>
      </w:r>
      <w:r w:rsidRPr="002F38AA">
        <w:rPr>
          <w:u w:val="single"/>
        </w:rPr>
        <w:t xml:space="preserve"> clear: </w:t>
      </w:r>
      <w:r w:rsidRPr="007E7BAC">
        <w:rPr>
          <w:b/>
          <w:bCs/>
          <w:highlight w:val="green"/>
          <w:u w:val="single"/>
        </w:rPr>
        <w:t>absolute dematerialization</w:t>
      </w:r>
      <w:r w:rsidRPr="002F38AA">
        <w:rPr>
          <w:u w:val="single"/>
        </w:rPr>
        <w:t xml:space="preserve"> of the economy and society, </w:t>
      </w:r>
      <w:r w:rsidRPr="002F38AA">
        <w:rPr>
          <w:b/>
          <w:bCs/>
          <w:u w:val="single"/>
        </w:rPr>
        <w:t>and thus a smaller footprint on our planet</w:t>
      </w:r>
      <w:r w:rsidRPr="002F38AA">
        <w:rPr>
          <w:sz w:val="16"/>
        </w:rPr>
        <w:t>.</w:t>
      </w:r>
    </w:p>
    <w:p w14:paraId="2A26F239" w14:textId="77777777" w:rsidR="00E76345" w:rsidRDefault="00E76345" w:rsidP="00E76345">
      <w:pPr>
        <w:pStyle w:val="Heading4"/>
      </w:pPr>
      <w:r>
        <w:t xml:space="preserve">Only reinvigorating </w:t>
      </w:r>
      <w:r w:rsidRPr="0064473E">
        <w:rPr>
          <w:u w:val="single"/>
        </w:rPr>
        <w:t>innovation</w:t>
      </w:r>
      <w:r>
        <w:t xml:space="preserve"> solves high drug prices -- </w:t>
      </w:r>
      <w:r w:rsidRPr="0064473E">
        <w:rPr>
          <w:u w:val="single"/>
        </w:rPr>
        <w:t>topples</w:t>
      </w:r>
      <w:r>
        <w:t xml:space="preserve"> drug monopolies.  </w:t>
      </w:r>
    </w:p>
    <w:p w14:paraId="332748ED" w14:textId="77777777" w:rsidR="00E76345" w:rsidRPr="001A2A32" w:rsidRDefault="00E76345" w:rsidP="00E76345">
      <w:r w:rsidRPr="0064473E">
        <w:rPr>
          <w:rStyle w:val="Style13ptBold"/>
        </w:rPr>
        <w:t>Engelberg 19</w:t>
      </w:r>
      <w:r>
        <w:t xml:space="preserve"> [</w:t>
      </w:r>
      <w:r w:rsidRPr="0064473E">
        <w:t>Alfred B. Engelberg is a retired intellectual property lawyer and philanthropist. During his legal career, he was a patent examiner at the US Patent Office, a patent trial attorney at the US Department of Justice, and a member of the New York City law firm of Amster, Rothstein, and Engelberg. </w:t>
      </w:r>
      <w:r>
        <w:t>February 28, 201</w:t>
      </w:r>
      <w:r w:rsidRPr="0064473E">
        <w:t>9. “A Shortfall In Innovation Is The Cause Of High Drug Prices”</w:t>
      </w:r>
      <w:r>
        <w:t xml:space="preserve">. </w:t>
      </w:r>
      <w:hyperlink r:id="rId26" w:history="1">
        <w:r w:rsidRPr="001A2A32">
          <w:rPr>
            <w:rStyle w:val="Hyperlink"/>
          </w:rPr>
          <w:t>https://www.healthaffairs.org/do/10.1377/hblog20190228.636555/full/</w:t>
        </w:r>
      </w:hyperlink>
      <w:r w:rsidRPr="001A2A32">
        <w:t xml:space="preserve">] Dhruv </w:t>
      </w:r>
    </w:p>
    <w:p w14:paraId="05258C3C" w14:textId="77777777" w:rsidR="00E76345" w:rsidRPr="001A2A32" w:rsidRDefault="00E76345" w:rsidP="00E76345">
      <w:pPr>
        <w:rPr>
          <w:sz w:val="16"/>
        </w:rPr>
      </w:pPr>
      <w:r w:rsidRPr="001A2A32">
        <w:rPr>
          <w:rStyle w:val="StyleUnderline"/>
        </w:rPr>
        <w:t xml:space="preserve">A System That </w:t>
      </w:r>
      <w:r w:rsidRPr="001A2A32">
        <w:rPr>
          <w:rStyle w:val="Emphasis"/>
        </w:rPr>
        <w:t>Generates Profits</w:t>
      </w:r>
      <w:r w:rsidRPr="001A2A32">
        <w:rPr>
          <w:rStyle w:val="StyleUnderline"/>
        </w:rPr>
        <w:t xml:space="preserve"> Rather Than</w:t>
      </w:r>
      <w:r w:rsidRPr="001A2A32">
        <w:rPr>
          <w:sz w:val="16"/>
        </w:rPr>
        <w:t xml:space="preserve"> Research And </w:t>
      </w:r>
      <w:r w:rsidRPr="001A2A32">
        <w:rPr>
          <w:rStyle w:val="Emphasis"/>
        </w:rPr>
        <w:t>Innovation</w:t>
      </w:r>
    </w:p>
    <w:p w14:paraId="0C818F00" w14:textId="77777777" w:rsidR="00E76345" w:rsidRPr="001A2A32" w:rsidRDefault="00E76345" w:rsidP="00E76345">
      <w:pPr>
        <w:rPr>
          <w:sz w:val="16"/>
        </w:rPr>
      </w:pPr>
      <w:r w:rsidRPr="001A2A32">
        <w:rPr>
          <w:sz w:val="16"/>
        </w:rPr>
        <w:t>Each year the drug industry loses revenues because the monopolies on older medicines expire and they become available as low-cost generics. For at least the </w:t>
      </w:r>
      <w:hyperlink r:id="rId27" w:tgtFrame="_blank" w:history="1">
        <w:r w:rsidRPr="001A2A32">
          <w:rPr>
            <w:rStyle w:val="Hyperlink"/>
            <w:sz w:val="16"/>
          </w:rPr>
          <w:t>last decade, revenue declines</w:t>
        </w:r>
      </w:hyperlink>
      <w:r w:rsidRPr="001A2A32">
        <w:rPr>
          <w:sz w:val="16"/>
        </w:rPr>
        <w:t xml:space="preserve"> have been large because blockbuster drugs for treating cholesterol, blood pressure, diabetes, depression and acid reflux have all become generic. Generic versions of Lipitor, Nexium, Prozac and many other blockbusters are now taken by millions of patients every day. In contrast, </w:t>
      </w:r>
      <w:r w:rsidRPr="009A3DED">
        <w:rPr>
          <w:rStyle w:val="StyleUnderline"/>
          <w:highlight w:val="green"/>
        </w:rPr>
        <w:t>new drugs launched during the last decade are</w:t>
      </w:r>
      <w:r w:rsidRPr="001A2A32">
        <w:rPr>
          <w:rStyle w:val="StyleUnderline"/>
        </w:rPr>
        <w:t xml:space="preserve"> mostly </w:t>
      </w:r>
      <w:r w:rsidRPr="009A3DED">
        <w:rPr>
          <w:rStyle w:val="StyleUnderline"/>
          <w:highlight w:val="green"/>
        </w:rPr>
        <w:t>specialty</w:t>
      </w:r>
      <w:r w:rsidRPr="001A2A32">
        <w:rPr>
          <w:sz w:val="16"/>
        </w:rPr>
        <w:t xml:space="preserve"> and orphan drugs that are </w:t>
      </w:r>
      <w:r w:rsidRPr="001A2A32">
        <w:rPr>
          <w:rStyle w:val="StyleUnderline"/>
        </w:rPr>
        <w:t>taken by far fewer patients</w:t>
      </w:r>
      <w:r w:rsidRPr="001A2A32">
        <w:rPr>
          <w:sz w:val="16"/>
        </w:rPr>
        <w:t xml:space="preserve">.  </w:t>
      </w:r>
      <w:r w:rsidRPr="001A2A32">
        <w:rPr>
          <w:rStyle w:val="StyleUnderline"/>
        </w:rPr>
        <w:t>Despite their high initial prices</w:t>
      </w:r>
      <w:r w:rsidRPr="001A2A32">
        <w:rPr>
          <w:sz w:val="16"/>
        </w:rPr>
        <w:t xml:space="preserve">, these </w:t>
      </w:r>
      <w:r w:rsidRPr="001A2A32">
        <w:rPr>
          <w:rStyle w:val="StyleUnderline"/>
        </w:rPr>
        <w:t>drugs don’t generate enough revenue to replace</w:t>
      </w:r>
      <w:r w:rsidRPr="001A2A32">
        <w:rPr>
          <w:sz w:val="16"/>
        </w:rPr>
        <w:t xml:space="preserve"> the </w:t>
      </w:r>
      <w:r w:rsidRPr="001A2A32">
        <w:rPr>
          <w:rStyle w:val="StyleUnderline"/>
        </w:rPr>
        <w:t>re</w:t>
      </w:r>
      <w:r w:rsidRPr="001A2A32">
        <w:rPr>
          <w:rStyle w:val="StyleUnderline"/>
        </w:rPr>
        <w:lastRenderedPageBreak/>
        <w:t>venue lost from</w:t>
      </w:r>
      <w:r w:rsidRPr="001A2A32">
        <w:rPr>
          <w:sz w:val="16"/>
        </w:rPr>
        <w:t xml:space="preserve"> blockbuster </w:t>
      </w:r>
      <w:r w:rsidRPr="001A2A32">
        <w:rPr>
          <w:rStyle w:val="Emphasis"/>
        </w:rPr>
        <w:t>monopoly expirations</w:t>
      </w:r>
      <w:r w:rsidRPr="001A2A32">
        <w:rPr>
          <w:sz w:val="16"/>
        </w:rPr>
        <w:t>.     </w:t>
      </w:r>
    </w:p>
    <w:p w14:paraId="6157A520" w14:textId="77777777" w:rsidR="00E76345" w:rsidRPr="001A2A32" w:rsidRDefault="00E76345" w:rsidP="00E76345">
      <w:pPr>
        <w:rPr>
          <w:sz w:val="16"/>
        </w:rPr>
      </w:pPr>
      <w:r w:rsidRPr="001A2A32">
        <w:rPr>
          <w:rStyle w:val="StyleUnderline"/>
        </w:rPr>
        <w:t>To avoid reporting lower revenue</w:t>
      </w:r>
      <w:r w:rsidRPr="001A2A32">
        <w:rPr>
          <w:sz w:val="16"/>
        </w:rPr>
        <w:t xml:space="preserve"> and profits, </w:t>
      </w:r>
      <w:r w:rsidRPr="009A3DED">
        <w:rPr>
          <w:rStyle w:val="StyleUnderline"/>
          <w:highlight w:val="green"/>
        </w:rPr>
        <w:t>drug manufacturers have been imposing large</w:t>
      </w:r>
      <w:r w:rsidRPr="001A2A32">
        <w:rPr>
          <w:sz w:val="16"/>
        </w:rPr>
        <w:t xml:space="preserve"> annual </w:t>
      </w:r>
      <w:r w:rsidRPr="009A3DED">
        <w:rPr>
          <w:rStyle w:val="Emphasis"/>
          <w:highlight w:val="green"/>
        </w:rPr>
        <w:t>price increases</w:t>
      </w:r>
      <w:r w:rsidRPr="009A3DED">
        <w:rPr>
          <w:sz w:val="16"/>
          <w:highlight w:val="green"/>
        </w:rPr>
        <w:t>,</w:t>
      </w:r>
      <w:r w:rsidRPr="001A2A32">
        <w:rPr>
          <w:sz w:val="16"/>
        </w:rPr>
        <w:t xml:space="preserve"> often 10 percent or more, </w:t>
      </w:r>
      <w:r w:rsidRPr="009A3DED">
        <w:rPr>
          <w:rStyle w:val="StyleUnderline"/>
          <w:highlight w:val="green"/>
        </w:rPr>
        <w:t>on</w:t>
      </w:r>
      <w:r w:rsidRPr="001A2A32">
        <w:rPr>
          <w:rStyle w:val="StyleUnderline"/>
        </w:rPr>
        <w:t xml:space="preserve"> all </w:t>
      </w:r>
      <w:r w:rsidRPr="009A3DED">
        <w:rPr>
          <w:rStyle w:val="StyleUnderline"/>
          <w:highlight w:val="green"/>
        </w:rPr>
        <w:t>drugs</w:t>
      </w:r>
      <w:r w:rsidRPr="001A2A32">
        <w:rPr>
          <w:sz w:val="16"/>
        </w:rPr>
        <w:t xml:space="preserve"> that remain </w:t>
      </w:r>
      <w:r w:rsidRPr="009A3DED">
        <w:rPr>
          <w:rStyle w:val="StyleUnderline"/>
          <w:highlight w:val="green"/>
        </w:rPr>
        <w:t>protected by monopolies</w:t>
      </w:r>
      <w:r w:rsidRPr="001A2A32">
        <w:rPr>
          <w:sz w:val="16"/>
        </w:rPr>
        <w:t xml:space="preserve">.  </w:t>
      </w:r>
      <w:r w:rsidRPr="001A2A32">
        <w:rPr>
          <w:rStyle w:val="StyleUnderline"/>
        </w:rPr>
        <w:t>The</w:t>
      </w:r>
      <w:r w:rsidRPr="001A2A32">
        <w:rPr>
          <w:sz w:val="16"/>
        </w:rPr>
        <w:t xml:space="preserve"> cumulative </w:t>
      </w:r>
      <w:r w:rsidRPr="001A2A32">
        <w:rPr>
          <w:rStyle w:val="StyleUnderline"/>
        </w:rPr>
        <w:t xml:space="preserve">effect has been to </w:t>
      </w:r>
      <w:r w:rsidRPr="001A2A32">
        <w:rPr>
          <w:rStyle w:val="Emphasis"/>
        </w:rPr>
        <w:t>double or triple the price</w:t>
      </w:r>
      <w:r w:rsidRPr="001A2A32">
        <w:rPr>
          <w:rStyle w:val="StyleUnderline"/>
        </w:rPr>
        <w:t xml:space="preserve"> of top-selling branded drugs</w:t>
      </w:r>
      <w:r w:rsidRPr="001A2A32">
        <w:rPr>
          <w:sz w:val="16"/>
        </w:rPr>
        <w:t xml:space="preserve"> such as Humira, Lyrica, Lantus and many others. That is why US drug prices are the highest in the world.   Here is what the IQVIA (formerly IMS) annual </w:t>
      </w:r>
      <w:hyperlink r:id="rId28" w:tgtFrame="_blank" w:history="1">
        <w:r w:rsidRPr="001A2A32">
          <w:rPr>
            <w:rStyle w:val="Hyperlink"/>
            <w:sz w:val="16"/>
          </w:rPr>
          <w:t>reports</w:t>
        </w:r>
      </w:hyperlink>
      <w:r w:rsidRPr="001A2A32">
        <w:rPr>
          <w:sz w:val="16"/>
        </w:rPr>
        <w:t> on medicine use show for the decade from 2008-2017:</w:t>
      </w:r>
    </w:p>
    <w:p w14:paraId="7A66AA51" w14:textId="77777777" w:rsidR="00E76345" w:rsidRPr="001A2A32" w:rsidRDefault="00E76345" w:rsidP="00E76345">
      <w:pPr>
        <w:rPr>
          <w:sz w:val="16"/>
          <w:szCs w:val="18"/>
        </w:rPr>
      </w:pPr>
      <w:r w:rsidRPr="001A2A32">
        <w:rPr>
          <w:sz w:val="16"/>
          <w:szCs w:val="18"/>
        </w:rPr>
        <w:t>Lost revenue from monopoly expirations was </w:t>
      </w:r>
      <w:hyperlink r:id="rId29" w:tgtFrame="_blank" w:history="1">
        <w:r w:rsidRPr="001A2A32">
          <w:rPr>
            <w:rStyle w:val="Hyperlink"/>
            <w:sz w:val="16"/>
            <w:szCs w:val="18"/>
          </w:rPr>
          <w:t>$185 billion</w:t>
        </w:r>
      </w:hyperlink>
      <w:r w:rsidRPr="001A2A32">
        <w:rPr>
          <w:sz w:val="16"/>
          <w:szCs w:val="18"/>
        </w:rPr>
        <w:t> whereas revenue gained from new medicines was only $169 billion.</w:t>
      </w:r>
    </w:p>
    <w:p w14:paraId="4FA0E2A1" w14:textId="77777777" w:rsidR="00E76345" w:rsidRPr="001A2A32" w:rsidRDefault="00E76345" w:rsidP="00E76345">
      <w:pPr>
        <w:rPr>
          <w:sz w:val="16"/>
          <w:szCs w:val="18"/>
        </w:rPr>
      </w:pPr>
      <w:r w:rsidRPr="001A2A32">
        <w:rPr>
          <w:sz w:val="16"/>
          <w:szCs w:val="18"/>
        </w:rPr>
        <w:t>Increases in invoice prices – the list prices often used to determine patient cost-sharing -- generated $187 billion. Net revenue -- the revenue remaining after deducting rebates and other price concessions -- increased by $106.</w:t>
      </w:r>
    </w:p>
    <w:p w14:paraId="6A232868" w14:textId="77777777" w:rsidR="00E76345" w:rsidRPr="001A2A32" w:rsidRDefault="00E76345" w:rsidP="00E76345">
      <w:pPr>
        <w:rPr>
          <w:sz w:val="16"/>
          <w:szCs w:val="18"/>
        </w:rPr>
      </w:pPr>
      <w:r w:rsidRPr="001A2A32">
        <w:rPr>
          <w:sz w:val="16"/>
          <w:szCs w:val="18"/>
        </w:rPr>
        <w:t>Undiscounted spending on prescription pharmaceuticals grew $167 billion (58 percent) from $286 to $453 billion, while the number of prescriptions filled with a brand-name medicine fell 59 percent, from over 1 billion to fewer than 450 million per year.</w:t>
      </w:r>
    </w:p>
    <w:p w14:paraId="61D20987" w14:textId="77777777" w:rsidR="00E76345" w:rsidRPr="001A2A32" w:rsidRDefault="00E76345" w:rsidP="00E76345">
      <w:pPr>
        <w:rPr>
          <w:sz w:val="16"/>
          <w:szCs w:val="18"/>
        </w:rPr>
      </w:pPr>
      <w:r w:rsidRPr="001A2A32">
        <w:rPr>
          <w:sz w:val="16"/>
          <w:szCs w:val="18"/>
        </w:rPr>
        <w:t>Generic drug use rose from 72 percent to 90 percent of all prescriptions.</w:t>
      </w:r>
    </w:p>
    <w:p w14:paraId="51C46186" w14:textId="77777777" w:rsidR="00E76345" w:rsidRPr="001A2A32" w:rsidRDefault="00E76345" w:rsidP="00E76345">
      <w:pPr>
        <w:rPr>
          <w:sz w:val="16"/>
        </w:rPr>
      </w:pPr>
      <w:r w:rsidRPr="001A2A32">
        <w:rPr>
          <w:sz w:val="16"/>
        </w:rPr>
        <w:t>Many commentators, including an article by </w:t>
      </w:r>
      <w:hyperlink r:id="rId30" w:tgtFrame="_blank" w:history="1">
        <w:r w:rsidRPr="001A2A32">
          <w:rPr>
            <w:rStyle w:val="Hyperlink"/>
            <w:sz w:val="16"/>
          </w:rPr>
          <w:t>Hernandez et. al</w:t>
        </w:r>
      </w:hyperlink>
      <w:r w:rsidRPr="001A2A32">
        <w:rPr>
          <w:sz w:val="16"/>
        </w:rPr>
        <w:t xml:space="preserve"> in the January 2019 issue of Health Affairs, have noted that </w:t>
      </w:r>
      <w:r w:rsidRPr="009A3DED">
        <w:rPr>
          <w:rStyle w:val="StyleUnderline"/>
          <w:highlight w:val="green"/>
        </w:rPr>
        <w:t>price increases</w:t>
      </w:r>
      <w:r w:rsidRPr="001A2A32">
        <w:rPr>
          <w:rStyle w:val="StyleUnderline"/>
        </w:rPr>
        <w:t xml:space="preserve"> </w:t>
      </w:r>
      <w:r w:rsidRPr="009A3DED">
        <w:rPr>
          <w:rStyle w:val="StyleUnderline"/>
          <w:highlight w:val="green"/>
        </w:rPr>
        <w:t>have been</w:t>
      </w:r>
      <w:r w:rsidRPr="001A2A32">
        <w:rPr>
          <w:rStyle w:val="StyleUnderline"/>
        </w:rPr>
        <w:t xml:space="preserve"> an </w:t>
      </w:r>
      <w:r w:rsidRPr="009A3DED">
        <w:rPr>
          <w:rStyle w:val="Emphasis"/>
          <w:highlight w:val="green"/>
        </w:rPr>
        <w:t>important</w:t>
      </w:r>
      <w:r w:rsidRPr="001A2A32">
        <w:rPr>
          <w:rStyle w:val="Emphasis"/>
        </w:rPr>
        <w:t xml:space="preserve"> factor</w:t>
      </w:r>
      <w:r w:rsidRPr="001A2A32">
        <w:rPr>
          <w:rStyle w:val="StyleUnderline"/>
        </w:rPr>
        <w:t xml:space="preserve"> </w:t>
      </w:r>
      <w:r w:rsidRPr="009A3DED">
        <w:rPr>
          <w:rStyle w:val="StyleUnderline"/>
          <w:highlight w:val="green"/>
        </w:rPr>
        <w:t>in</w:t>
      </w:r>
      <w:r w:rsidRPr="001A2A32">
        <w:rPr>
          <w:rStyle w:val="StyleUnderline"/>
        </w:rPr>
        <w:t xml:space="preserve"> the </w:t>
      </w:r>
      <w:r w:rsidRPr="009A3DED">
        <w:rPr>
          <w:rStyle w:val="Emphasis"/>
          <w:highlight w:val="green"/>
        </w:rPr>
        <w:t>rising cost of drugs</w:t>
      </w:r>
      <w:r w:rsidRPr="001A2A32">
        <w:rPr>
          <w:sz w:val="16"/>
        </w:rPr>
        <w:t xml:space="preserve">. What this data makes clear is that </w:t>
      </w:r>
      <w:r w:rsidRPr="009A3DED">
        <w:rPr>
          <w:rStyle w:val="StyleUnderline"/>
          <w:highlight w:val="green"/>
        </w:rPr>
        <w:t>without the enormous price increases</w:t>
      </w:r>
      <w:r w:rsidRPr="001A2A32">
        <w:rPr>
          <w:rStyle w:val="StyleUnderline"/>
        </w:rPr>
        <w:t xml:space="preserve"> on a shrinking market for new medicines</w:t>
      </w:r>
      <w:r w:rsidRPr="001A2A32">
        <w:rPr>
          <w:sz w:val="16"/>
        </w:rPr>
        <w:t xml:space="preserve">, the industry’s revenues and profits would have remained essentially flat for a decade.  In addition, but for these price increases, </w:t>
      </w:r>
      <w:r w:rsidRPr="009A3DED">
        <w:rPr>
          <w:rStyle w:val="StyleUnderline"/>
          <w:highlight w:val="green"/>
        </w:rPr>
        <w:t>the overall cost of</w:t>
      </w:r>
      <w:r w:rsidRPr="001A2A32">
        <w:rPr>
          <w:rStyle w:val="StyleUnderline"/>
        </w:rPr>
        <w:t xml:space="preserve"> prescription </w:t>
      </w:r>
      <w:r w:rsidRPr="009A3DED">
        <w:rPr>
          <w:rStyle w:val="StyleUnderline"/>
          <w:highlight w:val="green"/>
        </w:rPr>
        <w:t xml:space="preserve">drugs would have </w:t>
      </w:r>
      <w:r w:rsidRPr="009A3DED">
        <w:rPr>
          <w:rStyle w:val="Emphasis"/>
          <w:highlight w:val="green"/>
        </w:rPr>
        <w:t>declined</w:t>
      </w:r>
      <w:r w:rsidRPr="001A2A32">
        <w:rPr>
          <w:rStyle w:val="StyleUnderline"/>
        </w:rPr>
        <w:t xml:space="preserve"> over the last decade</w:t>
      </w:r>
      <w:r w:rsidRPr="001A2A32">
        <w:rPr>
          <w:sz w:val="16"/>
        </w:rPr>
        <w:t xml:space="preserve"> as a result of the large increase in the percentage of prescriptions filled with a generic medicine.</w:t>
      </w:r>
    </w:p>
    <w:p w14:paraId="75DE3794" w14:textId="77777777" w:rsidR="00E76345" w:rsidRPr="001A2A32" w:rsidRDefault="00E76345" w:rsidP="00E76345">
      <w:pPr>
        <w:rPr>
          <w:sz w:val="16"/>
        </w:rPr>
      </w:pPr>
      <w:r w:rsidRPr="009A3DED">
        <w:rPr>
          <w:rStyle w:val="StyleUnderline"/>
          <w:highlight w:val="green"/>
        </w:rPr>
        <w:t>Price increases</w:t>
      </w:r>
      <w:r w:rsidRPr="001A2A32">
        <w:rPr>
          <w:sz w:val="16"/>
        </w:rPr>
        <w:t xml:space="preserve"> largely </w:t>
      </w:r>
      <w:r w:rsidRPr="009A3DED">
        <w:rPr>
          <w:rStyle w:val="StyleUnderline"/>
          <w:highlight w:val="green"/>
        </w:rPr>
        <w:t>fueled profits rather than</w:t>
      </w:r>
      <w:r w:rsidRPr="001A2A32">
        <w:rPr>
          <w:rStyle w:val="StyleUnderline"/>
        </w:rPr>
        <w:t xml:space="preserve"> </w:t>
      </w:r>
      <w:r w:rsidRPr="001A2A32">
        <w:rPr>
          <w:rStyle w:val="Emphasis"/>
        </w:rPr>
        <w:t xml:space="preserve">additional </w:t>
      </w:r>
      <w:r w:rsidRPr="009A3DED">
        <w:rPr>
          <w:rStyle w:val="Emphasis"/>
          <w:highlight w:val="green"/>
        </w:rPr>
        <w:t>research spending</w:t>
      </w:r>
      <w:r w:rsidRPr="001A2A32">
        <w:rPr>
          <w:sz w:val="16"/>
        </w:rPr>
        <w:t>. According to the </w:t>
      </w:r>
      <w:hyperlink r:id="rId31" w:tgtFrame="_blank" w:history="1">
        <w:r w:rsidRPr="001A2A32">
          <w:rPr>
            <w:rStyle w:val="Hyperlink"/>
            <w:sz w:val="16"/>
          </w:rPr>
          <w:t>GAO</w:t>
        </w:r>
      </w:hyperlink>
      <w:r w:rsidRPr="001A2A32">
        <w:rPr>
          <w:sz w:val="16"/>
        </w:rPr>
        <w:t>, profit margins grew to over 20 percent for the largest drug companies, more than double the average profit margin of the largest 500 industrial companies. Yet, from 2008 to 2014 research spending increased by only $8 billion and PhRMA companies </w:t>
      </w:r>
      <w:hyperlink r:id="rId32" w:tgtFrame="_blank" w:history="1">
        <w:r w:rsidRPr="001A2A32">
          <w:rPr>
            <w:rStyle w:val="Hyperlink"/>
            <w:sz w:val="16"/>
          </w:rPr>
          <w:t>report</w:t>
        </w:r>
      </w:hyperlink>
      <w:r w:rsidRPr="001A2A32">
        <w:rPr>
          <w:sz w:val="16"/>
        </w:rPr>
        <w:t> a total of $18 billion in increases from 2015 to 2017. Moreover, the bulk of the industry’s spending was on later-stage development of new drugs acquired from 3rd parties. This suggests that drug manufacturers have become increasingly dependent on federally funded research at academic medical centers to seed a drug development pipeline.</w:t>
      </w:r>
    </w:p>
    <w:p w14:paraId="69072A2A" w14:textId="77777777" w:rsidR="00E76345" w:rsidRDefault="00E76345" w:rsidP="00E76345">
      <w:pPr>
        <w:rPr>
          <w:sz w:val="16"/>
        </w:rPr>
      </w:pPr>
      <w:r w:rsidRPr="001A2A32">
        <w:rPr>
          <w:sz w:val="16"/>
        </w:rPr>
        <w:t>Over the past 40 years</w:t>
      </w:r>
      <w:r w:rsidRPr="00344974">
        <w:rPr>
          <w:sz w:val="16"/>
        </w:rPr>
        <w:t xml:space="preserve">, </w:t>
      </w:r>
      <w:r w:rsidRPr="00344974">
        <w:rPr>
          <w:rStyle w:val="StyleUnderline"/>
        </w:rPr>
        <w:t>drug manufacturers successfully lobbied for longer monopolies</w:t>
      </w:r>
      <w:r w:rsidRPr="001A2A32">
        <w:rPr>
          <w:sz w:val="16"/>
        </w:rPr>
        <w:t xml:space="preserve">, claiming that this would spur greater investment in </w:t>
      </w:r>
      <w:r w:rsidRPr="00344974">
        <w:rPr>
          <w:sz w:val="16"/>
        </w:rPr>
        <w:t xml:space="preserve">research.  Legislation </w:t>
      </w:r>
      <w:r w:rsidRPr="00344974">
        <w:rPr>
          <w:rStyle w:val="StyleUnderline"/>
        </w:rPr>
        <w:t xml:space="preserve">providing for </w:t>
      </w:r>
      <w:r w:rsidRPr="00344974">
        <w:rPr>
          <w:rStyle w:val="Emphasis"/>
        </w:rPr>
        <w:t>patent term extensions</w:t>
      </w:r>
      <w:r w:rsidRPr="00344974">
        <w:rPr>
          <w:sz w:val="16"/>
        </w:rPr>
        <w:t xml:space="preserve"> of up to 5 years and market exclusivities of 5 to 12 years have lengthened the average monopoly period from less than 8 years to </w:t>
      </w:r>
      <w:hyperlink r:id="rId33" w:tgtFrame="_blank" w:history="1">
        <w:r w:rsidRPr="00344974">
          <w:rPr>
            <w:rStyle w:val="Hyperlink"/>
            <w:sz w:val="16"/>
          </w:rPr>
          <w:t>over 14 years</w:t>
        </w:r>
      </w:hyperlink>
      <w:r w:rsidRPr="00344974">
        <w:rPr>
          <w:sz w:val="16"/>
        </w:rPr>
        <w:t> for the top-selling drugs.  </w:t>
      </w:r>
      <w:r w:rsidRPr="00344974">
        <w:rPr>
          <w:rStyle w:val="StyleUnderline"/>
        </w:rPr>
        <w:t xml:space="preserve">The </w:t>
      </w:r>
      <w:r w:rsidRPr="009A3DED">
        <w:rPr>
          <w:rStyle w:val="StyleUnderline"/>
          <w:highlight w:val="green"/>
        </w:rPr>
        <w:t xml:space="preserve">length of these monopolies has been </w:t>
      </w:r>
      <w:r w:rsidRPr="009A3DED">
        <w:rPr>
          <w:rStyle w:val="Emphasis"/>
          <w:highlight w:val="green"/>
        </w:rPr>
        <w:t>augmented</w:t>
      </w:r>
      <w:r w:rsidRPr="009A3DED">
        <w:rPr>
          <w:rStyle w:val="StyleUnderline"/>
          <w:highlight w:val="green"/>
        </w:rPr>
        <w:t xml:space="preserve"> by</w:t>
      </w:r>
      <w:r w:rsidRPr="00344974">
        <w:rPr>
          <w:sz w:val="16"/>
        </w:rPr>
        <w:t xml:space="preserve"> a variety of monopoly abuses including</w:t>
      </w:r>
      <w:r w:rsidRPr="001A2A32">
        <w:rPr>
          <w:sz w:val="16"/>
        </w:rPr>
        <w:t xml:space="preserve"> pay-for-delay patent settlements, denying generic manufacturers access to the samples needed to gain approval for competitive products, and “</w:t>
      </w:r>
      <w:r w:rsidRPr="009A3DED">
        <w:rPr>
          <w:rStyle w:val="Emphasis"/>
          <w:highlight w:val="green"/>
        </w:rPr>
        <w:t>patent evergreening</w:t>
      </w:r>
      <w:r w:rsidRPr="001A2A32">
        <w:rPr>
          <w:sz w:val="16"/>
        </w:rPr>
        <w:t>,” i.e. obtaining numerous secondary patents of dubious quality to delay competition.   </w:t>
      </w:r>
      <w:r w:rsidRPr="001A2A32">
        <w:rPr>
          <w:rStyle w:val="StyleUnderline"/>
        </w:rPr>
        <w:t xml:space="preserve">Longer </w:t>
      </w:r>
      <w:r w:rsidRPr="009A3DED">
        <w:rPr>
          <w:rStyle w:val="StyleUnderline"/>
          <w:highlight w:val="green"/>
        </w:rPr>
        <w:t>monopolies</w:t>
      </w:r>
      <w:r w:rsidRPr="001A2A32">
        <w:rPr>
          <w:rStyle w:val="StyleUnderline"/>
        </w:rPr>
        <w:lastRenderedPageBreak/>
        <w:t xml:space="preserve"> appear to be a </w:t>
      </w:r>
      <w:r w:rsidRPr="009A3DED">
        <w:rPr>
          <w:rStyle w:val="Emphasis"/>
          <w:highlight w:val="green"/>
        </w:rPr>
        <w:t>substitute</w:t>
      </w:r>
      <w:r w:rsidRPr="001A2A32">
        <w:rPr>
          <w:rStyle w:val="StyleUnderline"/>
        </w:rPr>
        <w:t xml:space="preserve"> rather than an incentive for </w:t>
      </w:r>
      <w:r w:rsidRPr="009A3DED">
        <w:rPr>
          <w:rStyle w:val="Emphasis"/>
          <w:highlight w:val="green"/>
        </w:rPr>
        <w:t>innovation</w:t>
      </w:r>
      <w:r w:rsidRPr="009A3DED">
        <w:rPr>
          <w:rStyle w:val="StyleUnderline"/>
          <w:highlight w:val="green"/>
        </w:rPr>
        <w:t xml:space="preserve"> because they make it easier for manufacturers to earn profits without</w:t>
      </w:r>
      <w:r w:rsidRPr="001A2A32">
        <w:rPr>
          <w:sz w:val="16"/>
        </w:rPr>
        <w:t xml:space="preserve"> the risk and cost </w:t>
      </w:r>
      <w:r w:rsidRPr="001A2A32">
        <w:rPr>
          <w:rStyle w:val="StyleUnderline"/>
        </w:rPr>
        <w:t xml:space="preserve">of </w:t>
      </w:r>
      <w:r w:rsidRPr="009A3DED">
        <w:rPr>
          <w:rStyle w:val="StyleUnderline"/>
          <w:highlight w:val="green"/>
        </w:rPr>
        <w:t>investing in</w:t>
      </w:r>
      <w:r w:rsidRPr="001A2A32">
        <w:rPr>
          <w:rStyle w:val="StyleUnderline"/>
        </w:rPr>
        <w:t xml:space="preserve"> the </w:t>
      </w:r>
      <w:r w:rsidRPr="001A2A32">
        <w:rPr>
          <w:rStyle w:val="Emphasis"/>
        </w:rPr>
        <w:t xml:space="preserve">discovery of </w:t>
      </w:r>
      <w:r w:rsidRPr="009A3DED">
        <w:rPr>
          <w:rStyle w:val="Emphasis"/>
          <w:highlight w:val="green"/>
        </w:rPr>
        <w:t>new medicines</w:t>
      </w:r>
      <w:r w:rsidRPr="001A2A32">
        <w:rPr>
          <w:sz w:val="16"/>
        </w:rPr>
        <w:t>.</w:t>
      </w:r>
    </w:p>
    <w:p w14:paraId="52E981C5" w14:textId="77777777" w:rsidR="00E76345" w:rsidRDefault="00E76345" w:rsidP="00E76345">
      <w:pPr>
        <w:pStyle w:val="Heading4"/>
      </w:pPr>
      <w:r>
        <w:t xml:space="preserve">Refuse to categorize biomedicine as </w:t>
      </w:r>
      <w:r>
        <w:rPr>
          <w:u w:val="single"/>
        </w:rPr>
        <w:t>completely bad</w:t>
      </w:r>
      <w:r>
        <w:t xml:space="preserve"> – medicine and disease are not stable categories.</w:t>
      </w:r>
    </w:p>
    <w:p w14:paraId="63244DB6" w14:textId="77777777" w:rsidR="00E76345" w:rsidRPr="00DD0218" w:rsidRDefault="00E76345" w:rsidP="00E76345">
      <w:r w:rsidRPr="00DD0218">
        <w:rPr>
          <w:rStyle w:val="Style13ptBold"/>
        </w:rPr>
        <w:t>Parens</w:t>
      </w:r>
      <w:r>
        <w:rPr>
          <w:rStyle w:val="Style13ptBold"/>
        </w:rPr>
        <w:t xml:space="preserve"> 13</w:t>
      </w:r>
      <w:r w:rsidRPr="00DD0218">
        <w:t>, Erik. "On good and bad forms of medicalization." Bioethics 27.1 (2013): 28-35.</w:t>
      </w:r>
      <w:r>
        <w:t xml:space="preserve"> (</w:t>
      </w:r>
      <w:r w:rsidRPr="003A56BD">
        <w:t xml:space="preserve">Senior Research Scholar </w:t>
      </w:r>
      <w:r>
        <w:t>at</w:t>
      </w:r>
      <w:r w:rsidRPr="003A56BD">
        <w:t xml:space="preserve"> The Hastings Center</w:t>
      </w:r>
      <w:r>
        <w:t xml:space="preserve">)//Elmer </w:t>
      </w:r>
    </w:p>
    <w:p w14:paraId="02C63595" w14:textId="77777777" w:rsidR="00E76345" w:rsidRPr="00030E4A" w:rsidRDefault="00E76345" w:rsidP="00E76345">
      <w:pPr>
        <w:rPr>
          <w:sz w:val="16"/>
        </w:rPr>
      </w:pPr>
      <w:r w:rsidRPr="00DD0218">
        <w:rPr>
          <w:sz w:val="16"/>
        </w:rPr>
        <w:t xml:space="preserve">It can be appropriate to use medical means to prevent suffering and enhance well-being even if the source of the problem is not a disease. Laura Purdy2 For the last thirty or forty years, sociologists have used the term medicalization to refer to the process by which ‘non-medical’ (or ‘life’ or ‘human’) problems become understood and treated as ‘medical’ problems.3 Of course social scientists typically understand themselves to be describing – not evaluating – social processes. Indeed, one of the fathers of medicalization theory, the sociologist Peter Conrad, has stated more than once that the term medicalization is value neutral. In his recent book he writes: ‘While medicalization describes a social process, like globalization or secularization, it does not imply that a change is good or bad.’4 That assertion notwithstanding, when sociologists use the term medicalization, they have traditionally assumed that the process it names is bad. </w:t>
      </w:r>
      <w:r w:rsidRPr="00DD0218">
        <w:rPr>
          <w:u w:val="single"/>
        </w:rPr>
        <w:t xml:space="preserve">In this paper, I will suggest that we in </w:t>
      </w:r>
      <w:r w:rsidRPr="009A3DED">
        <w:rPr>
          <w:b/>
          <w:sz w:val="26"/>
          <w:highlight w:val="green"/>
          <w:u w:val="single"/>
        </w:rPr>
        <w:t>bioethics should not make</w:t>
      </w:r>
      <w:r w:rsidRPr="00DD0218">
        <w:rPr>
          <w:u w:val="single"/>
        </w:rPr>
        <w:t xml:space="preserve"> that </w:t>
      </w:r>
      <w:r w:rsidRPr="009A3DED">
        <w:rPr>
          <w:b/>
          <w:sz w:val="26"/>
          <w:highlight w:val="green"/>
          <w:u w:val="single"/>
        </w:rPr>
        <w:t>simplifying assumption</w:t>
      </w:r>
      <w:r w:rsidRPr="00DD0218">
        <w:rPr>
          <w:u w:val="single"/>
        </w:rPr>
        <w:t xml:space="preserve">, but should instead do the complex work of attempting to </w:t>
      </w:r>
      <w:r w:rsidRPr="009A3DED">
        <w:rPr>
          <w:b/>
          <w:sz w:val="26"/>
          <w:highlight w:val="green"/>
          <w:u w:val="single"/>
        </w:rPr>
        <w:t>distinguish between good and bad</w:t>
      </w:r>
      <w:r w:rsidRPr="00DD0218">
        <w:rPr>
          <w:u w:val="single"/>
        </w:rPr>
        <w:t xml:space="preserve"> forms of </w:t>
      </w:r>
      <w:r w:rsidRPr="009A3DED">
        <w:rPr>
          <w:b/>
          <w:sz w:val="26"/>
          <w:highlight w:val="green"/>
          <w:u w:val="single"/>
        </w:rPr>
        <w:t>medicalization</w:t>
      </w:r>
      <w:r w:rsidRPr="00DD0218">
        <w:rPr>
          <w:sz w:val="16"/>
        </w:rPr>
        <w:t xml:space="preserve">. That suggestion might sound radical at first, but it isn’t. In fact, into both the sociological and bioethical literatures there has already begun to creep a distinction which does roughly the same work as the distinction I’m getting at with the difference between ‘bad’ and ‘good’ forms of medicalization. I am referring to the distinction between ‘over-medicalization’ (which is assumed to be bad) and ‘medicalization’ (which is assumed to be not bad). In an attempt to deflect the criticism that the term medicalization entails but does not acknowledge the assumption that the process is bad, Conrad writes: ‘While ‘medicalize’ literally means ‘to make medical,’ and the analytical emphasis has been on over-medicalization and its consequences, assumptions of over-medicalization are not a given in the perspective.’5 That is, in the course of attempting to deflect the charge that the sociological analysis takes the badness of medicalization to be ‘a given,’ Conrad tacitly distinguishes between overmedicalization, which is bad, and medicalization, which apparently is not. One can find the same tacit distinction in the bioethics literature. In their argument for distinguishing between using memory-attenuating drugs to respond to Post Traumatic Stress Disorder (which they approve of) and using the same drugs to achieve non-medical purposes (which they do not approve of), Michael Henry and colleagues write: ‘If memory-attenuating drugs prove effective, we argue that the most immediate social concern is the over-medicalization of bad memories and its subsequent exploitation by the pharmaceutical industry.’6 Like Conrad, Henry et al. tacitly distinguish between medicalization and over-medicalization. They approve of the sort of ‘medicalization’ that occurred when we applied the PTSD diagnosis to the once-familiar human problem of shell shock, but disapprove of the sort of ‘over-medicalization’ that a pharmaceutical company might initiate with the creation of a new diagnosis like Bad Memories Syndrome. I am merely suggesting that we should become explicit about what we’re already trying to do: get over </w:t>
      </w:r>
      <w:r w:rsidRPr="009A3DED">
        <w:rPr>
          <w:b/>
          <w:sz w:val="26"/>
          <w:highlight w:val="green"/>
          <w:u w:val="single"/>
        </w:rPr>
        <w:t>the traditional assumption that medicalization is bad per se</w:t>
      </w:r>
      <w:r w:rsidRPr="00DD0218">
        <w:rPr>
          <w:sz w:val="16"/>
        </w:rPr>
        <w:t xml:space="preserve">, and try to articulate the difference between good and bad forms of it. In preparation for explicating how such an attempt has actually begun in the context of the debates about using pharmaceuticals to shape our experience of love, I want first to rehearse what I take to be the great insights as well as the blind spots built into the term medicalization. I. THE MEDICALIZATION CHARGE HAS TRADITIONALLY ILLUMINATED AND OBFUSCATED What’s wrong with medicalization? First, construing non-medical (or life or human) problems as medical problems, construing normal human variations as pathological, commits a category mistake. Sadness is a problem that human beings experience when, for example, someone they love dies. Shyness can be an unpleasant state that many people experience upon meeting new people. Short stature can occasion unpleasant feelings in some short individuals. And so on. But, the critic of medicalization observes, </w:t>
      </w:r>
      <w:r w:rsidRPr="00DD0218">
        <w:rPr>
          <w:sz w:val="16"/>
        </w:rPr>
        <w:lastRenderedPageBreak/>
        <w:t xml:space="preserve">neither sadness7 nor shyness8 nor short stature9 is a medical problem. Sadness is a normal, perhaps even essential part of a full human life. The feelings that can go with being sad or shy or short may be difficult, but they are not symptoms of disease; only disease-mongers suggest otherwise. To treat human problems as medical problems, according to the critique, is to make a mistake about the nature of the world. Seeing clearly and living well require us to avoid such a mistake. More specifically, living well requires that we learn to let some sorts of problems be. It requires that we learn to affirm, rather than try to erase, variations in our moods, behaviors, and appearances. In addition to entailing a category mistake, medicalization can have bad consequences. Perhaps the easiest to see is that, insofar as medicalization expands the category of what warrants medical treatment, the cost of medical treatment grows exponentially. While this may be to the advantage of gluttonous purveyors of medical products and services, it makes it ever harder for any government to pay for medical care for all.10 On top of the astronomical direct costs of such interventions are the indirect costs of their side-effects. A second bad consequence is that, insofar as the institution of medicine focuses on human beings as objects (i.e. as bodies), the medicalization process potentially undermines seeing ourselves as subjects; it potentially undermines our ‘subjectivity.’ When we argue, say, against the medicalization of badness – e.g., against treating criminal behavior as the symptom of a psychiatric disorder – we are arguing against the view of ourselves as objects at the mercy of forces beyond ourselves, and for the view of ourselves as subjects who can choose. Similarly, when, for example, we argue against using medical means such as drugs to treat sadness, we are often arguing against the view of ourselves as objects that can be fixed and for the view of ourselves as subjects who can be influenced by reasons.11 The critic of medicalization can accept that we need both ways of understanding ourselves, but worry that the medical way is crowding out the other. This is at least one thing critics are getting at when they suggest that we should use means like psychotherapy before or instead of using drugs. A third bad consequence of medicalization is that, insofar as medicine focuses on changing individuals’ bodies to reduce suffering, its increasing influence steals attention and resources away from changing the social structures and expectations that can produce such suffering in the first place. The idea is that, for example, rather than changing the bodies of shy people with drugs, we could change our expectations of how people behave in novel situations; again, doing so, would exemplify the virtue of learning to affirm natural variation. Further, changing social expectations would be fairer to individuals, who, instead of changing their bodies to better fit dominant norms, could, again, be affirmed in their normchallenging variation.12 Whether critics argue that we are making a category mistake, or are creating a putative need that no government can afford to fulfill, or are undermining understanding ourselves as subjects, or are obscuring understanding the social sources of suffering, the basic idea is that it is bad when the institution of medicine oversteps its proper limits. As someone who is by nature-nurture a critic of medicalization, I think that the preceding worries are insightful and important. But I also want to call attention to what the critique can obfuscate. Specifically, I want to call attention to some of the problematic assumptions that the critique inadvertently entails – where by ‘problematic’ I mean assumptions that contradict or at least are in tension with other assumptions that critics like me tend to embrace. </w:t>
      </w:r>
      <w:r w:rsidRPr="00DD0218">
        <w:rPr>
          <w:u w:val="single"/>
        </w:rPr>
        <w:t xml:space="preserve">Problematic assumptions built into the notion of medicalization First, the idea of medicalization </w:t>
      </w:r>
      <w:r w:rsidRPr="009A3DED">
        <w:rPr>
          <w:b/>
          <w:sz w:val="26"/>
          <w:highlight w:val="green"/>
          <w:u w:val="single"/>
        </w:rPr>
        <w:t>depends upon the notion that medicine has ‘proper’ goals,</w:t>
      </w:r>
      <w:r w:rsidRPr="00DD0218">
        <w:rPr>
          <w:u w:val="single"/>
        </w:rPr>
        <w:t xml:space="preserve"> which are visible to those with knowledge of the essence of medicine.</w:t>
      </w:r>
      <w:r w:rsidRPr="00DD0218">
        <w:rPr>
          <w:sz w:val="16"/>
        </w:rPr>
        <w:t xml:space="preserve"> More specifically, while it’s true that broad conceptions of the goals of medicine (such as the World Health Organization’s) 13 are indeed available, one needs a narrow conception of those goals to get traction for the medicalization critique. Without a narrow conception, one can’t restrict the range of the targets that medicine ‘properly’ aims at. </w:t>
      </w:r>
      <w:r w:rsidRPr="009A3DED">
        <w:rPr>
          <w:b/>
          <w:sz w:val="26"/>
          <w:highlight w:val="green"/>
          <w:u w:val="single"/>
        </w:rPr>
        <w:t>Those</w:t>
      </w:r>
      <w:r w:rsidRPr="00DD0218">
        <w:rPr>
          <w:u w:val="single"/>
        </w:rPr>
        <w:t xml:space="preserve"> of us </w:t>
      </w:r>
      <w:r w:rsidRPr="009A3DED">
        <w:rPr>
          <w:b/>
          <w:sz w:val="26"/>
          <w:highlight w:val="green"/>
          <w:u w:val="single"/>
        </w:rPr>
        <w:t>attuned to how</w:t>
      </w:r>
      <w:r w:rsidRPr="00DD0218">
        <w:rPr>
          <w:u w:val="single"/>
        </w:rPr>
        <w:t xml:space="preserve"> institutional </w:t>
      </w:r>
      <w:r w:rsidRPr="009A3DED">
        <w:rPr>
          <w:b/>
          <w:sz w:val="26"/>
          <w:highlight w:val="green"/>
          <w:u w:val="single"/>
        </w:rPr>
        <w:t>goals change</w:t>
      </w:r>
      <w:r w:rsidRPr="00DD0218">
        <w:rPr>
          <w:u w:val="single"/>
        </w:rPr>
        <w:t xml:space="preserve"> over time with the coming and going of more and less savory political interests, however, </w:t>
      </w:r>
      <w:r w:rsidRPr="009A3DED">
        <w:rPr>
          <w:b/>
          <w:sz w:val="26"/>
          <w:highlight w:val="green"/>
          <w:u w:val="single"/>
        </w:rPr>
        <w:t>will be wary of</w:t>
      </w:r>
      <w:r w:rsidRPr="00DD0218">
        <w:rPr>
          <w:u w:val="single"/>
        </w:rPr>
        <w:t xml:space="preserve"> an </w:t>
      </w:r>
      <w:r w:rsidRPr="009A3DED">
        <w:rPr>
          <w:b/>
          <w:sz w:val="26"/>
          <w:highlight w:val="green"/>
          <w:u w:val="single"/>
        </w:rPr>
        <w:t>analysis that assumes knowledge of</w:t>
      </w:r>
      <w:r w:rsidRPr="00DD0218">
        <w:rPr>
          <w:u w:val="single"/>
        </w:rPr>
        <w:t xml:space="preserve"> a given institution’s ‘proper’ or ‘essential’ or </w:t>
      </w:r>
      <w:r w:rsidRPr="009A3DED">
        <w:rPr>
          <w:b/>
          <w:sz w:val="26"/>
          <w:highlight w:val="green"/>
          <w:u w:val="single"/>
        </w:rPr>
        <w:t>‘real’ goals</w:t>
      </w:r>
      <w:r w:rsidRPr="00DD0218">
        <w:rPr>
          <w:sz w:val="16"/>
        </w:rPr>
        <w:t xml:space="preserve">. Peter Conrad fully anticipates such wariness. Indeed, he begins his recent summary of his thinking on medicalization by saying that he will ‘bracket’ the question of whether the conditions he says are medicalized are ‘real’ medical problems.14 To justify setting aside the question of how he knows what a real medical problem is or what the proper goals of medicine are, he makes a distinction. He says that ‘it is the viability of the designation rather than the validity of the diagnosis that is grist for the sociological mill’ (emphasis added).15 He is asserting that when he uses the term medicalization, he does not mean to assume that he knows the difference between valid (or real) medical diagnoses and invalid (or fake) ones; he means only to assume that the new, expanded conceptions of medical problems are ‘viable’. But that distinction does not so much resolve as reintroduce the original concern about essentialism. How does the sociologist know which ‘viable’ diagnoses to investigate as examples of medicalization? To pick them she has to assume that she knows the difference between viable diagnoses that are valid and viable diagnoses that are not; otherwise she would have to investigate all viable medical diagnoses as instances of medicalization – and that is clearly not what is happening. All of which is to say that, the valid/viable distinction seems to depend on the same assumption – about knowing the difference between real and fake medical conditions – that Conrad recognizes is problematic. The specter of inadvertent essentialism remains. The medicalization critique’s narrow conception of the goals of medicine harbors other problematic assumptions as well. For one thing, it usually if not always entails the dualistic notion that the proper target of medical intervention is the disordered body, as distinct from the troubled mind. One familiar variation on this theme suggests that medicine should deal with disorders of the body, not disorders of the mind; or that it should treat disorders that are ‘organic,’ not ones that are context-dependent. For example, in a recent essay Jonah Lehrer recounts the tale of a psychiatrist who was taken aback to notice that, in his enthusiasm for prescribing antidepressants, he had failed to distinguish between suffering rooted in his patients’ dysfunctional bodies and suffering rooted in their minds or social contexts. The psychiatrist’s epiphany came when he asked one of his patients whether her antidepressants were working. She answered, ‘Yes, they’re working great . . . I feel so </w:t>
      </w:r>
      <w:r w:rsidRPr="00DD0218">
        <w:rPr>
          <w:sz w:val="16"/>
        </w:rPr>
        <w:lastRenderedPageBreak/>
        <w:t xml:space="preserve">much better. But I’m still married to the same alcoholic son of a bitch. It’s just now he’s tolerable.’16 Lehrer and the psychiatrist’s point of course is that, because the woman’s problem was rooted in her relationship with her alcoholic husband rather than in her dysfunctional body, it was a mistake to treat her. That line of criticism’s great virtue is that it can be used to shelter some dimensions of human life from the raging storm of medical intervention. But it is important to beware of the lurking mind-body dualism. In the case Lehrer describes, the alternatives seem to be that the source of the woman’s suffering is either her body or her mind (and relationships). If we successfully jettisoned mind-body dualism, however, we would be wary of that disjunction. We might wonder, for example, about the role her embodied mind played in her entering into such a relationship in the first place. Such a question would not aim to blame the victim (!), but to remind us of how staggeringly complex mind-body (-world) interactions are. It would remind us to be on the lookout for an assumption that we would normally reject. Yet another problem with the critics’ narrow conception of the goals of medicine is that it usually entails – whether explicitly or inexplicitly – some notion of normal or species-typical functioning.17 The idea is that that we can look out into nature, discern the line between species typical and atypical functioning (or between behaviors inside and outside of the normal range), and thereby know whether to intervene. If the individual exhibits species-atypical (or ab-normal) functioning, she occupies a disease category and we should intervene, and if her functioning is typical (or normal), she doesn’t occupy a disease category and we shouldn’t intervene. It would be lovely if we could look to nature and discern the line between species-atypical and species-typical functioning, between the categories of disease and health. That way it wouldn’t be our ethical responsibility to decide, based on our understanding of the facts and our values, whether to intervene. We’d just point to nature. </w:t>
      </w:r>
      <w:r w:rsidRPr="00DD0218">
        <w:rPr>
          <w:u w:val="single"/>
        </w:rPr>
        <w:t>Alas, one would be hard pressed today to find a natural scientist who studies the etiology and diagnosis of disease and believes that those lines and categories are there for us to discover.</w:t>
      </w:r>
      <w:r w:rsidRPr="00DD0218">
        <w:rPr>
          <w:sz w:val="16"/>
        </w:rPr>
        <w:t xml:space="preserve"> Geneticists, neuroscientists, and others increasingly abandon the species-typicality model, which seeks to discover typical functioning, to embrace an individual-differences model, which seeks to understand why it is that, within populations, there is almost always continuous variation with respect to any trait or cluster of traits. On the individual differences view, what we call disorders are almost always ‘dimensional,’ not ‘categorical.’ As the psychiatric geneticists Ian Craig and Robert Plomin put it: Whereas the species typicality model . . . assumes that mental illness is a broken brain, . . . the individual differences model considers variation as normal. . . . Common mental illness is thought to be the quantitative extreme of the normal distribution.18 According to the individual-differences model (and the dimensional view that goes with it), there is no value-free, readily visible line between behaviors and traits that really are – and really aren’t – disordered. This is unfortunate in at least two very different ways. First, it means that purveyors of cures have ever more grounds to assert that even if we aren’t floridly ill, we’re still ill enough to purchase their cure; they can – and do – argue that we are within in the penumbra of illness.19 Second, it means that the ethical responsibility for deciding whether or not to intervene falls to us and our valueladen interpretations of nature; we can’t rely on the hoped-for, value-free guidance from nature. II. THE PHARMACOLOGICAL CALVINISM CHARGE HAS TRADITIONALLY ILLUMINATED AND OBFUSCATED In principle, the medicalization charge can be used to criticize the use of any means to achieve what is construed to be a non-medical purpose. But in our current context, with the avalanche of ever more pharmaceuticals, the medicalization charge often refers to the use of pharmacological means to deal with some normal human problem. When enthusiasts about self-shaping hear the medicalization charge, they sometimes exasperatedly counter that the critics suffer from ‘pharmacological Calvinism.’ Gerald Klerman first used that now-famous phrase in the early 1970s, in an article in the Hastings Center Report.20 According to Klerman, pharmacological Calvinists think that ‘if a drug makes you feel good, it not only represents a secondary form of salvation but somehow it is morally wrong and the user is likely to suffer retribution with either dependence, liver damage, . . . ,or some other form of medical-theological damnation.’ Klerman continues, ‘Implicit in the theory of therapeutic change is the philosophy of personal growth, basically a secular view of salvation through good works.’21 As Klerman was a psychiatrist, not a theologian, we can set aside his unconventional understanding of Calvinism and try to understand the insight at work in his charge. A less snarky version might read: ‘If pharmacological and psychotherapeutic means can both achieve the same end – improving how one experiences herself and the world – then it is irrational and perhaps inhumane to prefer the more strenuous and expensive means. It’s irrational not to take a shortcut when improving human well-being is the destination.Weshould be slower to imagine that suffering leads to growth and understanding, and quicker to remember that sometimes it just crushes human souls.’ Even if the chances of finding a ‘pharmacological Calvinist’ in the USA today are about as good as spotting a bald eagle in Manhattan, Klerman was surely right to observe that we come from long and particular traditions (originating in both Jerusalem and Athens), which have taught that with suffering comes understanding. Those traditions have valorized the suffering that goes with large and small normal human problems.22 Insofar as those traditions celebrated suffering for which there were no medical remedies, Klerman must be right that at least to some extent those traditions made a virtue of necessity. But he must be wrong to the extent that his charge invites us to ignore the respect in which suffering can be a crucial element in a good human life. To take but one example, which I mentioned above: even the staunchest self-shaping enthusiasts acknowledge the respect in which suffering from the loss of someone we love is ‘proper’ – and as such should be endured rather than erased. (Yes, I did suggest above that the notion of ‘the proper’ can obfuscate and here I amsuggesting that it can illuminate.) Moreover, the charge of pharmacological Calvinism must be wrong to the extent that it ignores how the means we use to reduce the suffering associated with normal problems can matter morally. As critics of medicalizat</w:t>
      </w:r>
      <w:r w:rsidRPr="00DD0218">
        <w:rPr>
          <w:sz w:val="16"/>
        </w:rPr>
        <w:lastRenderedPageBreak/>
        <w:t xml:space="preserve">ion argue, using medical means to solve normal human problems can lure us into thinking that the individual rather than her social context is the source of the problem. It can lure us into attending only to the respect in which we are objects – and ultimately to forgetting that we are also subjects, who can remedy some problems by giving and taking reasons to change our minds and contexts. Klerman’s charge can also obfuscate the fact that different means can emphasize different values in an even more obvious sense. Insofar as means like medications can be cheaper or work more quickly than, say, means like words, they can emphasize the value of efficiency. Insofar as means like words require the giving and taking of reasons between persons, they can emphasize the value of engagement. So, like the medicalization charge, the ‘pharmacological Calvinism’ charge can both help us to think and give us an excuse to stop thinking. If that’s right, we are saddled with a daunting ethical responsibility. By ‘we’ I mean those who think it is important to respond to the suffering of individuals and that it is important to attend to the social roots of that suffering; those who think it is important to consider ourselves as subjects and that we should be grateful for the ways in which considering ourselves as objects can help us to diminish human suffering; and those who worry that medicalization can be bad and believe that choosing for or against ‘medicalization’ full stop could be lazy or unhelpful. By ‘ethical responsibility’ I refer to the responsibility to attempt to distinguish between good and bad forms of medicalization. III. TOWARD A CONVERSATION ABOUT THE DIFFERENCE BETWEEN GOOD AND BAD FORMS OF MEDICALIZATION </w:t>
      </w:r>
      <w:r w:rsidRPr="00DD0218">
        <w:rPr>
          <w:u w:val="single"/>
        </w:rPr>
        <w:t xml:space="preserve">To start, it helps to remember the respect in which we already do embrace some forms of medicalization. When for example Dostoyevsky wrote The Idiot, the cluster of traits that today we call </w:t>
      </w:r>
      <w:r w:rsidRPr="009A3DED">
        <w:rPr>
          <w:b/>
          <w:sz w:val="26"/>
          <w:highlight w:val="green"/>
          <w:u w:val="single"/>
        </w:rPr>
        <w:t>epilepsy was called a divine gift</w:t>
      </w:r>
      <w:r w:rsidRPr="00DD0218">
        <w:rPr>
          <w:u w:val="single"/>
        </w:rPr>
        <w:t xml:space="preserve">. In the beginning of the 20th century, that cluster of traits was construed as a ‘psychological’ disorder, and today we are </w:t>
      </w:r>
      <w:r w:rsidRPr="009A3DED">
        <w:rPr>
          <w:b/>
          <w:bCs/>
          <w:sz w:val="26"/>
          <w:highlight w:val="green"/>
          <w:u w:val="single"/>
        </w:rPr>
        <w:t>confident that ‘it’ is a proper medical disorder</w:t>
      </w:r>
      <w:r w:rsidRPr="00DD0218">
        <w:rPr>
          <w:u w:val="single"/>
        </w:rPr>
        <w:t>. None of us criticizes the process whereby that particular constellation of traits was transformed from a divine gift into a medical problem.</w:t>
      </w:r>
      <w:r w:rsidRPr="00DD0218">
        <w:rPr>
          <w:sz w:val="16"/>
        </w:rPr>
        <w:t xml:space="preserve"> Nor does any of us criticize the process whereby </w:t>
      </w:r>
      <w:r w:rsidRPr="00DD0218">
        <w:rPr>
          <w:u w:val="single"/>
        </w:rPr>
        <w:t xml:space="preserve">what today we call </w:t>
      </w:r>
      <w:r w:rsidRPr="009A3DED">
        <w:rPr>
          <w:b/>
          <w:sz w:val="26"/>
          <w:highlight w:val="green"/>
          <w:u w:val="single"/>
        </w:rPr>
        <w:t>Alzheimer’s</w:t>
      </w:r>
      <w:r w:rsidRPr="009A3DED">
        <w:rPr>
          <w:highlight w:val="green"/>
          <w:u w:val="single"/>
        </w:rPr>
        <w:t xml:space="preserve"> </w:t>
      </w:r>
      <w:r w:rsidRPr="00DD0218">
        <w:rPr>
          <w:u w:val="single"/>
        </w:rPr>
        <w:t xml:space="preserve">disease </w:t>
      </w:r>
      <w:r w:rsidRPr="009A3DED">
        <w:rPr>
          <w:b/>
          <w:sz w:val="26"/>
          <w:highlight w:val="green"/>
          <w:u w:val="single"/>
        </w:rPr>
        <w:t xml:space="preserve">went from </w:t>
      </w:r>
      <w:r w:rsidRPr="00DD0218">
        <w:rPr>
          <w:u w:val="single"/>
        </w:rPr>
        <w:t xml:space="preserve">being interpreted as the </w:t>
      </w:r>
      <w:r w:rsidRPr="009A3DED">
        <w:rPr>
          <w:b/>
          <w:sz w:val="26"/>
          <w:highlight w:val="green"/>
          <w:u w:val="single"/>
        </w:rPr>
        <w:t>moral</w:t>
      </w:r>
      <w:r w:rsidRPr="009A3DED">
        <w:rPr>
          <w:highlight w:val="green"/>
          <w:u w:val="single"/>
        </w:rPr>
        <w:t xml:space="preserve"> </w:t>
      </w:r>
      <w:r w:rsidRPr="00DD0218">
        <w:rPr>
          <w:u w:val="single"/>
        </w:rPr>
        <w:t xml:space="preserve">problem of ‘senility’ </w:t>
      </w:r>
      <w:r w:rsidRPr="009A3DED">
        <w:rPr>
          <w:b/>
          <w:sz w:val="26"/>
          <w:highlight w:val="green"/>
          <w:u w:val="single"/>
        </w:rPr>
        <w:t>to</w:t>
      </w:r>
      <w:r w:rsidRPr="009A3DED">
        <w:rPr>
          <w:highlight w:val="green"/>
          <w:u w:val="single"/>
        </w:rPr>
        <w:t xml:space="preserve"> </w:t>
      </w:r>
      <w:r w:rsidRPr="00DD0218">
        <w:rPr>
          <w:u w:val="single"/>
        </w:rPr>
        <w:t xml:space="preserve">being interpreted as a </w:t>
      </w:r>
      <w:r w:rsidRPr="009A3DED">
        <w:rPr>
          <w:b/>
          <w:sz w:val="26"/>
          <w:highlight w:val="green"/>
          <w:u w:val="single"/>
        </w:rPr>
        <w:t>medical</w:t>
      </w:r>
      <w:r w:rsidRPr="009A3DED">
        <w:rPr>
          <w:highlight w:val="green"/>
          <w:u w:val="single"/>
        </w:rPr>
        <w:t xml:space="preserve"> </w:t>
      </w:r>
      <w:r w:rsidRPr="00DD0218">
        <w:rPr>
          <w:sz w:val="16"/>
        </w:rPr>
        <w:t xml:space="preserve">[disorder] </w:t>
      </w:r>
      <w:r w:rsidRPr="00DD0218">
        <w:rPr>
          <w:strike/>
          <w:sz w:val="16"/>
        </w:rPr>
        <w:t>problem</w:t>
      </w:r>
      <w:r w:rsidRPr="00DD0218">
        <w:rPr>
          <w:sz w:val="16"/>
        </w:rPr>
        <w:t xml:space="preserve">. One could counter that these aren’t examples of ‘good’ medicalization. Rather, they are only examples of us overcoming past mistakes: calling epilepsy a disease instead of a divine gift is just an example of aligning our everyday practice with our deeper scientific or medical knowledge. Mistaking epilepsy for a divine gift, goes this argument, is no more interesting than mistaking whales for fish. Fair enough. But this brings us to straightforward, harder-to-dismiss examples to support my suggestion that we should be skeptical about assuming that medicalization is bad, full stop. Many feminists and fellow travelers have in the past, with good reason, lamented the medicalization of everything from childbirth, to menstruation, to menopause.23 More recently, the institution of medicine has brought within its purview ‘labia-plasty,’ which its practitioners say can be used to treat ‘emotional problems such as embarrassment, anxiety, and loss of self-esteem’24 related to the shape of one’s labia minora. The profound, amplysupported concern is that, by bringing ever more normal features of women’s bodies and lives within the purview of medicine, disease mongers diminish women’s power to control their own bodies and, more generally, diminish their ability to flourish. While there may be no better arena than what gets called ‘women’s health’ to witness dis-empowering forms of medicalization, there may also be no better place to see empowering forms. As feminist philosopher Laura Purdy has argued in this journal25 – and others have argued elsewhere26 – a blanket condemnation of medicalizing ‘normal facets’ of women’s (and men’s) lives fails to acknowledge the respect in which women (and men) use medical technologies to gain control over their lives to promote their own flourishing.27 Consider for example the normal human capacity of producing eggs (or sperm), or the normal capacity of bringing a fertilized egg to term. </w:t>
      </w:r>
      <w:r w:rsidRPr="00DD0218">
        <w:rPr>
          <w:u w:val="single"/>
        </w:rPr>
        <w:t xml:space="preserve">Given that those capacities can’t be construed as symptoms of disease, and given that becoming pregnant when one doesn’t want to is a perennial human problem, we must grant that </w:t>
      </w:r>
      <w:r w:rsidRPr="009A3DED">
        <w:rPr>
          <w:b/>
          <w:sz w:val="26"/>
          <w:highlight w:val="green"/>
          <w:u w:val="single"/>
        </w:rPr>
        <w:t>using medical technologies</w:t>
      </w:r>
      <w:r w:rsidRPr="00DD0218">
        <w:rPr>
          <w:u w:val="single"/>
        </w:rPr>
        <w:t xml:space="preserve"> to control those capacities (</w:t>
      </w:r>
      <w:r w:rsidRPr="009A3DED">
        <w:rPr>
          <w:b/>
          <w:sz w:val="26"/>
          <w:highlight w:val="green"/>
          <w:u w:val="single"/>
        </w:rPr>
        <w:t>from birth control</w:t>
      </w:r>
      <w:r w:rsidRPr="00DD0218">
        <w:rPr>
          <w:b/>
          <w:sz w:val="26"/>
          <w:u w:val="single"/>
        </w:rPr>
        <w:t xml:space="preserve"> </w:t>
      </w:r>
      <w:r w:rsidRPr="00DD0218">
        <w:rPr>
          <w:u w:val="single"/>
        </w:rPr>
        <w:t>pills</w:t>
      </w:r>
      <w:r w:rsidRPr="009A3DED">
        <w:rPr>
          <w:b/>
          <w:sz w:val="26"/>
          <w:highlight w:val="green"/>
          <w:u w:val="single"/>
        </w:rPr>
        <w:t>, to vasectomies</w:t>
      </w:r>
      <w:r w:rsidRPr="00DD0218">
        <w:rPr>
          <w:u w:val="single"/>
        </w:rPr>
        <w:t xml:space="preserve">, to IUDs) </w:t>
      </w:r>
      <w:r w:rsidRPr="009A3DED">
        <w:rPr>
          <w:b/>
          <w:sz w:val="26"/>
          <w:highlight w:val="green"/>
          <w:u w:val="single"/>
        </w:rPr>
        <w:t>are forms of medicalization</w:t>
      </w:r>
      <w:r w:rsidRPr="00DD0218">
        <w:rPr>
          <w:u w:val="single"/>
        </w:rPr>
        <w:t xml:space="preserve"> – forms of medicalization </w:t>
      </w:r>
      <w:r w:rsidRPr="009A3DED">
        <w:rPr>
          <w:b/>
          <w:sz w:val="26"/>
          <w:highlight w:val="green"/>
          <w:u w:val="single"/>
        </w:rPr>
        <w:t>that seem good</w:t>
      </w:r>
      <w:r w:rsidRPr="00DD0218">
        <w:rPr>
          <w:u w:val="single"/>
        </w:rPr>
        <w:t xml:space="preserve"> to many of us. Even many of us who are in general deeply, wholeheartedly critical of the idea that more control is always better, embrace technologies that allow women to determine if and when they will become pregnant. We embrace those technologies not only </w:t>
      </w:r>
      <w:r w:rsidRPr="009A3DED">
        <w:rPr>
          <w:b/>
          <w:sz w:val="26"/>
          <w:highlight w:val="green"/>
          <w:u w:val="single"/>
        </w:rPr>
        <w:t>because</w:t>
      </w:r>
      <w:r w:rsidRPr="00DD0218">
        <w:rPr>
          <w:u w:val="single"/>
        </w:rPr>
        <w:t xml:space="preserve"> we believe that </w:t>
      </w:r>
      <w:r w:rsidRPr="009A3DED">
        <w:rPr>
          <w:b/>
          <w:sz w:val="26"/>
          <w:highlight w:val="green"/>
          <w:u w:val="single"/>
        </w:rPr>
        <w:t>women have a right to self-determination</w:t>
      </w:r>
      <w:r w:rsidRPr="00DD0218">
        <w:rPr>
          <w:u w:val="single"/>
        </w:rPr>
        <w:t xml:space="preserve">, but because we know that women who cannot control if and when they become pregnant are at significantly increased risk of living (along with their children) lives blighted by poverty. For this observer, </w:t>
      </w:r>
      <w:r w:rsidRPr="009A3DED">
        <w:rPr>
          <w:b/>
          <w:sz w:val="26"/>
          <w:highlight w:val="green"/>
          <w:u w:val="single"/>
        </w:rPr>
        <w:t>fertility control counts as a good form of medicalization</w:t>
      </w:r>
      <w:r w:rsidRPr="00DD0218">
        <w:rPr>
          <w:u w:val="single"/>
        </w:rPr>
        <w:t>. Of course, ‘many of us’ isn’t all of us.</w:t>
      </w:r>
      <w:r w:rsidRPr="00DD0218">
        <w:rPr>
          <w:sz w:val="16"/>
        </w:rPr>
        <w:t xml:space="preserve"> Who, though, objects to the process whereby what once was considered chronic pain associated with normal aging came to receive labels like Complex Regional Pain Syndrome (CRPS)?28 Before we could do anything to treat such pain, we construed it as a normal, if difficult part of the aging process. But once it’s technically feasible for healthcare professionals to reduce such pain, the door swings wide open to new diagnostic labels and ‘treatments’. What was once a problem of everyday living becomes a medical problem. It is a classic example of the medicalization process – but, I am suggesting, an example of ‘good’ medicalization. IV. THE MEDICALIZATION OF LOVE In the conclusion of a forthcoming essay, ‘Bioethics and Medicalization,’ the sociologist John Evans, writes: Most scholars of medicalization seem to have reached the normative conclusion that they do not want to live in a world where increasing swaths of human experience are un</w:t>
      </w:r>
      <w:r w:rsidRPr="00DD0218">
        <w:rPr>
          <w:sz w:val="16"/>
        </w:rPr>
        <w:lastRenderedPageBreak/>
        <w:t xml:space="preserve">der the logic of medicine. There are, or should be, experiences that use an older logic, which are under the jurisdiction of another profession or under no jurisdiction at all. We can all fear the medicalization of love (emphasis added).29 At work in Evans’s claim, is the at-first seemingly obvious assumption that medicalizing love is bad, full stop. But I want to suggest that even in the case of love, we need to try to distinguish between good and bad forms of medicalization. Indeed, I want to suggest that in the bioethics literature we can already begin to glimpse progress toward making such a distinction. Even mortal academic foes can sometimes agree on the difference between good and bad forms of medicalization In its characteristically heterocentric and fuddy-duddy tone, in Beyond Therapy the President’s Council on Bioethics offers a scenario that makes a deeply important point. They invite us to imagine a young man at a party who is under the influence of Ecstasy and begins a conversation with a woman he has never met before. He tells her that he loves her and wants to marry her. The Council invites us to imagine that the man means what he says ‘insofar as the feeling he now has is indistinguishable from what he might one day feel when he truly falls in love with a woman.’30 Then the Council asks, ‘Should the fact that this man’s feelings are produced by the drug, rather than inspired by the woman, matter?’ The Council argues that it should matter to the woman and to the man. It should matter to her because she wants to be seen as she truly is, not as the drug makes her seem. She wants recognition. And it should matter to him, too, insofar as he should want his love to be real. As the Council puts it, ‘The young man’s drug induced ‘love’ is not just incomplete – an emotion unconnected with knowledge of and care for the beloved. It is also unfounded, not based on anything – not even visible beauty – from which such emotions normally grow.’ Even we post postmodernists are here thrown back on some version of the distinction between the true and false, authentic and inauthentic. Even we have to accept the inescapability of such a distinction in the context of thinking about the sort of love we want for ourselves and for those we love. We want our feelings of love to grow out of knowledge of and care for the other. We want them to grow out of engaging in activities with the person we love. We want the other’s love for us to be chosen freely. We, even we post postmodernists, don’t want to settle for the feelings that grow out of a drug alone. No one familiar with the bioethics literature will be surprised to find this sort of argument in a report by the President’s Council, which is known both for its critique of self-shaping in general and medicalization in particular. It may be more surprising, however, to find a similar argument being made by enthusiasts about technological self-shaping. In a recent paper, Julian Savulescu and Anders Sandberg define a good marital relationship as ‘one which both parties desire and which gives each pleasure, and allows or facilitates each to lead lives which are objectively valuable.’31 To advance their argument, they make a distinction, which reveals an important value commitment they share with their academic foes, The President’s Council. Savulescu and Sandberg distinguish between using a drug to maintain a loving attachment and using a drug to create such an attachment. Specifically, they endorse using technology to maintain a relationship that is founded on shared perceptions of the goodness of the other, and the shared experiences that grow out of such perceptions, but they reject using technology to create the feelings normally associated with such perceptions and experiences. As the President’s Council might put it, we don’t want the illusion of love, we want the real thing. To make their point, Savulescu and Sandberg even use the language of authenticity, which is as unusual for them as it is usual for the Council. They write, ‘The use of drugs to instill a new love is more likely to create inauthentic love, since the causal reasons for the love may lie in the drug . . . , rather than the particular person loved.’ So at least we can say that, insofar as being without love is a normal, human, non-medical problem, and insofar as both sides would oppose using a technology to remedy that problem by creating a love out of whole cloth (i.e. in the absence of the feelings and experiences normally associated with love), it is fair to say that both sides agree that using a technology to create love out of whole cloth would be a bad form of medicalization. The problem is normal but the medical-technological solution is bad. But can both sides agree on a good form of medicalization? Well, Savulescu and Sandberg say that marriage counseling is a perfectly fine way to maintain a love relationship. The President’s </w:t>
      </w:r>
      <w:r w:rsidRPr="00DD0218">
        <w:rPr>
          <w:sz w:val="16"/>
        </w:rPr>
        <w:lastRenderedPageBreak/>
        <w:t xml:space="preserve">Council doesn’t speak directly to this issue, but I see no evidence that they would disagree. Insofar as relationship difficulties are a normal human problem, and insofar as marriage counseling is sometimes done by people with medical degrees, it seems fair to say that both sides could in principle agree that relationship counseling to maintain a marriage relationship could be a good form of medicalization. While both sides might agree that using words (as in counseling) to treat relationship problems is a good form of medicalization – or at least is not a form of ‘overmedicalization’ – things might become more contested if someone proposed using drugs to remedy those problems. For example, would both sides agree that it is a good form of medicalization for marriage counselors to use Ecstasy to facilitate marriage counseling? (This is not hypothetical; Ecstasy has been used for this purpose.)32 30 President’s Council on Bioethics. 2003. Beyond Therapy: Bioetechnology and the Pursuit of Happiness New York, NY, Regan Books: 253. This is of course a variation on Robert Nozick’s famous ‘experience machine’ thought experiment in Anarchy, State, and Utopia. 31 J. Savulescu &amp; A. Sandberg. Neuroenhancement of Love and Marriage: The Chemicals between Us. Neuroethics 2008; 1: 33–44. 32 S. Braun. 2001. Seeking Insight by Prescription. Cerebrum. 1 April. Available at: http://www.dana.org/news/cerebrum/detail.aspx?id=3046 [accessed 20 Jan 2011]. On Good and Bad Forms of Medicalization 34 © 2011 Blackwell Publishing Ltd. We can imagine that whereas the President’s Council might object, Savulescu and Sandberg would not. Indeed, even if Savulescu and Sandberg would oppose the creation of relationships with drugs, their conception of the appropriate use of drugs to maintain a relationship is far more expansive than the Council’s. Indeed, they invite their readers to imagine a woman who takes herself to be in a good and loving relationship with a man who happens to be promiscuous, and then invite us to accept that, in an effort to maintain her relationship, this woman might autonomously choose to take a drug that allowed her to tolerate her husband’s promiscuity. It strikes me that, for Savulescu and Sandberg to be consistent, they should reject the promiscuity-toleration pill on the same grounds that they rejected a pill that created the feelings of love out of whole cloth. In both cases, rather than facilitating engagement with the world as it really is, the pill distances the relevant parties from the world as it is. Again, however, their published article indicates that they could condone a drug that made the promiscuity of one partner tolerable for the other. But even if Savulescu and Sandberg agreed that, to be consistent, they should reject the promiscuity-toleration drug, I am surely not suggesting that they and the President’s Council agree on precisely how to articulate the difference between good and bad forms of medicalization – or between ‘medicalization’ and ‘over-medicalization.’ I am only suggesting that self-shaping critics and selfshaping enthusiasts do agree – at least implicitly – that we should attempt to articulate that difference. Insofar as some forms of medicalization can maintain or facilitate, as opposed to create or thwart, human relationships and experience, both sides – no matter how different their tones – need some version of that distinction. CODA Early on in this paper, I mentioned Jonah Lehrer’s example of the unhappy woman who was married to an alcoholic man. Following Lehrer, I suggested that construing her normal human unhappiness as depression would be a distressingly bad form of medicalization. No matter how much the medication might attenuate her suffering, that could not justify her becoming complicit in cutting herself off from an important feature of her life as it truly was. In that case, however, ‘the alcoholic husband’ was a sort of prop (not unlike ‘the promiscuous husband’ was for Savulescu and Sandberg). Lehrer and I were using the alcoholic husband to try to understand what we thought of the woman using an antidepressant to manage her unhappiness. But now we can ask, What should our attitude be toward her husband? Would </w:t>
      </w:r>
      <w:r w:rsidRPr="00DD0218">
        <w:rPr>
          <w:sz w:val="16"/>
        </w:rPr>
        <w:lastRenderedPageBreak/>
        <w:t>it be bad to construe his alcoholism – and his accompanying unhappiness – as a medical disorder? Would it be bad to medicalize his bad behavior? I don’t think it would. Above I rehearsed some of the ever-present, very real social and philosophical dangers associated with medicalizing such behavior. I think, however, that if we remain vigilant about the ever-present dangers associated with the process of medicalization, and if the medical model of alcoholism can help someone to remedy the common human problem of excessive drinking, then medicalizing the alcoholic husband’s bad behavior might be good. To the extent that construing his bad behavior as a ‘medical’ problem can help him to take responsibility for his life and to start engaging in the sorts of meaningful relationships and activities that human beings seem to need and want, this seems to be a good form of medicalization This may make me a prime exhibit for (the sociologist) John Evans’s case that ‘bioethics’ has itself become an ‘engine’ of medicalization.33 And perhaps beginning to say out loud that some medicalization can be good puts us at still greater risk of creating exactly what Goethe feared: a world turned into one huge hospital, where everyone is everybody else’s humane nurse. I don’t dismiss or minimize either of those concerns. On the contrary, they trouble me deeply. But if we are committed to ‘ambiguity and complexity’ (as Evans says sociologists are, and I would say we all should be), if we are committed to helping flesh-and-blood human beings to engage in meaningful activities and relationships, then we might have to try to distinguish between good and bad forms of medicalization. That would take time and energy, and would delay the rest we all desire, but it might also be what we owe each other if flourishing for all is what we’re really after.</w:t>
      </w:r>
    </w:p>
    <w:p w14:paraId="09024F47" w14:textId="77777777" w:rsidR="00E76345" w:rsidRDefault="00E76345" w:rsidP="00E76345"/>
    <w:p w14:paraId="39BBAAF8" w14:textId="77777777" w:rsidR="00E42E4C" w:rsidRPr="00E76345" w:rsidRDefault="00E42E4C" w:rsidP="00E76345"/>
    <w:sectPr w:rsidR="00E42E4C" w:rsidRPr="00E7634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803F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634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03F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F62707"/>
  <w14:defaultImageDpi w14:val="300"/>
  <w15:docId w15:val="{F00EFDED-BF9F-C14E-B090-85E6A3272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634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803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803F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803F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F803F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803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03F7"/>
  </w:style>
  <w:style w:type="character" w:customStyle="1" w:styleId="Heading1Char">
    <w:name w:val="Heading 1 Char"/>
    <w:aliases w:val="Pocket Char"/>
    <w:basedOn w:val="DefaultParagraphFont"/>
    <w:link w:val="Heading1"/>
    <w:uiPriority w:val="9"/>
    <w:rsid w:val="00F803F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803F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803F7"/>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F803F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803F7"/>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8"/>
    <w:basedOn w:val="DefaultParagraphFont"/>
    <w:uiPriority w:val="1"/>
    <w:qFormat/>
    <w:rsid w:val="00F803F7"/>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F803F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803F7"/>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
    <w:basedOn w:val="DefaultParagraphFont"/>
    <w:link w:val="NoSpacing"/>
    <w:uiPriority w:val="99"/>
    <w:unhideWhenUsed/>
    <w:rsid w:val="00F803F7"/>
    <w:rPr>
      <w:color w:val="auto"/>
      <w:u w:val="none"/>
    </w:rPr>
  </w:style>
  <w:style w:type="paragraph" w:styleId="DocumentMap">
    <w:name w:val="Document Map"/>
    <w:basedOn w:val="Normal"/>
    <w:link w:val="DocumentMapChar"/>
    <w:uiPriority w:val="99"/>
    <w:semiHidden/>
    <w:unhideWhenUsed/>
    <w:rsid w:val="00F803F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803F7"/>
    <w:rPr>
      <w:rFonts w:ascii="Lucida Grande" w:hAnsi="Lucida Grande" w:cs="Lucida Grande"/>
    </w:rPr>
  </w:style>
  <w:style w:type="paragraph" w:customStyle="1" w:styleId="textbold">
    <w:name w:val="text bold"/>
    <w:basedOn w:val="Normal"/>
    <w:link w:val="Emphasis"/>
    <w:uiPriority w:val="20"/>
    <w:qFormat/>
    <w:rsid w:val="00F803F7"/>
    <w:pPr>
      <w:ind w:left="720"/>
      <w:jc w:val="both"/>
    </w:pPr>
    <w:rPr>
      <w:b/>
      <w:iCs/>
      <w:u w:val="single"/>
    </w:rPr>
  </w:style>
  <w:style w:type="paragraph" w:styleId="ListParagraph">
    <w:name w:val="List Paragraph"/>
    <w:aliases w:val="6 font"/>
    <w:basedOn w:val="Normal"/>
    <w:uiPriority w:val="99"/>
    <w:unhideWhenUsed/>
    <w:qFormat/>
    <w:rsid w:val="00F803F7"/>
    <w:pPr>
      <w:ind w:left="720"/>
      <w:contextualSpacing/>
    </w:p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F803F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26" Type="http://schemas.openxmlformats.org/officeDocument/2006/relationships/hyperlink" Target="https://www.healthaffairs.org/do/10.1377/hblog20190228.636555/full/" TargetMode="External"/><Relationship Id="rId3" Type="http://schemas.openxmlformats.org/officeDocument/2006/relationships/customXml" Target="../customXml/item3.xml"/><Relationship Id="rId21" Type="http://schemas.openxmlformats.org/officeDocument/2006/relationships/hyperlink" Target="https://africasacountry.com/2020/06/decolonizing-the-vaccine"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tatnews.com/2016/06/14/secondary-patent-gilead-sovaldi-harvoni/" TargetMode="External"/><Relationship Id="rId17" Type="http://schemas.openxmlformats.org/officeDocument/2006/relationships/hyperlink" Target="https://www.who.int/news-room/detail/27-02-2017-who-publishes-list-of-bacteria-for-which-new-antibiotics-are-urgently-needed" TargetMode="External"/><Relationship Id="rId25" Type="http://schemas.openxmlformats.org/officeDocument/2006/relationships/hyperlink" Target="https://drive.google.com/file/d/1SdXDFeq9gbuG7zVAP-vzCXgbALIm9W9d/view?usp=sharing" TargetMode="External"/><Relationship Id="rId33" Type="http://schemas.openxmlformats.org/officeDocument/2006/relationships/hyperlink" Target="https://jamanetwork.com/journals/jamainternalmedicine/fullarticle/2109854" TargetMode="Externa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statnews.com/2019/02/11/drug-patent-protection-one-done/" TargetMode="External"/><Relationship Id="rId29" Type="http://schemas.openxmlformats.org/officeDocument/2006/relationships/hyperlink" Target="http://www.piapr.org/clientuploads/PRESENTATIONS/IQVIA_Institute_2018_and_Beyond.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noldventures.org/stories/evergreening-stunts-competition-costs-consumers-and-taxpayers/" TargetMode="External"/><Relationship Id="rId24" Type="http://schemas.openxmlformats.org/officeDocument/2006/relationships/hyperlink" Target="https://medium.com/@liftmode/pharmaceutical-colonialism-3-ways-that-western-medicine-takes-from-indigenous-communities-3a9339b4f24f" TargetMode="External"/><Relationship Id="rId32" Type="http://schemas.openxmlformats.org/officeDocument/2006/relationships/hyperlink" Target="https://www.statista.com/statistics/265085/research-and-development-expenditure-us-pharmaceutical-industry/" TargetMode="Externa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23" Type="http://schemas.openxmlformats.org/officeDocument/2006/relationships/hyperlink" Target="https://www.youtube.com/watch?v=fP-2F9MXjRE" TargetMode="External"/><Relationship Id="rId28" Type="http://schemas.openxmlformats.org/officeDocument/2006/relationships/hyperlink" Target="https://structurecms-staging-psyclone.netdna-ssl.com/client_assets/dwonk/media/attachments/590c/6aa0/6970/2d2d/4182/0000/590c6aa069702d2d41820000.pdf?1493985952" TargetMode="External"/><Relationship Id="rId10" Type="http://schemas.openxmlformats.org/officeDocument/2006/relationships/hyperlink" Target="https://doi.org/10.1093/jlb/lsy022" TargetMode="External"/><Relationship Id="rId19" Type="http://schemas.openxmlformats.org/officeDocument/2006/relationships/hyperlink" Target="https://www.the-american-interest.com/2017/01/12/superbug-pandemics-and-how-to-prevent-them/" TargetMode="External"/><Relationship Id="rId31" Type="http://schemas.openxmlformats.org/officeDocument/2006/relationships/hyperlink" Target="https://www.gao.gov/assets/690/688472.pdf" TargetMode="External"/><Relationship Id="rId4" Type="http://schemas.openxmlformats.org/officeDocument/2006/relationships/customXml" Target="../customXml/item4.xml"/><Relationship Id="rId9" Type="http://schemas.openxmlformats.org/officeDocument/2006/relationships/hyperlink" Target="https://www.statnews.com/2019/02/11/drug-patent-protection-one-done/"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hyperlink" Target="https://www.ncbi.nlm.nih.gov/pmc/articles/PMC6446569/" TargetMode="External"/><Relationship Id="rId27" Type="http://schemas.openxmlformats.org/officeDocument/2006/relationships/hyperlink" Target="https://www.nytimes.com/2011/03/07/business/07drug.html" TargetMode="External"/><Relationship Id="rId30" Type="http://schemas.openxmlformats.org/officeDocument/2006/relationships/hyperlink" Target="https://www.healthaffairs.org/doi/10.1377/hlthaff.2018.05147"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33</Pages>
  <Words>25492</Words>
  <Characters>141738</Characters>
  <Application>Microsoft Office Word</Application>
  <DocSecurity>0</DocSecurity>
  <Lines>1574</Lines>
  <Paragraphs>195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167035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2</cp:revision>
  <dcterms:created xsi:type="dcterms:W3CDTF">2021-09-12T05:20:00Z</dcterms:created>
  <dcterms:modified xsi:type="dcterms:W3CDTF">2021-09-12T05:23:00Z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