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7B489" w14:textId="77777777" w:rsidR="00BC1A49" w:rsidRDefault="00BC1A49" w:rsidP="00BC1A49">
      <w:pPr>
        <w:pStyle w:val="Heading3"/>
      </w:pPr>
      <w:r>
        <w:t>1AC: Innovation</w:t>
      </w:r>
    </w:p>
    <w:p w14:paraId="7C05C06F" w14:textId="77777777" w:rsidR="00BC1A49" w:rsidRDefault="00BC1A49" w:rsidP="00BC1A49">
      <w:pPr>
        <w:pStyle w:val="Heading4"/>
      </w:pPr>
      <w:r>
        <w:t>Advantage 1 is Innovation</w:t>
      </w:r>
    </w:p>
    <w:p w14:paraId="03B46C45" w14:textId="77777777" w:rsidR="00BC1A49" w:rsidRDefault="00BC1A49" w:rsidP="00BC1A49">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BAA55FA" w14:textId="77777777" w:rsidR="00BC1A49" w:rsidRPr="005B38BB" w:rsidRDefault="00BC1A49" w:rsidP="00BC1A49">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0B13988" w14:textId="77777777" w:rsidR="00BC1A49" w:rsidRDefault="00BC1A49" w:rsidP="00BC1A49">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9F8C47C" w14:textId="77777777" w:rsidR="00BC1A49" w:rsidRPr="007E660D" w:rsidRDefault="00BC1A49" w:rsidP="00BC1A49">
      <w:pPr>
        <w:rPr>
          <w:sz w:val="16"/>
        </w:rPr>
      </w:pPr>
    </w:p>
    <w:p w14:paraId="5796BE15" w14:textId="77777777" w:rsidR="00BC1A49" w:rsidRDefault="00BC1A49" w:rsidP="00BC1A49">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4D072157" w14:textId="77777777" w:rsidR="00BC1A49" w:rsidRPr="005B38BB" w:rsidRDefault="00BC1A49" w:rsidP="00BC1A49">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2596EE29" w14:textId="77777777" w:rsidR="00BC1A49" w:rsidRDefault="00BC1A49" w:rsidP="00BC1A49">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t>
      </w:r>
      <w:r w:rsidRPr="007E660D">
        <w:rPr>
          <w:sz w:val="16"/>
        </w:rPr>
        <w:lastRenderedPageBreak/>
        <w:t xml:space="preserve">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2A3B4F6C" w14:textId="77777777" w:rsidR="00BC1A49" w:rsidRDefault="00BC1A49" w:rsidP="00BC1A49">
      <w:pPr>
        <w:rPr>
          <w:sz w:val="16"/>
        </w:rPr>
      </w:pPr>
    </w:p>
    <w:p w14:paraId="4062A260" w14:textId="77777777" w:rsidR="00BC1A49" w:rsidRDefault="00BC1A49" w:rsidP="00BC1A49">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2FC02EF" w14:textId="77777777" w:rsidR="00BC1A49" w:rsidRPr="00791206" w:rsidRDefault="00BC1A49" w:rsidP="00BC1A4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9095E4C" w14:textId="77777777" w:rsidR="00BC1A49" w:rsidRDefault="00BC1A49" w:rsidP="00BC1A49">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w:t>
      </w:r>
      <w:r w:rsidRPr="00E974A9">
        <w:rPr>
          <w:sz w:val="16"/>
        </w:rPr>
        <w:lastRenderedPageBreak/>
        <w:t xml:space="preserve">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 xml:space="preserve">has saved the lives of countless numbers of people with deadly </w:t>
      </w:r>
      <w:r w:rsidRPr="00E974A9">
        <w:rPr>
          <w:sz w:val="16"/>
        </w:rPr>
        <w:lastRenderedPageBreak/>
        <w:t>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37734A6C" w14:textId="77777777" w:rsidR="00BC1A49" w:rsidRPr="00E974A9" w:rsidRDefault="00BC1A49" w:rsidP="00BC1A49">
      <w:pPr>
        <w:rPr>
          <w:sz w:val="16"/>
        </w:rPr>
      </w:pPr>
    </w:p>
    <w:p w14:paraId="5CFAEFA5" w14:textId="77777777" w:rsidR="00BC1A49" w:rsidRDefault="00BC1A49" w:rsidP="00BC1A49">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1C861B0" w14:textId="77777777" w:rsidR="00BC1A49" w:rsidRDefault="00BC1A49" w:rsidP="00BC1A49">
      <w:pPr>
        <w:pStyle w:val="ListParagraph"/>
        <w:numPr>
          <w:ilvl w:val="0"/>
          <w:numId w:val="12"/>
        </w:numPr>
      </w:pPr>
      <w:r>
        <w:t>AT Advantage CPs to solve Drug Prices</w:t>
      </w:r>
    </w:p>
    <w:p w14:paraId="1F586120" w14:textId="77777777" w:rsidR="00BC1A49" w:rsidRDefault="00BC1A49" w:rsidP="00BC1A49">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C92C758" w14:textId="77777777" w:rsidR="00BC1A49" w:rsidRDefault="00BC1A49" w:rsidP="00BC1A49">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lastRenderedPageBreak/>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5F62FB8" w14:textId="77777777" w:rsidR="00BC1A49" w:rsidRPr="006A5D4C" w:rsidRDefault="00BC1A49" w:rsidP="00BC1A49">
      <w:pPr>
        <w:rPr>
          <w:sz w:val="16"/>
        </w:rPr>
      </w:pPr>
    </w:p>
    <w:p w14:paraId="10917AE4" w14:textId="77777777" w:rsidR="00BC1A49" w:rsidRDefault="00BC1A49" w:rsidP="00BC1A49">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38243686" w14:textId="77777777" w:rsidR="00BC1A49" w:rsidRPr="00E2724F" w:rsidRDefault="00BC1A49" w:rsidP="00BC1A49">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604C8746" w14:textId="77777777" w:rsidR="00BC1A49" w:rsidRDefault="00BC1A49" w:rsidP="00BC1A49">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5"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6"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 xml:space="preserve">...to </w:t>
      </w:r>
      <w:r w:rsidRPr="003C32B5">
        <w:rPr>
          <w:rStyle w:val="StyleUnderline"/>
        </w:rPr>
        <w:lastRenderedPageBreak/>
        <w:t>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72EE650A" w14:textId="77777777" w:rsidR="00BC1A49" w:rsidRPr="001948D4" w:rsidRDefault="00BC1A49" w:rsidP="00BC1A49">
      <w:pPr>
        <w:rPr>
          <w:sz w:val="16"/>
        </w:rPr>
      </w:pPr>
    </w:p>
    <w:p w14:paraId="3EA71DF4" w14:textId="77777777" w:rsidR="00BC1A49" w:rsidRPr="00E2724F" w:rsidRDefault="00BC1A49" w:rsidP="00BC1A49">
      <w:pPr>
        <w:pStyle w:val="Heading4"/>
      </w:pPr>
      <w:r>
        <w:t xml:space="preserve">Extinction - generic defense doesn’t apply. </w:t>
      </w:r>
    </w:p>
    <w:p w14:paraId="2C34F415" w14:textId="77777777" w:rsidR="00BC1A49" w:rsidRPr="00A10F89" w:rsidRDefault="00BC1A49" w:rsidP="00BC1A49">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6848653" w14:textId="77777777" w:rsidR="00BC1A49" w:rsidRDefault="00BC1A49" w:rsidP="00BC1A49">
      <w:pPr>
        <w:rPr>
          <w:rStyle w:val="Emphasis"/>
          <w:sz w:val="24"/>
        </w:rPr>
      </w:pPr>
      <w:r w:rsidRPr="00A10F89">
        <w:rPr>
          <w:rStyle w:val="StyleUnderline"/>
          <w:sz w:val="24"/>
        </w:rPr>
        <w:t xml:space="preserve">It is by now no secret that </w:t>
      </w:r>
      <w:r w:rsidRPr="00272531">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272531">
        <w:rPr>
          <w:rStyle w:val="StyleUnderline"/>
          <w:sz w:val="24"/>
        </w:rPr>
        <w:t xml:space="preserve">that people manage to </w:t>
      </w:r>
      <w:r w:rsidRPr="00272531">
        <w:rPr>
          <w:rStyle w:val="Emphasis"/>
          <w:sz w:val="24"/>
        </w:rPr>
        <w:t>ignore anyway</w:t>
      </w:r>
      <w:r w:rsidRPr="00272531">
        <w:rPr>
          <w:rStyle w:val="StyleUnderline"/>
          <w:sz w:val="24"/>
        </w:rPr>
        <w:t xml:space="preserve"> for a raft of </w:t>
      </w:r>
      <w:r w:rsidRPr="00272531">
        <w:rPr>
          <w:rStyle w:val="Emphasis"/>
          <w:sz w:val="24"/>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272531">
        <w:rPr>
          <w:rStyle w:val="StyleUnderline"/>
          <w:sz w:val="24"/>
        </w:rPr>
        <w:t xml:space="preserve">is no longer </w:t>
      </w:r>
      <w:r w:rsidRPr="001B373A">
        <w:rPr>
          <w:rStyle w:val="StyleUnderline"/>
          <w:sz w:val="24"/>
          <w:highlight w:val="green"/>
        </w:rPr>
        <w:t xml:space="preserve">a matter of </w:t>
      </w:r>
      <w:r w:rsidRPr="00272531">
        <w:rPr>
          <w:rStyle w:val="StyleUnderline"/>
          <w:sz w:val="24"/>
        </w:rPr>
        <w:t xml:space="preserve">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w:t>
      </w:r>
      <w:r w:rsidRPr="00A10F89">
        <w:rPr>
          <w:rStyle w:val="StyleUnderline"/>
          <w:sz w:val="24"/>
        </w:rPr>
        <w:lastRenderedPageBreak/>
        <w:t xml:space="preserve">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664D81">
        <w:rPr>
          <w:rStyle w:val="StyleUnderline"/>
          <w:sz w:val="24"/>
        </w:rPr>
        <w:t xml:space="preserve">deployed antimicrobial products </w:t>
      </w:r>
      <w:r w:rsidRPr="001B373A">
        <w:rPr>
          <w:rStyle w:val="StyleUnderline"/>
          <w:sz w:val="24"/>
          <w:highlight w:val="green"/>
        </w:rPr>
        <w:t>on an industrial scale</w:t>
      </w:r>
      <w:r w:rsidRPr="00A10F89">
        <w:rPr>
          <w:rStyle w:val="StyleUnderline"/>
          <w:sz w:val="24"/>
        </w:rPr>
        <w:t xml:space="preserve"> for a long time now, the result being a sharp rise in iatrogenic bacterial illnesses. </w:t>
      </w:r>
      <w:r w:rsidRPr="00664D81">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64D81">
        <w:rPr>
          <w:rStyle w:val="Emphasis"/>
          <w:sz w:val="24"/>
        </w:rPr>
        <w:t>something as simple as</w:t>
      </w:r>
      <w:r w:rsidRPr="001B373A">
        <w:rPr>
          <w:rStyle w:val="Emphasis"/>
          <w:sz w:val="24"/>
          <w:highlight w:val="green"/>
        </w:rPr>
        <w:t xml:space="preserve">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w:t>
      </w:r>
      <w:r w:rsidRPr="0010630F">
        <w:rPr>
          <w:sz w:val="16"/>
        </w:rPr>
        <w:lastRenderedPageBreak/>
        <w:t xml:space="preserve">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w:t>
      </w:r>
      <w:r w:rsidRPr="0010630F">
        <w:rPr>
          <w:sz w:val="16"/>
        </w:rPr>
        <w:lastRenderedPageBreak/>
        <w:t xml:space="preserve">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664D81">
        <w:rPr>
          <w:rStyle w:val="StyleUnderline"/>
          <w:bCs/>
          <w:sz w:val="24"/>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t>
      </w:r>
      <w:r w:rsidRPr="00664D81">
        <w:rPr>
          <w:rStyle w:val="StyleUnderline"/>
          <w:bCs/>
          <w:sz w:val="24"/>
          <w:highlight w:val="green"/>
        </w:rPr>
        <w:t>which it can</w:t>
      </w:r>
      <w:r w:rsidRPr="0010630F">
        <w:rPr>
          <w:rStyle w:val="StyleUnderline"/>
          <w:bCs/>
          <w:sz w:val="24"/>
        </w:rPr>
        <w:t xml:space="preserve">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664D81">
        <w:rPr>
          <w:rStyle w:val="StyleUnderline"/>
          <w:bCs/>
          <w:sz w:val="24"/>
        </w:rPr>
        <w:t xml:space="preserve">result is that its response to the next major disease outbreak is likely to be as 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t>
      </w:r>
      <w:r w:rsidRPr="0010630F">
        <w:rPr>
          <w:sz w:val="16"/>
        </w:rPr>
        <w:lastRenderedPageBreak/>
        <w:t xml:space="preserve">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64D81">
        <w:rPr>
          <w:rStyle w:val="Emphasis"/>
          <w:sz w:val="24"/>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 xml:space="preserve">move through </w:t>
      </w:r>
      <w:r w:rsidRPr="00664D81">
        <w:rPr>
          <w:rStyle w:val="Emphasis"/>
          <w:sz w:val="24"/>
        </w:rPr>
        <w:t>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w:t>
      </w:r>
      <w:r w:rsidRPr="00664D81">
        <w:rPr>
          <w:rStyle w:val="Emphasis"/>
          <w:sz w:val="24"/>
          <w:highlight w:val="green"/>
        </w:rPr>
        <w:t>become</w:t>
      </w:r>
      <w:r w:rsidRPr="00664D81">
        <w:rPr>
          <w:rStyle w:val="Emphasis"/>
          <w:sz w:val="24"/>
        </w:rPr>
        <w:t xml:space="preserve"> </w:t>
      </w:r>
      <w:r w:rsidRPr="001B373A">
        <w:rPr>
          <w:rStyle w:val="Emphasis"/>
          <w:sz w:val="24"/>
          <w:highlight w:val="green"/>
        </w:rPr>
        <w:t xml:space="preserve">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2521D693" w14:textId="77777777" w:rsidR="00BC1A49" w:rsidRPr="00A10F89" w:rsidRDefault="00BC1A49" w:rsidP="00BC1A49">
      <w:pPr>
        <w:rPr>
          <w:b/>
          <w:iCs/>
          <w:u w:val="single"/>
          <w:bdr w:val="single" w:sz="18" w:space="0" w:color="auto"/>
        </w:rPr>
      </w:pPr>
    </w:p>
    <w:p w14:paraId="1E3196A1" w14:textId="77777777" w:rsidR="00BC1A49" w:rsidRDefault="00BC1A49" w:rsidP="00BC1A49">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6F6C4E11" w14:textId="77777777" w:rsidR="00BC1A49" w:rsidRPr="00CB1B2A" w:rsidRDefault="00BC1A49" w:rsidP="00BC1A49">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8FBC921" w14:textId="77777777" w:rsidR="00BC1A49" w:rsidRDefault="00BC1A49" w:rsidP="00BC1A49">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w:t>
      </w:r>
      <w:r w:rsidRPr="0010630F">
        <w:rPr>
          <w:sz w:val="16"/>
        </w:rPr>
        <w:lastRenderedPageBreak/>
        <w:t xml:space="preserve">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5E5FC0A4" w14:textId="77777777" w:rsidR="00BC1A49" w:rsidRDefault="00BC1A49" w:rsidP="00BC1A49">
      <w:pPr>
        <w:rPr>
          <w:u w:val="single"/>
        </w:rPr>
      </w:pPr>
    </w:p>
    <w:p w14:paraId="1A6E42A0" w14:textId="77777777" w:rsidR="00BC1A49" w:rsidRPr="00F038BA" w:rsidRDefault="00BC1A49" w:rsidP="00BC1A49">
      <w:pPr>
        <w:pStyle w:val="Heading4"/>
      </w:pPr>
      <w:r w:rsidRPr="00F038BA">
        <w:t>Climate change destroys the world.</w:t>
      </w:r>
    </w:p>
    <w:p w14:paraId="12FEAEF2" w14:textId="77777777" w:rsidR="00BC1A49" w:rsidRPr="00F038BA" w:rsidRDefault="00BC1A49" w:rsidP="00BC1A49">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0" w:history="1">
        <w:r w:rsidRPr="00F038BA">
          <w:rPr>
            <w:rStyle w:val="Hyperlink"/>
          </w:rPr>
          <w:t>https://www.livescience.com/65633-climate-change-dooms-humans-by-2050.html</w:t>
        </w:r>
      </w:hyperlink>
      <w:r w:rsidRPr="00F038BA">
        <w:t xml:space="preserve"> JW</w:t>
      </w:r>
    </w:p>
    <w:p w14:paraId="4F8A43F1" w14:textId="77777777" w:rsidR="00BC1A49" w:rsidRPr="00F038BA" w:rsidRDefault="00BC1A49" w:rsidP="00BC1A49">
      <w:pPr>
        <w:rPr>
          <w:u w:val="single"/>
        </w:rPr>
      </w:pPr>
      <w:r w:rsidRPr="00F038BA">
        <w:t>**</w:t>
      </w:r>
      <w:r w:rsidRPr="00F038BA">
        <w:rPr>
          <w:u w:val="single"/>
        </w:rPr>
        <w:t>Cites and talks about the Spratt and Dunlop study</w:t>
      </w:r>
    </w:p>
    <w:p w14:paraId="065D6014" w14:textId="77777777" w:rsidR="00BC1A49" w:rsidRPr="005B2064" w:rsidRDefault="00BC1A49" w:rsidP="00BC1A49">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21"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473B857B" w14:textId="77777777" w:rsidR="00BC1A49" w:rsidRPr="005B2064" w:rsidRDefault="00BC1A49" w:rsidP="00BC1A49">
      <w:pPr>
        <w:rPr>
          <w:color w:val="000000" w:themeColor="text1"/>
          <w:sz w:val="16"/>
        </w:rPr>
      </w:pPr>
      <w:r w:rsidRPr="005B2064">
        <w:rPr>
          <w:color w:val="000000" w:themeColor="text1"/>
          <w:sz w:val="16"/>
        </w:rPr>
        <w:t>How the world ends</w:t>
      </w:r>
    </w:p>
    <w:p w14:paraId="517C8B96" w14:textId="77777777" w:rsidR="00BC1A49" w:rsidRPr="005B2064" w:rsidRDefault="00BC1A49" w:rsidP="00BC1A49">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22"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3203D368" w14:textId="77777777" w:rsidR="00BC1A49" w:rsidRPr="005B2064" w:rsidRDefault="00BC1A49" w:rsidP="00BC1A49">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23"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57D2156C" w14:textId="77777777" w:rsidR="00BC1A49" w:rsidRPr="00F038BA" w:rsidRDefault="00BC1A49" w:rsidP="00BC1A49">
      <w:pPr>
        <w:rPr>
          <w:color w:val="000000" w:themeColor="text1"/>
          <w:u w:val="single"/>
        </w:rPr>
      </w:pPr>
      <w:r w:rsidRPr="005B2064">
        <w:rPr>
          <w:color w:val="000000" w:themeColor="text1"/>
          <w:sz w:val="16"/>
        </w:rPr>
        <w:lastRenderedPageBreak/>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318CA581" w14:textId="77777777" w:rsidR="00BC1A49" w:rsidRPr="00F038BA" w:rsidRDefault="00BC1A49" w:rsidP="00BC1A49">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4"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7BB61476" w14:textId="77777777" w:rsidR="00BC1A49" w:rsidRPr="00F038BA" w:rsidRDefault="00BC1A49" w:rsidP="00BC1A49">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133BE177" w14:textId="77777777" w:rsidR="00BC1A49" w:rsidRDefault="00BC1A49" w:rsidP="00BC1A49">
      <w:pPr>
        <w:rPr>
          <w:u w:val="single"/>
        </w:rPr>
      </w:pPr>
    </w:p>
    <w:p w14:paraId="7B454999" w14:textId="77777777" w:rsidR="00BC1A49" w:rsidRDefault="00BC1A49" w:rsidP="00BC1A49">
      <w:pPr>
        <w:rPr>
          <w:u w:val="single"/>
        </w:rPr>
      </w:pPr>
    </w:p>
    <w:p w14:paraId="099F9EF6" w14:textId="77777777" w:rsidR="00BC1A49" w:rsidRDefault="00BC1A49" w:rsidP="00BC1A49">
      <w:pPr>
        <w:pStyle w:val="Heading3"/>
      </w:pPr>
      <w:r>
        <w:lastRenderedPageBreak/>
        <w:t>1AC: Plan</w:t>
      </w:r>
    </w:p>
    <w:p w14:paraId="4BA1FF89" w14:textId="77777777" w:rsidR="00BC1A49" w:rsidRDefault="00BC1A49" w:rsidP="00BC1A49">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20D4FF24" w14:textId="4B1892B8" w:rsidR="00BC1A49" w:rsidRDefault="00BC1A49" w:rsidP="00BC1A49">
      <w:r>
        <w:t>Ask in CX for spec</w:t>
      </w:r>
    </w:p>
    <w:p w14:paraId="6BCC2556" w14:textId="77777777" w:rsidR="00BC1A49" w:rsidRPr="006C53E1" w:rsidRDefault="00BC1A49" w:rsidP="00BC1A49">
      <w:pPr>
        <w:pStyle w:val="Heading4"/>
      </w:pPr>
      <w:r>
        <w:t xml:space="preserve">The Plan </w:t>
      </w:r>
      <w:r>
        <w:rPr>
          <w:u w:val="single"/>
        </w:rPr>
        <w:t>solves Evergreening</w:t>
      </w:r>
      <w:r>
        <w:t>.</w:t>
      </w:r>
    </w:p>
    <w:p w14:paraId="11C153D9" w14:textId="77777777" w:rsidR="00BC1A49" w:rsidRPr="005B38BB" w:rsidRDefault="00BC1A49" w:rsidP="00BC1A49">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0BA6C32" w14:textId="77777777" w:rsidR="00BC1A49" w:rsidRDefault="00BC1A49" w:rsidP="00BC1A49">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AD59520" w14:textId="77777777" w:rsidR="00BC1A49" w:rsidRPr="0072187F" w:rsidRDefault="00BC1A49" w:rsidP="00BC1A49">
      <w:pPr>
        <w:rPr>
          <w:sz w:val="16"/>
        </w:rPr>
      </w:pPr>
    </w:p>
    <w:p w14:paraId="7EC6DA17" w14:textId="77777777" w:rsidR="00BC1A49" w:rsidRDefault="00BC1A49" w:rsidP="00BC1A49">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DA9B305" w14:textId="77777777" w:rsidR="00BC1A49" w:rsidRPr="00791206" w:rsidRDefault="00BC1A49" w:rsidP="00BC1A49">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2459AA9" w14:textId="77777777" w:rsidR="00BC1A49" w:rsidRDefault="00BC1A49" w:rsidP="00BC1A49">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34B290D" w14:textId="77777777" w:rsidR="00BC1A49" w:rsidRDefault="00BC1A49" w:rsidP="00BC1A49">
      <w:pPr>
        <w:rPr>
          <w:u w:val="single"/>
        </w:rPr>
      </w:pPr>
    </w:p>
    <w:p w14:paraId="1572A188" w14:textId="77777777" w:rsidR="00BC1A49" w:rsidRDefault="00BC1A49" w:rsidP="00BC1A49">
      <w:pPr>
        <w:pStyle w:val="Heading4"/>
      </w:pPr>
      <w:r>
        <w:lastRenderedPageBreak/>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69AB8EA8" w14:textId="77777777" w:rsidR="00BC1A49" w:rsidRPr="001A2A32" w:rsidRDefault="00BC1A49" w:rsidP="00BC1A49">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9. “A Shortfall In Innovation Is The Cause Of High Drug Prices”</w:t>
      </w:r>
      <w:r>
        <w:t xml:space="preserve">. </w:t>
      </w:r>
      <w:hyperlink r:id="rId26" w:history="1">
        <w:r w:rsidRPr="001A2A32">
          <w:rPr>
            <w:rStyle w:val="Hyperlink"/>
          </w:rPr>
          <w:t>https://www.healthaffairs.org/do/10.1377/hblog20190228.636555/full/</w:t>
        </w:r>
      </w:hyperlink>
      <w:r w:rsidRPr="001A2A32">
        <w:t xml:space="preserve">] Dhruv </w:t>
      </w:r>
    </w:p>
    <w:p w14:paraId="758CC255" w14:textId="77777777" w:rsidR="00BC1A49" w:rsidRPr="001A2A32" w:rsidRDefault="00BC1A49" w:rsidP="00BC1A49">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And </w:t>
      </w:r>
      <w:r w:rsidRPr="001A2A32">
        <w:rPr>
          <w:rStyle w:val="Emphasis"/>
        </w:rPr>
        <w:t>Innovation</w:t>
      </w:r>
    </w:p>
    <w:p w14:paraId="34082806" w14:textId="77777777" w:rsidR="00BC1A49" w:rsidRPr="001A2A32" w:rsidRDefault="00BC1A49" w:rsidP="00BC1A49">
      <w:pPr>
        <w:rPr>
          <w:sz w:val="16"/>
        </w:rPr>
      </w:pPr>
      <w:r w:rsidRPr="001A2A32">
        <w:rPr>
          <w:sz w:val="16"/>
        </w:rPr>
        <w:t>Each year the drug industry loses revenues because the monopolies on older medicines expire and they become available as low-cost generics. For at least the </w:t>
      </w:r>
      <w:hyperlink r:id="rId27"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1B373A">
        <w:rPr>
          <w:rStyle w:val="StyleUnderline"/>
          <w:highlight w:val="green"/>
        </w:rPr>
        <w:t>new drugs launched during the last decade are</w:t>
      </w:r>
      <w:r w:rsidRPr="001A2A32">
        <w:rPr>
          <w:rStyle w:val="StyleUnderline"/>
        </w:rPr>
        <w:t xml:space="preserve"> mostly </w:t>
      </w:r>
      <w:r w:rsidRPr="001B373A">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37F42C72" w14:textId="77777777" w:rsidR="00BC1A49" w:rsidRPr="001A2A32" w:rsidRDefault="00BC1A49" w:rsidP="00BC1A49">
      <w:pPr>
        <w:rPr>
          <w:sz w:val="16"/>
        </w:rPr>
      </w:pPr>
      <w:r w:rsidRPr="001A2A32">
        <w:rPr>
          <w:rStyle w:val="StyleUnderline"/>
        </w:rPr>
        <w:t>To avoid reporting lower revenue</w:t>
      </w:r>
      <w:r w:rsidRPr="001A2A32">
        <w:rPr>
          <w:sz w:val="16"/>
        </w:rPr>
        <w:t xml:space="preserve"> and profits, </w:t>
      </w:r>
      <w:r w:rsidRPr="001B373A">
        <w:rPr>
          <w:rStyle w:val="StyleUnderline"/>
          <w:highlight w:val="green"/>
        </w:rPr>
        <w:t>drug manufacturers have been imposing large</w:t>
      </w:r>
      <w:r w:rsidRPr="001A2A32">
        <w:rPr>
          <w:sz w:val="16"/>
        </w:rPr>
        <w:t xml:space="preserve"> annual </w:t>
      </w:r>
      <w:r w:rsidRPr="001B373A">
        <w:rPr>
          <w:rStyle w:val="Emphasis"/>
          <w:highlight w:val="green"/>
        </w:rPr>
        <w:t>price increases</w:t>
      </w:r>
      <w:r w:rsidRPr="001B373A">
        <w:rPr>
          <w:sz w:val="16"/>
          <w:highlight w:val="green"/>
        </w:rPr>
        <w:t>,</w:t>
      </w:r>
      <w:r w:rsidRPr="001A2A32">
        <w:rPr>
          <w:sz w:val="16"/>
        </w:rPr>
        <w:t xml:space="preserve"> often 10 percent or more, </w:t>
      </w:r>
      <w:r w:rsidRPr="001B373A">
        <w:rPr>
          <w:rStyle w:val="StyleUnderline"/>
          <w:highlight w:val="green"/>
        </w:rPr>
        <w:t>on</w:t>
      </w:r>
      <w:r w:rsidRPr="001A2A32">
        <w:rPr>
          <w:rStyle w:val="StyleUnderline"/>
        </w:rPr>
        <w:t xml:space="preserve"> all </w:t>
      </w:r>
      <w:r w:rsidRPr="001B373A">
        <w:rPr>
          <w:rStyle w:val="StyleUnderline"/>
          <w:highlight w:val="green"/>
        </w:rPr>
        <w:t>drugs</w:t>
      </w:r>
      <w:r w:rsidRPr="001A2A32">
        <w:rPr>
          <w:sz w:val="16"/>
        </w:rPr>
        <w:t xml:space="preserve"> that remain </w:t>
      </w:r>
      <w:r w:rsidRPr="001B373A">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to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8" w:tgtFrame="_blank" w:history="1">
        <w:r w:rsidRPr="001A2A32">
          <w:rPr>
            <w:rStyle w:val="Hyperlink"/>
            <w:sz w:val="16"/>
          </w:rPr>
          <w:t>reports</w:t>
        </w:r>
      </w:hyperlink>
      <w:r w:rsidRPr="001A2A32">
        <w:rPr>
          <w:sz w:val="16"/>
        </w:rPr>
        <w:t> on medicine use show for the decade from 2008-2017:</w:t>
      </w:r>
    </w:p>
    <w:p w14:paraId="2D59E915" w14:textId="77777777" w:rsidR="00BC1A49" w:rsidRPr="001A2A32" w:rsidRDefault="00BC1A49" w:rsidP="00BC1A49">
      <w:pPr>
        <w:rPr>
          <w:sz w:val="16"/>
          <w:szCs w:val="18"/>
        </w:rPr>
      </w:pPr>
      <w:r w:rsidRPr="001A2A32">
        <w:rPr>
          <w:sz w:val="16"/>
          <w:szCs w:val="18"/>
        </w:rPr>
        <w:t>Lost revenue from monopoly expirations was </w:t>
      </w:r>
      <w:hyperlink r:id="rId29" w:tgtFrame="_blank" w:history="1">
        <w:r w:rsidRPr="001A2A32">
          <w:rPr>
            <w:rStyle w:val="Hyperlink"/>
            <w:sz w:val="16"/>
            <w:szCs w:val="18"/>
          </w:rPr>
          <w:t>$185 billion</w:t>
        </w:r>
      </w:hyperlink>
      <w:r w:rsidRPr="001A2A32">
        <w:rPr>
          <w:sz w:val="16"/>
          <w:szCs w:val="18"/>
        </w:rPr>
        <w:t> whereas revenue gained from new medicines was only $169 billion.</w:t>
      </w:r>
    </w:p>
    <w:p w14:paraId="6D4F9208" w14:textId="77777777" w:rsidR="00BC1A49" w:rsidRPr="001A2A32" w:rsidRDefault="00BC1A49" w:rsidP="00BC1A49">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20A24115" w14:textId="77777777" w:rsidR="00BC1A49" w:rsidRPr="001A2A32" w:rsidRDefault="00BC1A49" w:rsidP="00BC1A49">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0BA785FE" w14:textId="77777777" w:rsidR="00BC1A49" w:rsidRPr="001A2A32" w:rsidRDefault="00BC1A49" w:rsidP="00BC1A49">
      <w:pPr>
        <w:rPr>
          <w:sz w:val="16"/>
          <w:szCs w:val="18"/>
        </w:rPr>
      </w:pPr>
      <w:r w:rsidRPr="001A2A32">
        <w:rPr>
          <w:sz w:val="16"/>
          <w:szCs w:val="18"/>
        </w:rPr>
        <w:t>Generic drug use rose from 72 percent to 90 percent of all prescriptions.</w:t>
      </w:r>
    </w:p>
    <w:p w14:paraId="34CC2010" w14:textId="77777777" w:rsidR="00BC1A49" w:rsidRPr="001A2A32" w:rsidRDefault="00BC1A49" w:rsidP="00BC1A49">
      <w:pPr>
        <w:rPr>
          <w:sz w:val="16"/>
        </w:rPr>
      </w:pPr>
      <w:r w:rsidRPr="001A2A32">
        <w:rPr>
          <w:sz w:val="16"/>
        </w:rPr>
        <w:t>Many commentators, including an article by </w:t>
      </w:r>
      <w:hyperlink r:id="rId30" w:tgtFrame="_blank" w:history="1">
        <w:r w:rsidRPr="001A2A32">
          <w:rPr>
            <w:rStyle w:val="Hyperlink"/>
            <w:sz w:val="16"/>
          </w:rPr>
          <w:t>Hernandez et. al</w:t>
        </w:r>
      </w:hyperlink>
      <w:r w:rsidRPr="001A2A32">
        <w:rPr>
          <w:sz w:val="16"/>
        </w:rPr>
        <w:t xml:space="preserve"> in the January 2019 issue of Health Affairs, have noted that </w:t>
      </w:r>
      <w:r w:rsidRPr="001B373A">
        <w:rPr>
          <w:rStyle w:val="StyleUnderline"/>
          <w:highlight w:val="green"/>
        </w:rPr>
        <w:t>price increases</w:t>
      </w:r>
      <w:r w:rsidRPr="001A2A32">
        <w:rPr>
          <w:rStyle w:val="StyleUnderline"/>
        </w:rPr>
        <w:t xml:space="preserve"> </w:t>
      </w:r>
      <w:r w:rsidRPr="001B373A">
        <w:rPr>
          <w:rStyle w:val="StyleUnderline"/>
          <w:highlight w:val="green"/>
        </w:rPr>
        <w:t>have been</w:t>
      </w:r>
      <w:r w:rsidRPr="001A2A32">
        <w:rPr>
          <w:rStyle w:val="StyleUnderline"/>
        </w:rPr>
        <w:t xml:space="preserve"> an </w:t>
      </w:r>
      <w:r w:rsidRPr="001B373A">
        <w:rPr>
          <w:rStyle w:val="Emphasis"/>
          <w:highlight w:val="green"/>
        </w:rPr>
        <w:t>important</w:t>
      </w:r>
      <w:r w:rsidRPr="001A2A32">
        <w:rPr>
          <w:rStyle w:val="Emphasis"/>
        </w:rPr>
        <w:t xml:space="preserve"> factor</w:t>
      </w:r>
      <w:r w:rsidRPr="001A2A32">
        <w:rPr>
          <w:rStyle w:val="StyleUnderline"/>
        </w:rPr>
        <w:t xml:space="preserve"> </w:t>
      </w:r>
      <w:r w:rsidRPr="001B373A">
        <w:rPr>
          <w:rStyle w:val="StyleUnderline"/>
          <w:highlight w:val="green"/>
        </w:rPr>
        <w:t>in</w:t>
      </w:r>
      <w:r w:rsidRPr="001A2A32">
        <w:rPr>
          <w:rStyle w:val="StyleUnderline"/>
        </w:rPr>
        <w:t xml:space="preserve"> the </w:t>
      </w:r>
      <w:r w:rsidRPr="001B373A">
        <w:rPr>
          <w:rStyle w:val="Emphasis"/>
          <w:highlight w:val="green"/>
        </w:rPr>
        <w:t>rising cost of drugs</w:t>
      </w:r>
      <w:r w:rsidRPr="001A2A32">
        <w:rPr>
          <w:sz w:val="16"/>
        </w:rPr>
        <w:t xml:space="preserve">. What this data makes clear is that </w:t>
      </w:r>
      <w:r w:rsidRPr="001B373A">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1B373A">
        <w:rPr>
          <w:rStyle w:val="StyleUnderline"/>
          <w:highlight w:val="green"/>
        </w:rPr>
        <w:t>the overall cost of</w:t>
      </w:r>
      <w:r w:rsidRPr="001A2A32">
        <w:rPr>
          <w:rStyle w:val="StyleUnderline"/>
        </w:rPr>
        <w:t xml:space="preserve"> prescription </w:t>
      </w:r>
      <w:r w:rsidRPr="001B373A">
        <w:rPr>
          <w:rStyle w:val="StyleUnderline"/>
          <w:highlight w:val="green"/>
        </w:rPr>
        <w:t xml:space="preserve">drugs would have </w:t>
      </w:r>
      <w:r w:rsidRPr="001B373A">
        <w:rPr>
          <w:rStyle w:val="Emphasis"/>
          <w:highlight w:val="green"/>
        </w:rPr>
        <w:t>declined</w:t>
      </w:r>
      <w:r w:rsidRPr="001A2A32">
        <w:rPr>
          <w:rStyle w:val="StyleUnderline"/>
        </w:rPr>
        <w:t xml:space="preserve"> over the last decade</w:t>
      </w:r>
      <w:r w:rsidRPr="001A2A32">
        <w:rPr>
          <w:sz w:val="16"/>
        </w:rPr>
        <w:t xml:space="preserve"> as a result of the large increase in the percentage of prescriptions filled with a generic medicine.</w:t>
      </w:r>
    </w:p>
    <w:p w14:paraId="15F6E7E6" w14:textId="77777777" w:rsidR="00BC1A49" w:rsidRPr="001A2A32" w:rsidRDefault="00BC1A49" w:rsidP="00BC1A49">
      <w:pPr>
        <w:rPr>
          <w:sz w:val="16"/>
        </w:rPr>
      </w:pPr>
      <w:r w:rsidRPr="001B373A">
        <w:rPr>
          <w:rStyle w:val="StyleUnderline"/>
          <w:highlight w:val="green"/>
        </w:rPr>
        <w:t>Price increases</w:t>
      </w:r>
      <w:r w:rsidRPr="001A2A32">
        <w:rPr>
          <w:sz w:val="16"/>
        </w:rPr>
        <w:t xml:space="preserve"> largely </w:t>
      </w:r>
      <w:r w:rsidRPr="001B373A">
        <w:rPr>
          <w:rStyle w:val="StyleUnderline"/>
          <w:highlight w:val="green"/>
        </w:rPr>
        <w:t>fueled profits rather than</w:t>
      </w:r>
      <w:r w:rsidRPr="001A2A32">
        <w:rPr>
          <w:rStyle w:val="StyleUnderline"/>
        </w:rPr>
        <w:t xml:space="preserve"> </w:t>
      </w:r>
      <w:r w:rsidRPr="001A2A32">
        <w:rPr>
          <w:rStyle w:val="Emphasis"/>
        </w:rPr>
        <w:t xml:space="preserve">additional </w:t>
      </w:r>
      <w:r w:rsidRPr="001B373A">
        <w:rPr>
          <w:rStyle w:val="Emphasis"/>
          <w:highlight w:val="green"/>
        </w:rPr>
        <w:t>research spending</w:t>
      </w:r>
      <w:r w:rsidRPr="001A2A32">
        <w:rPr>
          <w:sz w:val="16"/>
        </w:rPr>
        <w:t>. According to the </w:t>
      </w:r>
      <w:hyperlink r:id="rId31"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32"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3C2B0D1D" w14:textId="77777777" w:rsidR="00BC1A49" w:rsidRDefault="00BC1A49" w:rsidP="00BC1A49">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33"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1B373A">
        <w:rPr>
          <w:rStyle w:val="StyleUnderline"/>
          <w:highlight w:val="green"/>
        </w:rPr>
        <w:t xml:space="preserve">length of these monopolies has been </w:t>
      </w:r>
      <w:r w:rsidRPr="001B373A">
        <w:rPr>
          <w:rStyle w:val="Emphasis"/>
          <w:highlight w:val="green"/>
        </w:rPr>
        <w:t>augmented</w:t>
      </w:r>
      <w:r w:rsidRPr="001B373A">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w:t>
      </w:r>
      <w:r w:rsidRPr="001A2A32">
        <w:rPr>
          <w:sz w:val="16"/>
        </w:rPr>
        <w:lastRenderedPageBreak/>
        <w:t>competitive products, and “</w:t>
      </w:r>
      <w:r w:rsidRPr="001B373A">
        <w:rPr>
          <w:rStyle w:val="Emphasis"/>
          <w:highlight w:val="green"/>
        </w:rPr>
        <w:t>patent evergreening</w:t>
      </w:r>
      <w:r w:rsidRPr="001A2A32">
        <w:rPr>
          <w:sz w:val="16"/>
        </w:rPr>
        <w:t>,” i.e. obtaining numerous secondary patents of dubious quality to delay competition.   </w:t>
      </w:r>
      <w:r w:rsidRPr="001A2A32">
        <w:rPr>
          <w:rStyle w:val="StyleUnderline"/>
        </w:rPr>
        <w:t xml:space="preserve">Longer </w:t>
      </w:r>
      <w:r w:rsidRPr="001B373A">
        <w:rPr>
          <w:rStyle w:val="StyleUnderline"/>
          <w:highlight w:val="green"/>
        </w:rPr>
        <w:t>monopolies</w:t>
      </w:r>
      <w:r w:rsidRPr="001A2A32">
        <w:rPr>
          <w:rStyle w:val="StyleUnderline"/>
        </w:rPr>
        <w:t xml:space="preserve"> appear to be a </w:t>
      </w:r>
      <w:r w:rsidRPr="001B373A">
        <w:rPr>
          <w:rStyle w:val="Emphasis"/>
          <w:highlight w:val="green"/>
        </w:rPr>
        <w:t>substitute</w:t>
      </w:r>
      <w:r w:rsidRPr="001A2A32">
        <w:rPr>
          <w:rStyle w:val="StyleUnderline"/>
        </w:rPr>
        <w:t xml:space="preserve"> rather than an incentive for </w:t>
      </w:r>
      <w:r w:rsidRPr="001B373A">
        <w:rPr>
          <w:rStyle w:val="Emphasis"/>
          <w:highlight w:val="green"/>
        </w:rPr>
        <w:t>innovation</w:t>
      </w:r>
      <w:r w:rsidRPr="001B373A">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1B373A">
        <w:rPr>
          <w:rStyle w:val="StyleUnderline"/>
          <w:highlight w:val="green"/>
        </w:rPr>
        <w:t>investing in</w:t>
      </w:r>
      <w:r w:rsidRPr="001A2A32">
        <w:rPr>
          <w:rStyle w:val="StyleUnderline"/>
        </w:rPr>
        <w:t xml:space="preserve"> the </w:t>
      </w:r>
      <w:r w:rsidRPr="001A2A32">
        <w:rPr>
          <w:rStyle w:val="Emphasis"/>
        </w:rPr>
        <w:t xml:space="preserve">discovery of </w:t>
      </w:r>
      <w:r w:rsidRPr="001B373A">
        <w:rPr>
          <w:rStyle w:val="Emphasis"/>
          <w:highlight w:val="green"/>
        </w:rPr>
        <w:t>new medicines</w:t>
      </w:r>
      <w:r w:rsidRPr="001A2A32">
        <w:rPr>
          <w:sz w:val="16"/>
        </w:rPr>
        <w:t>.</w:t>
      </w:r>
    </w:p>
    <w:p w14:paraId="0C04D37F" w14:textId="7A5BA639" w:rsidR="00E42E4C" w:rsidRDefault="00BC1A49" w:rsidP="00BC1A49">
      <w:pPr>
        <w:pStyle w:val="Heading3"/>
      </w:pPr>
      <w:r>
        <w:lastRenderedPageBreak/>
        <w:t>1AC FWK</w:t>
      </w:r>
    </w:p>
    <w:p w14:paraId="752A0C95" w14:textId="39B3521C" w:rsidR="00BC1A49" w:rsidRDefault="00BC1A49" w:rsidP="00BC1A49">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625B93C9" w14:textId="00C3DE0B" w:rsidR="00BC1A49" w:rsidRPr="00255F53" w:rsidRDefault="00BC1A49" w:rsidP="00BC1A49">
      <w:pPr>
        <w:pStyle w:val="Heading4"/>
        <w:rPr>
          <w:rFonts w:asciiTheme="majorHAnsi" w:hAnsiTheme="majorHAnsi" w:cstheme="majorHAnsi"/>
        </w:rPr>
      </w:pPr>
      <w:r w:rsidRPr="00255F53">
        <w:rPr>
          <w:rFonts w:asciiTheme="majorHAnsi" w:hAnsiTheme="majorHAnsi" w:cstheme="majorHAnsi"/>
        </w:rPr>
        <w:t>Prefer:</w:t>
      </w:r>
    </w:p>
    <w:p w14:paraId="6E416B65" w14:textId="77777777" w:rsidR="00BC1A49" w:rsidRPr="00255F53" w:rsidRDefault="00BC1A49" w:rsidP="00BC1A49">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5EC1F8AD" w14:textId="77777777" w:rsidR="00BC1A49" w:rsidRPr="00255F53" w:rsidRDefault="00BC1A49" w:rsidP="00BC1A49">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526DEFC5" w14:textId="77777777" w:rsidR="00BC1A49" w:rsidRPr="00255F53" w:rsidRDefault="00BC1A49" w:rsidP="00BC1A49">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5E943A1F" w14:textId="77777777" w:rsidR="00BC1A49" w:rsidRPr="00255F53" w:rsidRDefault="00BC1A49" w:rsidP="00BC1A49">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86A421" w14:textId="77777777" w:rsidR="00BC1A49" w:rsidRPr="00255F53" w:rsidRDefault="00BC1A49" w:rsidP="00BC1A49">
      <w:pPr>
        <w:pStyle w:val="Heading4"/>
        <w:tabs>
          <w:tab w:val="left" w:pos="2250"/>
        </w:tabs>
        <w:spacing w:line="240" w:lineRule="auto"/>
        <w:rPr>
          <w:rFonts w:cs="Calibri"/>
          <w:color w:val="000000" w:themeColor="text1"/>
        </w:rPr>
      </w:pPr>
      <w:r>
        <w:rPr>
          <w:rFonts w:cs="Calibri"/>
          <w:color w:val="000000" w:themeColor="text1"/>
        </w:rPr>
        <w:lastRenderedPageBreak/>
        <w:t>2</w:t>
      </w:r>
      <w:r w:rsidRPr="00255F53">
        <w:rPr>
          <w:rFonts w:cs="Calibri"/>
          <w:color w:val="000000" w:themeColor="text1"/>
        </w:rPr>
        <w:t xml:space="preserve">] Actor specificity: </w:t>
      </w:r>
    </w:p>
    <w:p w14:paraId="03538346" w14:textId="77777777" w:rsidR="00BC1A49" w:rsidRPr="00255F53" w:rsidRDefault="00BC1A49" w:rsidP="00BC1A49">
      <w:pPr>
        <w:pStyle w:val="Heading4"/>
        <w:rPr>
          <w:rFonts w:cs="Calibri"/>
          <w:color w:val="000000" w:themeColor="text1"/>
        </w:rPr>
      </w:pPr>
      <w:r w:rsidRPr="00255F53">
        <w:rPr>
          <w:rFonts w:cs="Calibri"/>
          <w:color w:val="000000" w:themeColor="text1"/>
        </w:rPr>
        <w:t xml:space="preserve">A] Governments must aggregate since every policy benefit some and harms others, which also means side constraints freeze action. </w:t>
      </w:r>
    </w:p>
    <w:p w14:paraId="35DFBC84" w14:textId="34825D9C" w:rsidR="00BC1A49" w:rsidRDefault="00BC1A49" w:rsidP="00BC1A49">
      <w:pPr>
        <w:pStyle w:val="Heading4"/>
        <w:rPr>
          <w:rFonts w:cs="Calibri"/>
          <w:color w:val="000000" w:themeColor="text1"/>
        </w:rPr>
      </w:pPr>
      <w:r w:rsidRPr="00255F53">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55F53">
        <w:rPr>
          <w:rFonts w:cs="Calibri"/>
          <w:i/>
          <w:color w:val="000000" w:themeColor="text1"/>
          <w:u w:val="single"/>
        </w:rPr>
        <w:t>no</w:t>
      </w:r>
      <w:r w:rsidRPr="00255F53">
        <w:rPr>
          <w:rFonts w:cs="Calibri"/>
          <w:color w:val="000000" w:themeColor="text1"/>
        </w:rPr>
        <w:t xml:space="preserve"> action.</w:t>
      </w:r>
    </w:p>
    <w:p w14:paraId="484CDD2D" w14:textId="77777777" w:rsidR="00A00995" w:rsidRPr="00CD630F" w:rsidRDefault="00A00995" w:rsidP="00A00995">
      <w:pPr>
        <w:pStyle w:val="Heading4"/>
        <w:rPr>
          <w:rFonts w:cs="Calibri"/>
          <w:color w:val="000000" w:themeColor="text1"/>
        </w:rPr>
      </w:pPr>
      <w:r w:rsidRPr="00CD630F">
        <w:rPr>
          <w:rFonts w:cs="Calibri"/>
          <w:color w:val="000000" w:themeColor="text1"/>
        </w:rPr>
        <w:t xml:space="preserve">4] No act-omission distinction—governments are responsible for everything in the public sphere, so inaction is implicit authorization of action: they have to yes/no bills, which means everything collapse to aggregation. </w:t>
      </w:r>
    </w:p>
    <w:p w14:paraId="47CDF3FE" w14:textId="77777777" w:rsidR="00A00995" w:rsidRPr="00CD630F" w:rsidRDefault="00A00995" w:rsidP="00A00995">
      <w:pPr>
        <w:pStyle w:val="Heading4"/>
        <w:rPr>
          <w:rFonts w:cs="Calibri"/>
        </w:rPr>
      </w:pPr>
      <w:r w:rsidRPr="00CD630F">
        <w:rPr>
          <w:rFonts w:cs="Calibri"/>
        </w:rPr>
        <w:t>5] No intent-foresight distinction—</w:t>
      </w:r>
      <w:r w:rsidRPr="00CD630F">
        <w:rPr>
          <w:rFonts w:eastAsia="Calibri" w:cs="Calibri"/>
        </w:rPr>
        <w:t xml:space="preserve"> If</w:t>
      </w:r>
      <w:r w:rsidRPr="00CD630F">
        <w:rPr>
          <w:rFonts w:cs="Calibri"/>
        </w:rPr>
        <w:t xml:space="preserve"> </w:t>
      </w:r>
      <w:r w:rsidRPr="00CD630F">
        <w:rPr>
          <w:rFonts w:eastAsia="Calibri" w:cs="Calibri"/>
        </w:rPr>
        <w:t>we</w:t>
      </w:r>
      <w:r w:rsidRPr="00CD630F">
        <w:rPr>
          <w:rFonts w:cs="Calibri"/>
        </w:rPr>
        <w:t xml:space="preserve"> </w:t>
      </w:r>
      <w:r w:rsidRPr="00CD630F">
        <w:rPr>
          <w:rFonts w:eastAsia="Calibri" w:cs="Calibri"/>
        </w:rPr>
        <w:t>foresee</w:t>
      </w:r>
      <w:r w:rsidRPr="00CD630F">
        <w:rPr>
          <w:rFonts w:cs="Calibri"/>
        </w:rPr>
        <w:t xml:space="preserve"> </w:t>
      </w:r>
      <w:r w:rsidRPr="00CD630F">
        <w:rPr>
          <w:rFonts w:eastAsia="Calibri" w:cs="Calibri"/>
        </w:rPr>
        <w:t>a</w:t>
      </w:r>
      <w:r w:rsidRPr="00CD630F">
        <w:rPr>
          <w:rFonts w:cs="Calibri"/>
        </w:rPr>
        <w:t xml:space="preserve"> </w:t>
      </w:r>
      <w:r w:rsidRPr="00CD630F">
        <w:rPr>
          <w:rFonts w:eastAsia="Calibri" w:cs="Calibri"/>
        </w:rPr>
        <w:t>consequence</w:t>
      </w:r>
      <w:r w:rsidRPr="00CD630F">
        <w:rPr>
          <w:rFonts w:cs="Calibri"/>
        </w:rPr>
        <w:t xml:space="preserve">, </w:t>
      </w:r>
      <w:r w:rsidRPr="00CD630F">
        <w:rPr>
          <w:rFonts w:eastAsia="Calibri" w:cs="Calibri"/>
        </w:rPr>
        <w:t>then</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becomes</w:t>
      </w:r>
      <w:r w:rsidRPr="00CD630F">
        <w:rPr>
          <w:rFonts w:cs="Calibri"/>
        </w:rPr>
        <w:t xml:space="preserve"> </w:t>
      </w:r>
      <w:r w:rsidRPr="00CD630F">
        <w:rPr>
          <w:rFonts w:eastAsia="Calibri" w:cs="Calibri"/>
        </w:rPr>
        <w:t>part</w:t>
      </w:r>
      <w:r w:rsidRPr="00CD630F">
        <w:rPr>
          <w:rFonts w:cs="Calibri"/>
        </w:rPr>
        <w:t xml:space="preserve"> </w:t>
      </w:r>
      <w:r w:rsidRPr="00CD630F">
        <w:rPr>
          <w:rFonts w:eastAsia="Calibri" w:cs="Calibri"/>
        </w:rPr>
        <w:t>of</w:t>
      </w:r>
      <w:r w:rsidRPr="00CD630F">
        <w:rPr>
          <w:rFonts w:cs="Calibri"/>
        </w:rPr>
        <w:t xml:space="preserve"> </w:t>
      </w:r>
      <w:r w:rsidRPr="00CD630F">
        <w:rPr>
          <w:rFonts w:eastAsia="Calibri" w:cs="Calibri"/>
        </w:rPr>
        <w:t>our</w:t>
      </w:r>
      <w:r w:rsidRPr="00CD630F">
        <w:rPr>
          <w:rFonts w:cs="Calibri"/>
        </w:rPr>
        <w:t xml:space="preserve"> </w:t>
      </w:r>
      <w:r w:rsidRPr="00CD630F">
        <w:rPr>
          <w:rFonts w:eastAsia="Calibri" w:cs="Calibri"/>
        </w:rPr>
        <w:t>deliberation</w:t>
      </w:r>
      <w:r w:rsidRPr="00CD630F">
        <w:rPr>
          <w:rFonts w:cs="Calibri"/>
        </w:rPr>
        <w:t xml:space="preserve"> </w:t>
      </w:r>
      <w:r w:rsidRPr="00CD630F">
        <w:rPr>
          <w:rFonts w:eastAsia="Calibri" w:cs="Calibri"/>
        </w:rPr>
        <w:t>which</w:t>
      </w:r>
      <w:r w:rsidRPr="00CD630F">
        <w:rPr>
          <w:rFonts w:cs="Calibri"/>
        </w:rPr>
        <w:t xml:space="preserve"> </w:t>
      </w:r>
      <w:r w:rsidRPr="00CD630F">
        <w:rPr>
          <w:rFonts w:eastAsia="Calibri" w:cs="Calibri"/>
        </w:rPr>
        <w:t>makes</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intrinsic</w:t>
      </w:r>
      <w:r w:rsidRPr="00CD630F">
        <w:rPr>
          <w:rFonts w:cs="Calibri"/>
        </w:rPr>
        <w:t xml:space="preserve"> </w:t>
      </w:r>
      <w:r w:rsidRPr="00CD630F">
        <w:rPr>
          <w:rFonts w:eastAsia="Calibri" w:cs="Calibri"/>
        </w:rPr>
        <w:t>to</w:t>
      </w:r>
      <w:r w:rsidRPr="00CD630F">
        <w:rPr>
          <w:rFonts w:cs="Calibri"/>
        </w:rPr>
        <w:t xml:space="preserve"> </w:t>
      </w:r>
      <w:r w:rsidRPr="00CD630F">
        <w:rPr>
          <w:rFonts w:eastAsia="Calibri" w:cs="Calibri"/>
        </w:rPr>
        <w:t>our</w:t>
      </w:r>
      <w:r w:rsidRPr="00CD630F">
        <w:rPr>
          <w:rFonts w:cs="Calibri"/>
        </w:rPr>
        <w:t xml:space="preserve"> </w:t>
      </w:r>
      <w:r w:rsidRPr="00CD630F">
        <w:rPr>
          <w:rFonts w:eastAsia="Calibri" w:cs="Calibri"/>
        </w:rPr>
        <w:t>action</w:t>
      </w:r>
      <w:r w:rsidRPr="00CD630F">
        <w:rPr>
          <w:rFonts w:cs="Calibri"/>
        </w:rPr>
        <w:t xml:space="preserve"> </w:t>
      </w:r>
      <w:r w:rsidRPr="00CD630F">
        <w:rPr>
          <w:rFonts w:eastAsia="Calibri" w:cs="Calibri"/>
        </w:rPr>
        <w:t>since</w:t>
      </w:r>
      <w:r w:rsidRPr="00CD630F">
        <w:rPr>
          <w:rFonts w:cs="Calibri"/>
        </w:rPr>
        <w:t xml:space="preserve"> </w:t>
      </w:r>
      <w:r w:rsidRPr="00CD630F">
        <w:rPr>
          <w:rFonts w:eastAsia="Calibri" w:cs="Calibri"/>
        </w:rPr>
        <w:t>we</w:t>
      </w:r>
      <w:r w:rsidRPr="00CD630F">
        <w:rPr>
          <w:rFonts w:cs="Calibri"/>
        </w:rPr>
        <w:t xml:space="preserve"> </w:t>
      </w:r>
      <w:r w:rsidRPr="00CD630F">
        <w:rPr>
          <w:rFonts w:eastAsia="Calibri" w:cs="Calibri"/>
        </w:rPr>
        <w:t>intend</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to</w:t>
      </w:r>
      <w:r w:rsidRPr="00CD630F">
        <w:rPr>
          <w:rFonts w:cs="Calibri"/>
        </w:rPr>
        <w:t xml:space="preserve"> </w:t>
      </w:r>
      <w:r w:rsidRPr="00CD630F">
        <w:rPr>
          <w:rFonts w:eastAsia="Calibri" w:cs="Calibri"/>
        </w:rPr>
        <w:t>happen</w:t>
      </w:r>
      <w:r w:rsidRPr="00CD630F">
        <w:rPr>
          <w:rFonts w:cs="Calibri"/>
        </w:rPr>
        <w:t>.</w:t>
      </w:r>
    </w:p>
    <w:p w14:paraId="084DF773" w14:textId="612D6CB3" w:rsidR="00BC1A49" w:rsidRPr="00A00995" w:rsidRDefault="00A00995" w:rsidP="00A00995">
      <w:pPr>
        <w:pStyle w:val="Heading4"/>
        <w:rPr>
          <w:rFonts w:asciiTheme="majorHAnsi" w:hAnsiTheme="majorHAnsi" w:cstheme="majorHAnsi"/>
        </w:rPr>
      </w:pPr>
      <w:r>
        <w:rPr>
          <w:rFonts w:cs="Calibri"/>
        </w:rPr>
        <w:t>6</w:t>
      </w:r>
      <w:r w:rsidRPr="00CD630F">
        <w:rPr>
          <w:rFonts w:cs="Calibri"/>
        </w:rPr>
        <w:t>]</w:t>
      </w:r>
      <w:r w:rsidRPr="00CD630F">
        <w:rPr>
          <w:rFonts w:asciiTheme="majorHAnsi" w:hAnsiTheme="majorHAnsi" w:cstheme="majorHAnsi"/>
        </w:rPr>
        <w:t xml:space="preserve"> Theoretically: ethical frameworks must be theoretically legitimate – fair like any other argument. Prefer my interpretation (util) – A] Ground: Both debaters are guaranteed access to ground to engage under util – ie Aff gets plans and advantages, while Neg gets disads and counterplans. Additionally, anything can function as a util impact, so all your offense applies. B] resolvability – only util can compare and choose between two different types of impacts – anything else forces judge intervention which takes the debate out of the debaters hands. </w:t>
      </w:r>
    </w:p>
    <w:p w14:paraId="634FF49C" w14:textId="77777777" w:rsidR="00BC1A49" w:rsidRPr="00255F53" w:rsidRDefault="00BC1A49" w:rsidP="00BC1A49">
      <w:pPr>
        <w:pStyle w:val="Heading4"/>
        <w:rPr>
          <w:rFonts w:cs="Calibri"/>
        </w:rPr>
      </w:pPr>
      <w:r w:rsidRPr="00255F53">
        <w:rPr>
          <w:rFonts w:cs="Calibri"/>
        </w:rPr>
        <w:t>Extinction first –</w:t>
      </w:r>
    </w:p>
    <w:p w14:paraId="0D6801A8" w14:textId="77777777" w:rsidR="00BC1A49" w:rsidRPr="00255F53" w:rsidRDefault="00BC1A49" w:rsidP="00BC1A49">
      <w:pPr>
        <w:pStyle w:val="Heading4"/>
        <w:ind w:firstLine="720"/>
        <w:rPr>
          <w:rFonts w:cs="Calibri"/>
        </w:rPr>
      </w:pPr>
      <w:r w:rsidRPr="00255F53">
        <w:rPr>
          <w:rFonts w:cs="Calibri"/>
        </w:rPr>
        <w:t>1 – Forecloses future improvement – we can never improve society because our impact is irreversible</w:t>
      </w:r>
    </w:p>
    <w:p w14:paraId="6A143C9B" w14:textId="77777777" w:rsidR="00BC1A49" w:rsidRPr="00255F53" w:rsidRDefault="00BC1A49" w:rsidP="00BC1A49">
      <w:pPr>
        <w:pStyle w:val="Heading4"/>
        <w:ind w:firstLine="720"/>
        <w:rPr>
          <w:rFonts w:cs="Calibri"/>
        </w:rPr>
      </w:pPr>
      <w:r w:rsidRPr="00255F53">
        <w:rPr>
          <w:rFonts w:cs="Calibri"/>
        </w:rPr>
        <w:t>2 – Turns suffering – mass death causes suffering because people can’t get access to resources and basic necessities</w:t>
      </w:r>
    </w:p>
    <w:p w14:paraId="2565F774" w14:textId="77777777" w:rsidR="00BC1A49" w:rsidRPr="00255F53" w:rsidRDefault="00BC1A49" w:rsidP="00BC1A49">
      <w:pPr>
        <w:pStyle w:val="Heading4"/>
        <w:ind w:left="720"/>
        <w:rPr>
          <w:rFonts w:cs="Calibri"/>
        </w:rPr>
      </w:pPr>
      <w:r w:rsidRPr="00255F53">
        <w:rPr>
          <w:rFonts w:cs="Calibri"/>
        </w:rPr>
        <w:t>3 – Moral obligation – allowing people to die is unethical and should be prevented because it creates ethics towards other people</w:t>
      </w:r>
    </w:p>
    <w:p w14:paraId="53D2DB41" w14:textId="77777777" w:rsidR="00BC1A49" w:rsidRPr="00255F53" w:rsidRDefault="00BC1A49" w:rsidP="00BC1A49">
      <w:pPr>
        <w:pStyle w:val="Heading4"/>
        <w:ind w:firstLine="720"/>
        <w:rPr>
          <w:rFonts w:cs="Calibri"/>
        </w:rPr>
      </w:pPr>
      <w:r w:rsidRPr="00255F53">
        <w:rPr>
          <w:rFonts w:cs="Calibri"/>
        </w:rPr>
        <w:t>4 – Objectivity – body count is the most objective way to calculate impacts because comparing suffering is unethical</w:t>
      </w:r>
    </w:p>
    <w:p w14:paraId="5B323CB4" w14:textId="77777777" w:rsidR="00BC1A49" w:rsidRPr="00255F53" w:rsidRDefault="00BC1A49" w:rsidP="00BC1A49">
      <w:pPr>
        <w:pStyle w:val="Heading4"/>
        <w:ind w:left="720"/>
      </w:pPr>
      <w:r w:rsidRPr="00255F53">
        <w:t>5 – Moral uncertainty – if we’re unsure about which interpretation of the world is true – we ought to preserve the world to keep debating about it</w:t>
      </w:r>
    </w:p>
    <w:p w14:paraId="2904CFD8" w14:textId="2D2B742A" w:rsidR="00BC1A49" w:rsidRDefault="00BC1A49" w:rsidP="00BC1A49">
      <w:pPr>
        <w:pStyle w:val="Heading3"/>
      </w:pPr>
      <w:r>
        <w:lastRenderedPageBreak/>
        <w:t>1AC UV</w:t>
      </w:r>
    </w:p>
    <w:p w14:paraId="5DFD9001" w14:textId="77777777" w:rsidR="00BC1A49" w:rsidRDefault="00BC1A49" w:rsidP="00BC1A49">
      <w:pPr>
        <w:pStyle w:val="Heading4"/>
      </w:pPr>
      <w:r w:rsidRPr="00D77A21">
        <w:t>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interps – 1AR interps aren’t bidirectional and the neg should have to defend their norm since they have more time. Also, aff theory outweighs neg theory or T: ¼ of the 1AR versus 1/7 of the 1NC</w:t>
      </w:r>
    </w:p>
    <w:p w14:paraId="638A6EC5" w14:textId="77777777" w:rsidR="00BC1A49" w:rsidRDefault="00BC1A49" w:rsidP="00BC1A49">
      <w:pPr>
        <w:pStyle w:val="Heading4"/>
      </w:pPr>
      <w:r w:rsidRPr="000968B2">
        <w:t>Root cause explanations of international politics don’t exist – methodological pluralism is necessary to reclaim IR as emancipatory praxis and avoid endless political violence.</w:t>
      </w:r>
    </w:p>
    <w:p w14:paraId="50C877CC" w14:textId="77777777" w:rsidR="00BC1A49" w:rsidRPr="006A7A4C" w:rsidRDefault="00BC1A49" w:rsidP="00BC1A49">
      <w:r w:rsidRPr="006A7A4C">
        <w:rPr>
          <w:rStyle w:val="Style13ptBold"/>
        </w:rPr>
        <w:t>Bleiker</w:t>
      </w:r>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35A8AD18" w14:textId="77777777" w:rsidR="00BC1A49" w:rsidRPr="006A7A4C" w:rsidRDefault="00BC1A49" w:rsidP="00BC1A49">
      <w:pPr>
        <w:rPr>
          <w:sz w:val="16"/>
        </w:rPr>
      </w:pPr>
      <w:r w:rsidRPr="006A7A4C">
        <w:rPr>
          <w:sz w:val="16"/>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1B373A">
        <w:rPr>
          <w:b/>
          <w:highlight w:val="green"/>
          <w:u w:val="single"/>
        </w:rPr>
        <w:t>the key challenge in</w:t>
      </w:r>
      <w:r w:rsidRPr="001B373A">
        <w:rPr>
          <w:highlight w:val="green"/>
          <w:u w:val="single"/>
        </w:rPr>
        <w:t xml:space="preserve"> </w:t>
      </w:r>
      <w:r w:rsidRPr="00832610">
        <w:rPr>
          <w:u w:val="single"/>
        </w:rPr>
        <w:t>international relations (</w:t>
      </w:r>
      <w:r w:rsidRPr="001B373A">
        <w:rPr>
          <w:b/>
          <w:highlight w:val="green"/>
          <w:u w:val="single"/>
        </w:rPr>
        <w:t>IR</w:t>
      </w:r>
      <w:r w:rsidRPr="00832610">
        <w:rPr>
          <w:u w:val="single"/>
        </w:rPr>
        <w:t xml:space="preserve">) scholarship </w:t>
      </w:r>
      <w:r w:rsidRPr="001B373A">
        <w:rPr>
          <w:b/>
          <w:highlight w:val="green"/>
          <w:u w:val="single"/>
        </w:rPr>
        <w:t>is</w:t>
      </w:r>
      <w:r w:rsidRPr="001B373A">
        <w:rPr>
          <w:highlight w:val="green"/>
          <w:u w:val="single"/>
        </w:rPr>
        <w:t xml:space="preserve"> </w:t>
      </w:r>
      <w:r w:rsidRPr="00832610">
        <w:rPr>
          <w:u w:val="single"/>
        </w:rPr>
        <w:t>what he calls “</w:t>
      </w:r>
      <w:r w:rsidRPr="001B373A">
        <w:rPr>
          <w:b/>
          <w:highlight w:val="green"/>
          <w:u w:val="single"/>
        </w:rPr>
        <w:t>unchecked reification</w:t>
      </w:r>
      <w:r w:rsidRPr="00832610">
        <w:rPr>
          <w:u w:val="single"/>
        </w:rPr>
        <w:t xml:space="preserve">”: the widespread and </w:t>
      </w:r>
      <w:r w:rsidRPr="001B373A">
        <w:rPr>
          <w:b/>
          <w:highlight w:val="green"/>
          <w:u w:val="single"/>
        </w:rPr>
        <w:t>dangerous</w:t>
      </w:r>
      <w:r w:rsidRPr="001B373A">
        <w:rPr>
          <w:highlight w:val="green"/>
          <w:u w:val="single"/>
        </w:rPr>
        <w:t xml:space="preserve"> </w:t>
      </w:r>
      <w:r w:rsidRPr="00832610">
        <w:rPr>
          <w:u w:val="single"/>
        </w:rPr>
        <w:t xml:space="preserve">process of </w:t>
      </w:r>
      <w:r w:rsidRPr="001B373A">
        <w:rPr>
          <w:b/>
          <w:highlight w:val="green"/>
          <w:u w:val="single"/>
        </w:rPr>
        <w:t>forgetting</w:t>
      </w:r>
      <w:r w:rsidRPr="001B373A">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1B373A">
        <w:rPr>
          <w:b/>
          <w:highlight w:val="green"/>
          <w:u w:val="single"/>
        </w:rPr>
        <w:t>IR deals with</w:t>
      </w:r>
      <w:r w:rsidRPr="001B373A">
        <w:rPr>
          <w:highlight w:val="green"/>
          <w:u w:val="single"/>
        </w:rPr>
        <w:t xml:space="preserve"> </w:t>
      </w:r>
      <w:r w:rsidRPr="00832610">
        <w:rPr>
          <w:u w:val="single"/>
        </w:rPr>
        <w:t xml:space="preserve">some of the most </w:t>
      </w:r>
      <w:r w:rsidRPr="001B373A">
        <w:rPr>
          <w:b/>
          <w:highlight w:val="green"/>
          <w:u w:val="single"/>
        </w:rPr>
        <w:t>difficult issues</w:t>
      </w:r>
      <w:r w:rsidRPr="00832610">
        <w:rPr>
          <w:u w:val="single"/>
        </w:rPr>
        <w:t xml:space="preserve">, from genocides to war. </w:t>
      </w:r>
      <w:r w:rsidRPr="001B373A">
        <w:rPr>
          <w:b/>
          <w:highlight w:val="green"/>
          <w:u w:val="single"/>
        </w:rPr>
        <w:t>Upholding one subjective position</w:t>
      </w:r>
      <w:r w:rsidRPr="001B373A">
        <w:rPr>
          <w:highlight w:val="green"/>
          <w:u w:val="single"/>
        </w:rPr>
        <w:t xml:space="preserve"> </w:t>
      </w:r>
      <w:r w:rsidRPr="001B373A">
        <w:rPr>
          <w:b/>
          <w:highlight w:val="green"/>
          <w:u w:val="single"/>
        </w:rPr>
        <w:t>without critical scrutiny can</w:t>
      </w:r>
      <w:r w:rsidRPr="00832610">
        <w:rPr>
          <w:u w:val="single"/>
        </w:rPr>
        <w:t xml:space="preserve"> thus </w:t>
      </w:r>
      <w:r w:rsidRPr="001B373A">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w:t>
      </w:r>
      <w:r w:rsidRPr="00832610">
        <w:rPr>
          <w:sz w:val="16"/>
        </w:rPr>
        <w:lastRenderedPageBreak/>
        <w:t xml:space="preserve">scholarship. The challenge then is not to let it go unchecked. </w:t>
      </w:r>
      <w:r w:rsidRPr="001B373A">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1B373A">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1B373A">
        <w:rPr>
          <w:b/>
          <w:highlight w:val="green"/>
          <w:u w:val="single"/>
        </w:rPr>
        <w:t>No single method can ever adequately</w:t>
      </w:r>
      <w:r w:rsidRPr="001B373A">
        <w:rPr>
          <w:highlight w:val="green"/>
          <w:u w:val="single"/>
        </w:rPr>
        <w:t xml:space="preserve"> </w:t>
      </w:r>
      <w:r w:rsidRPr="001B373A">
        <w:rPr>
          <w:b/>
          <w:bCs/>
          <w:highlight w:val="green"/>
          <w:u w:val="single"/>
        </w:rPr>
        <w:t>represent</w:t>
      </w:r>
      <w:r w:rsidRPr="001B373A">
        <w:rPr>
          <w:b/>
          <w:highlight w:val="green"/>
          <w:u w:val="single"/>
        </w:rPr>
        <w:t xml:space="preserve"> the event or should gain the upper hand.</w:t>
      </w:r>
      <w:r w:rsidRPr="00832610">
        <w:rPr>
          <w:u w:val="single"/>
        </w:rPr>
        <w:t xml:space="preserve"> But </w:t>
      </w:r>
      <w:r w:rsidRPr="001B373A">
        <w:rPr>
          <w:b/>
          <w:highlight w:val="green"/>
          <w:u w:val="single"/>
        </w:rPr>
        <w:t>each should</w:t>
      </w:r>
      <w:r w:rsidRPr="00832610">
        <w:rPr>
          <w:u w:val="single"/>
        </w:rPr>
        <w:t xml:space="preserve">, in a way, </w:t>
      </w:r>
      <w:r w:rsidRPr="001B373A">
        <w:rPr>
          <w:b/>
          <w:highlight w:val="green"/>
          <w:u w:val="single"/>
        </w:rPr>
        <w:t>recognize and capture</w:t>
      </w:r>
      <w:r w:rsidRPr="001B373A">
        <w:rPr>
          <w:highlight w:val="green"/>
          <w:u w:val="single"/>
        </w:rPr>
        <w:t xml:space="preserve"> </w:t>
      </w:r>
      <w:r w:rsidRPr="00832610">
        <w:rPr>
          <w:u w:val="single"/>
        </w:rPr>
        <w:t xml:space="preserve">details or </w:t>
      </w:r>
      <w:r w:rsidRPr="001B373A">
        <w:rPr>
          <w:b/>
          <w:highlight w:val="green"/>
          <w:u w:val="single"/>
        </w:rPr>
        <w:t>perspectives</w:t>
      </w:r>
      <w:r w:rsidRPr="001B373A">
        <w:rPr>
          <w:highlight w:val="green"/>
          <w:u w:val="single"/>
        </w:rPr>
        <w:t xml:space="preserve"> </w:t>
      </w:r>
      <w:r w:rsidRPr="00832610">
        <w:rPr>
          <w:u w:val="single"/>
        </w:rPr>
        <w:t xml:space="preserve">that the </w:t>
      </w:r>
      <w:r w:rsidRPr="001B373A">
        <w:rPr>
          <w:b/>
          <w:highlight w:val="green"/>
          <w:u w:val="single"/>
        </w:rPr>
        <w:t>others cannot</w:t>
      </w:r>
      <w:r w:rsidRPr="001B373A">
        <w:rPr>
          <w:highlight w:val="green"/>
          <w:u w:val="single"/>
        </w:rPr>
        <w:t xml:space="preserve"> </w:t>
      </w:r>
      <w:r w:rsidRPr="00832610">
        <w:rPr>
          <w:u w:val="single"/>
        </w:rPr>
        <w:t xml:space="preserve">(p. 102). In practical terms, this </w:t>
      </w:r>
      <w:r w:rsidRPr="001B373A">
        <w:rPr>
          <w:b/>
          <w:bCs/>
          <w:highlight w:val="green"/>
          <w:u w:val="single"/>
        </w:rPr>
        <w:t>means</w:t>
      </w:r>
      <w:r w:rsidRPr="00832610">
        <w:rPr>
          <w:u w:val="single"/>
        </w:rPr>
        <w:t xml:space="preserve"> </w:t>
      </w:r>
      <w:r w:rsidRPr="001B373A">
        <w:rPr>
          <w:b/>
          <w:highlight w:val="green"/>
          <w:u w:val="single"/>
        </w:rPr>
        <w:t>combining</w:t>
      </w:r>
      <w:r w:rsidRPr="001B373A">
        <w:rPr>
          <w:highlight w:val="green"/>
          <w:u w:val="single"/>
        </w:rPr>
        <w:t xml:space="preserve"> </w:t>
      </w:r>
      <w:r w:rsidRPr="00832610">
        <w:rPr>
          <w:u w:val="single"/>
        </w:rPr>
        <w:t xml:space="preserve">a range of </w:t>
      </w:r>
      <w:r w:rsidRPr="001B373A">
        <w:rPr>
          <w:b/>
          <w:highlight w:val="green"/>
          <w:u w:val="single"/>
        </w:rPr>
        <w:t>methods</w:t>
      </w:r>
      <w:r w:rsidRPr="001B373A">
        <w:rPr>
          <w:highlight w:val="green"/>
          <w:u w:val="single"/>
        </w:rPr>
        <w:t xml:space="preserve"> </w:t>
      </w:r>
      <w:r w:rsidRPr="00832610">
        <w:rPr>
          <w:u w:val="single"/>
        </w:rPr>
        <w:t xml:space="preserve">even when—or, rather, precisely </w:t>
      </w:r>
      <w:r w:rsidRPr="001B373A">
        <w:rPr>
          <w:b/>
          <w:highlight w:val="green"/>
          <w:u w:val="single"/>
        </w:rPr>
        <w:t>when</w:t>
      </w:r>
      <w:r w:rsidRPr="00832610">
        <w:rPr>
          <w:u w:val="single"/>
        </w:rPr>
        <w:t>—</w:t>
      </w:r>
      <w:r w:rsidRPr="001B373A">
        <w:rPr>
          <w:b/>
          <w:highlight w:val="green"/>
          <w:u w:val="single"/>
        </w:rPr>
        <w:t>they are deemed incompatible</w:t>
      </w:r>
      <w:r w:rsidRPr="00832610">
        <w:rPr>
          <w:u w:val="single"/>
        </w:rPr>
        <w:t>.</w:t>
      </w:r>
      <w:r w:rsidRPr="00832610">
        <w:rPr>
          <w:sz w:val="16"/>
        </w:rPr>
        <w:t xml:space="preserve"> 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1B373A">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 </w:t>
      </w:r>
    </w:p>
    <w:p w14:paraId="39468DF7" w14:textId="77777777" w:rsidR="000020C1" w:rsidRDefault="000020C1" w:rsidP="000020C1">
      <w:pPr>
        <w:pStyle w:val="Heading4"/>
      </w:pPr>
      <w:r>
        <w:t xml:space="preserve">3] </w:t>
      </w:r>
      <w:r>
        <w:rPr>
          <w:u w:val="single"/>
        </w:rPr>
        <w:t>Turn</w:t>
      </w:r>
      <w:r>
        <w:t xml:space="preserve"> – Every reason the WTO is bad would be </w:t>
      </w:r>
      <w:r>
        <w:rPr>
          <w:u w:val="single"/>
        </w:rPr>
        <w:t>far worse</w:t>
      </w:r>
      <w:r>
        <w:t xml:space="preserve"> without it.</w:t>
      </w:r>
    </w:p>
    <w:p w14:paraId="62C11A77" w14:textId="77777777" w:rsidR="000020C1" w:rsidRPr="00607BAA" w:rsidRDefault="000020C1" w:rsidP="000020C1">
      <w:r w:rsidRPr="00607BAA">
        <w:rPr>
          <w:rStyle w:val="Style13ptBold"/>
        </w:rPr>
        <w:t>Narlikar 18</w:t>
      </w:r>
      <w:r>
        <w:t xml:space="preserve"> </w:t>
      </w:r>
      <w:r w:rsidRPr="00607BAA">
        <w:t>Amrita Narlikar 3-5-2018 "A Trade War on the Poor"</w:t>
      </w:r>
      <w:r>
        <w:t xml:space="preserve"> </w:t>
      </w:r>
      <w:hyperlink r:id="rId35" w:anchor="selection-1337.0-1340.0" w:history="1">
        <w:r w:rsidRPr="00B867F4">
          <w:rPr>
            <w:rStyle w:val="Hyperlink"/>
          </w:rPr>
          <w:t>https://archive.is/sD9sf#selection-1337.0-1340.0</w:t>
        </w:r>
      </w:hyperlink>
      <w:r>
        <w:t xml:space="preserve"> (</w:t>
      </w:r>
      <w:r w:rsidRPr="00607BAA">
        <w:t>President of the GIGA German Institute of Global and Area Studies and a professor at the University of Hamburg.</w:t>
      </w:r>
      <w:r>
        <w:t xml:space="preserve">)//Elmer </w:t>
      </w:r>
    </w:p>
    <w:p w14:paraId="252129FD" w14:textId="77777777" w:rsidR="000020C1" w:rsidRPr="004C2ECE" w:rsidRDefault="000020C1" w:rsidP="000020C1">
      <w:pPr>
        <w:rPr>
          <w:u w:val="single"/>
        </w:rPr>
      </w:pPr>
      <w:r w:rsidRPr="007E57DA">
        <w:rPr>
          <w:sz w:val="16"/>
        </w:rPr>
        <w:t xml:space="preserve">Recurrent deadlocks have plagued the Doha negotiations since their launch in 2001, damaging the credibility of the organization that oversees this unfortunate negotiation process. </w:t>
      </w:r>
      <w:r w:rsidRPr="00C3207F">
        <w:rPr>
          <w:u w:val="single"/>
        </w:rPr>
        <w:t>The WTO’s Ministerial Conference in Nairobi in 2015, which coincided with the 20th anniversary of the WTO’s founding, should have been a moment for celebration</w:t>
      </w:r>
      <w:r w:rsidRPr="007E57DA">
        <w:rPr>
          <w:sz w:val="16"/>
        </w:rPr>
        <w:t xml:space="preserve">.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The WTO seems to be whimpering its way to an inglorious end. </w:t>
      </w:r>
      <w:r w:rsidRPr="00C3207F">
        <w:rPr>
          <w:u w:val="single"/>
        </w:rPr>
        <w:t xml:space="preserve">And </w:t>
      </w:r>
      <w:r w:rsidRPr="009A3DED">
        <w:rPr>
          <w:highlight w:val="green"/>
          <w:u w:val="single"/>
        </w:rPr>
        <w:t>if the global trading mechanism</w:t>
      </w:r>
      <w:r w:rsidRPr="00C3207F">
        <w:rPr>
          <w:u w:val="single"/>
        </w:rPr>
        <w:t xml:space="preserve"> </w:t>
      </w:r>
      <w:r w:rsidRPr="009A3DED">
        <w:rPr>
          <w:highlight w:val="green"/>
          <w:u w:val="single"/>
        </w:rPr>
        <w:t xml:space="preserve">does </w:t>
      </w:r>
      <w:r w:rsidRPr="00C3207F">
        <w:rPr>
          <w:u w:val="single"/>
        </w:rPr>
        <w:t xml:space="preserve">indeed </w:t>
      </w:r>
      <w:r w:rsidRPr="009A3DED">
        <w:rPr>
          <w:highlight w:val="green"/>
          <w:u w:val="single"/>
        </w:rPr>
        <w:t>collapse</w:t>
      </w:r>
      <w:r w:rsidRPr="00C3207F">
        <w:rPr>
          <w:u w:val="single"/>
        </w:rPr>
        <w:t xml:space="preserve">, the </w:t>
      </w:r>
      <w:r w:rsidRPr="009A3DED">
        <w:rPr>
          <w:highlight w:val="green"/>
          <w:u w:val="single"/>
        </w:rPr>
        <w:t xml:space="preserve">consequences will be adverse for </w:t>
      </w:r>
      <w:r w:rsidRPr="009A3DED">
        <w:rPr>
          <w:b/>
          <w:bCs/>
          <w:highlight w:val="green"/>
          <w:u w:val="single"/>
        </w:rPr>
        <w:t>all parties</w:t>
      </w:r>
      <w:r w:rsidRPr="00C3207F">
        <w:rPr>
          <w:u w:val="single"/>
        </w:rPr>
        <w:t xml:space="preserve">, but </w:t>
      </w:r>
      <w:r w:rsidRPr="009A3DED">
        <w:rPr>
          <w:highlight w:val="green"/>
          <w:u w:val="single"/>
        </w:rPr>
        <w:t xml:space="preserve">especially </w:t>
      </w:r>
      <w:r w:rsidRPr="00C3207F">
        <w:rPr>
          <w:u w:val="single"/>
        </w:rPr>
        <w:t xml:space="preserve">so </w:t>
      </w:r>
      <w:r w:rsidRPr="009A3DED">
        <w:rPr>
          <w:highlight w:val="green"/>
          <w:u w:val="single"/>
        </w:rPr>
        <w:t xml:space="preserve">for the poorest </w:t>
      </w:r>
      <w:r w:rsidRPr="00C3207F">
        <w:rPr>
          <w:u w:val="single"/>
        </w:rPr>
        <w:t xml:space="preserve">of the world. </w:t>
      </w:r>
      <w:r w:rsidRPr="007E57DA">
        <w:rPr>
          <w:sz w:val="16"/>
        </w:rPr>
        <w:t xml:space="preserve">PUNISHING DEVELOPING COUNTRIES AND THE POOREST </w:t>
      </w:r>
      <w:r w:rsidRPr="004C2ECE">
        <w:rPr>
          <w:u w:val="single"/>
        </w:rPr>
        <w:t>PEOPLE In 2010, the Millennium Development Goals reached one of its targets</w:t>
      </w:r>
      <w:r w:rsidRPr="00C3207F">
        <w:rPr>
          <w:u w:val="single"/>
        </w:rPr>
        <w:t xml:space="preserve">, of </w:t>
      </w:r>
      <w:r w:rsidRPr="009A3DED">
        <w:rPr>
          <w:b/>
          <w:bCs/>
          <w:highlight w:val="green"/>
          <w:u w:val="single"/>
          <w:bdr w:val="single" w:sz="4" w:space="0" w:color="auto"/>
        </w:rPr>
        <w:t>cutting extreme poverty by half</w:t>
      </w:r>
      <w:r w:rsidRPr="00C3207F">
        <w:rPr>
          <w:u w:val="single"/>
        </w:rPr>
        <w:t xml:space="preserve">. </w:t>
      </w:r>
      <w:r w:rsidRPr="004C2ECE">
        <w:rPr>
          <w:u w:val="single"/>
        </w:rPr>
        <w:t xml:space="preserve">The most important factor that contributed to this achievement was economic growth in many developing countries, especially China and India. </w:t>
      </w:r>
      <w:r w:rsidRPr="004C2ECE">
        <w:rPr>
          <w:sz w:val="16"/>
        </w:rPr>
        <w:t xml:space="preserve">Although such growth was fueled by several factors, </w:t>
      </w:r>
      <w:r w:rsidRPr="004C2ECE">
        <w:rPr>
          <w:b/>
          <w:bCs/>
          <w:u w:val="single"/>
          <w:bdr w:val="single" w:sz="4" w:space="0" w:color="auto"/>
        </w:rPr>
        <w:t xml:space="preserve">one </w:t>
      </w:r>
      <w:r w:rsidRPr="009A3DED">
        <w:rPr>
          <w:b/>
          <w:bCs/>
          <w:highlight w:val="green"/>
          <w:u w:val="single"/>
          <w:bdr w:val="single" w:sz="4" w:space="0" w:color="auto"/>
        </w:rPr>
        <w:t>critical driver was international trade</w:t>
      </w:r>
      <w:r w:rsidRPr="007E57DA">
        <w:rPr>
          <w:sz w:val="16"/>
        </w:rPr>
        <w:t xml:space="preserve">. </w:t>
      </w:r>
      <w:r w:rsidRPr="004C2ECE">
        <w:rPr>
          <w:sz w:val="16"/>
        </w:rPr>
        <w:t xml:space="preserve">Extensive research shows that the </w:t>
      </w:r>
      <w:r w:rsidRPr="004C2ECE">
        <w:rPr>
          <w:u w:val="single"/>
        </w:rPr>
        <w:t xml:space="preserve">countries and regions that harnessed the opportunities afforded by low tariffs and open markets did particularly well, aided as they were by a reliable system of enforceable trade rules—all negotiated, monitored, and implemented under the auspices </w:t>
      </w:r>
      <w:r w:rsidRPr="004C2ECE">
        <w:rPr>
          <w:b/>
          <w:bCs/>
          <w:u w:val="single"/>
          <w:bdr w:val="single" w:sz="4" w:space="0" w:color="auto"/>
        </w:rPr>
        <w:t>of the WTO</w:t>
      </w:r>
      <w:r w:rsidRPr="004C2ECE">
        <w:rPr>
          <w:sz w:val="16"/>
        </w:rPr>
        <w:t xml:space="preserve">. Still, between 600 million and 700 million people currently live under $1.90 per day and are concentrated in middle-income and lower-income developing countries. For instance, 4.5 percent of Brazilians live below the extreme poverty line, six percent do in India, and 34 and 42 percent do in Afghanistan and Nigeria. </w:t>
      </w:r>
      <w:r w:rsidRPr="004C2ECE">
        <w:rPr>
          <w:u w:val="single"/>
        </w:rPr>
        <w:t xml:space="preserve">Much work still has to be done to address the concerns of the poor worldwide, and a minimal step toward this would be to </w:t>
      </w:r>
      <w:r w:rsidRPr="009A3DED">
        <w:rPr>
          <w:highlight w:val="green"/>
          <w:u w:val="single"/>
        </w:rPr>
        <w:t xml:space="preserve">ensure </w:t>
      </w:r>
      <w:r w:rsidRPr="009A3DED">
        <w:rPr>
          <w:b/>
          <w:bCs/>
          <w:highlight w:val="green"/>
          <w:u w:val="single"/>
        </w:rPr>
        <w:t xml:space="preserve">continued market access </w:t>
      </w:r>
      <w:r w:rsidRPr="009A3DED">
        <w:rPr>
          <w:highlight w:val="green"/>
          <w:u w:val="single"/>
        </w:rPr>
        <w:t xml:space="preserve">for developing countries and </w:t>
      </w:r>
      <w:r w:rsidRPr="00154727">
        <w:rPr>
          <w:u w:val="single"/>
        </w:rPr>
        <w:t xml:space="preserve">to </w:t>
      </w:r>
      <w:r w:rsidRPr="009A3DED">
        <w:rPr>
          <w:highlight w:val="green"/>
          <w:u w:val="single"/>
        </w:rPr>
        <w:t xml:space="preserve">maintain </w:t>
      </w:r>
      <w:r w:rsidRPr="00154727">
        <w:rPr>
          <w:u w:val="single"/>
        </w:rPr>
        <w:t xml:space="preserve">the </w:t>
      </w:r>
      <w:r w:rsidRPr="009A3DED">
        <w:rPr>
          <w:b/>
          <w:bCs/>
          <w:highlight w:val="green"/>
          <w:u w:val="single"/>
        </w:rPr>
        <w:t xml:space="preserve">predictability of tariff </w:t>
      </w:r>
      <w:r w:rsidRPr="007E57DA">
        <w:rPr>
          <w:b/>
          <w:bCs/>
          <w:u w:val="single"/>
        </w:rPr>
        <w:t xml:space="preserve">and non-tariff </w:t>
      </w:r>
      <w:r w:rsidRPr="009A3DED">
        <w:rPr>
          <w:b/>
          <w:bCs/>
          <w:highlight w:val="green"/>
          <w:u w:val="single"/>
        </w:rPr>
        <w:t>barriers</w:t>
      </w:r>
      <w:r w:rsidRPr="00154727">
        <w:rPr>
          <w:u w:val="single"/>
        </w:rPr>
        <w:t>.</w:t>
      </w:r>
      <w:r w:rsidRPr="007E57DA">
        <w:rPr>
          <w:sz w:val="16"/>
        </w:rPr>
        <w:t xml:space="preserve"> </w:t>
      </w:r>
      <w:r w:rsidRPr="009A3DED">
        <w:rPr>
          <w:highlight w:val="green"/>
          <w:u w:val="single"/>
        </w:rPr>
        <w:t>If the WTO</w:t>
      </w:r>
      <w:r w:rsidRPr="009A3DED">
        <w:rPr>
          <w:sz w:val="16"/>
          <w:highlight w:val="green"/>
        </w:rPr>
        <w:t xml:space="preserve"> </w:t>
      </w:r>
      <w:r w:rsidRPr="009A3DED">
        <w:rPr>
          <w:highlight w:val="green"/>
          <w:u w:val="single"/>
        </w:rPr>
        <w:t>collapses</w:t>
      </w:r>
      <w:r w:rsidRPr="007E57DA">
        <w:rPr>
          <w:sz w:val="16"/>
        </w:rPr>
        <w:t xml:space="preserve">, </w:t>
      </w:r>
      <w:r w:rsidRPr="009A3DED">
        <w:rPr>
          <w:highlight w:val="green"/>
          <w:u w:val="single"/>
        </w:rPr>
        <w:t>rich countries</w:t>
      </w:r>
      <w:r w:rsidRPr="009A3DED">
        <w:rPr>
          <w:sz w:val="16"/>
          <w:highlight w:val="green"/>
        </w:rPr>
        <w:t xml:space="preserve"> </w:t>
      </w:r>
      <w:r w:rsidRPr="009A3DED">
        <w:rPr>
          <w:highlight w:val="green"/>
          <w:u w:val="single"/>
        </w:rPr>
        <w:t xml:space="preserve">would </w:t>
      </w:r>
      <w:r w:rsidRPr="00154727">
        <w:rPr>
          <w:u w:val="single"/>
        </w:rPr>
        <w:t xml:space="preserve">easily be able to </w:t>
      </w:r>
      <w:r w:rsidRPr="009A3DED">
        <w:rPr>
          <w:b/>
          <w:bCs/>
          <w:highlight w:val="green"/>
          <w:u w:val="single"/>
          <w:bdr w:val="single" w:sz="4" w:space="0" w:color="auto"/>
        </w:rPr>
        <w:t>crank up tariffs against poorer countries</w:t>
      </w:r>
      <w:r w:rsidRPr="00154727">
        <w:rPr>
          <w:u w:val="single"/>
        </w:rPr>
        <w:t xml:space="preserve">, </w:t>
      </w:r>
      <w:r w:rsidRPr="009A3DED">
        <w:rPr>
          <w:highlight w:val="green"/>
          <w:u w:val="single"/>
        </w:rPr>
        <w:t xml:space="preserve">while introducing </w:t>
      </w:r>
      <w:r w:rsidRPr="00154727">
        <w:rPr>
          <w:u w:val="single"/>
        </w:rPr>
        <w:t xml:space="preserve">many </w:t>
      </w:r>
      <w:r w:rsidRPr="009A3DED">
        <w:rPr>
          <w:b/>
          <w:bCs/>
          <w:highlight w:val="green"/>
          <w:u w:val="single"/>
        </w:rPr>
        <w:t>other protectionist measures to discourage imports</w:t>
      </w:r>
      <w:r w:rsidRPr="00154727">
        <w:rPr>
          <w:u w:val="single"/>
        </w:rPr>
        <w:t xml:space="preserve">. Developing countries, which have </w:t>
      </w:r>
      <w:r w:rsidRPr="004C2ECE">
        <w:rPr>
          <w:u w:val="single"/>
        </w:rPr>
        <w:t>experienced growth through exports, and have adapted their production chains to export markets, would be hit hard</w:t>
      </w:r>
      <w:r w:rsidRPr="004C2ECE">
        <w:rPr>
          <w:sz w:val="16"/>
        </w:rPr>
        <w:t xml:space="preserve">. </w:t>
      </w:r>
      <w:r w:rsidRPr="004C2ECE">
        <w:rPr>
          <w:u w:val="single"/>
        </w:rPr>
        <w:t xml:space="preserve">A decline in their exports would directly affect their producers and workers in the affected industries, resulting </w:t>
      </w:r>
      <w:r w:rsidRPr="004C2ECE">
        <w:rPr>
          <w:b/>
          <w:bCs/>
          <w:u w:val="single"/>
        </w:rPr>
        <w:t xml:space="preserve">in losses for poor people </w:t>
      </w:r>
      <w:r w:rsidRPr="004C2ECE">
        <w:rPr>
          <w:u w:val="single"/>
        </w:rPr>
        <w:t>who can least afford such losses. The costs, moreover, would go beyond the immediate job losses and price hikes in basic goods</w:t>
      </w:r>
      <w:r w:rsidRPr="004C2ECE">
        <w:rPr>
          <w:sz w:val="16"/>
        </w:rPr>
        <w:t xml:space="preserve">. The first fundamental benefit that poor countries derive from the WTO is that they get a relatively level playing field for negotiating with more powerful countries. </w:t>
      </w:r>
      <w:r w:rsidRPr="004C2ECE">
        <w:rPr>
          <w:u w:val="single"/>
        </w:rPr>
        <w:t>Outside the WTO, in bilateral and regional settings, it is much easier to coerce countries into accepting harsh terms in a trade deal, such as through stringent environmental and labor standards that they would find virtually impossible to meet</w:t>
      </w:r>
      <w:r w:rsidRPr="004C2ECE">
        <w:rPr>
          <w:sz w:val="16"/>
        </w:rPr>
        <w:t xml:space="preserve">. In contrast, </w:t>
      </w:r>
      <w:r w:rsidRPr="004C2ECE">
        <w:rPr>
          <w:u w:val="single"/>
        </w:rPr>
        <w:t>the institutional setting of the WTO offers developing countries some indispensable advantages.</w:t>
      </w:r>
      <w:r w:rsidRPr="004C2ECE">
        <w:rPr>
          <w:sz w:val="16"/>
        </w:rPr>
        <w:t xml:space="preserve"> Formally, </w:t>
      </w:r>
      <w:r w:rsidRPr="004C2ECE">
        <w:rPr>
          <w:u w:val="single"/>
        </w:rPr>
        <w:t xml:space="preserve">all members in the WTO have </w:t>
      </w:r>
      <w:r w:rsidRPr="004C2ECE">
        <w:rPr>
          <w:b/>
          <w:bCs/>
          <w:u w:val="single"/>
        </w:rPr>
        <w:t>one vote each</w:t>
      </w:r>
      <w:r w:rsidRPr="004C2ECE">
        <w:rPr>
          <w:u w:val="single"/>
        </w:rPr>
        <w:t xml:space="preserve"> (very different from voting procedures at the UN Security Council and the International Monetary Fund</w:t>
      </w:r>
      <w:r w:rsidRPr="00154727">
        <w:rPr>
          <w:u w:val="single"/>
        </w:rPr>
        <w:t xml:space="preserve">). This is </w:t>
      </w:r>
      <w:r w:rsidRPr="009A3DED">
        <w:rPr>
          <w:b/>
          <w:bCs/>
          <w:highlight w:val="green"/>
          <w:u w:val="single"/>
        </w:rPr>
        <w:t>a powerful equalization tool</w:t>
      </w:r>
      <w:r w:rsidRPr="00154727">
        <w:rPr>
          <w:u w:val="single"/>
        </w:rPr>
        <w:t>, which is rendered all the more potent by the fact that consensus-based decision-making allows even the smallest and weakest player de jure veto power</w:t>
      </w:r>
      <w:r w:rsidRPr="007E57DA">
        <w:rPr>
          <w:sz w:val="16"/>
        </w:rPr>
        <w:t xml:space="preserve">. Informally, </w:t>
      </w:r>
      <w:r w:rsidRPr="007E57DA">
        <w:rPr>
          <w:u w:val="single"/>
        </w:rPr>
        <w:t>having an audience within the institution</w:t>
      </w:r>
      <w:r w:rsidRPr="004C2ECE">
        <w:rPr>
          <w:u w:val="single"/>
        </w:rPr>
        <w:t xml:space="preserve">, and a range of partners to work with, enables </w:t>
      </w:r>
      <w:r w:rsidRPr="004C2ECE">
        <w:rPr>
          <w:b/>
          <w:bCs/>
          <w:u w:val="single"/>
        </w:rPr>
        <w:t>poor countries to form coalitions</w:t>
      </w:r>
      <w:r w:rsidRPr="004C2ECE">
        <w:rPr>
          <w:u w:val="single"/>
        </w:rPr>
        <w:t xml:space="preserve"> with like-minded states.</w:t>
      </w:r>
      <w:r w:rsidRPr="004C2ECE">
        <w:rPr>
          <w:sz w:val="16"/>
        </w:rPr>
        <w:t xml:space="preserve"> Some </w:t>
      </w:r>
      <w:r w:rsidRPr="004C2ECE">
        <w:rPr>
          <w:u w:val="single"/>
        </w:rPr>
        <w:t xml:space="preserve">powerful coalitions have emerged over the years, which have allowed poor and middle-income countries to band together (sometimes also with developed countries) to punch considerably above their weight in the Doha negotiations. </w:t>
      </w:r>
      <w:r w:rsidRPr="004C2ECE">
        <w:rPr>
          <w:sz w:val="16"/>
        </w:rPr>
        <w:t xml:space="preserve">One example is </w:t>
      </w:r>
      <w:r w:rsidRPr="004C2ECE">
        <w:rPr>
          <w:b/>
          <w:bCs/>
          <w:u w:val="single"/>
        </w:rPr>
        <w:t>the G-33. It began as a coalition of 33 developing countries including China, India, Indonesia, Nigeria, Pakistan, and others, but now comprises 47 members and has managed to resist calls for greater market opening for agricultural products in developing economies</w:t>
      </w:r>
      <w:r w:rsidRPr="004C2ECE">
        <w:rPr>
          <w:sz w:val="16"/>
        </w:rPr>
        <w:t xml:space="preserve">. </w:t>
      </w:r>
      <w:r w:rsidRPr="004C2ECE">
        <w:rPr>
          <w:b/>
          <w:bCs/>
          <w:u w:val="single"/>
        </w:rPr>
        <w:t>The G-20, a coalition led by Brazil, China, and India at the time of its founding, which now includes 23 developing countries, has demanded more ambitious market opening for agricultural products in developed country markets</w:t>
      </w:r>
      <w:r w:rsidRPr="004C2ECE">
        <w:rPr>
          <w:sz w:val="16"/>
        </w:rPr>
        <w:t xml:space="preserve">. Without the WTO, developing countries would have neither the institutional rules to protect them nor the support of coalitions to enhance their bargaining power. </w:t>
      </w:r>
      <w:r w:rsidRPr="004C2ECE">
        <w:rPr>
          <w:u w:val="single"/>
        </w:rPr>
        <w:t>The second important benefit that developing countries derive from the WTO is its Dispute Settlement Mechanism (DSM), which allows members to take another member “to court” over violating trade rules</w:t>
      </w:r>
      <w:r w:rsidRPr="004C2ECE">
        <w:rPr>
          <w:sz w:val="16"/>
        </w:rPr>
        <w:t xml:space="preserve">.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w:t>
      </w:r>
      <w:r w:rsidRPr="004C2ECE">
        <w:rPr>
          <w:u w:val="single"/>
        </w:rPr>
        <w:t>the figures show considerable learning and growing effectiveness on their part.</w:t>
      </w:r>
      <w:r w:rsidRPr="004C2ECE">
        <w:rPr>
          <w:sz w:val="16"/>
        </w:rPr>
        <w:t xml:space="preserve">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w:t>
      </w:r>
      <w:r w:rsidRPr="004C2ECE">
        <w:rPr>
          <w:u w:val="single"/>
        </w:rPr>
        <w:t>Nor should one assume that the DSM has been the stomping ground of only developed countries and rising powers. David has sometimes</w:t>
      </w:r>
      <w:r w:rsidRPr="007E57DA">
        <w:rPr>
          <w:u w:val="single"/>
        </w:rPr>
        <w:t xml:space="preserve"> taken on Goliath. Ecuador, for example, filed a complaint against U.S. action against its shrimp exports in 2005, and won, despite the extreme asymmetry of power. </w:t>
      </w:r>
      <w:r w:rsidRPr="009A3DED">
        <w:rPr>
          <w:highlight w:val="green"/>
          <w:u w:val="single"/>
        </w:rPr>
        <w:t xml:space="preserve">Allow the WTO to wither </w:t>
      </w:r>
      <w:r w:rsidRPr="007E57DA">
        <w:rPr>
          <w:u w:val="single"/>
        </w:rPr>
        <w:t xml:space="preserve">away and the world </w:t>
      </w:r>
      <w:r w:rsidRPr="009A3DED">
        <w:rPr>
          <w:highlight w:val="green"/>
          <w:u w:val="single"/>
        </w:rPr>
        <w:t xml:space="preserve">returns </w:t>
      </w:r>
      <w:r w:rsidRPr="007E57DA">
        <w:rPr>
          <w:u w:val="single"/>
        </w:rPr>
        <w:t xml:space="preserve">to </w:t>
      </w:r>
      <w:r w:rsidRPr="009A3DED">
        <w:rPr>
          <w:b/>
          <w:bCs/>
          <w:highlight w:val="green"/>
          <w:u w:val="single"/>
          <w:bdr w:val="single" w:sz="4" w:space="0" w:color="auto"/>
        </w:rPr>
        <w:t>a system of unchecked power politics.</w:t>
      </w:r>
      <w:r w:rsidRPr="009A3DED">
        <w:rPr>
          <w:highlight w:val="green"/>
          <w:u w:val="single"/>
        </w:rPr>
        <w:t xml:space="preserve"> </w:t>
      </w:r>
      <w:r w:rsidRPr="007E57DA">
        <w:rPr>
          <w:u w:val="single"/>
        </w:rPr>
        <w:t>The costs, moreover, would not necessarily be limited to the “global South” and its poorest people</w:t>
      </w:r>
      <w:r w:rsidRPr="007E57DA">
        <w:rPr>
          <w:sz w:val="16"/>
        </w:rPr>
        <w:t xml:space="preserve">. FROM WIN-WIN TO LOSE-LOSE Even if a WTO collapse would strike the poorest nations the hardest, </w:t>
      </w:r>
      <w:r w:rsidRPr="009A3DED">
        <w:rPr>
          <w:highlight w:val="green"/>
          <w:u w:val="single"/>
        </w:rPr>
        <w:t>rich countries will not escape its impact</w:t>
      </w:r>
      <w:r w:rsidRPr="007E57DA">
        <w:rPr>
          <w:u w:val="single"/>
        </w:rPr>
        <w:t>, as the resulting protectionism would greatly hurt poor consumers in developed economies.</w:t>
      </w:r>
      <w:r w:rsidRPr="007E57DA">
        <w:rPr>
          <w:sz w:val="16"/>
        </w:rPr>
        <w:t xml:space="preserve"> They would </w:t>
      </w:r>
      <w:r w:rsidRPr="009A3DED">
        <w:rPr>
          <w:highlight w:val="green"/>
          <w:u w:val="single"/>
        </w:rPr>
        <w:t xml:space="preserve">lose access to cheap </w:t>
      </w:r>
      <w:r w:rsidRPr="007E57DA">
        <w:rPr>
          <w:u w:val="single"/>
        </w:rPr>
        <w:t xml:space="preserve">and </w:t>
      </w:r>
      <w:r w:rsidRPr="009A3DED">
        <w:rPr>
          <w:highlight w:val="green"/>
          <w:u w:val="single"/>
        </w:rPr>
        <w:t xml:space="preserve">competitive imports </w:t>
      </w:r>
      <w:r w:rsidRPr="007E57DA">
        <w:rPr>
          <w:u w:val="single"/>
        </w:rPr>
        <w:t xml:space="preserve">from developing countries, including essential items such as fruits and vegetables, garments, footwear, and other items on which the average person spends a large proportion </w:t>
      </w:r>
      <w:r w:rsidRPr="004C2ECE">
        <w:rPr>
          <w:u w:val="single"/>
        </w:rPr>
        <w:t>of his or her disposable income.</w:t>
      </w:r>
      <w:r w:rsidRPr="004C2ECE">
        <w:rPr>
          <w:sz w:val="16"/>
        </w:rPr>
        <w:t xml:space="preserve"> The impact of increased tariffs on employment, however, would be, at best, mixed.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w:t>
      </w:r>
      <w:r w:rsidRPr="004C2ECE">
        <w:rPr>
          <w:u w:val="single"/>
        </w:rPr>
        <w:t>in turn, would negatively affect their domestic and international competitiveness, profit margins, and their ability to hire and pay wages</w:t>
      </w:r>
      <w:r w:rsidRPr="004C2ECE">
        <w:rPr>
          <w:sz w:val="16"/>
        </w:rPr>
        <w:t xml:space="preserve">. Further, it is unlikely that other countries will accept such treatment sitting down. Retaliatory action could potentially go considerably beyond the steel and steel-consuming sector.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Almost all parties would thus end up in an entirely unnecessary and sad lose-lose situation. In sum, a trade war would be a lose-lose for all, but particularly the poorest in developed and rising powers. EXPLAINING THE MESS There is widespread perception that current U.S. trade policy is the main cause for the mess that has become the WTO, given Trump’s anti-free-trade rhetoric, the United States’ current backseat role in the WTO negotiations, and its attempt to hobble the organization’s DSM by blocking new appointments to its Appellate Body. Unfortunately, the miseries of the WTO run much deeper. The United States’ protectionist leanings predate the election of Trump. The Obama administration, for example, imposed a fivefold increase on steel imports duties from China, dabbled in the rhetoric of protecting U.S. workers, showed great reluctance to make concessions in the Doha negotiations, and precipitated a fundamental turn away from the WTO’s multilateralism via its commitment to the mega-regionals of the Trans-Atlantic Trade and Investment Partnership (TTIP) and Trans-Pacific Partnership (TPP). The institutional processes of the WTO have also failed its members. Decision-making still relies on consensus diplomacy, a great idea in principle, but unwieldy for a 160-member organization with wildly divergent interests and worldviews. The principle of “single undertaking”—nothing is agreed until everything is agreed—has allowed different interests to hold the wide-ranging Doha negotiations to ransom. The organization needs new rules to adapt to the changing balance of power and the changing needs of the time, and it has failed abysmally on this front. Rising powers, such as China and India, must take some share of the blame for the WTO’s failures. Through much of the Doha negotiations, the larger developing countries were quick to demand greater market access in developed countries, but were unwilling to open up their own markets in return. As the BRICs have moved up the development ladder, demands that these developing countries take on more international responsibility have understandably increased. This means showing greater readiness to make reciprocal concessions toward developed countries and among themselves, too. China has been talking the talk on this, but it has yet to open up its own markets. Other middle-income developing countries should also share this responsibility. If they did, at best, this move could bring the United States back to the negotiating table. </w:t>
      </w:r>
      <w:r w:rsidRPr="004C2ECE">
        <w:rPr>
          <w:u w:val="single"/>
        </w:rPr>
        <w:t xml:space="preserve">At the very least, such action would help preserve some </w:t>
      </w:r>
      <w:r w:rsidRPr="004C2ECE">
        <w:rPr>
          <w:b/>
          <w:bCs/>
          <w:u w:val="single"/>
          <w:bdr w:val="single" w:sz="4" w:space="0" w:color="auto"/>
        </w:rPr>
        <w:t>essential trade opportunities</w:t>
      </w:r>
      <w:r w:rsidRPr="004C2ECE">
        <w:rPr>
          <w:u w:val="single"/>
        </w:rPr>
        <w:t xml:space="preserve"> for the remaining members of the WTO</w:t>
      </w:r>
      <w:r w:rsidRPr="004C2ECE">
        <w:rPr>
          <w:sz w:val="16"/>
        </w:rPr>
        <w:t xml:space="preserve">. Both rich and poor members of the WTO would do well to recognize the gains from multilateral trade, but they must also acknowledge and address the domestic costs that international trade generates in specific sectors at home. A failure to do so in the past has contributed significantly to a misguided resentment against the WTO. Correcting this could have a transformative and positive effect on the organization. Even though Trump alone cannot be blamed for the looming collapse of the WTO, </w:t>
      </w:r>
      <w:r w:rsidRPr="004C2ECE">
        <w:rPr>
          <w:u w:val="single"/>
        </w:rPr>
        <w:t>the current panic that he has generated over a WTO collapse and impending trade wars might galvanize the organization</w:t>
      </w:r>
      <w:r w:rsidRPr="007E57DA">
        <w:rPr>
          <w:u w:val="single"/>
        </w:rPr>
        <w:t xml:space="preserve"> to set itself on the right course.</w:t>
      </w:r>
    </w:p>
    <w:p w14:paraId="771439E2" w14:textId="77777777" w:rsidR="00BC1A49" w:rsidRPr="00BC1A49" w:rsidRDefault="00BC1A49" w:rsidP="00BC1A49"/>
    <w:sectPr w:rsidR="00BC1A49" w:rsidRPr="00BC1A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1A49"/>
    <w:rsid w:val="000020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3E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995"/>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A49"/>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B87349"/>
  <w14:defaultImageDpi w14:val="300"/>
  <w15:docId w15:val="{06FACA39-AAE2-934D-919E-B7283286C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1A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1A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1A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1A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BC1A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1A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1A49"/>
  </w:style>
  <w:style w:type="character" w:customStyle="1" w:styleId="Heading1Char">
    <w:name w:val="Heading 1 Char"/>
    <w:aliases w:val="Pocket Char"/>
    <w:basedOn w:val="DefaultParagraphFont"/>
    <w:link w:val="Heading1"/>
    <w:uiPriority w:val="9"/>
    <w:rsid w:val="00BC1A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1A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1A4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BC1A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1A49"/>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BC1A4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C1A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1A49"/>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BC1A49"/>
    <w:rPr>
      <w:color w:val="auto"/>
      <w:u w:val="none"/>
    </w:rPr>
  </w:style>
  <w:style w:type="paragraph" w:styleId="DocumentMap">
    <w:name w:val="Document Map"/>
    <w:basedOn w:val="Normal"/>
    <w:link w:val="DocumentMapChar"/>
    <w:uiPriority w:val="99"/>
    <w:semiHidden/>
    <w:unhideWhenUsed/>
    <w:rsid w:val="00BC1A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1A49"/>
    <w:rPr>
      <w:rFonts w:ascii="Lucida Grande" w:hAnsi="Lucida Grande" w:cs="Lucida Grande"/>
    </w:rPr>
  </w:style>
  <w:style w:type="paragraph" w:customStyle="1" w:styleId="textbold">
    <w:name w:val="text bold"/>
    <w:basedOn w:val="Normal"/>
    <w:link w:val="Emphasis"/>
    <w:uiPriority w:val="20"/>
    <w:qFormat/>
    <w:rsid w:val="00BC1A49"/>
    <w:pPr>
      <w:ind w:left="720"/>
      <w:jc w:val="both"/>
    </w:pPr>
    <w:rPr>
      <w:b/>
      <w:iCs/>
      <w:u w:val="single"/>
    </w:rPr>
  </w:style>
  <w:style w:type="paragraph" w:styleId="ListParagraph">
    <w:name w:val="List Paragraph"/>
    <w:aliases w:val="6 font"/>
    <w:basedOn w:val="Normal"/>
    <w:uiPriority w:val="99"/>
    <w:unhideWhenUsed/>
    <w:qFormat/>
    <w:rsid w:val="00BC1A49"/>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BC1A4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www.healthaffairs.org/do/10.1377/hblog20190228.636555/full/" TargetMode="External"/><Relationship Id="rId21" Type="http://schemas.openxmlformats.org/officeDocument/2006/relationships/hyperlink" Target="https://www.ipcc.ch/sr15/" TargetMode="External"/><Relationship Id="rId34"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statnews.com/2019/02/11/drug-patent-protection-one-done/" TargetMode="External"/><Relationship Id="rId33" Type="http://schemas.openxmlformats.org/officeDocument/2006/relationships/hyperlink" Target="https://jamanetwork.com/journals/jamainternalmedicine/fullarticle/2109854"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livescience.com/65633-climate-change-dooms-humans-by-2050.html" TargetMode="External"/><Relationship Id="rId29" Type="http://schemas.openxmlformats.org/officeDocument/2006/relationships/hyperlink" Target="http://www.piapr.org/clientuploads/PRESENTATIONS/IQVIA_Institute_2018_and_Beyon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livescience.com/51990-sea-level-rise-unknowns.html" TargetMode="External"/><Relationship Id="rId32" Type="http://schemas.openxmlformats.org/officeDocument/2006/relationships/hyperlink" Target="https://www.statista.com/statistics/265085/research-and-development-expenditure-us-pharmaceutical-industr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livescience.com/55129-how-heat-waves-kill-so-quickly.html" TargetMode="External"/><Relationship Id="rId28" Type="http://schemas.openxmlformats.org/officeDocument/2006/relationships/hyperlink" Target="https://structurecms-staging-psyclone.netdna-ssl.com/client_assets/dwonk/media/attachments/590c/6aa0/6970/2d2d/4182/0000/590c6aa069702d2d41820000.pdf?1493985952" TargetMode="External"/><Relationship Id="rId36" Type="http://schemas.openxmlformats.org/officeDocument/2006/relationships/fontTable" Target="fontTable.xm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31" Type="http://schemas.openxmlformats.org/officeDocument/2006/relationships/hyperlink" Target="https://www.gao.gov/assets/690/688472.pdf"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livescience.com/57266-amazon-river.html" TargetMode="External"/><Relationship Id="rId27" Type="http://schemas.openxmlformats.org/officeDocument/2006/relationships/hyperlink" Target="https://www.nytimes.com/2011/03/07/business/07drug.html" TargetMode="External"/><Relationship Id="rId30" Type="http://schemas.openxmlformats.org/officeDocument/2006/relationships/hyperlink" Target="https://www.healthaffairs.org/doi/10.1377/hlthaff.2018.05147" TargetMode="External"/><Relationship Id="rId35" Type="http://schemas.openxmlformats.org/officeDocument/2006/relationships/hyperlink" Target="https://archive.is/sD9s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23</Pages>
  <Words>16566</Words>
  <Characters>94430</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3</cp:revision>
  <dcterms:created xsi:type="dcterms:W3CDTF">2021-09-10T20:27:00Z</dcterms:created>
  <dcterms:modified xsi:type="dcterms:W3CDTF">2021-09-10T21:04:00Z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