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A9B80" w14:textId="77777777" w:rsidR="00D8540D" w:rsidRDefault="00D8540D" w:rsidP="00D8540D">
      <w:pPr>
        <w:pStyle w:val="Heading3"/>
      </w:pPr>
      <w:r>
        <w:t>1AC: Plan</w:t>
      </w:r>
    </w:p>
    <w:p w14:paraId="65DC2A88" w14:textId="77777777" w:rsidR="00D8540D" w:rsidRPr="007F3FA1" w:rsidRDefault="00D8540D" w:rsidP="00D8540D">
      <w:pPr>
        <w:pStyle w:val="Heading4"/>
      </w:pPr>
      <w:r>
        <w:t xml:space="preserve">Plan - </w:t>
      </w:r>
      <w:r w:rsidRPr="007F3FA1">
        <w:t xml:space="preserve">Private entities </w:t>
      </w:r>
      <w:r>
        <w:t>should not</w:t>
      </w:r>
      <w:r w:rsidRPr="007F3FA1">
        <w:t xml:space="preserve"> appropriate lunar heritage sites</w:t>
      </w:r>
    </w:p>
    <w:p w14:paraId="4A58839D" w14:textId="77777777" w:rsidR="00D8540D" w:rsidRDefault="00D8540D" w:rsidP="00D8540D">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40BE0091" w14:textId="77777777" w:rsidR="00D8540D" w:rsidRDefault="00D8540D" w:rsidP="00D8540D">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Lunakhod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54288F0B" w14:textId="77777777" w:rsidR="00D8540D" w:rsidRPr="00FE6C2C" w:rsidRDefault="00D8540D" w:rsidP="00D8540D"/>
    <w:p w14:paraId="33048711" w14:textId="77777777" w:rsidR="00D8540D" w:rsidRDefault="00D8540D" w:rsidP="00D8540D">
      <w:pPr>
        <w:pStyle w:val="Heading3"/>
      </w:pPr>
      <w:r>
        <w:lastRenderedPageBreak/>
        <w:t>1AC: Lunar Heritage v3</w:t>
      </w:r>
    </w:p>
    <w:p w14:paraId="4FBE6A7F" w14:textId="77777777" w:rsidR="00D8540D" w:rsidRPr="00926B03" w:rsidRDefault="00D8540D" w:rsidP="00D8540D">
      <w:pPr>
        <w:pStyle w:val="Heading4"/>
      </w:pPr>
      <w:r>
        <w:t xml:space="preserve">The Advantage is </w:t>
      </w:r>
      <w:r>
        <w:rPr>
          <w:u w:val="single"/>
        </w:rPr>
        <w:t>Lunar Heritage</w:t>
      </w:r>
      <w:r>
        <w:t>:</w:t>
      </w:r>
    </w:p>
    <w:p w14:paraId="57086360" w14:textId="77777777" w:rsidR="00D8540D" w:rsidRDefault="00D8540D" w:rsidP="00D8540D">
      <w:pPr>
        <w:pStyle w:val="Heading4"/>
      </w:pPr>
      <w:r>
        <w:t xml:space="preserve">Global Moon Rush by </w:t>
      </w:r>
      <w:r>
        <w:rPr>
          <w:u w:val="single"/>
        </w:rPr>
        <w:t>private actors</w:t>
      </w:r>
      <w:r>
        <w:t xml:space="preserve"> is </w:t>
      </w:r>
      <w:r>
        <w:rPr>
          <w:u w:val="single"/>
        </w:rPr>
        <w:t>coming now</w:t>
      </w:r>
      <w:r>
        <w:t>.</w:t>
      </w:r>
    </w:p>
    <w:p w14:paraId="77D94086" w14:textId="77777777" w:rsidR="00D8540D" w:rsidRPr="00042143" w:rsidRDefault="00D8540D" w:rsidP="00D8540D">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648D4F09" w14:textId="77777777" w:rsidR="00D8540D" w:rsidRDefault="00D8540D" w:rsidP="00D8540D">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w:t>
      </w:r>
      <w:r w:rsidRPr="00547C9B">
        <w:rPr>
          <w:sz w:val="16"/>
        </w:rPr>
        <w:t xml:space="preserve">as a “bus stop to the moon and beyond”. His vision is for a “moon village”, but rather than a sprawl of domes, shops and a cosy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 xml:space="preserve">Nasa selected three </w:t>
      </w:r>
      <w:r w:rsidRPr="004718EB">
        <w:rPr>
          <w:rStyle w:val="Emphasis"/>
        </w:rPr>
        <w:t>companies to</w:t>
      </w:r>
      <w:r w:rsidRPr="006D6898">
        <w:rPr>
          <w:rStyle w:val="StyleUnderline"/>
        </w:rPr>
        <w:t xml:space="preserve"> design, build and </w:t>
      </w:r>
      <w:r w:rsidRPr="004718EB">
        <w:rPr>
          <w:rStyle w:val="Emphasis"/>
        </w:rPr>
        <w:t>operate</w:t>
      </w:r>
      <w:r w:rsidRPr="004718EB">
        <w:rPr>
          <w:rStyle w:val="StyleUnderline"/>
        </w:rPr>
        <w:t xml:space="preserve"> </w:t>
      </w:r>
      <w:r w:rsidRPr="004718EB">
        <w:rPr>
          <w:rStyle w:val="Emphasis"/>
        </w:rPr>
        <w:t>spacecraft</w:t>
      </w:r>
      <w:r w:rsidRPr="006D6898">
        <w:rPr>
          <w:rStyle w:val="StyleUnderline"/>
        </w:rPr>
        <w:t xml:space="preserve"> that will ferry scientific experiments</w:t>
      </w:r>
      <w:r w:rsidRPr="00926B03">
        <w:rPr>
          <w:sz w:val="16"/>
        </w:rPr>
        <w:t xml:space="preserve"> and technology packages </w:t>
      </w:r>
      <w:r w:rsidRPr="004718EB">
        <w:rPr>
          <w:rStyle w:val="Emphasis"/>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r w:rsidRPr="0088535C">
        <w:rPr>
          <w:rStyle w:val="Emphasis"/>
          <w:highlight w:val="green"/>
        </w:rPr>
        <w:t xml:space="preserve">have to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1C1DFDF0" w14:textId="77777777" w:rsidR="00D8540D" w:rsidRDefault="00D8540D" w:rsidP="00D8540D">
      <w:pPr>
        <w:pStyle w:val="Heading4"/>
      </w:pPr>
      <w:r>
        <w:t xml:space="preserve">Destroys </w:t>
      </w:r>
      <w:r w:rsidRPr="00D961AA">
        <w:rPr>
          <w:u w:val="single"/>
        </w:rPr>
        <w:t>scientifically rich</w:t>
      </w:r>
      <w:r>
        <w:t xml:space="preserve"> Tranquility base artifacts.</w:t>
      </w:r>
    </w:p>
    <w:p w14:paraId="45A3A8B8" w14:textId="77777777" w:rsidR="00D8540D" w:rsidRPr="00380B2A" w:rsidRDefault="00D8540D" w:rsidP="00D8540D">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328C6E17" w14:textId="77777777" w:rsidR="00D8540D" w:rsidRDefault="00D8540D" w:rsidP="00D8540D">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w:t>
      </w:r>
      <w:r w:rsidRPr="00F857A5">
        <w:rPr>
          <w:sz w:val="14"/>
        </w:rPr>
        <w:lastRenderedPageBreak/>
        <w:t xml:space="preserve">moon be the solution to saving Armstrong’s bootprints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50683AA0" w14:textId="77777777" w:rsidR="00D8540D" w:rsidRDefault="00D8540D" w:rsidP="00D8540D">
      <w:pPr>
        <w:pStyle w:val="Heading4"/>
      </w:pPr>
      <w:r>
        <w:t xml:space="preserve">Private entities are a </w:t>
      </w:r>
      <w:r>
        <w:rPr>
          <w:u w:val="single"/>
        </w:rPr>
        <w:t>unique threat</w:t>
      </w:r>
      <w:r>
        <w:t>---universal rules key.</w:t>
      </w:r>
    </w:p>
    <w:p w14:paraId="499DF6E6" w14:textId="77777777" w:rsidR="00D8540D" w:rsidRPr="00BE44DC" w:rsidRDefault="00D8540D" w:rsidP="00D8540D">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4C15A92D" w14:textId="77777777" w:rsidR="00D8540D" w:rsidRPr="00420B02" w:rsidRDefault="00D8540D" w:rsidP="00D8540D">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w:t>
      </w:r>
      <w:r w:rsidRPr="009F303A">
        <w:rPr>
          <w:sz w:val="16"/>
        </w:rPr>
        <w:lastRenderedPageBreak/>
        <w:t xml:space="preserve">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A50E06">
        <w:rPr>
          <w:b/>
          <w:bCs/>
          <w:highlight w:val="green"/>
          <w:u w:val="single"/>
        </w:rPr>
        <w:t>private</w:t>
      </w:r>
      <w:r w:rsidRPr="0083402C">
        <w:rPr>
          <w:u w:val="single"/>
        </w:rPr>
        <w:t>-</w:t>
      </w:r>
      <w:r w:rsidRPr="0083402C">
        <w:rPr>
          <w:b/>
          <w:bCs/>
          <w:u w:val="single"/>
        </w:rPr>
        <w:t>sector</w:t>
      </w:r>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Chang’e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w:t>
      </w:r>
      <w:r w:rsidRPr="00420B02">
        <w:rPr>
          <w:sz w:val="16"/>
        </w:rPr>
        <w:lastRenderedPageBreak/>
        <w:t xml:space="preserve">(c)(2)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the United Nations Educational, Scientifi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w:t>
      </w:r>
      <w:r w:rsidRPr="00F315DA">
        <w:rPr>
          <w:sz w:val="16"/>
          <w:szCs w:val="16"/>
        </w:rPr>
        <w:t xml:space="preserve">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7607F218" w14:textId="77777777" w:rsidR="00D8540D" w:rsidRDefault="00D8540D" w:rsidP="00D8540D">
      <w:pPr>
        <w:pStyle w:val="Heading4"/>
      </w:pPr>
      <w:r>
        <w:t xml:space="preserve">Heritage Sites </w:t>
      </w:r>
      <w:r>
        <w:rPr>
          <w:u w:val="single"/>
        </w:rPr>
        <w:t>are critical</w:t>
      </w:r>
      <w:r>
        <w:t xml:space="preserve"> for </w:t>
      </w:r>
      <w:r>
        <w:rPr>
          <w:u w:val="single"/>
        </w:rPr>
        <w:t>science research</w:t>
      </w:r>
      <w:r>
        <w:t xml:space="preserve"> around Dust. </w:t>
      </w:r>
    </w:p>
    <w:p w14:paraId="29DF7F40" w14:textId="77777777" w:rsidR="00D8540D" w:rsidRPr="002C1327" w:rsidRDefault="00D8540D" w:rsidP="00D8540D">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E218FE4" w14:textId="77777777" w:rsidR="00D8540D" w:rsidRPr="00300410" w:rsidRDefault="00D8540D" w:rsidP="00D8540D">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w:t>
      </w:r>
      <w:r w:rsidRPr="002C1327">
        <w:rPr>
          <w:rStyle w:val="StyleUnderline"/>
        </w:rPr>
        <w:lastRenderedPageBreak/>
        <w:t>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left behind,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689A0F44" w14:textId="77777777" w:rsidR="00D8540D" w:rsidRPr="00800925" w:rsidRDefault="00D8540D" w:rsidP="00D8540D">
      <w:pPr>
        <w:pStyle w:val="Heading4"/>
      </w:pPr>
      <w:r>
        <w:t xml:space="preserve">Scenario 1 – </w:t>
      </w:r>
      <w:r w:rsidRPr="00800925">
        <w:rPr>
          <w:u w:val="single"/>
        </w:rPr>
        <w:t>Warming</w:t>
      </w:r>
      <w:r>
        <w:t>:</w:t>
      </w:r>
    </w:p>
    <w:p w14:paraId="7948A434" w14:textId="77777777" w:rsidR="00D8540D" w:rsidRDefault="00D8540D" w:rsidP="00D8540D">
      <w:pPr>
        <w:pStyle w:val="Heading4"/>
      </w:pPr>
      <w:r>
        <w:t>Lunar observatory solves warming adaptation.</w:t>
      </w:r>
    </w:p>
    <w:p w14:paraId="72D04C6F" w14:textId="77777777" w:rsidR="00D8540D" w:rsidRPr="007B6F50" w:rsidRDefault="00D8540D" w:rsidP="00D8540D">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3C112DBE" w14:textId="77777777" w:rsidR="00D8540D" w:rsidRDefault="00D8540D" w:rsidP="00D8540D">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w:t>
      </w:r>
      <w:r w:rsidRPr="001D4864">
        <w:rPr>
          <w:u w:val="single"/>
        </w:rPr>
        <w:lastRenderedPageBreak/>
        <w:t xml:space="preserve">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 xml:space="preserve">mass balance plays an important role in understanding the status of glaciers and their response to global </w:t>
      </w:r>
      <w:r w:rsidRPr="003155A7">
        <w:rPr>
          <w:u w:val="single"/>
        </w:rPr>
        <w:lastRenderedPageBreak/>
        <w:t>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7A14AFC1" w14:textId="77777777" w:rsidR="00D8540D" w:rsidRDefault="00D8540D" w:rsidP="00D8540D">
      <w:pPr>
        <w:pStyle w:val="Heading4"/>
      </w:pPr>
      <w:r>
        <w:t xml:space="preserve">Adaptation </w:t>
      </w:r>
      <w:r>
        <w:rPr>
          <w:u w:val="single"/>
        </w:rPr>
        <w:t>solves</w:t>
      </w:r>
      <w:r>
        <w:t xml:space="preserve"> Climate Change’s worst effects – it’s the </w:t>
      </w:r>
      <w:r>
        <w:rPr>
          <w:u w:val="single"/>
        </w:rPr>
        <w:t>Silver Bullet</w:t>
      </w:r>
      <w:r>
        <w:t>.</w:t>
      </w:r>
    </w:p>
    <w:p w14:paraId="06A7883C" w14:textId="77777777" w:rsidR="00D8540D" w:rsidRPr="00A72CF3" w:rsidRDefault="00D8540D" w:rsidP="00D8540D">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1"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642228DB" w14:textId="77777777" w:rsidR="00D8540D" w:rsidRPr="00732E55" w:rsidRDefault="00D8540D" w:rsidP="00D8540D">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w:t>
      </w:r>
      <w:r w:rsidRPr="00732E55">
        <w:rPr>
          <w:sz w:val="16"/>
        </w:rPr>
        <w:lastRenderedPageBreak/>
        <w:t xml:space="preserve">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0D864935" w14:textId="77777777" w:rsidR="00D8540D" w:rsidRDefault="00D8540D" w:rsidP="00D8540D">
      <w:pPr>
        <w:pStyle w:val="Heading4"/>
        <w:rPr>
          <w:rFonts w:cs="Times New Roman"/>
        </w:rPr>
      </w:pPr>
      <w:r>
        <w:rPr>
          <w:rFonts w:cs="Times New Roman"/>
        </w:rPr>
        <w:t>Warming causes Extinction</w:t>
      </w:r>
    </w:p>
    <w:p w14:paraId="73B31C17" w14:textId="77777777" w:rsidR="00D8540D" w:rsidRPr="00601C82" w:rsidRDefault="00D8540D" w:rsidP="00D8540D">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39499425" w14:textId="77777777" w:rsidR="00D8540D" w:rsidRPr="00DA11B9" w:rsidRDefault="00D8540D" w:rsidP="00D8540D">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DA11B9">
        <w:rPr>
          <w:b/>
          <w:highlight w:val="green"/>
          <w:u w:val="single"/>
        </w:rPr>
        <w:t>climate</w:t>
      </w:r>
      <w:r w:rsidRPr="00DA11B9">
        <w:rPr>
          <w:b/>
          <w:u w:val="single"/>
        </w:rPr>
        <w:t xml:space="preserve"> </w:t>
      </w:r>
      <w:r w:rsidRPr="00DA11B9">
        <w:rPr>
          <w:b/>
          <w:highlight w:val="green"/>
          <w:u w:val="single"/>
        </w:rPr>
        <w:t>change</w:t>
      </w:r>
      <w:r w:rsidRPr="00DA11B9">
        <w:rPr>
          <w:u w:val="single"/>
        </w:rPr>
        <w:t xml:space="preserve">, global </w:t>
      </w:r>
      <w:r w:rsidRPr="00DA11B9">
        <w:rPr>
          <w:b/>
          <w:highlight w:val="green"/>
          <w:u w:val="single"/>
        </w:rPr>
        <w:t>freshwater</w:t>
      </w:r>
      <w:r w:rsidRPr="00DA11B9">
        <w:rPr>
          <w:highlight w:val="green"/>
          <w:u w:val="single"/>
        </w:rPr>
        <w:t xml:space="preserve"> </w:t>
      </w:r>
      <w:r w:rsidRPr="00DA11B9">
        <w:rPr>
          <w:u w:val="single"/>
        </w:rPr>
        <w:t xml:space="preserve">cycle, </w:t>
      </w:r>
      <w:r w:rsidRPr="00DA11B9">
        <w:rPr>
          <w:b/>
          <w:highlight w:val="green"/>
          <w:u w:val="single"/>
        </w:rPr>
        <w:t>and</w:t>
      </w:r>
      <w:r w:rsidRPr="00DA11B9">
        <w:rPr>
          <w:u w:val="single"/>
        </w:rPr>
        <w:t xml:space="preserve"> ocean </w:t>
      </w:r>
      <w:r w:rsidRPr="00DA11B9">
        <w:rPr>
          <w:b/>
          <w:highlight w:val="green"/>
          <w:u w:val="single"/>
        </w:rPr>
        <w:t>acidification</w:t>
      </w:r>
      <w:r w:rsidRPr="00DA11B9">
        <w:rPr>
          <w:u w:val="single"/>
        </w:rPr>
        <w:t xml:space="preserve">) do </w:t>
      </w:r>
      <w:r w:rsidRPr="00DA11B9">
        <w:rPr>
          <w:b/>
          <w:highlight w:val="green"/>
          <w:u w:val="single"/>
          <w:bdr w:val="single" w:sz="4" w:space="0" w:color="auto"/>
        </w:rPr>
        <w:t>pose existential risks</w:t>
      </w:r>
      <w:r w:rsidRPr="00DA11B9">
        <w:rPr>
          <w:u w:val="single"/>
        </w:rPr>
        <w:t xml:space="preserve">. </w:t>
      </w:r>
      <w:r w:rsidRPr="00DA11B9">
        <w:rPr>
          <w:highlight w:val="green"/>
          <w:u w:val="single"/>
        </w:rPr>
        <w:t>This is</w:t>
      </w:r>
      <w:r w:rsidRPr="00DA11B9">
        <w:rPr>
          <w:u w:val="single"/>
        </w:rPr>
        <w:t xml:space="preserve"> </w:t>
      </w:r>
      <w:r w:rsidRPr="00DA11B9">
        <w:rPr>
          <w:b/>
          <w:highlight w:val="green"/>
          <w:u w:val="single"/>
        </w:rPr>
        <w:t>because of</w:t>
      </w:r>
      <w:r w:rsidRPr="00DA11B9">
        <w:rPr>
          <w:u w:val="single"/>
        </w:rPr>
        <w:t xml:space="preserve"> intrinsic </w:t>
      </w:r>
      <w:r w:rsidRPr="00DA11B9">
        <w:rPr>
          <w:b/>
          <w:highlight w:val="gree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A11B9">
        <w:rPr>
          <w:b/>
          <w:highlight w:val="green"/>
          <w:u w:val="single"/>
        </w:rPr>
        <w:t>directly connected to</w:t>
      </w:r>
      <w:r w:rsidRPr="00DA11B9">
        <w:rPr>
          <w:b/>
          <w:u w:val="single"/>
        </w:rPr>
        <w:t xml:space="preserve"> </w:t>
      </w:r>
      <w:r w:rsidRPr="00DA11B9">
        <w:rPr>
          <w:u w:val="single"/>
        </w:rPr>
        <w:t xml:space="preserve">the provision of </w:t>
      </w:r>
      <w:r w:rsidRPr="00DA11B9">
        <w:rPr>
          <w:b/>
          <w:highlight w:val="green"/>
          <w:u w:val="single"/>
        </w:rPr>
        <w:t>food and water</w:t>
      </w:r>
      <w:r w:rsidRPr="00DA11B9">
        <w:rPr>
          <w:u w:val="single"/>
        </w:rPr>
        <w:t xml:space="preserve">, and </w:t>
      </w:r>
      <w:r w:rsidRPr="00DA11B9">
        <w:rPr>
          <w:b/>
          <w:highlight w:val="green"/>
          <w:u w:val="single"/>
        </w:rPr>
        <w:t>shortages</w:t>
      </w:r>
      <w:r w:rsidRPr="00DA11B9">
        <w:rPr>
          <w:u w:val="single"/>
        </w:rPr>
        <w:t xml:space="preserve"> of food and water can </w:t>
      </w:r>
      <w:r w:rsidRPr="00DA11B9">
        <w:rPr>
          <w:b/>
          <w:highlight w:val="gree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w:t>
      </w:r>
      <w:r w:rsidRPr="00DA11B9">
        <w:rPr>
          <w:sz w:val="16"/>
        </w:rPr>
        <w:lastRenderedPageBreak/>
        <w:t xml:space="preserve">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DA11B9">
        <w:rPr>
          <w:b/>
          <w:highlight w:val="green"/>
          <w:u w:val="single"/>
        </w:rPr>
        <w:t>Ample clean water</w:t>
      </w:r>
      <w:r w:rsidRPr="00DA11B9">
        <w:rPr>
          <w:u w:val="single"/>
        </w:rPr>
        <w:t xml:space="preserve"> is not a luxury—it </w:t>
      </w:r>
      <w:r w:rsidRPr="00DA11B9">
        <w:rPr>
          <w:b/>
          <w:highlight w:val="green"/>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A11B9">
        <w:rPr>
          <w:u w:val="single"/>
        </w:rPr>
        <w:t xml:space="preserve">The combination of positive feedback loops and societal inertia is fertile ground for global environmental catastrophes </w:t>
      </w:r>
      <w:r w:rsidRPr="00DA11B9">
        <w:rPr>
          <w:b/>
          <w:highlight w:val="green"/>
          <w:u w:val="single"/>
        </w:rPr>
        <w:t>Humans</w:t>
      </w:r>
      <w:r w:rsidRPr="00DA11B9">
        <w:rPr>
          <w:u w:val="single"/>
        </w:rPr>
        <w:t xml:space="preserve"> are remarkably ingenious, and </w:t>
      </w:r>
      <w:r w:rsidRPr="00DA11B9">
        <w:rPr>
          <w:b/>
          <w:highlight w:val="green"/>
          <w:u w:val="single"/>
        </w:rPr>
        <w:t>have adapted</w:t>
      </w:r>
      <w:r w:rsidRPr="00DA11B9">
        <w:rPr>
          <w:u w:val="single"/>
        </w:rPr>
        <w:t xml:space="preserve"> to crises </w:t>
      </w:r>
      <w:r w:rsidRPr="00DA11B9">
        <w:rPr>
          <w:b/>
          <w:highlight w:val="green"/>
          <w:u w:val="single"/>
        </w:rPr>
        <w:t>throughout</w:t>
      </w:r>
      <w:r w:rsidRPr="00DA11B9">
        <w:rPr>
          <w:highlight w:val="green"/>
          <w:u w:val="single"/>
        </w:rPr>
        <w:t xml:space="preserve"> </w:t>
      </w:r>
      <w:r w:rsidRPr="00DA11B9">
        <w:rPr>
          <w:u w:val="single"/>
        </w:rPr>
        <w:t xml:space="preserve">their </w:t>
      </w:r>
      <w:r w:rsidRPr="00DA11B9">
        <w:rPr>
          <w:b/>
          <w:highlight w:val="green"/>
          <w:u w:val="single"/>
        </w:rPr>
        <w:t>history</w:t>
      </w:r>
      <w:r w:rsidRPr="00DA11B9">
        <w:rPr>
          <w:u w:val="single"/>
        </w:rPr>
        <w:t xml:space="preserve">. Our doom has been repeatedly predicted, only to be averted by innovation (Ridley, 2011). </w:t>
      </w:r>
      <w:r w:rsidRPr="00DA11B9">
        <w:rPr>
          <w:b/>
          <w:highlight w:val="green"/>
          <w:u w:val="single"/>
        </w:rPr>
        <w:t>However</w:t>
      </w:r>
      <w:r w:rsidRPr="00DA11B9">
        <w:rPr>
          <w:u w:val="single"/>
        </w:rPr>
        <w:t xml:space="preserve">, the many </w:t>
      </w:r>
      <w:r w:rsidRPr="00DA11B9">
        <w:rPr>
          <w:b/>
          <w:highlight w:val="green"/>
          <w:u w:val="single"/>
        </w:rPr>
        <w:t>stories</w:t>
      </w:r>
      <w:r w:rsidRPr="00DA11B9">
        <w:rPr>
          <w:highlight w:val="green"/>
          <w:u w:val="single"/>
        </w:rPr>
        <w:t xml:space="preserve"> </w:t>
      </w:r>
      <w:r w:rsidRPr="00DA11B9">
        <w:rPr>
          <w:b/>
          <w:highlight w:val="green"/>
          <w:u w:val="single"/>
        </w:rPr>
        <w:t>of</w:t>
      </w:r>
      <w:r w:rsidRPr="00DA11B9">
        <w:rPr>
          <w:u w:val="single"/>
        </w:rPr>
        <w:t xml:space="preserve"> human ingenuity </w:t>
      </w:r>
      <w:r w:rsidRPr="00DA11B9">
        <w:rPr>
          <w:b/>
          <w:highlight w:val="green"/>
          <w:u w:val="single"/>
        </w:rPr>
        <w:t>successfully</w:t>
      </w:r>
      <w:r w:rsidRPr="00DA11B9">
        <w:rPr>
          <w:highlight w:val="green"/>
          <w:u w:val="single"/>
        </w:rPr>
        <w:t xml:space="preserve"> </w:t>
      </w:r>
      <w:r w:rsidRPr="00DA11B9">
        <w:rPr>
          <w:b/>
          <w:highlight w:val="green"/>
          <w:u w:val="single"/>
        </w:rPr>
        <w:t>addressing</w:t>
      </w:r>
      <w:r w:rsidRPr="00DA11B9">
        <w:rPr>
          <w:highlight w:val="green"/>
          <w:u w:val="single"/>
        </w:rPr>
        <w:t xml:space="preserve"> </w:t>
      </w:r>
      <w:r w:rsidRPr="00DA11B9">
        <w:rPr>
          <w:b/>
          <w:highlight w:val="green"/>
          <w:u w:val="single"/>
        </w:rPr>
        <w:t>existential risks</w:t>
      </w:r>
      <w:r w:rsidRPr="00DA11B9">
        <w:rPr>
          <w:u w:val="single"/>
        </w:rPr>
        <w:t xml:space="preserve"> such as global famine or extreme air pollution </w:t>
      </w:r>
      <w:r w:rsidRPr="00DA11B9">
        <w:rPr>
          <w:b/>
          <w:highlight w:val="green"/>
          <w:u w:val="single"/>
        </w:rPr>
        <w:t>represent</w:t>
      </w:r>
      <w:r w:rsidRPr="00DA11B9">
        <w:rPr>
          <w:u w:val="single"/>
        </w:rPr>
        <w:t xml:space="preserve"> environmental </w:t>
      </w:r>
      <w:r w:rsidRPr="00DA11B9">
        <w:rPr>
          <w:highlight w:val="green"/>
          <w:u w:val="single"/>
        </w:rPr>
        <w:t>c</w:t>
      </w:r>
      <w:r w:rsidRPr="00DA11B9">
        <w:rPr>
          <w:b/>
          <w:highlight w:val="green"/>
          <w:u w:val="single"/>
        </w:rPr>
        <w:t>hallenges that are</w:t>
      </w:r>
      <w:r w:rsidRPr="00DA11B9">
        <w:rPr>
          <w:highlight w:val="green"/>
          <w:u w:val="single"/>
        </w:rPr>
        <w:t xml:space="preserve"> </w:t>
      </w:r>
      <w:r w:rsidRPr="00DA11B9">
        <w:rPr>
          <w:u w:val="single"/>
        </w:rPr>
        <w:t xml:space="preserve">largely </w:t>
      </w:r>
      <w:r w:rsidRPr="00DA11B9">
        <w:rPr>
          <w:b/>
          <w:highlight w:val="green"/>
          <w:u w:val="single"/>
        </w:rPr>
        <w:t>linear</w:t>
      </w:r>
      <w:r w:rsidRPr="00DA11B9">
        <w:rPr>
          <w:highlight w:val="green"/>
          <w:u w:val="single"/>
        </w:rPr>
        <w:t xml:space="preserve">, </w:t>
      </w:r>
      <w:r w:rsidRPr="00DA11B9">
        <w:rPr>
          <w:u w:val="single"/>
        </w:rPr>
        <w:t xml:space="preserve">have immediate consequences, </w:t>
      </w:r>
      <w:r w:rsidRPr="00DA11B9">
        <w:rPr>
          <w:b/>
          <w:highlight w:val="gree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In particular, as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w:t>
      </w:r>
      <w:r w:rsidRPr="00DA11B9">
        <w:rPr>
          <w:sz w:val="16"/>
        </w:rPr>
        <w:lastRenderedPageBreak/>
        <w:t xml:space="preserve">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DA11B9">
        <w:rPr>
          <w:b/>
          <w:highlight w:val="green"/>
          <w:u w:val="single"/>
        </w:rPr>
        <w:t>forest fires will become more</w:t>
      </w:r>
      <w:r w:rsidRPr="00DA11B9">
        <w:rPr>
          <w:b/>
          <w:u w:val="single"/>
        </w:rPr>
        <w:t xml:space="preserve"> </w:t>
      </w:r>
      <w:r w:rsidRPr="00DA11B9">
        <w:rPr>
          <w:b/>
          <w:highlight w:val="green"/>
          <w:u w:val="single"/>
        </w:rPr>
        <w:t>frequent</w:t>
      </w:r>
      <w:r w:rsidRPr="00DA11B9">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DA11B9">
        <w:rPr>
          <w:b/>
          <w:highlight w:val="green"/>
          <w:u w:val="single"/>
        </w:rPr>
        <w:t>catastrophic fire</w:t>
      </w:r>
      <w:r w:rsidRPr="00DA11B9">
        <w:rPr>
          <w:u w:val="single"/>
        </w:rPr>
        <w:t xml:space="preserve"> embodies the sorts of positive feedbacks and interacting factors that </w:t>
      </w:r>
      <w:r w:rsidRPr="00DA11B9">
        <w:rPr>
          <w:b/>
          <w:highlight w:val="green"/>
          <w:u w:val="single"/>
        </w:rPr>
        <w:t>could catch humanity off-guard and produce a</w:t>
      </w:r>
      <w:r w:rsidRPr="00DA11B9">
        <w:rPr>
          <w:highlight w:val="green"/>
          <w:u w:val="single"/>
        </w:rPr>
        <w:t xml:space="preserve"> </w:t>
      </w:r>
      <w:r w:rsidRPr="00DA11B9">
        <w:rPr>
          <w:u w:val="single"/>
        </w:rPr>
        <w:t xml:space="preserve">true </w:t>
      </w:r>
      <w:r w:rsidRPr="00DA11B9">
        <w:rPr>
          <w:b/>
          <w:highlight w:val="green"/>
          <w:u w:val="single"/>
        </w:rPr>
        <w:t>apocalyptic event.</w:t>
      </w:r>
      <w:r w:rsidRPr="00DA11B9">
        <w:rPr>
          <w:highlight w:val="gree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A11B9">
        <w:rPr>
          <w:u w:val="single"/>
        </w:rPr>
        <w:t xml:space="preserve">The key lesson from the long list of potentially positive feedbacks and their interactions is that </w:t>
      </w:r>
      <w:r w:rsidRPr="00DA11B9">
        <w:rPr>
          <w:b/>
          <w:highlight w:val="green"/>
          <w:u w:val="single"/>
        </w:rPr>
        <w:t>runaway climate change,</w:t>
      </w:r>
      <w:r w:rsidRPr="00DA11B9">
        <w:rPr>
          <w:u w:val="single"/>
        </w:rPr>
        <w:t xml:space="preserve"> and runaway perturbations have to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exhaustive and the possibility of undiscovered positive feedbacks </w:t>
      </w:r>
      <w:r w:rsidRPr="00DA11B9">
        <w:rPr>
          <w:b/>
          <w:highlight w:val="green"/>
          <w:u w:val="single"/>
        </w:rPr>
        <w:t>portends</w:t>
      </w:r>
      <w:r w:rsidRPr="00DA11B9">
        <w:rPr>
          <w:u w:val="single"/>
        </w:rPr>
        <w:t xml:space="preserve"> even greater </w:t>
      </w:r>
      <w:r w:rsidRPr="00DA11B9">
        <w:rPr>
          <w:b/>
          <w:highlight w:val="gree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6C51799" w14:textId="77777777" w:rsidR="00D8540D" w:rsidRDefault="00D8540D" w:rsidP="00D8540D">
      <w:pPr>
        <w:pStyle w:val="Heading3"/>
      </w:pPr>
      <w:r>
        <w:lastRenderedPageBreak/>
        <w:t>1AC: Framework</w:t>
      </w:r>
    </w:p>
    <w:p w14:paraId="62271F59" w14:textId="77777777" w:rsidR="00D8540D" w:rsidRPr="00255F53" w:rsidRDefault="00D8540D" w:rsidP="00D8540D">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11EA8036" w14:textId="77777777" w:rsidR="00D8540D" w:rsidRPr="00255F53" w:rsidRDefault="00D8540D" w:rsidP="00D8540D">
      <w:pPr>
        <w:pStyle w:val="Heading4"/>
        <w:rPr>
          <w:rFonts w:asciiTheme="majorHAnsi" w:hAnsiTheme="majorHAnsi" w:cstheme="majorHAnsi"/>
        </w:rPr>
      </w:pPr>
      <w:r w:rsidRPr="00255F53">
        <w:rPr>
          <w:rFonts w:asciiTheme="majorHAnsi" w:hAnsiTheme="majorHAnsi" w:cstheme="majorHAnsi"/>
        </w:rPr>
        <w:t>Prefer:</w:t>
      </w:r>
    </w:p>
    <w:p w14:paraId="6C455A27" w14:textId="77777777" w:rsidR="00D8540D" w:rsidRPr="00255F53" w:rsidRDefault="00D8540D" w:rsidP="00D8540D">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sidRPr="00255F53">
        <w:rPr>
          <w:rFonts w:asciiTheme="majorHAnsi" w:hAnsiTheme="majorHAnsi" w:cstheme="majorHAnsi"/>
          <w:u w:val="single"/>
        </w:rPr>
        <w:t>disvalue</w:t>
      </w:r>
      <w:r w:rsidRPr="00255F53">
        <w:rPr>
          <w:rFonts w:asciiTheme="majorHAnsi" w:hAnsiTheme="majorHAnsi" w:cstheme="majorHAnsi"/>
        </w:rPr>
        <w:t xml:space="preserve"> – everything else </w:t>
      </w:r>
      <w:r w:rsidRPr="00255F53">
        <w:rPr>
          <w:rFonts w:asciiTheme="majorHAnsi" w:hAnsiTheme="majorHAnsi" w:cstheme="majorHAnsi"/>
          <w:u w:val="single"/>
        </w:rPr>
        <w:t>regresses</w:t>
      </w:r>
      <w:r w:rsidRPr="00255F53">
        <w:rPr>
          <w:rFonts w:asciiTheme="majorHAnsi" w:hAnsiTheme="majorHAnsi" w:cstheme="majorHAnsi"/>
        </w:rPr>
        <w:t xml:space="preserve">. Evolutionary knowledge is reliable – </w:t>
      </w:r>
      <w:r w:rsidRPr="00255F53">
        <w:rPr>
          <w:rFonts w:asciiTheme="majorHAnsi" w:hAnsiTheme="majorHAnsi" w:cstheme="majorHAnsi"/>
          <w:u w:val="single"/>
        </w:rPr>
        <w:t>broad consensus</w:t>
      </w:r>
      <w:r w:rsidRPr="00255F53">
        <w:rPr>
          <w:rFonts w:asciiTheme="majorHAnsi" w:hAnsiTheme="majorHAnsi" w:cstheme="majorHAnsi"/>
        </w:rPr>
        <w:t xml:space="preserve"> and </w:t>
      </w:r>
      <w:r w:rsidRPr="00255F53">
        <w:rPr>
          <w:rFonts w:asciiTheme="majorHAnsi" w:hAnsiTheme="majorHAnsi" w:cstheme="majorHAnsi"/>
          <w:u w:val="single"/>
        </w:rPr>
        <w:t>robust neuroscience</w:t>
      </w:r>
      <w:r w:rsidRPr="00255F53">
        <w:rPr>
          <w:rFonts w:asciiTheme="majorHAnsi" w:hAnsiTheme="majorHAnsi" w:cstheme="majorHAnsi"/>
        </w:rPr>
        <w:t xml:space="preserve"> prove.</w:t>
      </w:r>
    </w:p>
    <w:p w14:paraId="3BA06F66" w14:textId="77777777" w:rsidR="00D8540D" w:rsidRPr="00255F53" w:rsidRDefault="00D8540D" w:rsidP="00D8540D">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14DE5ED2" w14:textId="77777777" w:rsidR="00D8540D" w:rsidRPr="00255F53" w:rsidRDefault="00D8540D" w:rsidP="00D8540D">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31E84BB2" w14:textId="77777777" w:rsidR="00D8540D" w:rsidRPr="00255F53" w:rsidRDefault="00D8540D" w:rsidP="00D8540D">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w:t>
      </w:r>
      <w:r w:rsidRPr="00255F53">
        <w:rPr>
          <w:rFonts w:asciiTheme="majorHAnsi" w:hAnsiTheme="majorHAnsi" w:cstheme="majorHAnsi"/>
          <w:sz w:val="16"/>
        </w:rPr>
        <w:lastRenderedPageBreak/>
        <w:t xml:space="preserve">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w:t>
      </w:r>
      <w:r w:rsidRPr="00255F53">
        <w:rPr>
          <w:rFonts w:asciiTheme="majorHAnsi" w:hAnsiTheme="majorHAnsi" w:cstheme="majorHAnsi"/>
          <w:sz w:val="16"/>
        </w:rPr>
        <w:lastRenderedPageBreak/>
        <w:t xml:space="preserve">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lastRenderedPageBreak/>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7ACC85A" w14:textId="77777777" w:rsidR="00D8540D" w:rsidRPr="00EA2A65" w:rsidRDefault="00D8540D" w:rsidP="00D8540D">
      <w:pPr>
        <w:pStyle w:val="Heading4"/>
      </w:pPr>
      <w:r>
        <w:rPr>
          <w:rFonts w:cs="Calibri"/>
          <w:color w:val="000000" w:themeColor="text1"/>
        </w:rPr>
        <w:t>2</w:t>
      </w:r>
      <w:r w:rsidRPr="00255F53">
        <w:rPr>
          <w:rFonts w:cs="Calibri"/>
          <w:color w:val="000000" w:themeColor="text1"/>
        </w:rPr>
        <w:t xml:space="preserve">] </w:t>
      </w:r>
      <w:r>
        <w:t xml:space="preserve">These are important consequences—disregarding the destruction of the planet is </w:t>
      </w:r>
      <w:r>
        <w:rPr>
          <w:u w:val="single"/>
        </w:rPr>
        <w:t>antithetical</w:t>
      </w:r>
      <w:r>
        <w:t xml:space="preserve"> to the purpose of radical resistance</w:t>
      </w:r>
    </w:p>
    <w:p w14:paraId="7A8EF29E" w14:textId="77777777" w:rsidR="00D8540D" w:rsidRDefault="00D8540D" w:rsidP="00D8540D">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University AND Gary B. Nash Professor of American History at UCLA (Fred and Robin D.G., “Robin D.G. Kelley &amp; Fred Moten In Conversation,” transcribed from </w:t>
      </w:r>
      <w:hyperlink r:id="rId13" w:history="1">
        <w:r w:rsidRPr="00770DF5">
          <w:rPr>
            <w:rStyle w:val="Hyperlink"/>
          </w:rPr>
          <w:t>https://www.youtube.com/watch?v=fP-2F9MXjRE</w:t>
        </w:r>
      </w:hyperlink>
      <w:r>
        <w:t>, 31:49-55:57, dml)</w:t>
      </w:r>
    </w:p>
    <w:p w14:paraId="58FE9401" w14:textId="77777777" w:rsidR="00D8540D" w:rsidRPr="00EA2A65" w:rsidRDefault="00D8540D" w:rsidP="00D8540D">
      <w:pPr>
        <w:rPr>
          <w:sz w:val="16"/>
        </w:rPr>
      </w:pPr>
      <w:r w:rsidRPr="00EA2A65">
        <w:rPr>
          <w:sz w:val="16"/>
        </w:rPr>
        <w:t xml:space="preserve">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694F9B">
        <w:rPr>
          <w:rStyle w:val="StyleUnderline"/>
          <w:highlight w:val="green"/>
        </w:rPr>
        <w:t>Black studies</w:t>
      </w:r>
      <w:r w:rsidRPr="00EA2A65">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694F9B">
        <w:rPr>
          <w:rStyle w:val="StyleUnderline"/>
          <w:highlight w:val="green"/>
        </w:rPr>
        <w:t xml:space="preserve">has a </w:t>
      </w:r>
      <w:r w:rsidRPr="00694F9B">
        <w:rPr>
          <w:rStyle w:val="Emphasis"/>
          <w:highlight w:val="green"/>
        </w:rPr>
        <w:t>certain place</w:t>
      </w:r>
      <w:r w:rsidRPr="00EA2A65">
        <w:rPr>
          <w:sz w:val="16"/>
        </w:rPr>
        <w:t xml:space="preserve">, maybe, </w:t>
      </w:r>
      <w:r w:rsidRPr="00694F9B">
        <w:rPr>
          <w:rStyle w:val="Emphasis"/>
          <w:highlight w:val="green"/>
        </w:rPr>
        <w:t>in the university</w:t>
      </w:r>
      <w:r w:rsidRPr="00EA2A65">
        <w:rPr>
          <w:sz w:val="16"/>
        </w:rPr>
        <w:t xml:space="preserve">, and what it meant, what it has meant for Black studies to take that place in the university has had both, has been both good and bad. I think </w:t>
      </w:r>
      <w:r w:rsidRPr="009A5533">
        <w:rPr>
          <w:rStyle w:val="StyleUnderline"/>
        </w:rPr>
        <w:t>it’s probably done much more for the university than it has for Black studies</w:t>
      </w:r>
      <w:r w:rsidRPr="00EA2A65">
        <w:rPr>
          <w:sz w:val="16"/>
        </w:rPr>
        <w:t xml:space="preserve">, and, and that’s something worth thinking about. And </w:t>
      </w:r>
      <w:r w:rsidRPr="009A5533">
        <w:rPr>
          <w:rStyle w:val="StyleUnderline"/>
        </w:rPr>
        <w:t xml:space="preserve">I </w:t>
      </w:r>
      <w:r w:rsidRPr="00694F9B">
        <w:rPr>
          <w:rStyle w:val="Emphasis"/>
          <w:highlight w:val="green"/>
        </w:rPr>
        <w:t>don’t say that because I’m trying to advocate</w:t>
      </w:r>
      <w:r w:rsidRPr="007C702D">
        <w:rPr>
          <w:rStyle w:val="Emphasis"/>
        </w:rPr>
        <w:t xml:space="preserve"> some </w:t>
      </w:r>
      <w:r w:rsidRPr="00694F9B">
        <w:rPr>
          <w:rStyle w:val="Emphasis"/>
          <w:highlight w:val="green"/>
        </w:rPr>
        <w:t>withdrawal</w:t>
      </w:r>
      <w:r w:rsidRPr="007C702D">
        <w:rPr>
          <w:rStyle w:val="Emphasis"/>
        </w:rPr>
        <w:t xml:space="preserve"> from the university of Black studies</w:t>
      </w:r>
      <w:r w:rsidRPr="009A5533">
        <w:rPr>
          <w:rStyle w:val="StyleUnderline"/>
        </w:rPr>
        <w:t>, but</w:t>
      </w:r>
      <w:r w:rsidRPr="00EA2A65">
        <w:rPr>
          <w:sz w:val="16"/>
        </w:rPr>
        <w:t xml:space="preserve"> I’m thinking that, you know, that </w:t>
      </w:r>
      <w:r w:rsidRPr="009A5533">
        <w:rPr>
          <w:rStyle w:val="StyleUnderline"/>
        </w:rPr>
        <w:t xml:space="preserve">at this stage of the game in </w:t>
      </w:r>
      <w:r w:rsidRPr="00694F9B">
        <w:rPr>
          <w:rStyle w:val="StyleUnderline"/>
          <w:highlight w:val="green"/>
        </w:rPr>
        <w:t>having done the work of attempting to</w:t>
      </w:r>
      <w:r w:rsidRPr="00EA2A65">
        <w:rPr>
          <w:sz w:val="16"/>
        </w:rPr>
        <w:t xml:space="preserve"> actually </w:t>
      </w:r>
      <w:r w:rsidRPr="00694F9B">
        <w:rPr>
          <w:rStyle w:val="Emphasis"/>
          <w:highlight w:val="green"/>
        </w:rPr>
        <w:t>bring</w:t>
      </w:r>
      <w:r w:rsidRPr="00EA2A65">
        <w:rPr>
          <w:sz w:val="16"/>
        </w:rPr>
        <w:t xml:space="preserve">, um, </w:t>
      </w:r>
      <w:r w:rsidRPr="00694F9B">
        <w:rPr>
          <w:rStyle w:val="Emphasis"/>
          <w:highlight w:val="green"/>
        </w:rPr>
        <w:t>the university into</w:t>
      </w:r>
      <w:r w:rsidRPr="00EA2A65">
        <w:rPr>
          <w:sz w:val="16"/>
        </w:rPr>
        <w:t xml:space="preserve"> some sense of its own, of what ought to be </w:t>
      </w:r>
      <w:r w:rsidRPr="00694F9B">
        <w:rPr>
          <w:rStyle w:val="Emphasis"/>
          <w:highlight w:val="green"/>
        </w:rPr>
        <w:t>its own intellectual mission</w:t>
      </w:r>
      <w:r w:rsidRPr="009A5533">
        <w:rPr>
          <w:rStyle w:val="StyleUnderline"/>
        </w:rPr>
        <w:t xml:space="preserve">, Black studies has the right to </w:t>
      </w:r>
      <w:r w:rsidRPr="007C702D">
        <w:rPr>
          <w:rStyle w:val="Emphasis"/>
        </w:rPr>
        <w:t>look out for itself now</w:t>
      </w:r>
      <w:r w:rsidRPr="00EA2A65">
        <w:rPr>
          <w:sz w:val="16"/>
        </w:rPr>
        <w:t xml:space="preserve">, for a little bit, um, and I think it’s worth it to do that. </w:t>
      </w:r>
      <w:r w:rsidRPr="009A5533">
        <w:rPr>
          <w:rStyle w:val="StyleUnderline"/>
        </w:rPr>
        <w:t>And insofar as Black studies has earned a right to look out for itself, what that really means</w:t>
      </w:r>
      <w:r w:rsidRPr="00EA2A65">
        <w:rPr>
          <w:sz w:val="16"/>
        </w:rPr>
        <w:t xml:space="preserve">, I think, </w:t>
      </w:r>
      <w:r w:rsidRPr="009A5533">
        <w:rPr>
          <w:rStyle w:val="StyleUnderline"/>
        </w:rPr>
        <w:t xml:space="preserve">is that Black studies has earned the right to try again to take its </w:t>
      </w:r>
      <w:r w:rsidRPr="007C702D">
        <w:rPr>
          <w:rStyle w:val="Emphasis"/>
        </w:rPr>
        <w:t>fundamental responsibility</w:t>
      </w:r>
      <w:r w:rsidRPr="009A5533">
        <w:rPr>
          <w:rStyle w:val="StyleUnderline"/>
        </w:rPr>
        <w:t>, which is to be</w:t>
      </w:r>
      <w:r w:rsidRPr="00EA2A65">
        <w:rPr>
          <w:sz w:val="16"/>
        </w:rPr>
        <w:t xml:space="preserve">, uh, </w:t>
      </w:r>
      <w:r w:rsidRPr="009A5533">
        <w:rPr>
          <w:rStyle w:val="StyleUnderline"/>
        </w:rPr>
        <w:t xml:space="preserve">a place where we can </w:t>
      </w:r>
      <w:r w:rsidRPr="007C702D">
        <w:rPr>
          <w:rStyle w:val="Emphasis"/>
        </w:rPr>
        <w:t>look out for the Earth</w:t>
      </w:r>
      <w:r w:rsidRPr="00EA2A65">
        <w:rPr>
          <w:sz w:val="16"/>
        </w:rPr>
        <w:t xml:space="preserve">. Um, I think that </w:t>
      </w:r>
      <w:r w:rsidRPr="00694F9B">
        <w:rPr>
          <w:rStyle w:val="StyleUnderline"/>
          <w:highlight w:val="green"/>
        </w:rPr>
        <w:t xml:space="preserve">Black studies has a </w:t>
      </w:r>
      <w:r w:rsidRPr="00694F9B">
        <w:rPr>
          <w:rStyle w:val="Emphasis"/>
          <w:highlight w:val="green"/>
        </w:rPr>
        <w:t>fundamental</w:t>
      </w:r>
      <w:r w:rsidRPr="00694F9B">
        <w:rPr>
          <w:rStyle w:val="StyleUnderline"/>
          <w:highlight w:val="green"/>
        </w:rPr>
        <w:t xml:space="preserve"> and </w:t>
      </w:r>
      <w:r w:rsidRPr="00694F9B">
        <w:rPr>
          <w:rStyle w:val="Emphasis"/>
          <w:highlight w:val="green"/>
        </w:rPr>
        <w:t>specific</w:t>
      </w:r>
      <w:r w:rsidRPr="009A5533">
        <w:rPr>
          <w:rStyle w:val="StyleUnderline"/>
        </w:rPr>
        <w:t xml:space="preserve">, though </w:t>
      </w:r>
      <w:r w:rsidRPr="007C702D">
        <w:rPr>
          <w:rStyle w:val="Emphasis"/>
        </w:rPr>
        <w:t xml:space="preserve">not necessarily exclusive </w:t>
      </w:r>
      <w:r w:rsidRPr="00694F9B">
        <w:rPr>
          <w:rStyle w:val="Emphasis"/>
          <w:highlight w:val="green"/>
        </w:rPr>
        <w:t>mission</w:t>
      </w:r>
      <w:r w:rsidRPr="009A5533">
        <w:rPr>
          <w:rStyle w:val="StyleUnderline"/>
        </w:rPr>
        <w:t xml:space="preserve">, and that mission </w:t>
      </w:r>
      <w:r w:rsidRPr="007C702D">
        <w:rPr>
          <w:rStyle w:val="StyleUnderline"/>
        </w:rPr>
        <w:t xml:space="preserve">is to </w:t>
      </w:r>
      <w:r w:rsidRPr="007C702D">
        <w:rPr>
          <w:rStyle w:val="Emphasis"/>
        </w:rPr>
        <w:t>try to save the Earth</w:t>
      </w:r>
      <w:r w:rsidRPr="007C702D">
        <w:rPr>
          <w:rStyle w:val="StyleUnderline"/>
        </w:rPr>
        <w:t>, or at least</w:t>
      </w:r>
      <w:r w:rsidRPr="00EA2A65">
        <w:rPr>
          <w:sz w:val="16"/>
        </w:rPr>
        <w:t xml:space="preserve"> to try to save, not, well, </w:t>
      </w:r>
      <w:r w:rsidRPr="009A5533">
        <w:rPr>
          <w:rStyle w:val="StyleUnderline"/>
        </w:rPr>
        <w:t xml:space="preserve">on the </w:t>
      </w:r>
      <w:r w:rsidRPr="007C702D">
        <w:rPr>
          <w:rStyle w:val="Emphasis"/>
        </w:rPr>
        <w:t>most fundamental level</w:t>
      </w:r>
      <w:r w:rsidRPr="009A5533">
        <w:rPr>
          <w:rStyle w:val="StyleUnderline"/>
        </w:rPr>
        <w:t xml:space="preserve"> to </w:t>
      </w:r>
      <w:r w:rsidRPr="007C702D">
        <w:rPr>
          <w:rStyle w:val="Emphasis"/>
        </w:rPr>
        <w:t>save the Earth</w:t>
      </w:r>
      <w:r w:rsidRPr="009A5533">
        <w:rPr>
          <w:rStyle w:val="StyleUnderline"/>
        </w:rPr>
        <w:t xml:space="preserve">, and on a secondary level, to try </w:t>
      </w:r>
      <w:r w:rsidRPr="00694F9B">
        <w:rPr>
          <w:rStyle w:val="StyleUnderline"/>
          <w:highlight w:val="green"/>
        </w:rPr>
        <w:t xml:space="preserve">to </w:t>
      </w:r>
      <w:r w:rsidRPr="00694F9B">
        <w:rPr>
          <w:rStyle w:val="Emphasis"/>
          <w:highlight w:val="green"/>
        </w:rPr>
        <w:t>save the possibility of human existence</w:t>
      </w:r>
      <w:r w:rsidRPr="007C702D">
        <w:rPr>
          <w:rStyle w:val="Emphasis"/>
        </w:rPr>
        <w:t xml:space="preserve"> on the Earth</w:t>
      </w:r>
      <w:r w:rsidRPr="00EA2A65">
        <w:rPr>
          <w:sz w:val="16"/>
        </w:rPr>
        <w:t xml:space="preserve">. Um, and I know that’s a big statement, and I don’t wanna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3980C6E7" w14:textId="77777777" w:rsidR="00D8540D" w:rsidRPr="00EA2A65" w:rsidRDefault="00D8540D" w:rsidP="00D8540D">
      <w:pPr>
        <w:rPr>
          <w:sz w:val="16"/>
        </w:rPr>
      </w:pPr>
      <w:r w:rsidRPr="00EA2A65">
        <w:rPr>
          <w:sz w:val="16"/>
        </w:rPr>
        <w:t xml:space="preserve">KELLEY: Okay, well, actually I wanna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wasn’t what it was, in its inception. Um, and, I was also dealing with, or </w:t>
      </w:r>
      <w:r w:rsidRPr="009A5533">
        <w:rPr>
          <w:rStyle w:val="StyleUnderline"/>
        </w:rPr>
        <w:t>many of us were</w:t>
      </w:r>
      <w:r w:rsidRPr="00EA2A65">
        <w:rPr>
          <w:sz w:val="16"/>
        </w:rPr>
        <w:t xml:space="preserve"> also </w:t>
      </w:r>
      <w:r w:rsidRPr="009A5533">
        <w:rPr>
          <w:rStyle w:val="StyleUnderline"/>
        </w:rPr>
        <w:t>dealing with</w:t>
      </w:r>
      <w:r w:rsidRPr="00EA2A65">
        <w:rPr>
          <w:sz w:val="16"/>
        </w:rPr>
        <w:t xml:space="preserve">, uh, a culture of, and I hate to put it this way, but </w:t>
      </w:r>
      <w:r w:rsidRPr="009A5533">
        <w:rPr>
          <w:rStyle w:val="StyleUnderline"/>
        </w:rPr>
        <w:t xml:space="preserve">a </w:t>
      </w:r>
      <w:r w:rsidRPr="007C702D">
        <w:rPr>
          <w:rStyle w:val="Emphasis"/>
        </w:rPr>
        <w:t>culture of anti-intellectualism</w:t>
      </w:r>
      <w:r w:rsidRPr="00EA2A65">
        <w:rPr>
          <w:sz w:val="16"/>
        </w:rPr>
        <w:t xml:space="preserve"> in, in a different sort of way. I mean, </w:t>
      </w:r>
      <w:r w:rsidRPr="00694F9B">
        <w:rPr>
          <w:rStyle w:val="StyleUnderline"/>
          <w:highlight w:val="green"/>
        </w:rPr>
        <w:t>universities are often anti-intellectual, in that they</w:t>
      </w:r>
      <w:r w:rsidRPr="00EA2A65">
        <w:rPr>
          <w:sz w:val="16"/>
        </w:rPr>
        <w:t xml:space="preserve"> actually </w:t>
      </w:r>
      <w:r w:rsidRPr="00694F9B">
        <w:rPr>
          <w:rStyle w:val="Emphasis"/>
          <w:highlight w:val="green"/>
        </w:rPr>
        <w:t>disavow</w:t>
      </w:r>
      <w:r w:rsidRPr="007C702D">
        <w:rPr>
          <w:rStyle w:val="Emphasis"/>
        </w:rPr>
        <w:t xml:space="preserve"> </w:t>
      </w:r>
      <w:r w:rsidRPr="00694F9B">
        <w:rPr>
          <w:rStyle w:val="Emphasis"/>
          <w:highlight w:val="green"/>
        </w:rPr>
        <w:t>certain forms of knowledge</w:t>
      </w:r>
      <w:r w:rsidRPr="009A5533">
        <w:rPr>
          <w:rStyle w:val="StyleUnderline"/>
        </w:rPr>
        <w:t xml:space="preserve"> and put </w:t>
      </w:r>
      <w:r w:rsidRPr="009A5533">
        <w:rPr>
          <w:rStyle w:val="StyleUnderline"/>
        </w:rPr>
        <w:lastRenderedPageBreak/>
        <w:t>other knowledge above that</w:t>
      </w:r>
      <w:r w:rsidRPr="00EA2A65">
        <w:rPr>
          <w:sz w:val="16"/>
        </w:rPr>
        <w:t xml:space="preserve">, which is an anti-intellectual position by the way. Um, </w:t>
      </w:r>
      <w:r w:rsidRPr="009A5533">
        <w:rPr>
          <w:rStyle w:val="StyleUnderline"/>
        </w:rPr>
        <w:t>but then when you’re assaulted by that all the time</w:t>
      </w:r>
      <w:r w:rsidRPr="00EA2A65">
        <w:rPr>
          <w:sz w:val="16"/>
        </w:rPr>
        <w:t xml:space="preserve">, uh, </w:t>
      </w:r>
      <w:r w:rsidRPr="009A5533">
        <w:rPr>
          <w:rStyle w:val="StyleUnderline"/>
        </w:rPr>
        <w:t xml:space="preserve">sometimes </w:t>
      </w:r>
      <w:r w:rsidRPr="00694F9B">
        <w:rPr>
          <w:rStyle w:val="StyleUnderline"/>
          <w:highlight w:val="green"/>
        </w:rPr>
        <w:t>you</w:t>
      </w:r>
      <w:r w:rsidRPr="009A5533">
        <w:rPr>
          <w:rStyle w:val="StyleUnderline"/>
        </w:rPr>
        <w:t xml:space="preserve"> </w:t>
      </w:r>
      <w:r w:rsidRPr="00694F9B">
        <w:rPr>
          <w:rStyle w:val="StyleUnderline"/>
          <w:highlight w:val="green"/>
        </w:rPr>
        <w:t xml:space="preserve">end up </w:t>
      </w:r>
      <w:r w:rsidRPr="00694F9B">
        <w:rPr>
          <w:rStyle w:val="Emphasis"/>
          <w:highlight w:val="green"/>
        </w:rPr>
        <w:t>mirroring that culture</w:t>
      </w:r>
      <w:r w:rsidRPr="009A5533">
        <w:rPr>
          <w:rStyle w:val="StyleUnderline"/>
        </w:rPr>
        <w:t xml:space="preserve">. And you’re saying “well I’m not gonna read this, I’m not gonna read that, because so-and-so wrote it,” as opposed to saying that there’s </w:t>
      </w:r>
      <w:r w:rsidRPr="007C702D">
        <w:rPr>
          <w:rStyle w:val="Emphasis"/>
        </w:rPr>
        <w:t>nothing off the table</w:t>
      </w:r>
      <w:r w:rsidRPr="00EA2A65">
        <w:rPr>
          <w:sz w:val="16"/>
        </w:rPr>
        <w:t xml:space="preserve">, uh, </w:t>
      </w:r>
      <w:r w:rsidRPr="009A5533">
        <w:rPr>
          <w:rStyle w:val="StyleUnderline"/>
        </w:rPr>
        <w:t xml:space="preserve">that </w:t>
      </w:r>
      <w:r w:rsidRPr="00694F9B">
        <w:rPr>
          <w:rStyle w:val="StyleUnderline"/>
          <w:highlight w:val="green"/>
        </w:rPr>
        <w:t>Black studies</w:t>
      </w:r>
      <w:r w:rsidRPr="00EA2A65">
        <w:rPr>
          <w:sz w:val="16"/>
        </w:rPr>
        <w:t xml:space="preserve">, and Fred knows this ‘cause he repeats it more than I do, that our mutual, uh, teacher, Cedric Robinson, who paraphrased C. L. R. James, said you know, Black studies </w:t>
      </w:r>
      <w:r w:rsidRPr="00694F9B">
        <w:rPr>
          <w:rStyle w:val="StyleUnderline"/>
          <w:highlight w:val="green"/>
        </w:rPr>
        <w:t xml:space="preserve">is a </w:t>
      </w:r>
      <w:r w:rsidRPr="00694F9B">
        <w:rPr>
          <w:rStyle w:val="Emphasis"/>
          <w:highlight w:val="green"/>
        </w:rPr>
        <w:t>critique of Western civilization</w:t>
      </w:r>
      <w:r w:rsidRPr="009A5533">
        <w:rPr>
          <w:rStyle w:val="StyleUnderline"/>
        </w:rPr>
        <w:t xml:space="preserve">, and if that is the case, then </w:t>
      </w:r>
      <w:r w:rsidRPr="00694F9B">
        <w:rPr>
          <w:rStyle w:val="StyleUnderline"/>
          <w:highlight w:val="green"/>
        </w:rPr>
        <w:t xml:space="preserve">we </w:t>
      </w:r>
      <w:r w:rsidRPr="00694F9B">
        <w:rPr>
          <w:rStyle w:val="Emphasis"/>
          <w:highlight w:val="green"/>
        </w:rPr>
        <w:t>both</w:t>
      </w:r>
      <w:r w:rsidRPr="00694F9B">
        <w:rPr>
          <w:rStyle w:val="StyleUnderline"/>
          <w:highlight w:val="green"/>
        </w:rPr>
        <w:t xml:space="preserve"> have to </w:t>
      </w:r>
      <w:r w:rsidRPr="00694F9B">
        <w:rPr>
          <w:rStyle w:val="Emphasis"/>
          <w:highlight w:val="green"/>
        </w:rPr>
        <w:t>dismantle it</w:t>
      </w:r>
      <w:r w:rsidRPr="009A5533">
        <w:rPr>
          <w:rStyle w:val="StyleUnderline"/>
        </w:rPr>
        <w:t xml:space="preserve">, </w:t>
      </w:r>
      <w:r w:rsidRPr="007C702D">
        <w:rPr>
          <w:rStyle w:val="Emphasis"/>
        </w:rPr>
        <w:t>recognize the weak edifice</w:t>
      </w:r>
      <w:r w:rsidRPr="009A5533">
        <w:rPr>
          <w:rStyle w:val="StyleUnderline"/>
        </w:rPr>
        <w:t xml:space="preserve"> upon which it’s built, </w:t>
      </w:r>
      <w:r w:rsidRPr="00694F9B">
        <w:rPr>
          <w:rStyle w:val="StyleUnderline"/>
          <w:highlight w:val="green"/>
        </w:rPr>
        <w:t xml:space="preserve">but also </w:t>
      </w:r>
      <w:r w:rsidRPr="00694F9B">
        <w:rPr>
          <w:rStyle w:val="Emphasis"/>
          <w:highlight w:val="green"/>
        </w:rPr>
        <w:t>know everything that’s happening within it</w:t>
      </w:r>
      <w:r w:rsidRPr="00EA2A65">
        <w:rPr>
          <w:sz w:val="16"/>
        </w:rPr>
        <w:t xml:space="preserve">. But anyway, let me just back up, um, so, I just, so the three points I wanna make in reference to the question, one is that, uh, social movements have always been the catalyst for Black studies. When Fred was talking about, you know, Black studies as, as, uh, kinda, kinda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694F9B">
        <w:rPr>
          <w:rStyle w:val="StyleUnderline"/>
          <w:highlight w:val="green"/>
        </w:rPr>
        <w:t xml:space="preserve">liberation is an </w:t>
      </w:r>
      <w:r w:rsidRPr="00694F9B">
        <w:rPr>
          <w:rStyle w:val="Emphasis"/>
          <w:highlight w:val="green"/>
        </w:rPr>
        <w:t>ongoing project</w:t>
      </w:r>
      <w:r w:rsidRPr="00EA2A65">
        <w:rPr>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9A5533">
        <w:rPr>
          <w:rStyle w:val="StyleUnderline"/>
        </w:rPr>
        <w:t>it reminds us that</w:t>
      </w:r>
      <w:r w:rsidRPr="00EA2A65">
        <w:rPr>
          <w:sz w:val="16"/>
        </w:rPr>
        <w:t xml:space="preserve">, you know, it’s not about, um, </w:t>
      </w:r>
      <w:r w:rsidRPr="009A5533">
        <w:rPr>
          <w:rStyle w:val="StyleUnderline"/>
        </w:rPr>
        <w:t xml:space="preserve">it’s </w:t>
      </w:r>
      <w:r w:rsidRPr="007C702D">
        <w:rPr>
          <w:rStyle w:val="Emphasis"/>
        </w:rPr>
        <w:t>not about a body</w:t>
      </w:r>
      <w:r w:rsidRPr="009A5533">
        <w:rPr>
          <w:rStyle w:val="StyleUnderline"/>
        </w:rPr>
        <w:t xml:space="preserve">. It’s </w:t>
      </w:r>
      <w:r w:rsidRPr="007C702D">
        <w:rPr>
          <w:rStyle w:val="Emphasis"/>
        </w:rPr>
        <w:t>not about bodies</w:t>
      </w:r>
      <w:r w:rsidRPr="007C702D">
        <w:rPr>
          <w:rStyle w:val="StyleUnderline"/>
        </w:rPr>
        <w:t xml:space="preserve">. </w:t>
      </w:r>
      <w:r w:rsidRPr="009A5533">
        <w:rPr>
          <w:rStyle w:val="StyleUnderline"/>
        </w:rPr>
        <w:t xml:space="preserve">It’s about </w:t>
      </w:r>
      <w:r w:rsidRPr="007C702D">
        <w:rPr>
          <w:rStyle w:val="Emphasis"/>
        </w:rPr>
        <w:t>ideas</w:t>
      </w:r>
      <w:r w:rsidRPr="009A5533">
        <w:rPr>
          <w:rStyle w:val="StyleUnderline"/>
        </w:rPr>
        <w:t xml:space="preserve">, and </w:t>
      </w:r>
      <w:r w:rsidRPr="00694F9B">
        <w:rPr>
          <w:rStyle w:val="StyleUnderline"/>
          <w:highlight w:val="green"/>
        </w:rPr>
        <w:t xml:space="preserve">about the </w:t>
      </w:r>
      <w:r w:rsidRPr="00694F9B">
        <w:rPr>
          <w:rStyle w:val="Emphasis"/>
          <w:highlight w:val="green"/>
        </w:rPr>
        <w:t>future</w:t>
      </w:r>
      <w:r w:rsidRPr="00EA2A65">
        <w:rPr>
          <w:sz w:val="16"/>
        </w:rPr>
        <w:t xml:space="preserve">, you know. </w:t>
      </w:r>
      <w:r w:rsidRPr="00694F9B">
        <w:rPr>
          <w:rStyle w:val="StyleUnderline"/>
        </w:rPr>
        <w:t>It’s</w:t>
      </w:r>
      <w:r w:rsidRPr="009A5533">
        <w:rPr>
          <w:rStyle w:val="StyleUnderline"/>
        </w:rPr>
        <w:t xml:space="preserve"> about </w:t>
      </w:r>
      <w:r w:rsidRPr="007C702D">
        <w:rPr>
          <w:rStyle w:val="Emphasis"/>
        </w:rPr>
        <w:t>recognizing the past</w:t>
      </w:r>
      <w:r w:rsidRPr="009A5533">
        <w:rPr>
          <w:rStyle w:val="StyleUnderline"/>
        </w:rPr>
        <w:t xml:space="preserve"> and the </w:t>
      </w:r>
      <w:r w:rsidRPr="007C702D">
        <w:rPr>
          <w:rStyle w:val="Emphasis"/>
        </w:rPr>
        <w:t>construction of a new future</w:t>
      </w:r>
      <w:r w:rsidRPr="00EA2A65">
        <w:rPr>
          <w:sz w:val="16"/>
        </w:rPr>
        <w:t xml:space="preserve">. And so I think, in that respect, in order to understand the future of Black studies, we gotta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694F9B">
        <w:rPr>
          <w:rStyle w:val="StyleUnderline"/>
          <w:highlight w:val="green"/>
        </w:rPr>
        <w:t>there's a lot of scholarship that</w:t>
      </w:r>
      <w:r w:rsidRPr="009A5533">
        <w:rPr>
          <w:rStyle w:val="StyleUnderline"/>
        </w:rPr>
        <w:t xml:space="preserve"> goes on that </w:t>
      </w:r>
      <w:r w:rsidRPr="00694F9B">
        <w:rPr>
          <w:rStyle w:val="StyleUnderline"/>
          <w:highlight w:val="green"/>
        </w:rPr>
        <w:t xml:space="preserve">has </w:t>
      </w:r>
      <w:r w:rsidRPr="00694F9B">
        <w:rPr>
          <w:rStyle w:val="Emphasis"/>
          <w:highlight w:val="green"/>
        </w:rPr>
        <w:t>no relationship at all</w:t>
      </w:r>
      <w:r w:rsidRPr="00694F9B">
        <w:rPr>
          <w:rStyle w:val="StyleUnderline"/>
          <w:highlight w:val="green"/>
        </w:rPr>
        <w:t xml:space="preserve"> to</w:t>
      </w:r>
      <w:r w:rsidRPr="009A5533">
        <w:rPr>
          <w:rStyle w:val="StyleUnderline"/>
        </w:rPr>
        <w:t xml:space="preserve"> the </w:t>
      </w:r>
      <w:r w:rsidRPr="007C702D">
        <w:rPr>
          <w:rStyle w:val="Emphasis"/>
        </w:rPr>
        <w:t xml:space="preserve">project of </w:t>
      </w:r>
      <w:r w:rsidRPr="00694F9B">
        <w:rPr>
          <w:rStyle w:val="Emphasis"/>
          <w:highlight w:val="green"/>
        </w:rPr>
        <w:t>transformation</w:t>
      </w:r>
      <w:r w:rsidRPr="009A5533">
        <w:rPr>
          <w:rStyle w:val="StyleUnderline"/>
        </w:rPr>
        <w:t xml:space="preserve">, or to </w:t>
      </w:r>
      <w:r w:rsidRPr="007C702D">
        <w:rPr>
          <w:rStyle w:val="Emphasis"/>
        </w:rPr>
        <w:t>people</w:t>
      </w:r>
      <w:r w:rsidRPr="009A5533">
        <w:rPr>
          <w:rStyle w:val="StyleUnderline"/>
        </w:rPr>
        <w:t xml:space="preserve">, </w:t>
      </w:r>
      <w:r w:rsidRPr="00694F9B">
        <w:rPr>
          <w:rStyle w:val="StyleUnderline"/>
          <w:highlight w:val="green"/>
        </w:rPr>
        <w:t xml:space="preserve">to </w:t>
      </w:r>
      <w:r w:rsidRPr="00694F9B">
        <w:rPr>
          <w:rStyle w:val="Emphasis"/>
          <w:highlight w:val="green"/>
        </w:rPr>
        <w:t>actual people in community</w:t>
      </w:r>
      <w:r w:rsidRPr="00EA2A65">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Pr>
          <w:rStyle w:val="StyleUnderline"/>
        </w:rPr>
        <w:t>B</w:t>
      </w:r>
      <w:r w:rsidRPr="007C702D">
        <w:rPr>
          <w:rStyle w:val="StyleUnderline"/>
        </w:rPr>
        <w:t>lack studies</w:t>
      </w:r>
      <w:r w:rsidRPr="00EA2A65">
        <w:rPr>
          <w:sz w:val="16"/>
        </w:rPr>
        <w:t xml:space="preserve"> comes from. Uh, and so it </w:t>
      </w:r>
      <w:r w:rsidRPr="009A5533">
        <w:rPr>
          <w:rStyle w:val="StyleUnderline"/>
        </w:rPr>
        <w:t>moves into the university</w:t>
      </w:r>
      <w:r w:rsidRPr="00EA2A65">
        <w:rPr>
          <w:sz w:val="16"/>
        </w:rPr>
        <w:t xml:space="preserve"> as a, </w:t>
      </w:r>
      <w:r w:rsidRPr="009A5533">
        <w:rPr>
          <w:rStyle w:val="StyleUnderline"/>
        </w:rPr>
        <w:t xml:space="preserve">as a </w:t>
      </w:r>
      <w:r w:rsidRPr="007C702D">
        <w:rPr>
          <w:rStyle w:val="Emphasis"/>
        </w:rPr>
        <w:t>transformative project</w:t>
      </w:r>
      <w:r w:rsidRPr="00EA2A65">
        <w:rPr>
          <w:sz w:val="16"/>
        </w:rPr>
        <w:t>. Um, it's not—</w:t>
      </w:r>
      <w:r w:rsidRPr="009A5533">
        <w:rPr>
          <w:rStyle w:val="StyleUnderline"/>
        </w:rPr>
        <w:t>and that's why</w:t>
      </w:r>
      <w:r w:rsidRPr="00EA2A65">
        <w:rPr>
          <w:sz w:val="16"/>
        </w:rPr>
        <w:t xml:space="preserve"> I think </w:t>
      </w:r>
      <w:r w:rsidRPr="009A5533">
        <w:rPr>
          <w:rStyle w:val="StyleUnderline"/>
        </w:rPr>
        <w:t xml:space="preserve">there was a </w:t>
      </w:r>
      <w:r w:rsidRPr="007C702D">
        <w:rPr>
          <w:rStyle w:val="Emphasis"/>
        </w:rPr>
        <w:t>disconnect</w:t>
      </w:r>
      <w:r w:rsidRPr="009A5533">
        <w:rPr>
          <w:rStyle w:val="StyleUnderline"/>
        </w:rPr>
        <w:t xml:space="preserve"> between</w:t>
      </w:r>
      <w:r w:rsidRPr="00EA2A65">
        <w:rPr>
          <w:sz w:val="16"/>
        </w:rPr>
        <w:t xml:space="preserve"> some of the, the </w:t>
      </w:r>
      <w:r w:rsidRPr="009A5533">
        <w:rPr>
          <w:rStyle w:val="StyleUnderline"/>
        </w:rPr>
        <w:t>protests and what was happening in the academy</w:t>
      </w:r>
      <w:r w:rsidRPr="00EA2A65">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so I think I want to at some point talk more about that, but I think that's something to remember, because, right now, </w:t>
      </w:r>
      <w:r w:rsidRPr="009A5533">
        <w:rPr>
          <w:rStyle w:val="StyleUnderline"/>
        </w:rPr>
        <w:t xml:space="preserve">if we don't have Black studies as a </w:t>
      </w:r>
      <w:r w:rsidRPr="00B95240">
        <w:rPr>
          <w:rStyle w:val="Emphasis"/>
        </w:rPr>
        <w:t>critique in response to the neoliberal neofascist turn</w:t>
      </w:r>
      <w:r w:rsidRPr="009A5533">
        <w:rPr>
          <w:rStyle w:val="StyleUnderline"/>
        </w:rPr>
        <w:t>, then it's</w:t>
      </w:r>
      <w:r w:rsidRPr="00EA2A65">
        <w:rPr>
          <w:sz w:val="16"/>
        </w:rPr>
        <w:t xml:space="preserve"> sort of </w:t>
      </w:r>
      <w:r w:rsidRPr="00B95240">
        <w:rPr>
          <w:rStyle w:val="Emphasis"/>
        </w:rPr>
        <w:t>worthless</w:t>
      </w:r>
      <w:r w:rsidRPr="00EA2A65">
        <w:rPr>
          <w:sz w:val="16"/>
        </w:rPr>
        <w:t xml:space="preserve">. You know, </w:t>
      </w:r>
      <w:r w:rsidRPr="009A5533">
        <w:rPr>
          <w:rStyle w:val="StyleUnderline"/>
        </w:rPr>
        <w:t>it's going to continue to exist. Maybe not in the academy though</w:t>
      </w:r>
      <w:r w:rsidRPr="00EA2A65">
        <w:rPr>
          <w:sz w:val="16"/>
        </w:rPr>
        <w:t xml:space="preserve">. So I'll just stop there. </w:t>
      </w:r>
    </w:p>
    <w:p w14:paraId="1C5B4BE9" w14:textId="77777777" w:rsidR="00D8540D" w:rsidRPr="00EA2A65" w:rsidRDefault="00D8540D" w:rsidP="00D8540D">
      <w:pPr>
        <w:rPr>
          <w:sz w:val="16"/>
        </w:rPr>
      </w:pPr>
      <w:r w:rsidRPr="00EA2A65">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757BE1C3" w14:textId="77777777" w:rsidR="00D8540D" w:rsidRPr="007A613F" w:rsidRDefault="00D8540D" w:rsidP="00D8540D">
      <w:pPr>
        <w:rPr>
          <w:sz w:val="16"/>
        </w:rPr>
      </w:pPr>
      <w:r w:rsidRPr="00EA2A65">
        <w:rPr>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w:t>
      </w:r>
      <w:r w:rsidRPr="00EA2A65">
        <w:rPr>
          <w:sz w:val="16"/>
        </w:rPr>
        <w:lastRenderedPageBreak/>
        <w:t xml:space="preserve">and, and maybe, maybe theoretical only in the most minimal sense, in the sense that what I wanted to do was a couple of things. First, to recognize that, um, you know, let's say that </w:t>
      </w:r>
      <w:r w:rsidRPr="003330E5">
        <w:rPr>
          <w:rStyle w:val="StyleUnderline"/>
        </w:rPr>
        <w:t xml:space="preserve">the conditions of what people call </w:t>
      </w:r>
      <w:r w:rsidRPr="00694F9B">
        <w:rPr>
          <w:rStyle w:val="Emphasis"/>
        </w:rPr>
        <w:t>modernity</w:t>
      </w:r>
      <w:r w:rsidRPr="00EA2A65">
        <w:rPr>
          <w:sz w:val="16"/>
        </w:rPr>
        <w:t xml:space="preserve">, um, in, in, in, in, or global modernity, that </w:t>
      </w:r>
      <w:r w:rsidRPr="003330E5">
        <w:rPr>
          <w:rStyle w:val="StyleUnderline"/>
        </w:rPr>
        <w:t xml:space="preserve">the </w:t>
      </w:r>
      <w:r w:rsidRPr="00B95240">
        <w:rPr>
          <w:rStyle w:val="Emphasis"/>
        </w:rPr>
        <w:t>fundamental conditions</w:t>
      </w:r>
      <w:r w:rsidRPr="003330E5">
        <w:rPr>
          <w:rStyle w:val="StyleUnderline"/>
        </w:rPr>
        <w:t xml:space="preserve"> that make that up are</w:t>
      </w:r>
      <w:r w:rsidRPr="00EA2A65">
        <w:rPr>
          <w:sz w:val="16"/>
        </w:rPr>
        <w:t xml:space="preserve">, you know, </w:t>
      </w:r>
      <w:r w:rsidRPr="00B95240">
        <w:rPr>
          <w:rStyle w:val="Emphasis"/>
        </w:rPr>
        <w:t>settler colonialism</w:t>
      </w:r>
      <w:r w:rsidRPr="003330E5">
        <w:rPr>
          <w:rStyle w:val="StyleUnderline"/>
        </w:rPr>
        <w:t>. And</w:t>
      </w:r>
      <w:r w:rsidRPr="00EA2A65">
        <w:rPr>
          <w:sz w:val="16"/>
        </w:rPr>
        <w:t xml:space="preserve"> I think </w:t>
      </w:r>
      <w:r w:rsidRPr="003330E5">
        <w:rPr>
          <w:rStyle w:val="StyleUnderline"/>
        </w:rPr>
        <w:t xml:space="preserve">we can talk about settler colonialism in ways that are </w:t>
      </w:r>
      <w:r w:rsidRPr="00B95240">
        <w:rPr>
          <w:rStyle w:val="Emphasis"/>
        </w:rPr>
        <w:t>broader</w:t>
      </w:r>
      <w:r w:rsidRPr="003330E5">
        <w:rPr>
          <w:rStyle w:val="StyleUnderline"/>
        </w:rPr>
        <w:t xml:space="preserve"> than the normal way that we usually think of them as a </w:t>
      </w:r>
      <w:r w:rsidRPr="00B95240">
        <w:rPr>
          <w:rStyle w:val="Emphasis"/>
        </w:rPr>
        <w:t>set of violent</w:t>
      </w:r>
      <w:r w:rsidRPr="003330E5">
        <w:rPr>
          <w:rStyle w:val="StyleUnderline"/>
        </w:rPr>
        <w:t xml:space="preserve"> and </w:t>
      </w:r>
      <w:r w:rsidRPr="00B95240">
        <w:rPr>
          <w:rStyle w:val="Emphasis"/>
        </w:rPr>
        <w:t>brutal relations</w:t>
      </w:r>
      <w:r w:rsidRPr="003330E5">
        <w:rPr>
          <w:rStyle w:val="StyleUnderline"/>
        </w:rPr>
        <w:t xml:space="preserve"> between Europe and the rest of the world</w:t>
      </w:r>
      <w:r w:rsidRPr="00EA2A65">
        <w:rPr>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694F9B">
        <w:rPr>
          <w:rStyle w:val="Emphasis"/>
          <w:highlight w:val="green"/>
        </w:rPr>
        <w:t>settler colonialism</w:t>
      </w:r>
      <w:r w:rsidRPr="003330E5">
        <w:rPr>
          <w:rStyle w:val="StyleUnderline"/>
        </w:rPr>
        <w:t xml:space="preserve">, that </w:t>
      </w:r>
      <w:r w:rsidRPr="00694F9B">
        <w:rPr>
          <w:rStyle w:val="StyleUnderline"/>
          <w:highlight w:val="green"/>
        </w:rPr>
        <w:t xml:space="preserve">the </w:t>
      </w:r>
      <w:r w:rsidRPr="00694F9B">
        <w:rPr>
          <w:rStyle w:val="Emphasis"/>
          <w:highlight w:val="green"/>
        </w:rPr>
        <w:t>transatlantic slave</w:t>
      </w:r>
      <w:r w:rsidRPr="00B95240">
        <w:rPr>
          <w:rStyle w:val="Emphasis"/>
        </w:rPr>
        <w:t xml:space="preserve"> </w:t>
      </w:r>
      <w:r w:rsidRPr="00694F9B">
        <w:rPr>
          <w:rStyle w:val="Emphasis"/>
          <w:highlight w:val="green"/>
        </w:rPr>
        <w:t>trade</w:t>
      </w:r>
      <w:r w:rsidRPr="00EA2A65">
        <w:rPr>
          <w:sz w:val="16"/>
        </w:rPr>
        <w:t xml:space="preserve">, um, </w:t>
      </w:r>
      <w:r w:rsidRPr="00694F9B">
        <w:rPr>
          <w:rStyle w:val="StyleUnderline"/>
          <w:highlight w:val="green"/>
        </w:rPr>
        <w:t>and</w:t>
      </w:r>
      <w:r w:rsidRPr="00EA2A65">
        <w:rPr>
          <w:sz w:val="16"/>
        </w:rPr>
        <w:t xml:space="preserve"> that, you know, </w:t>
      </w:r>
      <w:r w:rsidRPr="003330E5">
        <w:rPr>
          <w:rStyle w:val="StyleUnderline"/>
        </w:rPr>
        <w:t xml:space="preserve">the </w:t>
      </w:r>
      <w:r w:rsidRPr="00694F9B">
        <w:rPr>
          <w:rStyle w:val="StyleUnderline"/>
          <w:highlight w:val="green"/>
        </w:rPr>
        <w:t>emergence of</w:t>
      </w:r>
      <w:r w:rsidRPr="003330E5">
        <w:rPr>
          <w:rStyle w:val="StyleUnderline"/>
        </w:rPr>
        <w:t xml:space="preserve"> a </w:t>
      </w:r>
      <w:r w:rsidRPr="00B95240">
        <w:rPr>
          <w:rStyle w:val="Emphasis"/>
        </w:rPr>
        <w:t xml:space="preserve">set of </w:t>
      </w:r>
      <w:r w:rsidRPr="00694F9B">
        <w:rPr>
          <w:rStyle w:val="Emphasis"/>
          <w:highlight w:val="green"/>
        </w:rPr>
        <w:t>philosophical formulations</w:t>
      </w:r>
      <w:r w:rsidRPr="00EA2A65">
        <w:rPr>
          <w:sz w:val="16"/>
        </w:rPr>
        <w:t xml:space="preserve"> that </w:t>
      </w:r>
      <w:r w:rsidRPr="003330E5">
        <w:rPr>
          <w:rStyle w:val="StyleUnderline"/>
        </w:rPr>
        <w:t xml:space="preserve">essentially </w:t>
      </w:r>
      <w:r w:rsidRPr="00694F9B">
        <w:rPr>
          <w:rStyle w:val="StyleUnderline"/>
          <w:highlight w:val="green"/>
        </w:rPr>
        <w:t xml:space="preserve">provide for us </w:t>
      </w:r>
      <w:r w:rsidRPr="00694F9B">
        <w:rPr>
          <w:rStyle w:val="Emphasis"/>
          <w:highlight w:val="green"/>
        </w:rPr>
        <w:t>some modern conception of self</w:t>
      </w:r>
      <w:r w:rsidRPr="003330E5">
        <w:rPr>
          <w:rStyle w:val="StyleUnderline"/>
        </w:rPr>
        <w:t xml:space="preserve"> that has as its basis a kind of </w:t>
      </w:r>
      <w:r w:rsidRPr="00B95240">
        <w:rPr>
          <w:rStyle w:val="Emphasis"/>
        </w:rPr>
        <w:t>possessive</w:t>
      </w:r>
      <w:r w:rsidRPr="003330E5">
        <w:rPr>
          <w:rStyle w:val="StyleUnderline"/>
        </w:rPr>
        <w:t xml:space="preserve">, </w:t>
      </w:r>
      <w:r w:rsidRPr="00B95240">
        <w:rPr>
          <w:rStyle w:val="Emphasis"/>
        </w:rPr>
        <w:t>heteronormative</w:t>
      </w:r>
      <w:r w:rsidRPr="003330E5">
        <w:rPr>
          <w:rStyle w:val="StyleUnderline"/>
        </w:rPr>
        <w:t xml:space="preserve">, </w:t>
      </w:r>
      <w:r w:rsidRPr="00B95240">
        <w:rPr>
          <w:rStyle w:val="Emphasis"/>
        </w:rPr>
        <w:t>patriarchal individuation</w:t>
      </w:r>
      <w:r w:rsidRPr="003330E5">
        <w:rPr>
          <w:rStyle w:val="StyleUnderline"/>
        </w:rPr>
        <w:t xml:space="preserve">, right? That's </w:t>
      </w:r>
      <w:r w:rsidRPr="00B95240">
        <w:rPr>
          <w:rStyle w:val="Emphasis"/>
        </w:rPr>
        <w:t>what it is to be yourself</w:t>
      </w:r>
      <w:r w:rsidRPr="003330E5">
        <w:rPr>
          <w:rStyle w:val="StyleUnderline"/>
        </w:rPr>
        <w:t xml:space="preserve"> on the </w:t>
      </w:r>
      <w:r w:rsidRPr="00B95240">
        <w:rPr>
          <w:rStyle w:val="Emphasis"/>
        </w:rPr>
        <w:t>most fundamental level</w:t>
      </w:r>
      <w:r w:rsidRPr="00EA2A65">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694F9B">
        <w:rPr>
          <w:rStyle w:val="StyleUnderline"/>
          <w:highlight w:val="green"/>
        </w:rPr>
        <w:t xml:space="preserve">for </w:t>
      </w:r>
      <w:r w:rsidRPr="00694F9B">
        <w:rPr>
          <w:rStyle w:val="Emphasis"/>
          <w:highlight w:val="green"/>
        </w:rPr>
        <w:t>everybody</w:t>
      </w:r>
      <w:r w:rsidRPr="00B95240">
        <w:rPr>
          <w:rStyle w:val="Emphasis"/>
        </w:rPr>
        <w:t xml:space="preserve"> who lives in the world</w:t>
      </w:r>
      <w:r w:rsidRPr="003330E5">
        <w:rPr>
          <w:rStyle w:val="StyleUnderline"/>
        </w:rPr>
        <w:t xml:space="preserve">, although most of the people in live in the world are actually able to both recognize this and say this, </w:t>
      </w:r>
      <w:r w:rsidRPr="00694F9B">
        <w:rPr>
          <w:rStyle w:val="StyleUnderline"/>
          <w:highlight w:val="green"/>
        </w:rPr>
        <w:t>that</w:t>
      </w:r>
      <w:r w:rsidRPr="003330E5">
        <w:rPr>
          <w:rStyle w:val="StyleUnderline"/>
        </w:rPr>
        <w:t xml:space="preserve"> modernity </w:t>
      </w:r>
      <w:r w:rsidRPr="00694F9B">
        <w:rPr>
          <w:rStyle w:val="StyleUnderline"/>
          <w:highlight w:val="green"/>
        </w:rPr>
        <w:t xml:space="preserve">is a </w:t>
      </w:r>
      <w:r w:rsidRPr="00694F9B">
        <w:rPr>
          <w:rStyle w:val="Emphasis"/>
          <w:highlight w:val="green"/>
        </w:rPr>
        <w:t>social</w:t>
      </w:r>
      <w:r w:rsidRPr="00694F9B">
        <w:rPr>
          <w:rStyle w:val="StyleUnderline"/>
          <w:highlight w:val="green"/>
        </w:rPr>
        <w:t xml:space="preserve"> and </w:t>
      </w:r>
      <w:r w:rsidRPr="00694F9B">
        <w:rPr>
          <w:rStyle w:val="Emphasis"/>
          <w:highlight w:val="green"/>
        </w:rPr>
        <w:t>ecological disaster</w:t>
      </w:r>
      <w:r w:rsidRPr="003330E5">
        <w:rPr>
          <w:rStyle w:val="StyleUnderline"/>
        </w:rPr>
        <w:t xml:space="preserve"> that we live, that we now </w:t>
      </w:r>
      <w:r w:rsidRPr="00B95240">
        <w:rPr>
          <w:rStyle w:val="Emphasis"/>
        </w:rPr>
        <w:t>attempt to survive</w:t>
      </w:r>
      <w:r w:rsidRPr="00EA2A65">
        <w:rPr>
          <w:sz w:val="16"/>
        </w:rPr>
        <w:t xml:space="preserve">. Okay? And if we take that up, then </w:t>
      </w:r>
      <w:r w:rsidRPr="00694F9B">
        <w:rPr>
          <w:rStyle w:val="StyleUnderline"/>
          <w:highlight w:val="green"/>
        </w:rPr>
        <w:t>part of what's at stake is</w:t>
      </w:r>
      <w:r w:rsidRPr="003330E5">
        <w:rPr>
          <w:rStyle w:val="StyleUnderline"/>
        </w:rPr>
        <w:t xml:space="preserve"> that we recognize that </w:t>
      </w:r>
      <w:r w:rsidRPr="00694F9B">
        <w:rPr>
          <w:rStyle w:val="Emphasis"/>
          <w:highlight w:val="green"/>
        </w:rPr>
        <w:t>feminist</w:t>
      </w:r>
      <w:r w:rsidRPr="00694F9B">
        <w:rPr>
          <w:rStyle w:val="StyleUnderline"/>
          <w:highlight w:val="green"/>
        </w:rPr>
        <w:t xml:space="preserve"> and </w:t>
      </w:r>
      <w:r w:rsidRPr="00694F9B">
        <w:rPr>
          <w:rStyle w:val="Emphasis"/>
          <w:highlight w:val="green"/>
        </w:rPr>
        <w:t>queer interventions against heteronormative patriarchy</w:t>
      </w:r>
      <w:r w:rsidRPr="00694F9B">
        <w:rPr>
          <w:rStyle w:val="StyleUnderline"/>
          <w:highlight w:val="green"/>
        </w:rPr>
        <w:t>,</w:t>
      </w:r>
      <w:r w:rsidRPr="003330E5">
        <w:rPr>
          <w:rStyle w:val="StyleUnderline"/>
        </w:rPr>
        <w:t xml:space="preserve"> that </w:t>
      </w:r>
      <w:r w:rsidRPr="00694F9B">
        <w:rPr>
          <w:rStyle w:val="Emphasis"/>
          <w:highlight w:val="green"/>
        </w:rPr>
        <w:t>Black interventions against</w:t>
      </w:r>
      <w:r w:rsidRPr="00B95240">
        <w:rPr>
          <w:rStyle w:val="Emphasis"/>
        </w:rPr>
        <w:t xml:space="preserve"> the theory</w:t>
      </w:r>
      <w:r w:rsidRPr="003330E5">
        <w:rPr>
          <w:rStyle w:val="StyleUnderline"/>
        </w:rPr>
        <w:t xml:space="preserve"> and </w:t>
      </w:r>
      <w:r w:rsidRPr="00B95240">
        <w:rPr>
          <w:rStyle w:val="Emphasis"/>
        </w:rPr>
        <w:t xml:space="preserve">practice of </w:t>
      </w:r>
      <w:r w:rsidRPr="00694F9B">
        <w:rPr>
          <w:rStyle w:val="Emphasis"/>
          <w:highlight w:val="green"/>
        </w:rPr>
        <w:t>slavery</w:t>
      </w:r>
      <w:r w:rsidRPr="003330E5">
        <w:rPr>
          <w:rStyle w:val="StyleUnderline"/>
        </w:rPr>
        <w:t xml:space="preserve">, which is </w:t>
      </w:r>
      <w:r w:rsidRPr="00B95240">
        <w:rPr>
          <w:rStyle w:val="Emphasis"/>
        </w:rPr>
        <w:t>ongoing</w:t>
      </w:r>
      <w:r w:rsidRPr="003330E5">
        <w:rPr>
          <w:rStyle w:val="StyleUnderline"/>
        </w:rPr>
        <w:t xml:space="preserve">, that </w:t>
      </w:r>
      <w:r w:rsidRPr="00694F9B">
        <w:rPr>
          <w:rStyle w:val="Emphasis"/>
          <w:highlight w:val="green"/>
        </w:rPr>
        <w:t>indigenous interventions against settler colonialism</w:t>
      </w:r>
      <w:r w:rsidRPr="003330E5">
        <w:rPr>
          <w:rStyle w:val="StyleUnderline"/>
        </w:rPr>
        <w:t xml:space="preserve"> constitute the </w:t>
      </w:r>
      <w:r w:rsidRPr="00694F9B">
        <w:rPr>
          <w:rStyle w:val="StyleUnderline"/>
        </w:rPr>
        <w:t>general</w:t>
      </w:r>
      <w:r w:rsidRPr="003330E5">
        <w:rPr>
          <w:rStyle w:val="StyleUnderline"/>
        </w:rPr>
        <w:t xml:space="preserve"> both </w:t>
      </w:r>
      <w:r w:rsidRPr="00694F9B">
        <w:rPr>
          <w:rStyle w:val="Emphasis"/>
          <w:highlight w:val="green"/>
        </w:rPr>
        <w:t>practical</w:t>
      </w:r>
      <w:r w:rsidRPr="00694F9B">
        <w:rPr>
          <w:rStyle w:val="StyleUnderline"/>
          <w:highlight w:val="green"/>
        </w:rPr>
        <w:t xml:space="preserve"> and </w:t>
      </w:r>
      <w:r w:rsidRPr="00694F9B">
        <w:rPr>
          <w:rStyle w:val="Emphasis"/>
          <w:highlight w:val="green"/>
        </w:rPr>
        <w:t>intellectual basis</w:t>
      </w:r>
      <w:r w:rsidRPr="00694F9B">
        <w:rPr>
          <w:rStyle w:val="StyleUnderline"/>
          <w:highlight w:val="green"/>
        </w:rPr>
        <w:t xml:space="preserve"> for</w:t>
      </w:r>
      <w:r w:rsidRPr="003330E5">
        <w:rPr>
          <w:rStyle w:val="StyleUnderline"/>
        </w:rPr>
        <w:t xml:space="preserve"> not only our </w:t>
      </w:r>
      <w:r w:rsidRPr="00694F9B">
        <w:rPr>
          <w:rStyle w:val="Emphasis"/>
          <w:highlight w:val="green"/>
        </w:rPr>
        <w:t>attempts to survive</w:t>
      </w:r>
      <w:r w:rsidRPr="003330E5">
        <w:rPr>
          <w:rStyle w:val="StyleUnderline"/>
        </w:rPr>
        <w:t>, but also our attempts to</w:t>
      </w:r>
      <w:r w:rsidRPr="00EA2A65">
        <w:rPr>
          <w:sz w:val="16"/>
        </w:rPr>
        <w:t xml:space="preserve">, as I said before, </w:t>
      </w:r>
      <w:r w:rsidRPr="00B95240">
        <w:rPr>
          <w:rStyle w:val="Emphasis"/>
        </w:rPr>
        <w:t>save the Earth</w:t>
      </w:r>
      <w:r w:rsidRPr="00B95240">
        <w:rPr>
          <w:rStyle w:val="StyleUnderline"/>
        </w:rPr>
        <w:t>.</w:t>
      </w:r>
      <w:r w:rsidRPr="00EA2A65">
        <w:rPr>
          <w:sz w:val="16"/>
        </w:rPr>
        <w:t xml:space="preserve"> And, and I put it in terms that the great poet Ed Roberson puts it; </w:t>
      </w:r>
      <w:r w:rsidRPr="00B95240">
        <w:rPr>
          <w:rStyle w:val="Emphasis"/>
        </w:rPr>
        <w:t>not just to save the Earth</w:t>
      </w:r>
      <w:r w:rsidRPr="003330E5">
        <w:rPr>
          <w:rStyle w:val="StyleUnderline"/>
        </w:rPr>
        <w:t xml:space="preserve">, but to </w:t>
      </w:r>
      <w:r w:rsidRPr="00B95240">
        <w:rPr>
          <w:rStyle w:val="Emphasis"/>
        </w:rPr>
        <w:t>see the Earth before the end of the world</w:t>
      </w:r>
      <w:r w:rsidRPr="00EA2A65">
        <w:rPr>
          <w:sz w:val="16"/>
        </w:rPr>
        <w:t xml:space="preserve">. And </w:t>
      </w:r>
      <w:r w:rsidRPr="00694F9B">
        <w:rPr>
          <w:rStyle w:val="StyleUnderline"/>
          <w:highlight w:val="green"/>
        </w:rPr>
        <w:t xml:space="preserve">this is an </w:t>
      </w:r>
      <w:r w:rsidRPr="00694F9B">
        <w:rPr>
          <w:rStyle w:val="Emphasis"/>
          <w:highlight w:val="green"/>
        </w:rPr>
        <w:t>emergency</w:t>
      </w:r>
      <w:r w:rsidRPr="00B95240">
        <w:rPr>
          <w:rStyle w:val="StyleUnderline"/>
        </w:rPr>
        <w:t xml:space="preserve"> that we're in </w:t>
      </w:r>
      <w:r w:rsidRPr="00B95240">
        <w:rPr>
          <w:rStyle w:val="Emphasis"/>
        </w:rPr>
        <w:t>now</w:t>
      </w:r>
      <w:r w:rsidRPr="003330E5">
        <w:rPr>
          <w:rStyle w:val="StyleUnderline"/>
        </w:rPr>
        <w:t xml:space="preserve"> and </w:t>
      </w:r>
      <w:r w:rsidRPr="00694F9B">
        <w:rPr>
          <w:rStyle w:val="StyleUnderline"/>
          <w:highlight w:val="green"/>
        </w:rPr>
        <w:t xml:space="preserve">it's </w:t>
      </w:r>
      <w:r w:rsidRPr="00694F9B">
        <w:rPr>
          <w:rStyle w:val="Emphasis"/>
          <w:highlight w:val="green"/>
        </w:rPr>
        <w:t>urgent</w:t>
      </w:r>
      <w:r w:rsidRPr="00EA2A65">
        <w:rPr>
          <w:sz w:val="16"/>
        </w:rPr>
        <w:t xml:space="preserve">. Um, and I believe that </w:t>
      </w:r>
      <w:r w:rsidRPr="003330E5">
        <w:rPr>
          <w:rStyle w:val="StyleUnderline"/>
        </w:rPr>
        <w:t xml:space="preserve">there’s a </w:t>
      </w:r>
      <w:r w:rsidRPr="00B95240">
        <w:rPr>
          <w:rStyle w:val="Emphasis"/>
        </w:rPr>
        <w:t>specific convergence</w:t>
      </w:r>
      <w:r w:rsidRPr="003330E5">
        <w:rPr>
          <w:rStyle w:val="StyleUnderline"/>
        </w:rPr>
        <w:t xml:space="preserve"> of black thought and indigenous thought that situates itself </w:t>
      </w:r>
      <w:r w:rsidRPr="00B95240">
        <w:rPr>
          <w:rStyle w:val="Emphasis"/>
        </w:rPr>
        <w:t>precisely in relation to</w:t>
      </w:r>
      <w:r w:rsidRPr="003330E5">
        <w:rPr>
          <w:rStyle w:val="StyleUnderline"/>
        </w:rPr>
        <w:t xml:space="preserve">, and is </w:t>
      </w:r>
      <w:r w:rsidRPr="00B95240">
        <w:rPr>
          <w:rStyle w:val="Emphasis"/>
        </w:rPr>
        <w:t>articulated through</w:t>
      </w:r>
      <w:r w:rsidRPr="003330E5">
        <w:rPr>
          <w:rStyle w:val="StyleUnderline"/>
        </w:rPr>
        <w:t xml:space="preserve">, the </w:t>
      </w:r>
      <w:r w:rsidRPr="00B95240">
        <w:rPr>
          <w:rStyle w:val="Emphasis"/>
        </w:rPr>
        <w:t>interventions of queer thought</w:t>
      </w:r>
      <w:r w:rsidRPr="003330E5">
        <w:rPr>
          <w:rStyle w:val="StyleUnderline"/>
        </w:rPr>
        <w:t xml:space="preserve"> and </w:t>
      </w:r>
      <w:r w:rsidRPr="00B95240">
        <w:rPr>
          <w:rStyle w:val="Emphasis"/>
        </w:rPr>
        <w:t>feminist thought</w:t>
      </w:r>
      <w:r w:rsidRPr="003330E5">
        <w:rPr>
          <w:rStyle w:val="StyleUnderline"/>
        </w:rPr>
        <w:t xml:space="preserve"> that we want to take up</w:t>
      </w:r>
      <w:r w:rsidRPr="00EA2A65">
        <w:rPr>
          <w:sz w:val="16"/>
        </w:rPr>
        <w:t xml:space="preserve">. And, and it, and it strikes me as, for me at least, it's, it's a way of taking up a kind an—it's, </w:t>
      </w:r>
      <w:r w:rsidRPr="003330E5">
        <w:rPr>
          <w:rStyle w:val="StyleUnderline"/>
        </w:rPr>
        <w:t>it’s a way of imagining</w:t>
      </w:r>
      <w:r w:rsidRPr="00EA2A65">
        <w:rPr>
          <w:sz w:val="16"/>
        </w:rPr>
        <w:t xml:space="preserve"> how one might be able to, </w:t>
      </w:r>
      <w:r w:rsidRPr="003330E5">
        <w:rPr>
          <w:rStyle w:val="StyleUnderline"/>
        </w:rPr>
        <w:t xml:space="preserve">how we might be able to </w:t>
      </w:r>
      <w:r w:rsidRPr="00B95240">
        <w:rPr>
          <w:rStyle w:val="Emphasis"/>
        </w:rPr>
        <w:t>walk more lightly on the Earth</w:t>
      </w:r>
      <w:r w:rsidRPr="003330E5">
        <w:rPr>
          <w:rStyle w:val="StyleUnderline"/>
        </w:rPr>
        <w:t xml:space="preserve">. To </w:t>
      </w:r>
      <w:r w:rsidRPr="00B95240">
        <w:rPr>
          <w:rStyle w:val="Emphasis"/>
        </w:rPr>
        <w:t>honor the Earth</w:t>
      </w:r>
      <w:r w:rsidRPr="003330E5">
        <w:rPr>
          <w:rStyle w:val="StyleUnderline"/>
        </w:rPr>
        <w:t xml:space="preserve"> as we walk on it, as we stand on it. To </w:t>
      </w:r>
      <w:r w:rsidRPr="00B95240">
        <w:rPr>
          <w:rStyle w:val="Emphasis"/>
        </w:rPr>
        <w:t>not stomp on it</w:t>
      </w:r>
      <w:r w:rsidRPr="003330E5">
        <w:rPr>
          <w:rStyle w:val="StyleUnderline"/>
        </w:rPr>
        <w:t xml:space="preserve">, to </w:t>
      </w:r>
      <w:r w:rsidRPr="00B95240">
        <w:rPr>
          <w:rStyle w:val="Emphasis"/>
        </w:rPr>
        <w:t>not stomp all over it</w:t>
      </w:r>
      <w:r w:rsidRPr="003330E5">
        <w:rPr>
          <w:rStyle w:val="StyleUnderline"/>
        </w:rPr>
        <w:t xml:space="preserve">, where </w:t>
      </w:r>
      <w:r w:rsidRPr="00B95240">
        <w:rPr>
          <w:rStyle w:val="Emphasis"/>
        </w:rPr>
        <w:t>every step you take is a claim of ownership</w:t>
      </w:r>
      <w:r w:rsidRPr="00EA2A65">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is so important. It's a critique of a general problematic notion of domesticity. </w:t>
      </w:r>
      <w:r w:rsidRPr="003330E5">
        <w:rPr>
          <w:rStyle w:val="StyleUnderline"/>
        </w:rPr>
        <w:t xml:space="preserve">It's like </w:t>
      </w:r>
      <w:r w:rsidRPr="00B95240">
        <w:rPr>
          <w:rStyle w:val="Emphasis"/>
        </w:rPr>
        <w:t>another way of being on the Earth</w:t>
      </w:r>
      <w:r w:rsidRPr="003330E5">
        <w:rPr>
          <w:rStyle w:val="StyleUnderline"/>
        </w:rPr>
        <w:t xml:space="preserve"> that </w:t>
      </w:r>
      <w:r w:rsidRPr="00B95240">
        <w:rPr>
          <w:rStyle w:val="Emphasis"/>
        </w:rPr>
        <w:t>doesn't allow you</w:t>
      </w:r>
      <w:r w:rsidRPr="003330E5">
        <w:rPr>
          <w:rStyle w:val="StyleUnderline"/>
        </w:rPr>
        <w:t xml:space="preserve"> in some </w:t>
      </w:r>
      <w:r w:rsidRPr="00B95240">
        <w:rPr>
          <w:rStyle w:val="Emphasis"/>
        </w:rPr>
        <w:t>vicious</w:t>
      </w:r>
      <w:r w:rsidRPr="003330E5">
        <w:rPr>
          <w:rStyle w:val="StyleUnderline"/>
        </w:rPr>
        <w:t xml:space="preserve"> and </w:t>
      </w:r>
      <w:r w:rsidRPr="00B95240">
        <w:rPr>
          <w:rStyle w:val="Emphasis"/>
        </w:rPr>
        <w:t>brutal way</w:t>
      </w:r>
      <w:r w:rsidRPr="003330E5">
        <w:rPr>
          <w:rStyle w:val="StyleUnderline"/>
        </w:rPr>
        <w:t xml:space="preserve"> to claim that it is yours</w:t>
      </w:r>
      <w:r w:rsidRPr="00EA2A65">
        <w:rPr>
          <w:sz w:val="16"/>
        </w:rPr>
        <w:t xml:space="preserve">, right? Um, this is important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w:t>
      </w:r>
      <w:r w:rsidRPr="00EA2A65">
        <w:rPr>
          <w:sz w:val="16"/>
        </w:rPr>
        <w:lastRenderedPageBreak/>
        <w:t>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2C90F7EB" w14:textId="77777777" w:rsidR="00D8540D" w:rsidRPr="00DE1798" w:rsidRDefault="00D8540D" w:rsidP="00D8540D">
      <w:pPr>
        <w:pStyle w:val="Heading4"/>
        <w:rPr>
          <w:rFonts w:cs="Calibri"/>
        </w:rPr>
      </w:pPr>
      <w:r w:rsidRPr="00DE1798">
        <w:rPr>
          <w:rFonts w:cs="Calibri"/>
        </w:rPr>
        <w:t>Extinction first –</w:t>
      </w:r>
    </w:p>
    <w:p w14:paraId="5083B26F" w14:textId="77777777" w:rsidR="00D8540D" w:rsidRPr="00DE1798" w:rsidRDefault="00D8540D" w:rsidP="00D8540D">
      <w:pPr>
        <w:pStyle w:val="Heading4"/>
        <w:ind w:firstLine="720"/>
        <w:rPr>
          <w:rFonts w:cs="Calibri"/>
        </w:rPr>
      </w:pPr>
      <w:r w:rsidRPr="00DE1798">
        <w:rPr>
          <w:rFonts w:cs="Calibri"/>
        </w:rPr>
        <w:t>1 – Forecloses future improvement – we can never improve society because our impact is irreversible</w:t>
      </w:r>
    </w:p>
    <w:p w14:paraId="676131C6" w14:textId="77777777" w:rsidR="00D8540D" w:rsidRPr="00DE1798" w:rsidRDefault="00D8540D" w:rsidP="00D8540D">
      <w:pPr>
        <w:pStyle w:val="Heading4"/>
        <w:ind w:firstLine="720"/>
        <w:rPr>
          <w:rFonts w:cs="Calibri"/>
        </w:rPr>
      </w:pPr>
      <w:r w:rsidRPr="00DE1798">
        <w:rPr>
          <w:rFonts w:cs="Calibri"/>
        </w:rPr>
        <w:t>2 – Turns suffering – mass death causes suffering because people can’t get access to resources and basic necessities</w:t>
      </w:r>
    </w:p>
    <w:p w14:paraId="16BF76E3" w14:textId="77777777" w:rsidR="00D8540D" w:rsidRPr="00DE1798" w:rsidRDefault="00D8540D" w:rsidP="00D8540D">
      <w:pPr>
        <w:pStyle w:val="Heading4"/>
        <w:ind w:left="720"/>
        <w:rPr>
          <w:rFonts w:cs="Calibri"/>
        </w:rPr>
      </w:pPr>
      <w:r w:rsidRPr="00DE1798">
        <w:rPr>
          <w:rFonts w:cs="Calibri"/>
        </w:rPr>
        <w:t>3 – Moral obligation – allowing people to die is unethical and should be prevented because it creates ethics towards other people</w:t>
      </w:r>
    </w:p>
    <w:p w14:paraId="4A40A2E7" w14:textId="77777777" w:rsidR="00D8540D" w:rsidRPr="00DE1798" w:rsidRDefault="00D8540D" w:rsidP="00D8540D">
      <w:pPr>
        <w:pStyle w:val="Heading4"/>
        <w:ind w:firstLine="720"/>
        <w:rPr>
          <w:rFonts w:cs="Calibri"/>
        </w:rPr>
      </w:pPr>
      <w:r w:rsidRPr="00DE1798">
        <w:rPr>
          <w:rFonts w:cs="Calibri"/>
        </w:rPr>
        <w:t>4 – Objectivity – body count is the most objective way to calculate impacts because comparing suffering is unethical</w:t>
      </w:r>
    </w:p>
    <w:p w14:paraId="2CB659DA" w14:textId="77777777" w:rsidR="00D8540D" w:rsidRDefault="00D8540D" w:rsidP="00D8540D">
      <w:pPr>
        <w:pStyle w:val="Heading4"/>
        <w:ind w:left="720"/>
      </w:pPr>
      <w:r w:rsidRPr="00DE1798">
        <w:t>5 – Moral uncertainty – if we’re unsure about which interpretation of the world is true – we ought to preserve the world to keep debating about it</w:t>
      </w:r>
    </w:p>
    <w:p w14:paraId="6AA1C32E" w14:textId="77777777" w:rsidR="00D8540D" w:rsidRDefault="00D8540D" w:rsidP="00D8540D">
      <w:pPr>
        <w:pStyle w:val="Heading3"/>
      </w:pPr>
      <w:r>
        <w:lastRenderedPageBreak/>
        <w:t>UV</w:t>
      </w:r>
    </w:p>
    <w:p w14:paraId="5AC9A462" w14:textId="77777777" w:rsidR="00D8540D" w:rsidRPr="00A67EAC" w:rsidRDefault="00D8540D" w:rsidP="00D8540D">
      <w:pPr>
        <w:pStyle w:val="Heading4"/>
      </w:pPr>
      <w:r>
        <w:t>Yes 1ar theory anything else means infinite abuse dtd 1ar can’t engage substance and theory no rvis 6 minute 2nr collapse means you always win competing Interps you have more time to defend your norm.</w:t>
      </w:r>
    </w:p>
    <w:p w14:paraId="04B43A4B" w14:textId="77777777" w:rsidR="00D8540D" w:rsidRPr="00224DE1" w:rsidRDefault="00D8540D" w:rsidP="00D8540D">
      <w:pPr>
        <w:pStyle w:val="Heading4"/>
        <w:rPr>
          <w:rFonts w:asciiTheme="majorHAnsi" w:hAnsiTheme="majorHAnsi" w:cstheme="majorHAnsi"/>
        </w:rPr>
      </w:pPr>
      <w:r w:rsidRPr="00224DE1">
        <w:rPr>
          <w:rFonts w:asciiTheme="majorHAnsi" w:hAnsiTheme="majorHAnsi" w:cstheme="majorHAnsi"/>
        </w:rPr>
        <w:t xml:space="preserve">Permissibility and presumption affirm – </w:t>
      </w:r>
    </w:p>
    <w:p w14:paraId="112CF7EF" w14:textId="77777777" w:rsidR="00D8540D" w:rsidRDefault="00D8540D" w:rsidP="00D8540D">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A] </w:t>
      </w:r>
      <w:r w:rsidRPr="00224DE1">
        <w:rPr>
          <w:rFonts w:asciiTheme="majorHAnsi" w:eastAsiaTheme="majorEastAsia" w:hAnsiTheme="majorHAnsi" w:cstheme="majorHAnsi"/>
          <w:b/>
          <w:bCs/>
          <w:sz w:val="26"/>
          <w:szCs w:val="26"/>
          <w:u w:val="single"/>
        </w:rPr>
        <w:t>neutrality</w:t>
      </w:r>
      <w:r w:rsidRPr="00224DE1">
        <w:rPr>
          <w:rFonts w:asciiTheme="majorHAnsi" w:eastAsiaTheme="majorEastAsia" w:hAnsiTheme="majorHAnsi" w:cstheme="majorHAnsi"/>
          <w:b/>
          <w:bCs/>
          <w:sz w:val="26"/>
          <w:szCs w:val="26"/>
        </w:rPr>
        <w:t xml:space="preserve">- otherwise we would not be able to justify morally neutral actions like drinking water </w:t>
      </w:r>
    </w:p>
    <w:p w14:paraId="05305781" w14:textId="77777777" w:rsidR="00D8540D" w:rsidRPr="00224DE1" w:rsidRDefault="00D8540D" w:rsidP="00D8540D">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since there isn’t a prohibition and we would needlessly have to prove an obligation.</w:t>
      </w:r>
    </w:p>
    <w:p w14:paraId="2A99B4E0" w14:textId="77777777" w:rsidR="00D8540D" w:rsidRPr="00224DE1" w:rsidRDefault="00D8540D" w:rsidP="00D8540D">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B] </w:t>
      </w:r>
      <w:r w:rsidRPr="00224DE1">
        <w:rPr>
          <w:rFonts w:asciiTheme="majorHAnsi" w:eastAsiaTheme="majorEastAsia" w:hAnsiTheme="majorHAnsi" w:cstheme="majorHAnsi"/>
          <w:b/>
          <w:bCs/>
          <w:sz w:val="26"/>
          <w:szCs w:val="26"/>
          <w:u w:val="single"/>
        </w:rPr>
        <w:t>Trivialism</w:t>
      </w:r>
      <w:r w:rsidRPr="00224DE1">
        <w:rPr>
          <w:rFonts w:asciiTheme="majorHAnsi" w:eastAsiaTheme="majorEastAsia" w:hAnsiTheme="majorHAnsi" w:cstheme="majorHAnsi"/>
          <w:b/>
          <w:bCs/>
          <w:sz w:val="26"/>
          <w:szCs w:val="26"/>
        </w:rPr>
        <w:t>- statements are true until proven false, if I told you my name, you’d believe me.</w:t>
      </w:r>
    </w:p>
    <w:p w14:paraId="65BCB403" w14:textId="4610272C" w:rsidR="00D8540D" w:rsidRDefault="00D8540D" w:rsidP="00D8540D">
      <w:pPr>
        <w:pStyle w:val="Heading4"/>
        <w:rPr>
          <w:rFonts w:asciiTheme="majorHAnsi" w:hAnsiTheme="majorHAnsi" w:cstheme="majorHAnsi"/>
        </w:rPr>
      </w:pPr>
      <w:r w:rsidRPr="00224DE1">
        <w:rPr>
          <w:rFonts w:asciiTheme="majorHAnsi" w:hAnsiTheme="majorHAnsi" w:cstheme="majorHAnsi"/>
        </w:rPr>
        <w:t xml:space="preserve">C] </w:t>
      </w:r>
      <w:r w:rsidRPr="00224DE1">
        <w:rPr>
          <w:rFonts w:asciiTheme="majorHAnsi" w:hAnsiTheme="majorHAnsi" w:cstheme="majorHAnsi"/>
          <w:u w:val="single"/>
        </w:rPr>
        <w:t>Affirming is harder</w:t>
      </w:r>
      <w:r w:rsidRPr="00224DE1">
        <w:rPr>
          <w:rFonts w:asciiTheme="majorHAnsi" w:hAnsiTheme="majorHAnsi" w:cstheme="majorHAnsi"/>
        </w:rPr>
        <w:t xml:space="preserve"> – that was above</w:t>
      </w:r>
    </w:p>
    <w:p w14:paraId="74BB8D76" w14:textId="51F4AA08" w:rsidR="00D8540D" w:rsidRPr="00D8540D" w:rsidRDefault="00D8540D" w:rsidP="00D8540D">
      <w:pPr>
        <w:pStyle w:val="Heading4"/>
        <w:rPr>
          <w:rFonts w:cs="Calibri"/>
        </w:rPr>
      </w:pPr>
      <w:r>
        <w:rPr>
          <w:rFonts w:cs="Calibri"/>
        </w:rPr>
        <w:t xml:space="preserve">Fairness is an impact - </w:t>
      </w:r>
      <w:r w:rsidRPr="00F767F1">
        <w:rPr>
          <w:rFonts w:cs="Calibri"/>
        </w:rPr>
        <w:t>a] it’s an intrinsic good – debate is fundamentally a game and some level of competitive equity is necessary to sustain the activity</w:t>
      </w:r>
      <w:r>
        <w:rPr>
          <w:rFonts w:cs="Calibri"/>
        </w:rPr>
        <w:t xml:space="preserve"> which they’ve ceded validity to by participating</w:t>
      </w:r>
      <w:r w:rsidRPr="00F767F1">
        <w:rPr>
          <w:rFonts w:cs="Calibri"/>
        </w:rPr>
        <w:t xml:space="preserve">, b] probability – </w:t>
      </w:r>
      <w:r>
        <w:rPr>
          <w:rFonts w:cs="Calibri"/>
        </w:rPr>
        <w:t>individual ballots</w:t>
      </w:r>
      <w:r w:rsidRPr="00F767F1">
        <w:rPr>
          <w:rFonts w:cs="Calibri"/>
        </w:rPr>
        <w:t xml:space="preserve"> can’t alter subjectivity</w:t>
      </w:r>
      <w:r>
        <w:rPr>
          <w:rFonts w:cs="Calibri"/>
        </w:rPr>
        <w:t xml:space="preserve"> even if long term clash over a season can</w:t>
      </w:r>
      <w:r w:rsidRPr="00F767F1">
        <w:rPr>
          <w:rFonts w:cs="Calibri"/>
        </w:rPr>
        <w:t xml:space="preserve">, but </w:t>
      </w:r>
      <w:r>
        <w:rPr>
          <w:rFonts w:cs="Calibri"/>
        </w:rPr>
        <w:t>they</w:t>
      </w:r>
      <w:r w:rsidRPr="00F767F1">
        <w:rPr>
          <w:rFonts w:cs="Calibri"/>
        </w:rPr>
        <w:t xml:space="preserve"> can rectify skews which means the only</w:t>
      </w:r>
      <w:r>
        <w:rPr>
          <w:rFonts w:cs="Calibri"/>
        </w:rPr>
        <w:t xml:space="preserve"> immediate</w:t>
      </w:r>
      <w:r w:rsidRPr="00F767F1">
        <w:rPr>
          <w:rFonts w:cs="Calibri"/>
        </w:rPr>
        <w:t xml:space="preserve"> impact to a ballot is fairness and deciding who wins, c] it internal link turns every impact – a limited topic promotes in-depth research and engagement which is necessary to access all of their education</w:t>
      </w:r>
    </w:p>
    <w:p w14:paraId="1352D19A" w14:textId="77777777" w:rsidR="00D8540D" w:rsidRDefault="00D8540D" w:rsidP="00D8540D">
      <w:pPr>
        <w:pStyle w:val="Heading4"/>
      </w:pPr>
      <w:r>
        <w:t>Private Entities are non-government run.</w:t>
      </w:r>
    </w:p>
    <w:p w14:paraId="6B3FB3BF" w14:textId="77777777" w:rsidR="00D8540D" w:rsidRPr="00AC53A8" w:rsidRDefault="00D8540D" w:rsidP="00D8540D">
      <w:r w:rsidRPr="00AC53A8">
        <w:rPr>
          <w:rStyle w:val="Style13ptBold"/>
        </w:rPr>
        <w:t>Brock &amp; Reeves 20</w:t>
      </w:r>
      <w:r w:rsidRPr="00AC53A8">
        <w:t xml:space="preserve"> , 12-30-2021, "Private Sector Definition," Investopedia, https://www.investopedia.com/terms/p/private-sector.asp</w:t>
      </w:r>
    </w:p>
    <w:p w14:paraId="05DF8613" w14:textId="77777777" w:rsidR="00D8540D" w:rsidRPr="00AC53A8" w:rsidRDefault="00D8540D" w:rsidP="00D8540D">
      <w:r w:rsidRPr="00AC53A8">
        <w:rPr>
          <w:rStyle w:val="StyleUnderline"/>
        </w:rPr>
        <w:t xml:space="preserve">The </w:t>
      </w:r>
      <w:r w:rsidRPr="00AC53A8">
        <w:rPr>
          <w:rStyle w:val="StyleUnderline"/>
          <w:highlight w:val="green"/>
        </w:rPr>
        <w:t>private sector</w:t>
      </w:r>
      <w:r w:rsidRPr="00AC53A8">
        <w:rPr>
          <w:rStyle w:val="StyleUnderline"/>
        </w:rPr>
        <w:t xml:space="preserve"> is the part of the economy that </w:t>
      </w:r>
      <w:r w:rsidRPr="00AC53A8">
        <w:rPr>
          <w:rStyle w:val="StyleUnderline"/>
          <w:highlight w:val="green"/>
        </w:rPr>
        <w:t>is</w:t>
      </w:r>
      <w:r w:rsidRPr="00AC53A8">
        <w:rPr>
          <w:rStyle w:val="StyleUnderline"/>
        </w:rPr>
        <w:t xml:space="preserve"> run by individuals and </w:t>
      </w:r>
      <w:r w:rsidRPr="00AC53A8">
        <w:rPr>
          <w:rStyle w:val="StyleUnderline"/>
          <w:highlight w:val="green"/>
        </w:rPr>
        <w:t>companies for profit</w:t>
      </w:r>
      <w:r w:rsidRPr="00AC53A8">
        <w:rPr>
          <w:rStyle w:val="StyleUnderline"/>
        </w:rPr>
        <w:t xml:space="preserve"> and is </w:t>
      </w:r>
      <w:r w:rsidRPr="00AC53A8">
        <w:rPr>
          <w:rStyle w:val="StyleUnderline"/>
          <w:highlight w:val="green"/>
        </w:rPr>
        <w:t>not state controlled</w:t>
      </w:r>
      <w:r w:rsidRPr="00AC53A8">
        <w:rPr>
          <w:rStyle w:val="StyleUnderline"/>
        </w:rPr>
        <w:t xml:space="preserve">. Therefore, it encompasses all for-profit businesses that are not owned or operated by the government. </w:t>
      </w:r>
      <w:r w:rsidRPr="00AC53A8">
        <w:rPr>
          <w:rStyle w:val="StyleUnderline"/>
          <w:highlight w:val="green"/>
        </w:rPr>
        <w:t>Companies and corporations</w:t>
      </w:r>
      <w:r w:rsidRPr="00AC53A8">
        <w:rPr>
          <w:rStyle w:val="StyleUnderline"/>
        </w:rPr>
        <w:t xml:space="preserve"> that are government run </w:t>
      </w:r>
      <w:r w:rsidRPr="00AC53A8">
        <w:rPr>
          <w:rStyle w:val="StyleUnderline"/>
          <w:highlight w:val="green"/>
        </w:rPr>
        <w:t xml:space="preserve">are </w:t>
      </w:r>
      <w:r w:rsidRPr="00AC53A8">
        <w:rPr>
          <w:rStyle w:val="StyleUnderline"/>
        </w:rPr>
        <w:t xml:space="preserve">part of what is known as </w:t>
      </w:r>
      <w:r w:rsidRPr="00AC53A8">
        <w:rPr>
          <w:rStyle w:val="StyleUnderline"/>
          <w:highlight w:val="green"/>
        </w:rPr>
        <w:t>the public sector</w:t>
      </w:r>
      <w:r w:rsidRPr="00AC53A8">
        <w:rPr>
          <w:rStyle w:val="StyleUnderline"/>
        </w:rPr>
        <w:t>, while charities and other nonprofit organizations are part of the voluntary sector</w:t>
      </w:r>
      <w:r w:rsidRPr="00AC53A8">
        <w:t>.</w:t>
      </w:r>
    </w:p>
    <w:p w14:paraId="6B2738BA" w14:textId="77777777" w:rsidR="00D8540D" w:rsidRPr="00422322" w:rsidRDefault="00D8540D" w:rsidP="00D8540D">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5AB82FC1" w14:textId="77777777" w:rsidR="00D8540D" w:rsidRPr="002B31DF" w:rsidRDefault="00D8540D" w:rsidP="00D8540D">
      <w:r w:rsidRPr="002B31DF">
        <w:t xml:space="preserve">Michael C. </w:t>
      </w:r>
      <w:r w:rsidRPr="00864FFC">
        <w:rPr>
          <w:rStyle w:val="Style13ptBold"/>
        </w:rPr>
        <w:t>Desch 19</w:t>
      </w:r>
      <w:r w:rsidRPr="002B31DF">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670CE670" w14:textId="77777777" w:rsidR="00D8540D" w:rsidRDefault="00D8540D" w:rsidP="00D8540D">
      <w:pPr>
        <w:rPr>
          <w:rStyle w:val="Emphasis"/>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 xml:space="preserve">When applied to economic issues, the discipline of economics has managed to be both highly “scientific” and, at times, quite relevant, though for both good and ill. Likewise, there are examples of highly quantitative political science that policymakers have </w:t>
      </w:r>
      <w:r w:rsidRPr="002B31DF">
        <w:rPr>
          <w:rStyle w:val="StyleUnderline"/>
        </w:rPr>
        <w:lastRenderedPageBreak/>
        <w:t>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Hilsman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science, but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w:t>
      </w:r>
      <w:r w:rsidRPr="002B31DF">
        <w:rPr>
          <w:rStyle w:val="StyleUnderline"/>
        </w:rPr>
        <w:lastRenderedPageBreak/>
        <w:t xml:space="preserve">than just the Beltway/Ivory Tower gap, but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r w:rsidRPr="002B31DF">
        <w:rPr>
          <w:rStyle w:val="Emphasis"/>
        </w:rPr>
        <w:t>hyperspecialization</w:t>
      </w:r>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w:t>
      </w:r>
      <w:r w:rsidRPr="002B31DF">
        <w:rPr>
          <w:sz w:val="16"/>
        </w:rPr>
        <w:lastRenderedPageBreak/>
        <w:t xml:space="preserve">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So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lastRenderedPageBreak/>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w:t>
      </w:r>
    </w:p>
    <w:p w14:paraId="74F14308" w14:textId="77777777" w:rsidR="00D8540D" w:rsidRDefault="00D8540D" w:rsidP="00D8540D">
      <w:pPr>
        <w:rPr>
          <w:rStyle w:val="Emphasis"/>
        </w:rPr>
      </w:pPr>
    </w:p>
    <w:p w14:paraId="66A57CC5" w14:textId="77777777" w:rsidR="00D8540D" w:rsidRPr="003A3FA2" w:rsidRDefault="00D8540D" w:rsidP="00D8540D">
      <w:pPr>
        <w:rPr>
          <w:b/>
          <w:iCs/>
          <w:u w:val="single"/>
        </w:rPr>
      </w:pPr>
      <w:r w:rsidRPr="002B31DF">
        <w:rPr>
          <w:rStyle w:val="Emphasis"/>
        </w:rPr>
        <w:lastRenderedPageBreak/>
        <w:t>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but thrive, in political science.75 Scholars also need to think carefully about the role of theory in policyrelevant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Nitze, then the director of the Secretary of State’s Policy Planning Staff, readily conceded policymakers’ need for theory but also noted that “there is the opposing consideration .. . that </w:t>
      </w:r>
      <w:r w:rsidRPr="000B6DAC">
        <w:rPr>
          <w:rStyle w:val="StyleUnderline"/>
        </w:rPr>
        <w:t xml:space="preserve">[theoretical] oversimplification presents </w:t>
      </w:r>
      <w:r w:rsidRPr="000B6DAC">
        <w:rPr>
          <w:rStyle w:val="Emphasis"/>
        </w:rPr>
        <w:t>great dangers</w:t>
      </w:r>
      <w:r w:rsidRPr="002B31DF">
        <w:rPr>
          <w:sz w:val="16"/>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r w:rsidRPr="002B31DF">
        <w:rPr>
          <w:rStyle w:val="StyleUnderline"/>
        </w:rPr>
        <w:t>Russett</w:t>
      </w:r>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75B07CF0" w14:textId="77777777" w:rsidR="00D8540D" w:rsidRPr="006F0D38" w:rsidRDefault="00D8540D" w:rsidP="00D8540D">
      <w:pPr>
        <w:pStyle w:val="Heading4"/>
      </w:pPr>
      <w:r>
        <w:t xml:space="preserve">Space scenario planning can develop </w:t>
      </w:r>
      <w:r w:rsidRPr="00EF16AE">
        <w:t>emancipatory skills, combat inequality, and fracture expertism</w:t>
      </w:r>
      <w:r>
        <w:t xml:space="preserve"> in space activities - without stifling the 1AC’s radical energies.</w:t>
      </w:r>
    </w:p>
    <w:p w14:paraId="0EB5E832" w14:textId="77777777" w:rsidR="00D8540D" w:rsidRPr="00463B6B" w:rsidRDefault="00D8540D" w:rsidP="00D8540D">
      <w:r w:rsidRPr="00463B6B">
        <w:rPr>
          <w:rStyle w:val="Style13ptBold"/>
        </w:rPr>
        <w:t>Weeks, 12</w:t>
      </w:r>
      <w:r>
        <w:t xml:space="preserve">—Adjunct Professor of International Relations Online Program, Webster University (Edythe, “OUTER SPACE DEVELOPMENT: THE SOLUTION FOR GLOBAL INEQUALITY,” </w:t>
      </w:r>
      <w:r w:rsidRPr="00463B6B">
        <w:rPr>
          <w:i/>
        </w:rPr>
        <w:t>Outer Space Development, International Relations and Space Law: A Method for Elucidating Seeds</w:t>
      </w:r>
      <w:r>
        <w:t>, Chapter 7, pg 171-174, dml)</w:t>
      </w:r>
    </w:p>
    <w:p w14:paraId="730ADB91" w14:textId="77777777" w:rsidR="00513524" w:rsidRDefault="00D8540D" w:rsidP="00D8540D">
      <w:pPr>
        <w:rPr>
          <w:rStyle w:val="Emphasis"/>
        </w:rPr>
      </w:pPr>
      <w:r w:rsidRPr="00463B6B">
        <w:rPr>
          <w:rStyle w:val="StyleUnderline"/>
        </w:rPr>
        <w:t xml:space="preserve">This is the time to discuss </w:t>
      </w:r>
      <w:r w:rsidRPr="00463B6B">
        <w:rPr>
          <w:rStyle w:val="Emphasis"/>
        </w:rPr>
        <w:t>equality</w:t>
      </w:r>
      <w:r w:rsidRPr="00463B6B">
        <w:rPr>
          <w:rStyle w:val="StyleUnderline"/>
        </w:rPr>
        <w:t xml:space="preserve">. Once societies in outer space are </w:t>
      </w:r>
      <w:r w:rsidRPr="00463B6B">
        <w:rPr>
          <w:rStyle w:val="Emphasis"/>
        </w:rPr>
        <w:t>established</w:t>
      </w:r>
      <w:r w:rsidRPr="00463B6B">
        <w:rPr>
          <w:rStyle w:val="StyleUnderline"/>
        </w:rPr>
        <w:t xml:space="preserve"> it will be </w:t>
      </w:r>
      <w:r w:rsidRPr="00463B6B">
        <w:rPr>
          <w:rStyle w:val="Emphasis"/>
        </w:rPr>
        <w:t>too late</w:t>
      </w:r>
      <w:r w:rsidRPr="00463B6B">
        <w:rPr>
          <w:rStyle w:val="StyleUnderline"/>
        </w:rPr>
        <w:t>. The first wave of outer space development</w:t>
      </w:r>
      <w:r w:rsidRPr="00463B6B">
        <w:rPr>
          <w:sz w:val="16"/>
        </w:rPr>
        <w:t xml:space="preserve"> in the last half of the 20th century </w:t>
      </w:r>
      <w:r w:rsidRPr="00463B6B">
        <w:rPr>
          <w:rStyle w:val="Emphasis"/>
        </w:rPr>
        <w:t>changed the world</w:t>
      </w:r>
      <w:r w:rsidRPr="00463B6B">
        <w:rPr>
          <w:rStyle w:val="StyleUnderline"/>
        </w:rPr>
        <w:t xml:space="preserve">. This process included establishing a </w:t>
      </w:r>
      <w:r w:rsidRPr="00463B6B">
        <w:rPr>
          <w:rStyle w:val="Emphasis"/>
        </w:rPr>
        <w:t>satellite telecommunications infrastructure</w:t>
      </w:r>
      <w:r w:rsidRPr="00463B6B">
        <w:rPr>
          <w:sz w:val="16"/>
        </w:rPr>
        <w:t xml:space="preserve"> in the geostationary orbit </w:t>
      </w:r>
      <w:r w:rsidRPr="00463B6B">
        <w:rPr>
          <w:rStyle w:val="StyleUnderline"/>
        </w:rPr>
        <w:t xml:space="preserve">along with the </w:t>
      </w:r>
      <w:r w:rsidRPr="00463B6B">
        <w:rPr>
          <w:rStyle w:val="Emphasis"/>
        </w:rPr>
        <w:t>globalization</w:t>
      </w:r>
      <w:r w:rsidRPr="00463B6B">
        <w:rPr>
          <w:rStyle w:val="StyleUnderline"/>
        </w:rPr>
        <w:t xml:space="preserve"> of new high-tech products and services</w:t>
      </w:r>
      <w:r w:rsidRPr="00463B6B">
        <w:rPr>
          <w:sz w:val="16"/>
        </w:rPr>
        <w:t xml:space="preserve">. The retirement of the NASA space shuttle program symbolized the </w:t>
      </w:r>
      <w:r w:rsidRPr="00463B6B">
        <w:rPr>
          <w:sz w:val="16"/>
        </w:rPr>
        <w:lastRenderedPageBreak/>
        <w:t xml:space="preserve">start of </w:t>
      </w:r>
      <w:r w:rsidRPr="00463B6B">
        <w:rPr>
          <w:rStyle w:val="StyleUnderline"/>
        </w:rPr>
        <w:t xml:space="preserve">the second wave of outer </w:t>
      </w:r>
      <w:r w:rsidRPr="008241A6">
        <w:rPr>
          <w:rStyle w:val="StyleUnderline"/>
          <w:highlight w:val="green"/>
        </w:rPr>
        <w:t>space development</w:t>
      </w:r>
      <w:r w:rsidRPr="00463B6B">
        <w:rPr>
          <w:sz w:val="16"/>
        </w:rPr>
        <w:t xml:space="preserve">, which </w:t>
      </w:r>
      <w:r w:rsidRPr="00463B6B">
        <w:rPr>
          <w:rStyle w:val="StyleUnderline"/>
        </w:rPr>
        <w:t xml:space="preserve">is likely to be propelled by the </w:t>
      </w:r>
      <w:r w:rsidRPr="00463B6B">
        <w:rPr>
          <w:rStyle w:val="Emphasis"/>
        </w:rPr>
        <w:t>privatization</w:t>
      </w:r>
      <w:r w:rsidRPr="00463B6B">
        <w:rPr>
          <w:rStyle w:val="StyleUnderline"/>
        </w:rPr>
        <w:t xml:space="preserve"> of space tourism and space mining. This type of space industrialization </w:t>
      </w:r>
      <w:r w:rsidRPr="008241A6">
        <w:rPr>
          <w:rStyle w:val="StyleUnderline"/>
          <w:highlight w:val="green"/>
        </w:rPr>
        <w:t>will</w:t>
      </w:r>
      <w:r w:rsidRPr="00463B6B">
        <w:rPr>
          <w:rStyle w:val="StyleUnderline"/>
        </w:rPr>
        <w:t xml:space="preserve"> undoubtedly </w:t>
      </w:r>
      <w:r w:rsidRPr="008241A6">
        <w:rPr>
          <w:rStyle w:val="StyleUnderline"/>
          <w:highlight w:val="green"/>
        </w:rPr>
        <w:t xml:space="preserve">result in </w:t>
      </w:r>
      <w:r w:rsidRPr="008241A6">
        <w:rPr>
          <w:rStyle w:val="Emphasis"/>
          <w:highlight w:val="green"/>
        </w:rPr>
        <w:t>extreme wealth</w:t>
      </w:r>
      <w:r w:rsidRPr="008241A6">
        <w:rPr>
          <w:rStyle w:val="StyleUnderline"/>
          <w:highlight w:val="green"/>
        </w:rPr>
        <w:t xml:space="preserve"> for a few who </w:t>
      </w:r>
      <w:r w:rsidRPr="008241A6">
        <w:rPr>
          <w:rStyle w:val="Emphasis"/>
          <w:highlight w:val="green"/>
        </w:rPr>
        <w:t>know what is happening</w:t>
      </w:r>
      <w:r w:rsidRPr="00837F19">
        <w:rPr>
          <w:rStyle w:val="StyleUnderline"/>
        </w:rPr>
        <w:t xml:space="preserve">, while </w:t>
      </w:r>
      <w:r w:rsidRPr="008241A6">
        <w:rPr>
          <w:rStyle w:val="StyleUnderline"/>
          <w:highlight w:val="green"/>
        </w:rPr>
        <w:t xml:space="preserve">those who have </w:t>
      </w:r>
      <w:r w:rsidRPr="008241A6">
        <w:rPr>
          <w:rStyle w:val="Emphasis"/>
          <w:highlight w:val="green"/>
        </w:rPr>
        <w:t>no knowledge</w:t>
      </w:r>
      <w:r w:rsidRPr="008241A6">
        <w:rPr>
          <w:rStyle w:val="StyleUnderline"/>
          <w:highlight w:val="green"/>
        </w:rPr>
        <w:t xml:space="preserve"> will be </w:t>
      </w:r>
      <w:r w:rsidRPr="008241A6">
        <w:rPr>
          <w:rStyle w:val="Emphasis"/>
          <w:highlight w:val="green"/>
        </w:rPr>
        <w:t>left behind</w:t>
      </w:r>
      <w:r w:rsidRPr="00463B6B">
        <w:rPr>
          <w:rStyle w:val="StyleUnderline"/>
        </w:rPr>
        <w:t>. Decision makers</w:t>
      </w:r>
      <w:r w:rsidRPr="00463B6B">
        <w:rPr>
          <w:sz w:val="16"/>
        </w:rPr>
        <w:t xml:space="preserve">, scholars, trouble-shooters, and others </w:t>
      </w:r>
      <w:r w:rsidRPr="00463B6B">
        <w:rPr>
          <w:rStyle w:val="StyleUnderline"/>
        </w:rPr>
        <w:t xml:space="preserve">worry constantly about existing </w:t>
      </w:r>
      <w:r w:rsidRPr="00463B6B">
        <w:rPr>
          <w:rStyle w:val="Emphasis"/>
        </w:rPr>
        <w:t>inequality gaps</w:t>
      </w:r>
      <w:r w:rsidRPr="00463B6B">
        <w:rPr>
          <w:rStyle w:val="StyleUnderline"/>
        </w:rPr>
        <w:t xml:space="preserve">, </w:t>
      </w:r>
      <w:r w:rsidRPr="00463B6B">
        <w:rPr>
          <w:rStyle w:val="Emphasis"/>
        </w:rPr>
        <w:t>lack of development</w:t>
      </w:r>
      <w:r w:rsidRPr="00463B6B">
        <w:rPr>
          <w:rStyle w:val="StyleUnderline"/>
        </w:rPr>
        <w:t xml:space="preserve">, </w:t>
      </w:r>
      <w:r w:rsidRPr="00463B6B">
        <w:rPr>
          <w:rStyle w:val="Emphasis"/>
        </w:rPr>
        <w:t>poverty</w:t>
      </w:r>
      <w:r w:rsidRPr="00463B6B">
        <w:rPr>
          <w:rStyle w:val="StyleUnderline"/>
        </w:rPr>
        <w:t xml:space="preserve">, and </w:t>
      </w:r>
      <w:r w:rsidRPr="00463B6B">
        <w:rPr>
          <w:rStyle w:val="Emphasis"/>
        </w:rPr>
        <w:t>economic hardship</w:t>
      </w:r>
      <w:r w:rsidRPr="00463B6B">
        <w:rPr>
          <w:sz w:val="16"/>
        </w:rPr>
        <w:t xml:space="preserve">. This chapter suggests a method for preventative maintenance prior to humankind’s next development project. It argues that </w:t>
      </w:r>
      <w:r w:rsidRPr="00436837">
        <w:rPr>
          <w:rStyle w:val="Emphasis"/>
        </w:rPr>
        <w:t>education</w:t>
      </w:r>
      <w:r w:rsidRPr="00463B6B">
        <w:rPr>
          <w:rStyle w:val="StyleUnderline"/>
        </w:rPr>
        <w:t xml:space="preserve">, </w:t>
      </w:r>
      <w:r w:rsidRPr="00436837">
        <w:rPr>
          <w:rStyle w:val="Emphasis"/>
        </w:rPr>
        <w:t>information</w:t>
      </w:r>
      <w:r w:rsidRPr="00463B6B">
        <w:rPr>
          <w:rStyle w:val="StyleUnderline"/>
        </w:rPr>
        <w:t xml:space="preserve">, and </w:t>
      </w:r>
      <w:r w:rsidRPr="00436837">
        <w:rPr>
          <w:rStyle w:val="Emphasis"/>
        </w:rPr>
        <w:t>sharing knowledge</w:t>
      </w:r>
      <w:r w:rsidRPr="00463B6B">
        <w:rPr>
          <w:rStyle w:val="StyleUnderline"/>
        </w:rPr>
        <w:t xml:space="preserve"> can become tools for </w:t>
      </w:r>
      <w:r w:rsidRPr="00436837">
        <w:rPr>
          <w:rStyle w:val="Emphasis"/>
        </w:rPr>
        <w:t>generating perpetual equality</w:t>
      </w:r>
      <w:r w:rsidRPr="00463B6B">
        <w:rPr>
          <w:rStyle w:val="StyleUnderline"/>
        </w:rPr>
        <w:t xml:space="preserve"> as we embark</w:t>
      </w:r>
      <w:r w:rsidRPr="00463B6B">
        <w:rPr>
          <w:sz w:val="16"/>
        </w:rPr>
        <w:t xml:space="preserve"> on our journey to colonize the final frontier. </w:t>
      </w:r>
      <w:r w:rsidRPr="00463B6B">
        <w:rPr>
          <w:rStyle w:val="StyleUnderline"/>
        </w:rPr>
        <w:t xml:space="preserve">Those </w:t>
      </w:r>
      <w:r w:rsidRPr="008241A6">
        <w:rPr>
          <w:rStyle w:val="Emphasis"/>
          <w:highlight w:val="green"/>
        </w:rPr>
        <w:t>historically disenfranchised</w:t>
      </w:r>
      <w:r w:rsidRPr="008241A6">
        <w:rPr>
          <w:rStyle w:val="StyleUnderline"/>
          <w:highlight w:val="green"/>
        </w:rPr>
        <w:t xml:space="preserve"> can gain</w:t>
      </w:r>
      <w:r w:rsidRPr="00463B6B">
        <w:rPr>
          <w:rStyle w:val="StyleUnderline"/>
        </w:rPr>
        <w:t xml:space="preserve"> a </w:t>
      </w:r>
      <w:r w:rsidRPr="00436837">
        <w:rPr>
          <w:rStyle w:val="Emphasis"/>
        </w:rPr>
        <w:t>fresh advantage</w:t>
      </w:r>
      <w:r w:rsidRPr="00463B6B">
        <w:rPr>
          <w:rStyle w:val="StyleUnderline"/>
        </w:rPr>
        <w:t xml:space="preserve"> </w:t>
      </w:r>
      <w:r w:rsidRPr="008241A6">
        <w:rPr>
          <w:rStyle w:val="StyleUnderline"/>
          <w:highlight w:val="green"/>
        </w:rPr>
        <w:t>through</w:t>
      </w:r>
      <w:r w:rsidRPr="00463B6B">
        <w:rPr>
          <w:rStyle w:val="StyleUnderline"/>
        </w:rPr>
        <w:t xml:space="preserve"> preparation and </w:t>
      </w:r>
      <w:r w:rsidRPr="008241A6">
        <w:rPr>
          <w:rStyle w:val="StyleUnderline"/>
          <w:highlight w:val="green"/>
        </w:rPr>
        <w:t xml:space="preserve">education to </w:t>
      </w:r>
      <w:r w:rsidRPr="008241A6">
        <w:rPr>
          <w:rStyle w:val="Emphasis"/>
          <w:highlight w:val="green"/>
        </w:rPr>
        <w:t>develop</w:t>
      </w:r>
      <w:r w:rsidRPr="00436837">
        <w:rPr>
          <w:rStyle w:val="Emphasis"/>
        </w:rPr>
        <w:t xml:space="preserve"> an </w:t>
      </w:r>
      <w:r w:rsidRPr="008241A6">
        <w:rPr>
          <w:rStyle w:val="Emphasis"/>
          <w:highlight w:val="green"/>
        </w:rPr>
        <w:t>expertise</w:t>
      </w:r>
      <w:r w:rsidRPr="00463B6B">
        <w:rPr>
          <w:rStyle w:val="StyleUnderline"/>
        </w:rPr>
        <w:t xml:space="preserve"> aimed at </w:t>
      </w:r>
      <w:r w:rsidRPr="00436837">
        <w:rPr>
          <w:rStyle w:val="Emphasis"/>
        </w:rPr>
        <w:t>providing valuable knowledge</w:t>
      </w:r>
      <w:r w:rsidRPr="00463B6B">
        <w:rPr>
          <w:rStyle w:val="StyleUnderline"/>
        </w:rPr>
        <w:t xml:space="preserve"> useful for space endeavors</w:t>
      </w:r>
      <w:r w:rsidRPr="00463B6B">
        <w:rPr>
          <w:sz w:val="16"/>
        </w:rPr>
        <w:t>. In addition, in these times of crashing economies, job loss, high unemployment rates, and school system failures, people are searching for ways to create prosperous futures for themselves and their families. Outer space could prove to be a way for many to find their answer.</w:t>
      </w:r>
      <w:r>
        <w:rPr>
          <w:sz w:val="16"/>
        </w:rPr>
        <w:t xml:space="preserve"> </w:t>
      </w:r>
      <w:r w:rsidRPr="00463B6B">
        <w:rPr>
          <w:sz w:val="16"/>
        </w:rPr>
        <w:t>Newly Emerging Trends Relevant for Outer Space Development</w:t>
      </w:r>
      <w:r>
        <w:rPr>
          <w:sz w:val="16"/>
        </w:rPr>
        <w:t xml:space="preserve"> </w:t>
      </w:r>
      <w:r w:rsidRPr="00463B6B">
        <w:rPr>
          <w:sz w:val="16"/>
        </w:rPr>
        <w:t xml:space="preserve">The passage of the NASA Authorization Act of 2010 demonstrates a willingness by the U.S. to fund a stepped-up phase of space activities. During bad economic times, this Act provides $58,400,000,000 for various space-related programs from 2011 to 2013. In 2010/2011, media reports constantly alerted the general public to be ready for the retirement of the NASA Space Shuttle program. This initiative complemented the New Vision for U.S. Space Exploration Policy (2004), as well as various other laws and policies initiated by the United States and discussed in previous chapters. When read together, it is fair to assume </w:t>
      </w:r>
      <w:r w:rsidRPr="00436837">
        <w:rPr>
          <w:sz w:val="16"/>
        </w:rPr>
        <w:t xml:space="preserve">the newly emerging space industries will be related to achieving advanced space transportation systems, private spacecraft development, commercial space habitats, space stations, space settlements, commercial space mining, spacecraft trajectory optimization techniques for landing on near-Earth asteroids, commercial spaceport construction, interplanetary telecommunications, and space exploration missions. </w:t>
      </w:r>
      <w:r w:rsidRPr="008241A6">
        <w:rPr>
          <w:rStyle w:val="StyleUnderline"/>
          <w:highlight w:val="green"/>
        </w:rPr>
        <w:t>The thing</w:t>
      </w:r>
      <w:r w:rsidRPr="00463B6B">
        <w:rPr>
          <w:rStyle w:val="StyleUnderline"/>
        </w:rPr>
        <w:t xml:space="preserve"> for </w:t>
      </w:r>
      <w:r w:rsidRPr="00436837">
        <w:rPr>
          <w:rStyle w:val="Emphasis"/>
        </w:rPr>
        <w:t>teachers</w:t>
      </w:r>
      <w:r w:rsidRPr="00463B6B">
        <w:rPr>
          <w:rStyle w:val="StyleUnderline"/>
        </w:rPr>
        <w:t xml:space="preserve">, </w:t>
      </w:r>
      <w:r w:rsidRPr="00436837">
        <w:rPr>
          <w:rStyle w:val="Emphasis"/>
        </w:rPr>
        <w:t>students</w:t>
      </w:r>
      <w:r w:rsidRPr="00463B6B">
        <w:rPr>
          <w:rStyle w:val="StyleUnderline"/>
        </w:rPr>
        <w:t xml:space="preserve">, and </w:t>
      </w:r>
      <w:r w:rsidRPr="00436837">
        <w:rPr>
          <w:rStyle w:val="Emphasis"/>
        </w:rPr>
        <w:t>members</w:t>
      </w:r>
      <w:r w:rsidRPr="00463B6B">
        <w:rPr>
          <w:rStyle w:val="StyleUnderline"/>
        </w:rPr>
        <w:t xml:space="preserve"> of the general public to do in order </w:t>
      </w:r>
      <w:r w:rsidRPr="008241A6">
        <w:rPr>
          <w:rStyle w:val="StyleUnderline"/>
          <w:highlight w:val="green"/>
        </w:rPr>
        <w:t xml:space="preserve">to </w:t>
      </w:r>
      <w:r w:rsidRPr="008241A6">
        <w:rPr>
          <w:rStyle w:val="Emphasis"/>
          <w:highlight w:val="green"/>
        </w:rPr>
        <w:t>prepare</w:t>
      </w:r>
      <w:r w:rsidRPr="00436837">
        <w:rPr>
          <w:rStyle w:val="Emphasis"/>
        </w:rPr>
        <w:t xml:space="preserve"> to take advantage</w:t>
      </w:r>
      <w:r w:rsidRPr="00463B6B">
        <w:rPr>
          <w:rStyle w:val="StyleUnderline"/>
        </w:rPr>
        <w:t xml:space="preserve"> of these</w:t>
      </w:r>
      <w:r w:rsidRPr="00463B6B">
        <w:rPr>
          <w:sz w:val="16"/>
        </w:rPr>
        <w:t xml:space="preserve"> linked </w:t>
      </w:r>
      <w:r w:rsidRPr="00463B6B">
        <w:rPr>
          <w:rStyle w:val="StyleUnderline"/>
        </w:rPr>
        <w:t xml:space="preserve">opportunities </w:t>
      </w:r>
      <w:r w:rsidRPr="008241A6">
        <w:rPr>
          <w:rStyle w:val="StyleUnderline"/>
          <w:highlight w:val="green"/>
        </w:rPr>
        <w:t xml:space="preserve">is to </w:t>
      </w:r>
      <w:r w:rsidRPr="008241A6">
        <w:rPr>
          <w:rStyle w:val="Emphasis"/>
          <w:highlight w:val="green"/>
        </w:rPr>
        <w:t>imagine how</w:t>
      </w:r>
      <w:r w:rsidRPr="00436837">
        <w:rPr>
          <w:rStyle w:val="Emphasis"/>
        </w:rPr>
        <w:t xml:space="preserve"> these </w:t>
      </w:r>
      <w:r w:rsidRPr="008241A6">
        <w:rPr>
          <w:rStyle w:val="Emphasis"/>
          <w:highlight w:val="green"/>
        </w:rPr>
        <w:t>goals</w:t>
      </w:r>
      <w:r w:rsidRPr="00436837">
        <w:rPr>
          <w:rStyle w:val="Emphasis"/>
        </w:rPr>
        <w:t xml:space="preserve"> are likely to </w:t>
      </w:r>
      <w:r w:rsidRPr="008241A6">
        <w:rPr>
          <w:rStyle w:val="Emphasis"/>
          <w:highlight w:val="green"/>
        </w:rPr>
        <w:t>play out</w:t>
      </w:r>
      <w:r w:rsidRPr="008241A6">
        <w:rPr>
          <w:rStyle w:val="StyleUnderline"/>
          <w:highlight w:val="green"/>
        </w:rPr>
        <w:t xml:space="preserve">, and </w:t>
      </w:r>
      <w:r w:rsidRPr="008241A6">
        <w:rPr>
          <w:rStyle w:val="Emphasis"/>
          <w:highlight w:val="green"/>
        </w:rPr>
        <w:t>what</w:t>
      </w:r>
      <w:r w:rsidRPr="00436837">
        <w:rPr>
          <w:rStyle w:val="Emphasis"/>
        </w:rPr>
        <w:t xml:space="preserve"> types of </w:t>
      </w:r>
      <w:r w:rsidRPr="008241A6">
        <w:rPr>
          <w:rStyle w:val="Emphasis"/>
          <w:highlight w:val="green"/>
        </w:rPr>
        <w:t>goods</w:t>
      </w:r>
      <w:r w:rsidRPr="00463B6B">
        <w:rPr>
          <w:rStyle w:val="StyleUnderline"/>
        </w:rPr>
        <w:t xml:space="preserve">, </w:t>
      </w:r>
      <w:r w:rsidRPr="00436837">
        <w:rPr>
          <w:rStyle w:val="Emphasis"/>
        </w:rPr>
        <w:t>services</w:t>
      </w:r>
      <w:r w:rsidRPr="00463B6B">
        <w:rPr>
          <w:rStyle w:val="StyleUnderline"/>
        </w:rPr>
        <w:t xml:space="preserve">, </w:t>
      </w:r>
      <w:r w:rsidRPr="008241A6">
        <w:rPr>
          <w:rStyle w:val="StyleUnderline"/>
          <w:highlight w:val="green"/>
        </w:rPr>
        <w:t xml:space="preserve">and </w:t>
      </w:r>
      <w:r w:rsidRPr="008241A6">
        <w:rPr>
          <w:rStyle w:val="Emphasis"/>
          <w:highlight w:val="green"/>
        </w:rPr>
        <w:t>skill-sets</w:t>
      </w:r>
      <w:r w:rsidRPr="008241A6">
        <w:rPr>
          <w:rStyle w:val="StyleUnderline"/>
          <w:highlight w:val="green"/>
        </w:rPr>
        <w:t xml:space="preserve"> will be needed</w:t>
      </w:r>
      <w:r w:rsidRPr="00463B6B">
        <w:rPr>
          <w:sz w:val="16"/>
        </w:rPr>
        <w:t>.</w:t>
      </w:r>
      <w:r>
        <w:rPr>
          <w:sz w:val="16"/>
        </w:rPr>
        <w:t xml:space="preserve"> </w:t>
      </w:r>
      <w:r w:rsidRPr="00463B6B">
        <w:rPr>
          <w:sz w:val="16"/>
        </w:rPr>
        <w:t>Education as the Solution</w:t>
      </w:r>
      <w:r>
        <w:rPr>
          <w:sz w:val="16"/>
        </w:rPr>
        <w:t xml:space="preserve"> </w:t>
      </w:r>
      <w:r w:rsidRPr="00463B6B">
        <w:rPr>
          <w:rStyle w:val="StyleUnderline"/>
        </w:rPr>
        <w:t xml:space="preserve">Outer </w:t>
      </w:r>
      <w:r w:rsidRPr="00BC6FAD">
        <w:rPr>
          <w:rStyle w:val="StyleUnderline"/>
        </w:rPr>
        <w:t xml:space="preserve">space development </w:t>
      </w:r>
      <w:r w:rsidRPr="00BC6FAD">
        <w:rPr>
          <w:rStyle w:val="Emphasis"/>
        </w:rPr>
        <w:t>historically</w:t>
      </w:r>
      <w:r w:rsidRPr="00BC6FAD">
        <w:rPr>
          <w:rStyle w:val="StyleUnderline"/>
        </w:rPr>
        <w:t xml:space="preserve"> has been the </w:t>
      </w:r>
      <w:r w:rsidRPr="00BC6FAD">
        <w:rPr>
          <w:rStyle w:val="Emphasis"/>
        </w:rPr>
        <w:t>purview of skilled professionals</w:t>
      </w:r>
      <w:r w:rsidRPr="00463B6B">
        <w:rPr>
          <w:sz w:val="16"/>
        </w:rPr>
        <w:t xml:space="preserve"> in the science, technology, engineering, and math (STEM) fields. </w:t>
      </w:r>
      <w:r w:rsidRPr="00463B6B">
        <w:rPr>
          <w:rStyle w:val="StyleUnderline"/>
        </w:rPr>
        <w:t>The STEM-oriented opportunities</w:t>
      </w:r>
      <w:r w:rsidRPr="00463B6B">
        <w:rPr>
          <w:sz w:val="16"/>
        </w:rPr>
        <w:t xml:space="preserve"> for those proficient in physics, astrophysics, space medicine, engineering, calculus, etc., </w:t>
      </w:r>
      <w:r w:rsidRPr="00436837">
        <w:rPr>
          <w:rStyle w:val="Emphasis"/>
        </w:rPr>
        <w:t>have always been limited</w:t>
      </w:r>
      <w:r w:rsidRPr="00463B6B">
        <w:rPr>
          <w:rStyle w:val="StyleUnderline"/>
        </w:rPr>
        <w:t xml:space="preserve"> to a few select students. But now</w:t>
      </w:r>
      <w:r w:rsidRPr="00463B6B">
        <w:rPr>
          <w:sz w:val="16"/>
        </w:rPr>
        <w:t xml:space="preserve"> global society is calling for something, more since the STEM fields have failed to attract diverse people on an equal footing.186 </w:t>
      </w:r>
      <w:r w:rsidRPr="00463B6B">
        <w:rPr>
          <w:rStyle w:val="StyleUnderline"/>
        </w:rPr>
        <w:t xml:space="preserve">A </w:t>
      </w:r>
      <w:r w:rsidRPr="00436837">
        <w:rPr>
          <w:rStyle w:val="Emphasis"/>
        </w:rPr>
        <w:t>bridge can be created</w:t>
      </w:r>
      <w:r w:rsidRPr="00463B6B">
        <w:rPr>
          <w:sz w:val="16"/>
        </w:rPr>
        <w:t xml:space="preserve"> by using social and behavioral sciences curricula, thereby </w:t>
      </w:r>
      <w:r w:rsidRPr="00463B6B">
        <w:rPr>
          <w:rStyle w:val="StyleUnderline"/>
        </w:rPr>
        <w:t xml:space="preserve">to attract people from a </w:t>
      </w:r>
      <w:r w:rsidRPr="00436837">
        <w:rPr>
          <w:rStyle w:val="Emphasis"/>
        </w:rPr>
        <w:t>wider range of backgrounds</w:t>
      </w:r>
      <w:r w:rsidRPr="00463B6B">
        <w:rPr>
          <w:rStyle w:val="StyleUnderline"/>
        </w:rPr>
        <w:t xml:space="preserve"> to learn about outer space development</w:t>
      </w:r>
      <w:r w:rsidRPr="00463B6B">
        <w:rPr>
          <w:sz w:val="16"/>
        </w:rPr>
        <w:t xml:space="preserve"> and newly emerging industries.</w:t>
      </w:r>
      <w:r>
        <w:rPr>
          <w:sz w:val="16"/>
        </w:rPr>
        <w:t xml:space="preserve"> </w:t>
      </w:r>
      <w:r w:rsidRPr="00463B6B">
        <w:rPr>
          <w:rStyle w:val="StyleUnderline"/>
        </w:rPr>
        <w:t xml:space="preserve">New education paradigms can help </w:t>
      </w:r>
      <w:r w:rsidRPr="00436837">
        <w:rPr>
          <w:rStyle w:val="Emphasis"/>
        </w:rPr>
        <w:t>ensure equity</w:t>
      </w:r>
      <w:r w:rsidRPr="00463B6B">
        <w:rPr>
          <w:rStyle w:val="StyleUnderline"/>
        </w:rPr>
        <w:t xml:space="preserve"> and </w:t>
      </w:r>
      <w:r w:rsidRPr="00436837">
        <w:rPr>
          <w:rStyle w:val="Emphasis"/>
        </w:rPr>
        <w:t>enable wider</w:t>
      </w:r>
      <w:r w:rsidRPr="00463B6B">
        <w:rPr>
          <w:sz w:val="16"/>
        </w:rPr>
        <w:t xml:space="preserve"> citizen </w:t>
      </w:r>
      <w:r w:rsidRPr="00436837">
        <w:rPr>
          <w:rStyle w:val="Emphasis"/>
        </w:rPr>
        <w:t>participation</w:t>
      </w:r>
      <w:r w:rsidRPr="00463B6B">
        <w:rPr>
          <w:sz w:val="16"/>
        </w:rPr>
        <w:t xml:space="preserve"> throughout the international community. </w:t>
      </w:r>
      <w:r w:rsidRPr="008241A6">
        <w:rPr>
          <w:rStyle w:val="StyleUnderline"/>
          <w:highlight w:val="green"/>
        </w:rPr>
        <w:t>Curricula</w:t>
      </w:r>
      <w:r w:rsidRPr="00463B6B">
        <w:rPr>
          <w:sz w:val="16"/>
        </w:rPr>
        <w:t xml:space="preserve"> using the new paradigm </w:t>
      </w:r>
      <w:r w:rsidRPr="008241A6">
        <w:rPr>
          <w:rStyle w:val="StyleUnderline"/>
          <w:highlight w:val="green"/>
        </w:rPr>
        <w:t>can</w:t>
      </w:r>
      <w:r w:rsidRPr="00463B6B">
        <w:rPr>
          <w:sz w:val="16"/>
        </w:rPr>
        <w:t xml:space="preserve"> be used to </w:t>
      </w:r>
      <w:r w:rsidRPr="008241A6">
        <w:rPr>
          <w:rStyle w:val="Emphasis"/>
          <w:highlight w:val="green"/>
        </w:rPr>
        <w:t>motivate</w:t>
      </w:r>
      <w:r w:rsidRPr="00463B6B">
        <w:rPr>
          <w:rStyle w:val="StyleUnderline"/>
        </w:rPr>
        <w:t xml:space="preserve"> and </w:t>
      </w:r>
      <w:r w:rsidRPr="00436837">
        <w:rPr>
          <w:rStyle w:val="Emphasis"/>
        </w:rPr>
        <w:t>inspire</w:t>
      </w:r>
      <w:r w:rsidRPr="00463B6B">
        <w:rPr>
          <w:rStyle w:val="StyleUnderline"/>
        </w:rPr>
        <w:t xml:space="preserve"> a new generation of </w:t>
      </w:r>
      <w:r w:rsidRPr="008241A6">
        <w:rPr>
          <w:rStyle w:val="StyleUnderline"/>
          <w:highlight w:val="green"/>
        </w:rPr>
        <w:t xml:space="preserve">scholars </w:t>
      </w:r>
      <w:r w:rsidRPr="00BC6FAD">
        <w:rPr>
          <w:rStyle w:val="StyleUnderline"/>
        </w:rPr>
        <w:t xml:space="preserve">who can </w:t>
      </w:r>
      <w:r w:rsidRPr="00BC6FAD">
        <w:rPr>
          <w:rStyle w:val="Emphasis"/>
        </w:rPr>
        <w:t>play a key role</w:t>
      </w:r>
      <w:r w:rsidRPr="00463B6B">
        <w:rPr>
          <w:rStyle w:val="StyleUnderline"/>
        </w:rPr>
        <w:t xml:space="preserve"> in the process of outer space development</w:t>
      </w:r>
      <w:r w:rsidRPr="00463B6B">
        <w:rPr>
          <w:sz w:val="16"/>
        </w:rPr>
        <w:t>. In effect, an educational system that unleashes human creativity and curiosity will empower students with the knowledge and competencies not only for the second wave of outer space development, but also for the global engagement necessary for the 21st century and beyond (Weeks and Tamashiro, 2011).</w:t>
      </w:r>
      <w:r>
        <w:rPr>
          <w:sz w:val="16"/>
        </w:rPr>
        <w:t xml:space="preserve"> </w:t>
      </w:r>
      <w:r w:rsidRPr="00463B6B">
        <w:rPr>
          <w:rStyle w:val="StyleUnderline"/>
        </w:rPr>
        <w:t xml:space="preserve">It is </w:t>
      </w:r>
      <w:r w:rsidRPr="00436837">
        <w:rPr>
          <w:rStyle w:val="Emphasis"/>
        </w:rPr>
        <w:t>never too early</w:t>
      </w:r>
      <w:r w:rsidRPr="00463B6B">
        <w:rPr>
          <w:rStyle w:val="StyleUnderline"/>
        </w:rPr>
        <w:t xml:space="preserve"> to begin cultivating a person’s </w:t>
      </w:r>
      <w:r w:rsidRPr="00436837">
        <w:rPr>
          <w:rStyle w:val="Emphasis"/>
        </w:rPr>
        <w:t>intellectual</w:t>
      </w:r>
      <w:r w:rsidRPr="00463B6B">
        <w:rPr>
          <w:rStyle w:val="StyleUnderline"/>
        </w:rPr>
        <w:t xml:space="preserve"> and </w:t>
      </w:r>
      <w:r w:rsidRPr="00436837">
        <w:rPr>
          <w:rStyle w:val="Emphasis"/>
        </w:rPr>
        <w:t>academic talents</w:t>
      </w:r>
      <w:r w:rsidRPr="00463B6B">
        <w:rPr>
          <w:sz w:val="16"/>
        </w:rPr>
        <w:t xml:space="preserve">. Most children are naturally curious. As part of the curriculum, </w:t>
      </w:r>
      <w:r w:rsidRPr="00463B6B">
        <w:rPr>
          <w:rStyle w:val="StyleUnderline"/>
        </w:rPr>
        <w:t>students</w:t>
      </w:r>
      <w:r w:rsidRPr="00463B6B">
        <w:rPr>
          <w:sz w:val="16"/>
        </w:rPr>
        <w:t xml:space="preserve"> of all ages </w:t>
      </w:r>
      <w:r w:rsidRPr="00463B6B">
        <w:rPr>
          <w:rStyle w:val="StyleUnderline"/>
        </w:rPr>
        <w:t xml:space="preserve">can be shown how </w:t>
      </w:r>
      <w:r w:rsidRPr="008241A6">
        <w:rPr>
          <w:rStyle w:val="StyleUnderline"/>
          <w:highlight w:val="green"/>
        </w:rPr>
        <w:t xml:space="preserve">to </w:t>
      </w:r>
      <w:r w:rsidRPr="00BC6FAD">
        <w:rPr>
          <w:rStyle w:val="Emphasis"/>
        </w:rPr>
        <w:t xml:space="preserve">do </w:t>
      </w:r>
      <w:r w:rsidRPr="008241A6">
        <w:rPr>
          <w:rStyle w:val="Emphasis"/>
          <w:highlight w:val="green"/>
        </w:rPr>
        <w:t>research</w:t>
      </w:r>
      <w:r w:rsidRPr="00463B6B">
        <w:rPr>
          <w:rStyle w:val="StyleUnderline"/>
        </w:rPr>
        <w:t xml:space="preserve">, how to </w:t>
      </w:r>
      <w:r w:rsidRPr="00436837">
        <w:rPr>
          <w:rStyle w:val="Emphasis"/>
        </w:rPr>
        <w:t>write a research paper</w:t>
      </w:r>
      <w:r w:rsidRPr="00463B6B">
        <w:rPr>
          <w:rStyle w:val="StyleUnderline"/>
        </w:rPr>
        <w:t xml:space="preserve">, to </w:t>
      </w:r>
      <w:r w:rsidRPr="008241A6">
        <w:rPr>
          <w:rStyle w:val="Emphasis"/>
          <w:highlight w:val="green"/>
        </w:rPr>
        <w:t>compile</w:t>
      </w:r>
      <w:r w:rsidRPr="008241A6">
        <w:rPr>
          <w:rStyle w:val="StyleUnderline"/>
          <w:highlight w:val="green"/>
        </w:rPr>
        <w:t xml:space="preserve"> and </w:t>
      </w:r>
      <w:r w:rsidRPr="008241A6">
        <w:rPr>
          <w:rStyle w:val="Emphasis"/>
          <w:highlight w:val="green"/>
        </w:rPr>
        <w:t>present data</w:t>
      </w:r>
      <w:r w:rsidRPr="008241A6">
        <w:rPr>
          <w:rStyle w:val="StyleUnderline"/>
          <w:highlight w:val="green"/>
        </w:rPr>
        <w:t xml:space="preserve">, </w:t>
      </w:r>
      <w:r w:rsidRPr="008241A6">
        <w:rPr>
          <w:rStyle w:val="Emphasis"/>
          <w:highlight w:val="green"/>
        </w:rPr>
        <w:t>perform critical analytical thinking</w:t>
      </w:r>
      <w:r w:rsidRPr="008241A6">
        <w:rPr>
          <w:rStyle w:val="StyleUnderline"/>
          <w:highlight w:val="green"/>
        </w:rPr>
        <w:t>, and</w:t>
      </w:r>
      <w:r w:rsidRPr="00463B6B">
        <w:rPr>
          <w:rStyle w:val="StyleUnderline"/>
        </w:rPr>
        <w:t xml:space="preserve"> to </w:t>
      </w:r>
      <w:r w:rsidRPr="008241A6">
        <w:rPr>
          <w:rStyle w:val="Emphasis"/>
          <w:highlight w:val="green"/>
        </w:rPr>
        <w:t>anticipate</w:t>
      </w:r>
      <w:r w:rsidRPr="008241A6">
        <w:rPr>
          <w:rStyle w:val="StyleUnderline"/>
          <w:highlight w:val="green"/>
        </w:rPr>
        <w:t xml:space="preserve"> and </w:t>
      </w:r>
      <w:r w:rsidRPr="008241A6">
        <w:rPr>
          <w:rStyle w:val="Emphasis"/>
          <w:highlight w:val="green"/>
        </w:rPr>
        <w:t>develop relevant skill-sets</w:t>
      </w:r>
      <w:r w:rsidRPr="00463B6B">
        <w:rPr>
          <w:rStyle w:val="StyleUnderline"/>
        </w:rPr>
        <w:t xml:space="preserve"> for newly emerging industry trends. Learning </w:t>
      </w:r>
      <w:r w:rsidRPr="008241A6">
        <w:rPr>
          <w:rStyle w:val="StyleUnderline"/>
          <w:highlight w:val="green"/>
        </w:rPr>
        <w:t>these</w:t>
      </w:r>
      <w:r w:rsidRPr="00463B6B">
        <w:rPr>
          <w:rStyle w:val="StyleUnderline"/>
        </w:rPr>
        <w:t xml:space="preserve"> skills will </w:t>
      </w:r>
      <w:r w:rsidRPr="008241A6">
        <w:rPr>
          <w:rStyle w:val="StyleUnderline"/>
          <w:highlight w:val="green"/>
        </w:rPr>
        <w:t>enable</w:t>
      </w:r>
      <w:r w:rsidRPr="00463B6B">
        <w:rPr>
          <w:rStyle w:val="StyleUnderline"/>
        </w:rPr>
        <w:t xml:space="preserve"> more people to </w:t>
      </w:r>
      <w:r w:rsidRPr="00436837">
        <w:rPr>
          <w:rStyle w:val="Emphasis"/>
        </w:rPr>
        <w:t>develop</w:t>
      </w:r>
      <w:r w:rsidRPr="00436837">
        <w:rPr>
          <w:sz w:val="16"/>
        </w:rPr>
        <w:t xml:space="preserve"> an </w:t>
      </w:r>
      <w:r w:rsidRPr="008241A6">
        <w:rPr>
          <w:rStyle w:val="Emphasis"/>
          <w:highlight w:val="green"/>
        </w:rPr>
        <w:t>expertise</w:t>
      </w:r>
      <w:r w:rsidRPr="00436837">
        <w:rPr>
          <w:sz w:val="16"/>
        </w:rPr>
        <w:t xml:space="preserve"> aimed at supplying talent that will be in demand </w:t>
      </w:r>
      <w:r w:rsidRPr="00463B6B">
        <w:rPr>
          <w:sz w:val="16"/>
        </w:rPr>
        <w:t xml:space="preserve">as future industries emerge. </w:t>
      </w:r>
      <w:r w:rsidRPr="008241A6">
        <w:rPr>
          <w:rStyle w:val="StyleUnderline"/>
          <w:highlight w:val="green"/>
        </w:rPr>
        <w:t xml:space="preserve">This can </w:t>
      </w:r>
      <w:r w:rsidRPr="008241A6">
        <w:rPr>
          <w:rStyle w:val="Emphasis"/>
          <w:highlight w:val="green"/>
        </w:rPr>
        <w:t>change people’s lives</w:t>
      </w:r>
      <w:r w:rsidRPr="00463B6B">
        <w:rPr>
          <w:rStyle w:val="StyleUnderline"/>
        </w:rPr>
        <w:t xml:space="preserve">. Students can learn how to </w:t>
      </w:r>
      <w:r w:rsidRPr="00A20ED0">
        <w:rPr>
          <w:rStyle w:val="Emphasis"/>
        </w:rPr>
        <w:t>anticipate</w:t>
      </w:r>
      <w:r w:rsidRPr="00463B6B">
        <w:rPr>
          <w:rStyle w:val="StyleUnderline"/>
        </w:rPr>
        <w:t xml:space="preserve"> and </w:t>
      </w:r>
      <w:r w:rsidRPr="00A20ED0">
        <w:rPr>
          <w:rStyle w:val="Emphasis"/>
        </w:rPr>
        <w:t>prepare</w:t>
      </w:r>
      <w:r w:rsidRPr="00463B6B">
        <w:rPr>
          <w:rStyle w:val="StyleUnderline"/>
        </w:rPr>
        <w:t xml:space="preserve"> for future emerging industries</w:t>
      </w:r>
      <w:r w:rsidRPr="00463B6B">
        <w:rPr>
          <w:sz w:val="16"/>
        </w:rPr>
        <w:t xml:space="preserve"> while they are at the K-12 level. </w:t>
      </w:r>
      <w:r w:rsidRPr="00463B6B">
        <w:rPr>
          <w:rStyle w:val="StyleUnderline"/>
        </w:rPr>
        <w:t xml:space="preserve">Students can also </w:t>
      </w:r>
      <w:r w:rsidRPr="00A20ED0">
        <w:rPr>
          <w:rStyle w:val="Emphasis"/>
        </w:rPr>
        <w:t>learn</w:t>
      </w:r>
      <w:r w:rsidRPr="00463B6B">
        <w:rPr>
          <w:sz w:val="16"/>
        </w:rPr>
        <w:t xml:space="preserve"> at young ages </w:t>
      </w:r>
      <w:r w:rsidRPr="00A20ED0">
        <w:rPr>
          <w:rStyle w:val="Emphasis"/>
        </w:rPr>
        <w:t>how to get recognized</w:t>
      </w:r>
      <w:r w:rsidRPr="00463B6B">
        <w:rPr>
          <w:rStyle w:val="StyleUnderline"/>
        </w:rPr>
        <w:t xml:space="preserve"> by publishers, editors, the mass media, and others.</w:t>
      </w:r>
      <w:r>
        <w:rPr>
          <w:sz w:val="16"/>
        </w:rPr>
        <w:t xml:space="preserve"> </w:t>
      </w:r>
      <w:r w:rsidRPr="00463B6B">
        <w:rPr>
          <w:sz w:val="16"/>
        </w:rPr>
        <w:t xml:space="preserve">In situations where the resources necessary for teaching science are unavailable, space studies can be introduced through the social and behavioral sciences and the arts. </w:t>
      </w:r>
      <w:r w:rsidRPr="00463B6B">
        <w:rPr>
          <w:rStyle w:val="StyleUnderline"/>
        </w:rPr>
        <w:t xml:space="preserve">For many years, </w:t>
      </w:r>
      <w:r w:rsidRPr="008241A6">
        <w:rPr>
          <w:rStyle w:val="StyleUnderline"/>
          <w:highlight w:val="green"/>
        </w:rPr>
        <w:t>space</w:t>
      </w:r>
      <w:r w:rsidRPr="00463B6B">
        <w:rPr>
          <w:rStyle w:val="StyleUnderline"/>
        </w:rPr>
        <w:t xml:space="preserve"> studies </w:t>
      </w:r>
      <w:r w:rsidRPr="008241A6">
        <w:rPr>
          <w:rStyle w:val="StyleUnderline"/>
          <w:highlight w:val="green"/>
        </w:rPr>
        <w:t>has remained the</w:t>
      </w:r>
      <w:r w:rsidRPr="00463B6B">
        <w:rPr>
          <w:rStyle w:val="StyleUnderline"/>
        </w:rPr>
        <w:t xml:space="preserve"> </w:t>
      </w:r>
      <w:r w:rsidRPr="00A20ED0">
        <w:rPr>
          <w:rStyle w:val="Emphasis"/>
        </w:rPr>
        <w:t xml:space="preserve">exclusive </w:t>
      </w:r>
      <w:r w:rsidRPr="008241A6">
        <w:rPr>
          <w:rStyle w:val="Emphasis"/>
          <w:highlight w:val="green"/>
        </w:rPr>
        <w:t>purview of</w:t>
      </w:r>
      <w:r w:rsidRPr="00463B6B">
        <w:rPr>
          <w:sz w:val="16"/>
        </w:rPr>
        <w:t xml:space="preserve"> engineers, scientists, and technology </w:t>
      </w:r>
      <w:r w:rsidRPr="008241A6">
        <w:rPr>
          <w:rStyle w:val="Emphasis"/>
          <w:highlight w:val="green"/>
        </w:rPr>
        <w:t>experts</w:t>
      </w:r>
      <w:r w:rsidRPr="00463B6B">
        <w:rPr>
          <w:rStyle w:val="StyleUnderline"/>
        </w:rPr>
        <w:t xml:space="preserve">. However, </w:t>
      </w:r>
      <w:r w:rsidRPr="008241A6">
        <w:rPr>
          <w:rStyle w:val="StyleUnderline"/>
          <w:highlight w:val="green"/>
        </w:rPr>
        <w:t xml:space="preserve">there is </w:t>
      </w:r>
      <w:r w:rsidRPr="008241A6">
        <w:rPr>
          <w:rStyle w:val="Emphasis"/>
          <w:highlight w:val="green"/>
        </w:rPr>
        <w:t>room at the table</w:t>
      </w:r>
      <w:r w:rsidRPr="00463B6B">
        <w:rPr>
          <w:rStyle w:val="StyleUnderline"/>
        </w:rPr>
        <w:t xml:space="preserve"> for</w:t>
      </w:r>
      <w:r w:rsidRPr="00463B6B">
        <w:rPr>
          <w:sz w:val="16"/>
        </w:rPr>
        <w:t xml:space="preserve"> social and behavioral sciences </w:t>
      </w:r>
      <w:r w:rsidRPr="00463B6B">
        <w:rPr>
          <w:rStyle w:val="StyleUnderline"/>
        </w:rPr>
        <w:t xml:space="preserve">students to </w:t>
      </w:r>
      <w:r w:rsidRPr="00A20ED0">
        <w:rPr>
          <w:rStyle w:val="Emphasis"/>
        </w:rPr>
        <w:t>join in</w:t>
      </w:r>
      <w:r w:rsidRPr="00463B6B">
        <w:rPr>
          <w:rStyle w:val="StyleUnderline"/>
        </w:rPr>
        <w:t xml:space="preserve"> and </w:t>
      </w:r>
      <w:r w:rsidRPr="00A20ED0">
        <w:rPr>
          <w:rStyle w:val="Emphasis"/>
        </w:rPr>
        <w:t>develop a specialty</w:t>
      </w:r>
      <w:r w:rsidRPr="00463B6B">
        <w:rPr>
          <w:sz w:val="16"/>
        </w:rPr>
        <w:t xml:space="preserve"> area of expertise. </w:t>
      </w:r>
      <w:r w:rsidRPr="00463B6B">
        <w:rPr>
          <w:rStyle w:val="StyleUnderline"/>
        </w:rPr>
        <w:t xml:space="preserve">Key actors within the outer space development community have expressed an interest in </w:t>
      </w:r>
      <w:r w:rsidRPr="00A20ED0">
        <w:rPr>
          <w:rStyle w:val="Emphasis"/>
        </w:rPr>
        <w:t>advancing space studies to a broader audience</w:t>
      </w:r>
      <w:r w:rsidRPr="00463B6B">
        <w:rPr>
          <w:rStyle w:val="StyleUnderline"/>
        </w:rPr>
        <w:t xml:space="preserve">. Orchestrating such a process carries with it the power to </w:t>
      </w:r>
      <w:r w:rsidRPr="00A20ED0">
        <w:rPr>
          <w:rStyle w:val="Emphasis"/>
        </w:rPr>
        <w:t>improve international relations</w:t>
      </w:r>
      <w:r w:rsidRPr="00463B6B">
        <w:rPr>
          <w:rStyle w:val="StyleUnderline"/>
        </w:rPr>
        <w:t xml:space="preserve">, </w:t>
      </w:r>
      <w:r w:rsidRPr="00A20ED0">
        <w:rPr>
          <w:rStyle w:val="Emphasis"/>
        </w:rPr>
        <w:t>education</w:t>
      </w:r>
      <w:r w:rsidRPr="00463B6B">
        <w:rPr>
          <w:rStyle w:val="StyleUnderline"/>
        </w:rPr>
        <w:t xml:space="preserve">, </w:t>
      </w:r>
      <w:r w:rsidRPr="00A20ED0">
        <w:rPr>
          <w:rStyle w:val="Emphasis"/>
        </w:rPr>
        <w:t>inspiration</w:t>
      </w:r>
      <w:r w:rsidRPr="00463B6B">
        <w:rPr>
          <w:rStyle w:val="StyleUnderline"/>
        </w:rPr>
        <w:t xml:space="preserve">, </w:t>
      </w:r>
      <w:r w:rsidRPr="00A20ED0">
        <w:rPr>
          <w:rStyle w:val="Emphasis"/>
        </w:rPr>
        <w:t>dreams</w:t>
      </w:r>
      <w:r w:rsidRPr="00463B6B">
        <w:rPr>
          <w:rStyle w:val="StyleUnderline"/>
        </w:rPr>
        <w:t xml:space="preserve">, and </w:t>
      </w:r>
      <w:r w:rsidRPr="00A20ED0">
        <w:rPr>
          <w:rStyle w:val="Emphasis"/>
        </w:rPr>
        <w:t>creativity</w:t>
      </w:r>
      <w:r w:rsidRPr="00463B6B">
        <w:rPr>
          <w:sz w:val="16"/>
        </w:rPr>
        <w:t xml:space="preserve">, and to boost the global economy by creating a myriad of new jobs and degree programs. </w:t>
      </w:r>
      <w:r w:rsidRPr="008241A6">
        <w:rPr>
          <w:rStyle w:val="StyleUnderline"/>
          <w:highlight w:val="green"/>
        </w:rPr>
        <w:t>We can</w:t>
      </w:r>
      <w:r w:rsidRPr="00463B6B">
        <w:rPr>
          <w:rStyle w:val="StyleUnderline"/>
        </w:rPr>
        <w:t xml:space="preserve"> </w:t>
      </w:r>
      <w:r w:rsidRPr="00A20ED0">
        <w:rPr>
          <w:rStyle w:val="Emphasis"/>
        </w:rPr>
        <w:t>open an additional door</w:t>
      </w:r>
      <w:r w:rsidRPr="00463B6B">
        <w:rPr>
          <w:rStyle w:val="StyleUnderline"/>
        </w:rPr>
        <w:t xml:space="preserve"> to </w:t>
      </w:r>
      <w:r w:rsidRPr="008241A6">
        <w:rPr>
          <w:rStyle w:val="StyleUnderline"/>
          <w:highlight w:val="green"/>
        </w:rPr>
        <w:t xml:space="preserve">allow a </w:t>
      </w:r>
      <w:r w:rsidRPr="008241A6">
        <w:rPr>
          <w:rStyle w:val="Emphasis"/>
          <w:highlight w:val="green"/>
        </w:rPr>
        <w:t>broader range of knowledge</w:t>
      </w:r>
      <w:r w:rsidRPr="00463B6B">
        <w:rPr>
          <w:rStyle w:val="StyleUnderline"/>
        </w:rPr>
        <w:t xml:space="preserve"> into the minds of more people </w:t>
      </w:r>
      <w:r w:rsidRPr="008241A6">
        <w:rPr>
          <w:rStyle w:val="StyleUnderline"/>
          <w:highlight w:val="green"/>
        </w:rPr>
        <w:t xml:space="preserve">by </w:t>
      </w:r>
      <w:r w:rsidRPr="008241A6">
        <w:rPr>
          <w:rStyle w:val="Emphasis"/>
          <w:highlight w:val="green"/>
        </w:rPr>
        <w:t>introducing</w:t>
      </w:r>
      <w:r w:rsidRPr="00A20ED0">
        <w:rPr>
          <w:rStyle w:val="Emphasis"/>
        </w:rPr>
        <w:t xml:space="preserve"> </w:t>
      </w:r>
      <w:r w:rsidRPr="00A20ED0">
        <w:rPr>
          <w:rStyle w:val="Emphasis"/>
        </w:rPr>
        <w:lastRenderedPageBreak/>
        <w:t xml:space="preserve">outer </w:t>
      </w:r>
      <w:r w:rsidRPr="008241A6">
        <w:rPr>
          <w:rStyle w:val="Emphasis"/>
          <w:highlight w:val="green"/>
        </w:rPr>
        <w:t>space</w:t>
      </w:r>
      <w:r w:rsidRPr="00A20ED0">
        <w:rPr>
          <w:rStyle w:val="Emphasis"/>
        </w:rPr>
        <w:t xml:space="preserve"> development </w:t>
      </w:r>
      <w:r w:rsidRPr="008241A6">
        <w:rPr>
          <w:rStyle w:val="Emphasis"/>
          <w:highlight w:val="green"/>
        </w:rPr>
        <w:t>studies</w:t>
      </w:r>
      <w:r w:rsidRPr="00463B6B">
        <w:rPr>
          <w:sz w:val="16"/>
        </w:rPr>
        <w:t xml:space="preserve"> through the social and behavioral sciences (Hammond and Weeks, 2011). Unlike engineering, </w:t>
      </w:r>
      <w:r w:rsidRPr="00463B6B">
        <w:rPr>
          <w:rStyle w:val="StyleUnderline"/>
        </w:rPr>
        <w:t xml:space="preserve">an </w:t>
      </w:r>
      <w:r w:rsidRPr="00A20ED0">
        <w:rPr>
          <w:rStyle w:val="Emphasis"/>
        </w:rPr>
        <w:t>interdisciplinary</w:t>
      </w:r>
      <w:r w:rsidRPr="00463B6B">
        <w:rPr>
          <w:sz w:val="16"/>
        </w:rPr>
        <w:t xml:space="preserve"> social and behavioral sciences </w:t>
      </w:r>
      <w:r w:rsidRPr="00A20ED0">
        <w:rPr>
          <w:rStyle w:val="Emphasis"/>
        </w:rPr>
        <w:t>lens</w:t>
      </w:r>
      <w:r w:rsidRPr="00463B6B">
        <w:rPr>
          <w:rStyle w:val="StyleUnderline"/>
        </w:rPr>
        <w:t xml:space="preserve"> enables us to </w:t>
      </w:r>
      <w:r w:rsidRPr="00A20ED0">
        <w:rPr>
          <w:rStyle w:val="Emphasis"/>
        </w:rPr>
        <w:t>interpret the meaning behind sets</w:t>
      </w:r>
      <w:r w:rsidRPr="00463B6B">
        <w:rPr>
          <w:rStyle w:val="StyleUnderline"/>
        </w:rPr>
        <w:t xml:space="preserve"> and </w:t>
      </w:r>
      <w:r w:rsidRPr="00A20ED0">
        <w:rPr>
          <w:rStyle w:val="Emphasis"/>
        </w:rPr>
        <w:t>patterns of human behaviors</w:t>
      </w:r>
      <w:r w:rsidRPr="00463B6B">
        <w:rPr>
          <w:sz w:val="16"/>
        </w:rPr>
        <w:t>—this includes the behavior of individuals, institutions, groups, presidents, members of congress, business and other organizations, mass media, international organizations, and lawmakers.</w:t>
      </w:r>
      <w:r>
        <w:rPr>
          <w:sz w:val="16"/>
        </w:rPr>
        <w:t xml:space="preserve"> </w:t>
      </w:r>
      <w:r w:rsidRPr="00463B6B">
        <w:rPr>
          <w:rStyle w:val="StyleUnderline"/>
        </w:rPr>
        <w:t xml:space="preserve">Humankind can </w:t>
      </w:r>
      <w:r w:rsidRPr="00A20ED0">
        <w:rPr>
          <w:rStyle w:val="Emphasis"/>
        </w:rPr>
        <w:t>progress beyond</w:t>
      </w:r>
      <w:r w:rsidRPr="00463B6B">
        <w:rPr>
          <w:rStyle w:val="StyleUnderline"/>
        </w:rPr>
        <w:t xml:space="preserve"> the “STEMs = space studies” model by </w:t>
      </w:r>
      <w:r w:rsidRPr="00A20ED0">
        <w:rPr>
          <w:rStyle w:val="Emphasis"/>
        </w:rPr>
        <w:t>including</w:t>
      </w:r>
      <w:r w:rsidRPr="00463B6B">
        <w:rPr>
          <w:rStyle w:val="StyleUnderline"/>
        </w:rPr>
        <w:t xml:space="preserve">, </w:t>
      </w:r>
      <w:r w:rsidRPr="00A20ED0">
        <w:rPr>
          <w:rStyle w:val="Emphasis"/>
        </w:rPr>
        <w:t>encouraging</w:t>
      </w:r>
      <w:r w:rsidRPr="00463B6B">
        <w:rPr>
          <w:rStyle w:val="StyleUnderline"/>
        </w:rPr>
        <w:t xml:space="preserve">, </w:t>
      </w:r>
      <w:r w:rsidRPr="008241A6">
        <w:rPr>
          <w:rStyle w:val="Emphasis"/>
          <w:highlight w:val="green"/>
        </w:rPr>
        <w:t>involving</w:t>
      </w:r>
      <w:r w:rsidRPr="00463B6B">
        <w:rPr>
          <w:rStyle w:val="StyleUnderline"/>
        </w:rPr>
        <w:t xml:space="preserve">, and </w:t>
      </w:r>
      <w:r w:rsidRPr="00A20ED0">
        <w:rPr>
          <w:rStyle w:val="Emphasis"/>
        </w:rPr>
        <w:t>preparing</w:t>
      </w:r>
      <w:r w:rsidRPr="00463B6B">
        <w:rPr>
          <w:rStyle w:val="StyleUnderline"/>
        </w:rPr>
        <w:t xml:space="preserve"> a new breed of</w:t>
      </w:r>
      <w:r w:rsidRPr="00463B6B">
        <w:rPr>
          <w:sz w:val="16"/>
        </w:rPr>
        <w:t xml:space="preserve"> social and behavioral sciences </w:t>
      </w:r>
      <w:r w:rsidRPr="00463B6B">
        <w:rPr>
          <w:rStyle w:val="StyleUnderline"/>
        </w:rPr>
        <w:t xml:space="preserve">geniuses. These would be people who are </w:t>
      </w:r>
      <w:r w:rsidRPr="008241A6">
        <w:rPr>
          <w:rStyle w:val="Emphasis"/>
          <w:highlight w:val="green"/>
        </w:rPr>
        <w:t>naturals in i</w:t>
      </w:r>
      <w:r w:rsidRPr="00A20ED0">
        <w:rPr>
          <w:rStyle w:val="Emphasis"/>
        </w:rPr>
        <w:t xml:space="preserve">nternational </w:t>
      </w:r>
      <w:r w:rsidRPr="008241A6">
        <w:rPr>
          <w:rStyle w:val="Emphasis"/>
          <w:highlight w:val="green"/>
        </w:rPr>
        <w:t>r</w:t>
      </w:r>
      <w:r w:rsidRPr="00A20ED0">
        <w:rPr>
          <w:rStyle w:val="Emphasis"/>
        </w:rPr>
        <w:t>elations</w:t>
      </w:r>
      <w:r w:rsidRPr="00463B6B">
        <w:rPr>
          <w:rStyle w:val="StyleUnderline"/>
        </w:rPr>
        <w:t xml:space="preserve">, </w:t>
      </w:r>
      <w:r w:rsidRPr="00A20ED0">
        <w:rPr>
          <w:rStyle w:val="Emphasis"/>
        </w:rPr>
        <w:t>conflict resolution</w:t>
      </w:r>
      <w:r w:rsidRPr="00463B6B">
        <w:rPr>
          <w:rStyle w:val="StyleUnderline"/>
        </w:rPr>
        <w:t xml:space="preserve">, and </w:t>
      </w:r>
      <w:r w:rsidRPr="00A20ED0">
        <w:rPr>
          <w:rStyle w:val="Emphasis"/>
        </w:rPr>
        <w:t>peace studies</w:t>
      </w:r>
      <w:r w:rsidRPr="00463B6B">
        <w:rPr>
          <w:rStyle w:val="StyleUnderline"/>
        </w:rPr>
        <w:t>, as well as</w:t>
      </w:r>
      <w:r w:rsidRPr="00463B6B">
        <w:rPr>
          <w:sz w:val="16"/>
        </w:rPr>
        <w:t xml:space="preserve"> versed in </w:t>
      </w:r>
      <w:r w:rsidRPr="00A20ED0">
        <w:rPr>
          <w:rStyle w:val="Emphasis"/>
        </w:rPr>
        <w:t>international law</w:t>
      </w:r>
      <w:r w:rsidRPr="00463B6B">
        <w:rPr>
          <w:rStyle w:val="StyleUnderline"/>
        </w:rPr>
        <w:t xml:space="preserve">, </w:t>
      </w:r>
      <w:r w:rsidRPr="00A20ED0">
        <w:rPr>
          <w:rStyle w:val="Emphasis"/>
        </w:rPr>
        <w:t>politics</w:t>
      </w:r>
      <w:r w:rsidRPr="00463B6B">
        <w:rPr>
          <w:rStyle w:val="StyleUnderline"/>
        </w:rPr>
        <w:t xml:space="preserve">, </w:t>
      </w:r>
      <w:r w:rsidRPr="00A20ED0">
        <w:rPr>
          <w:rStyle w:val="Emphasis"/>
        </w:rPr>
        <w:t xml:space="preserve">social </w:t>
      </w:r>
      <w:r w:rsidRPr="008241A6">
        <w:rPr>
          <w:rStyle w:val="Emphasis"/>
          <w:highlight w:val="green"/>
        </w:rPr>
        <w:t>psychology</w:t>
      </w:r>
      <w:r w:rsidRPr="008241A6">
        <w:rPr>
          <w:rStyle w:val="StyleUnderline"/>
          <w:highlight w:val="green"/>
        </w:rPr>
        <w:t xml:space="preserve">, </w:t>
      </w:r>
      <w:r w:rsidRPr="008241A6">
        <w:rPr>
          <w:rStyle w:val="Emphasis"/>
          <w:highlight w:val="green"/>
        </w:rPr>
        <w:t>critical analysis</w:t>
      </w:r>
      <w:r w:rsidRPr="00463B6B">
        <w:rPr>
          <w:rStyle w:val="StyleUnderline"/>
        </w:rPr>
        <w:t xml:space="preserve">, </w:t>
      </w:r>
      <w:r w:rsidRPr="00A20ED0">
        <w:rPr>
          <w:rStyle w:val="Emphasis"/>
        </w:rPr>
        <w:t>discourse analysis</w:t>
      </w:r>
      <w:r w:rsidRPr="00463B6B">
        <w:rPr>
          <w:rStyle w:val="StyleUnderline"/>
        </w:rPr>
        <w:t xml:space="preserve">, </w:t>
      </w:r>
      <w:r w:rsidRPr="00A20ED0">
        <w:rPr>
          <w:rStyle w:val="Emphasis"/>
        </w:rPr>
        <w:t xml:space="preserve">international </w:t>
      </w:r>
      <w:r w:rsidRPr="008241A6">
        <w:rPr>
          <w:rStyle w:val="Emphasis"/>
          <w:highlight w:val="green"/>
        </w:rPr>
        <w:t>communication</w:t>
      </w:r>
      <w:r w:rsidRPr="00463B6B">
        <w:rPr>
          <w:sz w:val="16"/>
        </w:rPr>
        <w:t xml:space="preserve">, artistic architecture, </w:t>
      </w:r>
      <w:r w:rsidRPr="008241A6">
        <w:rPr>
          <w:rStyle w:val="Emphasis"/>
          <w:highlight w:val="green"/>
        </w:rPr>
        <w:t>race</w:t>
      </w:r>
      <w:r w:rsidRPr="00463B6B">
        <w:rPr>
          <w:rStyle w:val="StyleUnderline"/>
        </w:rPr>
        <w:t xml:space="preserve"> and </w:t>
      </w:r>
      <w:r w:rsidRPr="00A20ED0">
        <w:rPr>
          <w:rStyle w:val="Emphasis"/>
        </w:rPr>
        <w:t>ethnic studies</w:t>
      </w:r>
      <w:r w:rsidRPr="00463B6B">
        <w:rPr>
          <w:rStyle w:val="StyleUnderline"/>
        </w:rPr>
        <w:t xml:space="preserve">, </w:t>
      </w:r>
      <w:r w:rsidRPr="008241A6">
        <w:rPr>
          <w:rStyle w:val="Emphasis"/>
          <w:highlight w:val="green"/>
        </w:rPr>
        <w:t>gender studies</w:t>
      </w:r>
      <w:r w:rsidRPr="00463B6B">
        <w:rPr>
          <w:sz w:val="16"/>
        </w:rPr>
        <w:t xml:space="preserve">, religious studies, economics, finance, business and entrepreneurship, </w:t>
      </w:r>
      <w:r w:rsidRPr="00A20ED0">
        <w:rPr>
          <w:rStyle w:val="Emphasis"/>
        </w:rPr>
        <w:t>history</w:t>
      </w:r>
      <w:r w:rsidRPr="00463B6B">
        <w:rPr>
          <w:rStyle w:val="StyleUnderline"/>
        </w:rPr>
        <w:t xml:space="preserve">, and </w:t>
      </w:r>
      <w:r w:rsidRPr="00A20ED0">
        <w:rPr>
          <w:rStyle w:val="Emphasis"/>
        </w:rPr>
        <w:t>political economy</w:t>
      </w:r>
      <w:r w:rsidRPr="00463B6B">
        <w:rPr>
          <w:rStyle w:val="StyleUnderline"/>
        </w:rPr>
        <w:t xml:space="preserve">, </w:t>
      </w:r>
      <w:r w:rsidRPr="008241A6">
        <w:rPr>
          <w:rStyle w:val="StyleUnderline"/>
          <w:highlight w:val="green"/>
        </w:rPr>
        <w:t>while</w:t>
      </w:r>
      <w:r w:rsidRPr="00463B6B">
        <w:rPr>
          <w:rStyle w:val="StyleUnderline"/>
        </w:rPr>
        <w:t xml:space="preserve"> also </w:t>
      </w:r>
      <w:r w:rsidRPr="008241A6">
        <w:rPr>
          <w:rStyle w:val="StyleUnderline"/>
          <w:highlight w:val="green"/>
        </w:rPr>
        <w:t xml:space="preserve">being concerned with </w:t>
      </w:r>
      <w:r w:rsidRPr="008241A6">
        <w:rPr>
          <w:rStyle w:val="Emphasis"/>
          <w:highlight w:val="green"/>
        </w:rPr>
        <w:t>inequality</w:t>
      </w:r>
      <w:r w:rsidRPr="00A20ED0">
        <w:rPr>
          <w:rStyle w:val="Emphasis"/>
        </w:rPr>
        <w:t xml:space="preserve"> gaps</w:t>
      </w:r>
      <w:r w:rsidRPr="00463B6B">
        <w:rPr>
          <w:rStyle w:val="StyleUnderline"/>
        </w:rPr>
        <w:t xml:space="preserve">, </w:t>
      </w:r>
      <w:r w:rsidRPr="008241A6">
        <w:rPr>
          <w:rStyle w:val="Emphasis"/>
          <w:highlight w:val="green"/>
        </w:rPr>
        <w:t>oppression</w:t>
      </w:r>
      <w:r w:rsidRPr="00463B6B">
        <w:rPr>
          <w:rStyle w:val="StyleUnderline"/>
        </w:rPr>
        <w:t xml:space="preserve">, </w:t>
      </w:r>
      <w:r w:rsidRPr="00A20ED0">
        <w:rPr>
          <w:rStyle w:val="Emphasis"/>
        </w:rPr>
        <w:t>subjugation</w:t>
      </w:r>
      <w:r w:rsidRPr="00463B6B">
        <w:rPr>
          <w:rStyle w:val="StyleUnderline"/>
        </w:rPr>
        <w:t xml:space="preserve">, </w:t>
      </w:r>
      <w:r w:rsidRPr="008241A6">
        <w:rPr>
          <w:rStyle w:val="Emphasis"/>
          <w:highlight w:val="green"/>
        </w:rPr>
        <w:t>revolts</w:t>
      </w:r>
      <w:r w:rsidRPr="00463B6B">
        <w:rPr>
          <w:rStyle w:val="StyleUnderline"/>
        </w:rPr>
        <w:t xml:space="preserve">, </w:t>
      </w:r>
      <w:r w:rsidRPr="00A20ED0">
        <w:rPr>
          <w:rStyle w:val="Emphasis"/>
        </w:rPr>
        <w:t>uprisings</w:t>
      </w:r>
      <w:r w:rsidRPr="00463B6B">
        <w:rPr>
          <w:rStyle w:val="StyleUnderline"/>
        </w:rPr>
        <w:t xml:space="preserve">, </w:t>
      </w:r>
      <w:r w:rsidRPr="00A20ED0">
        <w:rPr>
          <w:rStyle w:val="Emphasis"/>
        </w:rPr>
        <w:t>revolutions</w:t>
      </w:r>
      <w:r w:rsidRPr="00463B6B">
        <w:rPr>
          <w:rStyle w:val="StyleUnderline"/>
        </w:rPr>
        <w:t xml:space="preserve">, </w:t>
      </w:r>
      <w:r w:rsidRPr="008241A6">
        <w:rPr>
          <w:rStyle w:val="StyleUnderline"/>
          <w:highlight w:val="green"/>
        </w:rPr>
        <w:t>and</w:t>
      </w:r>
      <w:r w:rsidRPr="00463B6B">
        <w:rPr>
          <w:rStyle w:val="StyleUnderline"/>
        </w:rPr>
        <w:t xml:space="preserve"> </w:t>
      </w:r>
      <w:r w:rsidRPr="00A20ED0">
        <w:rPr>
          <w:rStyle w:val="Emphasis"/>
        </w:rPr>
        <w:t xml:space="preserve">various </w:t>
      </w:r>
      <w:r w:rsidRPr="008241A6">
        <w:rPr>
          <w:rStyle w:val="Emphasis"/>
          <w:highlight w:val="green"/>
        </w:rPr>
        <w:t>other social</w:t>
      </w:r>
      <w:r w:rsidRPr="00463B6B">
        <w:rPr>
          <w:rStyle w:val="StyleUnderline"/>
        </w:rPr>
        <w:t xml:space="preserve"> and </w:t>
      </w:r>
      <w:r w:rsidRPr="00A20ED0">
        <w:rPr>
          <w:rStyle w:val="Emphasis"/>
        </w:rPr>
        <w:t xml:space="preserve">behavioral </w:t>
      </w:r>
      <w:r w:rsidRPr="008241A6">
        <w:rPr>
          <w:rStyle w:val="Emphasis"/>
          <w:highlight w:val="green"/>
        </w:rPr>
        <w:t>phenomena</w:t>
      </w:r>
      <w:r w:rsidRPr="008241A6">
        <w:rPr>
          <w:rStyle w:val="StyleUnderline"/>
          <w:highlight w:val="green"/>
        </w:rPr>
        <w:t xml:space="preserve">. People who </w:t>
      </w:r>
      <w:r w:rsidRPr="008241A6">
        <w:rPr>
          <w:rStyle w:val="Emphasis"/>
          <w:highlight w:val="green"/>
        </w:rPr>
        <w:t>understand</w:t>
      </w:r>
      <w:r w:rsidRPr="00A20ED0">
        <w:rPr>
          <w:rStyle w:val="Emphasis"/>
        </w:rPr>
        <w:t xml:space="preserve"> the </w:t>
      </w:r>
      <w:r w:rsidRPr="008241A6">
        <w:rPr>
          <w:rStyle w:val="Emphasis"/>
          <w:highlight w:val="green"/>
        </w:rPr>
        <w:t>issues</w:t>
      </w:r>
      <w:r w:rsidRPr="00A20ED0">
        <w:rPr>
          <w:rStyle w:val="Emphasis"/>
        </w:rPr>
        <w:t xml:space="preserve"> concerning human beings</w:t>
      </w:r>
      <w:r w:rsidRPr="00463B6B">
        <w:rPr>
          <w:rStyle w:val="StyleUnderline"/>
        </w:rPr>
        <w:t xml:space="preserve"> now </w:t>
      </w:r>
      <w:r w:rsidRPr="008241A6">
        <w:rPr>
          <w:rStyle w:val="StyleUnderline"/>
          <w:highlight w:val="green"/>
        </w:rPr>
        <w:t xml:space="preserve">have a way of </w:t>
      </w:r>
      <w:r w:rsidRPr="008241A6">
        <w:rPr>
          <w:rStyle w:val="Emphasis"/>
          <w:highlight w:val="green"/>
        </w:rPr>
        <w:t>participating in</w:t>
      </w:r>
      <w:r w:rsidRPr="00A20ED0">
        <w:rPr>
          <w:rStyle w:val="Emphasis"/>
        </w:rPr>
        <w:t xml:space="preserve"> future emerging </w:t>
      </w:r>
      <w:r w:rsidRPr="008241A6">
        <w:rPr>
          <w:rStyle w:val="Emphasis"/>
          <w:highlight w:val="green"/>
        </w:rPr>
        <w:t>space</w:t>
      </w:r>
      <w:r w:rsidRPr="00A20ED0">
        <w:rPr>
          <w:rStyle w:val="Emphasis"/>
        </w:rPr>
        <w:t xml:space="preserve"> industries</w:t>
      </w:r>
    </w:p>
    <w:p w14:paraId="5AEAAB11" w14:textId="77777777" w:rsidR="00513524" w:rsidRDefault="00513524" w:rsidP="00D8540D">
      <w:pPr>
        <w:rPr>
          <w:rStyle w:val="Emphasis"/>
        </w:rPr>
      </w:pPr>
    </w:p>
    <w:p w14:paraId="72E0D540" w14:textId="77777777" w:rsidR="00513524" w:rsidRDefault="00513524" w:rsidP="00D8540D">
      <w:pPr>
        <w:rPr>
          <w:rStyle w:val="Emphasis"/>
        </w:rPr>
      </w:pPr>
    </w:p>
    <w:p w14:paraId="739973F1" w14:textId="77B19653" w:rsidR="00D8540D" w:rsidRDefault="00D8540D" w:rsidP="00D8540D">
      <w:pPr>
        <w:rPr>
          <w:sz w:val="16"/>
        </w:rPr>
      </w:pPr>
      <w:r w:rsidRPr="00463B6B">
        <w:rPr>
          <w:sz w:val="16"/>
        </w:rPr>
        <w:t>. The audience of learners scheduled to receive cutting-edge knowledge of fields relevant for outer space development will be expanded by online learning techniques and sharing of information through the open-source technologies of the Internet.</w:t>
      </w:r>
      <w:r>
        <w:rPr>
          <w:sz w:val="16"/>
        </w:rPr>
        <w:t xml:space="preserve"> </w:t>
      </w:r>
      <w:r w:rsidRPr="00463B6B">
        <w:rPr>
          <w:sz w:val="16"/>
        </w:rPr>
        <w:t>Shaping Ideology</w:t>
      </w:r>
      <w:r>
        <w:rPr>
          <w:sz w:val="16"/>
        </w:rPr>
        <w:t xml:space="preserve"> </w:t>
      </w:r>
      <w:r w:rsidRPr="00463B6B">
        <w:rPr>
          <w:sz w:val="16"/>
        </w:rPr>
        <w:t xml:space="preserve">Imagine </w:t>
      </w:r>
      <w:r w:rsidRPr="00A20ED0">
        <w:rPr>
          <w:rStyle w:val="Emphasis"/>
        </w:rPr>
        <w:t>teaching students</w:t>
      </w:r>
      <w:r w:rsidRPr="00463B6B">
        <w:rPr>
          <w:rStyle w:val="StyleUnderline"/>
        </w:rPr>
        <w:t xml:space="preserve"> about the </w:t>
      </w:r>
      <w:r w:rsidRPr="00A20ED0">
        <w:rPr>
          <w:rStyle w:val="Emphasis"/>
        </w:rPr>
        <w:t>newly emerging trends</w:t>
      </w:r>
      <w:r w:rsidRPr="00463B6B">
        <w:rPr>
          <w:rStyle w:val="StyleUnderline"/>
        </w:rPr>
        <w:t xml:space="preserve"> related to outer space development</w:t>
      </w:r>
      <w:r w:rsidRPr="00463B6B">
        <w:rPr>
          <w:sz w:val="16"/>
        </w:rPr>
        <w:t xml:space="preserve">. This </w:t>
      </w:r>
      <w:r w:rsidRPr="00463B6B">
        <w:rPr>
          <w:rStyle w:val="StyleUnderline"/>
        </w:rPr>
        <w:t xml:space="preserve">would give students </w:t>
      </w:r>
      <w:r w:rsidRPr="00A20ED0">
        <w:rPr>
          <w:rStyle w:val="Emphasis"/>
        </w:rPr>
        <w:t>permission to envision</w:t>
      </w:r>
      <w:r w:rsidRPr="00463B6B">
        <w:rPr>
          <w:rStyle w:val="StyleUnderline"/>
        </w:rPr>
        <w:t xml:space="preserve"> and </w:t>
      </w:r>
      <w:r w:rsidRPr="00A20ED0">
        <w:rPr>
          <w:rStyle w:val="Emphasis"/>
        </w:rPr>
        <w:t>carve out their role</w:t>
      </w:r>
      <w:r w:rsidRPr="00463B6B">
        <w:rPr>
          <w:rStyle w:val="StyleUnderline"/>
        </w:rPr>
        <w:t xml:space="preserve"> in designing future space societies. </w:t>
      </w:r>
      <w:r w:rsidRPr="008241A6">
        <w:rPr>
          <w:rStyle w:val="StyleUnderline"/>
          <w:highlight w:val="green"/>
        </w:rPr>
        <w:t xml:space="preserve">Students </w:t>
      </w:r>
      <w:r w:rsidRPr="008241A6">
        <w:rPr>
          <w:rStyle w:val="Emphasis"/>
          <w:highlight w:val="green"/>
        </w:rPr>
        <w:t>from all disciplines</w:t>
      </w:r>
      <w:r w:rsidRPr="008241A6">
        <w:rPr>
          <w:rStyle w:val="StyleUnderline"/>
          <w:highlight w:val="green"/>
        </w:rPr>
        <w:t xml:space="preserve"> can</w:t>
      </w:r>
      <w:r w:rsidRPr="00463B6B">
        <w:rPr>
          <w:rStyle w:val="StyleUnderline"/>
        </w:rPr>
        <w:t xml:space="preserve"> be </w:t>
      </w:r>
      <w:r w:rsidRPr="00A20ED0">
        <w:rPr>
          <w:rStyle w:val="Emphasis"/>
        </w:rPr>
        <w:t xml:space="preserve">taught to </w:t>
      </w:r>
      <w:r w:rsidRPr="008241A6">
        <w:rPr>
          <w:rStyle w:val="Emphasis"/>
          <w:highlight w:val="green"/>
        </w:rPr>
        <w:t>see what’s coming next</w:t>
      </w:r>
      <w:r w:rsidRPr="008241A6">
        <w:rPr>
          <w:rStyle w:val="StyleUnderline"/>
          <w:highlight w:val="green"/>
        </w:rPr>
        <w:t xml:space="preserve"> by learning to </w:t>
      </w:r>
      <w:r w:rsidRPr="008241A6">
        <w:rPr>
          <w:rStyle w:val="Emphasis"/>
          <w:highlight w:val="green"/>
        </w:rPr>
        <w:t>research</w:t>
      </w:r>
      <w:r w:rsidRPr="00463B6B">
        <w:rPr>
          <w:rStyle w:val="StyleUnderline"/>
        </w:rPr>
        <w:t xml:space="preserve"> and </w:t>
      </w:r>
      <w:r w:rsidRPr="00A20ED0">
        <w:rPr>
          <w:rStyle w:val="Emphasis"/>
        </w:rPr>
        <w:t>interpret</w:t>
      </w:r>
      <w:r w:rsidRPr="00A20ED0">
        <w:rPr>
          <w:sz w:val="16"/>
        </w:rPr>
        <w:t xml:space="preserve"> economic </w:t>
      </w:r>
      <w:r w:rsidRPr="008241A6">
        <w:rPr>
          <w:rStyle w:val="Emphasis"/>
          <w:highlight w:val="green"/>
        </w:rPr>
        <w:t>policies</w:t>
      </w:r>
      <w:r w:rsidRPr="00A20ED0">
        <w:rPr>
          <w:sz w:val="16"/>
        </w:rPr>
        <w:t xml:space="preserve">, laws, and international relations. </w:t>
      </w:r>
      <w:r w:rsidRPr="00463B6B">
        <w:rPr>
          <w:rStyle w:val="StyleUnderline"/>
        </w:rPr>
        <w:t xml:space="preserve">This will enable them to </w:t>
      </w:r>
      <w:r w:rsidRPr="00A20ED0">
        <w:rPr>
          <w:rStyle w:val="Emphasis"/>
        </w:rPr>
        <w:t>detect newly emerging industries</w:t>
      </w:r>
      <w:r w:rsidRPr="00463B6B">
        <w:rPr>
          <w:rStyle w:val="StyleUnderline"/>
        </w:rPr>
        <w:t xml:space="preserve"> and to </w:t>
      </w:r>
      <w:r w:rsidRPr="00A20ED0">
        <w:rPr>
          <w:rStyle w:val="Emphasis"/>
        </w:rPr>
        <w:t>anticipate the elements</w:t>
      </w:r>
      <w:r w:rsidRPr="00463B6B">
        <w:rPr>
          <w:rStyle w:val="StyleUnderline"/>
        </w:rPr>
        <w:t xml:space="preserve"> likely to be in demand. Students can then </w:t>
      </w:r>
      <w:r w:rsidRPr="00A20ED0">
        <w:rPr>
          <w:rStyle w:val="Emphasis"/>
        </w:rPr>
        <w:t>shape their skill-sets</w:t>
      </w:r>
      <w:r w:rsidRPr="00463B6B">
        <w:rPr>
          <w:rStyle w:val="StyleUnderline"/>
        </w:rPr>
        <w:t xml:space="preserve"> and </w:t>
      </w:r>
      <w:r w:rsidRPr="00A20ED0">
        <w:rPr>
          <w:rStyle w:val="Emphasis"/>
        </w:rPr>
        <w:t>prepare</w:t>
      </w:r>
      <w:r w:rsidRPr="00463B6B">
        <w:rPr>
          <w:sz w:val="16"/>
        </w:rPr>
        <w:t xml:space="preserve"> to satisfy these emerging needs. </w:t>
      </w:r>
      <w:r w:rsidRPr="00463B6B">
        <w:rPr>
          <w:rStyle w:val="StyleUnderline"/>
        </w:rPr>
        <w:t xml:space="preserve">Students can be </w:t>
      </w:r>
      <w:r w:rsidRPr="00A20ED0">
        <w:rPr>
          <w:rStyle w:val="Emphasis"/>
        </w:rPr>
        <w:t>taught</w:t>
      </w:r>
      <w:r w:rsidRPr="00463B6B">
        <w:rPr>
          <w:sz w:val="16"/>
        </w:rPr>
        <w:t xml:space="preserve"> to perform this type of </w:t>
      </w:r>
      <w:r w:rsidRPr="00A20ED0">
        <w:rPr>
          <w:rStyle w:val="Emphasis"/>
        </w:rPr>
        <w:t>interdisciplinary analysis</w:t>
      </w:r>
      <w:r w:rsidRPr="00463B6B">
        <w:rPr>
          <w:rStyle w:val="StyleUnderline"/>
        </w:rPr>
        <w:t xml:space="preserve"> and to </w:t>
      </w:r>
      <w:r w:rsidRPr="00A20ED0">
        <w:rPr>
          <w:rStyle w:val="Emphasis"/>
        </w:rPr>
        <w:t>research combined dynamics</w:t>
      </w:r>
      <w:r w:rsidRPr="00463B6B">
        <w:rPr>
          <w:rStyle w:val="StyleUnderline"/>
        </w:rPr>
        <w:t>—</w:t>
      </w:r>
      <w:r w:rsidRPr="00A20ED0">
        <w:rPr>
          <w:rStyle w:val="Emphasis"/>
        </w:rPr>
        <w:t>government hearings</w:t>
      </w:r>
      <w:r w:rsidRPr="00463B6B">
        <w:rPr>
          <w:rStyle w:val="StyleUnderline"/>
        </w:rPr>
        <w:t xml:space="preserve"> and </w:t>
      </w:r>
      <w:r w:rsidRPr="00A20ED0">
        <w:rPr>
          <w:rStyle w:val="Emphasis"/>
        </w:rPr>
        <w:t>transcripts</w:t>
      </w:r>
      <w:r w:rsidRPr="00463B6B">
        <w:rPr>
          <w:rStyle w:val="StyleUnderline"/>
        </w:rPr>
        <w:t xml:space="preserve">, </w:t>
      </w:r>
      <w:r w:rsidRPr="00A20ED0">
        <w:rPr>
          <w:rStyle w:val="Emphasis"/>
        </w:rPr>
        <w:t>policy statements</w:t>
      </w:r>
      <w:r w:rsidRPr="00463B6B">
        <w:rPr>
          <w:rStyle w:val="StyleUnderline"/>
        </w:rPr>
        <w:t xml:space="preserve"> and </w:t>
      </w:r>
      <w:r w:rsidRPr="00A20ED0">
        <w:rPr>
          <w:rStyle w:val="Emphasis"/>
        </w:rPr>
        <w:t>speeches</w:t>
      </w:r>
      <w:r w:rsidRPr="00463B6B">
        <w:rPr>
          <w:rStyle w:val="StyleUnderline"/>
        </w:rPr>
        <w:t xml:space="preserve">, </w:t>
      </w:r>
      <w:r w:rsidRPr="00A20ED0">
        <w:rPr>
          <w:rStyle w:val="Emphasis"/>
        </w:rPr>
        <w:t>laws</w:t>
      </w:r>
      <w:r w:rsidRPr="00463B6B">
        <w:rPr>
          <w:rStyle w:val="StyleUnderline"/>
        </w:rPr>
        <w:t xml:space="preserve">, </w:t>
      </w:r>
      <w:r w:rsidRPr="00A20ED0">
        <w:rPr>
          <w:rStyle w:val="Emphasis"/>
        </w:rPr>
        <w:t>economic initiatives</w:t>
      </w:r>
      <w:r w:rsidRPr="00463B6B">
        <w:rPr>
          <w:rStyle w:val="StyleUnderline"/>
        </w:rPr>
        <w:t xml:space="preserve">, and </w:t>
      </w:r>
      <w:r w:rsidRPr="00A20ED0">
        <w:rPr>
          <w:rStyle w:val="Emphasis"/>
        </w:rPr>
        <w:t>international treaties</w:t>
      </w:r>
      <w:r w:rsidRPr="00463B6B">
        <w:rPr>
          <w:rStyle w:val="StyleUnderline"/>
        </w:rPr>
        <w:t xml:space="preserve">. </w:t>
      </w:r>
      <w:r w:rsidRPr="008241A6">
        <w:rPr>
          <w:rStyle w:val="StyleUnderline"/>
          <w:highlight w:val="green"/>
        </w:rPr>
        <w:t>They can</w:t>
      </w:r>
      <w:r w:rsidRPr="00463B6B">
        <w:rPr>
          <w:rStyle w:val="StyleUnderline"/>
        </w:rPr>
        <w:t xml:space="preserve"> also</w:t>
      </w:r>
      <w:r w:rsidRPr="00463B6B">
        <w:rPr>
          <w:sz w:val="16"/>
        </w:rPr>
        <w:t xml:space="preserve"> be taught to </w:t>
      </w:r>
      <w:r w:rsidRPr="008241A6">
        <w:rPr>
          <w:rStyle w:val="Emphasis"/>
          <w:highlight w:val="green"/>
        </w:rPr>
        <w:t>combine</w:t>
      </w:r>
      <w:r w:rsidRPr="00463B6B">
        <w:rPr>
          <w:rStyle w:val="StyleUnderline"/>
        </w:rPr>
        <w:t xml:space="preserve"> this type of </w:t>
      </w:r>
      <w:r w:rsidRPr="008241A6">
        <w:rPr>
          <w:rStyle w:val="Emphasis"/>
          <w:highlight w:val="green"/>
        </w:rPr>
        <w:t>primary data</w:t>
      </w:r>
      <w:r w:rsidRPr="008241A6">
        <w:rPr>
          <w:rStyle w:val="StyleUnderline"/>
          <w:highlight w:val="green"/>
        </w:rPr>
        <w:t xml:space="preserve"> with </w:t>
      </w:r>
      <w:r w:rsidRPr="00BC6FAD">
        <w:rPr>
          <w:rStyle w:val="Emphasis"/>
        </w:rPr>
        <w:t xml:space="preserve">theoretical </w:t>
      </w:r>
      <w:r w:rsidRPr="008241A6">
        <w:rPr>
          <w:rStyle w:val="Emphasis"/>
          <w:highlight w:val="green"/>
        </w:rPr>
        <w:t>understandings of</w:t>
      </w:r>
      <w:r w:rsidRPr="00A20ED0">
        <w:rPr>
          <w:rStyle w:val="Emphasis"/>
        </w:rPr>
        <w:t xml:space="preserve"> historical</w:t>
      </w:r>
      <w:r w:rsidRPr="00463B6B">
        <w:rPr>
          <w:rStyle w:val="StyleUnderline"/>
        </w:rPr>
        <w:t xml:space="preserve">, </w:t>
      </w:r>
      <w:r w:rsidRPr="00A20ED0">
        <w:rPr>
          <w:rStyle w:val="Emphasis"/>
        </w:rPr>
        <w:t>ideological</w:t>
      </w:r>
      <w:r w:rsidRPr="00463B6B">
        <w:rPr>
          <w:rStyle w:val="StyleUnderline"/>
        </w:rPr>
        <w:t xml:space="preserve">, </w:t>
      </w:r>
      <w:r w:rsidRPr="00A20ED0">
        <w:rPr>
          <w:rStyle w:val="Emphasis"/>
        </w:rPr>
        <w:t>institutional</w:t>
      </w:r>
      <w:r w:rsidRPr="00463B6B">
        <w:rPr>
          <w:rStyle w:val="StyleUnderline"/>
        </w:rPr>
        <w:t xml:space="preserve">, </w:t>
      </w:r>
      <w:r w:rsidRPr="00A20ED0">
        <w:rPr>
          <w:rStyle w:val="Emphasis"/>
        </w:rPr>
        <w:t>political</w:t>
      </w:r>
      <w:r w:rsidRPr="00463B6B">
        <w:rPr>
          <w:rStyle w:val="StyleUnderline"/>
        </w:rPr>
        <w:t xml:space="preserve">, </w:t>
      </w:r>
      <w:r w:rsidRPr="00A20ED0">
        <w:rPr>
          <w:rStyle w:val="Emphasis"/>
        </w:rPr>
        <w:t>economic</w:t>
      </w:r>
      <w:r w:rsidRPr="00463B6B">
        <w:rPr>
          <w:rStyle w:val="StyleUnderline"/>
        </w:rPr>
        <w:t xml:space="preserve">, </w:t>
      </w:r>
      <w:r w:rsidRPr="00A20ED0">
        <w:rPr>
          <w:rStyle w:val="Emphasis"/>
        </w:rPr>
        <w:t>psychological</w:t>
      </w:r>
      <w:r w:rsidRPr="00463B6B">
        <w:rPr>
          <w:rStyle w:val="StyleUnderline"/>
        </w:rPr>
        <w:t xml:space="preserve">, and </w:t>
      </w:r>
      <w:r w:rsidRPr="008241A6">
        <w:rPr>
          <w:rStyle w:val="Emphasis"/>
          <w:highlight w:val="green"/>
        </w:rPr>
        <w:t>structural phenomena</w:t>
      </w:r>
      <w:r w:rsidRPr="00463B6B">
        <w:rPr>
          <w:sz w:val="16"/>
        </w:rPr>
        <w:t>.</w:t>
      </w:r>
    </w:p>
    <w:p w14:paraId="6101E414" w14:textId="77777777" w:rsidR="00D8540D" w:rsidRDefault="00D8540D" w:rsidP="00D8540D">
      <w:pPr>
        <w:pStyle w:val="Heading4"/>
      </w:pPr>
    </w:p>
    <w:p w14:paraId="2097B31A" w14:textId="77777777" w:rsidR="00D8540D" w:rsidRDefault="00D8540D" w:rsidP="00D8540D">
      <w:pPr>
        <w:pStyle w:val="Heading4"/>
      </w:pPr>
      <w:r>
        <w:t>Interpretation: the neg must not contest the aff framework, read arguments that contest the ethical validity of the aff standard, or read an alternative framework provided that: the aff standard is act utilitarianism.</w:t>
      </w:r>
    </w:p>
    <w:p w14:paraId="76BEAC22" w14:textId="77777777" w:rsidR="00D8540D" w:rsidRDefault="00D8540D" w:rsidP="00D8540D">
      <w:pPr>
        <w:pStyle w:val="Heading4"/>
      </w:pPr>
      <w:r>
        <w:t>A Clash – AFC is key to force substantive engagement – util doesn’t exclude impacts and forces debaters to do advocacy comparison and engage in meaningful rebuttal clash. Topic ed o/w on timeframe since we can learn phil over 4 years but only have the topic for a few months</w:t>
      </w:r>
    </w:p>
    <w:p w14:paraId="0BDE7D54" w14:textId="77777777" w:rsidR="00D8540D" w:rsidRDefault="00D8540D" w:rsidP="00D8540D">
      <w:pPr>
        <w:pStyle w:val="Heading4"/>
      </w:pPr>
      <w:r>
        <w:t>B Strat skew – neg is reactive and can up-layer the aff on moral frameworks, procedurals, and discursive arguments – AFC levels the playing field by forcing the neg to commit to the aff on substance, which ensures the AC matters</w:t>
      </w:r>
    </w:p>
    <w:p w14:paraId="0DF4AC22" w14:textId="77777777" w:rsidR="00D8540D" w:rsidRDefault="00D8540D" w:rsidP="00D8540D">
      <w:r>
        <w:t xml:space="preserve">DTD </w:t>
      </w:r>
    </w:p>
    <w:p w14:paraId="7E7C5D67" w14:textId="77777777" w:rsidR="00D8540D" w:rsidRDefault="00D8540D" w:rsidP="00D8540D">
      <w:r>
        <w:t>No RVI’s – logic, baiting</w:t>
      </w:r>
    </w:p>
    <w:p w14:paraId="40031191" w14:textId="3CF772D2" w:rsidR="00E42E4C" w:rsidRPr="00F601E6" w:rsidRDefault="00D8540D" w:rsidP="00F601E6">
      <w:r>
        <w:lastRenderedPageBreak/>
        <w:t>CI – rttb, arbitrar</w:t>
      </w:r>
      <w:r w:rsidR="00FB3063">
        <w:t>y</w:t>
      </w:r>
    </w:p>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8A678A"/>
    <w:multiLevelType w:val="hybridMultilevel"/>
    <w:tmpl w:val="A754CE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3"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54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9F8"/>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52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03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40D"/>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06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89C30A"/>
  <w14:defaultImageDpi w14:val="300"/>
  <w15:docId w15:val="{1BF4D73F-C557-A94C-A5CA-801D0240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540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854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54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54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9"/>
    <w:unhideWhenUsed/>
    <w:qFormat/>
    <w:rsid w:val="00D854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854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54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540D"/>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854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8540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D8540D"/>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D8540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540D"/>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8540D"/>
    <w:rPr>
      <w:color w:val="auto"/>
      <w:u w:val="none"/>
    </w:rPr>
  </w:style>
  <w:style w:type="paragraph" w:styleId="DocumentMap">
    <w:name w:val="Document Map"/>
    <w:basedOn w:val="Normal"/>
    <w:link w:val="DocumentMapChar"/>
    <w:uiPriority w:val="99"/>
    <w:semiHidden/>
    <w:unhideWhenUsed/>
    <w:rsid w:val="00D854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540D"/>
    <w:rPr>
      <w:rFonts w:ascii="Lucida Grande" w:hAnsi="Lucida Grande" w:cs="Lucida Grande"/>
    </w:rPr>
  </w:style>
  <w:style w:type="paragraph" w:customStyle="1" w:styleId="Emphasis1">
    <w:name w:val="Emphasis1"/>
    <w:basedOn w:val="Normal"/>
    <w:link w:val="Emphasis"/>
    <w:autoRedefine/>
    <w:uiPriority w:val="20"/>
    <w:qFormat/>
    <w:rsid w:val="00D8540D"/>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8540D"/>
    <w:rPr>
      <w:color w:val="605E5C"/>
      <w:shd w:val="clear" w:color="auto" w:fill="E1DFDD"/>
    </w:rPr>
  </w:style>
  <w:style w:type="paragraph" w:customStyle="1" w:styleId="textbold">
    <w:name w:val="text bold"/>
    <w:basedOn w:val="Normal"/>
    <w:autoRedefine/>
    <w:uiPriority w:val="7"/>
    <w:qFormat/>
    <w:rsid w:val="00D8540D"/>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8540D"/>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8540D"/>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8540D"/>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1"/>
    <w:qFormat/>
    <w:rsid w:val="00D8540D"/>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D8540D"/>
    <w:rPr>
      <w:rFonts w:ascii="Calibri" w:hAnsi="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Tag and Ci,Very Small Text"/>
    <w:basedOn w:val="Heading1"/>
    <w:autoRedefine/>
    <w:uiPriority w:val="99"/>
    <w:qFormat/>
    <w:rsid w:val="00D8540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8540D"/>
    <w:pPr>
      <w:widowControl w:val="0"/>
      <w:suppressAutoHyphens/>
      <w:spacing w:after="200" w:line="256" w:lineRule="auto"/>
      <w:contextualSpacing/>
    </w:pPr>
    <w:rPr>
      <w:rFonts w:asciiTheme="minorHAnsi" w:hAnsiTheme="minorHAnsi"/>
      <w:u w:val="single"/>
    </w:rPr>
  </w:style>
  <w:style w:type="character" w:customStyle="1" w:styleId="StyleDate">
    <w:name w:val="Style Date"/>
    <w:aliases w:val="Author"/>
    <w:basedOn w:val="DefaultParagraphFont"/>
    <w:uiPriority w:val="1"/>
    <w:qFormat/>
    <w:rsid w:val="00513524"/>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fP-2F9MXj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64465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VKac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27</Pages>
  <Words>21956</Words>
  <Characters>125154</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4</cp:revision>
  <dcterms:created xsi:type="dcterms:W3CDTF">2022-01-29T19:08:00Z</dcterms:created>
  <dcterms:modified xsi:type="dcterms:W3CDTF">2022-01-30T18:30:00Z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