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7FF1C" w14:textId="4ADA429E" w:rsidR="001838B3" w:rsidRDefault="001838B3" w:rsidP="001838B3">
      <w:pPr>
        <w:pStyle w:val="Heading3"/>
      </w:pPr>
      <w:r>
        <w:t>Mining DA</w:t>
      </w:r>
    </w:p>
    <w:p w14:paraId="5872A0B3" w14:textId="77777777" w:rsidR="001838B3" w:rsidRDefault="001838B3" w:rsidP="001838B3">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408BD077" w14:textId="77777777" w:rsidR="001838B3" w:rsidRDefault="001838B3" w:rsidP="001838B3">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4EC92C1D" w14:textId="77777777" w:rsidR="001838B3" w:rsidRPr="006326AA" w:rsidRDefault="001838B3" w:rsidP="001838B3">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A90E46">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A90E46">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A90E46">
        <w:rPr>
          <w:rStyle w:val="StyleUnderline"/>
          <w:highlight w:val="green"/>
        </w:rPr>
        <w:t>will be</w:t>
      </w:r>
      <w:r w:rsidRPr="00184EB0">
        <w:rPr>
          <w:sz w:val="12"/>
        </w:rPr>
        <w:t xml:space="preserve"> ever </w:t>
      </w:r>
      <w:r w:rsidRPr="001801D1">
        <w:rPr>
          <w:rStyle w:val="StyleUnderline"/>
        </w:rPr>
        <w:t xml:space="preserve">more </w:t>
      </w:r>
      <w:r w:rsidRPr="00A90E46">
        <w:rPr>
          <w:rStyle w:val="StyleUnderline"/>
          <w:highlight w:val="green"/>
        </w:rPr>
        <w:t xml:space="preserve">vulnerable to </w:t>
      </w:r>
      <w:r w:rsidRPr="00A90E46">
        <w:rPr>
          <w:rStyle w:val="Emphasis"/>
          <w:highlight w:val="green"/>
        </w:rPr>
        <w:t>terror</w:t>
      </w:r>
      <w:r w:rsidRPr="009A246A">
        <w:rPr>
          <w:rStyle w:val="StyleUnderline"/>
        </w:rPr>
        <w:t>ist attack</w:t>
      </w:r>
      <w:r w:rsidRPr="00A90E46">
        <w:rPr>
          <w:rStyle w:val="StyleUnderline"/>
          <w:highlight w:val="green"/>
        </w:rPr>
        <w:t xml:space="preserve">, </w:t>
      </w:r>
      <w:r w:rsidRPr="009A246A">
        <w:rPr>
          <w:rStyle w:val="Emphasis"/>
        </w:rPr>
        <w:t xml:space="preserve">natural </w:t>
      </w:r>
      <w:r w:rsidRPr="00A90E46">
        <w:rPr>
          <w:rStyle w:val="Emphasis"/>
          <w:highlight w:val="green"/>
        </w:rPr>
        <w:t>disaster</w:t>
      </w:r>
      <w:r w:rsidRPr="00A90E46">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A90E46">
        <w:rPr>
          <w:rStyle w:val="Emphasis"/>
          <w:highlight w:val="green"/>
        </w:rPr>
        <w:t>running out of water</w:t>
      </w:r>
      <w:r w:rsidRPr="00A90E46">
        <w:rPr>
          <w:rStyle w:val="StyleUnderline"/>
          <w:highlight w:val="green"/>
        </w:rPr>
        <w:t xml:space="preserve"> and </w:t>
      </w:r>
      <w:r w:rsidRPr="006F549C">
        <w:rPr>
          <w:rStyle w:val="Emphasis"/>
        </w:rPr>
        <w:t>minerals</w:t>
      </w:r>
      <w:r w:rsidRPr="00D31015">
        <w:rPr>
          <w:rStyle w:val="StyleUnderline"/>
        </w:rPr>
        <w:t xml:space="preserve">. </w:t>
      </w:r>
      <w:r w:rsidRPr="00A90E46">
        <w:rPr>
          <w:rStyle w:val="Emphasis"/>
          <w:highlight w:val="green"/>
        </w:rPr>
        <w:t>Climate change</w:t>
      </w:r>
      <w:r w:rsidRPr="00A90E46">
        <w:rPr>
          <w:rStyle w:val="StyleUnderline"/>
          <w:highlight w:val="green"/>
        </w:rPr>
        <w:t xml:space="preserve"> </w:t>
      </w:r>
      <w:r w:rsidRPr="006F549C">
        <w:rPr>
          <w:rStyle w:val="StyleUnderline"/>
        </w:rPr>
        <w:t xml:space="preserve">is threatening our very </w:t>
      </w:r>
      <w:r w:rsidRPr="006F549C">
        <w:rPr>
          <w:rStyle w:val="Emphasis"/>
        </w:rPr>
        <w:t>existence</w:t>
      </w:r>
      <w:r w:rsidRPr="00A90E46">
        <w:rPr>
          <w:rStyle w:val="StyleUnderline"/>
          <w:highlight w:val="green"/>
        </w:rPr>
        <w:t>.</w:t>
      </w:r>
      <w:r w:rsidRPr="00184EB0">
        <w:rPr>
          <w:sz w:val="12"/>
        </w:rPr>
        <w:t xml:space="preserve"> Political leaders and even the Pope have cautioned us against inaction. Perhaps the naysayers are right. </w:t>
      </w:r>
      <w:r w:rsidRPr="00A90E46">
        <w:rPr>
          <w:rStyle w:val="Emphasis"/>
          <w:sz w:val="24"/>
          <w:highlight w:val="green"/>
        </w:rPr>
        <w:t xml:space="preserve">All humanity is at </w:t>
      </w:r>
      <w:r w:rsidRPr="00184EB0">
        <w:rPr>
          <w:rStyle w:val="Emphasis"/>
          <w:sz w:val="24"/>
        </w:rPr>
        <w:t xml:space="preserve">tremendous </w:t>
      </w:r>
      <w:r w:rsidRPr="00A90E46">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A90E46">
        <w:rPr>
          <w:rStyle w:val="Emphasis"/>
          <w:highlight w:val="green"/>
        </w:rPr>
        <w:t>new tech</w:t>
      </w:r>
      <w:r w:rsidRPr="00184EB0">
        <w:rPr>
          <w:sz w:val="12"/>
        </w:rPr>
        <w:t>nologies</w:t>
      </w:r>
      <w:r w:rsidRPr="006E2C8E">
        <w:rPr>
          <w:rStyle w:val="StyleUnderline"/>
        </w:rPr>
        <w:t xml:space="preserve"> and establishing space enterprises that </w:t>
      </w:r>
      <w:r w:rsidRPr="00A90E46">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A90E46">
        <w:rPr>
          <w:rStyle w:val="StyleUnderline"/>
          <w:highlight w:val="green"/>
        </w:rPr>
        <w:t xml:space="preserve">to Earth. </w:t>
      </w:r>
      <w:r w:rsidRPr="006F5F62">
        <w:rPr>
          <w:rStyle w:val="StyleUnderline"/>
        </w:rPr>
        <w:t xml:space="preserve">This is not a pipe dream, but will increasingly be </w:t>
      </w:r>
      <w:r w:rsidRPr="00A90E46">
        <w:rPr>
          <w:rStyle w:val="StyleUnderline"/>
          <w:highlight w:val="green"/>
        </w:rPr>
        <w:t>the</w:t>
      </w:r>
      <w:r w:rsidRPr="000E3ABC">
        <w:rPr>
          <w:rStyle w:val="StyleUnderline"/>
        </w:rPr>
        <w:t xml:space="preserve"> </w:t>
      </w:r>
      <w:r w:rsidRPr="000E3ABC">
        <w:rPr>
          <w:rStyle w:val="Emphasis"/>
        </w:rPr>
        <w:t xml:space="preserve">economic </w:t>
      </w:r>
      <w:r w:rsidRPr="00A90E46">
        <w:rPr>
          <w:rStyle w:val="Emphasis"/>
          <w:highlight w:val="green"/>
        </w:rPr>
        <w:t>reality</w:t>
      </w:r>
      <w:r w:rsidRPr="00A90E46">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A90E46">
        <w:rPr>
          <w:rStyle w:val="StyleUnderline"/>
          <w:highlight w:val="green"/>
        </w:rPr>
        <w:t xml:space="preserve">robotics, </w:t>
      </w:r>
      <w:r w:rsidRPr="00A90E46">
        <w:rPr>
          <w:rStyle w:val="Emphasis"/>
          <w:highlight w:val="green"/>
        </w:rPr>
        <w:t>a</w:t>
      </w:r>
      <w:r w:rsidRPr="00500BA2">
        <w:rPr>
          <w:rStyle w:val="StyleUnderline"/>
        </w:rPr>
        <w:t xml:space="preserve">rtificial </w:t>
      </w:r>
      <w:r w:rsidRPr="00A90E46">
        <w:rPr>
          <w:rStyle w:val="Emphasis"/>
          <w:highlight w:val="green"/>
        </w:rPr>
        <w:t>i</w:t>
      </w:r>
      <w:r w:rsidRPr="00500BA2">
        <w:rPr>
          <w:rStyle w:val="StyleUnderline"/>
        </w:rPr>
        <w:t xml:space="preserve">ntelligence </w:t>
      </w:r>
      <w:r w:rsidRPr="00A90E46">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A90E46">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A90E46">
        <w:rPr>
          <w:rStyle w:val="StyleUnderline"/>
          <w:highlight w:val="green"/>
        </w:rPr>
        <w:t>set us on</w:t>
      </w:r>
      <w:r w:rsidRPr="00500BA2">
        <w:rPr>
          <w:rStyle w:val="StyleUnderline"/>
        </w:rPr>
        <w:t xml:space="preserve"> </w:t>
      </w:r>
      <w:r w:rsidRPr="00184EB0">
        <w:rPr>
          <w:sz w:val="12"/>
        </w:rPr>
        <w:t xml:space="preserve">a </w:t>
      </w:r>
      <w:r w:rsidRPr="00A90E46">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A90E46">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A90E46">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A90E46">
        <w:rPr>
          <w:rStyle w:val="StyleUnderline"/>
          <w:highlight w:val="green"/>
        </w:rPr>
        <w:t xml:space="preserve">have </w:t>
      </w:r>
      <w:r w:rsidRPr="00A90E46">
        <w:rPr>
          <w:rStyle w:val="Emphasis"/>
          <w:highlight w:val="green"/>
        </w:rPr>
        <w:t>billions</w:t>
      </w:r>
      <w:r w:rsidRPr="00184EB0">
        <w:rPr>
          <w:sz w:val="12"/>
        </w:rPr>
        <w:t xml:space="preserve"> of dollars </w:t>
      </w:r>
      <w:r w:rsidRPr="00DF6B30">
        <w:rPr>
          <w:rStyle w:val="StyleUnderline"/>
        </w:rPr>
        <w:t>in assets</w:t>
      </w:r>
      <w:r w:rsidRPr="00A90E46">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A90E46">
        <w:rPr>
          <w:rStyle w:val="StyleUnderline"/>
          <w:highlight w:val="green"/>
        </w:rPr>
        <w:t xml:space="preserve">Each </w:t>
      </w:r>
      <w:r w:rsidRPr="00177575">
        <w:rPr>
          <w:rStyle w:val="StyleUnderline"/>
        </w:rPr>
        <w:t xml:space="preserve">of them </w:t>
      </w:r>
      <w:r w:rsidRPr="00A90E46">
        <w:rPr>
          <w:rStyle w:val="StyleUnderline"/>
          <w:highlight w:val="green"/>
        </w:rPr>
        <w:t>is launching</w:t>
      </w:r>
      <w:r w:rsidRPr="00DF6B30">
        <w:rPr>
          <w:rStyle w:val="StyleUnderline"/>
        </w:rPr>
        <w:t xml:space="preserve"> new </w:t>
      </w:r>
      <w:r w:rsidRPr="00D90227">
        <w:rPr>
          <w:rStyle w:val="StyleUnderline"/>
        </w:rPr>
        <w:t xml:space="preserve">commercial </w:t>
      </w:r>
      <w:r w:rsidRPr="00A90E46">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A90E46">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A90E46">
        <w:rPr>
          <w:rStyle w:val="Emphasis"/>
          <w:highlight w:val="green"/>
        </w:rPr>
        <w:t xml:space="preserve">rare </w:t>
      </w:r>
      <w:r w:rsidRPr="00E7137A">
        <w:rPr>
          <w:rStyle w:val="Emphasis"/>
        </w:rPr>
        <w:t xml:space="preserve">earth </w:t>
      </w:r>
      <w:r w:rsidRPr="00A90E46">
        <w:rPr>
          <w:rStyle w:val="Emphasis"/>
          <w:highlight w:val="green"/>
        </w:rPr>
        <w:t>metals</w:t>
      </w:r>
      <w:r w:rsidRPr="00A90E46">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A90E46">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A90E46">
        <w:rPr>
          <w:rStyle w:val="StyleUnderline"/>
          <w:highlight w:val="green"/>
        </w:rPr>
        <w:t xml:space="preserve">provide </w:t>
      </w:r>
      <w:r w:rsidRPr="00A90E46">
        <w:rPr>
          <w:rStyle w:val="Emphasis"/>
          <w:highlight w:val="green"/>
        </w:rPr>
        <w:t>clean</w:t>
      </w:r>
      <w:r w:rsidRPr="00CB37E4">
        <w:rPr>
          <w:rStyle w:val="Emphasis"/>
        </w:rPr>
        <w:t xml:space="preserve"> and abundant </w:t>
      </w:r>
      <w:r w:rsidRPr="00A90E46">
        <w:rPr>
          <w:rStyle w:val="Emphasis"/>
          <w:highlight w:val="green"/>
        </w:rPr>
        <w:t>energy</w:t>
      </w:r>
      <w:r w:rsidRPr="00A90E46">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A90E46">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A90E46">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A90E46">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A90E46">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A90E46">
        <w:rPr>
          <w:rStyle w:val="Emphasis"/>
          <w:highlight w:val="green"/>
        </w:rPr>
        <w:t>food</w:t>
      </w:r>
      <w:r w:rsidRPr="00A90E46">
        <w:rPr>
          <w:rStyle w:val="StyleUnderline"/>
          <w:highlight w:val="green"/>
        </w:rPr>
        <w:t xml:space="preserve">, </w:t>
      </w:r>
      <w:r w:rsidRPr="00A90E46">
        <w:rPr>
          <w:rStyle w:val="Emphasis"/>
          <w:highlight w:val="green"/>
        </w:rPr>
        <w:t>health care</w:t>
      </w:r>
      <w:r w:rsidRPr="00A90E46">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A90E46">
        <w:rPr>
          <w:rStyle w:val="Emphasis"/>
          <w:highlight w:val="green"/>
        </w:rPr>
        <w:t>systemic war</w:t>
      </w:r>
      <w:r w:rsidRPr="00E7137A">
        <w:rPr>
          <w:rStyle w:val="StyleUnderline"/>
        </w:rPr>
        <w:t>fare</w:t>
      </w:r>
      <w:r w:rsidRPr="00A90E46">
        <w:rPr>
          <w:rStyle w:val="StyleUnderline"/>
          <w:highlight w:val="green"/>
        </w:rPr>
        <w:t xml:space="preserve"> are </w:t>
      </w:r>
      <w:r w:rsidRPr="00480D32">
        <w:rPr>
          <w:rStyle w:val="StyleUnderline"/>
        </w:rPr>
        <w:t xml:space="preserve">the </w:t>
      </w:r>
      <w:r w:rsidRPr="00A90E46">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A90E46">
        <w:rPr>
          <w:rStyle w:val="StyleUnderline"/>
          <w:highlight w:val="green"/>
        </w:rPr>
        <w:t xml:space="preserve">Within the </w:t>
      </w:r>
      <w:r w:rsidRPr="00A90E46">
        <w:rPr>
          <w:rStyle w:val="Emphasis"/>
          <w:highlight w:val="green"/>
        </w:rPr>
        <w:t>next few decades</w:t>
      </w:r>
      <w:r w:rsidRPr="00CB37E4">
        <w:rPr>
          <w:rStyle w:val="StyleUnderline"/>
        </w:rPr>
        <w:t xml:space="preserve"> these problems will be increasingly real</w:t>
      </w:r>
      <w:r w:rsidRPr="00A90E46">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16AE27EF" w14:textId="77777777" w:rsidR="001838B3" w:rsidRPr="00C435A1" w:rsidRDefault="001838B3" w:rsidP="001838B3">
      <w:pPr>
        <w:pStyle w:val="Heading4"/>
        <w:rPr>
          <w:rFonts w:cs="Arial"/>
        </w:rPr>
      </w:pPr>
      <w:r w:rsidRPr="00C435A1">
        <w:rPr>
          <w:rFonts w:cs="Arial"/>
        </w:rPr>
        <w:t>Resource scarcity coming now and causes extinction—asteroid mining is the only way to solve</w:t>
      </w:r>
    </w:p>
    <w:p w14:paraId="323EB5AC" w14:textId="77777777" w:rsidR="001838B3" w:rsidRPr="00C435A1" w:rsidRDefault="001838B3" w:rsidP="001838B3">
      <w:r w:rsidRPr="00C435A1">
        <w:rPr>
          <w:rStyle w:val="Style13ptBold"/>
        </w:rPr>
        <w:t xml:space="preserve">Crombrugghe 18 </w:t>
      </w:r>
      <w:r w:rsidRPr="00C435A1">
        <w:t xml:space="preserve">– Guerric, Business Development Manager Brussels, Brussels Capital Region, “Asteroid mining as a necessary answer to mineral scarcity”, LinkedIn, 1/11/2018, </w:t>
      </w:r>
      <w:hyperlink r:id="rId9" w:history="1">
        <w:r w:rsidRPr="00C435A1">
          <w:rPr>
            <w:rStyle w:val="Hyperlink"/>
          </w:rPr>
          <w:t>https://www.linkedin.com/pulse/asteroid-mining-necessary-answer-mineral-scarcity-de-crombrugghe</w:t>
        </w:r>
      </w:hyperlink>
    </w:p>
    <w:p w14:paraId="2ACC43A7" w14:textId="77777777" w:rsidR="001838B3" w:rsidRPr="00C435A1" w:rsidRDefault="001838B3" w:rsidP="001838B3">
      <w:pPr>
        <w:rPr>
          <w:sz w:val="14"/>
        </w:rPr>
      </w:pPr>
      <w:r w:rsidRPr="00A90E46">
        <w:rPr>
          <w:rStyle w:val="StyleUnderline"/>
          <w:highlight w:val="green"/>
        </w:rPr>
        <w:t>We need minerals</w:t>
      </w:r>
      <w:r w:rsidRPr="00C435A1">
        <w:rPr>
          <w:sz w:val="14"/>
        </w:rPr>
        <w:t xml:space="preserve">, and we always will. Yet, our </w:t>
      </w:r>
      <w:r w:rsidRPr="00A90E46">
        <w:rPr>
          <w:rStyle w:val="StyleUnderline"/>
          <w:highlight w:val="green"/>
        </w:rPr>
        <w:t>reserves are finite and</w:t>
      </w:r>
      <w:r w:rsidRPr="00C435A1">
        <w:rPr>
          <w:rStyle w:val="StyleUnderline"/>
        </w:rPr>
        <w:t xml:space="preserve"> a </w:t>
      </w:r>
      <w:r w:rsidRPr="00A90E46">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A90E46">
        <w:rPr>
          <w:rStyle w:val="StyleUnderline"/>
          <w:highlight w:val="green"/>
        </w:rPr>
        <w:t>The problem arising in the short-term is the exhaustion of the existing supply</w:t>
      </w:r>
      <w:r w:rsidRPr="00C435A1">
        <w:rPr>
          <w:sz w:val="14"/>
        </w:rPr>
        <w:t xml:space="preserve">.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An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A90E46">
        <w:rPr>
          <w:rStyle w:val="StyleUnderline"/>
          <w:highlight w:val="green"/>
        </w:rPr>
        <w:t xml:space="preserve">every solution </w:t>
      </w:r>
      <w:r w:rsidRPr="00C435A1">
        <w:rPr>
          <w:rStyle w:val="StyleUnderline"/>
        </w:rPr>
        <w:t xml:space="preserve">based on recycling </w:t>
      </w:r>
      <w:r w:rsidRPr="00A90E46">
        <w:rPr>
          <w:rStyle w:val="StyleUnderline"/>
          <w:highlight w:val="green"/>
        </w:rPr>
        <w:t>is</w:t>
      </w:r>
      <w:r w:rsidRPr="00C435A1">
        <w:rPr>
          <w:rStyle w:val="StyleUnderline"/>
        </w:rPr>
        <w:t xml:space="preserve">, again, nothing more than </w:t>
      </w:r>
      <w:r w:rsidRPr="00A90E46">
        <w:rPr>
          <w:rStyle w:val="Emphasis"/>
          <w:highlight w:val="green"/>
        </w:rPr>
        <w:t>a temporary fix</w:t>
      </w:r>
      <w:r w:rsidRPr="00A90E46">
        <w:rPr>
          <w:rStyle w:val="StyleUnderline"/>
          <w:highlight w:val="green"/>
        </w:rPr>
        <w:t>,</w:t>
      </w:r>
      <w:r w:rsidRPr="00A90E46">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Programme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optimised recycling techniques, a second problem will arise in the longer term: </w:t>
      </w:r>
      <w:r w:rsidRPr="00A90E46">
        <w:rPr>
          <w:rStyle w:val="StyleUnderline"/>
          <w:highlight w:val="green"/>
        </w:rPr>
        <w:t xml:space="preserve">the amount </w:t>
      </w:r>
      <w:r w:rsidRPr="00C435A1">
        <w:rPr>
          <w:rStyle w:val="StyleUnderline"/>
        </w:rPr>
        <w:t xml:space="preserve">of resources </w:t>
      </w:r>
      <w:r w:rsidRPr="00A90E46">
        <w:rPr>
          <w:rStyle w:val="StyleUnderline"/>
          <w:highlight w:val="green"/>
        </w:rPr>
        <w:t>needed</w:t>
      </w:r>
      <w:r w:rsidRPr="00C435A1">
        <w:rPr>
          <w:rStyle w:val="StyleUnderline"/>
        </w:rPr>
        <w:t xml:space="preserve"> at a given time </w:t>
      </w:r>
      <w:r w:rsidRPr="00A90E46">
        <w:rPr>
          <w:rStyle w:val="Emphasis"/>
          <w:highlight w:val="green"/>
        </w:rPr>
        <w:t xml:space="preserve">will </w:t>
      </w:r>
      <w:r w:rsidRPr="00C435A1">
        <w:rPr>
          <w:rStyle w:val="Emphasis"/>
        </w:rPr>
        <w:t xml:space="preserve">simply </w:t>
      </w:r>
      <w:r w:rsidRPr="00A90E46">
        <w:rPr>
          <w:rStyle w:val="Emphasis"/>
          <w:highlight w:val="green"/>
        </w:rPr>
        <w:t xml:space="preserve">exceed the total </w:t>
      </w:r>
      <w:r w:rsidRPr="00C435A1">
        <w:rPr>
          <w:rStyle w:val="Emphasis"/>
        </w:rPr>
        <w:t xml:space="preserve">available </w:t>
      </w:r>
      <w:r w:rsidRPr="00A90E46">
        <w:rPr>
          <w:rStyle w:val="Emphasis"/>
          <w:highlight w:val="green"/>
        </w:rPr>
        <w:t>stock</w:t>
      </w:r>
      <w:r w:rsidRPr="00A90E46">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dematerialisation, and other more ethically questionable solutions such as bio-engineering. Nonetheless, no matter how good they are, these are only temporary fixes. If we don't radically change our lifestyle, we will sooner or later have to address the elephant in the room: </w:t>
      </w:r>
      <w:r w:rsidRPr="00A90E46">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A90E46">
        <w:rPr>
          <w:rStyle w:val="Emphasis"/>
          <w:highlight w:val="green"/>
        </w:rPr>
        <w:t xml:space="preserve">all these </w:t>
      </w:r>
      <w:r w:rsidRPr="00C435A1">
        <w:rPr>
          <w:rStyle w:val="Emphasis"/>
        </w:rPr>
        <w:t xml:space="preserve">minerals </w:t>
      </w:r>
      <w:r w:rsidRPr="00A90E46">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A90E46">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iridium, silver, osmium, palladium, rhenium, rhodium, ruthenium, manganese, molybdenum, aluminium, titanium, etc</w:t>
      </w:r>
      <w:r w:rsidRPr="00C435A1">
        <w:rPr>
          <w:rStyle w:val="StyleUnderline"/>
        </w:rPr>
        <w:t xml:space="preserve">. </w:t>
      </w:r>
      <w:r w:rsidRPr="00C435A1">
        <w:rPr>
          <w:sz w:val="14"/>
        </w:rPr>
        <w:t xml:space="preserve">How do we get there? Let's take an example: Ryugu, formerly known as 1999 JU3. It's a C-type asteroid measured to be approximately one kilometre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Ryugu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calibre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(e.g.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OSIRIS-REx,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A90E46">
        <w:rPr>
          <w:rStyle w:val="StyleUnderline"/>
          <w:highlight w:val="green"/>
        </w:rPr>
        <w:t>they are</w:t>
      </w:r>
      <w:r w:rsidRPr="00C435A1">
        <w:rPr>
          <w:sz w:val="14"/>
        </w:rPr>
        <w:t xml:space="preserve"> also </w:t>
      </w:r>
      <w:r w:rsidRPr="00A90E46">
        <w:rPr>
          <w:rStyle w:val="Emphasis"/>
          <w:highlight w:val="green"/>
        </w:rPr>
        <w:t>essential</w:t>
      </w:r>
      <w:r w:rsidRPr="00A90E46">
        <w:rPr>
          <w:sz w:val="14"/>
          <w:highlight w:val="green"/>
        </w:rPr>
        <w:t xml:space="preserve"> </w:t>
      </w:r>
      <w:r w:rsidRPr="00A90E46">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794C3209" w14:textId="77777777" w:rsidR="001838B3" w:rsidRPr="00C435A1" w:rsidRDefault="001838B3" w:rsidP="001838B3">
      <w:pPr>
        <w:pStyle w:val="Heading4"/>
        <w:rPr>
          <w:rFonts w:cs="Arial"/>
        </w:rPr>
      </w:pPr>
      <w:r w:rsidRPr="00C435A1">
        <w:rPr>
          <w:rFonts w:cs="Arial"/>
        </w:rPr>
        <w:t>Resource Shortages Exacerbate Conflict</w:t>
      </w:r>
    </w:p>
    <w:p w14:paraId="7B287156" w14:textId="77777777" w:rsidR="001838B3" w:rsidRPr="00C435A1" w:rsidRDefault="001838B3" w:rsidP="001838B3">
      <w:r w:rsidRPr="00C435A1">
        <w:rPr>
          <w:rStyle w:val="Style13ptBold"/>
        </w:rPr>
        <w:t>Wingo 13</w:t>
      </w:r>
      <w:r w:rsidRPr="00C435A1">
        <w:t xml:space="preserve"> - Dennis Wingo, Former CTO of the Orbital Recovery Corporation, Founder &amp; CEO of Skycorp Inc, and Greentrail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5990EA00" w14:textId="77777777" w:rsidR="001838B3" w:rsidRPr="00C435A1" w:rsidRDefault="001838B3" w:rsidP="001838B3">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off of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read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completion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A90E46">
        <w:rPr>
          <w:rStyle w:val="Emphasis"/>
          <w:highlight w:val="green"/>
        </w:rPr>
        <w:t xml:space="preserve">technology </w:t>
      </w:r>
      <w:r w:rsidRPr="00C435A1">
        <w:rPr>
          <w:rStyle w:val="Emphasis"/>
        </w:rPr>
        <w:t xml:space="preserve">is being developed today that </w:t>
      </w:r>
      <w:r w:rsidRPr="00A90E46">
        <w:rPr>
          <w:rStyle w:val="Emphasis"/>
          <w:highlight w:val="green"/>
        </w:rPr>
        <w:t xml:space="preserve">will enable extraterrestrial mining, </w:t>
      </w:r>
      <w:r w:rsidRPr="00C435A1">
        <w:rPr>
          <w:rStyle w:val="Emphasis"/>
        </w:rPr>
        <w:t xml:space="preserve">manufacturing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A90E46">
        <w:rPr>
          <w:rStyle w:val="StyleUnderline"/>
          <w:highlight w:val="green"/>
        </w:rPr>
        <w:t>diminishing returns</w:t>
      </w:r>
      <w:r w:rsidRPr="00C435A1">
        <w:rPr>
          <w:rStyle w:val="StyleUnderline"/>
        </w:rPr>
        <w:t xml:space="preserve"> </w:t>
      </w:r>
      <w:r w:rsidRPr="00C435A1">
        <w:rPr>
          <w:rStyle w:val="Emphasis"/>
        </w:rPr>
        <w:t xml:space="preserve">are rapidly </w:t>
      </w:r>
      <w:r w:rsidRPr="00A90E46">
        <w:rPr>
          <w:rStyle w:val="Emphasis"/>
          <w:highlight w:val="green"/>
        </w:rPr>
        <w:t>redefining</w:t>
      </w:r>
      <w:r w:rsidRPr="00C435A1">
        <w:rPr>
          <w:rStyle w:val="Emphasis"/>
        </w:rPr>
        <w:t xml:space="preserve"> </w:t>
      </w:r>
      <w:r w:rsidRPr="00A90E46">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A90E46">
        <w:rPr>
          <w:rStyle w:val="Emphasis"/>
          <w:highlight w:val="green"/>
        </w:rPr>
        <w:t xml:space="preserve">resource conflict </w:t>
      </w:r>
      <w:r w:rsidRPr="00C435A1">
        <w:rPr>
          <w:rStyle w:val="Emphasis"/>
        </w:rPr>
        <w:t xml:space="preserve">has </w:t>
      </w:r>
      <w:r w:rsidRPr="00A90E46">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A90E46">
        <w:rPr>
          <w:rStyle w:val="StyleUnderline"/>
          <w:highlight w:val="green"/>
        </w:rPr>
        <w:t>GDP</w:t>
      </w:r>
      <w:r w:rsidRPr="00C435A1">
        <w:rPr>
          <w:rStyle w:val="StyleUnderline"/>
        </w:rPr>
        <w:t xml:space="preserve"> of the major powers</w:t>
      </w:r>
      <w:r w:rsidRPr="00C435A1">
        <w:rPr>
          <w:sz w:val="16"/>
        </w:rPr>
        <w:t xml:space="preserve"> (the United States, Europe, China, India and Japan</w:t>
      </w:r>
      <w:r w:rsidRPr="00C435A1">
        <w:rPr>
          <w:rStyle w:val="StyleUnderline"/>
        </w:rPr>
        <w:t xml:space="preserve">) </w:t>
      </w:r>
      <w:r w:rsidRPr="00A90E46">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A90E46">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A90E46">
        <w:rPr>
          <w:rStyle w:val="StyleUnderline"/>
          <w:highlight w:val="green"/>
        </w:rPr>
        <w:t>outcomes</w:t>
      </w:r>
      <w:r w:rsidRPr="00A90E46">
        <w:rPr>
          <w:sz w:val="16"/>
          <w:highlight w:val="green"/>
        </w:rPr>
        <w:t xml:space="preserve">. </w:t>
      </w:r>
      <w:r w:rsidRPr="00A90E46">
        <w:rPr>
          <w:rStyle w:val="Emphasis"/>
          <w:highlight w:val="green"/>
        </w:rPr>
        <w:t>The first is collapse</w:t>
      </w:r>
      <w:r w:rsidRPr="00C435A1">
        <w:rPr>
          <w:rStyle w:val="Emphasis"/>
        </w:rPr>
        <w:t>, forecast</w:t>
      </w:r>
      <w:r w:rsidRPr="00C435A1">
        <w:rPr>
          <w:sz w:val="16"/>
        </w:rPr>
        <w:t xml:space="preserve"> by the “Limits to Growth” school of thought. The </w:t>
      </w:r>
      <w:r w:rsidRPr="00A90E46">
        <w:rPr>
          <w:rStyle w:val="Emphasis"/>
          <w:highlight w:val="green"/>
        </w:rPr>
        <w:t>second</w:t>
      </w:r>
      <w:r w:rsidRPr="00C435A1">
        <w:rPr>
          <w:sz w:val="16"/>
        </w:rPr>
        <w:t xml:space="preserve"> and more likely scenario is </w:t>
      </w:r>
      <w:r w:rsidRPr="00C435A1">
        <w:rPr>
          <w:rStyle w:val="Emphasis"/>
        </w:rPr>
        <w:t xml:space="preserve">fierce </w:t>
      </w:r>
      <w:r w:rsidRPr="00A90E46">
        <w:rPr>
          <w:rStyle w:val="Emphasis"/>
          <w:highlight w:val="green"/>
        </w:rPr>
        <w:t>national economic competition leading to wars over diminishing resources</w:t>
      </w:r>
      <w:r w:rsidRPr="00C435A1">
        <w:rPr>
          <w:sz w:val="16"/>
        </w:rPr>
        <w:t xml:space="preserve">. The </w:t>
      </w:r>
      <w:r w:rsidRPr="00A90E46">
        <w:rPr>
          <w:rStyle w:val="StyleUnderline"/>
          <w:highlight w:val="green"/>
        </w:rPr>
        <w:t>third</w:t>
      </w:r>
      <w:r w:rsidRPr="00C435A1">
        <w:rPr>
          <w:sz w:val="16"/>
        </w:rPr>
        <w:t xml:space="preserve">, and most desirable, </w:t>
      </w:r>
      <w:r w:rsidRPr="00C435A1">
        <w:rPr>
          <w:rStyle w:val="Emphasis"/>
        </w:rPr>
        <w:t xml:space="preserve">is to </w:t>
      </w:r>
      <w:r w:rsidRPr="00A90E46">
        <w:rPr>
          <w:rStyle w:val="Emphasis"/>
          <w:highlight w:val="green"/>
        </w:rPr>
        <w:t>increase</w:t>
      </w:r>
      <w:r w:rsidRPr="00C435A1">
        <w:rPr>
          <w:rStyle w:val="Emphasis"/>
        </w:rPr>
        <w:t xml:space="preserve"> the global </w:t>
      </w:r>
      <w:r w:rsidRPr="00A90E46">
        <w:rPr>
          <w:rStyle w:val="Emphasis"/>
          <w:highlight w:val="green"/>
        </w:rPr>
        <w:t>resource base</w:t>
      </w:r>
      <w:r w:rsidRPr="00C435A1">
        <w:rPr>
          <w:rStyle w:val="Emphasis"/>
        </w:rPr>
        <w:t xml:space="preserve"> </w:t>
      </w:r>
      <w:r w:rsidRPr="00A90E46">
        <w:rPr>
          <w:rStyle w:val="Emphasis"/>
          <w:highlight w:val="green"/>
        </w:rPr>
        <w:t>by</w:t>
      </w:r>
      <w:r w:rsidRPr="00C435A1">
        <w:rPr>
          <w:rStyle w:val="Emphasis"/>
        </w:rPr>
        <w:t xml:space="preserve"> the economic and industrial </w:t>
      </w:r>
      <w:r w:rsidRPr="00A90E46">
        <w:rPr>
          <w:rStyle w:val="Emphasis"/>
          <w:highlight w:val="green"/>
        </w:rPr>
        <w:t>development of the</w:t>
      </w:r>
      <w:r w:rsidRPr="00C435A1">
        <w:rPr>
          <w:rStyle w:val="Emphasis"/>
        </w:rPr>
        <w:t xml:space="preserve"> inner </w:t>
      </w:r>
      <w:r w:rsidRPr="00A90E46">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asteroidal materials exist in the lunar highlands. We also know from several missions that </w:t>
      </w:r>
      <w:r w:rsidRPr="00C435A1">
        <w:rPr>
          <w:rStyle w:val="StyleUnderline"/>
        </w:rPr>
        <w:t>extensive water, titanium, thorium, uranium, aluminum and native iron all exist on the Moon</w:t>
      </w:r>
      <w:r w:rsidRPr="00C435A1">
        <w:rPr>
          <w:sz w:val="16"/>
        </w:rPr>
        <w:t xml:space="preserve">, in easily separable oxide form. </w:t>
      </w:r>
      <w:r w:rsidRPr="00A90E46">
        <w:rPr>
          <w:rStyle w:val="StyleUnderline"/>
          <w:highlight w:val="green"/>
        </w:rPr>
        <w:t>Improvements in</w:t>
      </w:r>
      <w:r w:rsidRPr="00C435A1">
        <w:rPr>
          <w:rStyle w:val="StyleUnderline"/>
        </w:rPr>
        <w:t xml:space="preserve"> </w:t>
      </w:r>
      <w:r w:rsidRPr="00A90E46">
        <w:rPr>
          <w:rStyle w:val="StyleUnderline"/>
          <w:highlight w:val="green"/>
        </w:rPr>
        <w:t>remote sensing</w:t>
      </w:r>
      <w:r w:rsidRPr="00C435A1">
        <w:rPr>
          <w:rStyle w:val="StyleUnderline"/>
        </w:rPr>
        <w:t xml:space="preserve"> data </w:t>
      </w:r>
      <w:r w:rsidRPr="00A90E46">
        <w:rPr>
          <w:rStyle w:val="StyleUnderline"/>
          <w:highlight w:val="green"/>
        </w:rPr>
        <w:t>from</w:t>
      </w:r>
      <w:r w:rsidRPr="00C435A1">
        <w:rPr>
          <w:rStyle w:val="StyleUnderline"/>
        </w:rPr>
        <w:t xml:space="preserve"> current </w:t>
      </w:r>
      <w:r w:rsidRPr="00A90E46">
        <w:rPr>
          <w:rStyle w:val="StyleUnderline"/>
          <w:highlight w:val="green"/>
        </w:rPr>
        <w:t>missions and computer</w:t>
      </w:r>
      <w:r w:rsidRPr="00C435A1">
        <w:rPr>
          <w:rStyle w:val="StyleUnderline"/>
        </w:rPr>
        <w:t xml:space="preserve"> </w:t>
      </w:r>
      <w:r w:rsidRPr="00A90E46">
        <w:rPr>
          <w:rStyle w:val="StyleUnderline"/>
          <w:highlight w:val="green"/>
        </w:rPr>
        <w:t>modeling</w:t>
      </w:r>
      <w:r w:rsidRPr="00C435A1">
        <w:rPr>
          <w:rStyle w:val="StyleUnderline"/>
        </w:rPr>
        <w:t xml:space="preserve"> continue to </w:t>
      </w:r>
      <w:r w:rsidRPr="00A90E46">
        <w:rPr>
          <w:rStyle w:val="StyleUnderline"/>
          <w:highlight w:val="green"/>
        </w:rPr>
        <w:t>increase</w:t>
      </w:r>
      <w:r w:rsidRPr="00C435A1">
        <w:rPr>
          <w:rStyle w:val="StyleUnderline"/>
        </w:rPr>
        <w:t xml:space="preserve"> the </w:t>
      </w:r>
      <w:r w:rsidRPr="00A90E46">
        <w:rPr>
          <w:rStyle w:val="StyleUnderline"/>
          <w:highlight w:val="green"/>
        </w:rPr>
        <w:t>amount of</w:t>
      </w:r>
      <w:r w:rsidRPr="00C435A1">
        <w:rPr>
          <w:rStyle w:val="StyleUnderline"/>
        </w:rPr>
        <w:t xml:space="preserve"> </w:t>
      </w:r>
      <w:r w:rsidRPr="00A90E46">
        <w:rPr>
          <w:rStyle w:val="StyleUnderline"/>
          <w:highlight w:val="green"/>
        </w:rPr>
        <w:t>potential</w:t>
      </w:r>
      <w:r w:rsidRPr="00C435A1">
        <w:rPr>
          <w:rStyle w:val="StyleUnderline"/>
        </w:rPr>
        <w:t xml:space="preserve"> </w:t>
      </w:r>
      <w:r w:rsidRPr="00A90E46">
        <w:rPr>
          <w:rStyle w:val="StyleUnderline"/>
          <w:highlight w:val="green"/>
        </w:rPr>
        <w:t>asteroidal</w:t>
      </w:r>
      <w:r w:rsidRPr="00C435A1">
        <w:rPr>
          <w:rStyle w:val="StyleUnderline"/>
        </w:rPr>
        <w:t xml:space="preserve"> </w:t>
      </w:r>
      <w:r w:rsidRPr="00A90E46">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become the catalyst for an inner solar system-wide economy providing fuel, vehicles and the all-important experience in developing an industrial infrastructure off planet.</w:t>
      </w:r>
      <w:r w:rsidRPr="00C435A1">
        <w:rPr>
          <w:sz w:val="16"/>
        </w:rPr>
        <w:t xml:space="preserve"> </w:t>
      </w:r>
      <w:r w:rsidRPr="00C435A1">
        <w:rPr>
          <w:rStyle w:val="StyleUnderline"/>
        </w:rPr>
        <w:t>The asteroids then become the force multiplier of inner solar system development with billions of tons of water, metals and free space energy from solar power.</w:t>
      </w:r>
      <w:r w:rsidRPr="00C435A1">
        <w:rPr>
          <w:sz w:val="16"/>
        </w:rPr>
        <w:t xml:space="preserve"> Mars figures in here as well as the second home of humanity, creating further demand for asteroidal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A90E46">
        <w:rPr>
          <w:rStyle w:val="Emphasis"/>
          <w:highlight w:val="green"/>
        </w:rPr>
        <w:t>should be the</w:t>
      </w:r>
      <w:r w:rsidRPr="00C435A1">
        <w:rPr>
          <w:rStyle w:val="Emphasis"/>
        </w:rPr>
        <w:t xml:space="preserve"> </w:t>
      </w:r>
      <w:r w:rsidRPr="00A90E46">
        <w:rPr>
          <w:rStyle w:val="Emphasis"/>
          <w:highlight w:val="green"/>
        </w:rPr>
        <w:t>role of government</w:t>
      </w:r>
      <w:r w:rsidRPr="00C435A1">
        <w:rPr>
          <w:rStyle w:val="Emphasis"/>
        </w:rPr>
        <w:t xml:space="preserve"> </w:t>
      </w:r>
      <w:r w:rsidRPr="00A90E46">
        <w:rPr>
          <w:rStyle w:val="Emphasis"/>
          <w:highlight w:val="green"/>
        </w:rPr>
        <w:t>to</w:t>
      </w:r>
      <w:r w:rsidRPr="00C435A1">
        <w:rPr>
          <w:rStyle w:val="Emphasis"/>
        </w:rPr>
        <w:t xml:space="preserve"> develop policies and concrete legislation to </w:t>
      </w:r>
      <w:r w:rsidRPr="00A90E46">
        <w:rPr>
          <w:rStyle w:val="Emphasis"/>
          <w:highlight w:val="green"/>
        </w:rPr>
        <w:t>support</w:t>
      </w:r>
      <w:r w:rsidRPr="00C435A1">
        <w:rPr>
          <w:rStyle w:val="Emphasis"/>
        </w:rPr>
        <w:t xml:space="preserve"> </w:t>
      </w:r>
      <w:r w:rsidRPr="00A90E46">
        <w:rPr>
          <w:rStyle w:val="Emphasis"/>
          <w:highlight w:val="green"/>
        </w:rPr>
        <w:t>this development for</w:t>
      </w:r>
      <w:r w:rsidRPr="00C435A1">
        <w:rPr>
          <w:rStyle w:val="Emphasis"/>
        </w:rPr>
        <w:t xml:space="preserve"> the continued </w:t>
      </w:r>
      <w:r w:rsidRPr="00A90E46">
        <w:rPr>
          <w:rStyle w:val="Emphasis"/>
          <w:highlight w:val="green"/>
        </w:rPr>
        <w:t>health of the</w:t>
      </w:r>
      <w:r w:rsidRPr="00C435A1">
        <w:rPr>
          <w:rStyle w:val="Emphasis"/>
        </w:rPr>
        <w:t xml:space="preserve"> American </w:t>
      </w:r>
      <w:r w:rsidRPr="00A90E46">
        <w:rPr>
          <w:rStyle w:val="Emphasis"/>
          <w:highlight w:val="green"/>
        </w:rPr>
        <w:t>economy</w:t>
      </w:r>
      <w:r w:rsidRPr="00C435A1">
        <w:rPr>
          <w:rStyle w:val="Emphasis"/>
        </w:rPr>
        <w:t xml:space="preserve"> and the future of all mankind. </w:t>
      </w:r>
    </w:p>
    <w:p w14:paraId="50EA703D" w14:textId="77777777" w:rsidR="001838B3" w:rsidRDefault="001838B3" w:rsidP="001838B3">
      <w:pPr>
        <w:pStyle w:val="Heading4"/>
      </w:pPr>
      <w:r>
        <w:t>Mining solves Water Shortages</w:t>
      </w:r>
    </w:p>
    <w:p w14:paraId="4CE0A3F5" w14:textId="77777777" w:rsidR="001838B3" w:rsidRPr="004F4117" w:rsidRDefault="001838B3" w:rsidP="001838B3">
      <w:r w:rsidRPr="00C962B6">
        <w:rPr>
          <w:rStyle w:val="Style13ptBold"/>
        </w:rPr>
        <w:t>Kean 15</w:t>
      </w:r>
      <w:r>
        <w:t xml:space="preserve"> </w:t>
      </w:r>
      <w:r w:rsidRPr="004F4117">
        <w:t>Sam Kean December 2015 "The End of Thirst"</w:t>
      </w:r>
      <w:r>
        <w:t xml:space="preserve"> </w:t>
      </w:r>
      <w:hyperlink r:id="rId10" w:history="1">
        <w:r w:rsidRPr="00FC542F">
          <w:rPr>
            <w:rStyle w:val="Hyperlink"/>
          </w:rPr>
          <w:t>https://www.theatlantic.com/magazine/archive/2015/12/the-end-of-thirst/413176/</w:t>
        </w:r>
      </w:hyperlink>
      <w:r>
        <w:t xml:space="preserve"> (writer based in Washington DC for the Atlantic)//Elmer </w:t>
      </w:r>
    </w:p>
    <w:p w14:paraId="60FED900" w14:textId="77777777" w:rsidR="001838B3" w:rsidRPr="00F35472" w:rsidRDefault="001838B3" w:rsidP="001838B3">
      <w:pPr>
        <w:rPr>
          <w:rStyle w:val="StyleUnderline"/>
        </w:rPr>
      </w:pPr>
      <w:r w:rsidRPr="00A90E46">
        <w:rPr>
          <w:rStyle w:val="Emphasis"/>
          <w:highlight w:val="green"/>
        </w:rPr>
        <w:t xml:space="preserve">Imagine turning on your tap and seeing no water </w:t>
      </w:r>
      <w:r w:rsidRPr="00F35472">
        <w:rPr>
          <w:rStyle w:val="Emphasis"/>
        </w:rPr>
        <w:t>come out</w:t>
      </w:r>
      <w:r w:rsidRPr="00F35472">
        <w:rPr>
          <w:rStyle w:val="StyleUnderline"/>
        </w:rPr>
        <w:t xml:space="preserve">. Or looking down into your village’s only well and finding it dust-dry. Much of </w:t>
      </w:r>
      <w:r w:rsidRPr="00A90E46">
        <w:rPr>
          <w:rStyle w:val="Emphasis"/>
          <w:highlight w:val="green"/>
        </w:rPr>
        <w:t>the developing world</w:t>
      </w:r>
      <w:r w:rsidRPr="00F35472">
        <w:rPr>
          <w:rStyle w:val="StyleUnderline"/>
        </w:rPr>
        <w:t xml:space="preserve"> </w:t>
      </w:r>
      <w:r w:rsidRPr="00A90E46">
        <w:rPr>
          <w:rStyle w:val="Emphasis"/>
          <w:highlight w:val="green"/>
        </w:rPr>
        <w:t>could</w:t>
      </w:r>
      <w:r w:rsidRPr="00F35472">
        <w:rPr>
          <w:rStyle w:val="StyleUnderline"/>
        </w:rPr>
        <w:t xml:space="preserve"> soon </w:t>
      </w:r>
      <w:r w:rsidRPr="00A90E46">
        <w:rPr>
          <w:rStyle w:val="Emphasis"/>
          <w:highlight w:val="green"/>
        </w:rPr>
        <w:t>face such a scenario.</w:t>
      </w:r>
      <w:r w:rsidRPr="00F35472">
        <w:rPr>
          <w:rStyle w:val="Emphasis"/>
        </w:rPr>
        <w:t xml:space="preserve"> </w:t>
      </w:r>
      <w:r w:rsidRPr="00F35472">
        <w:rPr>
          <w:rStyle w:val="StyleUnderline"/>
        </w:rPr>
        <w:t xml:space="preserve">According to the United Nations, </w:t>
      </w:r>
      <w:r w:rsidRPr="00A90E46">
        <w:rPr>
          <w:rStyle w:val="Emphasis"/>
          <w:highlight w:val="green"/>
        </w:rPr>
        <w:t>1.2 billion</w:t>
      </w:r>
      <w:r w:rsidRPr="00F35472">
        <w:rPr>
          <w:rStyle w:val="StyleUnderline"/>
        </w:rPr>
        <w:t xml:space="preserve"> people already </w:t>
      </w:r>
      <w:r w:rsidRPr="00A90E46">
        <w:rPr>
          <w:rStyle w:val="Emphasis"/>
          <w:highlight w:val="green"/>
        </w:rPr>
        <w:t>suffer from</w:t>
      </w:r>
      <w:r w:rsidRPr="00F35472">
        <w:rPr>
          <w:rStyle w:val="StyleUnderline"/>
        </w:rPr>
        <w:t xml:space="preserve"> severe </w:t>
      </w:r>
      <w:r w:rsidRPr="00A90E46">
        <w:rPr>
          <w:rStyle w:val="Emphasis"/>
          <w:highlight w:val="green"/>
        </w:rPr>
        <w:t>water shortages</w:t>
      </w:r>
      <w:r w:rsidRPr="00F35472">
        <w:rPr>
          <w:rStyle w:val="StyleUnderline"/>
        </w:rPr>
        <w:t xml:space="preserve">, and that number is </w:t>
      </w:r>
      <w:r w:rsidRPr="00A90E46">
        <w:rPr>
          <w:rStyle w:val="Emphasis"/>
          <w:highlight w:val="green"/>
        </w:rPr>
        <w:t>expected to increase to 1.8 billion</w:t>
      </w:r>
      <w:r w:rsidRPr="00F35472">
        <w:rPr>
          <w:rStyle w:val="StyleUnderline"/>
        </w:rPr>
        <w:t xml:space="preserve"> </w:t>
      </w:r>
      <w:r w:rsidRPr="00A90E46">
        <w:rPr>
          <w:rStyle w:val="Emphasis"/>
          <w:highlight w:val="green"/>
          <w:bdr w:val="single" w:sz="18" w:space="0" w:color="auto"/>
        </w:rPr>
        <w:t>over the next decade</w:t>
      </w:r>
      <w:r w:rsidRPr="00F35472">
        <w:rPr>
          <w:rStyle w:val="StyleUnderline"/>
        </w:rPr>
        <w:t>,</w:t>
      </w:r>
      <w:r w:rsidRPr="00F35472">
        <w:rPr>
          <w:sz w:val="16"/>
        </w:rPr>
        <w:t xml:space="preserve"> in part because of climate change. </w:t>
      </w:r>
      <w:r w:rsidRPr="00A90E46">
        <w:rPr>
          <w:rStyle w:val="Emphasis"/>
          <w:highlight w:val="green"/>
        </w:rPr>
        <w:t>Developed countries probably won’t be immune</w:t>
      </w:r>
      <w:r w:rsidRPr="00F35472">
        <w:rPr>
          <w:sz w:val="16"/>
        </w:rPr>
        <w:t xml:space="preserve">. </w:t>
      </w:r>
      <w:r w:rsidRPr="00F35472">
        <w:rPr>
          <w:rStyle w:val="StyleUnderline"/>
        </w:rPr>
        <w:t xml:space="preserve">California and other states in the western U.S. are already experiencing extreme drought, and </w:t>
      </w:r>
      <w:r w:rsidRPr="00A90E46">
        <w:rPr>
          <w:rStyle w:val="Emphasis"/>
          <w:highlight w:val="green"/>
        </w:rPr>
        <w:t>climate experts warn of</w:t>
      </w:r>
      <w:r w:rsidRPr="00F35472">
        <w:rPr>
          <w:rStyle w:val="StyleUnderline"/>
        </w:rPr>
        <w:t xml:space="preserve"> even worse to come—multi-decade </w:t>
      </w:r>
      <w:r w:rsidRPr="00A90E46">
        <w:rPr>
          <w:rStyle w:val="Emphasis"/>
          <w:highlight w:val="green"/>
        </w:rPr>
        <w:t>megadroughts</w:t>
      </w:r>
      <w:r w:rsidRPr="00F35472">
        <w:rPr>
          <w:sz w:val="16"/>
        </w:rPr>
        <w:t xml:space="preserve">. Mass migrations and wars over freshwater loom as real possibilities. Staving off disaster will require conservation, especially in agriculture, which consumes more than two-thirds of all the water humans use. Basic infrastructure maintenance would also go a long way: Some developing countries lose more than half their water through leaky pipes. </w:t>
      </w:r>
      <w:r w:rsidRPr="00F35472">
        <w:rPr>
          <w:rStyle w:val="StyleUnderline"/>
        </w:rPr>
        <w:t xml:space="preserve">But </w:t>
      </w:r>
      <w:r w:rsidRPr="00A90E46">
        <w:rPr>
          <w:rStyle w:val="Emphasis"/>
          <w:highlight w:val="green"/>
        </w:rPr>
        <w:t>conservation</w:t>
      </w:r>
      <w:r w:rsidRPr="00F35472">
        <w:rPr>
          <w:rStyle w:val="StyleUnderline"/>
        </w:rPr>
        <w:t xml:space="preserve"> and maintenance </w:t>
      </w:r>
      <w:r w:rsidRPr="00A90E46">
        <w:rPr>
          <w:rStyle w:val="Emphasis"/>
          <w:highlight w:val="green"/>
        </w:rPr>
        <w:t>won’t solve</w:t>
      </w:r>
      <w:r w:rsidRPr="00F35472">
        <w:rPr>
          <w:rStyle w:val="StyleUnderline"/>
        </w:rPr>
        <w:t xml:space="preserve"> all our water woes, especially as the planet warms and people continue to pack into cities</w:t>
      </w:r>
      <w:r w:rsidRPr="00F35472">
        <w:rPr>
          <w:sz w:val="16"/>
        </w:rPr>
        <w:t xml:space="preserve">. As a result, governments around the world are investing in new water-recycling and water-harvesting technologies. Here’s what the future of water might look like. </w:t>
      </w:r>
      <w:r w:rsidRPr="00F35472">
        <w:rPr>
          <w:sz w:val="16"/>
          <w:szCs w:val="16"/>
        </w:rPr>
        <w:t xml:space="preserve">1. Drinking From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So what’s stopping recycled wastewater from going directly to our taps? Human psychology. The very idea of drinking it disgusts many people. They view such water as irredeemably dirty, little better than toilet water. In reality, recycled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nasa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electricigens, can liberate electrons, the stuff of electricity. Producing electrons is actually common in nature—much of photosynthesis involves shuttling them around. Unlike plants, though, electricigens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w:t>
      </w:r>
      <w:r w:rsidRPr="00F35472">
        <w:rPr>
          <w:sz w:val="16"/>
        </w:rPr>
        <w:t xml:space="preserve">6. </w:t>
      </w:r>
      <w:r w:rsidRPr="00F35472">
        <w:rPr>
          <w:rStyle w:val="StyleUnderline"/>
        </w:rPr>
        <w:t>The Moon Shot I</w:t>
      </w:r>
      <w:r w:rsidRPr="00A90E46">
        <w:rPr>
          <w:rStyle w:val="Emphasis"/>
          <w:highlight w:val="green"/>
        </w:rPr>
        <w:t>f Earth</w:t>
      </w:r>
      <w:r w:rsidRPr="00F35472">
        <w:rPr>
          <w:rStyle w:val="Emphasis"/>
        </w:rPr>
        <w:t xml:space="preserve"> </w:t>
      </w:r>
      <w:r w:rsidRPr="00F35472">
        <w:rPr>
          <w:rStyle w:val="StyleUnderline"/>
        </w:rPr>
        <w:t xml:space="preserve">does </w:t>
      </w:r>
      <w:r w:rsidRPr="00A90E46">
        <w:rPr>
          <w:rStyle w:val="Emphasis"/>
          <w:highlight w:val="green"/>
        </w:rPr>
        <w:t>run dry</w:t>
      </w:r>
      <w:r w:rsidRPr="00F35472">
        <w:rPr>
          <w:rStyle w:val="StyleUnderline"/>
        </w:rPr>
        <w:t xml:space="preserve">, </w:t>
      </w:r>
      <w:r w:rsidRPr="00A90E46">
        <w:rPr>
          <w:rStyle w:val="Emphasis"/>
          <w:highlight w:val="green"/>
        </w:rPr>
        <w:t>we might</w:t>
      </w:r>
      <w:r w:rsidRPr="00F35472">
        <w:rPr>
          <w:rStyle w:val="StyleUnderline"/>
        </w:rPr>
        <w:t xml:space="preserve"> be able to </w:t>
      </w:r>
      <w:r w:rsidRPr="00A90E46">
        <w:rPr>
          <w:rStyle w:val="Emphasis"/>
          <w:highlight w:val="green"/>
        </w:rPr>
        <w:t xml:space="preserve">save ourselves by </w:t>
      </w:r>
      <w:r w:rsidRPr="00A90E46">
        <w:rPr>
          <w:rStyle w:val="Emphasis"/>
          <w:highlight w:val="green"/>
          <w:bdr w:val="single" w:sz="18" w:space="0" w:color="auto"/>
        </w:rPr>
        <w:t>mining water from asteroids</w:t>
      </w:r>
      <w:r w:rsidRPr="00F35472">
        <w:rPr>
          <w:rStyle w:val="StyleUnderlin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sidRPr="00A90E46">
        <w:rPr>
          <w:rStyle w:val="Emphasis"/>
          <w:highlight w:val="green"/>
        </w:rPr>
        <w:t>a single 1,600-foot-wide asteroid could yield</w:t>
      </w:r>
      <w:r w:rsidRPr="00F35472">
        <w:rPr>
          <w:rStyle w:val="StyleUnderline"/>
        </w:rPr>
        <w:t xml:space="preserve"> more platinum than has ever been mined in human history. But </w:t>
      </w:r>
      <w:r w:rsidRPr="00A90E46">
        <w:rPr>
          <w:rStyle w:val="Emphasis"/>
          <w:highlight w:val="green"/>
        </w:rPr>
        <w:t>water</w:t>
      </w:r>
      <w:r w:rsidRPr="00F35472">
        <w:rPr>
          <w:rStyle w:val="StyleUnderline"/>
        </w:rPr>
        <w:t xml:space="preserve"> could prove to be the real prize for space-mining companies. Some astronomers believe that </w:t>
      </w:r>
      <w:r w:rsidRPr="00A90E46">
        <w:rPr>
          <w:rStyle w:val="Emphasis"/>
          <w:highlight w:val="green"/>
        </w:rPr>
        <w:t>the asteroid Ceres</w:t>
      </w:r>
      <w:r w:rsidRPr="00F35472">
        <w:rPr>
          <w:rStyle w:val="StyleUnderline"/>
        </w:rPr>
        <w:t xml:space="preserve">, which sits between Jupiter and Mars, may </w:t>
      </w:r>
      <w:r w:rsidRPr="00A90E46">
        <w:rPr>
          <w:rStyle w:val="Emphasis"/>
          <w:highlight w:val="green"/>
        </w:rPr>
        <w:t>contain</w:t>
      </w:r>
      <w:r w:rsidRPr="00F35472">
        <w:rPr>
          <w:rStyle w:val="StyleUnderline"/>
        </w:rPr>
        <w:t xml:space="preserve"> </w:t>
      </w:r>
      <w:r w:rsidRPr="00A90E46">
        <w:rPr>
          <w:rStyle w:val="Emphasis"/>
          <w:highlight w:val="green"/>
        </w:rPr>
        <w:t>more freshwater</w:t>
      </w:r>
      <w:r w:rsidRPr="00F35472">
        <w:rPr>
          <w:rStyle w:val="StyleUnderline"/>
        </w:rPr>
        <w:t xml:space="preserve"> (as ice) </w:t>
      </w:r>
      <w:r w:rsidRPr="00A90E46">
        <w:rPr>
          <w:rStyle w:val="Emphasis"/>
          <w:highlight w:val="green"/>
          <w:bdr w:val="single" w:sz="18" w:space="0" w:color="auto"/>
        </w:rPr>
        <w:t>than all of Earth does.</w:t>
      </w:r>
      <w:r w:rsidRPr="00F35472">
        <w:rPr>
          <w:rStyle w:val="Emphasis"/>
          <w:bdr w:val="single" w:sz="18" w:space="0" w:color="auto"/>
        </w:rPr>
        <w:t xml:space="preserve"> </w:t>
      </w:r>
      <w:r w:rsidRPr="00F35472">
        <w:rPr>
          <w:rStyle w:val="StyleUnderline"/>
        </w:rPr>
        <w:t>In addition to quenching people’s thirst, this water could be turned into fuel for interplanetary spaceships. In that case, an ample supply of water would be the key to a happy future not just down here on the ground, but up among the stars as well.</w:t>
      </w:r>
    </w:p>
    <w:p w14:paraId="2BD7BD87" w14:textId="2FB71F2B" w:rsidR="001838B3" w:rsidRPr="00C962B6" w:rsidRDefault="001838B3" w:rsidP="001838B3">
      <w:pPr>
        <w:pStyle w:val="Heading4"/>
      </w:pPr>
      <w:r>
        <w:t>Indo-Pak Water War goes Nuclear</w:t>
      </w:r>
    </w:p>
    <w:p w14:paraId="0E8EA66F" w14:textId="77777777" w:rsidR="001838B3" w:rsidRPr="003808B4" w:rsidRDefault="001838B3" w:rsidP="001838B3">
      <w:r w:rsidRPr="003808B4">
        <w:rPr>
          <w:rStyle w:val="Style13ptBold"/>
        </w:rPr>
        <w:t xml:space="preserve">Klare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1193A141" w14:textId="77777777" w:rsidR="001838B3" w:rsidRPr="003808B4" w:rsidRDefault="001838B3" w:rsidP="001838B3">
      <w:pPr>
        <w:rPr>
          <w:sz w:val="16"/>
        </w:rPr>
      </w:pPr>
      <w:r w:rsidRPr="003808B4">
        <w:rPr>
          <w:rStyle w:val="StyleUnderline"/>
        </w:rPr>
        <w:t xml:space="preserve">Interstate </w:t>
      </w:r>
      <w:r w:rsidRPr="00A90E46">
        <w:rPr>
          <w:rStyle w:val="StyleUnderline"/>
          <w:highlight w:val="green"/>
        </w:rPr>
        <w:t>conflict over water</w:t>
      </w:r>
      <w:r w:rsidRPr="003808B4">
        <w:rPr>
          <w:sz w:val="16"/>
        </w:rPr>
        <w:t xml:space="preserve"> might </w:t>
      </w:r>
      <w:r w:rsidRPr="00A90E46">
        <w:rPr>
          <w:rStyle w:val="StyleUnderline"/>
          <w:highlight w:val="green"/>
        </w:rPr>
        <w:t>occur</w:t>
      </w:r>
      <w:r w:rsidRPr="003808B4">
        <w:rPr>
          <w:sz w:val="16"/>
        </w:rPr>
        <w:t xml:space="preserve">, the ICA indicated, </w:t>
      </w:r>
      <w:r w:rsidRPr="003808B4">
        <w:rPr>
          <w:rStyle w:val="StyleUnderline"/>
        </w:rPr>
        <w:t>when several states rely</w:t>
      </w:r>
      <w:r w:rsidRPr="003808B4">
        <w:rPr>
          <w:sz w:val="16"/>
        </w:rPr>
        <w:t xml:space="preserve"> on a shared river system for much of their water supply and one or more of the riparian states sought to maximize the river’s flow for their own benefit at the expense of other states in the basin, </w:t>
      </w:r>
      <w:r w:rsidRPr="00A90E46">
        <w:rPr>
          <w:rStyle w:val="StyleUnderline"/>
          <w:highlight w:val="green"/>
        </w:rPr>
        <w:t>amplifying</w:t>
      </w:r>
      <w:r w:rsidRPr="003808B4">
        <w:rPr>
          <w:sz w:val="16"/>
        </w:rPr>
        <w:t xml:space="preserve"> any </w:t>
      </w:r>
      <w:r w:rsidRPr="00A90E46">
        <w:rPr>
          <w:rStyle w:val="StyleUnderline"/>
          <w:highlight w:val="green"/>
        </w:rPr>
        <w:t xml:space="preserve">scarcities </w:t>
      </w:r>
      <w:r w:rsidRPr="003808B4">
        <w:rPr>
          <w:rStyle w:val="StyleUnderline"/>
        </w:rPr>
        <w:t xml:space="preserve">already </w:t>
      </w:r>
      <w:r w:rsidRPr="00A90E46">
        <w:rPr>
          <w:rStyle w:val="StyleUnderline"/>
          <w:highlight w:val="green"/>
        </w:rPr>
        <w:t>present</w:t>
      </w:r>
      <w:r w:rsidRPr="003808B4">
        <w:rPr>
          <w:sz w:val="16"/>
        </w:rPr>
        <w:t xml:space="preserve"> there. “We judge that </w:t>
      </w:r>
      <w:r w:rsidRPr="00A90E46">
        <w:rPr>
          <w:rStyle w:val="StyleUnderline"/>
          <w:highlight w:val="green"/>
        </w:rPr>
        <w:t xml:space="preserve">as </w:t>
      </w:r>
      <w:r w:rsidRPr="003808B4">
        <w:rPr>
          <w:rStyle w:val="StyleUnderline"/>
        </w:rPr>
        <w:t xml:space="preserve">water </w:t>
      </w:r>
      <w:r w:rsidRPr="00A90E46">
        <w:rPr>
          <w:rStyle w:val="StyleUnderline"/>
          <w:highlight w:val="green"/>
        </w:rPr>
        <w:t>shortages become</w:t>
      </w:r>
      <w:r w:rsidRPr="003808B4">
        <w:rPr>
          <w:rStyle w:val="StyleUnderline"/>
        </w:rPr>
        <w:t xml:space="preserve"> </w:t>
      </w:r>
      <w:r w:rsidRPr="003808B4">
        <w:rPr>
          <w:rStyle w:val="Emphasis"/>
        </w:rPr>
        <w:t xml:space="preserve">more </w:t>
      </w:r>
      <w:r w:rsidRPr="00A90E46">
        <w:rPr>
          <w:rStyle w:val="Emphasis"/>
          <w:highlight w:val="green"/>
        </w:rPr>
        <w:t>acute</w:t>
      </w:r>
      <w:r w:rsidRPr="003808B4">
        <w:rPr>
          <w:sz w:val="16"/>
        </w:rPr>
        <w:t xml:space="preserve"> beyond the next ten years, </w:t>
      </w:r>
      <w:r w:rsidRPr="00A90E46">
        <w:rPr>
          <w:rStyle w:val="StyleUnderline"/>
          <w:highlight w:val="green"/>
        </w:rPr>
        <w:t>water</w:t>
      </w:r>
      <w:r w:rsidRPr="003808B4">
        <w:rPr>
          <w:sz w:val="16"/>
        </w:rPr>
        <w:t xml:space="preserve"> in shared basins </w:t>
      </w:r>
      <w:r w:rsidRPr="003808B4">
        <w:rPr>
          <w:rStyle w:val="StyleUnderline"/>
        </w:rPr>
        <w:t xml:space="preserve">will </w:t>
      </w:r>
      <w:r w:rsidRPr="003808B4">
        <w:rPr>
          <w:rStyle w:val="Emphasis"/>
        </w:rPr>
        <w:t xml:space="preserve">increasingly be </w:t>
      </w:r>
      <w:r w:rsidRPr="00A90E46">
        <w:rPr>
          <w:rStyle w:val="Emphasis"/>
          <w:highlight w:val="green"/>
        </w:rPr>
        <w:t>used</w:t>
      </w:r>
      <w:r w:rsidRPr="003808B4">
        <w:rPr>
          <w:rStyle w:val="StyleUnderline"/>
        </w:rPr>
        <w:t xml:space="preserve"> as leverage</w:t>
      </w:r>
      <w:r w:rsidRPr="003808B4">
        <w:rPr>
          <w:sz w:val="16"/>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that </w:t>
      </w:r>
      <w:r w:rsidRPr="003808B4">
        <w:rPr>
          <w:rStyle w:val="StyleUnderline"/>
        </w:rPr>
        <w:t>states will</w:t>
      </w:r>
      <w:r w:rsidRPr="003808B4">
        <w:rPr>
          <w:sz w:val="16"/>
        </w:rPr>
        <w:t xml:space="preserve"> also </w:t>
      </w:r>
      <w:r w:rsidRPr="003808B4">
        <w:rPr>
          <w:rStyle w:val="StyleUnderline"/>
        </w:rPr>
        <w:t xml:space="preserve">use their </w:t>
      </w:r>
      <w:r w:rsidRPr="003808B4">
        <w:rPr>
          <w:rStyle w:val="Emphasis"/>
        </w:rPr>
        <w:t>inherent ability</w:t>
      </w:r>
      <w:r w:rsidRPr="003808B4">
        <w:rPr>
          <w:rStyle w:val="StyleUnderline"/>
        </w:rPr>
        <w:t xml:space="preserve"> to construct</w:t>
      </w:r>
      <w:r w:rsidRPr="003808B4">
        <w:rPr>
          <w:sz w:val="16"/>
        </w:rPr>
        <w:t xml:space="preserve"> and support </w:t>
      </w:r>
      <w:r w:rsidRPr="003808B4">
        <w:rPr>
          <w:rStyle w:val="StyleUnderline"/>
        </w:rPr>
        <w:t xml:space="preserve">major water projects </w:t>
      </w:r>
      <w:r w:rsidRPr="00A90E46">
        <w:rPr>
          <w:rStyle w:val="StyleUnderline"/>
          <w:highlight w:val="green"/>
        </w:rPr>
        <w:t xml:space="preserve">to obtain </w:t>
      </w:r>
      <w:r w:rsidRPr="003808B4">
        <w:rPr>
          <w:rStyle w:val="Emphasis"/>
        </w:rPr>
        <w:t xml:space="preserve">regional </w:t>
      </w:r>
      <w:r w:rsidRPr="00A90E46">
        <w:rPr>
          <w:rStyle w:val="Emphasis"/>
          <w:highlight w:val="green"/>
        </w:rPr>
        <w:t>influence</w:t>
      </w:r>
      <w:r w:rsidRPr="003808B4">
        <w:rPr>
          <w:sz w:val="16"/>
        </w:rPr>
        <w:t xml:space="preserve"> or preserve their water interests.”16</w:t>
      </w:r>
    </w:p>
    <w:p w14:paraId="679E058A" w14:textId="77777777" w:rsidR="001838B3" w:rsidRPr="003808B4" w:rsidRDefault="001838B3" w:rsidP="001838B3">
      <w:pPr>
        <w:rPr>
          <w:sz w:val="16"/>
        </w:rPr>
      </w:pPr>
      <w:r w:rsidRPr="003808B4">
        <w:rPr>
          <w:sz w:val="16"/>
        </w:rPr>
        <w:t xml:space="preserve">The </w:t>
      </w:r>
      <w:r w:rsidRPr="00A90E46">
        <w:rPr>
          <w:rStyle w:val="StyleUnderline"/>
          <w:highlight w:val="green"/>
        </w:rPr>
        <w:t>utilization of a state’s</w:t>
      </w:r>
      <w:r w:rsidRPr="003808B4">
        <w:rPr>
          <w:rStyle w:val="StyleUnderline"/>
        </w:rPr>
        <w:t xml:space="preserve"> superior </w:t>
      </w:r>
      <w:r w:rsidRPr="00A90E46">
        <w:rPr>
          <w:rStyle w:val="StyleUnderline"/>
          <w:highlight w:val="green"/>
        </w:rPr>
        <w:t>position</w:t>
      </w:r>
      <w:r w:rsidRPr="003808B4">
        <w:rPr>
          <w:sz w:val="16"/>
        </w:rPr>
        <w:t xml:space="preserve"> in a shared river system to extract political or economic advantage can </w:t>
      </w:r>
      <w:r w:rsidRPr="00A90E46">
        <w:rPr>
          <w:rStyle w:val="StyleUnderline"/>
          <w:highlight w:val="green"/>
        </w:rPr>
        <w:t>prove</w:t>
      </w:r>
      <w:r w:rsidRPr="003808B4">
        <w:rPr>
          <w:rStyle w:val="StyleUnderline"/>
        </w:rPr>
        <w:t xml:space="preserve"> </w:t>
      </w:r>
      <w:r w:rsidRPr="003808B4">
        <w:rPr>
          <w:rStyle w:val="Emphasis"/>
        </w:rPr>
        <w:t xml:space="preserve">especially </w:t>
      </w:r>
      <w:r w:rsidRPr="00A90E46">
        <w:rPr>
          <w:rStyle w:val="Emphasis"/>
          <w:highlight w:val="green"/>
        </w:rPr>
        <w:t>destabilizing</w:t>
      </w:r>
      <w:r w:rsidRPr="003808B4">
        <w:rPr>
          <w:sz w:val="16"/>
        </w:rPr>
        <w:t xml:space="preserve">, the ICA suggested, </w:t>
      </w:r>
      <w:r w:rsidRPr="00A90E46">
        <w:rPr>
          <w:rStyle w:val="StyleUnderline"/>
          <w:highlight w:val="green"/>
        </w:rPr>
        <w:t>when</w:t>
      </w:r>
      <w:r w:rsidRPr="003808B4">
        <w:rPr>
          <w:sz w:val="16"/>
        </w:rPr>
        <w:t xml:space="preserve"> weaker </w:t>
      </w:r>
      <w:r w:rsidRPr="00A90E46">
        <w:rPr>
          <w:rStyle w:val="StyleUnderline"/>
          <w:highlight w:val="green"/>
        </w:rPr>
        <w:t>states</w:t>
      </w:r>
      <w:r w:rsidRPr="003808B4">
        <w:rPr>
          <w:sz w:val="16"/>
        </w:rPr>
        <w:t xml:space="preserve"> in the system (typically the downstream countries) </w:t>
      </w:r>
      <w:r w:rsidRPr="00A90E46">
        <w:rPr>
          <w:rStyle w:val="StyleUnderline"/>
          <w:highlight w:val="green"/>
        </w:rPr>
        <w:t>are</w:t>
      </w:r>
      <w:r w:rsidRPr="003808B4">
        <w:rPr>
          <w:sz w:val="16"/>
        </w:rPr>
        <w:t xml:space="preserve"> especially </w:t>
      </w:r>
      <w:r w:rsidRPr="00A90E46">
        <w:rPr>
          <w:rStyle w:val="StyleUnderline"/>
          <w:highlight w:val="green"/>
        </w:rPr>
        <w:t>vulnerable to</w:t>
      </w:r>
      <w:r w:rsidRPr="003808B4">
        <w:rPr>
          <w:rStyle w:val="StyleUnderline"/>
        </w:rPr>
        <w:t xml:space="preserve"> water </w:t>
      </w:r>
      <w:r w:rsidRPr="00A90E46">
        <w:rPr>
          <w:rStyle w:val="StyleUnderline"/>
          <w:highlight w:val="green"/>
        </w:rPr>
        <w:t>scarcity</w:t>
      </w:r>
      <w:r w:rsidRPr="003808B4">
        <w:rPr>
          <w:sz w:val="16"/>
        </w:rPr>
        <w:t xml:space="preserve"> because of long-standing social, economic, and political conditions. Without identifying any particular states by name, the study suggested that </w:t>
      </w:r>
      <w:r w:rsidRPr="003808B4">
        <w:rPr>
          <w:rStyle w:val="StyleUnderline"/>
        </w:rPr>
        <w:t>this</w:t>
      </w:r>
      <w:r w:rsidRPr="003808B4">
        <w:rPr>
          <w:sz w:val="16"/>
        </w:rPr>
        <w:t xml:space="preserve"> could </w:t>
      </w:r>
      <w:r w:rsidRPr="003808B4">
        <w:rPr>
          <w:rStyle w:val="StyleUnderline"/>
        </w:rPr>
        <w:t>occur when downstream states suffer from</w:t>
      </w:r>
      <w:r w:rsidRPr="003808B4">
        <w:rPr>
          <w:sz w:val="16"/>
        </w:rPr>
        <w:t xml:space="preserve"> endemic corruption, </w:t>
      </w:r>
      <w:r w:rsidRPr="003808B4">
        <w:rPr>
          <w:rStyle w:val="StyleUnderline"/>
        </w:rPr>
        <w:t>poor water management practices</w:t>
      </w:r>
      <w:r w:rsidRPr="003808B4">
        <w:rPr>
          <w:sz w:val="16"/>
        </w:rPr>
        <w:t xml:space="preserve">, and systemic favoritism when it comes to the allocation of scarce water supplies. In such cases, </w:t>
      </w:r>
      <w:r w:rsidRPr="00A90E46">
        <w:rPr>
          <w:rStyle w:val="StyleUnderline"/>
          <w:highlight w:val="green"/>
        </w:rPr>
        <w:t>any reduction</w:t>
      </w:r>
      <w:r w:rsidRPr="003808B4">
        <w:rPr>
          <w:sz w:val="16"/>
        </w:rPr>
        <w:t xml:space="preserve"> in the flow of water by an upstream country </w:t>
      </w:r>
      <w:r w:rsidRPr="003808B4">
        <w:rPr>
          <w:rStyle w:val="StyleUnderline"/>
        </w:rPr>
        <w:t>could easily combine</w:t>
      </w:r>
      <w:r w:rsidRPr="003808B4">
        <w:rPr>
          <w:sz w:val="16"/>
        </w:rPr>
        <w:t xml:space="preserve"> with internal factors in a downstream country </w:t>
      </w:r>
      <w:r w:rsidRPr="00A90E46">
        <w:rPr>
          <w:rStyle w:val="StyleUnderline"/>
          <w:highlight w:val="green"/>
        </w:rPr>
        <w:t>to</w:t>
      </w:r>
      <w:r w:rsidRPr="003808B4">
        <w:rPr>
          <w:rStyle w:val="StyleUnderline"/>
        </w:rPr>
        <w:t xml:space="preserve"> </w:t>
      </w:r>
      <w:r w:rsidRPr="00A90E46">
        <w:rPr>
          <w:rStyle w:val="StyleUnderline"/>
          <w:highlight w:val="green"/>
        </w:rPr>
        <w:t xml:space="preserve">provoke </w:t>
      </w:r>
      <w:r w:rsidRPr="00A90E46">
        <w:rPr>
          <w:rStyle w:val="Emphasis"/>
          <w:highlight w:val="green"/>
        </w:rPr>
        <w:t>widespread</w:t>
      </w:r>
      <w:r w:rsidRPr="003808B4">
        <w:rPr>
          <w:rStyle w:val="Emphasis"/>
        </w:rPr>
        <w:t xml:space="preserve"> unrest</w:t>
      </w:r>
      <w:r w:rsidRPr="003808B4">
        <w:rPr>
          <w:rStyle w:val="StyleUnderline"/>
        </w:rPr>
        <w:t xml:space="preserve"> and </w:t>
      </w:r>
      <w:r w:rsidRPr="00A90E46">
        <w:rPr>
          <w:rStyle w:val="StyleUnderline"/>
          <w:highlight w:val="green"/>
        </w:rPr>
        <w:t>conflict</w:t>
      </w:r>
      <w:r w:rsidRPr="003808B4">
        <w:rPr>
          <w:sz w:val="16"/>
        </w:rPr>
        <w:t>. “</w:t>
      </w:r>
      <w:r w:rsidRPr="003808B4">
        <w:rPr>
          <w:rStyle w:val="StyleUnderline"/>
        </w:rPr>
        <w:t xml:space="preserve">Water </w:t>
      </w:r>
      <w:r w:rsidRPr="00A90E46">
        <w:rPr>
          <w:rStyle w:val="StyleUnderline"/>
          <w:highlight w:val="green"/>
        </w:rPr>
        <w:t>shortages</w:t>
      </w:r>
      <w:r w:rsidRPr="003808B4">
        <w:rPr>
          <w:sz w:val="16"/>
        </w:rPr>
        <w:t xml:space="preserve">, and government failures to manage them, are likely to </w:t>
      </w:r>
      <w:r w:rsidRPr="003808B4">
        <w:rPr>
          <w:rStyle w:val="StyleUnderline"/>
        </w:rPr>
        <w:t>lead to</w:t>
      </w:r>
      <w:r w:rsidRPr="003808B4">
        <w:rPr>
          <w:sz w:val="16"/>
        </w:rPr>
        <w:t xml:space="preserve"> social disruptions, </w:t>
      </w:r>
      <w:r w:rsidRPr="00A90E46">
        <w:rPr>
          <w:rStyle w:val="StyleUnderline"/>
          <w:highlight w:val="green"/>
        </w:rPr>
        <w:t>pressure</w:t>
      </w:r>
      <w:r w:rsidRPr="003808B4">
        <w:rPr>
          <w:rStyle w:val="StyleUnderline"/>
        </w:rPr>
        <w:t xml:space="preserve"> on national</w:t>
      </w:r>
      <w:r w:rsidRPr="003808B4">
        <w:rPr>
          <w:sz w:val="16"/>
        </w:rPr>
        <w:t xml:space="preserve"> and local </w:t>
      </w:r>
      <w:r w:rsidRPr="00A90E46">
        <w:rPr>
          <w:rStyle w:val="StyleUnderline"/>
          <w:highlight w:val="green"/>
        </w:rPr>
        <w:t>leaders</w:t>
      </w:r>
      <w:r w:rsidRPr="003808B4">
        <w:rPr>
          <w:rStyle w:val="StyleUnderline"/>
        </w:rPr>
        <w:t>, and</w:t>
      </w:r>
      <w:r w:rsidRPr="003808B4">
        <w:rPr>
          <w:sz w:val="16"/>
        </w:rPr>
        <w:t xml:space="preserve"> potentially </w:t>
      </w:r>
      <w:r w:rsidRPr="003808B4">
        <w:rPr>
          <w:rStyle w:val="StyleUnderline"/>
        </w:rPr>
        <w:t>political instability</w:t>
      </w:r>
      <w:r w:rsidRPr="003808B4">
        <w:rPr>
          <w:sz w:val="16"/>
        </w:rPr>
        <w:t>,” the report noted.17</w:t>
      </w:r>
    </w:p>
    <w:p w14:paraId="3447718D" w14:textId="77777777" w:rsidR="001838B3" w:rsidRPr="003808B4" w:rsidRDefault="001838B3" w:rsidP="001838B3">
      <w:pPr>
        <w:rPr>
          <w:sz w:val="16"/>
          <w:szCs w:val="16"/>
        </w:rPr>
      </w:pPr>
      <w:r w:rsidRPr="003808B4">
        <w:rPr>
          <w:sz w:val="16"/>
          <w:szCs w:val="16"/>
        </w:rPr>
        <w:t>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w:t>
      </w:r>
    </w:p>
    <w:p w14:paraId="33DBEFB6" w14:textId="77777777" w:rsidR="001838B3" w:rsidRPr="003808B4" w:rsidRDefault="001838B3" w:rsidP="001838B3">
      <w:pPr>
        <w:rPr>
          <w:sz w:val="16"/>
          <w:szCs w:val="16"/>
        </w:rPr>
      </w:pPr>
      <w:r w:rsidRPr="003808B4">
        <w:rPr>
          <w:sz w:val="16"/>
          <w:szCs w:val="16"/>
        </w:rPr>
        <w:t>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w:t>
      </w:r>
    </w:p>
    <w:p w14:paraId="1787E985" w14:textId="77777777" w:rsidR="001838B3" w:rsidRPr="003808B4" w:rsidRDefault="001838B3" w:rsidP="001838B3">
      <w:pPr>
        <w:rPr>
          <w:sz w:val="16"/>
          <w:szCs w:val="16"/>
        </w:rPr>
      </w:pPr>
      <w:r w:rsidRPr="003808B4">
        <w:rPr>
          <w:sz w:val="16"/>
          <w:szCs w:val="16"/>
        </w:rPr>
        <w:t>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w:t>
      </w:r>
    </w:p>
    <w:p w14:paraId="541642F8" w14:textId="77777777" w:rsidR="001838B3" w:rsidRPr="003808B4" w:rsidRDefault="001838B3" w:rsidP="001838B3">
      <w:pPr>
        <w:rPr>
          <w:sz w:val="16"/>
        </w:rPr>
      </w:pPr>
      <w:r w:rsidRPr="003808B4">
        <w:rPr>
          <w:sz w:val="16"/>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sidRPr="00A90E46">
        <w:rPr>
          <w:rStyle w:val="StyleUnderline"/>
          <w:highlight w:val="green"/>
        </w:rPr>
        <w:t>Pakistan</w:t>
      </w:r>
      <w:r w:rsidRPr="003808B4">
        <w:rPr>
          <w:rStyle w:val="StyleUnderline"/>
        </w:rPr>
        <w:t xml:space="preserve"> presents a </w:t>
      </w:r>
      <w:r w:rsidRPr="00A90E46">
        <w:rPr>
          <w:rStyle w:val="Emphasis"/>
          <w:highlight w:val="green"/>
        </w:rPr>
        <w:t>clear example</w:t>
      </w:r>
      <w:r w:rsidRPr="003808B4">
        <w:rPr>
          <w:rStyle w:val="StyleUnderline"/>
        </w:rPr>
        <w:t xml:space="preserve"> of</w:t>
      </w:r>
      <w:r w:rsidRPr="003808B4">
        <w:rPr>
          <w:sz w:val="16"/>
        </w:rPr>
        <w:t xml:space="preserve"> a </w:t>
      </w:r>
      <w:r w:rsidRPr="003808B4">
        <w:rPr>
          <w:rStyle w:val="StyleUnderline"/>
        </w:rPr>
        <w:t xml:space="preserve">country </w:t>
      </w:r>
      <w:r w:rsidRPr="00A90E46">
        <w:rPr>
          <w:rStyle w:val="StyleUnderline"/>
          <w:highlight w:val="green"/>
        </w:rPr>
        <w:t>where</w:t>
      </w:r>
      <w:r w:rsidRPr="003808B4">
        <w:rPr>
          <w:rStyle w:val="StyleUnderline"/>
        </w:rPr>
        <w:t xml:space="preserve"> social </w:t>
      </w:r>
      <w:r w:rsidRPr="00A90E46">
        <w:rPr>
          <w:rStyle w:val="StyleUnderline"/>
          <w:highlight w:val="green"/>
        </w:rPr>
        <w:t>dynamics</w:t>
      </w:r>
      <w:r w:rsidRPr="003808B4">
        <w:rPr>
          <w:sz w:val="16"/>
        </w:rPr>
        <w:t xml:space="preserve"> and susceptibility to harm from climate events combine to </w:t>
      </w:r>
      <w:r w:rsidRPr="00A90E46">
        <w:rPr>
          <w:rStyle w:val="StyleUnderline"/>
          <w:highlight w:val="green"/>
        </w:rPr>
        <w:t>create a</w:t>
      </w:r>
      <w:r w:rsidRPr="003808B4">
        <w:rPr>
          <w:sz w:val="16"/>
        </w:rPr>
        <w:t xml:space="preserve"> potentially </w:t>
      </w:r>
      <w:r w:rsidRPr="00A90E46">
        <w:rPr>
          <w:rStyle w:val="StyleUnderline"/>
          <w:highlight w:val="green"/>
        </w:rPr>
        <w:t>unstable</w:t>
      </w:r>
      <w:r w:rsidRPr="003808B4">
        <w:rPr>
          <w:rStyle w:val="StyleUnderline"/>
        </w:rPr>
        <w:t xml:space="preserve"> </w:t>
      </w:r>
      <w:r w:rsidRPr="00A90E46">
        <w:rPr>
          <w:rStyle w:val="StyleUnderline"/>
          <w:highlight w:val="green"/>
        </w:rPr>
        <w:t>situation</w:t>
      </w:r>
      <w:r w:rsidRPr="003808B4">
        <w:rPr>
          <w:sz w:val="16"/>
        </w:rPr>
        <w:t xml:space="preserve">.”21 </w:t>
      </w:r>
      <w:r w:rsidRPr="003808B4">
        <w:rPr>
          <w:rStyle w:val="StyleUnderline"/>
        </w:rPr>
        <w:t>Pakistan</w:t>
      </w:r>
      <w:r w:rsidRPr="003808B4">
        <w:rPr>
          <w:sz w:val="16"/>
        </w:rPr>
        <w:t xml:space="preserve"> was said to </w:t>
      </w:r>
      <w:r w:rsidRPr="003808B4">
        <w:rPr>
          <w:rStyle w:val="StyleUnderline"/>
        </w:rPr>
        <w:t xml:space="preserve">suffer from </w:t>
      </w:r>
      <w:r w:rsidRPr="003808B4">
        <w:rPr>
          <w:rStyle w:val="Emphasis"/>
        </w:rPr>
        <w:t>multiple risk factors</w:t>
      </w:r>
      <w:r w:rsidRPr="003808B4">
        <w:rPr>
          <w:sz w:val="16"/>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sidRPr="003808B4">
        <w:rPr>
          <w:rStyle w:val="StyleUnderline"/>
        </w:rPr>
        <w:t>conditions</w:t>
      </w:r>
      <w:r w:rsidRPr="003808B4">
        <w:rPr>
          <w:sz w:val="16"/>
        </w:rPr>
        <w:t xml:space="preserve"> have </w:t>
      </w:r>
      <w:r w:rsidRPr="00A90E46">
        <w:rPr>
          <w:rStyle w:val="StyleUnderline"/>
          <w:highlight w:val="green"/>
        </w:rPr>
        <w:t>led</w:t>
      </w:r>
      <w:r w:rsidRPr="003808B4">
        <w:rPr>
          <w:sz w:val="16"/>
        </w:rPr>
        <w:t xml:space="preserve">, in the past, </w:t>
      </w:r>
      <w:r w:rsidRPr="00A90E46">
        <w:rPr>
          <w:rStyle w:val="StyleUnderline"/>
          <w:highlight w:val="green"/>
        </w:rPr>
        <w:t>to</w:t>
      </w:r>
      <w:r w:rsidRPr="003808B4">
        <w:rPr>
          <w:rStyle w:val="StyleUnderline"/>
        </w:rPr>
        <w:t xml:space="preserve"> internal squabbles</w:t>
      </w:r>
      <w:r w:rsidRPr="003808B4">
        <w:rPr>
          <w:sz w:val="16"/>
        </w:rPr>
        <w:t xml:space="preserve"> over water rights </w:t>
      </w:r>
      <w:r w:rsidRPr="003808B4">
        <w:rPr>
          <w:rStyle w:val="StyleUnderline"/>
        </w:rPr>
        <w:t>and</w:t>
      </w:r>
      <w:r w:rsidRPr="003808B4">
        <w:rPr>
          <w:sz w:val="16"/>
        </w:rPr>
        <w:t xml:space="preserve"> to </w:t>
      </w:r>
      <w:r w:rsidRPr="00A90E46">
        <w:rPr>
          <w:rStyle w:val="StyleUnderline"/>
          <w:highlight w:val="green"/>
        </w:rPr>
        <w:t>tensions with India</w:t>
      </w:r>
      <w:r w:rsidRPr="003808B4">
        <w:rPr>
          <w:sz w:val="16"/>
        </w:rPr>
        <w:t xml:space="preserve"> over control of the Indus; now, with the likelihood of diminished meltwater from the Himalayan glaciers, the </w:t>
      </w:r>
      <w:r w:rsidRPr="00A90E46">
        <w:rPr>
          <w:rStyle w:val="StyleUnderline"/>
          <w:highlight w:val="green"/>
        </w:rPr>
        <w:t>risk of</w:t>
      </w:r>
      <w:r w:rsidRPr="003808B4">
        <w:rPr>
          <w:rStyle w:val="StyleUnderline"/>
        </w:rPr>
        <w:t xml:space="preserve"> water </w:t>
      </w:r>
      <w:r w:rsidRPr="00A90E46">
        <w:rPr>
          <w:rStyle w:val="StyleUnderline"/>
          <w:highlight w:val="green"/>
        </w:rPr>
        <w:t>scarcity triggering</w:t>
      </w:r>
      <w:r w:rsidRPr="003808B4">
        <w:rPr>
          <w:rStyle w:val="StyleUnderline"/>
        </w:rPr>
        <w:t xml:space="preserve"> </w:t>
      </w:r>
      <w:r w:rsidRPr="003808B4">
        <w:rPr>
          <w:rStyle w:val="Emphasis"/>
        </w:rPr>
        <w:t xml:space="preserve">violent </w:t>
      </w:r>
      <w:r w:rsidRPr="00A90E46">
        <w:rPr>
          <w:rStyle w:val="Emphasis"/>
          <w:highlight w:val="green"/>
        </w:rPr>
        <w:t>conflict</w:t>
      </w:r>
      <w:r w:rsidRPr="003808B4">
        <w:rPr>
          <w:sz w:val="16"/>
        </w:rPr>
        <w:t xml:space="preserve"> of one sort or another </w:t>
      </w:r>
      <w:r w:rsidRPr="00A90E46">
        <w:rPr>
          <w:rStyle w:val="StyleUnderline"/>
          <w:highlight w:val="green"/>
        </w:rPr>
        <w:t>becomes</w:t>
      </w:r>
      <w:r w:rsidRPr="003808B4">
        <w:rPr>
          <w:rStyle w:val="StyleUnderline"/>
        </w:rPr>
        <w:t xml:space="preserve"> that </w:t>
      </w:r>
      <w:r w:rsidRPr="00A90E46">
        <w:rPr>
          <w:rStyle w:val="Emphasis"/>
          <w:highlight w:val="green"/>
        </w:rPr>
        <w:t>much greater</w:t>
      </w:r>
      <w:r w:rsidRPr="003808B4">
        <w:rPr>
          <w:sz w:val="16"/>
        </w:rPr>
        <w:t>.22</w:t>
      </w:r>
    </w:p>
    <w:p w14:paraId="75141203" w14:textId="77777777" w:rsidR="001838B3" w:rsidRPr="003808B4" w:rsidRDefault="001838B3" w:rsidP="001838B3">
      <w:pPr>
        <w:rPr>
          <w:sz w:val="16"/>
          <w:szCs w:val="16"/>
        </w:rPr>
      </w:pPr>
      <w:r w:rsidRPr="003808B4">
        <w:rPr>
          <w:sz w:val="16"/>
          <w:szCs w:val="16"/>
        </w:rPr>
        <w:t>Pakistan, the Indus, and U.S. Security</w:t>
      </w:r>
    </w:p>
    <w:p w14:paraId="1E03E8D7" w14:textId="77777777" w:rsidR="001838B3" w:rsidRPr="003808B4" w:rsidRDefault="001838B3" w:rsidP="001838B3">
      <w:pPr>
        <w:rPr>
          <w:sz w:val="16"/>
        </w:rPr>
      </w:pPr>
      <w:r w:rsidRPr="003808B4">
        <w:rPr>
          <w:sz w:val="16"/>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sidRPr="00A90E46">
        <w:rPr>
          <w:rStyle w:val="StyleUnderline"/>
          <w:highlight w:val="green"/>
        </w:rPr>
        <w:t>Pakistan</w:t>
      </w:r>
      <w:r w:rsidRPr="003808B4">
        <w:rPr>
          <w:sz w:val="16"/>
        </w:rPr>
        <w:t xml:space="preserve"> a critical—if not always wholehearted—partner in the global war on terror, but it also </w:t>
      </w:r>
      <w:r w:rsidRPr="00A90E46">
        <w:rPr>
          <w:rStyle w:val="StyleUnderline"/>
          <w:highlight w:val="green"/>
        </w:rPr>
        <w:t>possesses</w:t>
      </w:r>
      <w:r w:rsidRPr="003808B4">
        <w:rPr>
          <w:rStyle w:val="StyleUnderline"/>
        </w:rPr>
        <w:t xml:space="preserve"> a </w:t>
      </w:r>
      <w:r w:rsidRPr="00A90E46">
        <w:rPr>
          <w:rStyle w:val="Emphasis"/>
          <w:highlight w:val="green"/>
        </w:rPr>
        <w:t xml:space="preserve">substantial </w:t>
      </w:r>
      <w:r w:rsidRPr="003808B4">
        <w:rPr>
          <w:rStyle w:val="Emphasis"/>
        </w:rPr>
        <w:t>arsenal</w:t>
      </w:r>
      <w:r w:rsidRPr="003808B4">
        <w:rPr>
          <w:rStyle w:val="StyleUnderline"/>
        </w:rPr>
        <w:t xml:space="preserve"> of </w:t>
      </w:r>
      <w:r w:rsidRPr="00A90E46">
        <w:rPr>
          <w:rStyle w:val="StyleUnderline"/>
          <w:highlight w:val="green"/>
        </w:rPr>
        <w:t>nuc</w:t>
      </w:r>
      <w:r w:rsidRPr="003808B4">
        <w:rPr>
          <w:rStyle w:val="StyleUnderline"/>
        </w:rPr>
        <w:t>lear weapon</w:t>
      </w:r>
      <w:r w:rsidRPr="00A90E46">
        <w:rPr>
          <w:rStyle w:val="StyleUnderline"/>
          <w:highlight w:val="green"/>
        </w:rPr>
        <w:t>s</w:t>
      </w:r>
      <w:r w:rsidRPr="003808B4">
        <w:rPr>
          <w:rStyle w:val="StyleUnderline"/>
        </w:rPr>
        <w:t xml:space="preserve"> whose security is a matter of </w:t>
      </w:r>
      <w:r w:rsidRPr="003808B4">
        <w:rPr>
          <w:rStyle w:val="Emphasis"/>
        </w:rPr>
        <w:t>enormous concern</w:t>
      </w:r>
      <w:r w:rsidRPr="003808B4">
        <w:rPr>
          <w:sz w:val="16"/>
        </w:rPr>
        <w:t xml:space="preserve"> to American leaders.23 Should those munitions wind up with rogue elements of the Pakistani military (some of whose members are believed to maintain clandestine links to radical Islamic organizations), or even worse, </w:t>
      </w:r>
      <w:r w:rsidRPr="003808B4">
        <w:rPr>
          <w:rStyle w:val="StyleUnderline"/>
        </w:rPr>
        <w:t xml:space="preserve">should </w:t>
      </w:r>
      <w:r w:rsidRPr="00A90E46">
        <w:rPr>
          <w:rStyle w:val="StyleUnderline"/>
          <w:highlight w:val="green"/>
        </w:rPr>
        <w:t>Pakistan descend into</w:t>
      </w:r>
      <w:r w:rsidRPr="003808B4">
        <w:rPr>
          <w:sz w:val="16"/>
        </w:rPr>
        <w:t xml:space="preserve"> civil </w:t>
      </w:r>
      <w:r w:rsidRPr="00A90E46">
        <w:rPr>
          <w:rStyle w:val="StyleUnderline"/>
          <w:highlight w:val="green"/>
        </w:rPr>
        <w:t>war</w:t>
      </w:r>
      <w:r w:rsidRPr="003808B4">
        <w:rPr>
          <w:sz w:val="16"/>
        </w:rPr>
        <w:t xml:space="preserve"> and the weapons fall into untrustworthy or hostile hands, the </w:t>
      </w:r>
      <w:r w:rsidRPr="003808B4">
        <w:rPr>
          <w:rStyle w:val="StyleUnderline"/>
        </w:rPr>
        <w:t>safety of India</w:t>
      </w:r>
      <w:r w:rsidRPr="003808B4">
        <w:rPr>
          <w:sz w:val="16"/>
        </w:rPr>
        <w:t xml:space="preserve"> and other US allies—as well as of American forces deployed in the region—</w:t>
      </w:r>
      <w:r w:rsidRPr="00A90E46">
        <w:rPr>
          <w:rStyle w:val="StyleUnderline"/>
          <w:highlight w:val="green"/>
        </w:rPr>
        <w:t xml:space="preserve">would be at </w:t>
      </w:r>
      <w:r w:rsidRPr="00A90E46">
        <w:rPr>
          <w:rStyle w:val="Emphasis"/>
          <w:highlight w:val="green"/>
        </w:rPr>
        <w:t>grave risk</w:t>
      </w:r>
      <w:r w:rsidRPr="003808B4">
        <w:rPr>
          <w:sz w:val="16"/>
        </w:rPr>
        <w:t>.24 Ensuring Pakistan’s stability therefore, has long been a major U.S. security objective, prompting regular deliveries of American arms and other military aid. Yet, despite billions of dollars in American aid, Pakistan remains vulnerable to social and ethnic internal strife.25</w:t>
      </w:r>
    </w:p>
    <w:p w14:paraId="17083B60" w14:textId="77777777" w:rsidR="001838B3" w:rsidRPr="003808B4" w:rsidRDefault="001838B3" w:rsidP="001838B3">
      <w:pPr>
        <w:rPr>
          <w:sz w:val="16"/>
        </w:rPr>
      </w:pPr>
      <w:r w:rsidRPr="003808B4">
        <w:rPr>
          <w:sz w:val="16"/>
        </w:rPr>
        <w:t xml:space="preserve">As noted, </w:t>
      </w:r>
      <w:r w:rsidRPr="003808B4">
        <w:rPr>
          <w:rStyle w:val="StyleUnderline"/>
        </w:rPr>
        <w:t>farming is the principal economic activity</w:t>
      </w:r>
      <w:r w:rsidRPr="003808B4">
        <w:rPr>
          <w:sz w:val="16"/>
        </w:rPr>
        <w:t xml:space="preserve"> in Pakistan, and </w:t>
      </w:r>
      <w:r w:rsidRPr="00A90E46">
        <w:rPr>
          <w:rStyle w:val="StyleUnderline"/>
          <w:highlight w:val="green"/>
        </w:rPr>
        <w:t xml:space="preserve">ensuring </w:t>
      </w:r>
      <w:r w:rsidRPr="003808B4">
        <w:rPr>
          <w:rStyle w:val="StyleUnderline"/>
        </w:rPr>
        <w:t xml:space="preserve">access to </w:t>
      </w:r>
      <w:r w:rsidRPr="00A90E46">
        <w:rPr>
          <w:rStyle w:val="StyleUnderline"/>
          <w:highlight w:val="green"/>
        </w:rPr>
        <w:t>water is an overarching</w:t>
      </w:r>
      <w:r w:rsidRPr="003808B4">
        <w:rPr>
          <w:rStyle w:val="StyleUnderline"/>
        </w:rPr>
        <w:t xml:space="preserve"> public and </w:t>
      </w:r>
      <w:r w:rsidRPr="003808B4">
        <w:rPr>
          <w:rStyle w:val="Emphasis"/>
        </w:rPr>
        <w:t xml:space="preserve">government </w:t>
      </w:r>
      <w:r w:rsidRPr="00A90E46">
        <w:rPr>
          <w:rStyle w:val="Emphasis"/>
          <w:highlight w:val="green"/>
        </w:rPr>
        <w:t>concern</w:t>
      </w:r>
      <w:r w:rsidRPr="003808B4">
        <w:rPr>
          <w:rStyle w:val="StyleUnderline"/>
        </w:rPr>
        <w:t>. This means</w:t>
      </w:r>
      <w:r w:rsidRPr="003808B4">
        <w:rPr>
          <w:sz w:val="16"/>
        </w:rPr>
        <w:t xml:space="preserve">, above all, </w:t>
      </w:r>
      <w:r w:rsidRPr="003808B4">
        <w:rPr>
          <w:rStyle w:val="Emphasis"/>
        </w:rPr>
        <w:t>managing the use</w:t>
      </w:r>
      <w:r w:rsidRPr="003808B4">
        <w:rPr>
          <w:rStyle w:val="StyleUnderline"/>
        </w:rPr>
        <w:t xml:space="preserve"> of</w:t>
      </w:r>
      <w:r w:rsidRPr="003808B4">
        <w:rPr>
          <w:sz w:val="16"/>
        </w:rPr>
        <w:t xml:space="preserve"> the Indus—the country’s main source of </w:t>
      </w:r>
      <w:r w:rsidRPr="003808B4">
        <w:rPr>
          <w:rStyle w:val="StyleUnderline"/>
        </w:rPr>
        <w:t>water for irrigation and</w:t>
      </w:r>
      <w:r w:rsidRPr="003808B4">
        <w:rPr>
          <w:sz w:val="16"/>
        </w:rPr>
        <w:t xml:space="preserve"> its </w:t>
      </w:r>
      <w:r w:rsidRPr="003808B4">
        <w:rPr>
          <w:rStyle w:val="Emphasis"/>
        </w:rPr>
        <w:t>major source</w:t>
      </w:r>
      <w:r w:rsidRPr="003808B4">
        <w:rPr>
          <w:rStyle w:val="StyleUnderline"/>
        </w:rPr>
        <w:t xml:space="preserve"> of</w:t>
      </w:r>
      <w:r w:rsidRPr="003808B4">
        <w:rPr>
          <w:sz w:val="16"/>
        </w:rPr>
        <w:t xml:space="preserve"> power for </w:t>
      </w:r>
      <w:r w:rsidRPr="003808B4">
        <w:rPr>
          <w:rStyle w:val="StyleUnderline"/>
        </w:rPr>
        <w:t>electricity generation</w:t>
      </w:r>
      <w:r w:rsidRPr="003808B4">
        <w:rPr>
          <w:sz w:val="16"/>
        </w:rPr>
        <w:t>.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w:t>
      </w:r>
    </w:p>
    <w:p w14:paraId="31DA9F5A" w14:textId="77777777" w:rsidR="001838B3" w:rsidRPr="003808B4" w:rsidRDefault="001838B3" w:rsidP="001838B3">
      <w:pPr>
        <w:rPr>
          <w:sz w:val="16"/>
          <w:szCs w:val="16"/>
        </w:rPr>
      </w:pPr>
      <w:r w:rsidRPr="003808B4">
        <w:rPr>
          <w:sz w:val="16"/>
          <w:szCs w:val="16"/>
        </w:rPr>
        <w:t>However bad things might be in Pakistan today, climate change is likely to make conditions far worse in the years ahead. Prolonged droughts, climate scientists believe, will occur with increasing regularity, posing a severe threat to the nation’s agricultural sector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resources bound to increase and with Pakistan already divided along ethnic and religious lines, widespread civil strife will become ever more likely, possibly jeopardizing the survival of the state.</w:t>
      </w:r>
    </w:p>
    <w:p w14:paraId="2B20127E" w14:textId="77777777" w:rsidR="001838B3" w:rsidRPr="003808B4" w:rsidRDefault="001838B3" w:rsidP="001838B3">
      <w:pPr>
        <w:rPr>
          <w:sz w:val="16"/>
          <w:szCs w:val="16"/>
        </w:rPr>
      </w:pPr>
      <w:r w:rsidRPr="003808B4">
        <w:rPr>
          <w:sz w:val="16"/>
          <w:szCs w:val="16"/>
        </w:rPr>
        <w:t>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w:t>
      </w:r>
    </w:p>
    <w:p w14:paraId="08723A9A" w14:textId="77777777" w:rsidR="001838B3" w:rsidRPr="003808B4" w:rsidRDefault="001838B3" w:rsidP="001838B3">
      <w:pPr>
        <w:rPr>
          <w:sz w:val="16"/>
        </w:rPr>
      </w:pPr>
      <w:r w:rsidRPr="003808B4">
        <w:rPr>
          <w:sz w:val="16"/>
        </w:rPr>
        <w:t xml:space="preserve">Another </w:t>
      </w:r>
      <w:r w:rsidRPr="003808B4">
        <w:rPr>
          <w:rStyle w:val="StyleUnderline"/>
        </w:rPr>
        <w:t>scenario that has</w:t>
      </w:r>
      <w:r w:rsidRPr="003808B4">
        <w:rPr>
          <w:sz w:val="16"/>
        </w:rPr>
        <w:t xml:space="preserve"> some </w:t>
      </w:r>
      <w:r w:rsidRPr="003808B4">
        <w:rPr>
          <w:rStyle w:val="StyleUnderline"/>
        </w:rPr>
        <w:t>analysts worried is</w:t>
      </w:r>
      <w:r w:rsidRPr="003808B4">
        <w:rPr>
          <w:sz w:val="16"/>
        </w:rPr>
        <w:t xml:space="preserve"> the </w:t>
      </w:r>
      <w:r w:rsidRPr="003808B4">
        <w:rPr>
          <w:rStyle w:val="StyleUnderline"/>
        </w:rPr>
        <w:t>possibility that</w:t>
      </w:r>
      <w:r w:rsidRPr="003808B4">
        <w:rPr>
          <w:sz w:val="16"/>
        </w:rPr>
        <w:t xml:space="preserve"> a time of </w:t>
      </w:r>
      <w:r w:rsidRPr="003808B4">
        <w:rPr>
          <w:rStyle w:val="Emphasis"/>
        </w:rPr>
        <w:t xml:space="preserve">sharply </w:t>
      </w:r>
      <w:r w:rsidRPr="00A90E46">
        <w:rPr>
          <w:rStyle w:val="Emphasis"/>
          <w:highlight w:val="green"/>
        </w:rPr>
        <w:t>reduced</w:t>
      </w:r>
      <w:r w:rsidRPr="00A90E46">
        <w:rPr>
          <w:rStyle w:val="StyleUnderline"/>
          <w:highlight w:val="green"/>
        </w:rPr>
        <w:t xml:space="preserve"> water</w:t>
      </w:r>
      <w:r w:rsidRPr="003808B4">
        <w:rPr>
          <w:rStyle w:val="StyleUnderline"/>
          <w:sz w:val="16"/>
          <w:szCs w:val="16"/>
          <w:u w:val="none"/>
        </w:rPr>
        <w:t xml:space="preserve"> </w:t>
      </w:r>
      <w:r w:rsidRPr="003808B4">
        <w:rPr>
          <w:sz w:val="16"/>
        </w:rPr>
        <w:t xml:space="preserve">flow through the Indus will </w:t>
      </w:r>
      <w:r w:rsidRPr="00A90E46">
        <w:rPr>
          <w:rStyle w:val="StyleUnderline"/>
          <w:highlight w:val="green"/>
        </w:rPr>
        <w:t>coincide with</w:t>
      </w:r>
      <w:r w:rsidRPr="003808B4">
        <w:rPr>
          <w:rStyle w:val="StyleUnderline"/>
        </w:rPr>
        <w:t xml:space="preserve"> efforts by </w:t>
      </w:r>
      <w:r w:rsidRPr="00A90E46">
        <w:rPr>
          <w:rStyle w:val="StyleUnderline"/>
          <w:highlight w:val="green"/>
        </w:rPr>
        <w:t>India</w:t>
      </w:r>
      <w:r w:rsidRPr="003808B4">
        <w:rPr>
          <w:sz w:val="16"/>
        </w:rPr>
        <w:t xml:space="preserve"> to </w:t>
      </w:r>
      <w:r w:rsidRPr="00A90E46">
        <w:rPr>
          <w:rStyle w:val="StyleUnderline"/>
          <w:highlight w:val="green"/>
        </w:rPr>
        <w:t>exploit its advantage</w:t>
      </w:r>
      <w:r w:rsidRPr="003808B4">
        <w:rPr>
          <w:rStyle w:val="StyleUnderline"/>
        </w:rPr>
        <w:t>ous</w:t>
      </w:r>
      <w:r w:rsidRPr="003808B4">
        <w:rPr>
          <w:sz w:val="16"/>
        </w:rPr>
        <w:t xml:space="preserve"> position as the upper riparian on three key tributaries of the Indus—the Ravi, the Beas, and the Sutlej—to divert water for its own use, thereby depriving downstream Pakistan of vital supplies and </w:t>
      </w:r>
      <w:r w:rsidRPr="00A90E46">
        <w:rPr>
          <w:rStyle w:val="StyleUnderline"/>
          <w:highlight w:val="green"/>
        </w:rPr>
        <w:t>provoking</w:t>
      </w:r>
      <w:r w:rsidRPr="003808B4">
        <w:rPr>
          <w:sz w:val="16"/>
        </w:rPr>
        <w:t xml:space="preserve"> a </w:t>
      </w:r>
      <w:r w:rsidRPr="00A90E46">
        <w:rPr>
          <w:rStyle w:val="StyleUnderline"/>
          <w:highlight w:val="green"/>
        </w:rPr>
        <w:t>war</w:t>
      </w:r>
      <w:r w:rsidRPr="003808B4">
        <w:rPr>
          <w:rStyle w:val="StyleUnderline"/>
        </w:rPr>
        <w:t xml:space="preserve"> between these two countries</w:t>
      </w:r>
      <w:r w:rsidRPr="003808B4">
        <w:rPr>
          <w:sz w:val="16"/>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sidRPr="00A90E46">
        <w:rPr>
          <w:rStyle w:val="StyleUnderline"/>
          <w:highlight w:val="green"/>
        </w:rPr>
        <w:t>India, possessing</w:t>
      </w:r>
      <w:r w:rsidRPr="003808B4">
        <w:rPr>
          <w:rStyle w:val="StyleUnderline"/>
        </w:rPr>
        <w:t xml:space="preserve"> </w:t>
      </w:r>
      <w:r w:rsidRPr="003808B4">
        <w:rPr>
          <w:rStyle w:val="Emphasis"/>
        </w:rPr>
        <w:t xml:space="preserve">superior </w:t>
      </w:r>
      <w:r w:rsidRPr="00A90E46">
        <w:rPr>
          <w:rStyle w:val="Emphasis"/>
          <w:highlight w:val="green"/>
        </w:rPr>
        <w:t>conventional forces</w:t>
      </w:r>
      <w:r w:rsidRPr="003808B4">
        <w:rPr>
          <w:rStyle w:val="StyleUnderline"/>
        </w:rPr>
        <w:t xml:space="preserve">, would </w:t>
      </w:r>
      <w:r w:rsidRPr="00A90E46">
        <w:rPr>
          <w:rStyle w:val="StyleUnderline"/>
          <w:highlight w:val="green"/>
        </w:rPr>
        <w:t>overpower Pakistan</w:t>
      </w:r>
      <w:r w:rsidRPr="003808B4">
        <w:rPr>
          <w:rStyle w:val="StyleUnderline"/>
        </w:rPr>
        <w:t>’s</w:t>
      </w:r>
      <w:r w:rsidRPr="003808B4">
        <w:rPr>
          <w:sz w:val="16"/>
        </w:rPr>
        <w:t xml:space="preserve"> equivalent </w:t>
      </w:r>
      <w:r w:rsidRPr="003808B4">
        <w:rPr>
          <w:rStyle w:val="StyleUnderline"/>
        </w:rPr>
        <w:t xml:space="preserve">armies, </w:t>
      </w:r>
      <w:r w:rsidRPr="00A90E46">
        <w:rPr>
          <w:rStyle w:val="StyleUnderline"/>
          <w:highlight w:val="green"/>
        </w:rPr>
        <w:t>leading</w:t>
      </w:r>
      <w:r w:rsidRPr="003808B4">
        <w:rPr>
          <w:rStyle w:val="StyleUnderline"/>
        </w:rPr>
        <w:t xml:space="preserve"> Pakistan’s </w:t>
      </w:r>
      <w:r w:rsidRPr="00A90E46">
        <w:rPr>
          <w:rStyle w:val="StyleUnderline"/>
          <w:highlight w:val="green"/>
        </w:rPr>
        <w:t>leaders to</w:t>
      </w:r>
      <w:r w:rsidRPr="003808B4">
        <w:rPr>
          <w:sz w:val="16"/>
        </w:rPr>
        <w:t xml:space="preserve"> order the </w:t>
      </w:r>
      <w:r w:rsidRPr="00A90E46">
        <w:rPr>
          <w:rStyle w:val="StyleUnderline"/>
          <w:highlight w:val="green"/>
        </w:rPr>
        <w:t>use</w:t>
      </w:r>
      <w:r w:rsidRPr="003808B4">
        <w:rPr>
          <w:rStyle w:val="StyleUnderline"/>
        </w:rPr>
        <w:t xml:space="preserve"> of </w:t>
      </w:r>
      <w:r w:rsidRPr="00A90E46">
        <w:rPr>
          <w:rStyle w:val="StyleUnderline"/>
          <w:highlight w:val="green"/>
        </w:rPr>
        <w:t>nuclear</w:t>
      </w:r>
      <w:r w:rsidRPr="003808B4">
        <w:rPr>
          <w:rStyle w:val="StyleUnderline"/>
        </w:rPr>
        <w:t xml:space="preserve"> </w:t>
      </w:r>
      <w:r w:rsidRPr="00A90E46">
        <w:rPr>
          <w:rStyle w:val="StyleUnderline"/>
          <w:highlight w:val="green"/>
        </w:rPr>
        <w:t>weapons</w:t>
      </w:r>
      <w:r w:rsidRPr="003808B4">
        <w:rPr>
          <w:sz w:val="16"/>
        </w:rPr>
        <w:t xml:space="preserve"> against India, </w:t>
      </w:r>
      <w:r w:rsidRPr="00A90E46">
        <w:rPr>
          <w:rStyle w:val="StyleUnderline"/>
          <w:highlight w:val="green"/>
        </w:rPr>
        <w:t>igniting</w:t>
      </w:r>
      <w:r w:rsidRPr="003808B4">
        <w:rPr>
          <w:sz w:val="16"/>
        </w:rPr>
        <w:t xml:space="preserve"> a regional </w:t>
      </w:r>
      <w:r w:rsidRPr="00A90E46">
        <w:rPr>
          <w:rStyle w:val="StyleUnderline"/>
          <w:highlight w:val="green"/>
        </w:rPr>
        <w:t>nuclear war</w:t>
      </w:r>
      <w:r w:rsidRPr="003808B4">
        <w:rPr>
          <w:sz w:val="16"/>
        </w:rPr>
        <w:t xml:space="preserve">. Such a </w:t>
      </w:r>
      <w:r w:rsidRPr="00A90E46">
        <w:rPr>
          <w:rStyle w:val="StyleUnderline"/>
          <w:highlight w:val="green"/>
        </w:rPr>
        <w:t>conflict</w:t>
      </w:r>
      <w:r w:rsidRPr="003808B4">
        <w:rPr>
          <w:sz w:val="16"/>
        </w:rPr>
        <w:t xml:space="preserve">, scientists have calculated, would result in 50 to 125 million fatalities, and </w:t>
      </w:r>
      <w:r w:rsidRPr="00A90E46">
        <w:rPr>
          <w:rStyle w:val="StyleUnderline"/>
          <w:highlight w:val="green"/>
        </w:rPr>
        <w:t>produce a</w:t>
      </w:r>
      <w:r w:rsidRPr="003808B4">
        <w:rPr>
          <w:rStyle w:val="StyleUnderline"/>
        </w:rPr>
        <w:t xml:space="preserve"> </w:t>
      </w:r>
      <w:r w:rsidRPr="003808B4">
        <w:rPr>
          <w:rStyle w:val="Emphasis"/>
        </w:rPr>
        <w:t xml:space="preserve">dust </w:t>
      </w:r>
      <w:r w:rsidRPr="00A90E46">
        <w:rPr>
          <w:rStyle w:val="Emphasis"/>
          <w:highlight w:val="green"/>
        </w:rPr>
        <w:t>cloud</w:t>
      </w:r>
      <w:r w:rsidRPr="00A90E46">
        <w:rPr>
          <w:rStyle w:val="StyleUnderline"/>
          <w:highlight w:val="green"/>
        </w:rPr>
        <w:t xml:space="preserve"> covering</w:t>
      </w:r>
      <w:r w:rsidRPr="003808B4">
        <w:rPr>
          <w:sz w:val="16"/>
        </w:rPr>
        <w:t xml:space="preserve"> much of </w:t>
      </w:r>
      <w:r w:rsidRPr="003808B4">
        <w:rPr>
          <w:rStyle w:val="StyleUnderline"/>
        </w:rPr>
        <w:t xml:space="preserve">the </w:t>
      </w:r>
      <w:r w:rsidRPr="00A90E46">
        <w:rPr>
          <w:rStyle w:val="StyleUnderline"/>
          <w:highlight w:val="green"/>
        </w:rPr>
        <w:t>Earth</w:t>
      </w:r>
      <w:r w:rsidRPr="003808B4">
        <w:rPr>
          <w:rStyle w:val="StyleUnderline"/>
        </w:rPr>
        <w:t xml:space="preserve">, decimating </w:t>
      </w:r>
      <w:r w:rsidRPr="003808B4">
        <w:rPr>
          <w:rStyle w:val="Emphasis"/>
        </w:rPr>
        <w:t>global agriculture</w:t>
      </w:r>
      <w:r w:rsidRPr="003808B4">
        <w:rPr>
          <w:sz w:val="16"/>
        </w:rPr>
        <w:t>—an outcome with enormous implications for American national security.30</w:t>
      </w:r>
    </w:p>
    <w:sectPr w:rsidR="001838B3" w:rsidRPr="003808B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665C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636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38B3"/>
    <w:rsid w:val="001840F2"/>
    <w:rsid w:val="00185134"/>
    <w:rsid w:val="001856C6"/>
    <w:rsid w:val="00187A3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3B9"/>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36A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65CB"/>
    <w:rsid w:val="0047482C"/>
    <w:rsid w:val="00475436"/>
    <w:rsid w:val="0048047E"/>
    <w:rsid w:val="00482AF9"/>
    <w:rsid w:val="00496BB2"/>
    <w:rsid w:val="004B37B4"/>
    <w:rsid w:val="004B72B4"/>
    <w:rsid w:val="004C0314"/>
    <w:rsid w:val="004C0A5F"/>
    <w:rsid w:val="004C0D3D"/>
    <w:rsid w:val="004C213E"/>
    <w:rsid w:val="004C376C"/>
    <w:rsid w:val="004C657F"/>
    <w:rsid w:val="004D17D8"/>
    <w:rsid w:val="004D52D8"/>
    <w:rsid w:val="004E355B"/>
    <w:rsid w:val="005028E5"/>
    <w:rsid w:val="00503735"/>
    <w:rsid w:val="00516A88"/>
    <w:rsid w:val="0052039D"/>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5563"/>
    <w:rsid w:val="00674A78"/>
    <w:rsid w:val="006774F4"/>
    <w:rsid w:val="00696A16"/>
    <w:rsid w:val="006A4840"/>
    <w:rsid w:val="006A52A0"/>
    <w:rsid w:val="006A7E1D"/>
    <w:rsid w:val="006C3A56"/>
    <w:rsid w:val="006D13F4"/>
    <w:rsid w:val="006D4765"/>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5FE5"/>
    <w:rsid w:val="008266F9"/>
    <w:rsid w:val="008267E2"/>
    <w:rsid w:val="00826A9B"/>
    <w:rsid w:val="00834842"/>
    <w:rsid w:val="00840E7B"/>
    <w:rsid w:val="008536AF"/>
    <w:rsid w:val="00853D40"/>
    <w:rsid w:val="008564FC"/>
    <w:rsid w:val="00857D39"/>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B48DB1"/>
  <w14:defaultImageDpi w14:val="300"/>
  <w15:docId w15:val="{E4D89698-5401-FE46-990D-965DE0EC0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74F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774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774F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774F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tag,No Spacing5,tags, Ch,Card"/>
    <w:basedOn w:val="Normal"/>
    <w:next w:val="Normal"/>
    <w:link w:val="Heading4Char"/>
    <w:uiPriority w:val="9"/>
    <w:unhideWhenUsed/>
    <w:qFormat/>
    <w:rsid w:val="006774F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774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74F4"/>
  </w:style>
  <w:style w:type="character" w:customStyle="1" w:styleId="Heading1Char">
    <w:name w:val="Heading 1 Char"/>
    <w:aliases w:val="Pocket Char"/>
    <w:basedOn w:val="DefaultParagraphFont"/>
    <w:link w:val="Heading1"/>
    <w:uiPriority w:val="9"/>
    <w:rsid w:val="006774F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774F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774F4"/>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9"/>
    <w:rsid w:val="006774F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6774F4"/>
    <w:rPr>
      <w:b/>
      <w:sz w:val="26"/>
      <w:u w:val="none"/>
    </w:rPr>
  </w:style>
  <w:style w:type="character" w:customStyle="1" w:styleId="StyleUnderline">
    <w:name w:val="Style Underline"/>
    <w:aliases w:val="Underline,Style Bold Underline,Intense Emphasis11,cites Char Ch,Intense Emphasis111,Intense Emphasis1111,Bo,Intense Emphasis3,Intense Emphasis4,Bold Cite Char,c,Minimized Char,Heading 3 Char Char Char Char Char,ci,9.,Style,Bold,cite,8.5"/>
    <w:basedOn w:val="DefaultParagraphFont"/>
    <w:uiPriority w:val="1"/>
    <w:qFormat/>
    <w:rsid w:val="006774F4"/>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s,/"/>
    <w:basedOn w:val="DefaultParagraphFont"/>
    <w:link w:val="textbold"/>
    <w:uiPriority w:val="20"/>
    <w:qFormat/>
    <w:rsid w:val="006774F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774F4"/>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6774F4"/>
    <w:rPr>
      <w:color w:val="auto"/>
      <w:u w:val="none"/>
    </w:rPr>
  </w:style>
  <w:style w:type="paragraph" w:styleId="DocumentMap">
    <w:name w:val="Document Map"/>
    <w:basedOn w:val="Normal"/>
    <w:link w:val="DocumentMapChar"/>
    <w:uiPriority w:val="99"/>
    <w:semiHidden/>
    <w:unhideWhenUsed/>
    <w:rsid w:val="006774F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774F4"/>
    <w:rPr>
      <w:rFonts w:ascii="Lucida Grande" w:hAnsi="Lucida Grande" w:cs="Lucida Grande"/>
    </w:rPr>
  </w:style>
  <w:style w:type="paragraph" w:customStyle="1" w:styleId="textbold">
    <w:name w:val="text bold"/>
    <w:basedOn w:val="Normal"/>
    <w:link w:val="Emphasis"/>
    <w:uiPriority w:val="20"/>
    <w:qFormat/>
    <w:rsid w:val="004665CB"/>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
    <w:basedOn w:val="Heading1"/>
    <w:link w:val="Hyperlink"/>
    <w:autoRedefine/>
    <w:uiPriority w:val="99"/>
    <w:qFormat/>
    <w:rsid w:val="004665C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theatlantic.com/magazine/archive/2015/12/the-end-of-thirst/413176/" TargetMode="External"/><Relationship Id="rId4" Type="http://schemas.openxmlformats.org/officeDocument/2006/relationships/customXml" Target="../customXml/item4.xml"/><Relationship Id="rId9" Type="http://schemas.openxmlformats.org/officeDocument/2006/relationships/hyperlink" Target="https://www.linkedin.com/pulse/asteroid-mining-necessary-answer-mineral-scarcity-de-crombruggh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nagubha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1</Pages>
  <Words>8005</Words>
  <Characters>45629</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53527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Hemanth Nagubhai</cp:lastModifiedBy>
  <cp:revision>7</cp:revision>
  <dcterms:created xsi:type="dcterms:W3CDTF">2022-02-19T21:40:00Z</dcterms:created>
  <dcterms:modified xsi:type="dcterms:W3CDTF">2022-02-19T23:29:00Z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