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7150" w14:textId="59097342" w:rsidR="00071140" w:rsidRPr="006E5B5B" w:rsidRDefault="00071140" w:rsidP="00071140">
      <w:pPr>
        <w:pStyle w:val="Heading1"/>
      </w:pPr>
      <w:r>
        <w:t>1</w:t>
      </w:r>
    </w:p>
    <w:p w14:paraId="4752EE3E" w14:textId="77777777" w:rsidR="00071140" w:rsidRPr="002D253A" w:rsidRDefault="00071140" w:rsidP="00071140">
      <w:pPr>
        <w:pStyle w:val="Heading4"/>
        <w:spacing w:line="276" w:lineRule="auto"/>
        <w:rPr>
          <w:rFonts w:asciiTheme="majorHAnsi" w:hAnsiTheme="majorHAnsi" w:cstheme="majorHAnsi"/>
        </w:rPr>
      </w:pPr>
      <w:r w:rsidRPr="002D253A">
        <w:rPr>
          <w:rFonts w:asciiTheme="majorHAnsi" w:hAnsiTheme="majorHAnsi" w:cstheme="majorHAnsi"/>
        </w:rPr>
        <w:t>Private entities are necessary for space-to-space market development which spurs unlimited innovation</w:t>
      </w:r>
    </w:p>
    <w:p w14:paraId="538A94BE" w14:textId="77777777" w:rsidR="00071140" w:rsidRPr="002D253A" w:rsidRDefault="00071140" w:rsidP="00071140">
      <w:pPr>
        <w:pStyle w:val="NormalWeb"/>
        <w:spacing w:before="0" w:beforeAutospacing="0" w:after="160" w:afterAutospacing="0" w:line="276" w:lineRule="auto"/>
        <w:rPr>
          <w:rFonts w:asciiTheme="majorHAnsi" w:hAnsiTheme="majorHAnsi" w:cstheme="majorHAnsi"/>
          <w:szCs w:val="22"/>
        </w:rPr>
      </w:pPr>
      <w:r w:rsidRPr="002D253A">
        <w:rPr>
          <w:rStyle w:val="Style13ptBold"/>
          <w:rFonts w:asciiTheme="majorHAnsi" w:eastAsiaTheme="majorEastAsia" w:hAnsiTheme="majorHAnsi" w:cstheme="majorHAnsi"/>
        </w:rPr>
        <w:t>Weinzierl and Sarang 21</w:t>
      </w:r>
      <w:r w:rsidRPr="002D253A">
        <w:rPr>
          <w:rFonts w:asciiTheme="majorHAnsi" w:hAnsiTheme="majorHAnsi" w:cstheme="majorHAnsi"/>
          <w:color w:val="000000"/>
          <w:szCs w:val="22"/>
        </w:rPr>
        <w:t xml:space="preserve">; Matt Weinzierl and Mehek Sarang, 2-12-2021, "The Commercial Space Age Is Here," Harvard Business Review,  </w:t>
      </w:r>
      <w:r w:rsidRPr="002D253A">
        <w:rPr>
          <w:rFonts w:asciiTheme="majorHAnsi" w:eastAsiaTheme="majorEastAsia" w:hAnsiTheme="majorHAnsi" w:cstheme="majorHAnsi"/>
          <w:szCs w:val="22"/>
        </w:rPr>
        <w:t>https://hbr.org/2021/02/the-commercial-space-age-is-here</w:t>
      </w:r>
      <w:r w:rsidRPr="002D253A">
        <w:rPr>
          <w:rFonts w:asciiTheme="majorHAnsi" w:hAnsiTheme="majorHAnsi" w:cstheme="majorHAnsi"/>
          <w:color w:val="000000"/>
          <w:szCs w:val="22"/>
        </w:rPr>
        <w:t xml:space="preserve"> (</w:t>
      </w:r>
      <w:hyperlink r:id="rId9" w:history="1">
        <w:r w:rsidRPr="002D253A">
          <w:rPr>
            <w:rStyle w:val="Hyperlink"/>
            <w:rFonts w:asciiTheme="majorHAnsi" w:eastAsiaTheme="majorEastAsia" w:hAnsiTheme="majorHAnsi" w:cstheme="majorHAnsi"/>
            <w:color w:val="282828"/>
            <w:szCs w:val="22"/>
            <w:shd w:val="clear" w:color="auto" w:fill="FFFFFF"/>
          </w:rPr>
          <w:t>Matt Weinzierl</w:t>
        </w:r>
      </w:hyperlink>
      <w:r w:rsidRPr="002D253A">
        <w:rPr>
          <w:rFonts w:asciiTheme="majorHAnsi" w:hAnsiTheme="majorHAnsi" w:cstheme="majorHAnsi"/>
          <w:color w:val="282828"/>
          <w:szCs w:val="22"/>
          <w:shd w:val="clear" w:color="auto" w:fill="FFFFFF"/>
        </w:rPr>
        <w:t xml:space="preserve"> is the Joseph and Jacqueline Elbling Professor of Business Administration at HBS and a Research Associate at the NBER. His research and teaching focus on the design of economic policy and the economics and business of space. </w:t>
      </w:r>
      <w:hyperlink r:id="rId10" w:history="1">
        <w:r w:rsidRPr="002D253A">
          <w:rPr>
            <w:rStyle w:val="Hyperlink"/>
            <w:rFonts w:asciiTheme="majorHAnsi" w:eastAsiaTheme="majorEastAsia" w:hAnsiTheme="majorHAnsi" w:cstheme="majorHAnsi"/>
            <w:color w:val="282828"/>
            <w:szCs w:val="22"/>
            <w:shd w:val="clear" w:color="auto" w:fill="FFFFFF"/>
          </w:rPr>
          <w:t>Mehak Sarang</w:t>
        </w:r>
      </w:hyperlink>
      <w:r w:rsidRPr="002D253A">
        <w:rPr>
          <w:rFonts w:asciiTheme="majorHAnsi" w:hAnsiTheme="majorHAnsi" w:cstheme="majorHAnsi"/>
          <w:color w:val="282828"/>
          <w:szCs w:val="22"/>
          <w:shd w:val="clear" w:color="auto" w:fill="FFFFFF"/>
        </w:rPr>
        <w:t xml:space="preserve"> is a Research Associate at Harvard Business School and the Lunar Exploration Projects Lead for the MIT Space Exploration Initiative.) //Aadit</w:t>
      </w:r>
    </w:p>
    <w:p w14:paraId="06791D29"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Style w:val="StyleUnderline"/>
        </w:rPr>
        <w:t>There’</w:t>
      </w:r>
      <w:r w:rsidRPr="002D253A">
        <w:rPr>
          <w:rStyle w:val="lead-in"/>
          <w:rFonts w:asciiTheme="majorHAnsi" w:eastAsiaTheme="majorEastAsia" w:hAnsiTheme="majorHAnsi" w:cstheme="majorHAnsi"/>
          <w:color w:val="000000" w:themeColor="text1"/>
          <w:sz w:val="18"/>
          <w:szCs w:val="18"/>
        </w:rPr>
        <w:t xml:space="preserve">s no </w:t>
      </w:r>
      <w:r w:rsidRPr="002D253A">
        <w:rPr>
          <w:rStyle w:val="StyleUnderline"/>
        </w:rPr>
        <w:t>shortage</w:t>
      </w:r>
      <w:r w:rsidRPr="002D253A">
        <w:rPr>
          <w:rStyle w:val="lead-in"/>
          <w:rFonts w:asciiTheme="majorHAnsi" w:eastAsiaTheme="majorEastAsia" w:hAnsiTheme="majorHAnsi" w:cstheme="majorHAnsi"/>
          <w:color w:val="000000" w:themeColor="text1"/>
          <w:sz w:val="18"/>
          <w:szCs w:val="18"/>
        </w:rPr>
        <w:t xml:space="preserve"> of </w:t>
      </w:r>
      <w:r w:rsidRPr="002D253A">
        <w:rPr>
          <w:rStyle w:val="StyleUnderline"/>
        </w:rPr>
        <w:t>hype</w:t>
      </w:r>
      <w:r w:rsidRPr="002D253A">
        <w:rPr>
          <w:rStyle w:val="lead-in"/>
          <w:rFonts w:asciiTheme="majorHAnsi" w:eastAsiaTheme="majorEastAsia" w:hAnsiTheme="majorHAnsi" w:cstheme="majorHAnsi"/>
          <w:color w:val="000000" w:themeColor="text1"/>
          <w:sz w:val="18"/>
          <w:szCs w:val="18"/>
        </w:rPr>
        <w:t> </w:t>
      </w:r>
      <w:r w:rsidRPr="002D253A">
        <w:rPr>
          <w:rStyle w:val="lead-in-large"/>
          <w:rFonts w:asciiTheme="majorHAnsi" w:eastAsiaTheme="majorEastAsia" w:hAnsiTheme="majorHAnsi" w:cstheme="majorHAnsi"/>
          <w:color w:val="000000" w:themeColor="text1"/>
          <w:sz w:val="18"/>
          <w:szCs w:val="18"/>
        </w:rPr>
        <w:t>surrounding the </w:t>
      </w:r>
      <w:r w:rsidRPr="002D253A">
        <w:rPr>
          <w:rStyle w:val="StyleUnderline"/>
        </w:rPr>
        <w:t>commercial space industry</w:t>
      </w:r>
      <w:r w:rsidRPr="002D253A">
        <w:rPr>
          <w:rFonts w:asciiTheme="majorHAnsi" w:hAnsiTheme="majorHAnsi" w:cstheme="majorHAnsi"/>
          <w:color w:val="000000" w:themeColor="text1"/>
          <w:sz w:val="18"/>
          <w:szCs w:val="18"/>
        </w:rPr>
        <w:t xml:space="preserve">. But while tech leaders promise us moon bases and settlements on Mars, the </w:t>
      </w:r>
      <w:r w:rsidRPr="00071140">
        <w:rPr>
          <w:rStyle w:val="StyleUnderline"/>
          <w:highlight w:val="green"/>
        </w:rPr>
        <w:t>space economy</w:t>
      </w:r>
      <w:r w:rsidRPr="002D253A">
        <w:rPr>
          <w:rStyle w:val="StyleUnderline"/>
        </w:rPr>
        <w:t xml:space="preserve"> has thus far remained distinctly local</w:t>
      </w:r>
      <w:r w:rsidRPr="002D253A">
        <w:rPr>
          <w:rFonts w:asciiTheme="majorHAnsi" w:hAnsiTheme="majorHAnsi" w:cstheme="majorHAnsi"/>
          <w:color w:val="000000" w:themeColor="text1"/>
          <w:sz w:val="18"/>
          <w:szCs w:val="18"/>
        </w:rPr>
        <w:t xml:space="preserve"> — at least in a cosmic sense. Last year, however, </w:t>
      </w:r>
      <w:r w:rsidRPr="002D253A">
        <w:rPr>
          <w:rStyle w:val="StyleUnderline"/>
        </w:rPr>
        <w:t xml:space="preserve">we </w:t>
      </w:r>
      <w:r w:rsidRPr="00071140">
        <w:rPr>
          <w:rStyle w:val="StyleUnderline"/>
          <w:highlight w:val="green"/>
        </w:rPr>
        <w:t>crossed</w:t>
      </w:r>
      <w:r w:rsidRPr="002D253A">
        <w:rPr>
          <w:rStyle w:val="StyleUnderline"/>
        </w:rPr>
        <w:t xml:space="preserve"> </w:t>
      </w:r>
      <w:r w:rsidRPr="00071140">
        <w:rPr>
          <w:rStyle w:val="StyleUnderline"/>
          <w:highlight w:val="green"/>
        </w:rPr>
        <w:t>a</w:t>
      </w:r>
      <w:r w:rsidRPr="002D253A">
        <w:rPr>
          <w:rStyle w:val="StyleUnderline"/>
        </w:rPr>
        <w:t xml:space="preserve">n important </w:t>
      </w:r>
      <w:r w:rsidRPr="00071140">
        <w:rPr>
          <w:rStyle w:val="StyleUnderline"/>
          <w:highlight w:val="green"/>
        </w:rPr>
        <w:t>threshold</w:t>
      </w:r>
      <w:r w:rsidRPr="002D253A">
        <w:rPr>
          <w:rFonts w:asciiTheme="majorHAnsi" w:hAnsiTheme="majorHAnsi" w:cstheme="majorHAnsi"/>
          <w:color w:val="000000" w:themeColor="text1"/>
          <w:sz w:val="18"/>
          <w:szCs w:val="18"/>
        </w:rPr>
        <w:t xml:space="preserve">: For the </w:t>
      </w:r>
      <w:r w:rsidRPr="00071140">
        <w:rPr>
          <w:rStyle w:val="StyleUnderline"/>
          <w:highlight w:val="green"/>
        </w:rPr>
        <w:t>first time</w:t>
      </w:r>
      <w:r w:rsidRPr="002D253A">
        <w:rPr>
          <w:rStyle w:val="StyleUnderline"/>
        </w:rPr>
        <w:t xml:space="preserve"> in human history</w:t>
      </w:r>
      <w:r w:rsidRPr="002D253A">
        <w:rPr>
          <w:rFonts w:asciiTheme="majorHAnsi" w:hAnsiTheme="majorHAnsi" w:cstheme="majorHAnsi"/>
          <w:color w:val="000000" w:themeColor="text1"/>
          <w:sz w:val="18"/>
          <w:szCs w:val="18"/>
        </w:rPr>
        <w:t xml:space="preserve">, </w:t>
      </w:r>
      <w:r w:rsidRPr="00071140">
        <w:rPr>
          <w:rStyle w:val="StyleUnderline"/>
          <w:highlight w:val="green"/>
        </w:rPr>
        <w:t>humans</w:t>
      </w:r>
      <w:r w:rsidRPr="00071140">
        <w:rPr>
          <w:rFonts w:asciiTheme="majorHAnsi" w:hAnsiTheme="majorHAnsi" w:cstheme="majorHAnsi"/>
          <w:color w:val="000000" w:themeColor="text1"/>
          <w:sz w:val="18"/>
          <w:szCs w:val="18"/>
          <w:highlight w:val="green"/>
        </w:rPr>
        <w:t xml:space="preserve"> </w:t>
      </w:r>
      <w:r w:rsidRPr="00071140">
        <w:rPr>
          <w:rStyle w:val="StyleUnderline"/>
          <w:highlight w:val="green"/>
        </w:rPr>
        <w:t>accessed</w:t>
      </w:r>
      <w:r w:rsidRPr="00071140">
        <w:rPr>
          <w:rFonts w:asciiTheme="majorHAnsi" w:hAnsiTheme="majorHAnsi" w:cstheme="majorHAnsi"/>
          <w:color w:val="000000" w:themeColor="text1"/>
          <w:sz w:val="18"/>
          <w:szCs w:val="18"/>
          <w:highlight w:val="green"/>
        </w:rPr>
        <w:t xml:space="preserve"> </w:t>
      </w:r>
      <w:r w:rsidRPr="00071140">
        <w:rPr>
          <w:rStyle w:val="StyleUnderline"/>
          <w:highlight w:val="green"/>
        </w:rPr>
        <w:t>space</w:t>
      </w:r>
      <w:r w:rsidRPr="002D253A">
        <w:rPr>
          <w:rFonts w:asciiTheme="majorHAnsi" w:hAnsiTheme="majorHAnsi" w:cstheme="majorHAnsi"/>
          <w:color w:val="000000" w:themeColor="text1"/>
          <w:sz w:val="18"/>
          <w:szCs w:val="18"/>
        </w:rPr>
        <w:t xml:space="preserve"> via a </w:t>
      </w:r>
      <w:r w:rsidRPr="002D253A">
        <w:rPr>
          <w:rStyle w:val="StyleUnderline"/>
        </w:rPr>
        <w:t>vehicle built and owned not by any government</w:t>
      </w:r>
      <w:r w:rsidRPr="002D253A">
        <w:rPr>
          <w:rFonts w:asciiTheme="majorHAnsi" w:hAnsiTheme="majorHAnsi" w:cstheme="majorHAnsi"/>
          <w:color w:val="000000" w:themeColor="text1"/>
          <w:sz w:val="18"/>
          <w:szCs w:val="18"/>
        </w:rPr>
        <w:t xml:space="preserve">, but </w:t>
      </w:r>
      <w:r w:rsidRPr="00071140">
        <w:rPr>
          <w:rFonts w:asciiTheme="majorHAnsi" w:hAnsiTheme="majorHAnsi" w:cstheme="majorHAnsi"/>
          <w:color w:val="000000" w:themeColor="text1"/>
          <w:sz w:val="18"/>
          <w:szCs w:val="18"/>
          <w:highlight w:val="green"/>
        </w:rPr>
        <w:t xml:space="preserve">by a </w:t>
      </w:r>
      <w:r w:rsidRPr="00071140">
        <w:rPr>
          <w:rStyle w:val="StyleUnderline"/>
          <w:highlight w:val="green"/>
        </w:rPr>
        <w:t>private</w:t>
      </w:r>
      <w:r w:rsidRPr="00071140">
        <w:rPr>
          <w:rFonts w:asciiTheme="majorHAnsi" w:hAnsiTheme="majorHAnsi" w:cstheme="majorHAnsi"/>
          <w:color w:val="000000" w:themeColor="text1"/>
          <w:sz w:val="18"/>
          <w:szCs w:val="18"/>
          <w:highlight w:val="green"/>
        </w:rPr>
        <w:t xml:space="preserve"> </w:t>
      </w:r>
      <w:r w:rsidRPr="00071140">
        <w:rPr>
          <w:rStyle w:val="StyleUnderline"/>
          <w:highlight w:val="green"/>
        </w:rPr>
        <w:t>corporation</w:t>
      </w:r>
      <w:r w:rsidRPr="002D253A">
        <w:rPr>
          <w:rFonts w:asciiTheme="majorHAnsi" w:hAnsiTheme="majorHAnsi" w:cstheme="majorHAnsi"/>
          <w:color w:val="000000" w:themeColor="text1"/>
          <w:sz w:val="18"/>
          <w:szCs w:val="18"/>
        </w:rPr>
        <w:t xml:space="preserve"> with its sights set on </w:t>
      </w:r>
      <w:r w:rsidRPr="002D253A">
        <w:rPr>
          <w:rStyle w:val="StyleUnderline"/>
        </w:rPr>
        <w:t>affordable</w:t>
      </w:r>
      <w:r w:rsidRPr="002D253A">
        <w:rPr>
          <w:rFonts w:asciiTheme="majorHAnsi" w:hAnsiTheme="majorHAnsi" w:cstheme="majorHAnsi"/>
          <w:color w:val="000000" w:themeColor="text1"/>
          <w:sz w:val="18"/>
          <w:szCs w:val="18"/>
        </w:rPr>
        <w:t xml:space="preserve"> space </w:t>
      </w:r>
      <w:r w:rsidRPr="002D253A">
        <w:rPr>
          <w:rStyle w:val="StyleUnderline"/>
        </w:rPr>
        <w:t>settlement</w:t>
      </w:r>
      <w:r w:rsidRPr="002D253A">
        <w:rPr>
          <w:rFonts w:asciiTheme="majorHAnsi" w:hAnsiTheme="majorHAnsi" w:cstheme="majorHAnsi"/>
          <w:color w:val="000000" w:themeColor="text1"/>
          <w:sz w:val="18"/>
          <w:szCs w:val="18"/>
        </w:rPr>
        <w:t xml:space="preserve">. It was the first </w:t>
      </w:r>
      <w:r w:rsidRPr="002D253A">
        <w:rPr>
          <w:rStyle w:val="StyleUnderline"/>
        </w:rPr>
        <w:t>significant step towards building an economy</w:t>
      </w:r>
      <w:r w:rsidRPr="002D253A">
        <w:rPr>
          <w:rFonts w:asciiTheme="majorHAnsi" w:hAnsiTheme="majorHAnsi" w:cstheme="majorHAnsi"/>
          <w:color w:val="000000" w:themeColor="text1"/>
          <w:sz w:val="18"/>
          <w:szCs w:val="18"/>
        </w:rPr>
        <w:t xml:space="preserve"> both in </w:t>
      </w:r>
      <w:r w:rsidRPr="002D253A">
        <w:rPr>
          <w:rStyle w:val="StyleUnderline"/>
        </w:rPr>
        <w:t>space</w:t>
      </w:r>
      <w:r w:rsidRPr="002D253A">
        <w:rPr>
          <w:rFonts w:asciiTheme="majorHAnsi" w:hAnsiTheme="majorHAnsi" w:cstheme="majorHAnsi"/>
          <w:color w:val="000000" w:themeColor="text1"/>
          <w:sz w:val="18"/>
          <w:szCs w:val="18"/>
        </w:rPr>
        <w:t xml:space="preserve"> and for </w:t>
      </w:r>
      <w:r w:rsidRPr="002D253A">
        <w:rPr>
          <w:rStyle w:val="StyleUnderline"/>
        </w:rPr>
        <w:t>space</w:t>
      </w:r>
      <w:r w:rsidRPr="002D253A">
        <w:rPr>
          <w:rFonts w:asciiTheme="majorHAnsi" w:hAnsiTheme="majorHAnsi" w:cstheme="majorHAnsi"/>
          <w:color w:val="000000" w:themeColor="text1"/>
          <w:sz w:val="18"/>
          <w:szCs w:val="18"/>
        </w:rPr>
        <w:t>. The implications — for business, policy, and society at large — are hard to overstate.</w:t>
      </w:r>
    </w:p>
    <w:p w14:paraId="6F606317"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In 2019</w:t>
      </w:r>
      <w:r w:rsidRPr="002D253A">
        <w:rPr>
          <w:rStyle w:val="StyleUnderline"/>
        </w:rPr>
        <w:t>, </w:t>
      </w:r>
      <w:hyperlink r:id="rId11" w:history="1">
        <w:r w:rsidRPr="002D253A">
          <w:rPr>
            <w:rStyle w:val="StyleUnderline"/>
          </w:rPr>
          <w:t>95%</w:t>
        </w:r>
      </w:hyperlink>
      <w:r w:rsidRPr="002D253A">
        <w:rPr>
          <w:rStyle w:val="StyleUnderline"/>
        </w:rPr>
        <w:t> of the estimated $366 billion</w:t>
      </w:r>
      <w:r w:rsidRPr="002D253A">
        <w:rPr>
          <w:rFonts w:asciiTheme="majorHAnsi" w:hAnsiTheme="majorHAnsi" w:cstheme="majorHAnsi"/>
          <w:color w:val="000000" w:themeColor="text1"/>
          <w:sz w:val="18"/>
          <w:szCs w:val="18"/>
        </w:rPr>
        <w:t xml:space="preserve"> in revenue earned in the space sector was </w:t>
      </w:r>
      <w:r w:rsidRPr="002D253A">
        <w:rPr>
          <w:rStyle w:val="StyleUnderline"/>
        </w:rPr>
        <w:t>from the </w:t>
      </w:r>
      <w:r w:rsidRPr="00071140">
        <w:rPr>
          <w:rStyle w:val="StyleUnderline"/>
          <w:b/>
          <w:iCs/>
          <w:highlight w:val="green"/>
        </w:rPr>
        <w:t>space-for-earth</w:t>
      </w:r>
      <w:r w:rsidRPr="002D253A">
        <w:rPr>
          <w:rFonts w:asciiTheme="majorHAnsi" w:hAnsiTheme="majorHAnsi" w:cstheme="majorHAnsi"/>
          <w:color w:val="000000" w:themeColor="text1"/>
          <w:sz w:val="18"/>
          <w:szCs w:val="18"/>
        </w:rPr>
        <w:t xml:space="preserve"> economy: that is, goods or services produced in space for use on earth. The space-for-earth economy includes </w:t>
      </w:r>
      <w:r w:rsidRPr="002D253A">
        <w:rPr>
          <w:rStyle w:val="StyleUnderline"/>
        </w:rPr>
        <w:t xml:space="preserve">telecommunications and internet infrastructure, earth observation capabilities, national security satellites, </w:t>
      </w:r>
      <w:r w:rsidRPr="002D253A">
        <w:rPr>
          <w:rFonts w:asciiTheme="majorHAnsi" w:hAnsiTheme="majorHAnsi" w:cstheme="majorHAnsi"/>
          <w:color w:val="000000" w:themeColor="text1"/>
          <w:sz w:val="18"/>
          <w:szCs w:val="18"/>
        </w:rPr>
        <w:t xml:space="preserve">and more. </w:t>
      </w:r>
      <w:r w:rsidRPr="002D253A">
        <w:rPr>
          <w:rStyle w:val="StyleUnderline"/>
        </w:rPr>
        <w:t xml:space="preserve">This economy </w:t>
      </w:r>
      <w:r w:rsidRPr="00071140">
        <w:rPr>
          <w:rStyle w:val="StyleUnderline"/>
          <w:highlight w:val="green"/>
        </w:rPr>
        <w:t>is booming</w:t>
      </w:r>
      <w:r w:rsidRPr="002D253A">
        <w:rPr>
          <w:rFonts w:asciiTheme="majorHAnsi" w:hAnsiTheme="majorHAnsi" w:cstheme="majorHAnsi"/>
          <w:color w:val="000000" w:themeColor="text1"/>
          <w:sz w:val="18"/>
          <w:szCs w:val="18"/>
        </w:rPr>
        <w:t>, and though </w:t>
      </w:r>
      <w:hyperlink r:id="rId12" w:history="1">
        <w:r w:rsidRPr="002D253A">
          <w:rPr>
            <w:rStyle w:val="Hyperlink"/>
            <w:rFonts w:asciiTheme="majorHAnsi" w:hAnsiTheme="majorHAnsi" w:cstheme="majorHAnsi"/>
            <w:color w:val="000000" w:themeColor="text1"/>
            <w:sz w:val="18"/>
            <w:szCs w:val="18"/>
          </w:rPr>
          <w:t>research shows</w:t>
        </w:r>
      </w:hyperlink>
      <w:r w:rsidRPr="002D253A">
        <w:rPr>
          <w:rFonts w:asciiTheme="majorHAnsi" w:hAnsiTheme="majorHAnsi" w:cstheme="majorHAnsi"/>
          <w:color w:val="000000" w:themeColor="text1"/>
          <w:sz w:val="18"/>
          <w:szCs w:val="18"/>
        </w:rPr>
        <w:t> that it faces the challenges of overcrowding and monopolization that tend to arise whenever companies compete for a scarce natural resource</w:t>
      </w:r>
      <w:r w:rsidRPr="00071140">
        <w:rPr>
          <w:rStyle w:val="StyleUnderline"/>
          <w:highlight w:val="green"/>
        </w:rPr>
        <w:t>, </w:t>
      </w:r>
      <w:hyperlink r:id="rId13" w:history="1">
        <w:r w:rsidRPr="00071140">
          <w:rPr>
            <w:rStyle w:val="StyleUnderline"/>
            <w:highlight w:val="green"/>
          </w:rPr>
          <w:t>projections for its future</w:t>
        </w:r>
      </w:hyperlink>
      <w:r w:rsidRPr="00071140">
        <w:rPr>
          <w:rStyle w:val="StyleUnderline"/>
          <w:highlight w:val="green"/>
        </w:rPr>
        <w:t> are optimistic</w:t>
      </w:r>
      <w:r w:rsidRPr="002D253A">
        <w:rPr>
          <w:rFonts w:asciiTheme="majorHAnsi" w:hAnsiTheme="majorHAnsi" w:cstheme="majorHAnsi"/>
          <w:color w:val="000000" w:themeColor="text1"/>
          <w:sz w:val="18"/>
          <w:szCs w:val="18"/>
        </w:rPr>
        <w:t xml:space="preserve">. Decreasing costs for launch and space hardware in general have enticed new entrants into this market, and companies in a variety of industries have already begun leveraging satellite technology and access to space to </w:t>
      </w:r>
      <w:r w:rsidRPr="002D253A">
        <w:rPr>
          <w:rStyle w:val="StyleUnderline"/>
        </w:rPr>
        <w:t>drive innovation</w:t>
      </w:r>
      <w:r w:rsidRPr="002D253A">
        <w:rPr>
          <w:rFonts w:asciiTheme="majorHAnsi" w:hAnsiTheme="majorHAnsi" w:cstheme="majorHAnsi"/>
          <w:color w:val="000000" w:themeColor="text1"/>
          <w:sz w:val="18"/>
          <w:szCs w:val="18"/>
        </w:rPr>
        <w:t xml:space="preserve"> and efficiency in their earthbound </w:t>
      </w:r>
      <w:r w:rsidRPr="002D253A">
        <w:rPr>
          <w:rStyle w:val="StyleUnderline"/>
        </w:rPr>
        <w:t>products</w:t>
      </w:r>
      <w:r w:rsidRPr="002D253A">
        <w:rPr>
          <w:rFonts w:asciiTheme="majorHAnsi" w:hAnsiTheme="majorHAnsi" w:cstheme="majorHAnsi"/>
          <w:color w:val="000000" w:themeColor="text1"/>
          <w:sz w:val="18"/>
          <w:szCs w:val="18"/>
        </w:rPr>
        <w:t xml:space="preserve"> and services.</w:t>
      </w:r>
    </w:p>
    <w:p w14:paraId="5FC66835"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In contrast, the </w:t>
      </w:r>
      <w:r w:rsidRPr="00071140">
        <w:rPr>
          <w:rStyle w:val="StyleUnderline"/>
          <w:b/>
          <w:iCs/>
          <w:highlight w:val="green"/>
        </w:rPr>
        <w:t>space-for-space</w:t>
      </w:r>
      <w:r w:rsidRPr="00071140">
        <w:rPr>
          <w:rStyle w:val="StyleUnderline"/>
          <w:highlight w:val="green"/>
        </w:rPr>
        <w:t> economy</w:t>
      </w:r>
      <w:r w:rsidRPr="002D253A">
        <w:rPr>
          <w:rFonts w:asciiTheme="majorHAnsi" w:hAnsiTheme="majorHAnsi" w:cstheme="majorHAnsi"/>
          <w:color w:val="000000" w:themeColor="text1"/>
          <w:sz w:val="18"/>
          <w:szCs w:val="18"/>
        </w:rPr>
        <w:t xml:space="preserve"> — that is, goods and services produced in space for use in space, such as mining the Moon or asteroids for material with which to construct in-space habitats or supply refueling depots — </w:t>
      </w:r>
      <w:r w:rsidRPr="00071140">
        <w:rPr>
          <w:rStyle w:val="StyleUnderline"/>
          <w:highlight w:val="green"/>
        </w:rPr>
        <w:t>has struggled</w:t>
      </w:r>
      <w:r w:rsidRPr="002D253A">
        <w:rPr>
          <w:rStyle w:val="StyleUnderline"/>
        </w:rPr>
        <w:t xml:space="preserve"> to get off the ground</w:t>
      </w:r>
      <w:r w:rsidRPr="002D253A">
        <w:rPr>
          <w:rFonts w:asciiTheme="majorHAnsi" w:hAnsiTheme="majorHAnsi" w:cstheme="majorHAnsi"/>
          <w:color w:val="000000" w:themeColor="text1"/>
          <w:sz w:val="18"/>
          <w:szCs w:val="18"/>
        </w:rPr>
        <w:t>. As far back as the 1970s, </w:t>
      </w:r>
      <w:hyperlink r:id="rId14" w:history="1">
        <w:r w:rsidRPr="002D253A">
          <w:rPr>
            <w:rStyle w:val="Hyperlink"/>
            <w:rFonts w:asciiTheme="majorHAnsi" w:hAnsiTheme="majorHAnsi" w:cstheme="majorHAnsi"/>
            <w:color w:val="000000" w:themeColor="text1"/>
            <w:sz w:val="18"/>
            <w:szCs w:val="18"/>
          </w:rPr>
          <w:t>research</w:t>
        </w:r>
      </w:hyperlink>
      <w:r w:rsidRPr="002D253A">
        <w:rPr>
          <w:rFonts w:asciiTheme="majorHAnsi" w:hAnsiTheme="majorHAnsi" w:cstheme="majorHAnsi"/>
          <w:color w:val="000000" w:themeColor="text1"/>
          <w:sz w:val="18"/>
          <w:szCs w:val="18"/>
        </w:rPr>
        <w:t>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5" w:history="1">
        <w:r w:rsidRPr="002D253A">
          <w:rPr>
            <w:rStyle w:val="Hyperlink"/>
            <w:rFonts w:asciiTheme="majorHAnsi" w:hAnsiTheme="majorHAnsi" w:cstheme="majorHAnsi"/>
            <w:color w:val="000000" w:themeColor="text1"/>
            <w:sz w:val="18"/>
            <w:szCs w:val="18"/>
          </w:rPr>
          <w:t>13 people</w:t>
        </w:r>
      </w:hyperlink>
      <w:r w:rsidRPr="002D253A">
        <w:rPr>
          <w:rFonts w:asciiTheme="majorHAnsi" w:hAnsiTheme="majorHAnsi" w:cstheme="majorHAnsi"/>
          <w:color w:val="000000" w:themeColor="text1"/>
          <w:sz w:val="18"/>
          <w:szCs w:val="18"/>
        </w:rPr>
        <w:t> in space at one time, leaving that dream as little more than science fiction.</w:t>
      </w:r>
    </w:p>
    <w:p w14:paraId="5998A706"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Today, </w:t>
      </w:r>
      <w:r w:rsidRPr="00071140">
        <w:rPr>
          <w:rStyle w:val="StyleUnderline"/>
          <w:highlight w:val="green"/>
        </w:rPr>
        <w:t>however,</w:t>
      </w:r>
      <w:r w:rsidRPr="002D253A">
        <w:rPr>
          <w:rFonts w:asciiTheme="majorHAnsi" w:hAnsiTheme="majorHAnsi" w:cstheme="majorHAnsi"/>
          <w:color w:val="000000" w:themeColor="text1"/>
          <w:sz w:val="18"/>
          <w:szCs w:val="18"/>
        </w:rPr>
        <w:t xml:space="preserve"> </w:t>
      </w:r>
      <w:r w:rsidRPr="002D253A">
        <w:rPr>
          <w:rStyle w:val="StyleUnderline"/>
        </w:rPr>
        <w:t xml:space="preserve">there is reason to think that </w:t>
      </w:r>
      <w:r w:rsidRPr="00071140">
        <w:rPr>
          <w:rStyle w:val="StyleUnderline"/>
          <w:highlight w:val="green"/>
        </w:rPr>
        <w:t>we</w:t>
      </w:r>
      <w:r w:rsidRPr="002D253A">
        <w:rPr>
          <w:rStyle w:val="StyleUnderline"/>
        </w:rPr>
        <w:t xml:space="preserve"> </w:t>
      </w:r>
      <w:r w:rsidRPr="00071140">
        <w:rPr>
          <w:rStyle w:val="StyleUnderline"/>
          <w:highlight w:val="green"/>
        </w:rPr>
        <w:t>may</w:t>
      </w:r>
      <w:r w:rsidRPr="002D253A">
        <w:rPr>
          <w:rStyle w:val="StyleUnderline"/>
        </w:rPr>
        <w:t xml:space="preserve"> finally be </w:t>
      </w:r>
      <w:r w:rsidRPr="00071140">
        <w:rPr>
          <w:rStyle w:val="StyleUnderline"/>
          <w:highlight w:val="green"/>
        </w:rPr>
        <w:t>reaching the first stages</w:t>
      </w:r>
      <w:r w:rsidRPr="002D253A">
        <w:rPr>
          <w:rStyle w:val="StyleUnderline"/>
        </w:rPr>
        <w:t xml:space="preserve"> </w:t>
      </w:r>
      <w:r w:rsidRPr="00071140">
        <w:rPr>
          <w:rStyle w:val="StyleUnderline"/>
          <w:highlight w:val="green"/>
        </w:rPr>
        <w:t>of</w:t>
      </w:r>
      <w:r w:rsidRPr="002D253A">
        <w:rPr>
          <w:rStyle w:val="StyleUnderline"/>
        </w:rPr>
        <w:t xml:space="preserve"> a true </w:t>
      </w:r>
      <w:r w:rsidRPr="00071140">
        <w:rPr>
          <w:rStyle w:val="StyleUnderline"/>
          <w:highlight w:val="green"/>
        </w:rPr>
        <w:t>space-for-space economy</w:t>
      </w:r>
      <w:r w:rsidRPr="002D253A">
        <w:rPr>
          <w:rFonts w:asciiTheme="majorHAnsi" w:hAnsiTheme="majorHAnsi" w:cstheme="majorHAnsi"/>
          <w:color w:val="000000" w:themeColor="text1"/>
          <w:sz w:val="18"/>
          <w:szCs w:val="18"/>
        </w:rPr>
        <w:t>. SpaceX’s </w:t>
      </w:r>
      <w:hyperlink r:id="rId16" w:history="1">
        <w:r w:rsidRPr="002D253A">
          <w:rPr>
            <w:rStyle w:val="Hyperlink"/>
            <w:rFonts w:asciiTheme="majorHAnsi" w:hAnsiTheme="majorHAnsi" w:cstheme="majorHAnsi"/>
            <w:color w:val="000000" w:themeColor="text1"/>
            <w:sz w:val="18"/>
            <w:szCs w:val="18"/>
          </w:rPr>
          <w:t>recent achievements</w:t>
        </w:r>
      </w:hyperlink>
      <w:r w:rsidRPr="002D253A">
        <w:rPr>
          <w:rFonts w:asciiTheme="majorHAnsi" w:hAnsiTheme="majorHAnsi" w:cstheme="majorHAnsi"/>
          <w:color w:val="000000" w:themeColor="text1"/>
          <w:sz w:val="18"/>
          <w:szCs w:val="18"/>
        </w:rPr>
        <w:t xml:space="preserve"> (in cooperation with NASA), as well as upcoming </w:t>
      </w:r>
      <w:r w:rsidRPr="002D253A">
        <w:rPr>
          <w:rStyle w:val="StyleUnderline"/>
        </w:rPr>
        <w:t>efforts by </w:t>
      </w:r>
      <w:hyperlink r:id="rId17" w:history="1">
        <w:r w:rsidRPr="002D253A">
          <w:rPr>
            <w:rStyle w:val="StyleUnderline"/>
          </w:rPr>
          <w:t>Boeing</w:t>
        </w:r>
      </w:hyperlink>
      <w:r w:rsidRPr="002D253A">
        <w:rPr>
          <w:rStyle w:val="StyleUnderline"/>
        </w:rPr>
        <w:t>, </w:t>
      </w:r>
      <w:hyperlink r:id="rId18" w:history="1">
        <w:r w:rsidRPr="002D253A">
          <w:rPr>
            <w:rStyle w:val="StyleUnderline"/>
          </w:rPr>
          <w:t>Blue Origin</w:t>
        </w:r>
      </w:hyperlink>
      <w:r w:rsidRPr="002D253A">
        <w:rPr>
          <w:rStyle w:val="StyleUnderline"/>
        </w:rPr>
        <w:t>, and </w:t>
      </w:r>
      <w:hyperlink r:id="rId19" w:history="1">
        <w:r w:rsidRPr="002D253A">
          <w:rPr>
            <w:rStyle w:val="StyleUnderline"/>
          </w:rPr>
          <w:t>Virgin Galactic</w:t>
        </w:r>
      </w:hyperlink>
      <w:r w:rsidRPr="002D253A">
        <w:rPr>
          <w:rFonts w:asciiTheme="majorHAnsi" w:hAnsiTheme="majorHAnsi" w:cstheme="majorHAnsi"/>
          <w:color w:val="000000" w:themeColor="text1"/>
          <w:sz w:val="18"/>
          <w:szCs w:val="18"/>
        </w:rPr>
        <w:t xml:space="preserve"> to put people in space sustainably and at scale, mark the opening of a new chapter of </w:t>
      </w:r>
      <w:r w:rsidRPr="002D253A">
        <w:rPr>
          <w:rStyle w:val="StyleUnderline"/>
        </w:rPr>
        <w:t>spaceflight</w:t>
      </w:r>
      <w:r w:rsidRPr="002D253A">
        <w:rPr>
          <w:rFonts w:asciiTheme="majorHAnsi" w:hAnsiTheme="majorHAnsi" w:cstheme="majorHAnsi"/>
          <w:color w:val="000000" w:themeColor="text1"/>
          <w:sz w:val="18"/>
          <w:szCs w:val="18"/>
        </w:rPr>
        <w:t xml:space="preserve"> led by </w:t>
      </w:r>
      <w:r w:rsidRPr="002D253A">
        <w:rPr>
          <w:rStyle w:val="StyleUnderline"/>
        </w:rPr>
        <w:t>private</w:t>
      </w:r>
      <w:r w:rsidRPr="002D253A">
        <w:rPr>
          <w:rFonts w:asciiTheme="majorHAnsi" w:hAnsiTheme="majorHAnsi" w:cstheme="majorHAnsi"/>
          <w:color w:val="000000" w:themeColor="text1"/>
          <w:sz w:val="18"/>
          <w:szCs w:val="18"/>
        </w:rPr>
        <w:t xml:space="preserve"> </w:t>
      </w:r>
      <w:r w:rsidRPr="002D253A">
        <w:rPr>
          <w:rStyle w:val="StyleUnderline"/>
        </w:rPr>
        <w:t>firms</w:t>
      </w:r>
      <w:r w:rsidRPr="002D253A">
        <w:rPr>
          <w:rFonts w:asciiTheme="majorHAnsi" w:hAnsiTheme="majorHAnsi" w:cstheme="majorHAnsi"/>
          <w:color w:val="000000" w:themeColor="text1"/>
          <w:sz w:val="18"/>
          <w:szCs w:val="18"/>
        </w:rPr>
        <w:t xml:space="preserve">. These firms have both the intention and capability to bring private citizens to space as passengers, tourists, and — eventually — settlers, opening the door for </w:t>
      </w:r>
      <w:r w:rsidRPr="002D253A">
        <w:rPr>
          <w:rStyle w:val="StyleUnderline"/>
        </w:rPr>
        <w:t>businesses to start meeting the demand those people</w:t>
      </w:r>
      <w:r w:rsidRPr="002D253A">
        <w:rPr>
          <w:rFonts w:asciiTheme="majorHAnsi" w:hAnsiTheme="majorHAnsi" w:cstheme="majorHAnsi"/>
          <w:color w:val="000000" w:themeColor="text1"/>
          <w:sz w:val="18"/>
          <w:szCs w:val="18"/>
        </w:rPr>
        <w:t xml:space="preserve"> create over the next several decades with an array of space-for-space goods and services.</w:t>
      </w:r>
    </w:p>
    <w:p w14:paraId="504C6EFD" w14:textId="77777777" w:rsidR="00071140" w:rsidRPr="002D253A" w:rsidRDefault="00071140" w:rsidP="00071140">
      <w:pPr>
        <w:pStyle w:val="NormalWeb"/>
        <w:shd w:val="clear" w:color="auto" w:fill="FFFFFF"/>
        <w:spacing w:line="276" w:lineRule="auto"/>
        <w:rPr>
          <w:rStyle w:val="StyleUnderline"/>
        </w:rPr>
      </w:pPr>
      <w:r w:rsidRPr="002D253A">
        <w:rPr>
          <w:rStyle w:val="StyleUnderline"/>
        </w:rPr>
        <w:t>Welcome to the (Commercial) Space Age</w:t>
      </w:r>
    </w:p>
    <w:p w14:paraId="1F4AC9A3"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In our </w:t>
      </w:r>
      <w:hyperlink r:id="rId20" w:history="1">
        <w:r w:rsidRPr="002D253A">
          <w:rPr>
            <w:rStyle w:val="Hyperlink"/>
            <w:rFonts w:asciiTheme="majorHAnsi" w:hAnsiTheme="majorHAnsi" w:cstheme="majorHAnsi"/>
            <w:color w:val="000000" w:themeColor="text1"/>
            <w:sz w:val="18"/>
            <w:szCs w:val="18"/>
          </w:rPr>
          <w:t>recent research</w:t>
        </w:r>
      </w:hyperlink>
      <w:r w:rsidRPr="002D253A">
        <w:rPr>
          <w:rFonts w:asciiTheme="majorHAnsi" w:hAnsiTheme="majorHAnsi" w:cstheme="majorHAnsi"/>
          <w:color w:val="000000" w:themeColor="text1"/>
          <w:sz w:val="18"/>
          <w:szCs w:val="18"/>
        </w:rPr>
        <w:t xml:space="preserve">, we examined how the model of centralized, government-directed human space activity born in the 1960s has, over the last two decades, made way for a new model, in which public initiatives in space </w:t>
      </w:r>
      <w:r w:rsidRPr="002D253A">
        <w:rPr>
          <w:rStyle w:val="StyleUnderline"/>
        </w:rPr>
        <w:t xml:space="preserve"> </w:t>
      </w:r>
      <w:r w:rsidRPr="002D253A">
        <w:rPr>
          <w:rFonts w:asciiTheme="majorHAnsi" w:hAnsiTheme="majorHAnsi" w:cstheme="majorHAnsi"/>
          <w:color w:val="000000" w:themeColor="text1"/>
          <w:sz w:val="18"/>
          <w:szCs w:val="18"/>
        </w:rPr>
        <w:t xml:space="preserve">. Centralized, </w:t>
      </w:r>
      <w:r w:rsidRPr="00071140">
        <w:rPr>
          <w:rStyle w:val="StyleUnderline"/>
          <w:highlight w:val="green"/>
        </w:rPr>
        <w:t>government-led</w:t>
      </w:r>
      <w:r w:rsidRPr="002D253A">
        <w:rPr>
          <w:rStyle w:val="StyleUnderline"/>
        </w:rPr>
        <w:t xml:space="preserve"> space </w:t>
      </w:r>
      <w:r w:rsidRPr="00071140">
        <w:rPr>
          <w:rStyle w:val="StyleUnderline"/>
          <w:highlight w:val="green"/>
        </w:rPr>
        <w:t>programs</w:t>
      </w:r>
      <w:r w:rsidRPr="002D253A">
        <w:rPr>
          <w:rStyle w:val="StyleUnderline"/>
        </w:rPr>
        <w:t xml:space="preserve"> will inevitably </w:t>
      </w:r>
      <w:r w:rsidRPr="00071140">
        <w:rPr>
          <w:rStyle w:val="StyleUnderline"/>
          <w:highlight w:val="green"/>
        </w:rPr>
        <w:t>focus on space-for-earth</w:t>
      </w:r>
      <w:r w:rsidRPr="002D253A">
        <w:rPr>
          <w:rStyle w:val="StyleUnderline"/>
        </w:rPr>
        <w:t xml:space="preserve"> activities </w:t>
      </w:r>
      <w:r w:rsidRPr="002D253A">
        <w:rPr>
          <w:rFonts w:asciiTheme="majorHAnsi" w:hAnsiTheme="majorHAnsi" w:cstheme="majorHAnsi"/>
          <w:color w:val="000000" w:themeColor="text1"/>
          <w:sz w:val="18"/>
          <w:szCs w:val="18"/>
        </w:rPr>
        <w:t xml:space="preserve">that </w:t>
      </w:r>
      <w:r w:rsidRPr="002D253A">
        <w:rPr>
          <w:rStyle w:val="StyleUnderline"/>
        </w:rPr>
        <w:t xml:space="preserve">are </w:t>
      </w:r>
      <w:r w:rsidRPr="00071140">
        <w:rPr>
          <w:rStyle w:val="StyleUnderline"/>
          <w:highlight w:val="green"/>
        </w:rPr>
        <w:t>in the public interest</w:t>
      </w:r>
      <w:r w:rsidRPr="002D253A">
        <w:rPr>
          <w:rFonts w:asciiTheme="majorHAnsi" w:hAnsiTheme="majorHAnsi" w:cstheme="majorHAnsi"/>
          <w:color w:val="000000" w:themeColor="text1"/>
          <w:sz w:val="18"/>
          <w:szCs w:val="18"/>
        </w:rPr>
        <w:t xml:space="preserve">, such as </w:t>
      </w:r>
      <w:r w:rsidRPr="002D253A">
        <w:rPr>
          <w:rStyle w:val="StyleUnderline"/>
        </w:rPr>
        <w:t>national</w:t>
      </w:r>
      <w:r w:rsidRPr="002D253A">
        <w:rPr>
          <w:rFonts w:asciiTheme="majorHAnsi" w:hAnsiTheme="majorHAnsi" w:cstheme="majorHAnsi"/>
          <w:color w:val="000000" w:themeColor="text1"/>
          <w:sz w:val="18"/>
          <w:szCs w:val="18"/>
        </w:rPr>
        <w:t xml:space="preserve"> </w:t>
      </w:r>
      <w:r w:rsidRPr="002D253A">
        <w:rPr>
          <w:rStyle w:val="StyleUnderline"/>
        </w:rPr>
        <w:t>security</w:t>
      </w:r>
      <w:r w:rsidRPr="002D253A">
        <w:rPr>
          <w:rFonts w:asciiTheme="majorHAnsi" w:hAnsiTheme="majorHAnsi" w:cstheme="majorHAnsi"/>
          <w:color w:val="000000" w:themeColor="text1"/>
          <w:sz w:val="18"/>
          <w:szCs w:val="18"/>
        </w:rPr>
        <w:t xml:space="preserve">, </w:t>
      </w:r>
      <w:r w:rsidRPr="002D253A">
        <w:rPr>
          <w:rStyle w:val="StyleUnderline"/>
        </w:rPr>
        <w:t>basic</w:t>
      </w:r>
      <w:r w:rsidRPr="002D253A">
        <w:rPr>
          <w:rFonts w:asciiTheme="majorHAnsi" w:hAnsiTheme="majorHAnsi" w:cstheme="majorHAnsi"/>
          <w:color w:val="000000" w:themeColor="text1"/>
          <w:sz w:val="18"/>
          <w:szCs w:val="18"/>
        </w:rPr>
        <w:t xml:space="preserve"> </w:t>
      </w:r>
      <w:r w:rsidRPr="002D253A">
        <w:rPr>
          <w:rStyle w:val="StyleUnderline"/>
        </w:rPr>
        <w:t>science</w:t>
      </w:r>
      <w:r w:rsidRPr="002D253A">
        <w:rPr>
          <w:rFonts w:asciiTheme="majorHAnsi" w:hAnsiTheme="majorHAnsi" w:cstheme="majorHAnsi"/>
          <w:color w:val="000000" w:themeColor="text1"/>
          <w:sz w:val="18"/>
          <w:szCs w:val="18"/>
        </w:rPr>
        <w:t xml:space="preserve">, and </w:t>
      </w:r>
      <w:r w:rsidRPr="002D253A">
        <w:rPr>
          <w:rStyle w:val="StyleUnderline"/>
        </w:rPr>
        <w:t>national</w:t>
      </w:r>
      <w:r w:rsidRPr="002D253A">
        <w:rPr>
          <w:rFonts w:asciiTheme="majorHAnsi" w:hAnsiTheme="majorHAnsi" w:cstheme="majorHAnsi"/>
          <w:color w:val="000000" w:themeColor="text1"/>
          <w:sz w:val="18"/>
          <w:szCs w:val="18"/>
        </w:rPr>
        <w:t xml:space="preserve"> </w:t>
      </w:r>
      <w:r w:rsidRPr="002D253A">
        <w:rPr>
          <w:rStyle w:val="StyleUnderline"/>
        </w:rPr>
        <w:t>pride</w:t>
      </w:r>
      <w:r w:rsidRPr="002D253A">
        <w:rPr>
          <w:rFonts w:asciiTheme="majorHAnsi" w:hAnsiTheme="majorHAnsi" w:cstheme="majorHAnsi"/>
          <w:color w:val="000000" w:themeColor="text1"/>
          <w:sz w:val="18"/>
          <w:szCs w:val="18"/>
        </w:rPr>
        <w:t>. This is only natural, as expenditures for these programs must be justified by demonstrating benefits for citizens — and the citizens these governments represent are (nearly) all on earth.</w:t>
      </w:r>
    </w:p>
    <w:p w14:paraId="13263102"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071140">
        <w:rPr>
          <w:rStyle w:val="StyleUnderline"/>
          <w:highlight w:val="green"/>
        </w:rPr>
        <w:t>In contrast</w:t>
      </w:r>
      <w:r w:rsidRPr="002D253A">
        <w:rPr>
          <w:rStyle w:val="StyleUnderline"/>
        </w:rPr>
        <w:t xml:space="preserve"> to governments</w:t>
      </w:r>
      <w:r w:rsidRPr="002D253A">
        <w:rPr>
          <w:rFonts w:asciiTheme="majorHAnsi" w:hAnsiTheme="majorHAnsi" w:cstheme="majorHAnsi"/>
          <w:color w:val="000000" w:themeColor="text1"/>
          <w:sz w:val="18"/>
          <w:szCs w:val="18"/>
        </w:rPr>
        <w:t xml:space="preserve">, the </w:t>
      </w:r>
      <w:r w:rsidRPr="00071140">
        <w:rPr>
          <w:rStyle w:val="StyleUnderline"/>
          <w:highlight w:val="green"/>
        </w:rPr>
        <w:t>private</w:t>
      </w:r>
      <w:r w:rsidRPr="00071140">
        <w:rPr>
          <w:rFonts w:asciiTheme="majorHAnsi" w:hAnsiTheme="majorHAnsi" w:cstheme="majorHAnsi"/>
          <w:color w:val="000000" w:themeColor="text1"/>
          <w:sz w:val="18"/>
          <w:szCs w:val="18"/>
          <w:highlight w:val="green"/>
        </w:rPr>
        <w:t xml:space="preserve"> </w:t>
      </w:r>
      <w:r w:rsidRPr="00071140">
        <w:rPr>
          <w:rStyle w:val="StyleUnderline"/>
          <w:highlight w:val="green"/>
        </w:rPr>
        <w:t>sector</w:t>
      </w:r>
      <w:r w:rsidRPr="002D253A">
        <w:rPr>
          <w:rFonts w:asciiTheme="majorHAnsi" w:hAnsiTheme="majorHAnsi" w:cstheme="majorHAnsi"/>
          <w:color w:val="000000" w:themeColor="text1"/>
          <w:sz w:val="18"/>
          <w:szCs w:val="18"/>
        </w:rPr>
        <w:t xml:space="preserve"> </w:t>
      </w:r>
      <w:r w:rsidRPr="00071140">
        <w:rPr>
          <w:rFonts w:asciiTheme="majorHAnsi" w:hAnsiTheme="majorHAnsi" w:cstheme="majorHAnsi"/>
          <w:color w:val="000000" w:themeColor="text1"/>
          <w:sz w:val="18"/>
          <w:szCs w:val="18"/>
          <w:highlight w:val="green"/>
        </w:rPr>
        <w:t xml:space="preserve">is </w:t>
      </w:r>
      <w:r w:rsidRPr="00071140">
        <w:rPr>
          <w:rStyle w:val="StyleUnderline"/>
          <w:highlight w:val="green"/>
        </w:rPr>
        <w:t>eager</w:t>
      </w:r>
      <w:r w:rsidRPr="002D253A">
        <w:rPr>
          <w:rFonts w:asciiTheme="majorHAnsi" w:hAnsiTheme="majorHAnsi" w:cstheme="majorHAnsi"/>
          <w:color w:val="000000" w:themeColor="text1"/>
          <w:sz w:val="18"/>
          <w:szCs w:val="18"/>
        </w:rPr>
        <w:t xml:space="preserve"> to </w:t>
      </w:r>
      <w:r w:rsidRPr="002D253A">
        <w:rPr>
          <w:rStyle w:val="StyleUnderline"/>
        </w:rPr>
        <w:t xml:space="preserve">put people in space </w:t>
      </w:r>
      <w:r w:rsidRPr="00071140">
        <w:rPr>
          <w:rStyle w:val="StyleUnderline"/>
          <w:highlight w:val="green"/>
        </w:rPr>
        <w:t>to pursue their own personal interests</w:t>
      </w:r>
      <w:r w:rsidRPr="002D253A">
        <w:rPr>
          <w:rFonts w:asciiTheme="majorHAnsi" w:hAnsiTheme="majorHAnsi" w:cstheme="majorHAnsi"/>
          <w:color w:val="000000" w:themeColor="text1"/>
          <w:sz w:val="18"/>
          <w:szCs w:val="18"/>
        </w:rPr>
        <w:t>,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21" w:history="1">
        <w:r w:rsidRPr="002D253A">
          <w:rPr>
            <w:rStyle w:val="Hyperlink"/>
            <w:rFonts w:asciiTheme="majorHAnsi" w:hAnsiTheme="majorHAnsi" w:cstheme="majorHAnsi"/>
            <w:color w:val="000000" w:themeColor="text1"/>
            <w:sz w:val="18"/>
            <w:szCs w:val="18"/>
          </w:rPr>
          <w:t>settlement on Mars</w:t>
        </w:r>
      </w:hyperlink>
      <w:r w:rsidRPr="002D253A">
        <w:rPr>
          <w:rFonts w:asciiTheme="majorHAnsi" w:hAnsiTheme="majorHAnsi" w:cstheme="majorHAnsi"/>
          <w:color w:val="000000" w:themeColor="text1"/>
          <w:sz w:val="18"/>
          <w:szCs w:val="18"/>
        </w:rPr>
        <w:t>.</w:t>
      </w:r>
    </w:p>
    <w:p w14:paraId="3B32D572" w14:textId="77777777" w:rsidR="00071140" w:rsidRPr="002D253A" w:rsidRDefault="00071140" w:rsidP="00071140">
      <w:pPr>
        <w:pStyle w:val="NormalWeb"/>
        <w:shd w:val="clear" w:color="auto" w:fill="FFFFFF"/>
        <w:spacing w:line="276" w:lineRule="auto"/>
        <w:rPr>
          <w:rStyle w:val="StyleUnderline"/>
        </w:rPr>
      </w:pPr>
      <w:r w:rsidRPr="002D253A">
        <w:rPr>
          <w:rFonts w:asciiTheme="majorHAnsi" w:hAnsiTheme="majorHAnsi" w:cstheme="majorHAnsi"/>
          <w:color w:val="000000" w:themeColor="text1"/>
          <w:sz w:val="18"/>
          <w:szCs w:val="18"/>
        </w:rPr>
        <w:t xml:space="preserve">Today, </w:t>
      </w:r>
      <w:r w:rsidRPr="002D253A">
        <w:rPr>
          <w:rStyle w:val="StyleUnderline"/>
        </w:rPr>
        <w:t xml:space="preserve">the </w:t>
      </w:r>
      <w:r w:rsidRPr="00071140">
        <w:rPr>
          <w:rStyle w:val="StyleUnderline"/>
          <w:highlight w:val="green"/>
        </w:rPr>
        <w:t>space-for-space</w:t>
      </w:r>
      <w:r w:rsidRPr="002D253A">
        <w:rPr>
          <w:rStyle w:val="StyleUnderline"/>
        </w:rPr>
        <w:t xml:space="preserve"> market </w:t>
      </w:r>
      <w:r w:rsidRPr="00071140">
        <w:rPr>
          <w:rStyle w:val="StyleUnderline"/>
          <w:highlight w:val="green"/>
        </w:rPr>
        <w:t>is limited</w:t>
      </w:r>
      <w:r w:rsidRPr="002D253A">
        <w:rPr>
          <w:rFonts w:asciiTheme="majorHAnsi" w:hAnsiTheme="majorHAnsi" w:cstheme="majorHAnsi"/>
          <w:color w:val="000000" w:themeColor="text1"/>
          <w:sz w:val="18"/>
          <w:szCs w:val="18"/>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071140">
        <w:rPr>
          <w:rFonts w:asciiTheme="majorHAnsi" w:hAnsiTheme="majorHAnsi" w:cstheme="majorHAnsi"/>
          <w:color w:val="000000" w:themeColor="text1"/>
          <w:sz w:val="18"/>
          <w:szCs w:val="18"/>
          <w:highlight w:val="green"/>
        </w:rPr>
        <w:t>But</w:t>
      </w:r>
      <w:r w:rsidRPr="002D253A">
        <w:rPr>
          <w:rFonts w:asciiTheme="majorHAnsi" w:hAnsiTheme="majorHAnsi" w:cstheme="majorHAnsi"/>
          <w:color w:val="000000" w:themeColor="text1"/>
          <w:sz w:val="18"/>
          <w:szCs w:val="18"/>
        </w:rPr>
        <w:t xml:space="preserve"> as </w:t>
      </w:r>
      <w:r w:rsidRPr="00071140">
        <w:rPr>
          <w:rStyle w:val="StyleUnderline"/>
          <w:highlight w:val="green"/>
        </w:rPr>
        <w:t>decreasing launch costs enable</w:t>
      </w:r>
      <w:r w:rsidRPr="002D253A">
        <w:rPr>
          <w:rStyle w:val="StyleUnderline"/>
        </w:rPr>
        <w:t xml:space="preserve"> companies like </w:t>
      </w:r>
      <w:r w:rsidRPr="00071140">
        <w:rPr>
          <w:rStyle w:val="StyleUnderline"/>
          <w:highlight w:val="green"/>
        </w:rPr>
        <w:t>SpaceX to leverage economies o</w:t>
      </w:r>
      <w:r w:rsidRPr="00071140">
        <w:rPr>
          <w:rFonts w:asciiTheme="majorHAnsi" w:hAnsiTheme="majorHAnsi" w:cstheme="majorHAnsi"/>
          <w:color w:val="000000" w:themeColor="text1"/>
          <w:sz w:val="18"/>
          <w:szCs w:val="18"/>
          <w:highlight w:val="green"/>
        </w:rPr>
        <w:t xml:space="preserve">f </w:t>
      </w:r>
      <w:r w:rsidRPr="00071140">
        <w:rPr>
          <w:rStyle w:val="StyleUnderline"/>
          <w:highlight w:val="green"/>
        </w:rPr>
        <w:t>scale</w:t>
      </w:r>
      <w:r w:rsidRPr="002D253A">
        <w:rPr>
          <w:rStyle w:val="StyleUnderline"/>
        </w:rPr>
        <w:t xml:space="preserve"> </w:t>
      </w:r>
      <w:r w:rsidRPr="00071140">
        <w:rPr>
          <w:rStyle w:val="StyleUnderline"/>
          <w:highlight w:val="green"/>
        </w:rPr>
        <w:t>and</w:t>
      </w:r>
      <w:r w:rsidRPr="002D253A">
        <w:rPr>
          <w:rStyle w:val="StyleUnderline"/>
        </w:rPr>
        <w:t xml:space="preserve"> </w:t>
      </w:r>
      <w:r w:rsidRPr="002D253A">
        <w:rPr>
          <w:rFonts w:asciiTheme="majorHAnsi" w:hAnsiTheme="majorHAnsi" w:cstheme="majorHAnsi"/>
          <w:color w:val="000000" w:themeColor="text1"/>
          <w:sz w:val="18"/>
          <w:szCs w:val="18"/>
        </w:rPr>
        <w:t xml:space="preserve">put more people into space, growing private sector demand (that is, tourists and settlers, rather than government employees) could </w:t>
      </w:r>
      <w:r w:rsidRPr="00071140">
        <w:rPr>
          <w:rFonts w:asciiTheme="majorHAnsi" w:hAnsiTheme="majorHAnsi" w:cstheme="majorHAnsi"/>
          <w:color w:val="000000" w:themeColor="text1"/>
          <w:sz w:val="18"/>
          <w:szCs w:val="18"/>
          <w:highlight w:val="green"/>
        </w:rPr>
        <w:t>turn</w:t>
      </w:r>
      <w:r w:rsidRPr="002D253A">
        <w:rPr>
          <w:rFonts w:asciiTheme="majorHAnsi" w:hAnsiTheme="majorHAnsi" w:cstheme="majorHAnsi"/>
          <w:color w:val="000000" w:themeColor="text1"/>
          <w:sz w:val="18"/>
          <w:szCs w:val="18"/>
        </w:rPr>
        <w:t xml:space="preserve"> these proof-of-concept initiatives </w:t>
      </w:r>
      <w:r w:rsidRPr="00071140">
        <w:rPr>
          <w:rFonts w:asciiTheme="majorHAnsi" w:hAnsiTheme="majorHAnsi" w:cstheme="majorHAnsi"/>
          <w:color w:val="000000" w:themeColor="text1"/>
          <w:sz w:val="18"/>
          <w:szCs w:val="18"/>
          <w:highlight w:val="green"/>
        </w:rPr>
        <w:t xml:space="preserve">into a </w:t>
      </w:r>
      <w:r w:rsidRPr="00071140">
        <w:rPr>
          <w:rStyle w:val="StyleUnderline"/>
          <w:highlight w:val="green"/>
        </w:rPr>
        <w:t>sustainable, large-scale industry.</w:t>
      </w:r>
    </w:p>
    <w:p w14:paraId="28334757"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This model — of </w:t>
      </w:r>
      <w:r w:rsidRPr="002D253A">
        <w:rPr>
          <w:rStyle w:val="StyleUnderline"/>
        </w:rPr>
        <w:t>selling to NASA with the hopes of eventually creating and expanding into a larger private market</w:t>
      </w:r>
      <w:r w:rsidRPr="002D253A">
        <w:rPr>
          <w:rFonts w:asciiTheme="majorHAnsi" w:hAnsiTheme="majorHAnsi" w:cstheme="majorHAnsi"/>
          <w:color w:val="000000" w:themeColor="text1"/>
          <w:sz w:val="18"/>
          <w:szCs w:val="18"/>
        </w:rPr>
        <w:t xml:space="preserve"> — is exemplified by </w:t>
      </w:r>
      <w:r w:rsidRPr="00071140">
        <w:rPr>
          <w:rStyle w:val="StyleUnderline"/>
          <w:highlight w:val="green"/>
        </w:rPr>
        <w:t>SpaceX</w:t>
      </w:r>
      <w:r w:rsidRPr="002D253A">
        <w:rPr>
          <w:rStyle w:val="StyleUnderline"/>
        </w:rPr>
        <w:t xml:space="preserve">, but the company </w:t>
      </w:r>
      <w:r w:rsidRPr="00071140">
        <w:rPr>
          <w:rStyle w:val="StyleUnderline"/>
          <w:highlight w:val="green"/>
        </w:rPr>
        <w:t>is by no means the only player</w:t>
      </w:r>
      <w:r w:rsidRPr="002D253A">
        <w:rPr>
          <w:rStyle w:val="StyleUnderline"/>
        </w:rPr>
        <w:t xml:space="preserve"> taking this approach</w:t>
      </w:r>
      <w:r w:rsidRPr="002D253A">
        <w:rPr>
          <w:rFonts w:asciiTheme="majorHAnsi" w:hAnsiTheme="majorHAnsi" w:cstheme="majorHAnsi"/>
          <w:color w:val="000000" w:themeColor="text1"/>
          <w:sz w:val="18"/>
          <w:szCs w:val="18"/>
        </w:rPr>
        <w:t xml:space="preserve">. For instance, while </w:t>
      </w:r>
      <w:r w:rsidRPr="002D253A">
        <w:rPr>
          <w:rStyle w:val="StyleUnderline"/>
        </w:rPr>
        <w:t>SpaceX is focused on space-for-space transportation, a</w:t>
      </w:r>
      <w:r w:rsidRPr="002D253A">
        <w:rPr>
          <w:rFonts w:asciiTheme="majorHAnsi" w:hAnsiTheme="majorHAnsi" w:cstheme="majorHAnsi"/>
          <w:color w:val="000000" w:themeColor="text1"/>
          <w:sz w:val="18"/>
          <w:szCs w:val="18"/>
        </w:rPr>
        <w:t xml:space="preserve">nother key component of this </w:t>
      </w:r>
      <w:r w:rsidRPr="00071140">
        <w:rPr>
          <w:rStyle w:val="StyleUnderline"/>
          <w:highlight w:val="green"/>
        </w:rPr>
        <w:t>burgeoning industry will be manufacturing</w:t>
      </w:r>
      <w:r w:rsidRPr="002D253A">
        <w:rPr>
          <w:rFonts w:asciiTheme="majorHAnsi" w:hAnsiTheme="majorHAnsi" w:cstheme="majorHAnsi"/>
          <w:color w:val="000000" w:themeColor="text1"/>
          <w:sz w:val="18"/>
          <w:szCs w:val="18"/>
        </w:rPr>
        <w:t>.</w:t>
      </w:r>
    </w:p>
    <w:p w14:paraId="52448EAD"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hyperlink r:id="rId22" w:history="1">
        <w:r w:rsidRPr="002D253A">
          <w:rPr>
            <w:rStyle w:val="StyleUnderline"/>
          </w:rPr>
          <w:t>Made In Space, Inc.</w:t>
        </w:r>
      </w:hyperlink>
      <w:r w:rsidRPr="002D253A">
        <w:rPr>
          <w:rStyle w:val="StyleUnderline"/>
        </w:rPr>
        <w:t> </w:t>
      </w:r>
      <w:r w:rsidRPr="002D253A">
        <w:rPr>
          <w:rFonts w:asciiTheme="majorHAnsi" w:hAnsiTheme="majorHAnsi" w:cstheme="majorHAnsi"/>
          <w:color w:val="000000" w:themeColor="text1"/>
          <w:sz w:val="18"/>
          <w:szCs w:val="18"/>
        </w:rPr>
        <w:t xml:space="preserve">has been at the forefront of </w:t>
      </w:r>
      <w:r w:rsidRPr="00071140">
        <w:rPr>
          <w:rStyle w:val="StyleUnderline"/>
          <w:highlight w:val="green"/>
        </w:rPr>
        <w:t>manufacturing “in space, for space</w:t>
      </w:r>
      <w:r w:rsidRPr="002D253A">
        <w:rPr>
          <w:rFonts w:asciiTheme="majorHAnsi" w:hAnsiTheme="majorHAnsi" w:cstheme="majorHAnsi"/>
          <w:color w:val="000000" w:themeColor="text1"/>
          <w:sz w:val="18"/>
          <w:szCs w:val="18"/>
        </w:rPr>
        <w:t>” since 2014, when it 3D</w:t>
      </w:r>
      <w:r w:rsidRPr="002D253A">
        <w:rPr>
          <w:rStyle w:val="StyleUnderline"/>
        </w:rPr>
        <w:t>-printed a wrench onboard the ISS</w:t>
      </w:r>
      <w:r w:rsidRPr="002D253A">
        <w:rPr>
          <w:rFonts w:asciiTheme="majorHAnsi" w:hAnsiTheme="majorHAnsi" w:cstheme="majorHAnsi"/>
          <w:color w:val="000000" w:themeColor="text1"/>
          <w:sz w:val="18"/>
          <w:szCs w:val="18"/>
        </w:rPr>
        <w:t xml:space="preserve">. Today, the company is exploring other products, </w:t>
      </w:r>
      <w:r w:rsidRPr="00071140">
        <w:rPr>
          <w:rStyle w:val="StyleUnderline"/>
          <w:highlight w:val="green"/>
        </w:rPr>
        <w:t>such as high-quality fiber-optic cable</w:t>
      </w:r>
      <w:r w:rsidRPr="002D253A">
        <w:rPr>
          <w:rStyle w:val="StyleUnderline"/>
        </w:rPr>
        <w:t>, t</w:t>
      </w:r>
      <w:r w:rsidRPr="002D253A">
        <w:rPr>
          <w:rFonts w:asciiTheme="majorHAnsi" w:hAnsiTheme="majorHAnsi" w:cstheme="majorHAnsi"/>
          <w:color w:val="000000" w:themeColor="text1"/>
          <w:sz w:val="18"/>
          <w:szCs w:val="18"/>
        </w:rPr>
        <w:t>hat terrestrial customers may be willing to pay to have manufactured in zero-gravity. But the company also recently received a </w:t>
      </w:r>
      <w:hyperlink r:id="rId23" w:history="1">
        <w:r w:rsidRPr="002D253A">
          <w:rPr>
            <w:rStyle w:val="StyleUnderline"/>
          </w:rPr>
          <w:t>$74 million contract</w:t>
        </w:r>
      </w:hyperlink>
      <w:r w:rsidRPr="002D253A">
        <w:rPr>
          <w:rStyle w:val="StyleUnderline"/>
        </w:rPr>
        <w:t xml:space="preserve"> to </w:t>
      </w:r>
      <w:r w:rsidRPr="00071140">
        <w:rPr>
          <w:rStyle w:val="StyleUnderline"/>
          <w:highlight w:val="green"/>
        </w:rPr>
        <w:t>3D-print large metal beams</w:t>
      </w:r>
      <w:r w:rsidRPr="002D253A">
        <w:rPr>
          <w:rStyle w:val="StyleUnderline"/>
        </w:rPr>
        <w:t xml:space="preserve"> in space for use on NASA spacecraft, </w:t>
      </w:r>
      <w:r w:rsidRPr="002D253A">
        <w:rPr>
          <w:rFonts w:asciiTheme="majorHAnsi" w:hAnsiTheme="majorHAnsi" w:cstheme="majorHAnsi"/>
          <w:color w:val="000000" w:themeColor="text1"/>
          <w:sz w:val="18"/>
          <w:szCs w:val="18"/>
        </w:rPr>
        <w:t xml:space="preserve">and future </w:t>
      </w:r>
      <w:r w:rsidRPr="002D253A">
        <w:rPr>
          <w:rStyle w:val="StyleUnderline"/>
        </w:rPr>
        <w:t>private sector spacecraft will certainly have similar manufacturing needs</w:t>
      </w:r>
      <w:r w:rsidRPr="002D253A">
        <w:rPr>
          <w:rFonts w:asciiTheme="majorHAnsi" w:hAnsiTheme="majorHAnsi" w:cstheme="majorHAnsi"/>
          <w:color w:val="000000" w:themeColor="text1"/>
          <w:sz w:val="18"/>
          <w:szCs w:val="18"/>
        </w:rPr>
        <w:t xml:space="preserve"> which Made In Space hopes to be well-positioned to fulfill. Just as SpaceX has begun by supplying NASA but hopes to eventually serve a much larger, private-sector market, </w:t>
      </w:r>
      <w:r w:rsidRPr="002D253A">
        <w:rPr>
          <w:rStyle w:val="StyleUnderline"/>
        </w:rPr>
        <w:t xml:space="preserve">Made In Space’s </w:t>
      </w:r>
      <w:r w:rsidRPr="00071140">
        <w:rPr>
          <w:rStyle w:val="StyleUnderline"/>
          <w:highlight w:val="green"/>
        </w:rPr>
        <w:t>current work with NASA</w:t>
      </w:r>
      <w:r w:rsidRPr="002D253A">
        <w:rPr>
          <w:rStyle w:val="StyleUnderline"/>
        </w:rPr>
        <w:t xml:space="preserve"> </w:t>
      </w:r>
      <w:r w:rsidRPr="00071140">
        <w:rPr>
          <w:rStyle w:val="StyleUnderline"/>
          <w:highlight w:val="green"/>
        </w:rPr>
        <w:t>could be</w:t>
      </w:r>
      <w:r w:rsidRPr="002D253A">
        <w:rPr>
          <w:rStyle w:val="StyleUnderline"/>
        </w:rPr>
        <w:t xml:space="preserve"> the </w:t>
      </w:r>
      <w:r w:rsidRPr="00071140">
        <w:rPr>
          <w:rStyle w:val="StyleUnderline"/>
          <w:highlight w:val="green"/>
        </w:rPr>
        <w:t>first step</w:t>
      </w:r>
      <w:r w:rsidRPr="002D253A">
        <w:rPr>
          <w:rFonts w:asciiTheme="majorHAnsi" w:hAnsiTheme="majorHAnsi" w:cstheme="majorHAnsi"/>
          <w:color w:val="000000" w:themeColor="text1"/>
          <w:sz w:val="18"/>
          <w:szCs w:val="18"/>
        </w:rPr>
        <w:t xml:space="preserve"> along a path towards supporting a variety of </w:t>
      </w:r>
      <w:r w:rsidRPr="00071140">
        <w:rPr>
          <w:rStyle w:val="StyleUnderline"/>
          <w:highlight w:val="green"/>
        </w:rPr>
        <w:t>private-sector</w:t>
      </w:r>
      <w:r w:rsidRPr="002D253A">
        <w:rPr>
          <w:rFonts w:asciiTheme="majorHAnsi" w:hAnsiTheme="majorHAnsi" w:cstheme="majorHAnsi"/>
          <w:color w:val="000000" w:themeColor="text1"/>
          <w:sz w:val="18"/>
          <w:szCs w:val="18"/>
        </w:rPr>
        <w:t xml:space="preserve"> manufacturing applications for which the </w:t>
      </w:r>
      <w:r w:rsidRPr="002D253A">
        <w:rPr>
          <w:rStyle w:val="StyleUnderline"/>
        </w:rPr>
        <w:t>costs of manufacturing on earth and transporting into space would be prohibitive</w:t>
      </w:r>
      <w:r w:rsidRPr="002D253A">
        <w:rPr>
          <w:rFonts w:asciiTheme="majorHAnsi" w:hAnsiTheme="majorHAnsi" w:cstheme="majorHAnsi"/>
          <w:color w:val="000000" w:themeColor="text1"/>
          <w:sz w:val="18"/>
          <w:szCs w:val="18"/>
        </w:rPr>
        <w:t>.</w:t>
      </w:r>
    </w:p>
    <w:p w14:paraId="2B2253EC"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Another </w:t>
      </w:r>
      <w:r w:rsidRPr="002D253A">
        <w:rPr>
          <w:rStyle w:val="StyleUnderline"/>
        </w:rPr>
        <w:t xml:space="preserve">major area of </w:t>
      </w:r>
      <w:r w:rsidRPr="00071140">
        <w:rPr>
          <w:rStyle w:val="StyleUnderline"/>
          <w:highlight w:val="green"/>
        </w:rPr>
        <w:t>space-for-space investment</w:t>
      </w:r>
      <w:r w:rsidRPr="002D253A">
        <w:rPr>
          <w:rFonts w:asciiTheme="majorHAnsi" w:hAnsiTheme="majorHAnsi" w:cstheme="majorHAnsi"/>
          <w:color w:val="000000" w:themeColor="text1"/>
          <w:sz w:val="18"/>
          <w:szCs w:val="18"/>
        </w:rPr>
        <w:t xml:space="preserve"> is in </w:t>
      </w:r>
      <w:r w:rsidRPr="002D253A">
        <w:rPr>
          <w:rStyle w:val="StyleUnderline"/>
        </w:rPr>
        <w:t xml:space="preserve">building and operating space infrastructure </w:t>
      </w:r>
      <w:r w:rsidRPr="00071140">
        <w:rPr>
          <w:rStyle w:val="StyleUnderline"/>
          <w:highlight w:val="green"/>
        </w:rPr>
        <w:t>such as habitats, laboratories, and factories</w:t>
      </w:r>
      <w:r w:rsidRPr="002D253A">
        <w:rPr>
          <w:rFonts w:asciiTheme="majorHAnsi" w:hAnsiTheme="majorHAnsi" w:cstheme="majorHAnsi"/>
          <w:color w:val="000000" w:themeColor="text1"/>
          <w:sz w:val="18"/>
          <w:szCs w:val="18"/>
        </w:rPr>
        <w:t>. Axiom Space, a current leader in this field, recently </w:t>
      </w:r>
      <w:hyperlink r:id="rId24" w:history="1">
        <w:r w:rsidRPr="002D253A">
          <w:rPr>
            <w:rStyle w:val="Hyperlink"/>
            <w:rFonts w:asciiTheme="majorHAnsi" w:hAnsiTheme="majorHAnsi" w:cstheme="majorHAnsi"/>
            <w:color w:val="000000" w:themeColor="text1"/>
            <w:sz w:val="18"/>
            <w:szCs w:val="18"/>
          </w:rPr>
          <w:t>announced</w:t>
        </w:r>
      </w:hyperlink>
      <w:r w:rsidRPr="002D253A">
        <w:rPr>
          <w:rFonts w:asciiTheme="majorHAnsi" w:hAnsiTheme="majorHAnsi" w:cstheme="majorHAnsi"/>
          <w:color w:val="000000" w:themeColor="text1"/>
          <w:sz w:val="18"/>
          <w:szCs w:val="18"/>
        </w:rPr>
        <w:t> that it would be flying the “</w:t>
      </w:r>
      <w:r w:rsidRPr="002D253A">
        <w:rPr>
          <w:rStyle w:val="StyleUnderline"/>
        </w:rPr>
        <w:t>first fully private commercial mission to space” in 2022 onboard SpaceX’s Crew Dragon Capsule.</w:t>
      </w:r>
      <w:r w:rsidRPr="002D253A">
        <w:rPr>
          <w:rFonts w:asciiTheme="majorHAnsi" w:hAnsiTheme="majorHAnsi" w:cstheme="majorHAnsi"/>
          <w:color w:val="000000" w:themeColor="text1"/>
          <w:sz w:val="18"/>
          <w:szCs w:val="18"/>
        </w:rPr>
        <w:t xml:space="preserve"> Axiom was also </w:t>
      </w:r>
      <w:hyperlink r:id="rId25" w:history="1">
        <w:r w:rsidRPr="002D253A">
          <w:rPr>
            <w:rStyle w:val="Hyperlink"/>
            <w:rFonts w:asciiTheme="majorHAnsi" w:hAnsiTheme="majorHAnsi" w:cstheme="majorHAnsi"/>
            <w:color w:val="000000" w:themeColor="text1"/>
            <w:sz w:val="18"/>
            <w:szCs w:val="18"/>
          </w:rPr>
          <w:t>awarded</w:t>
        </w:r>
      </w:hyperlink>
      <w:r w:rsidRPr="002D253A">
        <w:rPr>
          <w:rFonts w:asciiTheme="majorHAnsi" w:hAnsiTheme="majorHAnsi" w:cstheme="majorHAnsi"/>
          <w:color w:val="000000" w:themeColor="text1"/>
          <w:sz w:val="18"/>
          <w:szCs w:val="18"/>
        </w:rPr>
        <w:t> a contract for exclusive access to a module of the ISS, facilitating its plans to develop modules for commercial activity on the station (and eventually, beyond it).</w:t>
      </w:r>
    </w:p>
    <w:p w14:paraId="5EFA4CBD"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Style w:val="StyleUnderline"/>
        </w:rPr>
        <w:t xml:space="preserve">This </w:t>
      </w:r>
      <w:r w:rsidRPr="00071140">
        <w:rPr>
          <w:rStyle w:val="StyleUnderline"/>
          <w:highlight w:val="green"/>
        </w:rPr>
        <w:t>infrastructure is likely to spur investment</w:t>
      </w:r>
      <w:r w:rsidRPr="002D253A">
        <w:rPr>
          <w:rStyle w:val="StyleUnderline"/>
        </w:rPr>
        <w:t xml:space="preserve"> in a wide array of complementary services</w:t>
      </w:r>
      <w:r w:rsidRPr="002D253A">
        <w:rPr>
          <w:rFonts w:asciiTheme="majorHAnsi" w:hAnsiTheme="majorHAnsi" w:cstheme="majorHAnsi"/>
          <w:color w:val="000000" w:themeColor="text1"/>
          <w:sz w:val="18"/>
          <w:szCs w:val="18"/>
        </w:rPr>
        <w:t xml:space="preserve"> to supply the demand of the people living and working within it. For example, in February 2020, </w:t>
      </w:r>
      <w:r w:rsidRPr="00071140">
        <w:rPr>
          <w:rStyle w:val="StyleUnderline"/>
          <w:highlight w:val="green"/>
        </w:rPr>
        <w:t>Maxar Technologies</w:t>
      </w:r>
      <w:r w:rsidRPr="002D253A">
        <w:rPr>
          <w:rStyle w:val="StyleUnderline"/>
        </w:rPr>
        <w:t xml:space="preserve"> was awarded a </w:t>
      </w:r>
      <w:hyperlink r:id="rId26" w:history="1">
        <w:r w:rsidRPr="002D253A">
          <w:rPr>
            <w:rStyle w:val="StyleUnderline"/>
          </w:rPr>
          <w:t>$142 million contract</w:t>
        </w:r>
      </w:hyperlink>
      <w:r w:rsidRPr="002D253A">
        <w:rPr>
          <w:rStyle w:val="StyleUnderline"/>
        </w:rPr>
        <w:t xml:space="preserve"> from NASA to </w:t>
      </w:r>
      <w:r w:rsidRPr="00071140">
        <w:rPr>
          <w:rStyle w:val="StyleUnderline"/>
          <w:highlight w:val="green"/>
        </w:rPr>
        <w:t>develop a robotic construction tool</w:t>
      </w:r>
      <w:r w:rsidRPr="002D253A">
        <w:rPr>
          <w:rStyle w:val="StyleUnderline"/>
        </w:rPr>
        <w:t xml:space="preserve"> that would be assembled in space for use on low-Earth orbit spacecraft. </w:t>
      </w:r>
      <w:r w:rsidRPr="002D253A">
        <w:rPr>
          <w:rFonts w:asciiTheme="majorHAnsi" w:hAnsiTheme="majorHAnsi" w:cstheme="majorHAnsi"/>
          <w:color w:val="000000" w:themeColor="text1"/>
          <w:sz w:val="18"/>
          <w:szCs w:val="18"/>
        </w:rPr>
        <w:t>Private sector spacecraft or settlements will no doubt have need for a variety of similar construction and repair tools.</w:t>
      </w:r>
    </w:p>
    <w:p w14:paraId="435EDDDB"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And of course, the private sector isn’t just about industrial products. </w:t>
      </w:r>
      <w:r w:rsidRPr="002D253A">
        <w:rPr>
          <w:rStyle w:val="StyleUnderline"/>
        </w:rPr>
        <w:t>Creature comforts also promise to be an area of rapid growth</w:t>
      </w:r>
      <w:r w:rsidRPr="002D253A">
        <w:rPr>
          <w:rFonts w:asciiTheme="majorHAnsi" w:hAnsiTheme="majorHAnsi" w:cstheme="majorHAnsi"/>
          <w:color w:val="000000" w:themeColor="text1"/>
          <w:sz w:val="18"/>
          <w:szCs w:val="18"/>
        </w:rPr>
        <w:t xml:space="preserve">, as companies </w:t>
      </w:r>
      <w:r w:rsidRPr="002D253A">
        <w:rPr>
          <w:rStyle w:val="StyleUnderline"/>
        </w:rPr>
        <w:t>endeavor to support the human side of life in the harsh environment of space</w:t>
      </w:r>
      <w:r w:rsidRPr="002D253A">
        <w:rPr>
          <w:rFonts w:asciiTheme="majorHAnsi" w:hAnsiTheme="majorHAnsi" w:cstheme="majorHAnsi"/>
          <w:color w:val="000000" w:themeColor="text1"/>
          <w:sz w:val="18"/>
          <w:szCs w:val="18"/>
        </w:rPr>
        <w:t>. In 2015, for example, </w:t>
      </w:r>
      <w:hyperlink r:id="rId27" w:history="1">
        <w:r w:rsidRPr="00071140">
          <w:rPr>
            <w:rStyle w:val="StyleUnderline"/>
            <w:highlight w:val="green"/>
          </w:rPr>
          <w:t>Argotec and Lavazza</w:t>
        </w:r>
      </w:hyperlink>
      <w:r w:rsidRPr="00071140">
        <w:rPr>
          <w:rStyle w:val="StyleUnderline"/>
          <w:highlight w:val="green"/>
        </w:rPr>
        <w:t> collaborated to build an espresso machine</w:t>
      </w:r>
      <w:r w:rsidRPr="002D253A">
        <w:rPr>
          <w:rStyle w:val="StyleUnderline"/>
        </w:rPr>
        <w:t xml:space="preserve"> that could function in the zero-gravity environment </w:t>
      </w:r>
      <w:r w:rsidRPr="002D253A">
        <w:rPr>
          <w:rFonts w:asciiTheme="majorHAnsi" w:hAnsiTheme="majorHAnsi" w:cstheme="majorHAnsi"/>
          <w:color w:val="000000" w:themeColor="text1"/>
          <w:sz w:val="18"/>
          <w:szCs w:val="18"/>
        </w:rPr>
        <w:t>of the ISS, delivering a bit of everyday luxury to the crew.</w:t>
      </w:r>
    </w:p>
    <w:p w14:paraId="2971E351" w14:textId="77777777" w:rsidR="00071140" w:rsidRPr="002D253A" w:rsidRDefault="00071140" w:rsidP="00071140">
      <w:pPr>
        <w:pStyle w:val="NormalWeb"/>
        <w:shd w:val="clear" w:color="auto" w:fill="FFFFFF"/>
        <w:spacing w:line="276" w:lineRule="auto"/>
        <w:rPr>
          <w:rStyle w:val="StyleUnderline"/>
        </w:rPr>
      </w:pPr>
      <w:r w:rsidRPr="002D253A">
        <w:rPr>
          <w:rFonts w:asciiTheme="majorHAnsi" w:hAnsiTheme="majorHAnsi" w:cstheme="majorHAnsi"/>
          <w:color w:val="000000" w:themeColor="text1"/>
          <w:sz w:val="18"/>
          <w:szCs w:val="18"/>
        </w:rPr>
        <w:t xml:space="preserve">To be sure, people have </w:t>
      </w:r>
      <w:r w:rsidRPr="002D253A">
        <w:rPr>
          <w:rStyle w:val="StyleUnderline"/>
        </w:rPr>
        <w:t>dreamt of using the vacuum and weightlessness of space to source or make things that cannot be made on earth for half a century</w:t>
      </w:r>
      <w:r w:rsidRPr="002D253A">
        <w:rPr>
          <w:rFonts w:asciiTheme="majorHAnsi" w:hAnsiTheme="majorHAnsi" w:cstheme="majorHAnsi"/>
          <w:color w:val="000000" w:themeColor="text1"/>
          <w:sz w:val="18"/>
          <w:szCs w:val="18"/>
        </w:rPr>
        <w:t>, and time and again the business case has failed to pan out. Skepticism is natural. T</w:t>
      </w:r>
      <w:r w:rsidRPr="002D253A">
        <w:rPr>
          <w:rStyle w:val="StyleUnderline"/>
        </w:rPr>
        <w:t>hose failures, however, have been in space-for-earth applications. F</w:t>
      </w:r>
      <w:r w:rsidRPr="002D253A">
        <w:rPr>
          <w:rFonts w:asciiTheme="majorHAnsi" w:hAnsiTheme="majorHAnsi" w:cstheme="majorHAnsi"/>
          <w:color w:val="000000" w:themeColor="text1"/>
          <w:sz w:val="18"/>
          <w:szCs w:val="18"/>
        </w:rPr>
        <w:t>or example, two startups of the 2010s, </w:t>
      </w:r>
      <w:hyperlink r:id="rId28" w:history="1">
        <w:r w:rsidRPr="002D253A">
          <w:rPr>
            <w:rStyle w:val="StyleUnderline"/>
          </w:rPr>
          <w:t>Planetary Resources, Inc.</w:t>
        </w:r>
      </w:hyperlink>
      <w:r w:rsidRPr="002D253A">
        <w:rPr>
          <w:rStyle w:val="StyleUnderline"/>
        </w:rPr>
        <w:t> and </w:t>
      </w:r>
      <w:hyperlink r:id="rId29" w:history="1">
        <w:r w:rsidRPr="002D253A">
          <w:rPr>
            <w:rStyle w:val="StyleUnderline"/>
          </w:rPr>
          <w:t>Deep Space Industries</w:t>
        </w:r>
      </w:hyperlink>
      <w:r w:rsidRPr="002D253A">
        <w:rPr>
          <w:rFonts w:asciiTheme="majorHAnsi" w:hAnsiTheme="majorHAnsi" w:cstheme="majorHAnsi"/>
          <w:color w:val="000000" w:themeColor="text1"/>
          <w:sz w:val="18"/>
          <w:szCs w:val="18"/>
        </w:rPr>
        <w:t xml:space="preserve">, recognized the potential of </w:t>
      </w:r>
      <w:r w:rsidRPr="002D253A">
        <w:rPr>
          <w:rStyle w:val="StyleUnderline"/>
        </w:rPr>
        <w:t>space mining early on</w:t>
      </w:r>
      <w:r w:rsidRPr="002D253A">
        <w:rPr>
          <w:rFonts w:asciiTheme="majorHAnsi" w:hAnsiTheme="majorHAnsi" w:cstheme="majorHAnsi"/>
          <w:color w:val="000000" w:themeColor="text1"/>
          <w:sz w:val="18"/>
          <w:szCs w:val="18"/>
        </w:rPr>
        <w:t xml:space="preserve">. For both companies, however, the </w:t>
      </w:r>
      <w:r w:rsidRPr="00071140">
        <w:rPr>
          <w:rStyle w:val="StyleUnderline"/>
          <w:highlight w:val="green"/>
        </w:rPr>
        <w:t>lack of a space-for-space economy</w:t>
      </w:r>
      <w:r w:rsidRPr="002D253A">
        <w:rPr>
          <w:rFonts w:asciiTheme="majorHAnsi" w:hAnsiTheme="majorHAnsi" w:cstheme="majorHAnsi"/>
          <w:color w:val="000000" w:themeColor="text1"/>
          <w:sz w:val="18"/>
          <w:szCs w:val="18"/>
        </w:rPr>
        <w:t xml:space="preserve"> </w:t>
      </w:r>
      <w:r w:rsidRPr="00071140">
        <w:rPr>
          <w:rFonts w:asciiTheme="majorHAnsi" w:hAnsiTheme="majorHAnsi" w:cstheme="majorHAnsi"/>
          <w:color w:val="000000" w:themeColor="text1"/>
          <w:sz w:val="18"/>
          <w:szCs w:val="18"/>
          <w:highlight w:val="green"/>
        </w:rPr>
        <w:t>meant</w:t>
      </w:r>
      <w:r w:rsidRPr="002D253A">
        <w:rPr>
          <w:rFonts w:asciiTheme="majorHAnsi" w:hAnsiTheme="majorHAnsi" w:cstheme="majorHAnsi"/>
          <w:color w:val="000000" w:themeColor="text1"/>
          <w:sz w:val="18"/>
          <w:szCs w:val="18"/>
        </w:rPr>
        <w:t xml:space="preserve"> that their </w:t>
      </w:r>
      <w:r w:rsidRPr="00071140">
        <w:rPr>
          <w:rStyle w:val="StyleUnderline"/>
          <w:highlight w:val="green"/>
        </w:rPr>
        <w:t>near-term survival depended</w:t>
      </w:r>
      <w:r w:rsidRPr="002D253A">
        <w:rPr>
          <w:rStyle w:val="StyleUnderline"/>
        </w:rPr>
        <w:t xml:space="preserve"> </w:t>
      </w:r>
      <w:r w:rsidRPr="00071140">
        <w:rPr>
          <w:rStyle w:val="StyleUnderline"/>
          <w:highlight w:val="green"/>
        </w:rPr>
        <w:t>on</w:t>
      </w:r>
      <w:r w:rsidRPr="00071140">
        <w:rPr>
          <w:rFonts w:asciiTheme="majorHAnsi" w:hAnsiTheme="majorHAnsi" w:cstheme="majorHAnsi"/>
          <w:color w:val="000000" w:themeColor="text1"/>
          <w:sz w:val="18"/>
          <w:szCs w:val="18"/>
          <w:highlight w:val="green"/>
        </w:rPr>
        <w:t xml:space="preserve"> </w:t>
      </w:r>
      <w:r w:rsidRPr="00071140">
        <w:rPr>
          <w:rStyle w:val="StyleUnderline"/>
          <w:highlight w:val="green"/>
        </w:rPr>
        <w:t>selling</w:t>
      </w:r>
      <w:r w:rsidRPr="002D253A">
        <w:rPr>
          <w:rStyle w:val="StyleUnderline"/>
        </w:rPr>
        <w:t xml:space="preserve"> mined </w:t>
      </w:r>
      <w:r w:rsidRPr="00071140">
        <w:rPr>
          <w:rStyle w:val="StyleUnderline"/>
          <w:highlight w:val="green"/>
        </w:rPr>
        <w:t>material</w:t>
      </w:r>
      <w:r w:rsidRPr="002D253A">
        <w:rPr>
          <w:rFonts w:asciiTheme="majorHAnsi" w:hAnsiTheme="majorHAnsi" w:cstheme="majorHAnsi"/>
          <w:color w:val="000000" w:themeColor="text1"/>
          <w:sz w:val="18"/>
          <w:szCs w:val="18"/>
        </w:rPr>
        <w:t xml:space="preserve"> — precious metals or rare elements — to earthbound customers. </w:t>
      </w:r>
      <w:r w:rsidRPr="002D253A">
        <w:rPr>
          <w:rStyle w:val="StyleUnderline"/>
        </w:rPr>
        <w:t xml:space="preserve">When it became clear that </w:t>
      </w:r>
      <w:r w:rsidRPr="00071140">
        <w:rPr>
          <w:rStyle w:val="StyleUnderline"/>
          <w:highlight w:val="green"/>
        </w:rPr>
        <w:t>demand was insufficient</w:t>
      </w:r>
      <w:r w:rsidRPr="002D253A">
        <w:rPr>
          <w:rStyle w:val="StyleUnderline"/>
        </w:rPr>
        <w:t xml:space="preserve"> to justify the high costs, funding dried up, and both companies pivoted to other ventures.</w:t>
      </w:r>
    </w:p>
    <w:p w14:paraId="112A5C37"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071140">
        <w:rPr>
          <w:rStyle w:val="StyleUnderline"/>
          <w:highlight w:val="green"/>
        </w:rPr>
        <w:t>These were failures of space-for-earth</w:t>
      </w:r>
      <w:r w:rsidRPr="002D253A">
        <w:rPr>
          <w:rStyle w:val="StyleUnderline"/>
        </w:rPr>
        <w:t xml:space="preserve"> business models</w:t>
      </w:r>
      <w:r w:rsidRPr="002D253A">
        <w:rPr>
          <w:rFonts w:asciiTheme="majorHAnsi" w:hAnsiTheme="majorHAnsi" w:cstheme="majorHAnsi"/>
          <w:color w:val="000000" w:themeColor="text1"/>
          <w:sz w:val="18"/>
          <w:szCs w:val="18"/>
        </w:rPr>
        <w:t xml:space="preserve">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30" w:history="1">
        <w:r w:rsidRPr="002D253A">
          <w:rPr>
            <w:rStyle w:val="Hyperlink"/>
            <w:rFonts w:asciiTheme="majorHAnsi" w:hAnsiTheme="majorHAnsi" w:cstheme="majorHAnsi"/>
            <w:color w:val="000000" w:themeColor="text1"/>
            <w:sz w:val="18"/>
            <w:szCs w:val="18"/>
          </w:rPr>
          <w:t>ahead of their time</w:t>
        </w:r>
      </w:hyperlink>
      <w:r w:rsidRPr="002D253A">
        <w:rPr>
          <w:rFonts w:asciiTheme="majorHAnsi" w:hAnsiTheme="majorHAnsi" w:cstheme="majorHAnsi"/>
          <w:color w:val="000000" w:themeColor="text1"/>
          <w:sz w:val="18"/>
          <w:szCs w:val="18"/>
        </w:rPr>
        <w:t>.</w:t>
      </w:r>
    </w:p>
    <w:p w14:paraId="21206FE4" w14:textId="77777777" w:rsidR="00071140" w:rsidRPr="002D253A" w:rsidRDefault="00071140" w:rsidP="00071140">
      <w:pPr>
        <w:pStyle w:val="NormalWeb"/>
        <w:shd w:val="clear" w:color="auto" w:fill="FFFFFF"/>
        <w:spacing w:line="276" w:lineRule="auto"/>
        <w:rPr>
          <w:rStyle w:val="StyleUnderline"/>
        </w:rPr>
      </w:pPr>
      <w:r w:rsidRPr="002D253A">
        <w:rPr>
          <w:rStyle w:val="StyleUnderline"/>
        </w:rPr>
        <w:t>Seizing the </w:t>
      </w:r>
      <w:r w:rsidRPr="002D253A">
        <w:rPr>
          <w:rStyle w:val="StyleUnderline"/>
          <w:b/>
          <w:iCs/>
        </w:rPr>
        <w:t>Space-for-Space</w:t>
      </w:r>
      <w:r w:rsidRPr="002D253A">
        <w:rPr>
          <w:rStyle w:val="StyleUnderline"/>
        </w:rPr>
        <w:t> Opportunity</w:t>
      </w:r>
    </w:p>
    <w:p w14:paraId="7471435C"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The opportunity presented by the </w:t>
      </w:r>
      <w:r w:rsidRPr="002D253A">
        <w:rPr>
          <w:rStyle w:val="StyleUnderline"/>
        </w:rPr>
        <w:t>space-for-space economy is huge</w:t>
      </w:r>
      <w:r w:rsidRPr="002D253A">
        <w:rPr>
          <w:rFonts w:asciiTheme="majorHAnsi" w:hAnsiTheme="majorHAnsi" w:cstheme="majorHAnsi"/>
          <w:color w:val="000000" w:themeColor="text1"/>
          <w:sz w:val="18"/>
          <w:szCs w:val="18"/>
        </w:rPr>
        <w:t xml:space="preserve"> — but it could easily be missed. To seize this moment, </w:t>
      </w:r>
      <w:r w:rsidRPr="00071140">
        <w:rPr>
          <w:rStyle w:val="StyleUnderline"/>
          <w:highlight w:val="green"/>
        </w:rPr>
        <w:t>policymakers must</w:t>
      </w:r>
      <w:r w:rsidRPr="002D253A">
        <w:rPr>
          <w:rFonts w:asciiTheme="majorHAnsi" w:hAnsiTheme="majorHAnsi" w:cstheme="majorHAnsi"/>
          <w:color w:val="000000" w:themeColor="text1"/>
          <w:sz w:val="18"/>
          <w:szCs w:val="18"/>
        </w:rPr>
        <w:t xml:space="preserve"> provide regulatory and institutional frameworks that will </w:t>
      </w:r>
      <w:r w:rsidRPr="00071140">
        <w:rPr>
          <w:rStyle w:val="StyleUnderline"/>
          <w:highlight w:val="green"/>
        </w:rPr>
        <w:t>enable</w:t>
      </w:r>
      <w:r w:rsidRPr="002D253A">
        <w:rPr>
          <w:rStyle w:val="StyleUnderline"/>
        </w:rPr>
        <w:t xml:space="preserve"> the </w:t>
      </w:r>
      <w:r w:rsidRPr="00071140">
        <w:rPr>
          <w:rStyle w:val="StyleUnderline"/>
          <w:highlight w:val="green"/>
        </w:rPr>
        <w:t>risk-taking and innovation</w:t>
      </w:r>
      <w:r w:rsidRPr="002D253A">
        <w:rPr>
          <w:rStyle w:val="StyleUnderline"/>
        </w:rPr>
        <w:t xml:space="preserve"> necessary f</w:t>
      </w:r>
      <w:r w:rsidRPr="00071140">
        <w:rPr>
          <w:rStyle w:val="StyleUnderline"/>
          <w:highlight w:val="green"/>
        </w:rPr>
        <w:t>or</w:t>
      </w:r>
      <w:r w:rsidRPr="002D253A">
        <w:rPr>
          <w:rStyle w:val="StyleUnderline"/>
        </w:rPr>
        <w:t xml:space="preserve"> a decentralized, </w:t>
      </w:r>
      <w:r w:rsidRPr="00071140">
        <w:rPr>
          <w:rStyle w:val="StyleUnderline"/>
          <w:highlight w:val="green"/>
        </w:rPr>
        <w:t>private-</w:t>
      </w:r>
      <w:r w:rsidRPr="002D253A">
        <w:rPr>
          <w:rStyle w:val="StyleUnderline"/>
        </w:rPr>
        <w:t>sector-</w:t>
      </w:r>
      <w:r w:rsidRPr="00071140">
        <w:rPr>
          <w:rStyle w:val="StyleUnderline"/>
          <w:highlight w:val="green"/>
        </w:rPr>
        <w:t>driven space economy</w:t>
      </w:r>
      <w:r w:rsidRPr="002D253A">
        <w:rPr>
          <w:rStyle w:val="StyleUnderline"/>
        </w:rPr>
        <w:t xml:space="preserve">. </w:t>
      </w:r>
      <w:r w:rsidRPr="002D253A">
        <w:rPr>
          <w:rFonts w:asciiTheme="majorHAnsi" w:hAnsiTheme="majorHAnsi" w:cstheme="majorHAnsi"/>
          <w:color w:val="000000" w:themeColor="text1"/>
          <w:sz w:val="18"/>
          <w:szCs w:val="18"/>
        </w:rPr>
        <w:t>There are three specific policy areas we believe will be especially important:</w:t>
      </w:r>
    </w:p>
    <w:p w14:paraId="38320FD7" w14:textId="77777777" w:rsidR="00071140" w:rsidRPr="002D253A" w:rsidRDefault="00071140" w:rsidP="00071140">
      <w:pPr>
        <w:pStyle w:val="NormalWeb"/>
        <w:shd w:val="clear" w:color="auto" w:fill="FFFFFF"/>
        <w:spacing w:line="276" w:lineRule="auto"/>
        <w:rPr>
          <w:rStyle w:val="StyleUnderline"/>
        </w:rPr>
      </w:pPr>
      <w:r w:rsidRPr="002D253A">
        <w:rPr>
          <w:rStyle w:val="StyleUnderline"/>
        </w:rPr>
        <w:t xml:space="preserve">1. </w:t>
      </w:r>
      <w:r w:rsidRPr="00071140">
        <w:rPr>
          <w:rStyle w:val="StyleUnderline"/>
          <w:highlight w:val="green"/>
        </w:rPr>
        <w:t>Enabling</w:t>
      </w:r>
      <w:r w:rsidRPr="002D253A">
        <w:rPr>
          <w:rStyle w:val="StyleUnderline"/>
        </w:rPr>
        <w:t xml:space="preserve"> private </w:t>
      </w:r>
      <w:r w:rsidRPr="00071140">
        <w:rPr>
          <w:rStyle w:val="StyleUnderline"/>
          <w:highlight w:val="green"/>
        </w:rPr>
        <w:t>individuals</w:t>
      </w:r>
      <w:r w:rsidRPr="002D253A">
        <w:rPr>
          <w:rStyle w:val="StyleUnderline"/>
        </w:rPr>
        <w:t xml:space="preserve"> </w:t>
      </w:r>
      <w:r w:rsidRPr="00071140">
        <w:rPr>
          <w:rStyle w:val="StyleUnderline"/>
          <w:highlight w:val="green"/>
        </w:rPr>
        <w:t>to take on greater risk</w:t>
      </w:r>
      <w:r w:rsidRPr="002D253A">
        <w:rPr>
          <w:rStyle w:val="StyleUnderline"/>
        </w:rPr>
        <w:t xml:space="preserve"> than would be tolerable for government-employed astronauts.</w:t>
      </w:r>
    </w:p>
    <w:p w14:paraId="739688D7"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First, as part of a </w:t>
      </w:r>
      <w:r w:rsidRPr="002D253A">
        <w:rPr>
          <w:rStyle w:val="StyleUnderline"/>
        </w:rPr>
        <w:t>general shift to that more decentralized</w:t>
      </w:r>
      <w:r w:rsidRPr="002D253A">
        <w:rPr>
          <w:rFonts w:asciiTheme="majorHAnsi" w:hAnsiTheme="majorHAnsi" w:cstheme="majorHAnsi"/>
          <w:color w:val="000000" w:themeColor="text1"/>
          <w:sz w:val="18"/>
          <w:szCs w:val="18"/>
        </w:rPr>
        <w:t xml:space="preserve">, </w:t>
      </w:r>
      <w:r w:rsidRPr="002D253A">
        <w:rPr>
          <w:rStyle w:val="StyleUnderline"/>
        </w:rPr>
        <w:t>market-oriented space sector</w:t>
      </w:r>
      <w:r w:rsidRPr="002D253A">
        <w:rPr>
          <w:rFonts w:asciiTheme="majorHAnsi" w:hAnsiTheme="majorHAnsi" w:cstheme="majorHAnsi"/>
          <w:color w:val="000000" w:themeColor="text1"/>
          <w:sz w:val="18"/>
          <w:szCs w:val="18"/>
        </w:rPr>
        <w:t xml:space="preserve">, policymakers should consider allowing </w:t>
      </w:r>
      <w:r w:rsidRPr="002D253A">
        <w:rPr>
          <w:rStyle w:val="StyleUnderline"/>
        </w:rPr>
        <w:t>private space tourists and settlers to voluntarily take on more risk than states would tolerate for government-employed astronauts</w:t>
      </w:r>
      <w:r w:rsidRPr="002D253A">
        <w:rPr>
          <w:rFonts w:asciiTheme="majorHAnsi" w:hAnsiTheme="majorHAnsi" w:cstheme="majorHAnsi"/>
          <w:color w:val="000000" w:themeColor="text1"/>
          <w:sz w:val="18"/>
          <w:szCs w:val="18"/>
        </w:rPr>
        <w:t>. In the long run, ensuring high safety levels will be essential to convince larger numbers of people to travel or live in space, but in the early years of exploration, too great an aversion to risk will stop progress before it starts.</w:t>
      </w:r>
    </w:p>
    <w:p w14:paraId="710C82DC"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An instructive analogy can be found in how NASA works with its </w:t>
      </w:r>
      <w:hyperlink r:id="rId31" w:history="1">
        <w:r w:rsidRPr="002D253A">
          <w:rPr>
            <w:rStyle w:val="Hyperlink"/>
            <w:rFonts w:asciiTheme="majorHAnsi" w:hAnsiTheme="majorHAnsi" w:cstheme="majorHAnsi"/>
            <w:color w:val="000000" w:themeColor="text1"/>
            <w:sz w:val="18"/>
            <w:szCs w:val="18"/>
          </w:rPr>
          <w:t>contractors</w:t>
        </w:r>
      </w:hyperlink>
      <w:r w:rsidRPr="002D253A">
        <w:rPr>
          <w:rFonts w:asciiTheme="majorHAnsi" w:hAnsiTheme="majorHAnsi" w:cstheme="majorHAnsi"/>
          <w:color w:val="000000" w:themeColor="text1"/>
          <w:sz w:val="18"/>
          <w:szCs w:val="18"/>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2" w:history="1">
        <w:r w:rsidRPr="002D253A">
          <w:rPr>
            <w:rStyle w:val="Hyperlink"/>
            <w:rFonts w:asciiTheme="majorHAnsi" w:hAnsiTheme="majorHAnsi" w:cstheme="majorHAnsi"/>
            <w:color w:val="000000" w:themeColor="text1"/>
            <w:sz w:val="18"/>
            <w:szCs w:val="18"/>
          </w:rPr>
          <w:t>New Space</w:t>
        </w:r>
      </w:hyperlink>
      <w:r w:rsidRPr="002D253A">
        <w:rPr>
          <w:rFonts w:asciiTheme="majorHAnsi" w:hAnsiTheme="majorHAnsi" w:cstheme="majorHAnsi"/>
          <w:color w:val="000000" w:themeColor="text1"/>
          <w:sz w:val="18"/>
          <w:szCs w:val="18"/>
        </w:rPr>
        <w:t>.” A similar shift in how we approach voluntary risk-taking by private-sector astronauts may be necessary in order to launch the space-for-space economy.</w:t>
      </w:r>
    </w:p>
    <w:p w14:paraId="08051B5A" w14:textId="77777777" w:rsidR="00071140" w:rsidRPr="002D253A" w:rsidRDefault="00071140" w:rsidP="00071140">
      <w:pPr>
        <w:pStyle w:val="NormalWeb"/>
        <w:shd w:val="clear" w:color="auto" w:fill="FFFFFF"/>
        <w:spacing w:line="276" w:lineRule="auto"/>
        <w:rPr>
          <w:rStyle w:val="StyleUnderline"/>
        </w:rPr>
      </w:pPr>
      <w:r w:rsidRPr="002D253A">
        <w:rPr>
          <w:rStyle w:val="StyleUnderline"/>
        </w:rPr>
        <w:t>2. Judiciously implementing government regulation and support.</w:t>
      </w:r>
    </w:p>
    <w:p w14:paraId="46F6EEB0"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Second, as with most markets, </w:t>
      </w:r>
      <w:r w:rsidRPr="00071140">
        <w:rPr>
          <w:rStyle w:val="StyleUnderline"/>
          <w:highlight w:val="green"/>
        </w:rPr>
        <w:t>developing a stable</w:t>
      </w:r>
      <w:r w:rsidRPr="002D253A">
        <w:rPr>
          <w:rStyle w:val="StyleUnderline"/>
        </w:rPr>
        <w:t xml:space="preserve"> space economy will depend on judicious government</w:t>
      </w:r>
      <w:r w:rsidRPr="002D253A">
        <w:rPr>
          <w:rFonts w:asciiTheme="majorHAnsi" w:hAnsiTheme="majorHAnsi" w:cstheme="majorHAnsi"/>
          <w:color w:val="000000" w:themeColor="text1"/>
          <w:sz w:val="18"/>
          <w:szCs w:val="18"/>
        </w:rPr>
        <w:t xml:space="preserve"> regulation and support. NASA and the U.S. Commerce and State Departments’ </w:t>
      </w:r>
      <w:hyperlink r:id="rId33" w:history="1">
        <w:r w:rsidRPr="002D253A">
          <w:rPr>
            <w:rStyle w:val="Hyperlink"/>
            <w:rFonts w:asciiTheme="majorHAnsi" w:hAnsiTheme="majorHAnsi" w:cstheme="majorHAnsi"/>
            <w:color w:val="000000" w:themeColor="text1"/>
            <w:sz w:val="18"/>
            <w:szCs w:val="18"/>
          </w:rPr>
          <w:t>recent recommitment</w:t>
        </w:r>
      </w:hyperlink>
      <w:r w:rsidRPr="002D253A">
        <w:rPr>
          <w:rFonts w:asciiTheme="majorHAnsi" w:hAnsiTheme="majorHAnsi" w:cstheme="majorHAnsi"/>
          <w:color w:val="000000" w:themeColor="text1"/>
          <w:sz w:val="18"/>
          <w:szCs w:val="18"/>
        </w:rPr>
        <w:t> to “</w:t>
      </w:r>
      <w:r w:rsidRPr="002D253A">
        <w:rPr>
          <w:rStyle w:val="StyleUnderline"/>
        </w:rPr>
        <w:t xml:space="preserve">create a </w:t>
      </w:r>
      <w:r w:rsidRPr="00071140">
        <w:rPr>
          <w:rStyle w:val="StyleUnderline"/>
          <w:highlight w:val="green"/>
        </w:rPr>
        <w:t>regulatory environment</w:t>
      </w:r>
      <w:r w:rsidRPr="002D253A">
        <w:rPr>
          <w:rStyle w:val="StyleUnderline"/>
        </w:rPr>
        <w:t xml:space="preserve"> in [low-Earth orbit] </w:t>
      </w:r>
      <w:r w:rsidRPr="00071140">
        <w:rPr>
          <w:rStyle w:val="StyleUnderline"/>
          <w:highlight w:val="green"/>
        </w:rPr>
        <w:t>that</w:t>
      </w:r>
      <w:r w:rsidRPr="002D253A">
        <w:rPr>
          <w:rStyle w:val="StyleUnderline"/>
        </w:rPr>
        <w:t xml:space="preserve"> </w:t>
      </w:r>
      <w:r w:rsidRPr="00071140">
        <w:rPr>
          <w:rStyle w:val="StyleUnderline"/>
          <w:highlight w:val="green"/>
        </w:rPr>
        <w:t>enables American commercial activities to thrive</w:t>
      </w:r>
      <w:r w:rsidRPr="002D253A">
        <w:rPr>
          <w:rStyle w:val="StyleUnderline"/>
        </w:rPr>
        <w:t>” is a good sign that the government is on a path of continued collaboration with industry</w:t>
      </w:r>
      <w:r w:rsidRPr="002D253A">
        <w:rPr>
          <w:rFonts w:asciiTheme="majorHAnsi" w:hAnsiTheme="majorHAnsi" w:cstheme="majorHAnsi"/>
          <w:color w:val="000000" w:themeColor="text1"/>
          <w:sz w:val="18"/>
          <w:szCs w:val="18"/>
        </w:rPr>
        <w:t>, but there’s still a long way to go.</w:t>
      </w:r>
    </w:p>
    <w:p w14:paraId="0A2FA91D"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Governments should start by clarifying how property rights over limited resources such as water on Mars, ice on the Moon, or orbital slots (i.e., “parking spots” in space) will be governed. Recent steps — including NASA’s </w:t>
      </w:r>
      <w:hyperlink r:id="rId34" w:history="1">
        <w:r w:rsidRPr="002D253A">
          <w:rPr>
            <w:rStyle w:val="Hyperlink"/>
            <w:rFonts w:asciiTheme="majorHAnsi" w:hAnsiTheme="majorHAnsi" w:cstheme="majorHAnsi"/>
            <w:color w:val="000000" w:themeColor="text1"/>
            <w:sz w:val="18"/>
            <w:szCs w:val="18"/>
          </w:rPr>
          <w:t>offer</w:t>
        </w:r>
      </w:hyperlink>
      <w:r w:rsidRPr="002D253A">
        <w:rPr>
          <w:rFonts w:asciiTheme="majorHAnsi" w:hAnsiTheme="majorHAnsi" w:cstheme="majorHAnsi"/>
          <w:color w:val="000000" w:themeColor="text1"/>
          <w:sz w:val="18"/>
          <w:szCs w:val="18"/>
        </w:rPr>
        <w:t> to purchase lunar soil and rocks, last April’s </w:t>
      </w:r>
      <w:hyperlink r:id="rId35" w:history="1">
        <w:r w:rsidRPr="002D253A">
          <w:rPr>
            <w:rStyle w:val="Hyperlink"/>
            <w:rFonts w:asciiTheme="majorHAnsi" w:hAnsiTheme="majorHAnsi" w:cstheme="majorHAnsi"/>
            <w:color w:val="000000" w:themeColor="text1"/>
            <w:sz w:val="18"/>
            <w:szCs w:val="18"/>
          </w:rPr>
          <w:t>Executive Order</w:t>
        </w:r>
      </w:hyperlink>
      <w:r w:rsidRPr="002D253A">
        <w:rPr>
          <w:rFonts w:asciiTheme="majorHAnsi" w:hAnsiTheme="majorHAnsi" w:cstheme="majorHAnsi"/>
          <w:color w:val="000000" w:themeColor="text1"/>
          <w:sz w:val="18"/>
          <w:szCs w:val="18"/>
        </w:rPr>
        <w:t> on the governance of space resources, and the 2015 </w:t>
      </w:r>
      <w:hyperlink r:id="rId36" w:history="1">
        <w:r w:rsidRPr="002D253A">
          <w:rPr>
            <w:rStyle w:val="Hyperlink"/>
            <w:rFonts w:asciiTheme="majorHAnsi" w:hAnsiTheme="majorHAnsi" w:cstheme="majorHAnsi"/>
            <w:color w:val="000000" w:themeColor="text1"/>
            <w:sz w:val="18"/>
            <w:szCs w:val="18"/>
          </w:rPr>
          <w:t>Commercial Space Launch Competitiveness Act</w:t>
        </w:r>
      </w:hyperlink>
      <w:r w:rsidRPr="002D253A">
        <w:rPr>
          <w:rFonts w:asciiTheme="majorHAnsi" w:hAnsiTheme="majorHAnsi" w:cstheme="majorHAnsi"/>
          <w:color w:val="000000" w:themeColor="text1"/>
          <w:sz w:val="18"/>
          <w:szCs w:val="18"/>
        </w:rPr>
        <w:t> — indicate that the U.S. government is interested in establishing some form of regulatory framework to support the economic development of space.</w:t>
      </w:r>
    </w:p>
    <w:p w14:paraId="61776279"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In 2017, Luxembourg became the first European country to </w:t>
      </w:r>
      <w:hyperlink r:id="rId37" w:history="1">
        <w:r w:rsidRPr="002D253A">
          <w:rPr>
            <w:rStyle w:val="Hyperlink"/>
            <w:rFonts w:asciiTheme="majorHAnsi" w:hAnsiTheme="majorHAnsi" w:cstheme="majorHAnsi"/>
            <w:color w:val="000000" w:themeColor="text1"/>
            <w:sz w:val="18"/>
            <w:szCs w:val="18"/>
          </w:rPr>
          <w:t>establish a legal framework</w:t>
        </w:r>
      </w:hyperlink>
      <w:r w:rsidRPr="002D253A">
        <w:rPr>
          <w:rFonts w:asciiTheme="majorHAnsi" w:hAnsiTheme="majorHAnsi" w:cstheme="majorHAnsi"/>
          <w:color w:val="000000" w:themeColor="text1"/>
          <w:sz w:val="18"/>
          <w:szCs w:val="18"/>
        </w:rPr>
        <w:t> securing private rights over resources mined in space, and similar steps have been taken at the domestic level in </w:t>
      </w:r>
      <w:hyperlink r:id="rId38" w:anchor=":~:text=The%20bill%20calls%20for%20allowing,companies%20to%20enter%20the%20field." w:history="1">
        <w:r w:rsidRPr="002D253A">
          <w:rPr>
            <w:rStyle w:val="Hyperlink"/>
            <w:rFonts w:asciiTheme="majorHAnsi" w:hAnsiTheme="majorHAnsi" w:cstheme="majorHAnsi"/>
            <w:color w:val="000000" w:themeColor="text1"/>
            <w:sz w:val="18"/>
            <w:szCs w:val="18"/>
          </w:rPr>
          <w:t>Japan</w:t>
        </w:r>
      </w:hyperlink>
      <w:r w:rsidRPr="002D253A">
        <w:rPr>
          <w:rFonts w:asciiTheme="majorHAnsi" w:hAnsiTheme="majorHAnsi" w:cstheme="majorHAnsi"/>
          <w:color w:val="000000" w:themeColor="text1"/>
          <w:sz w:val="18"/>
          <w:szCs w:val="18"/>
        </w:rPr>
        <w:t> and the </w:t>
      </w:r>
      <w:hyperlink r:id="rId39" w:history="1">
        <w:r w:rsidRPr="002D253A">
          <w:rPr>
            <w:rStyle w:val="Hyperlink"/>
            <w:rFonts w:asciiTheme="majorHAnsi" w:hAnsiTheme="majorHAnsi" w:cstheme="majorHAnsi"/>
            <w:color w:val="000000" w:themeColor="text1"/>
            <w:sz w:val="18"/>
            <w:szCs w:val="18"/>
          </w:rPr>
          <w:t>United Arab Emirates</w:t>
        </w:r>
      </w:hyperlink>
      <w:r w:rsidRPr="002D253A">
        <w:rPr>
          <w:rFonts w:asciiTheme="majorHAnsi" w:hAnsiTheme="majorHAnsi" w:cstheme="majorHAnsi"/>
          <w:color w:val="000000" w:themeColor="text1"/>
          <w:sz w:val="18"/>
          <w:szCs w:val="18"/>
        </w:rPr>
        <w:t>. Moreover, nine countries (though Russia and China are notably missing) have signed the </w:t>
      </w:r>
      <w:hyperlink r:id="rId40" w:history="1">
        <w:r w:rsidRPr="002D253A">
          <w:rPr>
            <w:rStyle w:val="Hyperlink"/>
            <w:rFonts w:asciiTheme="majorHAnsi" w:hAnsiTheme="majorHAnsi" w:cstheme="majorHAnsi"/>
            <w:color w:val="000000" w:themeColor="text1"/>
            <w:sz w:val="18"/>
            <w:szCs w:val="18"/>
          </w:rPr>
          <w:t>Artemis Accords</w:t>
        </w:r>
      </w:hyperlink>
      <w:r w:rsidRPr="002D253A">
        <w:rPr>
          <w:rFonts w:asciiTheme="majorHAnsi" w:hAnsiTheme="majorHAnsi" w:cstheme="majorHAnsi"/>
          <w:color w:val="000000" w:themeColor="text1"/>
          <w:sz w:val="18"/>
          <w:szCs w:val="18"/>
        </w:rPr>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w:t>
      </w:r>
    </w:p>
    <w:p w14:paraId="3C09AADA"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In addition, </w:t>
      </w:r>
      <w:r w:rsidRPr="002D253A">
        <w:rPr>
          <w:rStyle w:val="StyleUnderline"/>
        </w:rPr>
        <w:t>governments should continue to fill the financial gaps in the still-maturing space-for-space economic ecosystem by funding basic scientific research in support of sending humans to space</w:t>
      </w:r>
      <w:r w:rsidRPr="002D253A">
        <w:rPr>
          <w:rFonts w:asciiTheme="majorHAnsi" w:hAnsiTheme="majorHAnsi" w:cstheme="majorHAnsi"/>
          <w:color w:val="000000" w:themeColor="text1"/>
          <w:sz w:val="18"/>
          <w:szCs w:val="18"/>
        </w:rPr>
        <w:t xml:space="preserve">, and by </w:t>
      </w:r>
      <w:r w:rsidRPr="00071140">
        <w:rPr>
          <w:rStyle w:val="StyleUnderline"/>
          <w:highlight w:val="green"/>
        </w:rPr>
        <w:t>providing contracts to space startups</w:t>
      </w:r>
      <w:r w:rsidRPr="002D253A">
        <w:rPr>
          <w:rFonts w:asciiTheme="majorHAnsi" w:hAnsiTheme="majorHAnsi" w:cstheme="majorHAnsi"/>
          <w:color w:val="000000" w:themeColor="text1"/>
          <w:sz w:val="18"/>
          <w:szCs w:val="18"/>
        </w:rPr>
        <w:t xml:space="preserve">. Similarly, while excessive regulation will stifle the industry, some government incentives, such as </w:t>
      </w:r>
      <w:r w:rsidRPr="002D253A">
        <w:rPr>
          <w:rStyle w:val="StyleUnderline"/>
        </w:rPr>
        <w:t>policies to reduce space debris, can help reduce the costs of operating in space</w:t>
      </w:r>
      <w:r w:rsidRPr="002D253A">
        <w:rPr>
          <w:rFonts w:asciiTheme="majorHAnsi" w:hAnsiTheme="majorHAnsi" w:cstheme="majorHAnsi"/>
          <w:color w:val="000000" w:themeColor="text1"/>
          <w:sz w:val="18"/>
          <w:szCs w:val="18"/>
        </w:rPr>
        <w:t xml:space="preserve"> for everyone in ways that would be difficult to coordinate independently.</w:t>
      </w:r>
    </w:p>
    <w:p w14:paraId="59EC4070" w14:textId="77777777" w:rsidR="00071140" w:rsidRPr="002D253A" w:rsidRDefault="00071140" w:rsidP="00071140">
      <w:pPr>
        <w:pStyle w:val="NormalWeb"/>
        <w:shd w:val="clear" w:color="auto" w:fill="FFFFFF"/>
        <w:spacing w:line="276" w:lineRule="auto"/>
        <w:rPr>
          <w:rStyle w:val="StyleUnderline"/>
        </w:rPr>
      </w:pPr>
      <w:r w:rsidRPr="002D253A">
        <w:rPr>
          <w:rStyle w:val="StyleUnderline"/>
        </w:rPr>
        <w:t>3. Moving beyond geopolitical rivalries.</w:t>
      </w:r>
    </w:p>
    <w:p w14:paraId="57710152"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Fonts w:asciiTheme="majorHAnsi" w:hAnsiTheme="majorHAnsi" w:cstheme="majorHAnsi"/>
          <w:color w:val="000000" w:themeColor="text1"/>
          <w:sz w:val="18"/>
          <w:szCs w:val="18"/>
        </w:rPr>
        <w:t xml:space="preserve">Finally, </w:t>
      </w:r>
      <w:r w:rsidRPr="002D253A">
        <w:rPr>
          <w:rStyle w:val="StyleUnderline"/>
        </w:rPr>
        <w:t xml:space="preserve">the </w:t>
      </w:r>
      <w:r w:rsidRPr="00071140">
        <w:rPr>
          <w:rStyle w:val="StyleUnderline"/>
          <w:highlight w:val="green"/>
        </w:rPr>
        <w:t>development of the space-for-space</w:t>
      </w:r>
      <w:r w:rsidRPr="002D253A">
        <w:rPr>
          <w:rStyle w:val="StyleUnderline"/>
        </w:rPr>
        <w:t xml:space="preserve"> economy must </w:t>
      </w:r>
      <w:r w:rsidRPr="00071140">
        <w:rPr>
          <w:rStyle w:val="StyleUnderline"/>
          <w:highlight w:val="green"/>
        </w:rPr>
        <w:t>not</w:t>
      </w:r>
      <w:r w:rsidRPr="002D253A">
        <w:rPr>
          <w:rStyle w:val="StyleUnderline"/>
        </w:rPr>
        <w:t xml:space="preserve"> be </w:t>
      </w:r>
      <w:r w:rsidRPr="00071140">
        <w:rPr>
          <w:rStyle w:val="StyleUnderline"/>
          <w:highlight w:val="green"/>
        </w:rPr>
        <w:t>undermined by</w:t>
      </w:r>
      <w:r w:rsidRPr="002D253A">
        <w:rPr>
          <w:rStyle w:val="StyleUnderline"/>
        </w:rPr>
        <w:t xml:space="preserve"> </w:t>
      </w:r>
      <w:r w:rsidRPr="00071140">
        <w:rPr>
          <w:rStyle w:val="StyleUnderline"/>
          <w:highlight w:val="green"/>
        </w:rPr>
        <w:t>earthly</w:t>
      </w:r>
      <w:r w:rsidRPr="002D253A">
        <w:rPr>
          <w:rStyle w:val="StyleUnderline"/>
        </w:rPr>
        <w:t xml:space="preserve"> geopolitical </w:t>
      </w:r>
      <w:r w:rsidRPr="00071140">
        <w:rPr>
          <w:rStyle w:val="StyleUnderline"/>
          <w:highlight w:val="green"/>
        </w:rPr>
        <w:t>rivalries</w:t>
      </w:r>
      <w:r w:rsidRPr="002D253A">
        <w:rPr>
          <w:rStyle w:val="StyleUnderline"/>
        </w:rPr>
        <w:t>,</w:t>
      </w:r>
      <w:r w:rsidRPr="002D253A">
        <w:rPr>
          <w:rFonts w:asciiTheme="majorHAnsi" w:hAnsiTheme="majorHAnsi" w:cstheme="majorHAnsi"/>
          <w:color w:val="000000" w:themeColor="text1"/>
          <w:sz w:val="18"/>
          <w:szCs w:val="18"/>
        </w:rPr>
        <w:t xml:space="preserve"> such as that between the United States and China. These conflicts will unavoidably extend into space at least to some extent, and military demand has long been an important source of funding for aerospace companies. But if not kept in check, </w:t>
      </w:r>
      <w:r w:rsidRPr="002D253A">
        <w:rPr>
          <w:rStyle w:val="StyleUnderline"/>
        </w:rPr>
        <w:t>such rivalries will not only distract attention</w:t>
      </w:r>
      <w:r w:rsidRPr="002D253A">
        <w:rPr>
          <w:rFonts w:asciiTheme="majorHAnsi" w:hAnsiTheme="majorHAnsi" w:cstheme="majorHAnsi"/>
          <w:color w:val="000000" w:themeColor="text1"/>
          <w:sz w:val="18"/>
          <w:szCs w:val="18"/>
        </w:rPr>
        <w:t xml:space="preserve"> and resources from </w:t>
      </w:r>
      <w:r w:rsidRPr="002D253A">
        <w:rPr>
          <w:rStyle w:val="StyleUnderline"/>
        </w:rPr>
        <w:t>borderless commercial pursuits but also create barriers and risks that hamper private investment</w:t>
      </w:r>
      <w:r w:rsidRPr="002D253A">
        <w:rPr>
          <w:rFonts w:asciiTheme="majorHAnsi" w:hAnsiTheme="majorHAnsi" w:cstheme="majorHAnsi"/>
          <w:color w:val="000000" w:themeColor="text1"/>
          <w:sz w:val="18"/>
          <w:szCs w:val="18"/>
        </w:rPr>
        <w:t>.</w:t>
      </w:r>
    </w:p>
    <w:p w14:paraId="254C9190" w14:textId="77777777" w:rsidR="00071140" w:rsidRPr="002D253A" w:rsidRDefault="00071140" w:rsidP="00071140">
      <w:pPr>
        <w:pStyle w:val="NormalWeb"/>
        <w:shd w:val="clear" w:color="auto" w:fill="FFFFFF"/>
        <w:spacing w:line="276" w:lineRule="auto"/>
        <w:rPr>
          <w:rFonts w:asciiTheme="majorHAnsi" w:hAnsiTheme="majorHAnsi" w:cstheme="majorHAnsi"/>
          <w:color w:val="000000" w:themeColor="text1"/>
          <w:sz w:val="18"/>
          <w:szCs w:val="18"/>
        </w:rPr>
      </w:pPr>
      <w:r w:rsidRPr="002D253A">
        <w:rPr>
          <w:rStyle w:val="StyleUnderline"/>
        </w:rPr>
        <w:t xml:space="preserve">On earth, </w:t>
      </w:r>
      <w:r w:rsidRPr="00071140">
        <w:rPr>
          <w:rStyle w:val="StyleUnderline"/>
          <w:highlight w:val="green"/>
        </w:rPr>
        <w:t>private economic activity has long tied together people whose states are at odds</w:t>
      </w:r>
      <w:r w:rsidRPr="002D253A">
        <w:rPr>
          <w:rStyle w:val="StyleUnderline"/>
        </w:rPr>
        <w:t xml:space="preserve">. The growing </w:t>
      </w:r>
      <w:r w:rsidRPr="00071140">
        <w:rPr>
          <w:rStyle w:val="StyleUnderline"/>
          <w:highlight w:val="green"/>
        </w:rPr>
        <w:t>space-for-space</w:t>
      </w:r>
      <w:r w:rsidRPr="002D253A">
        <w:rPr>
          <w:rStyle w:val="StyleUnderline"/>
        </w:rPr>
        <w:t xml:space="preserve"> economy </w:t>
      </w:r>
      <w:r w:rsidRPr="00071140">
        <w:rPr>
          <w:rStyle w:val="StyleUnderline"/>
          <w:highlight w:val="green"/>
        </w:rPr>
        <w:t>offers</w:t>
      </w:r>
      <w:r w:rsidRPr="002D253A">
        <w:rPr>
          <w:rStyle w:val="StyleUnderline"/>
        </w:rPr>
        <w:t xml:space="preserve"> exceptional </w:t>
      </w:r>
      <w:r w:rsidRPr="00071140">
        <w:rPr>
          <w:rStyle w:val="StyleUnderline"/>
          <w:highlight w:val="green"/>
        </w:rPr>
        <w:t>potential to be</w:t>
      </w:r>
      <w:r w:rsidRPr="002D253A">
        <w:rPr>
          <w:rStyle w:val="StyleUnderline"/>
        </w:rPr>
        <w:t xml:space="preserve"> such </w:t>
      </w:r>
      <w:r w:rsidRPr="00071140">
        <w:rPr>
          <w:rStyle w:val="StyleUnderline"/>
          <w:highlight w:val="green"/>
        </w:rPr>
        <w:t>a force for unity</w:t>
      </w:r>
      <w:r w:rsidRPr="002D253A">
        <w:rPr>
          <w:rFonts w:asciiTheme="majorHAnsi" w:hAnsiTheme="majorHAnsi" w:cstheme="majorHAnsi"/>
          <w:color w:val="000000" w:themeColor="text1"/>
          <w:sz w:val="18"/>
          <w:szCs w:val="18"/>
        </w:rPr>
        <w:t xml:space="preserve"> — but it’s the job of the world’s governments </w:t>
      </w:r>
      <w:hyperlink r:id="rId41" w:history="1">
        <w:r w:rsidRPr="002D253A">
          <w:rPr>
            <w:rStyle w:val="Hyperlink"/>
            <w:rFonts w:asciiTheme="majorHAnsi" w:hAnsiTheme="majorHAnsi" w:cstheme="majorHAnsi"/>
            <w:color w:val="000000" w:themeColor="text1"/>
            <w:sz w:val="18"/>
            <w:szCs w:val="18"/>
          </w:rPr>
          <w:t>not to get in the way</w:t>
        </w:r>
      </w:hyperlink>
      <w:r w:rsidRPr="002D253A">
        <w:rPr>
          <w:rFonts w:asciiTheme="majorHAnsi" w:hAnsiTheme="majorHAnsi" w:cstheme="majorHAnsi"/>
          <w:color w:val="000000" w:themeColor="text1"/>
          <w:sz w:val="18"/>
          <w:szCs w:val="18"/>
        </w:rPr>
        <w:t>. A collaborative, international approach to establishing — and enforcing — the rule of law in space will be essential to encouraging a healthy space-for-space economy.</w:t>
      </w:r>
    </w:p>
    <w:p w14:paraId="057914F0" w14:textId="77777777" w:rsidR="00071140" w:rsidRPr="002D253A" w:rsidRDefault="00071140" w:rsidP="00071140">
      <w:pPr>
        <w:pStyle w:val="Heading4"/>
        <w:spacing w:line="276" w:lineRule="auto"/>
        <w:rPr>
          <w:rFonts w:asciiTheme="majorHAnsi" w:hAnsiTheme="majorHAnsi" w:cstheme="majorHAnsi"/>
        </w:rPr>
      </w:pPr>
      <w:r w:rsidRPr="002D253A">
        <w:rPr>
          <w:rFonts w:asciiTheme="majorHAnsi" w:hAnsiTheme="majorHAnsi" w:cstheme="majorHAnsi"/>
        </w:rPr>
        <w:t xml:space="preserve">Strong Innovation </w:t>
      </w:r>
      <w:r w:rsidRPr="002D253A">
        <w:rPr>
          <w:rFonts w:asciiTheme="majorHAnsi" w:hAnsiTheme="majorHAnsi" w:cstheme="majorHAnsi"/>
          <w:u w:val="single"/>
        </w:rPr>
        <w:t>solves Extinction</w:t>
      </w:r>
      <w:r w:rsidRPr="002D253A">
        <w:rPr>
          <w:rFonts w:asciiTheme="majorHAnsi" w:hAnsiTheme="majorHAnsi" w:cstheme="majorHAnsi"/>
        </w:rPr>
        <w:t>.</w:t>
      </w:r>
    </w:p>
    <w:p w14:paraId="1124E394" w14:textId="77777777" w:rsidR="00071140" w:rsidRPr="002D253A" w:rsidRDefault="00071140" w:rsidP="00071140">
      <w:pPr>
        <w:spacing w:line="276" w:lineRule="auto"/>
        <w:rPr>
          <w:rFonts w:asciiTheme="majorHAnsi" w:hAnsiTheme="majorHAnsi" w:cstheme="majorHAnsi"/>
        </w:rPr>
      </w:pPr>
      <w:r w:rsidRPr="002D253A">
        <w:rPr>
          <w:rStyle w:val="Style13ptBold"/>
          <w:rFonts w:asciiTheme="majorHAnsi" w:hAnsiTheme="majorHAnsi" w:cstheme="majorHAnsi"/>
        </w:rPr>
        <w:t>Matthews 18</w:t>
      </w:r>
      <w:r w:rsidRPr="002D253A">
        <w:rPr>
          <w:rFonts w:asciiTheme="majorHAnsi" w:hAnsiTheme="majorHAnsi" w:cstheme="majorHAnsi"/>
        </w:rPr>
        <w:t xml:space="preserve"> Dylan Matthews 10-26-2018 “How to help people millions of years from now” </w:t>
      </w:r>
      <w:hyperlink r:id="rId42" w:history="1">
        <w:r w:rsidRPr="002D253A">
          <w:rPr>
            <w:rStyle w:val="Hyperlink"/>
            <w:rFonts w:asciiTheme="majorHAnsi" w:hAnsiTheme="majorHAnsi" w:cstheme="majorHAnsi"/>
          </w:rPr>
          <w:t>https://www.vox.com/future-perfect/2018/10/26/18023366/far-future-effective-altruism-existential-risk-doing-good</w:t>
        </w:r>
      </w:hyperlink>
      <w:r w:rsidRPr="002D253A">
        <w:rPr>
          <w:rFonts w:asciiTheme="majorHAnsi" w:hAnsiTheme="majorHAnsi" w:cstheme="majorHAnsi"/>
        </w:rPr>
        <w:t xml:space="preserve"> (Co-founder of Vox, citing Nick Beckstead @ Rutgers University)//Re-cut by Elmer </w:t>
      </w:r>
    </w:p>
    <w:p w14:paraId="4F3B5492" w14:textId="77777777" w:rsidR="00071140" w:rsidRPr="002D253A" w:rsidRDefault="00071140" w:rsidP="00071140">
      <w:pPr>
        <w:spacing w:line="276" w:lineRule="auto"/>
        <w:rPr>
          <w:rStyle w:val="StyleUnderline"/>
          <w:szCs w:val="22"/>
        </w:rPr>
      </w:pPr>
      <w:r w:rsidRPr="002D253A">
        <w:rPr>
          <w:rFonts w:asciiTheme="majorHAnsi" w:hAnsiTheme="majorHAnsi" w:cstheme="majorHAnsi"/>
          <w:sz w:val="16"/>
          <w:szCs w:val="22"/>
        </w:rPr>
        <w:t xml:space="preserve">If you care about improving human lives, you should overwhelmingly care about those quadrillions of lives rather than the comparatively small number of people alive today. </w:t>
      </w:r>
      <w:r w:rsidRPr="002D253A">
        <w:rPr>
          <w:rStyle w:val="StyleUnderline"/>
          <w:szCs w:val="22"/>
        </w:rPr>
        <w:t>The 7.6 billion people now living</w:t>
      </w:r>
      <w:r w:rsidRPr="002D253A">
        <w:rPr>
          <w:rFonts w:asciiTheme="majorHAnsi" w:hAnsiTheme="majorHAnsi" w:cstheme="majorHAnsi"/>
          <w:sz w:val="16"/>
          <w:szCs w:val="22"/>
        </w:rPr>
        <w:t xml:space="preserve">, after all, </w:t>
      </w:r>
      <w:r w:rsidRPr="002D253A">
        <w:rPr>
          <w:rStyle w:val="StyleUnderline"/>
          <w:szCs w:val="22"/>
        </w:rPr>
        <w:t xml:space="preserve">amount to less than 0.003 percent of the population that will live in the </w:t>
      </w:r>
      <w:r w:rsidRPr="002D253A">
        <w:rPr>
          <w:rStyle w:val="Emphasis"/>
          <w:rFonts w:asciiTheme="majorHAnsi" w:hAnsiTheme="majorHAnsi" w:cstheme="majorHAnsi"/>
          <w:szCs w:val="22"/>
        </w:rPr>
        <w:t>future</w:t>
      </w:r>
      <w:r w:rsidRPr="002D253A">
        <w:rPr>
          <w:rFonts w:asciiTheme="majorHAnsi" w:hAnsiTheme="majorHAnsi" w:cstheme="majorHAnsi"/>
          <w:sz w:val="16"/>
          <w:szCs w:val="22"/>
        </w:rPr>
        <w:t xml:space="preserve">. It’s reasonable to suggest that those </w:t>
      </w:r>
      <w:r w:rsidRPr="002D253A">
        <w:rPr>
          <w:rStyle w:val="Emphasis"/>
          <w:rFonts w:asciiTheme="majorHAnsi" w:hAnsiTheme="majorHAnsi" w:cstheme="majorHAnsi"/>
          <w:szCs w:val="22"/>
        </w:rPr>
        <w:t>quadrillions</w:t>
      </w:r>
      <w:r w:rsidRPr="002D253A">
        <w:rPr>
          <w:rFonts w:asciiTheme="majorHAnsi" w:hAnsiTheme="majorHAnsi" w:cstheme="majorHAnsi"/>
          <w:sz w:val="16"/>
          <w:szCs w:val="22"/>
        </w:rPr>
        <w:t xml:space="preserve"> </w:t>
      </w:r>
      <w:r w:rsidRPr="002D253A">
        <w:rPr>
          <w:rStyle w:val="StyleUnderline"/>
          <w:szCs w:val="22"/>
        </w:rPr>
        <w:t xml:space="preserve">of </w:t>
      </w:r>
      <w:r w:rsidRPr="00071140">
        <w:rPr>
          <w:rStyle w:val="StyleUnderline"/>
          <w:szCs w:val="22"/>
          <w:highlight w:val="green"/>
        </w:rPr>
        <w:t>future people have</w:t>
      </w:r>
      <w:r w:rsidRPr="002D253A">
        <w:rPr>
          <w:rFonts w:asciiTheme="majorHAnsi" w:hAnsiTheme="majorHAnsi" w:cstheme="majorHAnsi"/>
          <w:sz w:val="16"/>
          <w:szCs w:val="22"/>
        </w:rPr>
        <w:t xml:space="preserve">, accordingly, </w:t>
      </w:r>
      <w:r w:rsidRPr="00071140">
        <w:rPr>
          <w:rStyle w:val="Emphasis"/>
          <w:rFonts w:asciiTheme="majorHAnsi" w:hAnsiTheme="majorHAnsi" w:cstheme="majorHAnsi"/>
          <w:szCs w:val="22"/>
          <w:highlight w:val="green"/>
          <w:bdr w:val="single" w:sz="4" w:space="0" w:color="auto"/>
        </w:rPr>
        <w:t>hundreds of thousands of times</w:t>
      </w:r>
      <w:r w:rsidRPr="00071140">
        <w:rPr>
          <w:rFonts w:asciiTheme="majorHAnsi" w:hAnsiTheme="majorHAnsi" w:cstheme="majorHAnsi"/>
          <w:sz w:val="16"/>
          <w:szCs w:val="22"/>
          <w:highlight w:val="green"/>
        </w:rPr>
        <w:t xml:space="preserve"> </w:t>
      </w:r>
      <w:r w:rsidRPr="00071140">
        <w:rPr>
          <w:rStyle w:val="StyleUnderline"/>
          <w:szCs w:val="22"/>
          <w:highlight w:val="green"/>
        </w:rPr>
        <w:t>more moral weight</w:t>
      </w:r>
      <w:r w:rsidRPr="002D253A">
        <w:rPr>
          <w:rStyle w:val="StyleUnderline"/>
          <w:szCs w:val="22"/>
        </w:rPr>
        <w:t xml:space="preserve"> than those of us living here </w:t>
      </w:r>
      <w:r w:rsidRPr="002D253A">
        <w:rPr>
          <w:rStyle w:val="Emphasis"/>
          <w:rFonts w:asciiTheme="majorHAnsi" w:hAnsiTheme="majorHAnsi" w:cstheme="majorHAnsi"/>
          <w:szCs w:val="22"/>
        </w:rPr>
        <w:t>today</w:t>
      </w:r>
      <w:r w:rsidRPr="002D253A">
        <w:rPr>
          <w:rStyle w:val="StyleUnderline"/>
          <w:szCs w:val="22"/>
        </w:rPr>
        <w:t xml:space="preserve"> do</w:t>
      </w:r>
      <w:r w:rsidRPr="002D253A">
        <w:rPr>
          <w:rFonts w:asciiTheme="majorHAnsi" w:hAnsiTheme="majorHAnsi" w:cstheme="majorHAnsi"/>
          <w:sz w:val="16"/>
          <w:szCs w:val="22"/>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2D253A">
        <w:rPr>
          <w:rStyle w:val="StyleUnderline"/>
          <w:szCs w:val="22"/>
        </w:rPr>
        <w:t xml:space="preserve">The most </w:t>
      </w:r>
      <w:r w:rsidRPr="002D253A">
        <w:rPr>
          <w:rStyle w:val="Emphasis"/>
          <w:rFonts w:asciiTheme="majorHAnsi" w:hAnsiTheme="majorHAnsi" w:cstheme="majorHAnsi"/>
          <w:szCs w:val="22"/>
        </w:rPr>
        <w:t>literal</w:t>
      </w:r>
      <w:r w:rsidRPr="002D253A">
        <w:rPr>
          <w:rFonts w:asciiTheme="majorHAnsi" w:hAnsiTheme="majorHAnsi" w:cstheme="majorHAnsi"/>
          <w:sz w:val="16"/>
          <w:szCs w:val="22"/>
        </w:rPr>
        <w:t xml:space="preserve"> </w:t>
      </w:r>
      <w:r w:rsidRPr="002D253A">
        <w:rPr>
          <w:rStyle w:val="StyleUnderline"/>
          <w:szCs w:val="22"/>
        </w:rPr>
        <w:t xml:space="preserve">thing it could mean is </w:t>
      </w:r>
      <w:r w:rsidRPr="00071140">
        <w:rPr>
          <w:rStyle w:val="StyleUnderline"/>
          <w:szCs w:val="22"/>
          <w:highlight w:val="green"/>
        </w:rPr>
        <w:t>preventing</w:t>
      </w:r>
      <w:r w:rsidRPr="002D253A">
        <w:rPr>
          <w:rStyle w:val="StyleUnderline"/>
          <w:szCs w:val="22"/>
        </w:rPr>
        <w:t xml:space="preserve"> human </w:t>
      </w:r>
      <w:r w:rsidRPr="00071140">
        <w:rPr>
          <w:rStyle w:val="Emphasis"/>
          <w:rFonts w:asciiTheme="majorHAnsi" w:hAnsiTheme="majorHAnsi" w:cstheme="majorHAnsi"/>
          <w:szCs w:val="22"/>
          <w:highlight w:val="green"/>
        </w:rPr>
        <w:t>extinction</w:t>
      </w:r>
      <w:r w:rsidRPr="002D253A">
        <w:rPr>
          <w:rFonts w:asciiTheme="majorHAnsi" w:hAnsiTheme="majorHAnsi" w:cstheme="majorHAnsi"/>
          <w:sz w:val="16"/>
          <w:szCs w:val="22"/>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2D253A">
        <w:rPr>
          <w:rStyle w:val="StyleUnderline"/>
          <w:szCs w:val="22"/>
        </w:rPr>
        <w:t>But</w:t>
      </w:r>
      <w:r w:rsidRPr="002D253A">
        <w:rPr>
          <w:rFonts w:asciiTheme="majorHAnsi" w:hAnsiTheme="majorHAnsi" w:cstheme="majorHAnsi"/>
          <w:sz w:val="16"/>
          <w:szCs w:val="22"/>
        </w:rPr>
        <w:t xml:space="preserve"> in a set of slides he made in 2013, Beckstead makes a compelling case that </w:t>
      </w:r>
      <w:r w:rsidRPr="002D253A">
        <w:rPr>
          <w:rStyle w:val="StyleUnderline"/>
          <w:szCs w:val="22"/>
        </w:rPr>
        <w:t xml:space="preserve">while that’s certainly </w:t>
      </w:r>
      <w:r w:rsidRPr="002D253A">
        <w:rPr>
          <w:rStyle w:val="Emphasis"/>
          <w:rFonts w:asciiTheme="majorHAnsi" w:hAnsiTheme="majorHAnsi" w:cstheme="majorHAnsi"/>
          <w:szCs w:val="22"/>
        </w:rPr>
        <w:t>part</w:t>
      </w:r>
      <w:r w:rsidRPr="002D253A">
        <w:rPr>
          <w:rFonts w:asciiTheme="majorHAnsi" w:hAnsiTheme="majorHAnsi" w:cstheme="majorHAnsi"/>
          <w:sz w:val="16"/>
          <w:szCs w:val="22"/>
        </w:rPr>
        <w:t xml:space="preserve"> </w:t>
      </w:r>
      <w:r w:rsidRPr="002D253A">
        <w:rPr>
          <w:rStyle w:val="StyleUnderline"/>
          <w:szCs w:val="22"/>
        </w:rPr>
        <w:t xml:space="preserve">of what caring about the far future entails, approaches that address </w:t>
      </w:r>
      <w:r w:rsidRPr="002D253A">
        <w:rPr>
          <w:rStyle w:val="Emphasis"/>
          <w:rFonts w:asciiTheme="majorHAnsi" w:hAnsiTheme="majorHAnsi" w:cstheme="majorHAnsi"/>
          <w:szCs w:val="22"/>
        </w:rPr>
        <w:t>specific threats</w:t>
      </w:r>
      <w:r w:rsidRPr="002D253A">
        <w:rPr>
          <w:rFonts w:asciiTheme="majorHAnsi" w:hAnsiTheme="majorHAnsi" w:cstheme="majorHAnsi"/>
          <w:sz w:val="16"/>
          <w:szCs w:val="22"/>
        </w:rPr>
        <w:t xml:space="preserve"> </w:t>
      </w:r>
      <w:r w:rsidRPr="002D253A">
        <w:rPr>
          <w:rStyle w:val="StyleUnderline"/>
          <w:szCs w:val="22"/>
        </w:rPr>
        <w:t>to humanity</w:t>
      </w:r>
      <w:r w:rsidRPr="002D253A">
        <w:rPr>
          <w:rFonts w:asciiTheme="majorHAnsi" w:hAnsiTheme="majorHAnsi" w:cstheme="majorHAnsi"/>
          <w:sz w:val="16"/>
          <w:szCs w:val="22"/>
        </w:rPr>
        <w:t xml:space="preserve"> (which he calls “</w:t>
      </w:r>
      <w:r w:rsidRPr="002D253A">
        <w:rPr>
          <w:rStyle w:val="Emphasis"/>
          <w:rFonts w:asciiTheme="majorHAnsi" w:hAnsiTheme="majorHAnsi" w:cstheme="majorHAnsi"/>
          <w:szCs w:val="22"/>
        </w:rPr>
        <w:t>targeted</w:t>
      </w:r>
      <w:r w:rsidRPr="002D253A">
        <w:rPr>
          <w:rFonts w:asciiTheme="majorHAnsi" w:hAnsiTheme="majorHAnsi" w:cstheme="majorHAnsi"/>
          <w:sz w:val="16"/>
          <w:szCs w:val="22"/>
        </w:rPr>
        <w:t xml:space="preserve">” </w:t>
      </w:r>
      <w:r w:rsidRPr="002D253A">
        <w:rPr>
          <w:rStyle w:val="StyleUnderline"/>
          <w:szCs w:val="22"/>
        </w:rPr>
        <w:t>approaches</w:t>
      </w:r>
      <w:r w:rsidRPr="002D253A">
        <w:rPr>
          <w:rFonts w:asciiTheme="majorHAnsi" w:hAnsiTheme="majorHAnsi" w:cstheme="majorHAnsi"/>
          <w:sz w:val="16"/>
          <w:szCs w:val="22"/>
        </w:rPr>
        <w:t xml:space="preserve"> to the far future) </w:t>
      </w:r>
      <w:r w:rsidRPr="00071140">
        <w:rPr>
          <w:rStyle w:val="StyleUnderline"/>
          <w:szCs w:val="22"/>
          <w:highlight w:val="green"/>
        </w:rPr>
        <w:t xml:space="preserve">have to </w:t>
      </w:r>
      <w:r w:rsidRPr="00071140">
        <w:rPr>
          <w:rStyle w:val="Emphasis"/>
          <w:rFonts w:asciiTheme="majorHAnsi" w:hAnsiTheme="majorHAnsi" w:cstheme="majorHAnsi"/>
          <w:szCs w:val="22"/>
          <w:highlight w:val="green"/>
        </w:rPr>
        <w:t>complement</w:t>
      </w:r>
      <w:r w:rsidRPr="00071140">
        <w:rPr>
          <w:rFonts w:asciiTheme="majorHAnsi" w:hAnsiTheme="majorHAnsi" w:cstheme="majorHAnsi"/>
          <w:sz w:val="16"/>
          <w:szCs w:val="22"/>
          <w:highlight w:val="green"/>
        </w:rPr>
        <w:t xml:space="preserve"> “</w:t>
      </w:r>
      <w:r w:rsidRPr="00071140">
        <w:rPr>
          <w:rStyle w:val="Emphasis"/>
          <w:rFonts w:asciiTheme="majorHAnsi" w:hAnsiTheme="majorHAnsi" w:cstheme="majorHAnsi"/>
          <w:szCs w:val="22"/>
          <w:highlight w:val="green"/>
        </w:rPr>
        <w:t>broad</w:t>
      </w:r>
      <w:r w:rsidRPr="00071140">
        <w:rPr>
          <w:rFonts w:asciiTheme="majorHAnsi" w:hAnsiTheme="majorHAnsi" w:cstheme="majorHAnsi"/>
          <w:sz w:val="16"/>
          <w:szCs w:val="22"/>
          <w:highlight w:val="green"/>
        </w:rPr>
        <w:t xml:space="preserve">” </w:t>
      </w:r>
      <w:r w:rsidRPr="00071140">
        <w:rPr>
          <w:rStyle w:val="StyleUnderline"/>
          <w:szCs w:val="22"/>
          <w:highlight w:val="green"/>
        </w:rPr>
        <w:t xml:space="preserve">approaches, </w:t>
      </w:r>
      <w:r w:rsidRPr="002D253A">
        <w:rPr>
          <w:rStyle w:val="StyleUnderline"/>
          <w:szCs w:val="22"/>
        </w:rPr>
        <w:t xml:space="preserve">where </w:t>
      </w:r>
      <w:r w:rsidRPr="00071140">
        <w:rPr>
          <w:rStyle w:val="StyleUnderline"/>
          <w:szCs w:val="22"/>
          <w:highlight w:val="green"/>
        </w:rPr>
        <w:t xml:space="preserve">instead of trying to </w:t>
      </w:r>
      <w:r w:rsidRPr="00071140">
        <w:rPr>
          <w:rStyle w:val="Emphasis"/>
          <w:rFonts w:asciiTheme="majorHAnsi" w:hAnsiTheme="majorHAnsi" w:cstheme="majorHAnsi"/>
          <w:szCs w:val="22"/>
          <w:highlight w:val="green"/>
        </w:rPr>
        <w:t>predict</w:t>
      </w:r>
      <w:r w:rsidRPr="00071140">
        <w:rPr>
          <w:rStyle w:val="StyleUnderline"/>
          <w:szCs w:val="22"/>
          <w:highlight w:val="green"/>
        </w:rPr>
        <w:t xml:space="preserve"> </w:t>
      </w:r>
      <w:r w:rsidRPr="002D253A">
        <w:rPr>
          <w:rStyle w:val="StyleUnderline"/>
          <w:szCs w:val="22"/>
        </w:rPr>
        <w:t xml:space="preserve">what’s going to kill us all, you just </w:t>
      </w:r>
      <w:r w:rsidRPr="002D253A">
        <w:rPr>
          <w:rStyle w:val="Emphasis"/>
          <w:rFonts w:asciiTheme="majorHAnsi" w:hAnsiTheme="majorHAnsi" w:cstheme="majorHAnsi"/>
          <w:szCs w:val="22"/>
        </w:rPr>
        <w:t xml:space="preserve">generally </w:t>
      </w:r>
      <w:r w:rsidRPr="00071140">
        <w:rPr>
          <w:rStyle w:val="Emphasis"/>
          <w:rFonts w:asciiTheme="majorHAnsi" w:hAnsiTheme="majorHAnsi" w:cstheme="majorHAnsi"/>
          <w:szCs w:val="22"/>
          <w:highlight w:val="green"/>
        </w:rPr>
        <w:t xml:space="preserve">try </w:t>
      </w:r>
      <w:r w:rsidRPr="002D253A">
        <w:rPr>
          <w:rStyle w:val="Emphasis"/>
          <w:rFonts w:asciiTheme="majorHAnsi" w:hAnsiTheme="majorHAnsi" w:cstheme="majorHAnsi"/>
          <w:szCs w:val="22"/>
        </w:rPr>
        <w:t>to keep civilization running as best it can</w:t>
      </w:r>
      <w:r w:rsidRPr="002D253A">
        <w:rPr>
          <w:rStyle w:val="StyleUnderline"/>
          <w:szCs w:val="22"/>
        </w:rPr>
        <w:t xml:space="preserve">, so that it is, as </w:t>
      </w:r>
      <w:r w:rsidRPr="00071140">
        <w:rPr>
          <w:rStyle w:val="StyleUnderline"/>
          <w:szCs w:val="22"/>
          <w:highlight w:val="green"/>
        </w:rPr>
        <w:t xml:space="preserve">a whole, well-equipped to deal with </w:t>
      </w:r>
      <w:r w:rsidRPr="00071140">
        <w:rPr>
          <w:rStyle w:val="Emphasis"/>
          <w:rFonts w:asciiTheme="majorHAnsi" w:hAnsiTheme="majorHAnsi" w:cstheme="majorHAnsi"/>
          <w:szCs w:val="22"/>
          <w:highlight w:val="green"/>
        </w:rPr>
        <w:t>potential</w:t>
      </w:r>
      <w:r w:rsidRPr="00071140">
        <w:rPr>
          <w:rStyle w:val="StyleUnderline"/>
          <w:szCs w:val="22"/>
          <w:highlight w:val="green"/>
        </w:rPr>
        <w:t xml:space="preserve"> extinction events in the </w:t>
      </w:r>
      <w:r w:rsidRPr="00071140">
        <w:rPr>
          <w:rStyle w:val="Emphasis"/>
          <w:rFonts w:asciiTheme="majorHAnsi" w:hAnsiTheme="majorHAnsi" w:cstheme="majorHAnsi"/>
          <w:szCs w:val="22"/>
          <w:highlight w:val="green"/>
        </w:rPr>
        <w:t>future</w:t>
      </w:r>
      <w:r w:rsidRPr="002D253A">
        <w:rPr>
          <w:rFonts w:asciiTheme="majorHAnsi" w:hAnsiTheme="majorHAnsi" w:cstheme="majorHAnsi"/>
          <w:sz w:val="16"/>
          <w:szCs w:val="22"/>
        </w:rPr>
        <w:t xml:space="preserve">, not just in 2030 or 2040 but in 3500 or 95000 or even 37 million. </w:t>
      </w:r>
      <w:r w:rsidRPr="002D253A">
        <w:rPr>
          <w:rStyle w:val="StyleUnderline"/>
          <w:szCs w:val="22"/>
        </w:rPr>
        <w:t xml:space="preserve">In other words, caring about the far future </w:t>
      </w:r>
      <w:r w:rsidRPr="002D253A">
        <w:rPr>
          <w:rStyle w:val="Emphasis"/>
          <w:rFonts w:asciiTheme="majorHAnsi" w:hAnsiTheme="majorHAnsi" w:cstheme="majorHAnsi"/>
          <w:szCs w:val="22"/>
        </w:rPr>
        <w:t>doesn’t mean just paying attention to low-probability risks of total annihilation</w:t>
      </w:r>
      <w:r w:rsidRPr="002D253A">
        <w:rPr>
          <w:rStyle w:val="StyleUnderline"/>
          <w:szCs w:val="22"/>
        </w:rPr>
        <w:t xml:space="preserve">; it also means </w:t>
      </w:r>
      <w:r w:rsidRPr="00071140">
        <w:rPr>
          <w:rStyle w:val="Emphasis"/>
          <w:rFonts w:asciiTheme="majorHAnsi" w:hAnsiTheme="majorHAnsi" w:cstheme="majorHAnsi"/>
          <w:szCs w:val="22"/>
          <w:highlight w:val="green"/>
        </w:rPr>
        <w:t>acting on pressing needs now</w:t>
      </w:r>
      <w:r w:rsidRPr="002D253A">
        <w:rPr>
          <w:rFonts w:asciiTheme="majorHAnsi" w:hAnsiTheme="majorHAnsi" w:cstheme="majorHAnsi"/>
          <w:szCs w:val="22"/>
          <w:u w:val="single"/>
        </w:rPr>
        <w:t xml:space="preserve">. For example: </w:t>
      </w:r>
      <w:r w:rsidRPr="002D253A">
        <w:rPr>
          <w:rStyle w:val="StyleUnderline"/>
          <w:szCs w:val="22"/>
        </w:rPr>
        <w:t xml:space="preserve">We’re </w:t>
      </w:r>
      <w:r w:rsidRPr="00071140">
        <w:rPr>
          <w:rStyle w:val="StyleUnderline"/>
          <w:szCs w:val="22"/>
          <w:highlight w:val="green"/>
        </w:rPr>
        <w:t>going to</w:t>
      </w:r>
      <w:r w:rsidRPr="002D253A">
        <w:rPr>
          <w:rStyle w:val="StyleUnderline"/>
          <w:szCs w:val="22"/>
        </w:rPr>
        <w:t xml:space="preserve"> be </w:t>
      </w:r>
      <w:r w:rsidRPr="00071140">
        <w:rPr>
          <w:rStyle w:val="Emphasis"/>
          <w:rFonts w:asciiTheme="majorHAnsi" w:hAnsiTheme="majorHAnsi" w:cstheme="majorHAnsi"/>
          <w:szCs w:val="22"/>
          <w:highlight w:val="green"/>
        </w:rPr>
        <w:t>better</w:t>
      </w:r>
      <w:r w:rsidRPr="002D253A">
        <w:rPr>
          <w:rStyle w:val="Emphasis"/>
          <w:rFonts w:asciiTheme="majorHAnsi" w:hAnsiTheme="majorHAnsi" w:cstheme="majorHAnsi"/>
          <w:szCs w:val="22"/>
        </w:rPr>
        <w:t xml:space="preserve"> prepared</w:t>
      </w:r>
      <w:r w:rsidRPr="002D253A">
        <w:rPr>
          <w:rStyle w:val="StyleUnderline"/>
          <w:szCs w:val="22"/>
        </w:rPr>
        <w:t xml:space="preserve"> to </w:t>
      </w:r>
      <w:r w:rsidRPr="00071140">
        <w:rPr>
          <w:rStyle w:val="StyleUnderline"/>
          <w:szCs w:val="22"/>
          <w:highlight w:val="green"/>
          <w:bdr w:val="single" w:sz="4" w:space="0" w:color="auto"/>
        </w:rPr>
        <w:t xml:space="preserve">prevent extinction from </w:t>
      </w:r>
      <w:r w:rsidRPr="00071140">
        <w:rPr>
          <w:rStyle w:val="Emphasis"/>
          <w:rFonts w:asciiTheme="majorHAnsi" w:hAnsiTheme="majorHAnsi" w:cstheme="majorHAnsi"/>
          <w:szCs w:val="22"/>
          <w:highlight w:val="green"/>
          <w:bdr w:val="single" w:sz="4" w:space="0" w:color="auto"/>
        </w:rPr>
        <w:t>AI</w:t>
      </w:r>
      <w:r w:rsidRPr="002D253A">
        <w:rPr>
          <w:rStyle w:val="StyleUnderline"/>
          <w:szCs w:val="22"/>
          <w:bdr w:val="single" w:sz="4" w:space="0" w:color="auto"/>
        </w:rPr>
        <w:t xml:space="preserve"> or </w:t>
      </w:r>
      <w:r w:rsidRPr="00071140">
        <w:rPr>
          <w:rStyle w:val="StyleUnderline"/>
          <w:szCs w:val="22"/>
          <w:highlight w:val="green"/>
          <w:bdr w:val="single" w:sz="4" w:space="0" w:color="auto"/>
        </w:rPr>
        <w:t xml:space="preserve">a </w:t>
      </w:r>
      <w:r w:rsidRPr="00071140">
        <w:rPr>
          <w:rStyle w:val="Emphasis"/>
          <w:rFonts w:asciiTheme="majorHAnsi" w:hAnsiTheme="majorHAnsi" w:cstheme="majorHAnsi"/>
          <w:szCs w:val="22"/>
          <w:highlight w:val="green"/>
          <w:bdr w:val="single" w:sz="4" w:space="0" w:color="auto"/>
        </w:rPr>
        <w:t>supervirus</w:t>
      </w:r>
      <w:r w:rsidRPr="00071140">
        <w:rPr>
          <w:rStyle w:val="StyleUnderline"/>
          <w:szCs w:val="22"/>
          <w:highlight w:val="green"/>
          <w:bdr w:val="single" w:sz="4" w:space="0" w:color="auto"/>
        </w:rPr>
        <w:t xml:space="preserve"> or</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global </w:t>
      </w:r>
      <w:r w:rsidRPr="00071140">
        <w:rPr>
          <w:rStyle w:val="Emphasis"/>
          <w:rFonts w:asciiTheme="majorHAnsi" w:hAnsiTheme="majorHAnsi" w:cstheme="majorHAnsi"/>
          <w:szCs w:val="22"/>
          <w:highlight w:val="green"/>
          <w:bdr w:val="single" w:sz="4" w:space="0" w:color="auto"/>
        </w:rPr>
        <w:t>warming</w:t>
      </w:r>
      <w:r w:rsidRPr="00071140">
        <w:rPr>
          <w:rStyle w:val="StyleUnderline"/>
          <w:szCs w:val="22"/>
          <w:highlight w:val="green"/>
          <w:bdr w:val="single" w:sz="4" w:space="0" w:color="auto"/>
        </w:rPr>
        <w:t xml:space="preserve"> if society</w:t>
      </w:r>
      <w:r w:rsidRPr="002D253A">
        <w:rPr>
          <w:rStyle w:val="StyleUnderline"/>
          <w:szCs w:val="22"/>
          <w:bdr w:val="single" w:sz="4" w:space="0" w:color="auto"/>
        </w:rPr>
        <w:t xml:space="preserve"> as a whole </w:t>
      </w:r>
      <w:r w:rsidRPr="00071140">
        <w:rPr>
          <w:rStyle w:val="StyleUnderline"/>
          <w:szCs w:val="22"/>
          <w:highlight w:val="green"/>
          <w:bdr w:val="single" w:sz="4" w:space="0" w:color="auto"/>
        </w:rPr>
        <w:t>makes</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a lot of </w:t>
      </w:r>
      <w:r w:rsidRPr="00071140">
        <w:rPr>
          <w:rStyle w:val="Emphasis"/>
          <w:rFonts w:asciiTheme="majorHAnsi" w:hAnsiTheme="majorHAnsi" w:cstheme="majorHAnsi"/>
          <w:szCs w:val="22"/>
          <w:highlight w:val="green"/>
          <w:bdr w:val="single" w:sz="4" w:space="0" w:color="auto"/>
        </w:rPr>
        <w:t>scientific progress</w:t>
      </w:r>
      <w:r w:rsidRPr="002D253A">
        <w:rPr>
          <w:rFonts w:asciiTheme="majorHAnsi" w:hAnsiTheme="majorHAnsi" w:cstheme="majorHAnsi"/>
          <w:szCs w:val="22"/>
          <w:u w:val="single"/>
          <w:bdr w:val="single" w:sz="4" w:space="0" w:color="auto"/>
        </w:rPr>
        <w:t xml:space="preserve">. </w:t>
      </w:r>
      <w:r w:rsidRPr="002D253A">
        <w:rPr>
          <w:rFonts w:asciiTheme="majorHAnsi" w:hAnsiTheme="majorHAnsi" w:cstheme="majorHAnsi"/>
          <w:szCs w:val="22"/>
          <w:u w:val="single"/>
        </w:rPr>
        <w:t xml:space="preserve">And a </w:t>
      </w:r>
      <w:r w:rsidRPr="00071140">
        <w:rPr>
          <w:rFonts w:asciiTheme="majorHAnsi" w:hAnsiTheme="majorHAnsi" w:cstheme="majorHAnsi"/>
          <w:szCs w:val="22"/>
          <w:highlight w:val="green"/>
          <w:u w:val="single"/>
        </w:rPr>
        <w:t xml:space="preserve">significant bottleneck </w:t>
      </w:r>
      <w:r w:rsidRPr="002D253A">
        <w:rPr>
          <w:rFonts w:asciiTheme="majorHAnsi" w:hAnsiTheme="majorHAnsi" w:cstheme="majorHAnsi"/>
          <w:szCs w:val="22"/>
          <w:u w:val="single"/>
        </w:rPr>
        <w:t xml:space="preserve">there </w:t>
      </w:r>
      <w:r w:rsidRPr="00071140">
        <w:rPr>
          <w:rFonts w:asciiTheme="majorHAnsi" w:hAnsiTheme="majorHAnsi" w:cstheme="majorHAnsi"/>
          <w:szCs w:val="22"/>
          <w:highlight w:val="green"/>
          <w:u w:val="single"/>
        </w:rPr>
        <w:t xml:space="preserve">is </w:t>
      </w:r>
      <w:r w:rsidRPr="002D253A">
        <w:rPr>
          <w:rFonts w:asciiTheme="majorHAnsi" w:hAnsiTheme="majorHAnsi" w:cstheme="majorHAnsi"/>
          <w:szCs w:val="22"/>
          <w:u w:val="single"/>
        </w:rPr>
        <w:t xml:space="preserve">that the vast majority of humanity doesn’t get high-enough-quality education to engage in </w:t>
      </w:r>
      <w:r w:rsidRPr="00071140">
        <w:rPr>
          <w:rFonts w:asciiTheme="majorHAnsi" w:hAnsiTheme="majorHAnsi" w:cstheme="majorHAnsi"/>
          <w:szCs w:val="22"/>
          <w:highlight w:val="green"/>
          <w:u w:val="single"/>
        </w:rPr>
        <w:t>scientific research</w:t>
      </w:r>
      <w:r w:rsidRPr="002D253A">
        <w:rPr>
          <w:rFonts w:asciiTheme="majorHAnsi" w:hAnsiTheme="majorHAnsi" w:cstheme="majorHAnsi"/>
          <w:szCs w:val="22"/>
          <w:u w:val="single"/>
        </w:rPr>
        <w:t xml:space="preserve">, if they want to, which </w:t>
      </w:r>
      <w:r w:rsidRPr="00071140">
        <w:rPr>
          <w:rFonts w:asciiTheme="majorHAnsi" w:hAnsiTheme="majorHAnsi" w:cstheme="majorHAnsi"/>
          <w:szCs w:val="22"/>
          <w:highlight w:val="green"/>
          <w:u w:val="single"/>
        </w:rPr>
        <w:t xml:space="preserve">reduces </w:t>
      </w:r>
      <w:r w:rsidRPr="002D253A">
        <w:rPr>
          <w:rFonts w:asciiTheme="majorHAnsi" w:hAnsiTheme="majorHAnsi" w:cstheme="majorHAnsi"/>
          <w:szCs w:val="22"/>
          <w:u w:val="single"/>
        </w:rPr>
        <w:t xml:space="preserve">the </w:t>
      </w:r>
      <w:r w:rsidRPr="00071140">
        <w:rPr>
          <w:rFonts w:asciiTheme="majorHAnsi" w:hAnsiTheme="majorHAnsi" w:cstheme="majorHAnsi"/>
          <w:b/>
          <w:bCs/>
          <w:szCs w:val="22"/>
          <w:highlight w:val="green"/>
          <w:u w:val="single"/>
          <w:bdr w:val="single" w:sz="4" w:space="0" w:color="auto"/>
        </w:rPr>
        <w:t>odds that we have enough trained scientists to come up with the breakthroughs</w:t>
      </w:r>
      <w:r w:rsidRPr="00071140">
        <w:rPr>
          <w:rFonts w:asciiTheme="majorHAnsi" w:hAnsiTheme="majorHAnsi" w:cstheme="majorHAnsi"/>
          <w:szCs w:val="22"/>
          <w:highlight w:val="green"/>
          <w:u w:val="single"/>
        </w:rPr>
        <w:t xml:space="preserve"> </w:t>
      </w:r>
      <w:r w:rsidRPr="002D253A">
        <w:rPr>
          <w:rFonts w:asciiTheme="majorHAnsi" w:hAnsiTheme="majorHAnsi" w:cstheme="majorHAnsi"/>
          <w:szCs w:val="22"/>
          <w:u w:val="single"/>
        </w:rPr>
        <w:t xml:space="preserve">we need </w:t>
      </w:r>
      <w:r w:rsidRPr="00071140">
        <w:rPr>
          <w:rFonts w:asciiTheme="majorHAnsi" w:hAnsiTheme="majorHAnsi" w:cstheme="majorHAnsi"/>
          <w:szCs w:val="22"/>
          <w:highlight w:val="green"/>
          <w:u w:val="single"/>
        </w:rPr>
        <w:t>as a civilization to survive and thrive</w:t>
      </w:r>
      <w:r w:rsidRPr="002D253A">
        <w:rPr>
          <w:rFonts w:asciiTheme="majorHAnsi" w:hAnsiTheme="majorHAnsi" w:cstheme="majorHAnsi"/>
          <w:szCs w:val="22"/>
          <w:u w:val="single"/>
        </w:rPr>
        <w:t xml:space="preserve">. </w:t>
      </w:r>
      <w:r w:rsidRPr="002D253A">
        <w:rPr>
          <w:rStyle w:val="StyleUnderline"/>
          <w:szCs w:val="22"/>
        </w:rPr>
        <w:t xml:space="preserve">So maybe one of </w:t>
      </w:r>
      <w:r w:rsidRPr="00071140">
        <w:rPr>
          <w:rStyle w:val="StyleUnderline"/>
          <w:szCs w:val="22"/>
          <w:highlight w:val="green"/>
        </w:rPr>
        <w:t xml:space="preserve">the </w:t>
      </w:r>
      <w:r w:rsidRPr="00071140">
        <w:rPr>
          <w:rStyle w:val="Emphasis"/>
          <w:rFonts w:asciiTheme="majorHAnsi" w:hAnsiTheme="majorHAnsi" w:cstheme="majorHAnsi"/>
          <w:szCs w:val="22"/>
          <w:highlight w:val="green"/>
        </w:rPr>
        <w:t>best thing</w:t>
      </w:r>
      <w:r w:rsidRPr="00071140">
        <w:rPr>
          <w:rStyle w:val="StyleUnderline"/>
          <w:szCs w:val="22"/>
          <w:highlight w:val="green"/>
        </w:rPr>
        <w:t>s</w:t>
      </w:r>
      <w:r w:rsidRPr="002D253A">
        <w:rPr>
          <w:rStyle w:val="StyleUnderline"/>
          <w:szCs w:val="22"/>
        </w:rPr>
        <w:t xml:space="preserve"> we can do </w:t>
      </w:r>
      <w:r w:rsidRPr="00071140">
        <w:rPr>
          <w:rStyle w:val="StyleUnderline"/>
          <w:szCs w:val="22"/>
          <w:highlight w:val="green"/>
        </w:rPr>
        <w:t>for the</w:t>
      </w:r>
      <w:r w:rsidRPr="00071140">
        <w:rPr>
          <w:rFonts w:asciiTheme="majorHAnsi" w:hAnsiTheme="majorHAnsi" w:cstheme="majorHAnsi"/>
          <w:szCs w:val="22"/>
          <w:highlight w:val="green"/>
          <w:u w:val="single"/>
        </w:rPr>
        <w:t xml:space="preserve"> </w:t>
      </w:r>
      <w:r w:rsidRPr="00071140">
        <w:rPr>
          <w:rStyle w:val="Emphasis"/>
          <w:rFonts w:asciiTheme="majorHAnsi" w:hAnsiTheme="majorHAnsi" w:cstheme="majorHAnsi"/>
          <w:szCs w:val="22"/>
          <w:highlight w:val="green"/>
        </w:rPr>
        <w:t>far future</w:t>
      </w:r>
      <w:r w:rsidRPr="00071140">
        <w:rPr>
          <w:rFonts w:asciiTheme="majorHAnsi" w:hAnsiTheme="majorHAnsi" w:cstheme="majorHAnsi"/>
          <w:szCs w:val="22"/>
          <w:highlight w:val="green"/>
          <w:u w:val="single"/>
        </w:rPr>
        <w:t xml:space="preserve"> </w:t>
      </w:r>
      <w:r w:rsidRPr="00071140">
        <w:rPr>
          <w:rStyle w:val="StyleUnderline"/>
          <w:szCs w:val="22"/>
          <w:highlight w:val="green"/>
        </w:rPr>
        <w:t>is to</w:t>
      </w:r>
      <w:r w:rsidRPr="002D253A">
        <w:rPr>
          <w:rFonts w:asciiTheme="majorHAnsi" w:hAnsiTheme="majorHAnsi" w:cstheme="majorHAnsi"/>
          <w:szCs w:val="22"/>
          <w:u w:val="single"/>
        </w:rPr>
        <w:t xml:space="preserve"> improve school systems — here and now — to </w:t>
      </w:r>
      <w:r w:rsidRPr="00071140">
        <w:rPr>
          <w:rStyle w:val="StyleUnderline"/>
          <w:szCs w:val="22"/>
          <w:highlight w:val="green"/>
        </w:rPr>
        <w:t>harness</w:t>
      </w:r>
      <w:r w:rsidRPr="002D253A">
        <w:rPr>
          <w:rFonts w:asciiTheme="majorHAnsi" w:hAnsiTheme="majorHAnsi" w:cstheme="majorHAnsi"/>
          <w:szCs w:val="22"/>
          <w:u w:val="single"/>
        </w:rPr>
        <w:t xml:space="preserve"> the group economist Raj Chetty calls “lost Einsteins” (</w:t>
      </w:r>
      <w:r w:rsidRPr="002D253A">
        <w:rPr>
          <w:rStyle w:val="Emphasis"/>
          <w:rFonts w:asciiTheme="majorHAnsi" w:hAnsiTheme="majorHAnsi" w:cstheme="majorHAnsi"/>
          <w:szCs w:val="22"/>
        </w:rPr>
        <w:t xml:space="preserve">potential </w:t>
      </w:r>
      <w:r w:rsidRPr="00071140">
        <w:rPr>
          <w:rStyle w:val="Emphasis"/>
          <w:rFonts w:asciiTheme="majorHAnsi" w:hAnsiTheme="majorHAnsi" w:cstheme="majorHAnsi"/>
          <w:szCs w:val="22"/>
          <w:highlight w:val="green"/>
        </w:rPr>
        <w:t>innovators</w:t>
      </w:r>
      <w:r w:rsidRPr="002D253A">
        <w:rPr>
          <w:rFonts w:asciiTheme="majorHAnsi" w:hAnsiTheme="majorHAnsi" w:cstheme="majorHAnsi"/>
          <w:szCs w:val="22"/>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2D253A">
        <w:rPr>
          <w:rFonts w:asciiTheme="majorHAnsi" w:hAnsiTheme="majorHAnsi" w:cstheme="majorHAnsi"/>
          <w:sz w:val="16"/>
          <w:szCs w:val="22"/>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71140">
        <w:rPr>
          <w:rStyle w:val="StyleUnderline"/>
          <w:szCs w:val="22"/>
          <w:highlight w:val="green"/>
        </w:rPr>
        <w:t>improve</w:t>
      </w:r>
      <w:r w:rsidRPr="00071140">
        <w:rPr>
          <w:rFonts w:asciiTheme="majorHAnsi" w:hAnsiTheme="majorHAnsi" w:cstheme="majorHAnsi"/>
          <w:sz w:val="16"/>
          <w:szCs w:val="22"/>
          <w:highlight w:val="green"/>
        </w:rPr>
        <w:t xml:space="preserve"> </w:t>
      </w:r>
      <w:r w:rsidRPr="00071140">
        <w:rPr>
          <w:rStyle w:val="Emphasis"/>
          <w:rFonts w:asciiTheme="majorHAnsi" w:hAnsiTheme="majorHAnsi" w:cstheme="majorHAnsi"/>
          <w:szCs w:val="22"/>
          <w:highlight w:val="green"/>
        </w:rPr>
        <w:t>incentives</w:t>
      </w:r>
      <w:r w:rsidRPr="00071140">
        <w:rPr>
          <w:rFonts w:asciiTheme="majorHAnsi" w:hAnsiTheme="majorHAnsi" w:cstheme="majorHAnsi"/>
          <w:sz w:val="16"/>
          <w:szCs w:val="22"/>
          <w:highlight w:val="green"/>
        </w:rPr>
        <w:t xml:space="preserve"> </w:t>
      </w:r>
      <w:r w:rsidRPr="00071140">
        <w:rPr>
          <w:rStyle w:val="StyleUnderline"/>
          <w:szCs w:val="22"/>
          <w:highlight w:val="green"/>
        </w:rPr>
        <w:t>and</w:t>
      </w:r>
      <w:r w:rsidRPr="00071140">
        <w:rPr>
          <w:rFonts w:asciiTheme="majorHAnsi" w:hAnsiTheme="majorHAnsi" w:cstheme="majorHAnsi"/>
          <w:sz w:val="16"/>
          <w:szCs w:val="22"/>
          <w:highlight w:val="green"/>
        </w:rPr>
        <w:t xml:space="preserve"> </w:t>
      </w:r>
      <w:r w:rsidRPr="00071140">
        <w:rPr>
          <w:rStyle w:val="Emphasis"/>
          <w:rFonts w:asciiTheme="majorHAnsi" w:hAnsiTheme="majorHAnsi" w:cstheme="majorHAnsi"/>
          <w:szCs w:val="22"/>
          <w:highlight w:val="green"/>
        </w:rPr>
        <w:t>norms</w:t>
      </w:r>
      <w:r w:rsidRPr="002D253A">
        <w:rPr>
          <w:rFonts w:asciiTheme="majorHAnsi" w:hAnsiTheme="majorHAnsi" w:cstheme="majorHAnsi"/>
          <w:sz w:val="16"/>
          <w:szCs w:val="22"/>
        </w:rPr>
        <w:t xml:space="preserve"> </w:t>
      </w:r>
      <w:r w:rsidRPr="002D253A">
        <w:rPr>
          <w:rStyle w:val="StyleUnderline"/>
          <w:szCs w:val="22"/>
        </w:rPr>
        <w:t>in</w:t>
      </w:r>
      <w:r w:rsidRPr="002D253A">
        <w:rPr>
          <w:rFonts w:asciiTheme="majorHAnsi" w:hAnsiTheme="majorHAnsi" w:cstheme="majorHAnsi"/>
          <w:sz w:val="16"/>
          <w:szCs w:val="22"/>
        </w:rPr>
        <w:t xml:space="preserve"> </w:t>
      </w:r>
      <w:r w:rsidRPr="002D253A">
        <w:rPr>
          <w:rStyle w:val="Emphasis"/>
          <w:rFonts w:asciiTheme="majorHAnsi" w:hAnsiTheme="majorHAnsi" w:cstheme="majorHAnsi"/>
          <w:szCs w:val="22"/>
        </w:rPr>
        <w:t>academic work</w:t>
      </w:r>
      <w:r w:rsidRPr="002D253A">
        <w:rPr>
          <w:rFonts w:asciiTheme="majorHAnsi" w:hAnsiTheme="majorHAnsi" w:cstheme="majorHAnsi"/>
          <w:sz w:val="16"/>
          <w:szCs w:val="2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2D253A">
        <w:rPr>
          <w:rStyle w:val="StyleUnderline"/>
          <w:szCs w:val="22"/>
        </w:rPr>
        <w:t>If the far future is what matters, and generally trying to make the world work better is among the best ways to help the far future, then effective altruism just becomes plain ol’ do-goodery.</w:t>
      </w:r>
    </w:p>
    <w:p w14:paraId="19781540" w14:textId="6BC8A03C" w:rsidR="00071140" w:rsidRPr="00FD65A4" w:rsidRDefault="00071140" w:rsidP="00071140">
      <w:pPr>
        <w:pStyle w:val="Heading1"/>
        <w:rPr>
          <w:rFonts w:cs="Calibri"/>
        </w:rPr>
      </w:pPr>
      <w:r>
        <w:rPr>
          <w:rFonts w:cs="Calibri"/>
        </w:rPr>
        <w:t>2</w:t>
      </w:r>
    </w:p>
    <w:p w14:paraId="2ED3FE29" w14:textId="77777777" w:rsidR="00071140" w:rsidRPr="00FD65A4" w:rsidRDefault="00071140" w:rsidP="00071140">
      <w:pPr>
        <w:pStyle w:val="Heading4"/>
        <w:rPr>
          <w:rFonts w:cs="Calibri"/>
        </w:rPr>
      </w:pPr>
      <w:r w:rsidRPr="00FD65A4">
        <w:rPr>
          <w:rFonts w:cs="Calibri"/>
        </w:rPr>
        <w:t xml:space="preserve">Private companies are </w:t>
      </w:r>
      <w:r w:rsidRPr="00FD65A4">
        <w:rPr>
          <w:rFonts w:cs="Calibri"/>
          <w:u w:val="single"/>
        </w:rPr>
        <w:t>set to mine in space</w:t>
      </w:r>
      <w:r w:rsidRPr="00FD65A4">
        <w:rPr>
          <w:rFonts w:cs="Calibri"/>
        </w:rPr>
        <w:t xml:space="preserve"> – new tech and profit motives make space lucrative</w:t>
      </w:r>
    </w:p>
    <w:p w14:paraId="15CA306E" w14:textId="77777777" w:rsidR="00071140" w:rsidRPr="00FD65A4" w:rsidRDefault="00071140" w:rsidP="00071140">
      <w:pPr>
        <w:rPr>
          <w:rStyle w:val="Style13ptBold"/>
          <w:rFonts w:cs="Calibri"/>
          <w:b w:val="0"/>
          <w:bCs/>
          <w:sz w:val="16"/>
          <w:szCs w:val="16"/>
        </w:rPr>
      </w:pPr>
      <w:r w:rsidRPr="00FD65A4">
        <w:rPr>
          <w:rStyle w:val="Style13ptBold"/>
          <w:rFonts w:cs="Calibri"/>
        </w:rPr>
        <w:t xml:space="preserve">Gilbert 21, </w:t>
      </w:r>
      <w:r w:rsidRPr="00FD65A4">
        <w:rPr>
          <w:rStyle w:val="Style13ptBold"/>
          <w:rFonts w:cs="Calibri"/>
          <w:b w:val="0"/>
          <w:sz w:val="16"/>
          <w:szCs w:val="16"/>
        </w:rPr>
        <w:t>(Alex Gilbert is a complex systems researcher and PhD student in Space Resources at the Colorado School of Mines, “Mining in Space is Coming”), 4-26-21, Milken Institute Review, https://www.milkenreview.org/articles/mining-in-space-is-coming // MNHS NL</w:t>
      </w:r>
    </w:p>
    <w:p w14:paraId="08B0B505" w14:textId="77777777" w:rsidR="00071140" w:rsidRPr="00FD65A4" w:rsidRDefault="00071140" w:rsidP="00071140">
      <w:pPr>
        <w:pStyle w:val="NormalWeb"/>
        <w:shd w:val="clear" w:color="auto" w:fill="FFFFFF"/>
        <w:spacing w:before="0" w:beforeAutospacing="0" w:after="0" w:afterAutospacing="0"/>
        <w:rPr>
          <w:rFonts w:cs="Calibri"/>
          <w:color w:val="333333"/>
        </w:rPr>
      </w:pPr>
      <w:r w:rsidRPr="00FD65A4">
        <w:rPr>
          <w:rFonts w:cs="Calibri"/>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FD65A4">
        <w:rPr>
          <w:rFonts w:cs="Calibri"/>
          <w:color w:val="000000" w:themeColor="text1"/>
        </w:rPr>
        <w:t xml:space="preserve"> </w:t>
      </w:r>
      <w:r w:rsidRPr="00FD65A4">
        <w:rPr>
          <w:rStyle w:val="StyleUnderline"/>
          <w:rFonts w:cs="Calibri"/>
        </w:rPr>
        <w:t xml:space="preserve">believe that </w:t>
      </w:r>
      <w:r w:rsidRPr="00071140">
        <w:rPr>
          <w:rStyle w:val="StyleUnderline"/>
          <w:rFonts w:cs="Calibri"/>
          <w:highlight w:val="green"/>
        </w:rPr>
        <w:t>commercial developments in the space industry may be on the cusp</w:t>
      </w:r>
      <w:r w:rsidRPr="00FD65A4">
        <w:rPr>
          <w:rStyle w:val="StyleUnderline"/>
          <w:rFonts w:cs="Calibri"/>
        </w:rPr>
        <w:t xml:space="preserve"> of starting the largest resource rush in history: </w:t>
      </w:r>
      <w:r w:rsidRPr="00071140">
        <w:rPr>
          <w:rStyle w:val="StyleUnderline"/>
          <w:rFonts w:cs="Calibri"/>
          <w:bCs/>
          <w:highlight w:val="green"/>
        </w:rPr>
        <w:t>mining on the Moon, Mars and asteroids</w:t>
      </w:r>
      <w:r w:rsidRPr="00FD65A4">
        <w:rPr>
          <w:rStyle w:val="StyleUnderline"/>
          <w:rFonts w:cs="Calibri"/>
        </w:rPr>
        <w:t>.</w:t>
      </w:r>
      <w:r w:rsidRPr="00FD65A4">
        <w:rPr>
          <w:rFonts w:cs="Calibri"/>
          <w:color w:val="000000" w:themeColor="text1"/>
        </w:rPr>
        <w:t xml:space="preserve"> </w:t>
      </w:r>
      <w:r w:rsidRPr="00FD65A4">
        <w:rPr>
          <w:rFonts w:cs="Calibri"/>
          <w:color w:val="000000" w:themeColor="text1"/>
          <w:sz w:val="16"/>
          <w:szCs w:val="16"/>
        </w:rPr>
        <w:t>While this may sound fantastical, some baby steps toward the goal have already been taken.</w:t>
      </w:r>
      <w:r w:rsidRPr="00FD65A4">
        <w:rPr>
          <w:rFonts w:cs="Calibri"/>
          <w:color w:val="000000" w:themeColor="text1"/>
        </w:rPr>
        <w:t xml:space="preserve"> </w:t>
      </w:r>
      <w:r w:rsidRPr="00FD65A4">
        <w:rPr>
          <w:rStyle w:val="StyleUnderline"/>
          <w:rFonts w:cs="Calibri"/>
        </w:rPr>
        <w:t xml:space="preserve">Last year, </w:t>
      </w:r>
      <w:r w:rsidRPr="00071140">
        <w:rPr>
          <w:rStyle w:val="StyleUnderline"/>
          <w:rFonts w:cs="Calibri"/>
          <w:highlight w:val="green"/>
        </w:rPr>
        <w:t>NASA awarded contracts to</w:t>
      </w:r>
      <w:r w:rsidRPr="00FD65A4">
        <w:rPr>
          <w:rStyle w:val="StyleUnderline"/>
          <w:rFonts w:cs="Calibri"/>
        </w:rPr>
        <w:t xml:space="preserve"> four companies to </w:t>
      </w:r>
      <w:r w:rsidRPr="00071140">
        <w:rPr>
          <w:rStyle w:val="StyleUnderline"/>
          <w:rFonts w:cs="Calibri"/>
          <w:highlight w:val="green"/>
        </w:rPr>
        <w:t>extract small amounts of lunar</w:t>
      </w:r>
      <w:r w:rsidRPr="00FD65A4">
        <w:rPr>
          <w:rStyle w:val="StyleUnderline"/>
          <w:rFonts w:cs="Calibri"/>
        </w:rPr>
        <w:t xml:space="preserve"> </w:t>
      </w:r>
      <w:r w:rsidRPr="00071140">
        <w:rPr>
          <w:rStyle w:val="StyleUnderline"/>
          <w:rFonts w:cs="Calibri"/>
          <w:highlight w:val="green"/>
        </w:rPr>
        <w:t>regolith</w:t>
      </w:r>
      <w:r w:rsidRPr="00FD65A4">
        <w:rPr>
          <w:rStyle w:val="StyleUnderline"/>
          <w:rFonts w:cs="Calibri"/>
        </w:rPr>
        <w:t xml:space="preserve"> by 2024, effectively beginning the </w:t>
      </w:r>
      <w:hyperlink r:id="rId43" w:tgtFrame="_blank" w:history="1">
        <w:r w:rsidRPr="00FD65A4">
          <w:rPr>
            <w:rStyle w:val="StyleUnderline"/>
            <w:rFonts w:eastAsiaTheme="majorEastAsia" w:cs="Calibri"/>
          </w:rPr>
          <w:t>era of commercial space mining</w:t>
        </w:r>
      </w:hyperlink>
      <w:r w:rsidRPr="00FD65A4">
        <w:rPr>
          <w:rStyle w:val="StyleUnderline"/>
          <w:rFonts w:cs="Calibri"/>
        </w:rPr>
        <w:t>. Whether this proves to be the dawn of a gigantic adjunct to mining on earth — and more immediately, a key to unlocking cost-effective space travel — will turn on the answers to a host of questions ranging from what resources can be efficiently</w:t>
      </w:r>
      <w:r w:rsidRPr="00FD65A4">
        <w:rPr>
          <w:rFonts w:cs="Calibri"/>
          <w:color w:val="000000" w:themeColor="text1"/>
        </w:rPr>
        <w:t xml:space="preserve">. </w:t>
      </w:r>
      <w:r w:rsidRPr="00FD65A4">
        <w:rPr>
          <w:rFonts w:cs="Calibri"/>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FD65A4">
        <w:rPr>
          <w:rFonts w:cs="Calibri"/>
          <w:color w:val="000000" w:themeColor="text1"/>
        </w:rPr>
        <w:t xml:space="preserve"> </w:t>
      </w:r>
      <w:r w:rsidRPr="00FD65A4">
        <w:rPr>
          <w:rStyle w:val="StyleUnderline"/>
          <w:rFonts w:cs="Calibri"/>
        </w:rPr>
        <w:t xml:space="preserve">Visionaries including Jeff Bezos </w:t>
      </w:r>
      <w:hyperlink r:id="rId44" w:tgtFrame="_blank" w:history="1">
        <w:r w:rsidRPr="00FD65A4">
          <w:rPr>
            <w:rStyle w:val="StyleUnderline"/>
            <w:rFonts w:eastAsiaTheme="majorEastAsia" w:cs="Calibri"/>
          </w:rPr>
          <w:t>imagine heavy industry moving to space</w:t>
        </w:r>
      </w:hyperlink>
      <w:r w:rsidRPr="00FD65A4">
        <w:rPr>
          <w:rStyle w:val="StyleUnderline"/>
          <w:rFonts w:cs="Calibri"/>
        </w:rPr>
        <w:t xml:space="preserve"> and Earth becoming a residential area. However, as entrepreneurs look to harness the riches beyond the atmosphere, </w:t>
      </w:r>
      <w:r w:rsidRPr="00FD65A4">
        <w:rPr>
          <w:rStyle w:val="StyleUnderline"/>
          <w:rFonts w:cs="Calibri"/>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FD65A4">
        <w:rPr>
          <w:rFonts w:cs="Calibri"/>
          <w:color w:val="000000" w:themeColor="text1"/>
        </w:rPr>
        <w:t xml:space="preserve"> </w:t>
      </w:r>
      <w:r w:rsidRPr="00FD65A4">
        <w:rPr>
          <w:rStyle w:val="StyleUnderline"/>
          <w:rFonts w:cs="Calibri"/>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FD65A4">
        <w:rPr>
          <w:rFonts w:cs="Calibri"/>
          <w:color w:val="000000" w:themeColor="text1"/>
          <w:sz w:val="16"/>
          <w:szCs w:val="16"/>
        </w:rPr>
        <w:t>That said, there’s no grass growing under potential pioneers’ feet.</w:t>
      </w:r>
      <w:r w:rsidRPr="00FD65A4">
        <w:rPr>
          <w:rFonts w:cs="Calibri"/>
          <w:color w:val="000000" w:themeColor="text1"/>
        </w:rPr>
        <w:t xml:space="preserve"> </w:t>
      </w:r>
      <w:r w:rsidRPr="00071140">
        <w:rPr>
          <w:rStyle w:val="StyleUnderline"/>
          <w:rFonts w:cs="Calibri"/>
          <w:highlight w:val="green"/>
        </w:rPr>
        <w:t>Potential economic, scientific and even security benefits underlie</w:t>
      </w:r>
      <w:r w:rsidRPr="00FD65A4">
        <w:rPr>
          <w:rStyle w:val="StyleUnderline"/>
          <w:rFonts w:cs="Calibri"/>
        </w:rPr>
        <w:t xml:space="preserve"> </w:t>
      </w:r>
      <w:r w:rsidRPr="00071140">
        <w:rPr>
          <w:rStyle w:val="StyleUnderline"/>
          <w:rFonts w:cs="Calibri"/>
          <w:highlight w:val="green"/>
        </w:rPr>
        <w:t xml:space="preserve">an emerging </w:t>
      </w:r>
      <w:r w:rsidRPr="00071140">
        <w:rPr>
          <w:rStyle w:val="StyleUnderline"/>
          <w:rFonts w:eastAsiaTheme="majorEastAsia" w:cs="Calibri"/>
          <w:highlight w:val="green"/>
        </w:rPr>
        <w:t>geopolitical competition</w:t>
      </w:r>
      <w:r w:rsidRPr="00FD65A4">
        <w:rPr>
          <w:rStyle w:val="StyleUnderline"/>
          <w:rFonts w:cs="Calibri"/>
        </w:rPr>
        <w:t xml:space="preserve"> to pursue space mining.</w:t>
      </w:r>
      <w:r w:rsidRPr="00FD65A4">
        <w:rPr>
          <w:rFonts w:cs="Calibri"/>
          <w:color w:val="000000" w:themeColor="text1"/>
        </w:rPr>
        <w:t xml:space="preserve"> </w:t>
      </w:r>
      <w:r w:rsidRPr="00FD65A4">
        <w:rPr>
          <w:rFonts w:cs="Calibri"/>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FD65A4">
        <w:rPr>
          <w:rFonts w:cs="Calibri"/>
          <w:color w:val="000000" w:themeColor="text1"/>
        </w:rPr>
        <w:t xml:space="preserve"> </w:t>
      </w:r>
      <w:r w:rsidRPr="00FD65A4">
        <w:rPr>
          <w:rStyle w:val="StyleUnderline"/>
          <w:rFonts w:cs="Calibri"/>
        </w:rPr>
        <w:t xml:space="preserve">The </w:t>
      </w:r>
      <w:r w:rsidRPr="00071140">
        <w:rPr>
          <w:rStyle w:val="StyleUnderline"/>
          <w:rFonts w:cs="Calibri"/>
          <w:highlight w:val="green"/>
        </w:rPr>
        <w:t>United States has adopted</w:t>
      </w:r>
      <w:r w:rsidRPr="00FD65A4">
        <w:rPr>
          <w:rStyle w:val="StyleUnderline"/>
          <w:rFonts w:cs="Calibri"/>
        </w:rPr>
        <w:t xml:space="preserve"> </w:t>
      </w:r>
      <w:r w:rsidRPr="00071140">
        <w:rPr>
          <w:rStyle w:val="StyleUnderline"/>
          <w:rFonts w:cs="Calibri"/>
          <w:highlight w:val="green"/>
        </w:rPr>
        <w:t>the</w:t>
      </w:r>
      <w:r w:rsidRPr="00FD65A4">
        <w:rPr>
          <w:rStyle w:val="StyleUnderline"/>
          <w:rFonts w:cs="Calibri"/>
        </w:rPr>
        <w:t xml:space="preserve"> world’s </w:t>
      </w:r>
      <w:r w:rsidRPr="00071140">
        <w:rPr>
          <w:rStyle w:val="StyleUnderline"/>
          <w:rFonts w:cs="Calibri"/>
          <w:highlight w:val="green"/>
        </w:rPr>
        <w:t>first spaceresources law</w:t>
      </w:r>
      <w:r w:rsidRPr="00FD65A4">
        <w:rPr>
          <w:rStyle w:val="StyleUnderline"/>
          <w:rFonts w:cs="Calibri"/>
        </w:rPr>
        <w:t>, recognizing the property rights of private companies and individuals to materials gathered in space</w:t>
      </w:r>
      <w:r w:rsidRPr="00FD65A4">
        <w:rPr>
          <w:rFonts w:cs="Calibri"/>
          <w:color w:val="000000" w:themeColor="text1"/>
        </w:rPr>
        <w:t>.</w:t>
      </w:r>
      <w:r w:rsidRPr="00FD65A4">
        <w:rPr>
          <w:rFonts w:cs="Calibri"/>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5" w:tgtFrame="_blank" w:history="1">
        <w:r w:rsidRPr="00FD65A4">
          <w:rPr>
            <w:rStyle w:val="Hyperlink"/>
            <w:rFonts w:eastAsiaTheme="majorEastAsia" w:cs="Calibri"/>
            <w:color w:val="000000" w:themeColor="text1"/>
            <w:sz w:val="16"/>
            <w:szCs w:val="16"/>
          </w:rPr>
          <w:t>new agreements</w:t>
        </w:r>
      </w:hyperlink>
      <w:r w:rsidRPr="00FD65A4">
        <w:rPr>
          <w:rFonts w:cs="Calibri"/>
          <w:color w:val="000000" w:themeColor="text1"/>
          <w:sz w:val="16"/>
          <w:szCs w:val="16"/>
        </w:rPr>
        <w:t xml:space="preserve"> to facilitate private investment and ensure international cooperation.</w:t>
      </w:r>
    </w:p>
    <w:p w14:paraId="7E1D381C" w14:textId="77777777" w:rsidR="00071140" w:rsidRPr="00FD65A4" w:rsidRDefault="00071140" w:rsidP="00071140">
      <w:pPr>
        <w:rPr>
          <w:rFonts w:cs="Calibri"/>
        </w:rPr>
      </w:pPr>
      <w:r w:rsidRPr="00FD65A4">
        <w:rPr>
          <w:rFonts w:cs="Calibri"/>
          <w:color w:val="000000" w:themeColor="text1"/>
          <w:sz w:val="16"/>
          <w:szCs w:val="16"/>
        </w:rPr>
        <w:t>Back up for a moment. For the record</w:t>
      </w:r>
      <w:r w:rsidRPr="00FD65A4">
        <w:rPr>
          <w:rStyle w:val="StyleUnderline"/>
          <w:rFonts w:cs="Calibri"/>
        </w:rPr>
        <w:t>, space is already being heavily exploited</w:t>
      </w:r>
      <w:r w:rsidRPr="00FD65A4">
        <w:rPr>
          <w:rFonts w:cs="Calibri"/>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FD65A4">
        <w:rPr>
          <w:rFonts w:cs="Calibri"/>
          <w:color w:val="000000" w:themeColor="text1"/>
        </w:rPr>
        <w:t xml:space="preserve"> </w:t>
      </w:r>
      <w:r w:rsidRPr="00071140">
        <w:rPr>
          <w:rStyle w:val="StyleUnderline"/>
          <w:rFonts w:cs="Calibri"/>
          <w:bCs/>
          <w:highlight w:val="green"/>
        </w:rPr>
        <w:t>celestial bodies are</w:t>
      </w:r>
      <w:r w:rsidRPr="00FD65A4">
        <w:rPr>
          <w:rStyle w:val="StyleUnderline"/>
          <w:rFonts w:cs="Calibri"/>
        </w:rPr>
        <w:t xml:space="preserve"> potential </w:t>
      </w:r>
      <w:r w:rsidRPr="00071140">
        <w:rPr>
          <w:rStyle w:val="StyleUnderline"/>
          <w:rFonts w:cs="Calibri"/>
          <w:highlight w:val="green"/>
        </w:rPr>
        <w:t>sources for dozens of natural materials that</w:t>
      </w:r>
      <w:r w:rsidRPr="00FD65A4">
        <w:rPr>
          <w:rStyle w:val="StyleUnderline"/>
          <w:rFonts w:cs="Calibri"/>
        </w:rPr>
        <w:t>, in the right time and place</w:t>
      </w:r>
      <w:r w:rsidRPr="00071140">
        <w:rPr>
          <w:rStyle w:val="StyleUnderline"/>
          <w:rFonts w:cs="Calibri"/>
          <w:highlight w:val="green"/>
        </w:rPr>
        <w:t>, are</w:t>
      </w:r>
      <w:r w:rsidRPr="00FD65A4">
        <w:rPr>
          <w:rStyle w:val="StyleUnderline"/>
          <w:rFonts w:cs="Calibri"/>
        </w:rPr>
        <w:t xml:space="preserve"> incredibly </w:t>
      </w:r>
      <w:r w:rsidRPr="00071140">
        <w:rPr>
          <w:rStyle w:val="StyleUnderline"/>
          <w:rFonts w:cs="Calibri"/>
          <w:bCs/>
          <w:highlight w:val="green"/>
        </w:rPr>
        <w:t>valuabl</w:t>
      </w:r>
      <w:r w:rsidRPr="00071140">
        <w:rPr>
          <w:rFonts w:cs="Calibri"/>
          <w:b/>
          <w:bCs/>
          <w:color w:val="000000" w:themeColor="text1"/>
          <w:highlight w:val="green"/>
        </w:rPr>
        <w:t>e</w:t>
      </w:r>
      <w:r w:rsidRPr="00FD65A4">
        <w:rPr>
          <w:rFonts w:cs="Calibri"/>
          <w:color w:val="000000" w:themeColor="text1"/>
          <w:sz w:val="16"/>
          <w:szCs w:val="16"/>
        </w:rPr>
        <w:t>. Of these, water may be the most attractive in the near-term, because — with assistance from solar energy or nuclear fission — H2O can be split into hydrogen and oxygen to make rocket propellant, facilitating in-space refueling</w:t>
      </w:r>
      <w:r w:rsidRPr="00FD65A4">
        <w:rPr>
          <w:rFonts w:cs="Calibri"/>
          <w:color w:val="000000" w:themeColor="text1"/>
        </w:rPr>
        <w:t xml:space="preserve">. </w:t>
      </w:r>
      <w:r w:rsidRPr="00FD65A4">
        <w:rPr>
          <w:rStyle w:val="StyleUnderline"/>
          <w:rFonts w:cs="Calibri"/>
        </w:rPr>
        <w:t>So-called “</w:t>
      </w:r>
      <w:r w:rsidRPr="00071140">
        <w:rPr>
          <w:rStyle w:val="StyleUnderline"/>
          <w:rFonts w:cs="Calibri"/>
          <w:highlight w:val="green"/>
        </w:rPr>
        <w:t>rare earth” metals are</w:t>
      </w:r>
      <w:r w:rsidRPr="00FD65A4">
        <w:rPr>
          <w:rStyle w:val="StyleUnderline"/>
          <w:rFonts w:cs="Calibri"/>
        </w:rPr>
        <w:t xml:space="preserve"> also potential </w:t>
      </w:r>
      <w:r w:rsidRPr="00071140">
        <w:rPr>
          <w:rStyle w:val="StyleUnderline"/>
          <w:rFonts w:cs="Calibri"/>
          <w:highlight w:val="green"/>
        </w:rPr>
        <w:t>targets</w:t>
      </w:r>
      <w:r w:rsidRPr="00FD65A4">
        <w:rPr>
          <w:rStyle w:val="StyleUnderline"/>
          <w:rFonts w:cs="Calibri"/>
        </w:rPr>
        <w:t xml:space="preserve"> of asteroid miners intending to service Earth markets</w:t>
      </w:r>
      <w:r w:rsidRPr="00FD65A4">
        <w:rPr>
          <w:rFonts w:cs="Calibri"/>
          <w:color w:val="000000" w:themeColor="text1"/>
        </w:rPr>
        <w:t xml:space="preserve">. </w:t>
      </w:r>
      <w:r w:rsidRPr="00FD65A4">
        <w:rPr>
          <w:rFonts w:cs="Calibri"/>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FD65A4">
        <w:rPr>
          <w:rFonts w:cs="Calibri"/>
          <w:color w:val="000000" w:themeColor="text1"/>
        </w:rPr>
        <w:t xml:space="preserve"> </w:t>
      </w:r>
      <w:r w:rsidRPr="00071140">
        <w:rPr>
          <w:rStyle w:val="StyleUnderline"/>
          <w:rFonts w:cs="Calibri"/>
          <w:highlight w:val="green"/>
        </w:rPr>
        <w:t>The Moon is a</w:t>
      </w:r>
      <w:r w:rsidRPr="00FD65A4">
        <w:rPr>
          <w:rStyle w:val="StyleUnderline"/>
          <w:rFonts w:cs="Calibri"/>
        </w:rPr>
        <w:t xml:space="preserve"> prime </w:t>
      </w:r>
      <w:r w:rsidRPr="00071140">
        <w:rPr>
          <w:rStyle w:val="StyleUnderline"/>
          <w:rFonts w:cs="Calibri"/>
          <w:highlight w:val="green"/>
        </w:rPr>
        <w:t>space mining target. Boosted by NASA’s</w:t>
      </w:r>
      <w:r w:rsidRPr="00FD65A4">
        <w:rPr>
          <w:rStyle w:val="StyleUnderline"/>
          <w:rFonts w:cs="Calibri"/>
        </w:rPr>
        <w:t xml:space="preserve"> mining </w:t>
      </w:r>
      <w:r w:rsidRPr="00071140">
        <w:rPr>
          <w:rStyle w:val="StyleUnderline"/>
          <w:rFonts w:cs="Calibri"/>
          <w:highlight w:val="green"/>
        </w:rPr>
        <w:t>solicitation,</w:t>
      </w:r>
      <w:r w:rsidRPr="00FD65A4">
        <w:rPr>
          <w:rStyle w:val="StyleUnderline"/>
          <w:rFonts w:cs="Calibri"/>
        </w:rPr>
        <w:t xml:space="preserve"> it is likely the first location for commercial mining.</w:t>
      </w:r>
      <w:r w:rsidRPr="00FD65A4">
        <w:rPr>
          <w:rFonts w:cs="Calibri"/>
          <w:color w:val="000000" w:themeColor="text1"/>
        </w:rPr>
        <w:t xml:space="preserve"> </w:t>
      </w:r>
      <w:r w:rsidRPr="00FD65A4">
        <w:rPr>
          <w:rFonts w:cs="Calibri"/>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FD65A4">
        <w:rPr>
          <w:rFonts w:cs="Calibri"/>
          <w:color w:val="000000" w:themeColor="text1"/>
        </w:rPr>
        <w:t xml:space="preserve"> </w:t>
      </w:r>
      <w:r w:rsidRPr="00FD65A4">
        <w:rPr>
          <w:rStyle w:val="StyleUnderline"/>
          <w:rFonts w:cs="Calibri"/>
        </w:rPr>
        <w:t xml:space="preserve">recent probes have confirmed substantial amounts of water ice lurking in </w:t>
      </w:r>
      <w:hyperlink r:id="rId46" w:tgtFrame="_blank" w:history="1">
        <w:r w:rsidRPr="00FD65A4">
          <w:rPr>
            <w:rStyle w:val="StyleUnderline"/>
            <w:rFonts w:cs="Calibri"/>
          </w:rPr>
          <w:t>permanently shadowed craters</w:t>
        </w:r>
      </w:hyperlink>
      <w:r w:rsidRPr="00FD65A4">
        <w:rPr>
          <w:rStyle w:val="StyleUnderline"/>
          <w:rFonts w:cs="Calibri"/>
        </w:rPr>
        <w:t xml:space="preserve"> at the lunar poles</w:t>
      </w:r>
      <w:r w:rsidRPr="00FD65A4">
        <w:rPr>
          <w:rFonts w:cs="Calibri"/>
          <w:color w:val="000000" w:themeColor="text1"/>
        </w:rPr>
        <w:t xml:space="preserve">. </w:t>
      </w:r>
      <w:r w:rsidRPr="00FD65A4">
        <w:rPr>
          <w:rFonts w:cs="Calibri"/>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FD65A4">
        <w:rPr>
          <w:rFonts w:cs="Calibri"/>
          <w:color w:val="000000" w:themeColor="text1"/>
        </w:rPr>
        <w:t xml:space="preserve"> </w:t>
      </w:r>
      <w:r w:rsidRPr="00FD65A4">
        <w:rPr>
          <w:rStyle w:val="StyleUnderline"/>
          <w:rFonts w:cs="Calibri"/>
        </w:rPr>
        <w:t>Between its water and helium-3 deposits, the Moon could be the resource stepping-stone for further solar system exploration.</w:t>
      </w:r>
      <w:r w:rsidRPr="00FD65A4">
        <w:rPr>
          <w:rFonts w:cs="Calibri"/>
          <w:color w:val="000000" w:themeColor="text1"/>
        </w:rPr>
        <w:t xml:space="preserve"> </w:t>
      </w:r>
      <w:r w:rsidRPr="00FD65A4">
        <w:rPr>
          <w:rStyle w:val="StyleUnderline"/>
          <w:rFonts w:cs="Calibri"/>
        </w:rPr>
        <w:t xml:space="preserve">Asteroids are another near-term </w:t>
      </w:r>
      <w:hyperlink r:id="rId47" w:tgtFrame="_blank" w:history="1">
        <w:r w:rsidRPr="00FD65A4">
          <w:rPr>
            <w:rStyle w:val="StyleUnderline"/>
            <w:rFonts w:cs="Calibri"/>
          </w:rPr>
          <w:t>mining target</w:t>
        </w:r>
      </w:hyperlink>
      <w:r w:rsidRPr="00FD65A4">
        <w:rPr>
          <w:rStyle w:val="StyleUnderline"/>
          <w:rFonts w:cs="Calibri"/>
        </w:rPr>
        <w:t xml:space="preserve">. </w:t>
      </w:r>
      <w:r w:rsidRPr="00FD65A4">
        <w:rPr>
          <w:rFonts w:cs="Calibri"/>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D65A4">
        <w:rPr>
          <w:rFonts w:cs="Calibri"/>
          <w:color w:val="333333"/>
          <w:shd w:val="clear" w:color="auto" w:fill="FFFFFF"/>
        </w:rPr>
        <w:t xml:space="preserve"> </w:t>
      </w:r>
      <w:r w:rsidRPr="00FD65A4">
        <w:rPr>
          <w:rFonts w:cs="Calibri"/>
          <w:color w:val="000000" w:themeColor="text1"/>
          <w:shd w:val="clear" w:color="auto" w:fill="FFFFFF"/>
        </w:rPr>
        <w:t>T</w:t>
      </w:r>
      <w:r w:rsidRPr="00FD65A4">
        <w:rPr>
          <w:rStyle w:val="StyleUnderline"/>
          <w:rFonts w:cs="Calibri"/>
        </w:rPr>
        <w:t xml:space="preserve">he </w:t>
      </w:r>
      <w:r w:rsidRPr="00071140">
        <w:rPr>
          <w:rStyle w:val="StyleUnderline"/>
          <w:rFonts w:cs="Calibri"/>
          <w:highlight w:val="green"/>
        </w:rPr>
        <w:t>prospects</w:t>
      </w:r>
      <w:r w:rsidRPr="00FD65A4">
        <w:rPr>
          <w:rStyle w:val="StyleUnderline"/>
          <w:rFonts w:cs="Calibri"/>
        </w:rPr>
        <w:t xml:space="preserve"> for space mining </w:t>
      </w:r>
      <w:r w:rsidRPr="00071140">
        <w:rPr>
          <w:rStyle w:val="StyleUnderline"/>
          <w:rFonts w:cs="Calibri"/>
          <w:highlight w:val="green"/>
        </w:rPr>
        <w:t>are being driven by tech</w:t>
      </w:r>
      <w:r w:rsidRPr="00FD65A4">
        <w:rPr>
          <w:rStyle w:val="StyleUnderline"/>
          <w:rFonts w:cs="Calibri"/>
        </w:rPr>
        <w:t xml:space="preserve">nological </w:t>
      </w:r>
      <w:r w:rsidRPr="00071140">
        <w:rPr>
          <w:rStyle w:val="StyleUnderline"/>
          <w:rFonts w:cs="Calibri"/>
          <w:highlight w:val="green"/>
        </w:rPr>
        <w:t>advances</w:t>
      </w:r>
      <w:r w:rsidRPr="00FD65A4">
        <w:rPr>
          <w:rStyle w:val="StyleUnderline"/>
          <w:rFonts w:cs="Calibri"/>
        </w:rPr>
        <w:t xml:space="preserve"> across the space industry. The rise of </w:t>
      </w:r>
      <w:r w:rsidRPr="00071140">
        <w:rPr>
          <w:rStyle w:val="StyleUnderline"/>
          <w:rFonts w:cs="Calibri"/>
          <w:bCs/>
          <w:highlight w:val="green"/>
        </w:rPr>
        <w:t>reusable rocket components</w:t>
      </w:r>
      <w:r w:rsidRPr="00071140">
        <w:rPr>
          <w:rStyle w:val="StyleUnderline"/>
          <w:rFonts w:cs="Calibri"/>
          <w:highlight w:val="green"/>
        </w:rPr>
        <w:t xml:space="preserve"> and</w:t>
      </w:r>
      <w:r w:rsidRPr="00FD65A4">
        <w:rPr>
          <w:rStyle w:val="StyleUnderline"/>
          <w:rFonts w:cs="Calibri"/>
        </w:rPr>
        <w:t xml:space="preserve"> the now-widespread use of </w:t>
      </w:r>
      <w:r w:rsidRPr="00071140">
        <w:rPr>
          <w:rStyle w:val="StyleUnderline"/>
          <w:rFonts w:cs="Calibri"/>
          <w:bCs/>
          <w:highlight w:val="green"/>
        </w:rPr>
        <w:t>off-the-shelf parts</w:t>
      </w:r>
      <w:r w:rsidRPr="00FD65A4">
        <w:rPr>
          <w:rStyle w:val="StyleUnderline"/>
          <w:rFonts w:cs="Calibri"/>
        </w:rPr>
        <w:t xml:space="preserve"> are </w:t>
      </w:r>
      <w:r w:rsidRPr="00071140">
        <w:rPr>
          <w:rStyle w:val="StyleUnderline"/>
          <w:rFonts w:cs="Calibri"/>
          <w:highlight w:val="green"/>
        </w:rPr>
        <w:t>lowering</w:t>
      </w:r>
      <w:r w:rsidRPr="00FD65A4">
        <w:rPr>
          <w:rStyle w:val="StyleUnderline"/>
          <w:rFonts w:cs="Calibri"/>
        </w:rPr>
        <w:t xml:space="preserve"> both </w:t>
      </w:r>
      <w:r w:rsidRPr="00071140">
        <w:rPr>
          <w:rStyle w:val="StyleUnderline"/>
          <w:rFonts w:cs="Calibri"/>
          <w:highlight w:val="green"/>
        </w:rPr>
        <w:t xml:space="preserve">launch and operations </w:t>
      </w:r>
      <w:r w:rsidRPr="00071140">
        <w:rPr>
          <w:rStyle w:val="StyleUnderline"/>
          <w:rFonts w:cs="Calibri"/>
          <w:bCs/>
          <w:highlight w:val="green"/>
        </w:rPr>
        <w:t>costs</w:t>
      </w:r>
      <w:r w:rsidRPr="00FD65A4">
        <w:rPr>
          <w:rStyle w:val="StyleUnderline"/>
          <w:rFonts w:cs="Calibri"/>
        </w:rPr>
        <w:t xml:space="preserve">. Once limited to government contract missions and the delivery of telecom satellites to orbit, </w:t>
      </w:r>
      <w:r w:rsidRPr="00071140">
        <w:rPr>
          <w:rStyle w:val="StyleUnderline"/>
          <w:rFonts w:cs="Calibri"/>
          <w:bCs/>
          <w:highlight w:val="green"/>
        </w:rPr>
        <w:t>private firms are</w:t>
      </w:r>
      <w:r w:rsidRPr="00FD65A4">
        <w:rPr>
          <w:rStyle w:val="StyleUnderline"/>
          <w:rFonts w:cs="Calibri"/>
        </w:rPr>
        <w:t xml:space="preserve"> now emerging as </w:t>
      </w:r>
      <w:r w:rsidRPr="00071140">
        <w:rPr>
          <w:rStyle w:val="StyleUnderline"/>
          <w:rFonts w:cs="Calibri"/>
          <w:bCs/>
          <w:highlight w:val="green"/>
        </w:rPr>
        <w:t>leaders</w:t>
      </w:r>
      <w:r w:rsidRPr="00071140">
        <w:rPr>
          <w:rStyle w:val="StyleUnderline"/>
          <w:rFonts w:cs="Calibri"/>
          <w:highlight w:val="green"/>
        </w:rPr>
        <w:t xml:space="preserve"> in</w:t>
      </w:r>
      <w:r w:rsidRPr="00FD65A4">
        <w:rPr>
          <w:rStyle w:val="StyleUnderline"/>
          <w:rFonts w:cs="Calibri"/>
        </w:rPr>
        <w:t xml:space="preserve"> developing “</w:t>
      </w:r>
      <w:r w:rsidRPr="00071140">
        <w:rPr>
          <w:rStyle w:val="StyleUnderline"/>
          <w:rFonts w:cs="Calibri"/>
          <w:highlight w:val="green"/>
        </w:rPr>
        <w:t>NewSpace” activities</w:t>
      </w:r>
      <w:r w:rsidRPr="00FD65A4">
        <w:rPr>
          <w:rFonts w:cs="Calibri"/>
          <w:color w:val="000000" w:themeColor="text1"/>
          <w:shd w:val="clear" w:color="auto" w:fill="FFFFFF"/>
        </w:rPr>
        <w:t xml:space="preserve"> — a catch-all term for endeavors including orbital tourism, orbital manufacturing and mini-satellites providing </w:t>
      </w:r>
      <w:r w:rsidRPr="00FD65A4">
        <w:rPr>
          <w:rStyle w:val="StyleUnderline"/>
          <w:rFonts w:cs="Calibri"/>
        </w:rPr>
        <w:t>specialized services. The space sector, with a market capitalization of $400 billion, could grow to as much as $1 trillion by 2040 as private investment soars.</w:t>
      </w:r>
    </w:p>
    <w:p w14:paraId="41FE8C53" w14:textId="77777777" w:rsidR="00071140" w:rsidRPr="00FD65A4" w:rsidRDefault="00071140" w:rsidP="00071140">
      <w:pPr>
        <w:rPr>
          <w:rFonts w:cs="Calibri"/>
        </w:rPr>
      </w:pPr>
    </w:p>
    <w:p w14:paraId="5D5A1342" w14:textId="77777777" w:rsidR="00071140" w:rsidRPr="00FD65A4" w:rsidRDefault="00071140" w:rsidP="00071140">
      <w:pPr>
        <w:rPr>
          <w:rFonts w:cs="Calibri"/>
        </w:rPr>
      </w:pPr>
    </w:p>
    <w:p w14:paraId="63A1B346" w14:textId="77777777" w:rsidR="00071140" w:rsidRPr="00FD65A4" w:rsidRDefault="00071140" w:rsidP="00071140">
      <w:pPr>
        <w:pStyle w:val="Heading4"/>
        <w:rPr>
          <w:rFonts w:cs="Calibri"/>
        </w:rPr>
      </w:pPr>
      <w:r w:rsidRPr="00FD65A4">
        <w:rPr>
          <w:rFonts w:cs="Calibri"/>
        </w:rPr>
        <w:t xml:space="preserve">OST defines appropriation as </w:t>
      </w:r>
      <w:r w:rsidRPr="00FD65A4">
        <w:rPr>
          <w:rFonts w:cs="Calibri"/>
          <w:u w:val="single"/>
        </w:rPr>
        <w:t>occupation, use, or any other means</w:t>
      </w:r>
      <w:r w:rsidRPr="00FD65A4">
        <w:rPr>
          <w:rFonts w:cs="Calibri"/>
        </w:rPr>
        <w:t xml:space="preserve"> – the aff definitely links</w:t>
      </w:r>
    </w:p>
    <w:p w14:paraId="4D677EA3" w14:textId="77777777" w:rsidR="00071140" w:rsidRPr="00FD65A4" w:rsidRDefault="00071140" w:rsidP="00071140">
      <w:pPr>
        <w:spacing w:line="0" w:lineRule="atLeast"/>
        <w:textAlignment w:val="baseline"/>
        <w:rPr>
          <w:rFonts w:cs="Calibri"/>
          <w:color w:val="000000"/>
          <w:spacing w:val="2"/>
          <w:sz w:val="16"/>
          <w:szCs w:val="16"/>
        </w:rPr>
      </w:pPr>
      <w:r w:rsidRPr="00FD65A4">
        <w:rPr>
          <w:rStyle w:val="Style13ptBold"/>
          <w:rFonts w:cs="Calibri"/>
        </w:rPr>
        <w:t xml:space="preserve">Mallick and Rajagopalan 19, </w:t>
      </w:r>
      <w:r w:rsidRPr="00FD65A4">
        <w:rPr>
          <w:rStyle w:val="Style13ptBold"/>
          <w:rFonts w:cs="Calibri"/>
          <w:b w:val="0"/>
          <w:sz w:val="16"/>
          <w:szCs w:val="16"/>
        </w:rPr>
        <w:t>(</w:t>
      </w:r>
      <w:r w:rsidRPr="00FD65A4">
        <w:rPr>
          <w:rFonts w:cs="Calibri"/>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FD65A4">
        <w:rPr>
          <w:rFonts w:cs="Calibri"/>
          <w:color w:val="000000"/>
          <w:spacing w:val="2"/>
          <w:sz w:val="16"/>
          <w:szCs w:val="16"/>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w:t>
      </w:r>
      <w:r w:rsidRPr="00FD65A4">
        <w:rPr>
          <w:rFonts w:cs="Calibri"/>
          <w:i/>
          <w:iCs/>
          <w:color w:val="000000"/>
          <w:spacing w:val="2"/>
          <w:sz w:val="16"/>
          <w:szCs w:val="16"/>
        </w:rPr>
        <w:t>The Diplomat</w:t>
      </w:r>
      <w:r w:rsidRPr="00FD65A4">
        <w:rPr>
          <w:rFonts w:cs="Calibri"/>
          <w:color w:val="000000"/>
          <w:spacing w:val="2"/>
          <w:sz w:val="16"/>
          <w:szCs w:val="16"/>
        </w:rPr>
        <w: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“If Space is the ‘province of mankind’, who owns its resources?”), 1-24-19, Observer Research Foundation, https://www.orfonline.org/research/if-space-is-the-province-of-mankind-who-owns-its-resources-47561/ // MNHS NL</w:t>
      </w:r>
    </w:p>
    <w:p w14:paraId="167216DF" w14:textId="77777777" w:rsidR="00071140" w:rsidRPr="00FD65A4" w:rsidRDefault="00071140" w:rsidP="00071140">
      <w:pPr>
        <w:spacing w:line="0" w:lineRule="atLeast"/>
        <w:textAlignment w:val="baseline"/>
        <w:rPr>
          <w:rFonts w:cs="Calibri"/>
          <w:color w:val="000000"/>
          <w:spacing w:val="2"/>
          <w:sz w:val="16"/>
          <w:szCs w:val="16"/>
        </w:rPr>
      </w:pPr>
    </w:p>
    <w:p w14:paraId="31E432D1" w14:textId="77777777" w:rsidR="00071140" w:rsidRPr="00FD65A4" w:rsidRDefault="00071140" w:rsidP="00071140">
      <w:pPr>
        <w:rPr>
          <w:rFonts w:cs="Calibri"/>
          <w:sz w:val="14"/>
        </w:rPr>
      </w:pPr>
      <w:r w:rsidRPr="00FD65A4">
        <w:rPr>
          <w:rFonts w:cs="Calibri"/>
          <w:color w:val="000000"/>
          <w:spacing w:val="3"/>
          <w:sz w:val="14"/>
          <w:szCs w:val="26"/>
          <w:shd w:val="clear" w:color="auto" w:fill="FFFFFF"/>
        </w:rPr>
        <w:t>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agreements have been useful in highlighting the global common nature of outer space. At the same time, however, they have been insufficient and ambiguous in providing clear regulations to newer space activities such as asteroid mining.</w:t>
      </w:r>
      <w:r w:rsidRPr="00FD65A4">
        <w:rPr>
          <w:rFonts w:cs="Calibri"/>
          <w:sz w:val="14"/>
        </w:rPr>
        <w:t xml:space="preserve"> </w:t>
      </w:r>
      <w:r w:rsidRPr="00FD65A4">
        <w:rPr>
          <w:rFonts w:cs="Calibri"/>
          <w:color w:val="000000"/>
          <w:spacing w:val="3"/>
          <w:sz w:val="14"/>
          <w:shd w:val="clear" w:color="auto" w:fill="FFFFFF"/>
        </w:rPr>
        <w:t>Based on the premise of ‘</w:t>
      </w:r>
      <w:r w:rsidRPr="00FD65A4">
        <w:rPr>
          <w:rStyle w:val="Emphasis"/>
          <w:rFonts w:cs="Calibri"/>
          <w:color w:val="000000"/>
          <w:spacing w:val="3"/>
          <w:shd w:val="clear" w:color="auto" w:fill="FFFFFF"/>
        </w:rPr>
        <w:t>res communis</w:t>
      </w:r>
      <w:r w:rsidRPr="00FD65A4">
        <w:rPr>
          <w:rFonts w:cs="Calibri"/>
          <w:color w:val="000000"/>
          <w:spacing w:val="3"/>
          <w:sz w:val="14"/>
          <w:shd w:val="clear" w:color="auto" w:fill="FFFFFF"/>
        </w:rPr>
        <w:t>’, the magna carta of space law, the OST, illustrates outer space as “the province of all mankind”.</w:t>
      </w:r>
      <w:r w:rsidRPr="00FD65A4">
        <w:rPr>
          <w:rFonts w:cs="Calibri"/>
          <w:spacing w:val="3"/>
          <w:sz w:val="14"/>
          <w:shd w:val="clear" w:color="auto" w:fill="FFFFFF"/>
          <w:vertAlign w:val="superscript"/>
        </w:rPr>
        <w:t>[l]</w:t>
      </w:r>
      <w:r w:rsidRPr="00FD65A4">
        <w:rPr>
          <w:rFonts w:cs="Calibri"/>
          <w:color w:val="000000"/>
          <w:spacing w:val="3"/>
          <w:sz w:val="14"/>
          <w:shd w:val="clear" w:color="auto" w:fill="FFFFFF"/>
        </w:rPr>
        <w:t xml:space="preserve"> Under Article I, </w:t>
      </w:r>
      <w:r w:rsidRPr="00FD65A4">
        <w:rPr>
          <w:rStyle w:val="StyleUnderline"/>
          <w:rFonts w:cs="Calibri"/>
        </w:rPr>
        <w:t>States are free to explore and use outer space and to access all celestial bodies “on the basis of equality and in accordance with international law.”[l</w:t>
      </w:r>
      <w:r w:rsidRPr="00FD65A4">
        <w:rPr>
          <w:rFonts w:cs="Calibri"/>
          <w:spacing w:val="3"/>
          <w:sz w:val="14"/>
          <w:shd w:val="clear" w:color="auto" w:fill="FFFFFF"/>
          <w:vertAlign w:val="superscript"/>
        </w:rPr>
        <w:t>i]</w:t>
      </w:r>
      <w:r w:rsidRPr="00FD65A4">
        <w:rPr>
          <w:rFonts w:cs="Calibri"/>
          <w:color w:val="000000"/>
          <w:spacing w:val="3"/>
          <w:sz w:val="14"/>
          <w:shd w:val="clear" w:color="auto" w:fill="FFFFFF"/>
        </w:rPr>
        <w:t xml:space="preserve"> Although the </w:t>
      </w:r>
      <w:r w:rsidRPr="00071140">
        <w:rPr>
          <w:rStyle w:val="StyleUnderline"/>
          <w:rFonts w:cs="Calibri"/>
          <w:highlight w:val="green"/>
        </w:rPr>
        <w:t>OST does not explicitly mention “mining” activities</w:t>
      </w:r>
      <w:r w:rsidRPr="00FD65A4">
        <w:rPr>
          <w:rStyle w:val="StyleUnderline"/>
          <w:rFonts w:cs="Calibri"/>
        </w:rPr>
        <w:t xml:space="preserve">, under Article II, </w:t>
      </w:r>
      <w:r w:rsidRPr="00071140">
        <w:rPr>
          <w:rStyle w:val="StyleUnderline"/>
          <w:rFonts w:cs="Calibri"/>
          <w:highlight w:val="green"/>
        </w:rPr>
        <w:t>outer space</w:t>
      </w:r>
      <w:r w:rsidRPr="00FD65A4">
        <w:rPr>
          <w:rStyle w:val="StyleUnderline"/>
          <w:rFonts w:cs="Calibri"/>
        </w:rPr>
        <w:t xml:space="preserve"> </w:t>
      </w:r>
      <w:r w:rsidRPr="00071140">
        <w:rPr>
          <w:rStyle w:val="StyleUnderline"/>
          <w:rFonts w:cs="Calibri"/>
          <w:highlight w:val="green"/>
        </w:rPr>
        <w:t>including the Moon and other</w:t>
      </w:r>
      <w:r w:rsidRPr="00FD65A4">
        <w:rPr>
          <w:rStyle w:val="StyleUnderline"/>
          <w:rFonts w:cs="Calibri"/>
        </w:rPr>
        <w:t xml:space="preserve"> celestial </w:t>
      </w:r>
      <w:r w:rsidRPr="00071140">
        <w:rPr>
          <w:rStyle w:val="StyleUnderline"/>
          <w:rFonts w:cs="Calibri"/>
          <w:highlight w:val="green"/>
        </w:rPr>
        <w:t>bodies are “not subject to</w:t>
      </w:r>
      <w:r w:rsidRPr="00FD65A4">
        <w:rPr>
          <w:rStyle w:val="StyleUnderline"/>
          <w:rFonts w:cs="Calibri"/>
        </w:rPr>
        <w:t xml:space="preserve"> national </w:t>
      </w:r>
      <w:r w:rsidRPr="00071140">
        <w:rPr>
          <w:rStyle w:val="StyleUnderline"/>
          <w:rFonts w:cs="Calibri"/>
          <w:highlight w:val="green"/>
        </w:rPr>
        <w:t>appropriation</w:t>
      </w:r>
      <w:r w:rsidRPr="00FD65A4">
        <w:rPr>
          <w:rStyle w:val="StyleUnderline"/>
          <w:rFonts w:cs="Calibri"/>
        </w:rPr>
        <w:t xml:space="preserve"> by claim of sovereignty” </w:t>
      </w:r>
      <w:r w:rsidRPr="00071140">
        <w:rPr>
          <w:rStyle w:val="StyleUnderline"/>
          <w:rFonts w:cs="Calibri"/>
          <w:highlight w:val="green"/>
        </w:rPr>
        <w:t>through use, occupation or any other means.</w:t>
      </w:r>
      <w:r w:rsidRPr="00FD65A4">
        <w:rPr>
          <w:rStyle w:val="StyleUnderline"/>
          <w:rFonts w:cs="Calibri"/>
        </w:rPr>
        <w:t>[lii]</w:t>
      </w:r>
      <w:r w:rsidRPr="00FD65A4">
        <w:rPr>
          <w:rFonts w:cs="Calibri"/>
          <w:color w:val="000000"/>
          <w:spacing w:val="3"/>
          <w:sz w:val="14"/>
          <w:shd w:val="clear" w:color="auto" w:fill="FFFFFF"/>
        </w:rPr>
        <w:t xml:space="preserve">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FD65A4">
        <w:rPr>
          <w:rFonts w:cs="Calibri"/>
          <w:spacing w:val="3"/>
          <w:sz w:val="14"/>
          <w:shd w:val="clear" w:color="auto" w:fill="FFFFFF"/>
          <w:vertAlign w:val="superscript"/>
        </w:rPr>
        <w:t>[liii]</w:t>
      </w:r>
      <w:r w:rsidRPr="00FD65A4">
        <w:rPr>
          <w:rFonts w:cs="Calibri"/>
          <w:sz w:val="14"/>
        </w:rPr>
        <w:t xml:space="preserve"> </w:t>
      </w:r>
      <w:r w:rsidRPr="00FD65A4">
        <w:rPr>
          <w:rFonts w:cs="Calibri"/>
          <w:color w:val="000000"/>
          <w:spacing w:val="3"/>
          <w:sz w:val="14"/>
          <w:szCs w:val="26"/>
          <w:shd w:val="clear" w:color="auto" w:fill="FFFFFF"/>
        </w:rPr>
        <w:t>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bookmarkStart w:id="0" w:name="_ednref54"/>
      <w:r w:rsidRPr="00FD65A4">
        <w:rPr>
          <w:rFonts w:cs="Calibri"/>
          <w:sz w:val="14"/>
        </w:rPr>
        <w:fldChar w:fldCharType="begin"/>
      </w:r>
      <w:r w:rsidRPr="00FD65A4">
        <w:rPr>
          <w:rFonts w:cs="Calibri"/>
          <w:sz w:val="14"/>
        </w:rPr>
        <w:instrText xml:space="preserve"> HYPERLINK "https://www.orfonline.org/research/if-space-is-the-province-of-mankind-who-owns-its-resources-47561/" \l "_edn54" </w:instrText>
      </w:r>
      <w:r w:rsidRPr="00FD65A4">
        <w:rPr>
          <w:rFonts w:cs="Calibri"/>
          <w:sz w:val="14"/>
        </w:rPr>
        <w:fldChar w:fldCharType="separate"/>
      </w:r>
      <w:r w:rsidRPr="00FD65A4">
        <w:rPr>
          <w:rStyle w:val="Hyperlink"/>
          <w:rFonts w:eastAsiaTheme="majorEastAsia" w:cs="Calibri"/>
          <w:color w:val="0069A6"/>
          <w:spacing w:val="3"/>
          <w:sz w:val="14"/>
          <w:szCs w:val="23"/>
          <w:shd w:val="clear" w:color="auto" w:fill="FFFFFF"/>
          <w:vertAlign w:val="superscript"/>
        </w:rPr>
        <w:t>[liv]</w:t>
      </w:r>
      <w:r w:rsidRPr="00FD65A4">
        <w:rPr>
          <w:rFonts w:cs="Calibri"/>
          <w:sz w:val="14"/>
        </w:rPr>
        <w:fldChar w:fldCharType="end"/>
      </w:r>
      <w:bookmarkEnd w:id="0"/>
      <w:r w:rsidRPr="00FD65A4">
        <w:rPr>
          <w:rFonts w:cs="Calibri"/>
          <w:color w:val="000000"/>
          <w:spacing w:val="3"/>
          <w:sz w:val="14"/>
          <w:szCs w:val="26"/>
          <w:shd w:val="clear" w:color="auto" w:fill="FFFFFF"/>
        </w:rPr>
        <w:t xml:space="preserve"> Quoting reference from maritime law, Luxembourg regards space resources as appropriable akin to fish and shellfish, but celestial bodies and asteroids are not, just like the high sea. It is noteworthy that out of the only 18 nations that have ratified the Moon Agreement,</w:t>
      </w:r>
      <w:bookmarkStart w:id="1" w:name="_ednref55"/>
      <w:r w:rsidRPr="00FD65A4">
        <w:rPr>
          <w:rFonts w:cs="Calibri"/>
          <w:sz w:val="14"/>
        </w:rPr>
        <w:fldChar w:fldCharType="begin"/>
      </w:r>
      <w:r w:rsidRPr="00FD65A4">
        <w:rPr>
          <w:rFonts w:cs="Calibri"/>
          <w:sz w:val="14"/>
        </w:rPr>
        <w:instrText xml:space="preserve"> HYPERLINK "https://www.orfonline.org/research/if-space-is-the-province-of-mankind-who-owns-its-resources-47561/" \l "_edn55" </w:instrText>
      </w:r>
      <w:r w:rsidRPr="00FD65A4">
        <w:rPr>
          <w:rFonts w:cs="Calibri"/>
          <w:sz w:val="14"/>
        </w:rPr>
        <w:fldChar w:fldCharType="separate"/>
      </w:r>
      <w:r w:rsidRPr="00FD65A4">
        <w:rPr>
          <w:rStyle w:val="Hyperlink"/>
          <w:rFonts w:eastAsiaTheme="majorEastAsia" w:cs="Calibri"/>
          <w:color w:val="0069A6"/>
          <w:spacing w:val="3"/>
          <w:sz w:val="14"/>
          <w:szCs w:val="23"/>
          <w:shd w:val="clear" w:color="auto" w:fill="FFFFFF"/>
          <w:vertAlign w:val="superscript"/>
        </w:rPr>
        <w:t>[lv]</w:t>
      </w:r>
      <w:r w:rsidRPr="00FD65A4">
        <w:rPr>
          <w:rFonts w:cs="Calibri"/>
          <w:sz w:val="14"/>
        </w:rPr>
        <w:fldChar w:fldCharType="end"/>
      </w:r>
      <w:bookmarkEnd w:id="1"/>
      <w:r w:rsidRPr="00FD65A4">
        <w:rPr>
          <w:rFonts w:cs="Calibri"/>
          <w:color w:val="000000"/>
          <w:spacing w:val="3"/>
          <w:sz w:val="14"/>
          <w:szCs w:val="26"/>
          <w:shd w:val="clear" w:color="auto" w:fill="FFFFFF"/>
        </w:rPr>
        <w:t xml:space="preserve"> none are major spacefaring nations, thereby giving themselves a convenient leeway to not abide by the same.</w:t>
      </w:r>
    </w:p>
    <w:p w14:paraId="1A7E528C" w14:textId="77777777" w:rsidR="00071140" w:rsidRPr="00FD65A4" w:rsidRDefault="00071140" w:rsidP="00071140">
      <w:pPr>
        <w:rPr>
          <w:rFonts w:cs="Calibri"/>
        </w:rPr>
      </w:pPr>
    </w:p>
    <w:p w14:paraId="7B31776F" w14:textId="77777777" w:rsidR="00071140" w:rsidRPr="00FD65A4" w:rsidRDefault="00071140" w:rsidP="00071140">
      <w:pPr>
        <w:rPr>
          <w:rFonts w:cs="Calibri"/>
        </w:rPr>
      </w:pPr>
    </w:p>
    <w:p w14:paraId="33BFCE78" w14:textId="77777777" w:rsidR="00071140" w:rsidRPr="00FD65A4" w:rsidRDefault="00071140" w:rsidP="00071140">
      <w:pPr>
        <w:pStyle w:val="Heading4"/>
        <w:rPr>
          <w:rFonts w:cs="Calibri"/>
        </w:rPr>
      </w:pPr>
      <w:r w:rsidRPr="00FD65A4">
        <w:rPr>
          <w:rFonts w:cs="Calibri"/>
        </w:rPr>
        <w:t xml:space="preserve">Right now, private companies are willing to invest, but the plan crosses a </w:t>
      </w:r>
      <w:r w:rsidRPr="00FD65A4">
        <w:rPr>
          <w:rFonts w:cs="Calibri"/>
          <w:u w:val="single"/>
        </w:rPr>
        <w:t>perception barrier</w:t>
      </w:r>
      <w:r w:rsidRPr="00FD65A4">
        <w:rPr>
          <w:rFonts w:cs="Calibri"/>
        </w:rPr>
        <w:t xml:space="preserve"> which destroys this chance</w:t>
      </w:r>
    </w:p>
    <w:p w14:paraId="60608FDC" w14:textId="77777777" w:rsidR="00071140" w:rsidRPr="00FD65A4" w:rsidRDefault="00071140" w:rsidP="00071140">
      <w:pPr>
        <w:rPr>
          <w:rFonts w:cs="Calibri"/>
        </w:rPr>
      </w:pPr>
      <w:r w:rsidRPr="00FD65A4">
        <w:rPr>
          <w:rStyle w:val="Style13ptBold"/>
          <w:rFonts w:cs="Calibri"/>
        </w:rPr>
        <w:t>Shaw 13</w:t>
      </w:r>
      <w:r w:rsidRPr="00FD65A4">
        <w:rPr>
          <w:rFonts w:cs="Calibri"/>
        </w:rPr>
        <w:t xml:space="preserve"> - </w:t>
      </w:r>
      <w:r w:rsidRPr="00FD65A4">
        <w:rPr>
          <w:rFonts w:cs="Calibri"/>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48" w:history="1">
        <w:r w:rsidRPr="00FD65A4">
          <w:rPr>
            <w:rStyle w:val="Hyperlink"/>
            <w:rFonts w:cs="Calibri"/>
            <w:sz w:val="16"/>
            <w:szCs w:val="16"/>
          </w:rPr>
          <w:t>https://scholar.smu.edu/cgi/viewcontent.cgi?article=1307&amp;context=jalc</w:t>
        </w:r>
      </w:hyperlink>
      <w:r w:rsidRPr="00FD65A4">
        <w:rPr>
          <w:rFonts w:cs="Calibri"/>
          <w:sz w:val="16"/>
          <w:szCs w:val="16"/>
        </w:rPr>
        <w:t xml:space="preserve">  // recut MNHS NL</w:t>
      </w:r>
    </w:p>
    <w:p w14:paraId="737BC296" w14:textId="77777777" w:rsidR="00071140" w:rsidRPr="00FD65A4" w:rsidRDefault="00071140" w:rsidP="00071140">
      <w:pPr>
        <w:rPr>
          <w:rFonts w:cs="Calibri"/>
          <w:sz w:val="10"/>
        </w:rPr>
      </w:pPr>
      <w:r w:rsidRPr="00FD65A4">
        <w:rPr>
          <w:rFonts w:cs="Calibri"/>
          <w:sz w:val="10"/>
        </w:rPr>
        <w:t xml:space="preserve">To some, </w:t>
      </w:r>
      <w:r w:rsidRPr="00FD65A4">
        <w:rPr>
          <w:rStyle w:val="StyleUnderline"/>
          <w:rFonts w:cs="Calibri"/>
        </w:rPr>
        <w:t xml:space="preserve">the </w:t>
      </w:r>
      <w:r w:rsidRPr="00071140">
        <w:rPr>
          <w:rStyle w:val="StyleUnderline"/>
          <w:rFonts w:cs="Calibri"/>
          <w:highlight w:val="green"/>
        </w:rPr>
        <w:t>mining</w:t>
      </w:r>
      <w:r w:rsidRPr="00FD65A4">
        <w:rPr>
          <w:rStyle w:val="StyleUnderline"/>
          <w:rFonts w:cs="Calibri"/>
        </w:rPr>
        <w:t xml:space="preserve"> of asteroids</w:t>
      </w:r>
      <w:r w:rsidRPr="00FD65A4">
        <w:rPr>
          <w:rFonts w:cs="Calibri"/>
          <w:sz w:val="10"/>
        </w:rPr>
        <w:t xml:space="preserve"> might sound like the premise of a science fiction novel' or the solution to the heartwrenching, fictional scenario depicted in the film Armageddon.2 To others, it </w:t>
      </w:r>
      <w:r w:rsidRPr="00071140">
        <w:rPr>
          <w:rStyle w:val="StyleUnderline"/>
          <w:rFonts w:cs="Calibri"/>
          <w:highlight w:val="green"/>
        </w:rPr>
        <w:t>evokes a fantastical idea</w:t>
      </w:r>
      <w:r w:rsidRPr="00FD65A4">
        <w:rPr>
          <w:rStyle w:val="StyleUnderline"/>
          <w:rFonts w:cs="Calibri"/>
        </w:rPr>
        <w:t xml:space="preserve"> that may come to fruition</w:t>
      </w:r>
      <w:r w:rsidRPr="00FD65A4">
        <w:rPr>
          <w:rFonts w:cs="Calibri"/>
          <w:sz w:val="10"/>
        </w:rPr>
        <w:t xml:space="preserve"> in a distant reality. </w:t>
      </w:r>
      <w:r w:rsidRPr="00FD65A4">
        <w:rPr>
          <w:rStyle w:val="Emphasis"/>
          <w:rFonts w:cs="Calibri"/>
        </w:rPr>
        <w:t>However</w:t>
      </w:r>
      <w:r w:rsidRPr="00FD65A4">
        <w:rPr>
          <w:rFonts w:cs="Calibri"/>
          <w:sz w:val="10"/>
        </w:rPr>
        <w:t xml:space="preserve">, </w:t>
      </w:r>
      <w:r w:rsidRPr="00FD65A4">
        <w:rPr>
          <w:rStyle w:val="StyleUnderline"/>
          <w:rFonts w:cs="Calibri"/>
        </w:rPr>
        <w:t xml:space="preserve">impressively funded </w:t>
      </w:r>
      <w:r w:rsidRPr="00071140">
        <w:rPr>
          <w:rStyle w:val="StyleUnderline"/>
          <w:rFonts w:cs="Calibri"/>
          <w:highlight w:val="green"/>
        </w:rPr>
        <w:t>companies have plans to</w:t>
      </w:r>
      <w:r w:rsidRPr="00FD65A4">
        <w:rPr>
          <w:rStyle w:val="StyleUnderline"/>
          <w:rFonts w:cs="Calibri"/>
        </w:rPr>
        <w:t xml:space="preserve"> send spacecraft to </w:t>
      </w:r>
      <w:r w:rsidRPr="00071140">
        <w:rPr>
          <w:rStyle w:val="StyleUnderline"/>
          <w:rFonts w:cs="Calibri"/>
          <w:highlight w:val="green"/>
        </w:rPr>
        <w:t>begin prospecting</w:t>
      </w:r>
      <w:r w:rsidRPr="00FD65A4">
        <w:rPr>
          <w:rStyle w:val="StyleUnderline"/>
          <w:rFonts w:cs="Calibri"/>
        </w:rPr>
        <w:t xml:space="preserve"> on asteroids</w:t>
      </w:r>
      <w:r w:rsidRPr="00FD65A4">
        <w:rPr>
          <w:rFonts w:cs="Calibri"/>
          <w:sz w:val="10"/>
        </w:rPr>
        <w:t xml:space="preserve"> within the next two years.' </w:t>
      </w:r>
      <w:r w:rsidRPr="00FD65A4">
        <w:rPr>
          <w:rStyle w:val="StyleUnderline"/>
          <w:rFonts w:cs="Calibri"/>
        </w:rPr>
        <w:t xml:space="preserve">The </w:t>
      </w:r>
      <w:r w:rsidRPr="00071140">
        <w:rPr>
          <w:rStyle w:val="StyleUnderline"/>
          <w:rFonts w:cs="Calibri"/>
          <w:highlight w:val="green"/>
        </w:rPr>
        <w:t>issues associated with the mining</w:t>
      </w:r>
      <w:r w:rsidRPr="00FD65A4">
        <w:rPr>
          <w:rStyle w:val="StyleUnderline"/>
          <w:rFonts w:cs="Calibri"/>
        </w:rPr>
        <w:t xml:space="preserve"> of asteroids </w:t>
      </w:r>
      <w:r w:rsidRPr="00071140">
        <w:rPr>
          <w:rStyle w:val="StyleUnderline"/>
          <w:rFonts w:cs="Calibri"/>
          <w:highlight w:val="green"/>
        </w:rPr>
        <w:t>should be addressed</w:t>
      </w:r>
      <w:r w:rsidRPr="00FD65A4">
        <w:rPr>
          <w:rStyle w:val="StyleUnderline"/>
          <w:rFonts w:cs="Calibri"/>
        </w:rPr>
        <w:t xml:space="preserve"> </w:t>
      </w:r>
      <w:r w:rsidRPr="00FD65A4">
        <w:rPr>
          <w:rStyle w:val="Emphasis"/>
          <w:rFonts w:cs="Calibri"/>
        </w:rPr>
        <w:t>before these plans are set in motion</w:t>
      </w:r>
      <w:r w:rsidRPr="00FD65A4">
        <w:rPr>
          <w:rFonts w:cs="Calibri"/>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FD65A4">
        <w:rPr>
          <w:rStyle w:val="StyleUnderline"/>
          <w:rFonts w:cs="Calibri"/>
        </w:rPr>
        <w:t>articles</w:t>
      </w:r>
      <w:r w:rsidRPr="00FD65A4">
        <w:rPr>
          <w:rFonts w:cs="Calibri"/>
          <w:sz w:val="10"/>
        </w:rPr>
        <w:t xml:space="preserve"> that do address it </w:t>
      </w:r>
      <w:r w:rsidRPr="00FD65A4">
        <w:rPr>
          <w:rStyle w:val="StyleUnderline"/>
          <w:rFonts w:cs="Calibri"/>
        </w:rPr>
        <w:t>propose</w:t>
      </w:r>
      <w:r w:rsidRPr="00FD65A4">
        <w:rPr>
          <w:rFonts w:cs="Calibri"/>
          <w:sz w:val="10"/>
        </w:rPr>
        <w:t xml:space="preserve"> the creation of different systems, such as a "property rights-based system that relies on the doctrine of first possession"7 or </w:t>
      </w:r>
      <w:r w:rsidRPr="00FD65A4">
        <w:rPr>
          <w:rStyle w:val="StyleUnderline"/>
          <w:rFonts w:cs="Calibri"/>
        </w:rPr>
        <w:t>an international authority that would regulate mining operations</w:t>
      </w:r>
      <w:r w:rsidRPr="00FD65A4">
        <w:rPr>
          <w:rFonts w:cs="Calibri"/>
          <w:sz w:val="10"/>
        </w:rPr>
        <w:t xml:space="preserve">.' </w:t>
      </w:r>
      <w:r w:rsidRPr="00FD65A4">
        <w:rPr>
          <w:rStyle w:val="StyleUnderline"/>
          <w:rFonts w:cs="Calibri"/>
        </w:rPr>
        <w:t xml:space="preserve">Implementing </w:t>
      </w:r>
      <w:r w:rsidRPr="00071140">
        <w:rPr>
          <w:rStyle w:val="StyleUnderline"/>
          <w:rFonts w:cs="Calibri"/>
          <w:highlight w:val="green"/>
        </w:rPr>
        <w:t>a scheme that offers ownership of extracted resources</w:t>
      </w:r>
      <w:r w:rsidRPr="00FD65A4">
        <w:rPr>
          <w:rFonts w:cs="Calibri"/>
          <w:sz w:val="10"/>
        </w:rPr>
        <w:t xml:space="preserve"> without bestowing complete sovereignty </w:t>
      </w:r>
      <w:r w:rsidRPr="00071140">
        <w:rPr>
          <w:rStyle w:val="StyleUnderline"/>
          <w:rFonts w:cs="Calibri"/>
          <w:highlight w:val="green"/>
        </w:rPr>
        <w:t>is necessary to avoid</w:t>
      </w:r>
      <w:r w:rsidRPr="00FD65A4">
        <w:rPr>
          <w:rStyle w:val="StyleUnderline"/>
          <w:rFonts w:cs="Calibri"/>
        </w:rPr>
        <w:t xml:space="preserve"> an </w:t>
      </w:r>
      <w:r w:rsidRPr="00FD65A4">
        <w:rPr>
          <w:rStyle w:val="Emphasis"/>
          <w:rFonts w:cs="Calibri"/>
        </w:rPr>
        <w:t xml:space="preserve">impending </w:t>
      </w:r>
      <w:r w:rsidRPr="00071140">
        <w:rPr>
          <w:rStyle w:val="Emphasis"/>
          <w:rFonts w:cs="Calibri"/>
          <w:highlight w:val="green"/>
        </w:rPr>
        <w:t>legal limbo</w:t>
      </w:r>
      <w:r w:rsidRPr="00FD65A4">
        <w:rPr>
          <w:rStyle w:val="StyleUnderline"/>
          <w:rFonts w:cs="Calibri"/>
        </w:rPr>
        <w:t xml:space="preserve">-that is, an outer space "Wild West" equivalent where </w:t>
      </w:r>
      <w:r w:rsidRPr="00071140">
        <w:rPr>
          <w:rStyle w:val="StyleUnderline"/>
          <w:rFonts w:cs="Calibri"/>
          <w:highlight w:val="green"/>
        </w:rPr>
        <w:t xml:space="preserve">there is </w:t>
      </w:r>
      <w:r w:rsidRPr="00071140">
        <w:rPr>
          <w:rStyle w:val="Emphasis"/>
          <w:rFonts w:cs="Calibri"/>
          <w:highlight w:val="green"/>
        </w:rPr>
        <w:t>neither certainty nor security</w:t>
      </w:r>
      <w:r w:rsidRPr="00FD65A4">
        <w:rPr>
          <w:rStyle w:val="Emphasis"/>
          <w:rFonts w:cs="Calibri"/>
        </w:rPr>
        <w:t xml:space="preserve"> in who owns what</w:t>
      </w:r>
      <w:r w:rsidRPr="00FD65A4">
        <w:rPr>
          <w:rFonts w:cs="Calibri"/>
          <w:sz w:val="10"/>
        </w:rPr>
        <w:t xml:space="preserve">.9 </w:t>
      </w:r>
      <w:r w:rsidRPr="00FD65A4">
        <w:rPr>
          <w:rStyle w:val="Emphasis"/>
          <w:rFonts w:cs="Calibri"/>
        </w:rPr>
        <w:t>I</w:t>
      </w:r>
      <w:r w:rsidRPr="00071140">
        <w:rPr>
          <w:rStyle w:val="Emphasis"/>
          <w:rFonts w:cs="Calibri"/>
          <w:highlight w:val="green"/>
        </w:rPr>
        <w:t>f private sector miners</w:t>
      </w:r>
      <w:r w:rsidRPr="00FD65A4">
        <w:rPr>
          <w:rStyle w:val="Emphasis"/>
          <w:rFonts w:cs="Calibri"/>
        </w:rPr>
        <w:t xml:space="preserve"> of asteroids </w:t>
      </w:r>
      <w:r w:rsidRPr="00071140">
        <w:rPr>
          <w:rStyle w:val="Emphasis"/>
          <w:rFonts w:cs="Calibri"/>
          <w:highlight w:val="green"/>
        </w:rPr>
        <w:t>know this right</w:t>
      </w:r>
      <w:r w:rsidRPr="00FD65A4">
        <w:rPr>
          <w:rStyle w:val="Emphasis"/>
          <w:rFonts w:cs="Calibri"/>
        </w:rPr>
        <w:t xml:space="preserve"> </w:t>
      </w:r>
      <w:r w:rsidRPr="00FD65A4">
        <w:rPr>
          <w:rFonts w:cs="Calibri"/>
          <w:sz w:val="10"/>
        </w:rPr>
        <w:t>already</w:t>
      </w:r>
      <w:r w:rsidRPr="00FD65A4">
        <w:rPr>
          <w:rStyle w:val="Emphasis"/>
          <w:rFonts w:cs="Calibri"/>
        </w:rPr>
        <w:t xml:space="preserve"> </w:t>
      </w:r>
      <w:r w:rsidRPr="00071140">
        <w:rPr>
          <w:rStyle w:val="Emphasis"/>
          <w:rFonts w:cs="Calibri"/>
          <w:highlight w:val="green"/>
        </w:rPr>
        <w:t>exists, they will have more incentive to extract resources</w:t>
      </w:r>
      <w:r w:rsidRPr="00FD65A4">
        <w:rPr>
          <w:rFonts w:cs="Calibri"/>
          <w:sz w:val="10"/>
        </w:rPr>
        <w:t xml:space="preserve">.' 0 </w:t>
      </w:r>
      <w:r w:rsidRPr="00FD65A4">
        <w:rPr>
          <w:rStyle w:val="StyleUnderline"/>
          <w:rFonts w:cs="Calibri"/>
        </w:rPr>
        <w:t>This</w:t>
      </w:r>
      <w:r w:rsidRPr="00FD65A4">
        <w:rPr>
          <w:rFonts w:cs="Calibri"/>
          <w:sz w:val="10"/>
        </w:rPr>
        <w:t xml:space="preserve">, in turn, </w:t>
      </w:r>
      <w:r w:rsidRPr="00FD65A4">
        <w:rPr>
          <w:rStyle w:val="StyleUnderline"/>
          <w:rFonts w:cs="Calibri"/>
        </w:rPr>
        <w:t xml:space="preserve">would </w:t>
      </w:r>
      <w:r w:rsidRPr="00071140">
        <w:rPr>
          <w:rStyle w:val="Emphasis"/>
          <w:rFonts w:cs="Calibri"/>
          <w:highlight w:val="green"/>
        </w:rPr>
        <w:t>increase the chances of successful missions</w:t>
      </w:r>
      <w:r w:rsidRPr="00FD65A4">
        <w:rPr>
          <w:rFonts w:cs="Calibri"/>
          <w:sz w:val="10"/>
        </w:rPr>
        <w:t xml:space="preserve">, </w:t>
      </w:r>
      <w:r w:rsidRPr="00FD65A4">
        <w:rPr>
          <w:rStyle w:val="StyleUnderline"/>
          <w:rFonts w:cs="Calibri"/>
        </w:rPr>
        <w:t xml:space="preserve">resulting in </w:t>
      </w:r>
      <w:r w:rsidRPr="00FD65A4">
        <w:rPr>
          <w:rStyle w:val="Emphasis"/>
          <w:rFonts w:cs="Calibri"/>
        </w:rPr>
        <w:t>numerous scientific and explorative benefits</w:t>
      </w:r>
      <w:r w:rsidRPr="00FD65A4">
        <w:rPr>
          <w:rFonts w:cs="Calibri"/>
          <w:sz w:val="10"/>
        </w:rPr>
        <w:t xml:space="preserve">, </w:t>
      </w:r>
      <w:r w:rsidRPr="00FD65A4">
        <w:rPr>
          <w:rStyle w:val="StyleUnderline"/>
          <w:rFonts w:cs="Calibri"/>
        </w:rPr>
        <w:t xml:space="preserve">along with the potential replenishment of </w:t>
      </w:r>
      <w:r w:rsidRPr="00FD65A4">
        <w:rPr>
          <w:rStyle w:val="Emphasis"/>
          <w:rFonts w:cs="Calibri"/>
        </w:rPr>
        <w:t>key elements that are becoming increasingly depleted on Earth</w:t>
      </w:r>
      <w:r w:rsidRPr="00FD65A4">
        <w:rPr>
          <w:rStyle w:val="StyleUnderline"/>
          <w:rFonts w:cs="Calibri"/>
        </w:rPr>
        <w:t xml:space="preserve"> yet are still needed for modern industry</w:t>
      </w:r>
      <w:r w:rsidRPr="00FD65A4">
        <w:rPr>
          <w:rFonts w:cs="Calibri"/>
          <w:sz w:val="10"/>
        </w:rPr>
        <w:t xml:space="preserve">. Scientists speculate that </w:t>
      </w:r>
      <w:r w:rsidRPr="00FD65A4">
        <w:rPr>
          <w:rStyle w:val="StyleUnderline"/>
          <w:rFonts w:cs="Calibri"/>
        </w:rPr>
        <w:t xml:space="preserve">key elements needed for modern industry, including </w:t>
      </w:r>
      <w:r w:rsidRPr="00FD65A4">
        <w:rPr>
          <w:rStyle w:val="Emphasis"/>
          <w:rFonts w:cs="Calibri"/>
        </w:rPr>
        <w:t>platinum</w:t>
      </w:r>
      <w:r w:rsidRPr="00FD65A4">
        <w:rPr>
          <w:rStyle w:val="StyleUnderline"/>
          <w:rFonts w:cs="Calibri"/>
        </w:rPr>
        <w:t xml:space="preserve">, </w:t>
      </w:r>
      <w:r w:rsidRPr="00FD65A4">
        <w:rPr>
          <w:rStyle w:val="Emphasis"/>
          <w:rFonts w:cs="Calibri"/>
        </w:rPr>
        <w:t>zinc</w:t>
      </w:r>
      <w:r w:rsidRPr="00FD65A4">
        <w:rPr>
          <w:rStyle w:val="StyleUnderline"/>
          <w:rFonts w:cs="Calibri"/>
        </w:rPr>
        <w:t xml:space="preserve">, </w:t>
      </w:r>
      <w:r w:rsidRPr="00FD65A4">
        <w:rPr>
          <w:rStyle w:val="Emphasis"/>
          <w:rFonts w:cs="Calibri"/>
        </w:rPr>
        <w:t>copper</w:t>
      </w:r>
      <w:r w:rsidRPr="00FD65A4">
        <w:rPr>
          <w:rStyle w:val="StyleUnderline"/>
          <w:rFonts w:cs="Calibri"/>
        </w:rPr>
        <w:t xml:space="preserve">, </w:t>
      </w:r>
      <w:r w:rsidRPr="00FD65A4">
        <w:rPr>
          <w:rStyle w:val="Emphasis"/>
          <w:rFonts w:cs="Calibri"/>
        </w:rPr>
        <w:t>phosphorus</w:t>
      </w:r>
      <w:r w:rsidRPr="00FD65A4">
        <w:rPr>
          <w:rStyle w:val="StyleUnderline"/>
          <w:rFonts w:cs="Calibri"/>
        </w:rPr>
        <w:t xml:space="preserve">, </w:t>
      </w:r>
      <w:r w:rsidRPr="00FD65A4">
        <w:rPr>
          <w:rStyle w:val="Emphasis"/>
          <w:rFonts w:cs="Calibri"/>
        </w:rPr>
        <w:t>lead</w:t>
      </w:r>
      <w:r w:rsidRPr="00FD65A4">
        <w:rPr>
          <w:rStyle w:val="StyleUnderline"/>
          <w:rFonts w:cs="Calibri"/>
        </w:rPr>
        <w:t xml:space="preserve">, </w:t>
      </w:r>
      <w:r w:rsidRPr="00FD65A4">
        <w:rPr>
          <w:rStyle w:val="Emphasis"/>
          <w:rFonts w:cs="Calibri"/>
        </w:rPr>
        <w:t>gold</w:t>
      </w:r>
      <w:r w:rsidRPr="00FD65A4">
        <w:rPr>
          <w:rStyle w:val="StyleUnderline"/>
          <w:rFonts w:cs="Calibri"/>
        </w:rPr>
        <w:t xml:space="preserve">, and </w:t>
      </w:r>
      <w:r w:rsidRPr="00FD65A4">
        <w:rPr>
          <w:rStyle w:val="Emphasis"/>
          <w:rFonts w:cs="Calibri"/>
        </w:rPr>
        <w:t>indium</w:t>
      </w:r>
      <w:r w:rsidRPr="00FD65A4">
        <w:rPr>
          <w:rStyle w:val="StyleUnderline"/>
          <w:rFonts w:cs="Calibri"/>
        </w:rPr>
        <w:t>, could become depleted on Earth within the next fifty to sixty years</w:t>
      </w:r>
      <w:r w:rsidRPr="00FD65A4">
        <w:rPr>
          <w:rFonts w:cs="Calibri"/>
          <w:sz w:val="10"/>
        </w:rPr>
        <w:t xml:space="preserve">." </w:t>
      </w:r>
      <w:r w:rsidRPr="00FD65A4">
        <w:rPr>
          <w:rStyle w:val="StyleUnderline"/>
          <w:rFonts w:cs="Calibri"/>
        </w:rPr>
        <w:t>Many of these</w:t>
      </w:r>
      <w:r w:rsidRPr="00FD65A4">
        <w:rPr>
          <w:rFonts w:cs="Calibri"/>
          <w:sz w:val="10"/>
        </w:rPr>
        <w:t xml:space="preserve"> metals, such as platinum, are chemical elements that, unlike oil or diamonds, </w:t>
      </w:r>
      <w:r w:rsidRPr="00FD65A4">
        <w:rPr>
          <w:rStyle w:val="StyleUnderline"/>
          <w:rFonts w:cs="Calibri"/>
        </w:rPr>
        <w:t xml:space="preserve">have </w:t>
      </w:r>
      <w:r w:rsidRPr="00FD65A4">
        <w:rPr>
          <w:rStyle w:val="Emphasis"/>
          <w:rFonts w:cs="Calibri"/>
        </w:rPr>
        <w:t>no</w:t>
      </w:r>
      <w:r w:rsidRPr="00FD65A4">
        <w:rPr>
          <w:rStyle w:val="StyleUnderline"/>
          <w:rFonts w:cs="Calibri"/>
        </w:rPr>
        <w:t xml:space="preserve"> synthetic </w:t>
      </w:r>
      <w:r w:rsidRPr="00FD65A4">
        <w:rPr>
          <w:rStyle w:val="Emphasis"/>
          <w:rFonts w:cs="Calibri"/>
        </w:rPr>
        <w:t>alternative</w:t>
      </w:r>
      <w:r w:rsidRPr="00FD65A4">
        <w:rPr>
          <w:rFonts w:cs="Calibri"/>
          <w:sz w:val="10"/>
        </w:rPr>
        <w:t xml:space="preserve">.12 Once the reserves on Earth are mined to complete depletion, </w:t>
      </w:r>
      <w:r w:rsidRPr="00FD65A4">
        <w:rPr>
          <w:rStyle w:val="StyleUnderline"/>
          <w:rFonts w:cs="Calibri"/>
        </w:rPr>
        <w:t xml:space="preserve">industries will be forced to recycle the existing supply of minerals, which will result in </w:t>
      </w:r>
      <w:r w:rsidRPr="00FD65A4">
        <w:rPr>
          <w:rStyle w:val="Emphasis"/>
          <w:rFonts w:cs="Calibri"/>
        </w:rPr>
        <w:t>increased costs</w:t>
      </w:r>
      <w:r w:rsidRPr="00FD65A4">
        <w:rPr>
          <w:rStyle w:val="StyleUnderline"/>
          <w:rFonts w:cs="Calibri"/>
        </w:rPr>
        <w:t xml:space="preserve"> due to increased scarcity</w:t>
      </w:r>
      <w:r w:rsidRPr="00FD65A4">
        <w:rPr>
          <w:rFonts w:cs="Calibri"/>
          <w:sz w:val="10"/>
        </w:rPr>
        <w:t xml:space="preserve">.' 3 However, evidence is accumulating that </w:t>
      </w:r>
      <w:r w:rsidRPr="00FD65A4">
        <w:rPr>
          <w:rStyle w:val="StyleUnderline"/>
          <w:rFonts w:cs="Calibri"/>
        </w:rPr>
        <w:t>asteroids only a few hundred thousand miles away from Earth may be composed of an abundance of natural resources-including many of the minerals being mined to depletion on Earth-that could lead to vast profits</w:t>
      </w:r>
      <w:r w:rsidRPr="00FD65A4">
        <w:rPr>
          <w:rFonts w:cs="Calibri"/>
          <w:sz w:val="10"/>
        </w:rPr>
        <w:t xml:space="preserve">." Most of the minerals being mined on Earth, including gold, iron, platinum, and palladium, originally came from the many asteroids that hit the Earth after the crust cooled during the planet's formation.' </w:t>
      </w:r>
    </w:p>
    <w:p w14:paraId="6DE4E242" w14:textId="77777777" w:rsidR="00071140" w:rsidRPr="00FD65A4" w:rsidRDefault="00071140" w:rsidP="00071140">
      <w:pPr>
        <w:rPr>
          <w:rFonts w:cs="Calibri"/>
        </w:rPr>
      </w:pPr>
    </w:p>
    <w:p w14:paraId="00C9023B" w14:textId="77777777" w:rsidR="00071140" w:rsidRPr="00FD65A4" w:rsidRDefault="00071140" w:rsidP="00071140">
      <w:pPr>
        <w:pStyle w:val="Heading4"/>
        <w:rPr>
          <w:rFonts w:cs="Calibri"/>
        </w:rPr>
      </w:pPr>
      <w:r w:rsidRPr="00FD65A4">
        <w:rPr>
          <w:rFonts w:cs="Calibri"/>
        </w:rPr>
        <w:t>Space mining is the only way to solve climate change</w:t>
      </w:r>
    </w:p>
    <w:p w14:paraId="3A67357A" w14:textId="77777777" w:rsidR="00071140" w:rsidRPr="00FD65A4" w:rsidRDefault="00071140" w:rsidP="00071140">
      <w:pPr>
        <w:pStyle w:val="NormalWeb"/>
        <w:shd w:val="clear" w:color="auto" w:fill="FFFFFF"/>
        <w:spacing w:before="0" w:beforeAutospacing="0" w:after="0" w:afterAutospacing="0"/>
        <w:textAlignment w:val="baseline"/>
        <w:rPr>
          <w:rStyle w:val="Style13ptBold"/>
          <w:rFonts w:cs="Calibri"/>
          <w:b w:val="0"/>
          <w:sz w:val="22"/>
        </w:rPr>
      </w:pPr>
      <w:r w:rsidRPr="00FD65A4">
        <w:rPr>
          <w:rStyle w:val="Style13ptBold"/>
          <w:rFonts w:cs="Calibri"/>
        </w:rPr>
        <w:t xml:space="preserve">Duran 21, </w:t>
      </w:r>
      <w:r w:rsidRPr="00FD65A4">
        <w:rPr>
          <w:rStyle w:val="Style13ptBold"/>
          <w:rFonts w:cs="Calibri"/>
          <w:b w:val="0"/>
          <w:sz w:val="16"/>
          <w:szCs w:val="16"/>
        </w:rPr>
        <w:t xml:space="preserve">(Paloma Duran is a journalist and industry analyst at Mexico Business News, “Is Space Mining the Best Option to Face Climate Change?”), 11-03-21, Mexico Business News, </w:t>
      </w:r>
      <w:r w:rsidRPr="00FD65A4">
        <w:rPr>
          <w:rStyle w:val="StyleUnderline"/>
          <w:rFonts w:cs="Calibri"/>
          <w:sz w:val="16"/>
          <w:szCs w:val="16"/>
          <w:u w:val="none"/>
        </w:rPr>
        <w:t>https://mexicobusiness.news/mining/news/space-mining-best-option-face-climate-change // MNHS NL</w:t>
      </w:r>
    </w:p>
    <w:p w14:paraId="247B4AF6" w14:textId="77777777" w:rsidR="00071140" w:rsidRPr="00FD65A4" w:rsidRDefault="00071140" w:rsidP="00071140">
      <w:pPr>
        <w:pStyle w:val="NormalWeb"/>
        <w:shd w:val="clear" w:color="auto" w:fill="FFFFFF"/>
        <w:spacing w:before="0" w:beforeAutospacing="0" w:after="0" w:afterAutospacing="0"/>
        <w:textAlignment w:val="baseline"/>
        <w:rPr>
          <w:rStyle w:val="StyleUnderline"/>
          <w:rFonts w:cs="Calibri"/>
          <w:u w:val="none"/>
        </w:rPr>
      </w:pPr>
    </w:p>
    <w:p w14:paraId="28F782CE" w14:textId="77777777" w:rsidR="00071140" w:rsidRPr="00FD65A4" w:rsidRDefault="00071140" w:rsidP="00071140">
      <w:pPr>
        <w:pStyle w:val="NormalWeb"/>
        <w:shd w:val="clear" w:color="auto" w:fill="FFFFFF"/>
        <w:spacing w:before="0" w:beforeAutospacing="0" w:after="0" w:afterAutospacing="0"/>
        <w:textAlignment w:val="baseline"/>
        <w:rPr>
          <w:rFonts w:cs="Calibri"/>
          <w:color w:val="333333"/>
          <w:bdr w:val="none" w:sz="0" w:space="0" w:color="auto" w:frame="1"/>
        </w:rPr>
      </w:pPr>
      <w:r w:rsidRPr="00071140">
        <w:rPr>
          <w:rStyle w:val="StyleUnderline"/>
          <w:rFonts w:cs="Calibri"/>
          <w:highlight w:val="green"/>
        </w:rPr>
        <w:t>Going to net zero means that more</w:t>
      </w:r>
      <w:r w:rsidRPr="00071140">
        <w:rPr>
          <w:rStyle w:val="StyleUnderline"/>
          <w:rFonts w:cs="Calibri"/>
          <w:bCs/>
          <w:highlight w:val="green"/>
        </w:rPr>
        <w:t xml:space="preserve"> mining is needed</w:t>
      </w:r>
      <w:r w:rsidRPr="00FD65A4">
        <w:rPr>
          <w:rStyle w:val="StyleUnderline"/>
          <w:rFonts w:cs="Calibri"/>
        </w:rPr>
        <w:t xml:space="preserve">. Experts have said that </w:t>
      </w:r>
      <w:r w:rsidRPr="00071140">
        <w:rPr>
          <w:rStyle w:val="StyleUnderline"/>
          <w:rFonts w:cs="Calibri"/>
          <w:highlight w:val="green"/>
        </w:rPr>
        <w:t>the current supply cannot support the</w:t>
      </w:r>
      <w:r w:rsidRPr="00FD65A4">
        <w:rPr>
          <w:rStyle w:val="StyleUnderline"/>
          <w:rFonts w:cs="Calibri"/>
        </w:rPr>
        <w:t xml:space="preserve"> necessary </w:t>
      </w:r>
      <w:r w:rsidRPr="00071140">
        <w:rPr>
          <w:rStyle w:val="StyleUnderline"/>
          <w:rFonts w:cs="Calibri"/>
          <w:highlight w:val="green"/>
        </w:rPr>
        <w:t>metals</w:t>
      </w:r>
      <w:r w:rsidRPr="00FD65A4">
        <w:rPr>
          <w:rStyle w:val="StyleUnderline"/>
          <w:rFonts w:cs="Calibri"/>
        </w:rPr>
        <w:t xml:space="preserve"> demand </w:t>
      </w:r>
      <w:r w:rsidRPr="00071140">
        <w:rPr>
          <w:rStyle w:val="StyleUnderline"/>
          <w:rFonts w:cs="Calibri"/>
          <w:highlight w:val="green"/>
        </w:rPr>
        <w:t>for the green transition</w:t>
      </w:r>
      <w:r w:rsidRPr="00FD65A4">
        <w:rPr>
          <w:rStyle w:val="StyleUnderline"/>
          <w:rFonts w:cs="Calibri"/>
        </w:rPr>
        <w:t xml:space="preserve">. As a result, </w:t>
      </w:r>
      <w:r w:rsidRPr="00071140">
        <w:rPr>
          <w:rStyle w:val="StyleUnderline"/>
          <w:rFonts w:cs="Calibri"/>
          <w:highlight w:val="green"/>
        </w:rPr>
        <w:t>new mining alternatives have gained</w:t>
      </w:r>
      <w:r w:rsidRPr="00FD65A4">
        <w:rPr>
          <w:rStyle w:val="StyleUnderline"/>
          <w:rFonts w:cs="Calibri"/>
        </w:rPr>
        <w:t xml:space="preserve"> greater </w:t>
      </w:r>
      <w:r w:rsidRPr="00071140">
        <w:rPr>
          <w:rStyle w:val="StyleUnderline"/>
          <w:rFonts w:cs="Calibri"/>
          <w:highlight w:val="green"/>
        </w:rPr>
        <w:t>relevance</w:t>
      </w:r>
      <w:r w:rsidRPr="00FD65A4">
        <w:rPr>
          <w:rStyle w:val="StyleUnderline"/>
          <w:rFonts w:cs="Calibri"/>
        </w:rPr>
        <w:t xml:space="preserve">, among them is </w:t>
      </w:r>
      <w:r w:rsidRPr="00071140">
        <w:rPr>
          <w:rStyle w:val="StyleUnderline"/>
          <w:rFonts w:cs="Calibri"/>
          <w:bCs/>
          <w:highlight w:val="green"/>
        </w:rPr>
        <w:t>space mining</w:t>
      </w:r>
      <w:r w:rsidRPr="00FD65A4">
        <w:rPr>
          <w:rFonts w:cs="Calibri"/>
          <w:color w:val="333333"/>
          <w:bdr w:val="none" w:sz="0" w:space="0" w:color="auto" w:frame="1"/>
        </w:rPr>
        <w:t>. Several countries, including Mexico, have shown their interest in this alternative, creating a new space race.</w:t>
      </w:r>
      <w:r w:rsidRPr="00FD65A4">
        <w:rPr>
          <w:rFonts w:cs="Calibri"/>
          <w:color w:val="333333"/>
        </w:rPr>
        <w:t xml:space="preserve"> </w:t>
      </w:r>
      <w:r w:rsidRPr="00FD65A4">
        <w:rPr>
          <w:rFonts w:cs="Calibri"/>
          <w:color w:val="333333"/>
          <w:bdr w:val="none" w:sz="0" w:space="0" w:color="auto" w:frame="1"/>
        </w:rPr>
        <w:t>“</w:t>
      </w:r>
      <w:r w:rsidRPr="00FD65A4">
        <w:rPr>
          <w:rStyle w:val="StyleUnderline"/>
          <w:rFonts w:cs="Calibri"/>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FD65A4">
        <w:rPr>
          <w:rFonts w:cs="Calibri"/>
          <w:color w:val="333333"/>
          <w:bdr w:val="none" w:sz="0" w:space="0" w:color="auto" w:frame="1"/>
        </w:rPr>
        <w:t>” said Dr. Phil Metzger, Planetary Scientist at the University of Central Florida.</w:t>
      </w:r>
      <w:r w:rsidRPr="00FD65A4">
        <w:rPr>
          <w:rFonts w:cs="Calibri"/>
          <w:color w:val="333333"/>
        </w:rPr>
        <w:t xml:space="preserve"> </w:t>
      </w:r>
      <w:r w:rsidRPr="00FD65A4">
        <w:rPr>
          <w:rStyle w:val="StyleUnderline"/>
          <w:rFonts w:cs="Calibri"/>
        </w:rPr>
        <w:t xml:space="preserve">Currently, there are several attempts to address global warming and transition to a net zero carbon economy. There has been an increasing interest in </w:t>
      </w:r>
      <w:r w:rsidRPr="00071140">
        <w:rPr>
          <w:rStyle w:val="StyleUnderline"/>
          <w:rFonts w:cs="Calibri"/>
          <w:highlight w:val="green"/>
        </w:rPr>
        <w:t>renewable energy and infrastructure</w:t>
      </w:r>
      <w:r w:rsidRPr="00FD65A4">
        <w:rPr>
          <w:rStyle w:val="StyleUnderline"/>
          <w:rFonts w:cs="Calibri"/>
        </w:rPr>
        <w:t xml:space="preserve">, which </w:t>
      </w:r>
      <w:r w:rsidRPr="00071140">
        <w:rPr>
          <w:rStyle w:val="StyleUnderline"/>
          <w:rFonts w:cs="Calibri"/>
          <w:highlight w:val="green"/>
        </w:rPr>
        <w:t>has increased demand for</w:t>
      </w:r>
      <w:r w:rsidRPr="00FD65A4">
        <w:rPr>
          <w:rStyle w:val="StyleUnderline"/>
          <w:rFonts w:cs="Calibri"/>
        </w:rPr>
        <w:t xml:space="preserve"> various minerals, especially lithium, cobalt, nickel, copper and </w:t>
      </w:r>
      <w:r w:rsidRPr="00071140">
        <w:rPr>
          <w:rStyle w:val="StyleUnderline"/>
          <w:rFonts w:cs="Calibri"/>
          <w:bCs/>
          <w:highlight w:val="green"/>
        </w:rPr>
        <w:t>rare earth elements</w:t>
      </w:r>
      <w:r w:rsidRPr="00FD65A4">
        <w:rPr>
          <w:rStyle w:val="StyleUnderline"/>
          <w:rFonts w:cs="Calibri"/>
        </w:rPr>
        <w:t>.</w:t>
      </w:r>
      <w:r w:rsidRPr="00FD65A4">
        <w:rPr>
          <w:rFonts w:cs="Calibri"/>
          <w:color w:val="333333"/>
          <w:bdr w:val="none" w:sz="0" w:space="0" w:color="auto" w:frame="1"/>
        </w:rPr>
        <w:t xml:space="preserve"> However, according to experts, </w:t>
      </w:r>
      <w:r w:rsidRPr="00071140">
        <w:rPr>
          <w:rStyle w:val="StyleUnderline"/>
          <w:rFonts w:cs="Calibri"/>
          <w:highlight w:val="green"/>
        </w:rPr>
        <w:t>the world</w:t>
      </w:r>
      <w:r w:rsidRPr="00FD65A4">
        <w:rPr>
          <w:rStyle w:val="StyleUnderline"/>
          <w:rFonts w:cs="Calibri"/>
        </w:rPr>
        <w:t xml:space="preserve"> is close to </w:t>
      </w:r>
      <w:r w:rsidRPr="00071140">
        <w:rPr>
          <w:rStyle w:val="StyleUnderline"/>
          <w:rFonts w:cs="Calibri"/>
          <w:highlight w:val="green"/>
        </w:rPr>
        <w:t xml:space="preserve">entering a </w:t>
      </w:r>
      <w:r w:rsidRPr="00071140">
        <w:rPr>
          <w:rStyle w:val="StyleUnderline"/>
          <w:rFonts w:cs="Calibri"/>
          <w:bCs/>
          <w:highlight w:val="green"/>
        </w:rPr>
        <w:t>metals supercycle</w:t>
      </w:r>
      <w:r w:rsidRPr="00FD65A4">
        <w:rPr>
          <w:rStyle w:val="StyleUnderline"/>
          <w:rFonts w:cs="Calibri"/>
          <w:bCs/>
        </w:rPr>
        <w:t>,</w:t>
      </w:r>
      <w:r w:rsidRPr="00FD65A4">
        <w:rPr>
          <w:rStyle w:val="StyleUnderline"/>
          <w:rFonts w:cs="Calibri"/>
        </w:rPr>
        <w:t xml:space="preserve"> where demand will exceed available supply, causing prices to skyrocket. Consequently, the mining industry has sought alternatives to achieve the required supply</w:t>
      </w:r>
      <w:r w:rsidRPr="00FD65A4">
        <w:rPr>
          <w:rFonts w:cs="Calibri"/>
          <w:color w:val="333333"/>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FD65A4">
        <w:rPr>
          <w:rFonts w:cs="Calibri"/>
          <w:color w:val="333333"/>
        </w:rPr>
        <w:t xml:space="preserve"> </w:t>
      </w:r>
      <w:r w:rsidRPr="00FD65A4">
        <w:rPr>
          <w:rFonts w:cs="Calibri"/>
          <w:color w:val="333333"/>
          <w:bdr w:val="none" w:sz="0" w:space="0" w:color="auto" w:frame="1"/>
        </w:rPr>
        <w:t xml:space="preserve">Despite the lack of knowledge regarding </w:t>
      </w:r>
      <w:r w:rsidRPr="00FD65A4">
        <w:rPr>
          <w:rStyle w:val="StyleUnderline"/>
          <w:rFonts w:cs="Calibri"/>
        </w:rPr>
        <w:t xml:space="preserve">space mining, it has become a very attractive option since the planet is running out of resources. While some people believe that land-based mining is cheaper than space mining, experts believe this may change in the long term. Furthermore, </w:t>
      </w:r>
      <w:r w:rsidRPr="00071140">
        <w:rPr>
          <w:rStyle w:val="StyleUnderline"/>
          <w:rFonts w:cs="Calibri"/>
          <w:highlight w:val="green"/>
        </w:rPr>
        <w:t>within the solar system there are</w:t>
      </w:r>
      <w:r w:rsidRPr="00FD65A4">
        <w:rPr>
          <w:rStyle w:val="StyleUnderline"/>
          <w:rFonts w:cs="Calibri"/>
        </w:rPr>
        <w:t xml:space="preserve"> countless </w:t>
      </w:r>
      <w:r w:rsidRPr="00071140">
        <w:rPr>
          <w:rStyle w:val="StyleUnderline"/>
          <w:rFonts w:cs="Calibri"/>
          <w:highlight w:val="green"/>
        </w:rPr>
        <w:t>bodies rich in</w:t>
      </w:r>
      <w:r w:rsidRPr="00FD65A4">
        <w:rPr>
          <w:rStyle w:val="StyleUnderline"/>
          <w:rFonts w:cs="Calibri"/>
        </w:rPr>
        <w:t xml:space="preserve"> minerals, ores and </w:t>
      </w:r>
      <w:r w:rsidRPr="00071140">
        <w:rPr>
          <w:rStyle w:val="StyleUnderline"/>
          <w:rFonts w:cs="Calibri"/>
          <w:highlight w:val="green"/>
        </w:rPr>
        <w:t>elements</w:t>
      </w:r>
      <w:r w:rsidRPr="00FD65A4">
        <w:rPr>
          <w:rStyle w:val="StyleUnderline"/>
          <w:rFonts w:cs="Calibri"/>
        </w:rPr>
        <w:t xml:space="preserve"> </w:t>
      </w:r>
      <w:r w:rsidRPr="00071140">
        <w:rPr>
          <w:rStyle w:val="StyleUnderline"/>
          <w:rFonts w:cs="Calibri"/>
          <w:highlight w:val="green"/>
        </w:rPr>
        <w:t>that will</w:t>
      </w:r>
      <w:r w:rsidRPr="00FD65A4">
        <w:rPr>
          <w:rStyle w:val="StyleUnderline"/>
          <w:rFonts w:cs="Calibri"/>
        </w:rPr>
        <w:t xml:space="preserve"> accelerate the </w:t>
      </w:r>
      <w:r w:rsidRPr="00071140">
        <w:rPr>
          <w:rStyle w:val="StyleUnderline"/>
          <w:rFonts w:cs="Calibri"/>
          <w:bCs/>
          <w:highlight w:val="green"/>
        </w:rPr>
        <w:t>fight</w:t>
      </w:r>
      <w:r w:rsidRPr="00FD65A4">
        <w:rPr>
          <w:rStyle w:val="StyleUnderline"/>
          <w:rFonts w:cs="Calibri"/>
        </w:rPr>
        <w:t xml:space="preserve"> against </w:t>
      </w:r>
      <w:r w:rsidRPr="00071140">
        <w:rPr>
          <w:rStyle w:val="StyleUnderline"/>
          <w:rFonts w:cs="Calibri"/>
          <w:bCs/>
          <w:highlight w:val="green"/>
        </w:rPr>
        <w:t>climate</w:t>
      </w:r>
      <w:r w:rsidRPr="00071140">
        <w:rPr>
          <w:rStyle w:val="StyleUnderline"/>
          <w:rFonts w:cs="Calibri"/>
          <w:highlight w:val="green"/>
        </w:rPr>
        <w:t xml:space="preserve"> </w:t>
      </w:r>
      <w:r w:rsidRPr="00071140">
        <w:rPr>
          <w:rStyle w:val="StyleUnderline"/>
          <w:rFonts w:cs="Calibri"/>
          <w:bCs/>
          <w:highlight w:val="green"/>
        </w:rPr>
        <w:t>change</w:t>
      </w:r>
      <w:r w:rsidRPr="00FD65A4">
        <w:rPr>
          <w:rStyle w:val="StyleUnderline"/>
          <w:rFonts w:cs="Calibri"/>
        </w:rPr>
        <w:t>.</w:t>
      </w:r>
      <w:r w:rsidRPr="00FD65A4">
        <w:rPr>
          <w:rFonts w:cs="Calibri"/>
          <w:color w:val="333333"/>
        </w:rPr>
        <w:t xml:space="preserve"> </w:t>
      </w:r>
      <w:r w:rsidRPr="00FD65A4">
        <w:rPr>
          <w:rStyle w:val="StyleUnderline"/>
          <w:rFonts w:cs="Calibri"/>
        </w:rPr>
        <w:t xml:space="preserve">“There will come a point when there is nothing left to mine on the surface, prompting mines to reach even further below. But even those </w:t>
      </w:r>
      <w:r w:rsidRPr="00071140">
        <w:rPr>
          <w:rStyle w:val="StyleUnderline"/>
          <w:rFonts w:cs="Calibri"/>
          <w:bCs/>
          <w:highlight w:val="green"/>
        </w:rPr>
        <w:t>resources are destined to run out</w:t>
      </w:r>
      <w:r w:rsidRPr="00FD65A4">
        <w:rPr>
          <w:rStyle w:val="StyleUnderline"/>
          <w:rFonts w:cs="Calibri"/>
        </w:rPr>
        <w:t xml:space="preserve"> and so we will aim toward ocean mining, which already has specific technologies that are being developed.</w:t>
      </w:r>
      <w:r w:rsidRPr="00FD65A4">
        <w:rPr>
          <w:rFonts w:cs="Calibri"/>
          <w:color w:val="333333"/>
          <w:bdr w:val="none" w:sz="0" w:space="0" w:color="auto" w:frame="1"/>
        </w:rPr>
        <w:t xml:space="preserve"> Nevertheless, even those mines are limited as well. The mine of the future, which today may seem unlikely, will no longer be on our planet. </w:t>
      </w:r>
      <w:r w:rsidRPr="00FD65A4">
        <w:rPr>
          <w:rStyle w:val="StyleUnderline"/>
          <w:rFonts w:cs="Calibri"/>
        </w:rPr>
        <w:t xml:space="preserve">There will be a time when </w:t>
      </w:r>
      <w:r w:rsidRPr="00071140">
        <w:rPr>
          <w:rStyle w:val="StyleUnderline"/>
          <w:rFonts w:cs="Calibri"/>
          <w:highlight w:val="green"/>
        </w:rPr>
        <w:t>space mining</w:t>
      </w:r>
      <w:r w:rsidRPr="00FD65A4">
        <w:rPr>
          <w:rStyle w:val="StyleUnderline"/>
          <w:rFonts w:cs="Calibri"/>
        </w:rPr>
        <w:t xml:space="preserve"> </w:t>
      </w:r>
      <w:r w:rsidRPr="00071140">
        <w:rPr>
          <w:rStyle w:val="StyleUnderline"/>
          <w:rFonts w:cs="Calibri"/>
          <w:highlight w:val="green"/>
        </w:rPr>
        <w:t>will be</w:t>
      </w:r>
      <w:r w:rsidRPr="00FD65A4">
        <w:rPr>
          <w:rStyle w:val="StyleUnderline"/>
          <w:rFonts w:cs="Calibri"/>
        </w:rPr>
        <w:t xml:space="preserve"> as </w:t>
      </w:r>
      <w:r w:rsidRPr="00071140">
        <w:rPr>
          <w:rStyle w:val="StyleUnderline"/>
          <w:rFonts w:cs="Calibri"/>
          <w:highlight w:val="green"/>
        </w:rPr>
        <w:t>common</w:t>
      </w:r>
      <w:r w:rsidRPr="00FD65A4">
        <w:rPr>
          <w:rStyle w:val="StyleUnderline"/>
          <w:rFonts w:cs="Calibri"/>
        </w:rPr>
        <w:t xml:space="preserve"> as an open leach mine,</w:t>
      </w:r>
      <w:r w:rsidRPr="00FD65A4">
        <w:rPr>
          <w:rFonts w:cs="Calibri"/>
          <w:color w:val="333333"/>
          <w:bdr w:val="none" w:sz="0" w:space="0" w:color="auto" w:frame="1"/>
        </w:rPr>
        <w:t>” Eder Lugo, Minerals Head at Siemens, told MBN.</w:t>
      </w:r>
      <w:r w:rsidRPr="00FD65A4">
        <w:rPr>
          <w:rFonts w:cs="Calibri"/>
          <w:color w:val="333333"/>
        </w:rPr>
        <w:t xml:space="preserve"> </w:t>
      </w:r>
      <w:r w:rsidRPr="00FD65A4">
        <w:rPr>
          <w:rFonts w:cs="Calibri"/>
          <w:color w:val="333333"/>
          <w:bdr w:val="none" w:sz="0" w:space="0" w:color="auto" w:frame="1"/>
        </w:rPr>
        <w:t xml:space="preserve">More than 150 million asteroids measuring approximately 100m are believed to be in the inner solar system alone. </w:t>
      </w:r>
      <w:r w:rsidRPr="00FD65A4">
        <w:rPr>
          <w:rStyle w:val="StyleUnderline"/>
          <w:rFonts w:cs="Calibri"/>
        </w:rPr>
        <w:t xml:space="preserve">In addition, </w:t>
      </w:r>
      <w:r w:rsidRPr="00071140">
        <w:rPr>
          <w:rStyle w:val="StyleUnderline"/>
          <w:rFonts w:cs="Calibri"/>
          <w:highlight w:val="green"/>
        </w:rPr>
        <w:t>astronomers have</w:t>
      </w:r>
      <w:r w:rsidRPr="00FD65A4">
        <w:rPr>
          <w:rStyle w:val="StyleUnderline"/>
          <w:rFonts w:cs="Calibri"/>
        </w:rPr>
        <w:t xml:space="preserve"> also </w:t>
      </w:r>
      <w:r w:rsidRPr="00071140">
        <w:rPr>
          <w:rStyle w:val="StyleUnderline"/>
          <w:rFonts w:cs="Calibri"/>
          <w:highlight w:val="green"/>
        </w:rPr>
        <w:t>identified abundant minerals near the Earth’s space</w:t>
      </w:r>
      <w:r w:rsidRPr="00FD65A4">
        <w:rPr>
          <w:rStyle w:val="StyleUnderline"/>
          <w:rFonts w:cs="Calibri"/>
        </w:rPr>
        <w:t xml:space="preserve"> and the Main Asteroid Belt.</w:t>
      </w:r>
      <w:r w:rsidRPr="00FD65A4">
        <w:rPr>
          <w:rFonts w:cs="Calibri"/>
          <w:color w:val="333333"/>
          <w:bdr w:val="none" w:sz="0" w:space="0" w:color="auto" w:frame="1"/>
        </w:rPr>
        <w:t xml:space="preserve"> There are three main groups into which asteroids are divided: C- type, S- type, and M- type. </w:t>
      </w:r>
      <w:r w:rsidRPr="00FD65A4">
        <w:rPr>
          <w:rStyle w:val="StyleUnderline"/>
          <w:rFonts w:cs="Calibri"/>
        </w:rPr>
        <w:t>The last two groups are the most abundant in minerals such as gold, platinum, cobalt, zinc, tin, lead, indium, silver, copper and rare earth metals. "Energy is limited here.</w:t>
      </w:r>
      <w:r w:rsidRPr="00FD65A4">
        <w:rPr>
          <w:rFonts w:cs="Calibri"/>
          <w:color w:val="333333"/>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A61DE98" w14:textId="77777777" w:rsidR="00071140" w:rsidRPr="00FD65A4" w:rsidRDefault="00071140" w:rsidP="00071140">
      <w:pPr>
        <w:pStyle w:val="NormalWeb"/>
        <w:shd w:val="clear" w:color="auto" w:fill="FFFFFF"/>
        <w:spacing w:before="0" w:beforeAutospacing="0" w:after="0" w:afterAutospacing="0"/>
        <w:textAlignment w:val="baseline"/>
        <w:rPr>
          <w:rFonts w:cs="Calibri"/>
          <w:color w:val="333333"/>
        </w:rPr>
      </w:pPr>
    </w:p>
    <w:p w14:paraId="57A54B2D" w14:textId="77777777" w:rsidR="00071140" w:rsidRPr="00FD65A4" w:rsidRDefault="00071140" w:rsidP="00071140">
      <w:pPr>
        <w:pStyle w:val="Heading4"/>
        <w:rPr>
          <w:rFonts w:cs="Calibri"/>
        </w:rPr>
      </w:pPr>
      <w:r w:rsidRPr="00FD65A4">
        <w:rPr>
          <w:rFonts w:cs="Calibri"/>
        </w:rPr>
        <w:t>Anthropogenic warming causes extinction --- mitigation efforts now are key</w:t>
      </w:r>
    </w:p>
    <w:p w14:paraId="7B41F501" w14:textId="77777777" w:rsidR="00071140" w:rsidRPr="00FD65A4" w:rsidRDefault="00071140" w:rsidP="00071140">
      <w:pPr>
        <w:rPr>
          <w:rFonts w:cs="Calibri"/>
          <w:b/>
          <w:sz w:val="16"/>
        </w:rPr>
      </w:pPr>
      <w:r w:rsidRPr="00FD65A4">
        <w:rPr>
          <w:rStyle w:val="Style13ptBold"/>
          <w:rFonts w:cs="Calibri"/>
        </w:rPr>
        <w:t>Griffin, 2015</w:t>
      </w:r>
      <w:r w:rsidRPr="00FD65A4">
        <w:rPr>
          <w:rStyle w:val="Style13ptBold"/>
          <w:rFonts w:cs="Calibri"/>
          <w:sz w:val="16"/>
        </w:rPr>
        <w:t xml:space="preserve"> </w:t>
      </w:r>
      <w:r w:rsidRPr="00FD65A4">
        <w:rPr>
          <w:rFonts w:cs="Calibri"/>
          <w:sz w:val="16"/>
        </w:rPr>
        <w:t xml:space="preserve">(David, Professor of Philosophy at Claremont, “The climate is ruined. So can civilization even survive?”, CNN, 4/14/2015, </w:t>
      </w:r>
      <w:hyperlink r:id="rId49" w:history="1">
        <w:r w:rsidRPr="00FD65A4">
          <w:rPr>
            <w:rStyle w:val="Hyperlink"/>
            <w:rFonts w:cs="Calibri"/>
            <w:sz w:val="16"/>
          </w:rPr>
          <w:t>http://www.cnn.com/2015/01/14/opinion/co2-crisis-griffin/</w:t>
        </w:r>
      </w:hyperlink>
      <w:r w:rsidRPr="00FD65A4">
        <w:rPr>
          <w:rFonts w:cs="Calibri"/>
          <w:sz w:val="16"/>
        </w:rPr>
        <w:t xml:space="preserve"> )</w:t>
      </w:r>
    </w:p>
    <w:p w14:paraId="2C612AA4" w14:textId="77777777" w:rsidR="00071140" w:rsidRPr="00FD65A4" w:rsidRDefault="00071140" w:rsidP="00071140">
      <w:pPr>
        <w:rPr>
          <w:rStyle w:val="Emphasis"/>
          <w:rFonts w:cs="Calibri"/>
        </w:rPr>
      </w:pPr>
      <w:r w:rsidRPr="00FD65A4">
        <w:rPr>
          <w:rFonts w:cs="Calibri"/>
          <w:sz w:val="16"/>
        </w:rPr>
        <w:t xml:space="preserve">Although most of us worry about other things, </w:t>
      </w:r>
      <w:r w:rsidRPr="00FD65A4">
        <w:rPr>
          <w:rStyle w:val="StyleUnderline"/>
          <w:rFonts w:cs="Calibri"/>
        </w:rPr>
        <w:t>climate scientists have become increasingly worried about the survival of civilization. For</w:t>
      </w:r>
      <w:r w:rsidRPr="00FD65A4">
        <w:rPr>
          <w:rFonts w:cs="Calibri"/>
          <w:sz w:val="16"/>
        </w:rPr>
        <w:t xml:space="preserve"> example, Lonnie Thompson, who received the U.S. National Medal of Science in 2010, said that </w:t>
      </w:r>
      <w:r w:rsidRPr="00071140">
        <w:rPr>
          <w:rStyle w:val="Emphasis"/>
          <w:rFonts w:cs="Calibri"/>
          <w:highlight w:val="green"/>
        </w:rPr>
        <w:t>virtually all climatologists "are</w:t>
      </w:r>
      <w:r w:rsidRPr="00FD65A4">
        <w:rPr>
          <w:rStyle w:val="Emphasis"/>
          <w:rFonts w:cs="Calibri"/>
        </w:rPr>
        <w:t xml:space="preserve"> now </w:t>
      </w:r>
      <w:r w:rsidRPr="00071140">
        <w:rPr>
          <w:rStyle w:val="Emphasis"/>
          <w:rFonts w:cs="Calibri"/>
          <w:highlight w:val="green"/>
        </w:rPr>
        <w:t>convinced</w:t>
      </w:r>
      <w:r w:rsidRPr="00FD65A4">
        <w:rPr>
          <w:rStyle w:val="Emphasis"/>
          <w:rFonts w:cs="Calibri"/>
        </w:rPr>
        <w:t xml:space="preserve"> that global </w:t>
      </w:r>
      <w:r w:rsidRPr="00071140">
        <w:rPr>
          <w:rStyle w:val="Emphasis"/>
          <w:rFonts w:cs="Calibri"/>
          <w:highlight w:val="green"/>
        </w:rPr>
        <w:t xml:space="preserve">warming poses a clear and present danger </w:t>
      </w:r>
      <w:r w:rsidRPr="00FD65A4">
        <w:rPr>
          <w:rStyle w:val="Emphasis"/>
          <w:rFonts w:cs="Calibri"/>
        </w:rPr>
        <w:t xml:space="preserve">to civilization." </w:t>
      </w:r>
      <w:r w:rsidRPr="00FD65A4">
        <w:rPr>
          <w:rFonts w:cs="Calibri"/>
          <w:sz w:val="16"/>
        </w:rPr>
        <w:t xml:space="preserve">Informed journalists share this concern. </w:t>
      </w:r>
      <w:r w:rsidRPr="00FD65A4">
        <w:rPr>
          <w:rStyle w:val="StyleUnderline"/>
          <w:rFonts w:cs="Calibri"/>
        </w:rPr>
        <w:t>The climate crisis "threatens the survival of our civilization," said Pulitzer Prize-winner Ross Gelbspan. Mark Hertsgaard agrees</w:t>
      </w:r>
      <w:r w:rsidRPr="00FD65A4">
        <w:rPr>
          <w:rFonts w:cs="Calibri"/>
          <w:sz w:val="16"/>
        </w:rPr>
        <w:t xml:space="preserve">, </w:t>
      </w:r>
      <w:r w:rsidRPr="00FD65A4">
        <w:rPr>
          <w:rStyle w:val="Emphasis"/>
          <w:rFonts w:cs="Calibri"/>
        </w:rPr>
        <w:t xml:space="preserve">saying that the </w:t>
      </w:r>
      <w:r w:rsidRPr="00071140">
        <w:rPr>
          <w:rStyle w:val="Emphasis"/>
          <w:rFonts w:cs="Calibri"/>
          <w:highlight w:val="green"/>
        </w:rPr>
        <w:t>continuation</w:t>
      </w:r>
      <w:r w:rsidRPr="00FD65A4">
        <w:rPr>
          <w:rStyle w:val="Emphasis"/>
          <w:rFonts w:cs="Calibri"/>
        </w:rPr>
        <w:t xml:space="preserve"> of global warming </w:t>
      </w:r>
      <w:r w:rsidRPr="00071140">
        <w:rPr>
          <w:rStyle w:val="Emphasis"/>
          <w:rFonts w:cs="Calibri"/>
          <w:highlight w:val="green"/>
        </w:rPr>
        <w:t>"would create planetary conditions all but certain to end civilization</w:t>
      </w:r>
      <w:r w:rsidRPr="00FD65A4">
        <w:rPr>
          <w:rStyle w:val="Emphasis"/>
          <w:rFonts w:cs="Calibri"/>
        </w:rPr>
        <w:t xml:space="preserve"> as we know it." </w:t>
      </w:r>
      <w:r w:rsidRPr="00FD65A4">
        <w:rPr>
          <w:rFonts w:cs="Calibri"/>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D65A4">
        <w:rPr>
          <w:rStyle w:val="StyleUnderline"/>
          <w:rFonts w:cs="Calibri"/>
        </w:rPr>
        <w:t>The threat to civilization comes primarily from the increase of the level of carbon dioxide (CO2) in the atmosphere</w:t>
      </w:r>
      <w:r w:rsidRPr="00FD65A4">
        <w:rPr>
          <w:rFonts w:cs="Calibri"/>
          <w:sz w:val="16"/>
        </w:rPr>
        <w:t xml:space="preserve">, due largely to the burning of fossil fuels. Before the rise of the industrial age, CO2 constituted only 275 ppm (parts per million) of the atmosphere. But it is now above 400 and rising about 2.5 ppm per year. </w:t>
      </w:r>
      <w:r w:rsidRPr="00FD65A4">
        <w:rPr>
          <w:rStyle w:val="StyleUnderline"/>
          <w:rFonts w:cs="Calibri"/>
        </w:rPr>
        <w:t xml:space="preserve">Because of the CO2 increase, the planet's average temperature has increased 0.85 degrees Celsius (1.5 degrees Fahrenheit). Although this increase may not seem much, it has already brought about serious changes. </w:t>
      </w:r>
      <w:r w:rsidRPr="00FD65A4">
        <w:rPr>
          <w:rFonts w:cs="Calibri"/>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D65A4">
        <w:rPr>
          <w:rStyle w:val="StyleUnderline"/>
          <w:rFonts w:cs="Calibri"/>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D65A4">
        <w:rPr>
          <w:rFonts w:cs="Calibri"/>
          <w:sz w:val="16"/>
        </w:rPr>
        <w:t xml:space="preserve">But now, says physicist Stefan Rahmstorf, "We are catapulting ourselves way out of the Holocene." </w:t>
      </w:r>
      <w:r w:rsidRPr="00071140">
        <w:rPr>
          <w:rStyle w:val="Emphasis"/>
          <w:rFonts w:cs="Calibri"/>
          <w:highlight w:val="green"/>
        </w:rPr>
        <w:t>This catapult is dangerous</w:t>
      </w:r>
      <w:r w:rsidRPr="00FD65A4">
        <w:rPr>
          <w:rStyle w:val="Emphasis"/>
          <w:rFonts w:cs="Calibri"/>
        </w:rPr>
        <w:t>, because we have no evidence civilization can long survive with significantly higher temperatures</w:t>
      </w:r>
      <w:r w:rsidRPr="00FD65A4">
        <w:rPr>
          <w:rFonts w:cs="Calibri"/>
          <w:sz w:val="16"/>
        </w:rPr>
        <w:t xml:space="preserve">. And yet, the world is on a trajectory that would lead to an increase of 4C (7F) in this century. In the opinion of many scientists and the World Bank, this could happen as early as the 2060s. </w:t>
      </w:r>
      <w:r w:rsidRPr="00FD65A4">
        <w:rPr>
          <w:rStyle w:val="StyleUnderline"/>
          <w:rFonts w:cs="Calibri"/>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071140">
        <w:rPr>
          <w:rStyle w:val="StyleUnderline"/>
          <w:rFonts w:cs="Calibri"/>
          <w:highlight w:val="green"/>
        </w:rPr>
        <w:t xml:space="preserve">above an increase of 4C only </w:t>
      </w:r>
      <w:r w:rsidRPr="00071140">
        <w:rPr>
          <w:rStyle w:val="Emphasis"/>
          <w:rFonts w:cs="Calibri"/>
          <w:highlight w:val="green"/>
        </w:rPr>
        <w:t>about 10% of the human population will survive.</w:t>
      </w:r>
      <w:r w:rsidRPr="00FD65A4">
        <w:rPr>
          <w:rStyle w:val="Emphasis"/>
          <w:rFonts w:cs="Calibri"/>
        </w:rPr>
        <w:t xml:space="preserve"> </w:t>
      </w:r>
      <w:r w:rsidRPr="00FD65A4">
        <w:rPr>
          <w:rFonts w:cs="Calibri"/>
          <w:sz w:val="16"/>
        </w:rPr>
        <w:t xml:space="preserve">Believe it or not, </w:t>
      </w:r>
      <w:r w:rsidRPr="00071140">
        <w:rPr>
          <w:rStyle w:val="StyleUnderline"/>
          <w:rFonts w:cs="Calibri"/>
          <w:highlight w:val="green"/>
        </w:rPr>
        <w:t>some scientists consider Anderson overly optimistic</w:t>
      </w:r>
      <w:r w:rsidRPr="00FD65A4">
        <w:rPr>
          <w:rFonts w:cs="Calibri"/>
          <w:sz w:val="16"/>
        </w:rPr>
        <w:t xml:space="preserve">. </w:t>
      </w:r>
      <w:r w:rsidRPr="00FD65A4">
        <w:rPr>
          <w:rStyle w:val="StyleUnderline"/>
          <w:rFonts w:cs="Calibri"/>
        </w:rPr>
        <w:t xml:space="preserve">The main reason for pessimism is the fear that the planet's temperature may be close to a tipping point that would initiate a "low-end runaway greenhouse," involving </w:t>
      </w:r>
      <w:r w:rsidRPr="00071140">
        <w:rPr>
          <w:rStyle w:val="StyleUnderline"/>
          <w:rFonts w:cs="Calibri"/>
          <w:highlight w:val="green"/>
        </w:rPr>
        <w:t xml:space="preserve">"out-of-control amplifying feedbacks." </w:t>
      </w:r>
      <w:r w:rsidRPr="00FD65A4">
        <w:rPr>
          <w:rStyle w:val="StyleUnderline"/>
          <w:rFonts w:cs="Calibri"/>
        </w:rPr>
        <w:t>This</w:t>
      </w:r>
      <w:r w:rsidRPr="00FD65A4">
        <w:rPr>
          <w:rFonts w:cs="Calibri"/>
          <w:sz w:val="16"/>
        </w:rPr>
        <w:t xml:space="preserve"> condition would result, says Hansen, if all fossil fuels are burned (which is the intention of all fossil-fuel corporations and many governments). </w:t>
      </w:r>
      <w:r w:rsidRPr="00FD65A4">
        <w:rPr>
          <w:rStyle w:val="Emphasis"/>
          <w:rFonts w:cs="Calibri"/>
        </w:rPr>
        <w:t xml:space="preserve">This result "would </w:t>
      </w:r>
      <w:r w:rsidRPr="00071140">
        <w:rPr>
          <w:rStyle w:val="Emphasis"/>
          <w:rFonts w:cs="Calibri"/>
          <w:highlight w:val="green"/>
        </w:rPr>
        <w:t xml:space="preserve">make </w:t>
      </w:r>
      <w:r w:rsidRPr="00FD65A4">
        <w:rPr>
          <w:rStyle w:val="Emphasis"/>
          <w:rFonts w:cs="Calibri"/>
        </w:rPr>
        <w:t xml:space="preserve">most of </w:t>
      </w:r>
      <w:r w:rsidRPr="00071140">
        <w:rPr>
          <w:rStyle w:val="Emphasis"/>
          <w:rFonts w:cs="Calibri"/>
          <w:highlight w:val="green"/>
        </w:rPr>
        <w:t xml:space="preserve">the planet uninhabitable </w:t>
      </w:r>
      <w:r w:rsidRPr="00FD65A4">
        <w:rPr>
          <w:rStyle w:val="Emphasis"/>
          <w:rFonts w:cs="Calibri"/>
        </w:rPr>
        <w:t>by humans."</w:t>
      </w:r>
      <w:r w:rsidRPr="00FD65A4">
        <w:rPr>
          <w:rFonts w:cs="Calibri"/>
          <w:sz w:val="16"/>
        </w:rPr>
        <w:t xml:space="preserve"> </w:t>
      </w:r>
      <w:r w:rsidRPr="00FD65A4">
        <w:rPr>
          <w:rStyle w:val="StyleUnderline"/>
          <w:rFonts w:cs="Calibri"/>
        </w:rPr>
        <w:t xml:space="preserve">Moreover, many scientists believe that runaway global warming could occur much more quickly, because the </w:t>
      </w:r>
      <w:r w:rsidRPr="00071140">
        <w:rPr>
          <w:rStyle w:val="StyleUnderline"/>
          <w:rFonts w:cs="Calibri"/>
          <w:highlight w:val="green"/>
        </w:rPr>
        <w:t xml:space="preserve">rising temperature caused by CO2 could release </w:t>
      </w:r>
      <w:r w:rsidRPr="00FD65A4">
        <w:rPr>
          <w:rStyle w:val="StyleUnderline"/>
          <w:rFonts w:cs="Calibri"/>
        </w:rPr>
        <w:t xml:space="preserve">massive amounts of </w:t>
      </w:r>
      <w:r w:rsidRPr="00071140">
        <w:rPr>
          <w:rStyle w:val="StyleUnderline"/>
          <w:rFonts w:cs="Calibri"/>
          <w:highlight w:val="green"/>
        </w:rPr>
        <w:t xml:space="preserve">methane </w:t>
      </w:r>
      <w:r w:rsidRPr="00FD65A4">
        <w:rPr>
          <w:rStyle w:val="StyleUnderline"/>
          <w:rFonts w:cs="Calibri"/>
        </w:rPr>
        <w:t xml:space="preserve">(CH4), </w:t>
      </w:r>
      <w:r w:rsidRPr="00071140">
        <w:rPr>
          <w:rStyle w:val="StyleUnderline"/>
          <w:rFonts w:cs="Calibri"/>
          <w:highlight w:val="green"/>
        </w:rPr>
        <w:t xml:space="preserve">which is, </w:t>
      </w:r>
      <w:r w:rsidRPr="00FD65A4">
        <w:rPr>
          <w:rStyle w:val="StyleUnderline"/>
          <w:rFonts w:cs="Calibri"/>
        </w:rPr>
        <w:t xml:space="preserve">during its first 20 years, </w:t>
      </w:r>
      <w:r w:rsidRPr="00071140">
        <w:rPr>
          <w:rStyle w:val="StyleUnderline"/>
          <w:rFonts w:cs="Calibri"/>
          <w:highlight w:val="green"/>
        </w:rPr>
        <w:t xml:space="preserve">86 times more powerful </w:t>
      </w:r>
      <w:r w:rsidRPr="00FD65A4">
        <w:rPr>
          <w:rStyle w:val="StyleUnderline"/>
          <w:rFonts w:cs="Calibri"/>
        </w:rPr>
        <w:t>than CO2</w:t>
      </w:r>
      <w:r w:rsidRPr="00FD65A4">
        <w:rPr>
          <w:rFonts w:cs="Calibri"/>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D65A4">
        <w:rPr>
          <w:rStyle w:val="StyleUnderline"/>
          <w:rFonts w:cs="Calibri"/>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D65A4">
        <w:rPr>
          <w:rFonts w:cs="Calibri"/>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D65A4">
        <w:rPr>
          <w:rStyle w:val="StyleUnderline"/>
          <w:rFonts w:cs="Calibri"/>
        </w:rPr>
        <w:t xml:space="preserve">What can be done then? Given the failure of political leaders to deal with the CO2 problem, it is now too late to prevent terrible developments. </w:t>
      </w:r>
      <w:r w:rsidRPr="00071140">
        <w:rPr>
          <w:rStyle w:val="Emphasis"/>
          <w:rFonts w:cs="Calibri"/>
          <w:highlight w:val="green"/>
        </w:rPr>
        <w:t>But it may</w:t>
      </w:r>
      <w:r w:rsidRPr="00FD65A4">
        <w:rPr>
          <w:rStyle w:val="Emphasis"/>
          <w:rFonts w:cs="Calibri"/>
        </w:rPr>
        <w:t xml:space="preserve"> -- just may -- </w:t>
      </w:r>
      <w:r w:rsidRPr="00071140">
        <w:rPr>
          <w:rStyle w:val="Emphasis"/>
          <w:rFonts w:cs="Calibri"/>
          <w:highlight w:val="green"/>
        </w:rPr>
        <w:t>be possible to keep</w:t>
      </w:r>
      <w:r w:rsidRPr="00FD65A4">
        <w:rPr>
          <w:rStyle w:val="Emphasis"/>
          <w:rFonts w:cs="Calibri"/>
        </w:rPr>
        <w:t xml:space="preserve"> global </w:t>
      </w:r>
      <w:r w:rsidRPr="00071140">
        <w:rPr>
          <w:rStyle w:val="Emphasis"/>
          <w:rFonts w:cs="Calibri"/>
          <w:highlight w:val="green"/>
        </w:rPr>
        <w:t>warming from bringing about</w:t>
      </w:r>
      <w:r w:rsidRPr="00FD65A4">
        <w:rPr>
          <w:rStyle w:val="Emphasis"/>
          <w:rFonts w:cs="Calibri"/>
        </w:rPr>
        <w:t xml:space="preserve"> the </w:t>
      </w:r>
      <w:r w:rsidRPr="00071140">
        <w:rPr>
          <w:rStyle w:val="Emphasis"/>
          <w:rFonts w:cs="Calibri"/>
          <w:highlight w:val="green"/>
        </w:rPr>
        <w:t>destruction</w:t>
      </w:r>
      <w:r w:rsidRPr="00FD65A4">
        <w:rPr>
          <w:rStyle w:val="Emphasis"/>
          <w:rFonts w:cs="Calibri"/>
        </w:rPr>
        <w:t xml:space="preserve"> of civilization. To have a chance, </w:t>
      </w:r>
      <w:r w:rsidRPr="00071140">
        <w:rPr>
          <w:rStyle w:val="Emphasis"/>
          <w:rFonts w:cs="Calibri"/>
          <w:highlight w:val="green"/>
        </w:rPr>
        <w:t>we must</w:t>
      </w:r>
      <w:r w:rsidRPr="00FD65A4">
        <w:rPr>
          <w:rStyle w:val="Emphasis"/>
          <w:rFonts w:cs="Calibri"/>
        </w:rPr>
        <w:t xml:space="preserve">, as Hansen says, </w:t>
      </w:r>
      <w:r w:rsidRPr="00071140">
        <w:rPr>
          <w:rStyle w:val="Emphasis"/>
          <w:rFonts w:cs="Calibri"/>
          <w:highlight w:val="green"/>
        </w:rPr>
        <w:t>do everything</w:t>
      </w:r>
      <w:r w:rsidRPr="00FD65A4">
        <w:rPr>
          <w:rStyle w:val="Emphasis"/>
          <w:rFonts w:cs="Calibri"/>
        </w:rPr>
        <w:t xml:space="preserve"> possible </w:t>
      </w:r>
      <w:r w:rsidRPr="00071140">
        <w:rPr>
          <w:rStyle w:val="Emphasis"/>
          <w:rFonts w:cs="Calibri"/>
          <w:highlight w:val="green"/>
        </w:rPr>
        <w:t>to "keep climate close to the Holocene range"</w:t>
      </w:r>
      <w:r w:rsidRPr="00FD65A4">
        <w:rPr>
          <w:rStyle w:val="Emphasis"/>
          <w:rFonts w:cs="Calibri"/>
        </w:rPr>
        <w:t xml:space="preserve"> -- which means, mobilize the whole world to replace dirty energy with clean as soon as possible.</w:t>
      </w:r>
    </w:p>
    <w:p w14:paraId="44FAF9C2" w14:textId="5A7AC5B5" w:rsidR="00071140" w:rsidRDefault="00071140" w:rsidP="00071140">
      <w:pPr>
        <w:pStyle w:val="Heading1"/>
      </w:pPr>
      <w:r>
        <w:t>3</w:t>
      </w:r>
    </w:p>
    <w:p w14:paraId="6B4C5ED7" w14:textId="0B3C4F57" w:rsidR="00071140" w:rsidRDefault="00071140" w:rsidP="00071140">
      <w:pPr>
        <w:pStyle w:val="Heading4"/>
      </w:pPr>
      <w:r>
        <w:t xml:space="preserve">Counterplan: </w:t>
      </w:r>
      <w:r>
        <w:t>States</w:t>
      </w:r>
      <w:r>
        <w:t xml:space="preserve"> </w:t>
      </w:r>
      <w:r w:rsidRPr="009266AD">
        <w:t xml:space="preserve">should enter into a prior and binding consultation with the </w:t>
      </w:r>
      <w:r>
        <w:t xml:space="preserve">International Court of Justice over </w:t>
      </w:r>
      <w:r>
        <w:t>the appropriation of outer space by private entities</w:t>
      </w:r>
      <w:r>
        <w:t>.</w:t>
      </w:r>
    </w:p>
    <w:p w14:paraId="6BDF565D" w14:textId="77777777" w:rsidR="00071140" w:rsidRDefault="00071140" w:rsidP="00071140"/>
    <w:p w14:paraId="72011C27" w14:textId="291B6564" w:rsidR="00071140" w:rsidRDefault="00071140" w:rsidP="00071140">
      <w:pPr>
        <w:pStyle w:val="Heading4"/>
      </w:pPr>
      <w:r>
        <w:t xml:space="preserve">Advisory opinions from ICJ are necessary to clarify and develop international space law and they say </w:t>
      </w:r>
      <w:r>
        <w:t>yes.</w:t>
      </w:r>
    </w:p>
    <w:p w14:paraId="2FA1F370" w14:textId="77777777" w:rsidR="00071140" w:rsidRDefault="00071140" w:rsidP="00071140">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7304DF7C" w14:textId="77777777" w:rsidR="00071140" w:rsidRDefault="00071140" w:rsidP="00071140">
      <w:pPr>
        <w:pStyle w:val="ListParagraph"/>
        <w:numPr>
          <w:ilvl w:val="0"/>
          <w:numId w:val="12"/>
        </w:numPr>
      </w:pPr>
      <w:r>
        <w:t>lacunae = situation where there is no applicable law</w:t>
      </w:r>
    </w:p>
    <w:p w14:paraId="1CFE830C" w14:textId="77777777" w:rsidR="00071140" w:rsidRDefault="00071140" w:rsidP="00071140">
      <w:pPr>
        <w:pStyle w:val="ListParagraph"/>
        <w:numPr>
          <w:ilvl w:val="0"/>
          <w:numId w:val="12"/>
        </w:numPr>
      </w:pPr>
      <w:r>
        <w:t>non liquet = no answer from governing system</w:t>
      </w:r>
    </w:p>
    <w:p w14:paraId="6AF62585" w14:textId="77777777" w:rsidR="00071140" w:rsidRPr="00227D33" w:rsidRDefault="00071140" w:rsidP="00071140">
      <w:pPr>
        <w:rPr>
          <w:sz w:val="16"/>
        </w:rPr>
      </w:pPr>
      <w:r w:rsidRPr="00227D33">
        <w:rPr>
          <w:sz w:val="16"/>
        </w:rPr>
        <w:t xml:space="preserve">Since </w:t>
      </w:r>
      <w:r w:rsidRPr="00071140">
        <w:rPr>
          <w:rStyle w:val="StyleUnderline"/>
          <w:highlight w:val="green"/>
        </w:rPr>
        <w:t>international space law has developed for</w:t>
      </w:r>
      <w:r w:rsidRPr="00464B24">
        <w:rPr>
          <w:rStyle w:val="StyleUnderline"/>
        </w:rPr>
        <w:t xml:space="preserve"> at </w:t>
      </w:r>
      <w:r w:rsidRPr="00227D33">
        <w:rPr>
          <w:rStyle w:val="StyleUnderline"/>
        </w:rPr>
        <w:t xml:space="preserve">least </w:t>
      </w:r>
      <w:r w:rsidRPr="00071140">
        <w:rPr>
          <w:rStyle w:val="StyleUnderline"/>
          <w:highlight w:val="green"/>
        </w:rPr>
        <w:t>60 years</w:t>
      </w:r>
      <w:r w:rsidRPr="00464B24">
        <w:rPr>
          <w:rStyle w:val="StyleUnderline"/>
        </w:rPr>
        <w:t xml:space="preserve"> in an environment </w:t>
      </w:r>
      <w:r w:rsidRPr="00071140">
        <w:rPr>
          <w:rStyle w:val="StyleUnderline"/>
          <w:highlight w:val="green"/>
        </w:rPr>
        <w:t>devoid of judicial opinions on</w:t>
      </w:r>
      <w:r w:rsidRPr="00464B24">
        <w:rPr>
          <w:rStyle w:val="StyleUnderline"/>
        </w:rPr>
        <w:t xml:space="preserve"> live </w:t>
      </w:r>
      <w:r w:rsidRPr="00071140">
        <w:rPr>
          <w:rStyle w:val="StyleUnderline"/>
          <w:highlight w:val="green"/>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071140">
        <w:rPr>
          <w:sz w:val="16"/>
          <w:highlight w:val="green"/>
        </w:rPr>
        <w:t xml:space="preserve">, </w:t>
      </w:r>
      <w:r w:rsidRPr="00071140">
        <w:rPr>
          <w:rStyle w:val="StyleUnderline"/>
          <w:highlight w:val="green"/>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071140">
        <w:rPr>
          <w:rStyle w:val="StyleUnderline"/>
          <w:highlight w:val="green"/>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000A4812" w14:textId="77777777" w:rsidR="00071140" w:rsidRPr="00227D33" w:rsidRDefault="00071140" w:rsidP="00071140">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257B8B9E" w14:textId="77777777" w:rsidR="00071140" w:rsidRPr="00227D33" w:rsidRDefault="00071140" w:rsidP="00071140">
      <w:pPr>
        <w:rPr>
          <w:sz w:val="16"/>
        </w:rPr>
      </w:pPr>
      <w:r w:rsidRPr="00227D33">
        <w:rPr>
          <w:sz w:val="16"/>
        </w:rPr>
        <w:t>III. NON-LIQUET AT THE ICJ.</w:t>
      </w:r>
    </w:p>
    <w:p w14:paraId="0FA80545" w14:textId="77777777" w:rsidR="00071140" w:rsidRPr="00227D33" w:rsidRDefault="00071140" w:rsidP="00071140">
      <w:pPr>
        <w:rPr>
          <w:sz w:val="16"/>
        </w:rPr>
      </w:pP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3BDED327" w14:textId="77777777" w:rsidR="00071140" w:rsidRPr="00227D33" w:rsidRDefault="00071140" w:rsidP="00071140">
      <w:pPr>
        <w:rPr>
          <w:sz w:val="16"/>
        </w:rPr>
      </w:pPr>
      <w:r w:rsidRPr="00227D33">
        <w:rPr>
          <w:sz w:val="16"/>
        </w:rPr>
        <w:t xml:space="preserve">  11</w:t>
      </w:r>
    </w:p>
    <w:p w14:paraId="6E5743A6" w14:textId="77777777" w:rsidR="00071140" w:rsidRPr="00227D33" w:rsidRDefault="00071140" w:rsidP="00071140">
      <w:pPr>
        <w:rPr>
          <w:sz w:val="16"/>
        </w:rPr>
      </w:pPr>
      <w:r w:rsidRPr="00227D33">
        <w:rPr>
          <w:sz w:val="16"/>
        </w:rPr>
        <w:t>20</w:t>
      </w:r>
    </w:p>
    <w:p w14:paraId="24CB3842" w14:textId="77777777" w:rsidR="00071140" w:rsidRPr="00227D33" w:rsidRDefault="00071140" w:rsidP="00071140">
      <w:pPr>
        <w:rPr>
          <w:sz w:val="16"/>
        </w:rPr>
      </w:pPr>
      <w:r w:rsidRPr="00227D33">
        <w:rPr>
          <w:sz w:val="16"/>
        </w:rPr>
        <w:t>Legality of the Threat or Use of Nuclear Weapons, Advisory Opinion, I.C.J. Reports (1996) p. 226, 238 para.</w:t>
      </w:r>
    </w:p>
    <w:p w14:paraId="233A06AF" w14:textId="77777777" w:rsidR="00071140" w:rsidRPr="00227D33" w:rsidRDefault="00071140" w:rsidP="00071140">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041F1EBA" w14:textId="77777777" w:rsidR="00071140" w:rsidRPr="00227D33" w:rsidRDefault="00071140" w:rsidP="00071140">
      <w:pPr>
        <w:rPr>
          <w:sz w:val="16"/>
        </w:rPr>
      </w:pPr>
      <w:r w:rsidRPr="00227D33">
        <w:rPr>
          <w:sz w:val="16"/>
        </w:rPr>
        <w:t>Non liquet, meaning, it is not clear, is where a court finds the law insufficient, and does not permit a conclusion one way or the other regarding the issue it is presented with.</w:t>
      </w:r>
    </w:p>
    <w:p w14:paraId="38EA6D0F" w14:textId="77777777" w:rsidR="00071140" w:rsidRPr="00227D33" w:rsidRDefault="00071140" w:rsidP="00071140">
      <w:pPr>
        <w:rPr>
          <w:sz w:val="16"/>
        </w:rPr>
      </w:pPr>
      <w:r w:rsidRPr="00227D33">
        <w:rPr>
          <w:sz w:val="16"/>
        </w:rPr>
        <w:t>12</w:t>
      </w:r>
    </w:p>
    <w:p w14:paraId="1466A7BA" w14:textId="77777777" w:rsidR="00071140" w:rsidRPr="00227D33" w:rsidRDefault="00071140" w:rsidP="00071140">
      <w:pPr>
        <w:rPr>
          <w:sz w:val="16"/>
        </w:rPr>
      </w:pPr>
      <w:r w:rsidRPr="00227D33">
        <w:rPr>
          <w:sz w:val="16"/>
        </w:rPr>
        <w:t>IV. SPACE LAW, LACUNAE, AND NON-LIQUET</w:t>
      </w:r>
    </w:p>
    <w:p w14:paraId="413D44CA" w14:textId="77777777" w:rsidR="00071140" w:rsidRPr="00227D33" w:rsidRDefault="00071140" w:rsidP="00071140">
      <w:pPr>
        <w:rPr>
          <w:sz w:val="16"/>
        </w:rPr>
      </w:pPr>
      <w:r w:rsidRPr="00CB7330">
        <w:rPr>
          <w:rStyle w:val="StyleUnderline"/>
        </w:rPr>
        <w:t xml:space="preserve">The idea </w:t>
      </w:r>
      <w:r w:rsidRPr="00227D33">
        <w:rPr>
          <w:rStyle w:val="StyleUnderline"/>
        </w:rPr>
        <w:t xml:space="preserve">that </w:t>
      </w:r>
      <w:r w:rsidRPr="00071140">
        <w:rPr>
          <w:rStyle w:val="StyleUnderline"/>
          <w:highlight w:val="green"/>
        </w:rPr>
        <w:t xml:space="preserve">gaps in </w:t>
      </w:r>
      <w:r w:rsidRPr="00227D33">
        <w:rPr>
          <w:rStyle w:val="StyleUnderline"/>
        </w:rPr>
        <w:t xml:space="preserve">the </w:t>
      </w:r>
      <w:r w:rsidRPr="00071140">
        <w:rPr>
          <w:rStyle w:val="StyleUnderline"/>
          <w:highlight w:val="green"/>
        </w:rPr>
        <w:t xml:space="preserve">law or uncertainty with </w:t>
      </w:r>
      <w:r w:rsidRPr="00227D33">
        <w:rPr>
          <w:rStyle w:val="StyleUnderline"/>
        </w:rPr>
        <w:t xml:space="preserve">its </w:t>
      </w:r>
      <w:r w:rsidRPr="00071140">
        <w:rPr>
          <w:rStyle w:val="StyleUnderline"/>
          <w:highlight w:val="green"/>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071140">
        <w:rPr>
          <w:rStyle w:val="StyleUnderline"/>
          <w:highlight w:val="green"/>
        </w:rPr>
        <w:t>non liquet can be extended to cover</w:t>
      </w:r>
      <w:r w:rsidRPr="00CB7330">
        <w:rPr>
          <w:rStyle w:val="StyleUnderline"/>
        </w:rPr>
        <w:t xml:space="preserve"> both </w:t>
      </w:r>
      <w:r w:rsidRPr="00071140">
        <w:rPr>
          <w:rStyle w:val="StyleUnderline"/>
          <w:highlight w:val="green"/>
        </w:rPr>
        <w:t>the case where no legal rule</w:t>
      </w:r>
      <w:r w:rsidRPr="00CB7330">
        <w:rPr>
          <w:rStyle w:val="StyleUnderline"/>
        </w:rPr>
        <w:t xml:space="preserve"> can be found that </w:t>
      </w:r>
      <w:r w:rsidRPr="00071140">
        <w:rPr>
          <w:rStyle w:val="StyleUnderline"/>
          <w:highlight w:val="green"/>
        </w:rPr>
        <w:t>applies</w:t>
      </w:r>
      <w:r w:rsidRPr="00CB7330">
        <w:rPr>
          <w:rStyle w:val="StyleUnderline"/>
        </w:rPr>
        <w:t xml:space="preserve"> to a case under consideration </w:t>
      </w:r>
      <w:r w:rsidRPr="00071140">
        <w:rPr>
          <w:rStyle w:val="StyleUnderline"/>
          <w:highlight w:val="green"/>
        </w:rPr>
        <w:t>and</w:t>
      </w:r>
      <w:r w:rsidRPr="00CB7330">
        <w:rPr>
          <w:rStyle w:val="StyleUnderline"/>
        </w:rPr>
        <w:t xml:space="preserve"> to </w:t>
      </w:r>
      <w:r w:rsidRPr="00071140">
        <w:rPr>
          <w:rStyle w:val="StyleUnderline"/>
          <w:highlight w:val="green"/>
        </w:rPr>
        <w:t>the case where lack of clarity</w:t>
      </w:r>
      <w:r w:rsidRPr="00CB7330">
        <w:rPr>
          <w:rStyle w:val="StyleUnderline"/>
        </w:rPr>
        <w:t xml:space="preserve"> in the facts or in a principle of law </w:t>
      </w:r>
      <w:r w:rsidRPr="00071140">
        <w:rPr>
          <w:rStyle w:val="StyleUnderline"/>
          <w:highlight w:val="green"/>
        </w:rPr>
        <w:t>makes it impossible to discern</w:t>
      </w:r>
      <w:r w:rsidRPr="00CB7330">
        <w:rPr>
          <w:rStyle w:val="StyleUnderline"/>
        </w:rPr>
        <w:t xml:space="preserve"> clearly </w:t>
      </w:r>
      <w:r w:rsidRPr="00071140">
        <w:rPr>
          <w:rStyle w:val="StyleUnderline"/>
          <w:highlight w:val="green"/>
        </w:rPr>
        <w:t>the implications of</w:t>
      </w:r>
      <w:r w:rsidRPr="00CB7330">
        <w:rPr>
          <w:rStyle w:val="StyleUnderline"/>
        </w:rPr>
        <w:t xml:space="preserve"> that </w:t>
      </w:r>
      <w:r w:rsidRPr="00071140">
        <w:rPr>
          <w:rStyle w:val="StyleUnderline"/>
          <w:highlight w:val="green"/>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6684D864" w14:textId="77777777" w:rsidR="00071140" w:rsidRPr="00227D33" w:rsidRDefault="00071140" w:rsidP="00071140">
      <w:pPr>
        <w:rPr>
          <w:sz w:val="16"/>
        </w:rPr>
      </w:pPr>
      <w:r w:rsidRPr="00071140">
        <w:rPr>
          <w:rStyle w:val="StyleUnderline"/>
          <w:highlight w:val="green"/>
        </w:rPr>
        <w:t xml:space="preserve">Definitions become </w:t>
      </w:r>
      <w:r w:rsidRPr="007F575C">
        <w:rPr>
          <w:rStyle w:val="StyleUnderline"/>
        </w:rPr>
        <w:t xml:space="preserve">extremely </w:t>
      </w:r>
      <w:r w:rsidRPr="00071140">
        <w:rPr>
          <w:rStyle w:val="StyleUnderline"/>
          <w:highlight w:val="green"/>
        </w:rPr>
        <w:t>important in</w:t>
      </w:r>
      <w:r w:rsidRPr="00227D33">
        <w:rPr>
          <w:rStyle w:val="StyleUnderline"/>
        </w:rPr>
        <w:t xml:space="preserve"> discussing the impact of lacunae and non liquet on </w:t>
      </w:r>
      <w:r w:rsidRPr="007F575C">
        <w:rPr>
          <w:rStyle w:val="StyleUnderline"/>
        </w:rPr>
        <w:t xml:space="preserve">international </w:t>
      </w:r>
      <w:r w:rsidRPr="00071140">
        <w:rPr>
          <w:rStyle w:val="StyleUnderline"/>
          <w:highlight w:val="green"/>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116E5A75" w14:textId="77777777" w:rsidR="00071140" w:rsidRPr="00227D33" w:rsidRDefault="00071140" w:rsidP="00071140">
      <w:pPr>
        <w:rPr>
          <w:sz w:val="16"/>
        </w:rPr>
      </w:pPr>
      <w:r w:rsidRPr="00227D33">
        <w:rPr>
          <w:sz w:val="16"/>
        </w:rPr>
        <w:t xml:space="preserve">1. </w:t>
      </w:r>
      <w:r w:rsidRPr="00227D33">
        <w:rPr>
          <w:rStyle w:val="StyleUnderline"/>
        </w:rPr>
        <w:t>Definition of “space object”, “</w:t>
      </w:r>
      <w:r w:rsidRPr="00071140">
        <w:rPr>
          <w:rStyle w:val="StyleUnderline"/>
          <w:highlight w:val="green"/>
        </w:rPr>
        <w:t>space debris</w:t>
      </w:r>
      <w:r w:rsidRPr="00227D33">
        <w:rPr>
          <w:rStyle w:val="StyleUnderline"/>
        </w:rPr>
        <w:t xml:space="preserve">”, “space </w:t>
      </w:r>
      <w:r w:rsidRPr="00071140">
        <w:rPr>
          <w:rStyle w:val="StyleUnderline"/>
          <w:highlight w:val="green"/>
        </w:rPr>
        <w:t>activities</w:t>
      </w:r>
      <w:r w:rsidRPr="00227D33">
        <w:rPr>
          <w:rStyle w:val="StyleUnderline"/>
        </w:rPr>
        <w:t xml:space="preserve">”, “space </w:t>
      </w:r>
      <w:r w:rsidRPr="00071140">
        <w:rPr>
          <w:rStyle w:val="StyleUnderline"/>
          <w:highlight w:val="green"/>
        </w:rPr>
        <w:t>launching</w:t>
      </w:r>
      <w:r w:rsidRPr="00227D33">
        <w:rPr>
          <w:sz w:val="16"/>
        </w:rPr>
        <w:t>”;</w:t>
      </w:r>
    </w:p>
    <w:p w14:paraId="51910415" w14:textId="77777777" w:rsidR="00071140" w:rsidRPr="00227D33" w:rsidRDefault="00071140" w:rsidP="00071140">
      <w:pPr>
        <w:rPr>
          <w:sz w:val="16"/>
        </w:rPr>
      </w:pPr>
      <w:r w:rsidRPr="00227D33">
        <w:rPr>
          <w:sz w:val="16"/>
        </w:rPr>
        <w:t xml:space="preserve">2. </w:t>
      </w:r>
      <w:r w:rsidRPr="00227D33">
        <w:rPr>
          <w:rStyle w:val="StyleUnderline"/>
        </w:rPr>
        <w:t>Binding “</w:t>
      </w:r>
      <w:r w:rsidRPr="00071140">
        <w:rPr>
          <w:rStyle w:val="StyleUnderline"/>
          <w:highlight w:val="green"/>
        </w:rPr>
        <w:t>Space Debris Mitigation Guidelines</w:t>
      </w:r>
      <w:r w:rsidRPr="00227D33">
        <w:rPr>
          <w:sz w:val="16"/>
        </w:rPr>
        <w:t>”;</w:t>
      </w:r>
    </w:p>
    <w:p w14:paraId="435681B4" w14:textId="77777777" w:rsidR="00071140" w:rsidRPr="00227D33" w:rsidRDefault="00071140" w:rsidP="00071140">
      <w:pPr>
        <w:rPr>
          <w:sz w:val="16"/>
        </w:rPr>
      </w:pPr>
      <w:r w:rsidRPr="00227D33">
        <w:rPr>
          <w:sz w:val="16"/>
        </w:rPr>
        <w:t xml:space="preserve">3. </w:t>
      </w:r>
      <w:r w:rsidRPr="00071140">
        <w:rPr>
          <w:rStyle w:val="StyleUnderline"/>
          <w:highlight w:val="green"/>
        </w:rPr>
        <w:t>Prohibition of</w:t>
      </w:r>
      <w:r w:rsidRPr="00227D33">
        <w:rPr>
          <w:rStyle w:val="StyleUnderline"/>
        </w:rPr>
        <w:t xml:space="preserve"> all kind of </w:t>
      </w:r>
      <w:r w:rsidRPr="00071140">
        <w:rPr>
          <w:rStyle w:val="StyleUnderline"/>
          <w:highlight w:val="green"/>
        </w:rPr>
        <w:t>weapons</w:t>
      </w:r>
      <w:r w:rsidRPr="00227D33">
        <w:rPr>
          <w:rStyle w:val="StyleUnderline"/>
        </w:rPr>
        <w:t xml:space="preserve"> in Earth orbits</w:t>
      </w:r>
      <w:r w:rsidRPr="00227D33">
        <w:rPr>
          <w:sz w:val="16"/>
        </w:rPr>
        <w:t>;</w:t>
      </w:r>
    </w:p>
    <w:p w14:paraId="68BABBB1" w14:textId="77777777" w:rsidR="00071140" w:rsidRPr="00227D33" w:rsidRDefault="00071140" w:rsidP="00071140">
      <w:pPr>
        <w:rPr>
          <w:sz w:val="16"/>
        </w:rPr>
      </w:pPr>
      <w:r w:rsidRPr="00227D33">
        <w:rPr>
          <w:sz w:val="16"/>
        </w:rPr>
        <w:t xml:space="preserve">4. </w:t>
      </w:r>
      <w:r w:rsidRPr="00227D33">
        <w:rPr>
          <w:rStyle w:val="StyleUnderline"/>
        </w:rPr>
        <w:t>Definition and delimitation of the outer space</w:t>
      </w:r>
      <w:r w:rsidRPr="00227D33">
        <w:rPr>
          <w:sz w:val="16"/>
        </w:rPr>
        <w:t>;</w:t>
      </w:r>
    </w:p>
    <w:p w14:paraId="5EBF6551" w14:textId="77777777" w:rsidR="00071140" w:rsidRPr="00227D33" w:rsidRDefault="00071140" w:rsidP="00071140">
      <w:pPr>
        <w:rPr>
          <w:sz w:val="16"/>
        </w:rPr>
      </w:pPr>
      <w:r w:rsidRPr="00227D33">
        <w:rPr>
          <w:sz w:val="16"/>
        </w:rPr>
        <w:t xml:space="preserve">5. </w:t>
      </w:r>
      <w:r w:rsidRPr="00071140">
        <w:rPr>
          <w:rStyle w:val="Emphasis"/>
          <w:highlight w:val="green"/>
        </w:rPr>
        <w:t>Regulation of commercialization of space activities</w:t>
      </w:r>
      <w:r w:rsidRPr="00227D33">
        <w:rPr>
          <w:sz w:val="16"/>
        </w:rPr>
        <w:t>;</w:t>
      </w:r>
    </w:p>
    <w:p w14:paraId="6F9EC378" w14:textId="77777777" w:rsidR="00071140" w:rsidRPr="00227D33" w:rsidRDefault="00071140" w:rsidP="00071140">
      <w:pPr>
        <w:rPr>
          <w:sz w:val="16"/>
        </w:rPr>
      </w:pPr>
      <w:r w:rsidRPr="00227D33">
        <w:rPr>
          <w:sz w:val="16"/>
        </w:rPr>
        <w:t xml:space="preserve">6. </w:t>
      </w:r>
      <w:r w:rsidRPr="00227D33">
        <w:rPr>
          <w:rStyle w:val="StyleUnderline"/>
        </w:rPr>
        <w:t>Environmental damage in Liability Convention</w:t>
      </w:r>
      <w:r w:rsidRPr="00227D33">
        <w:rPr>
          <w:sz w:val="16"/>
        </w:rPr>
        <w:t>;</w:t>
      </w:r>
    </w:p>
    <w:p w14:paraId="38BDB3C7" w14:textId="77777777" w:rsidR="00071140" w:rsidRPr="00227D33" w:rsidRDefault="00071140" w:rsidP="00071140">
      <w:pPr>
        <w:rPr>
          <w:sz w:val="16"/>
        </w:rPr>
      </w:pPr>
      <w:r w:rsidRPr="00227D33">
        <w:rPr>
          <w:sz w:val="16"/>
        </w:rPr>
        <w:t xml:space="preserve">7. </w:t>
      </w:r>
      <w:r w:rsidRPr="00071140">
        <w:rPr>
          <w:rStyle w:val="StyleUnderline"/>
          <w:highlight w:val="green"/>
        </w:rPr>
        <w:t>Industrial exploitation of</w:t>
      </w:r>
      <w:r w:rsidRPr="00227D33">
        <w:rPr>
          <w:rStyle w:val="StyleUnderline"/>
        </w:rPr>
        <w:t xml:space="preserve"> lunar natural </w:t>
      </w:r>
      <w:r w:rsidRPr="00071140">
        <w:rPr>
          <w:rStyle w:val="StyleUnderline"/>
          <w:highlight w:val="green"/>
        </w:rPr>
        <w:t>resources</w:t>
      </w:r>
      <w:r w:rsidRPr="00227D33">
        <w:rPr>
          <w:sz w:val="16"/>
        </w:rPr>
        <w:t>;</w:t>
      </w:r>
    </w:p>
    <w:p w14:paraId="60A6A365" w14:textId="77777777" w:rsidR="00071140" w:rsidRPr="00227D33" w:rsidRDefault="00071140" w:rsidP="00071140">
      <w:pPr>
        <w:rPr>
          <w:sz w:val="16"/>
        </w:rPr>
      </w:pPr>
      <w:r w:rsidRPr="00227D33">
        <w:rPr>
          <w:sz w:val="16"/>
        </w:rPr>
        <w:t>8. Remote sensing activities in the XXI century;</w:t>
      </w:r>
    </w:p>
    <w:p w14:paraId="73D74C2E" w14:textId="77777777" w:rsidR="00071140" w:rsidRPr="00227D33" w:rsidRDefault="00071140" w:rsidP="00071140">
      <w:pPr>
        <w:rPr>
          <w:sz w:val="16"/>
        </w:rPr>
      </w:pPr>
      <w:r w:rsidRPr="00227D33">
        <w:rPr>
          <w:sz w:val="16"/>
        </w:rPr>
        <w:t>9. Satellite data as evidence in criminal proceedings;</w:t>
      </w:r>
    </w:p>
    <w:p w14:paraId="25926F88" w14:textId="77777777" w:rsidR="00071140" w:rsidRPr="00227D33" w:rsidRDefault="00071140" w:rsidP="00071140">
      <w:pPr>
        <w:rPr>
          <w:sz w:val="16"/>
        </w:rPr>
      </w:pPr>
      <w:r w:rsidRPr="00227D33">
        <w:rPr>
          <w:sz w:val="16"/>
        </w:rPr>
        <w:t xml:space="preserve">10. </w:t>
      </w:r>
      <w:r w:rsidRPr="00227D33">
        <w:rPr>
          <w:rStyle w:val="StyleUnderline"/>
        </w:rPr>
        <w:t xml:space="preserve">The </w:t>
      </w:r>
      <w:r w:rsidRPr="00071140">
        <w:rPr>
          <w:rStyle w:val="StyleUnderline"/>
          <w:highlight w:val="green"/>
        </w:rPr>
        <w:t>use of nuclear power sources in space</w:t>
      </w:r>
      <w:r w:rsidRPr="00227D33">
        <w:rPr>
          <w:sz w:val="16"/>
        </w:rPr>
        <w:t>;</w:t>
      </w:r>
    </w:p>
    <w:p w14:paraId="7DCD80C1" w14:textId="77777777" w:rsidR="00071140" w:rsidRPr="00227D33" w:rsidRDefault="00071140" w:rsidP="00071140">
      <w:pPr>
        <w:rPr>
          <w:sz w:val="16"/>
        </w:rPr>
      </w:pPr>
      <w:r w:rsidRPr="00227D33">
        <w:rPr>
          <w:sz w:val="16"/>
        </w:rPr>
        <w:t xml:space="preserve">11. </w:t>
      </w:r>
      <w:r w:rsidRPr="00227D33">
        <w:rPr>
          <w:rStyle w:val="StyleUnderline"/>
        </w:rPr>
        <w:t>The human presence in space</w:t>
      </w:r>
      <w:r w:rsidRPr="00227D33">
        <w:rPr>
          <w:sz w:val="16"/>
        </w:rPr>
        <w:t>.</w:t>
      </w:r>
    </w:p>
    <w:p w14:paraId="4FD16FD6" w14:textId="77777777" w:rsidR="00071140" w:rsidRPr="00227D33" w:rsidRDefault="00071140" w:rsidP="00071140">
      <w:pPr>
        <w:rPr>
          <w:sz w:val="16"/>
        </w:rPr>
      </w:pPr>
      <w:r w:rsidRPr="00227D33">
        <w:rPr>
          <w:sz w:val="16"/>
        </w:rPr>
        <w:t>12</w:t>
      </w:r>
    </w:p>
    <w:p w14:paraId="30BC4B2C" w14:textId="77777777" w:rsidR="00071140" w:rsidRPr="00227D33" w:rsidRDefault="00071140" w:rsidP="00071140">
      <w:pPr>
        <w:rPr>
          <w:rStyle w:val="StyleUnderline"/>
        </w:rPr>
      </w:pPr>
      <w:r w:rsidRPr="00227D33">
        <w:rPr>
          <w:sz w:val="1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071140">
        <w:rPr>
          <w:rStyle w:val="StyleUnderline"/>
          <w:highlight w:val="green"/>
        </w:rPr>
        <w:t>advisory opinion could</w:t>
      </w:r>
      <w:r w:rsidRPr="00227D33">
        <w:rPr>
          <w:rStyle w:val="StyleUnderline"/>
        </w:rPr>
        <w:t xml:space="preserve"> have either one of </w:t>
      </w:r>
      <w:r w:rsidRPr="00071140">
        <w:rPr>
          <w:rStyle w:val="StyleUnderline"/>
          <w:highlight w:val="green"/>
        </w:rPr>
        <w:t>two beneficial outcomes.</w:t>
      </w:r>
    </w:p>
    <w:p w14:paraId="429C9613" w14:textId="77777777" w:rsidR="00071140" w:rsidRPr="00227D33" w:rsidRDefault="00071140" w:rsidP="00071140">
      <w:pPr>
        <w:rPr>
          <w:rStyle w:val="StyleUnderline"/>
        </w:rPr>
      </w:pPr>
      <w:r w:rsidRPr="00227D33">
        <w:rPr>
          <w:sz w:val="16"/>
        </w:rPr>
        <w:t xml:space="preserve">In the first case </w:t>
      </w:r>
      <w:r w:rsidRPr="00227D33">
        <w:rPr>
          <w:rStyle w:val="StyleUnderline"/>
        </w:rPr>
        <w:t xml:space="preserve">an </w:t>
      </w:r>
      <w:r w:rsidRPr="00071140">
        <w:rPr>
          <w:rStyle w:val="StyleUnderline"/>
          <w:highlight w:val="green"/>
        </w:rPr>
        <w:t>advisory opinion</w:t>
      </w:r>
      <w:r w:rsidRPr="00227D33">
        <w:rPr>
          <w:rStyle w:val="StyleUnderline"/>
        </w:rPr>
        <w:t xml:space="preserve"> could </w:t>
      </w:r>
      <w:r w:rsidRPr="00071140">
        <w:rPr>
          <w:rStyle w:val="StyleUnderline"/>
          <w:highlight w:val="green"/>
        </w:rPr>
        <w:t>clarify</w:t>
      </w:r>
      <w:r w:rsidRPr="00227D33">
        <w:rPr>
          <w:rStyle w:val="StyleUnderline"/>
        </w:rPr>
        <w:t xml:space="preserve"> the meaning of terms where </w:t>
      </w:r>
      <w:r w:rsidRPr="00071140">
        <w:rPr>
          <w:rStyle w:val="StyleUnderline"/>
          <w:highlight w:val="green"/>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0C362E7F" w14:textId="77777777" w:rsidR="00071140" w:rsidRPr="00227D33" w:rsidRDefault="00071140" w:rsidP="00071140">
      <w:pPr>
        <w:rPr>
          <w:sz w:val="16"/>
        </w:rPr>
      </w:pPr>
      <w:r w:rsidRPr="00227D33">
        <w:rPr>
          <w:sz w:val="16"/>
        </w:rPr>
        <w:t xml:space="preserve">The second case could result from </w:t>
      </w:r>
      <w:r w:rsidRPr="007F575C">
        <w:rPr>
          <w:rStyle w:val="StyleUnderline"/>
        </w:rPr>
        <w:t xml:space="preserve">an </w:t>
      </w:r>
      <w:r w:rsidRPr="00071140">
        <w:rPr>
          <w:rStyle w:val="StyleUnderline"/>
          <w:highlight w:val="green"/>
        </w:rPr>
        <w:t>opinion that clarification cannot be provided</w:t>
      </w:r>
      <w:r w:rsidRPr="00227D33">
        <w:rPr>
          <w:sz w:val="16"/>
        </w:rPr>
        <w:t xml:space="preserve"> and that the matter remains non liquet. In this case</w:t>
      </w:r>
      <w:r w:rsidRPr="00227D33">
        <w:rPr>
          <w:rStyle w:val="StyleUnderline"/>
        </w:rPr>
        <w:t xml:space="preserve">, there </w:t>
      </w:r>
      <w:r w:rsidRPr="00071140">
        <w:rPr>
          <w:rStyle w:val="StyleUnderline"/>
          <w:highlight w:val="green"/>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071140">
        <w:rPr>
          <w:rStyle w:val="StyleUnderline"/>
          <w:highlight w:val="green"/>
        </w:rPr>
        <w:t>leave those wishing</w:t>
      </w:r>
      <w:r w:rsidRPr="00227D33">
        <w:rPr>
          <w:rStyle w:val="StyleUnderline"/>
        </w:rPr>
        <w:t xml:space="preserve"> </w:t>
      </w:r>
      <w:r w:rsidRPr="00071140">
        <w:rPr>
          <w:rStyle w:val="StyleUnderline"/>
          <w:highlight w:val="green"/>
        </w:rPr>
        <w:t>to assert</w:t>
      </w:r>
      <w:r w:rsidRPr="00227D33">
        <w:rPr>
          <w:rStyle w:val="StyleUnderline"/>
        </w:rPr>
        <w:t xml:space="preserve"> that a </w:t>
      </w:r>
      <w:r w:rsidRPr="00071140">
        <w:rPr>
          <w:rStyle w:val="StyleUnderline"/>
          <w:highlight w:val="green"/>
        </w:rPr>
        <w:t>prohibition against</w:t>
      </w:r>
      <w:r w:rsidRPr="00227D33">
        <w:rPr>
          <w:rStyle w:val="StyleUnderline"/>
        </w:rPr>
        <w:t xml:space="preserve"> off Earth </w:t>
      </w:r>
      <w:r w:rsidRPr="00071140">
        <w:rPr>
          <w:rStyle w:val="StyleUnderline"/>
          <w:highlight w:val="green"/>
        </w:rPr>
        <w:t xml:space="preserve">mining </w:t>
      </w:r>
      <w:r w:rsidRPr="007F575C">
        <w:rPr>
          <w:rStyle w:val="StyleUnderline"/>
        </w:rPr>
        <w:t>existed in international law</w:t>
      </w:r>
      <w:r w:rsidRPr="00227D33">
        <w:rPr>
          <w:rStyle w:val="StyleUnderline"/>
        </w:rPr>
        <w:t xml:space="preserve"> </w:t>
      </w:r>
      <w:r w:rsidRPr="00071140">
        <w:rPr>
          <w:rStyle w:val="StyleUnderline"/>
          <w:highlight w:val="green"/>
        </w:rPr>
        <w:t>without</w:t>
      </w:r>
      <w:r w:rsidRPr="00227D33">
        <w:rPr>
          <w:rStyle w:val="StyleUnderline"/>
        </w:rPr>
        <w:t xml:space="preserve"> a </w:t>
      </w:r>
      <w:r w:rsidRPr="00071140">
        <w:rPr>
          <w:rStyle w:val="StyleUnderline"/>
          <w:highlight w:val="green"/>
        </w:rPr>
        <w:t>legal vindication</w:t>
      </w:r>
      <w:r w:rsidRPr="00227D33">
        <w:rPr>
          <w:rStyle w:val="StyleUnderline"/>
        </w:rPr>
        <w:t xml:space="preserve"> of their position while </w:t>
      </w:r>
      <w:r w:rsidRPr="00071140">
        <w:rPr>
          <w:rStyle w:val="StyleUnderline"/>
          <w:highlight w:val="green"/>
        </w:rPr>
        <w:t>those wishing to engage in</w:t>
      </w:r>
      <w:r w:rsidRPr="00227D33">
        <w:rPr>
          <w:rStyle w:val="StyleUnderline"/>
        </w:rPr>
        <w:t xml:space="preserve"> such </w:t>
      </w:r>
      <w:r w:rsidRPr="00071140">
        <w:rPr>
          <w:rStyle w:val="StyleUnderline"/>
          <w:highlight w:val="green"/>
        </w:rPr>
        <w:t>mining</w:t>
      </w:r>
      <w:r w:rsidRPr="00227D33">
        <w:rPr>
          <w:rStyle w:val="StyleUnderline"/>
        </w:rPr>
        <w:t xml:space="preserve"> would </w:t>
      </w:r>
      <w:r w:rsidRPr="00071140">
        <w:rPr>
          <w:rStyle w:val="StyleUnderline"/>
          <w:highlight w:val="green"/>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071140">
        <w:rPr>
          <w:rStyle w:val="StyleUnderline"/>
          <w:highlight w:val="green"/>
        </w:rPr>
        <w:t>both sides</w:t>
      </w:r>
      <w:r w:rsidRPr="00227D33">
        <w:rPr>
          <w:rStyle w:val="StyleUnderline"/>
        </w:rPr>
        <w:t xml:space="preserve"> would </w:t>
      </w:r>
      <w:r w:rsidRPr="00071140">
        <w:rPr>
          <w:rStyle w:val="StyleUnderline"/>
          <w:highlight w:val="green"/>
        </w:rPr>
        <w:t>have</w:t>
      </w:r>
      <w:r w:rsidRPr="00227D33">
        <w:rPr>
          <w:rStyle w:val="StyleUnderline"/>
        </w:rPr>
        <w:t xml:space="preserve"> an </w:t>
      </w:r>
      <w:r w:rsidRPr="00071140">
        <w:rPr>
          <w:rStyle w:val="StyleUnderline"/>
          <w:highlight w:val="green"/>
        </w:rPr>
        <w:t>incentive to seek a political resolution</w:t>
      </w:r>
      <w:r w:rsidRPr="00227D33">
        <w:rPr>
          <w:rStyle w:val="StyleUnderline"/>
        </w:rPr>
        <w:t xml:space="preserve"> with the compromises that was likely to entail</w:t>
      </w:r>
      <w:r w:rsidRPr="00227D33">
        <w:rPr>
          <w:sz w:val="16"/>
        </w:rPr>
        <w:t>.</w:t>
      </w:r>
    </w:p>
    <w:p w14:paraId="15A27E94" w14:textId="77777777" w:rsidR="00071140" w:rsidRDefault="00071140" w:rsidP="00071140">
      <w:pPr>
        <w:pStyle w:val="Heading4"/>
      </w:pPr>
      <w:r>
        <w:t>International space legal regime are needed to solve space war --- malleable laws are key in outer space</w:t>
      </w:r>
    </w:p>
    <w:p w14:paraId="15DEAF56" w14:textId="77777777" w:rsidR="00071140" w:rsidRDefault="00071140" w:rsidP="00071140">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1AF9393B" w14:textId="77777777" w:rsidR="00071140" w:rsidRPr="00FD185D" w:rsidRDefault="00071140" w:rsidP="00071140">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071140">
        <w:rPr>
          <w:highlight w:val="green"/>
          <w:u w:val="single"/>
        </w:rPr>
        <w:t>countries and corporations racing to claim their stake</w:t>
      </w:r>
      <w:r w:rsidRPr="00FD185D">
        <w:rPr>
          <w:u w:val="single"/>
        </w:rPr>
        <w:t xml:space="preserve"> in the final frontier. It’s timely, as the potential for friction is gathering by the day, with </w:t>
      </w:r>
      <w:r w:rsidRPr="00071140">
        <w:rPr>
          <w:highlight w:val="green"/>
          <w:u w:val="single"/>
        </w:rPr>
        <w:t>China, India, Russia a</w:t>
      </w:r>
      <w:r w:rsidRPr="00FD185D">
        <w:rPr>
          <w:u w:val="single"/>
        </w:rPr>
        <w:t xml:space="preserve">nd the </w:t>
      </w:r>
      <w:r w:rsidRPr="00071140">
        <w:rPr>
          <w:highlight w:val="green"/>
          <w:u w:val="single"/>
        </w:rPr>
        <w:t>US testing a</w:t>
      </w:r>
      <w:r w:rsidRPr="00FD185D">
        <w:rPr>
          <w:u w:val="single"/>
        </w:rPr>
        <w:t>nti-</w:t>
      </w:r>
      <w:r w:rsidRPr="00071140">
        <w:rPr>
          <w:highlight w:val="green"/>
          <w:u w:val="single"/>
        </w:rPr>
        <w:t>sat</w:t>
      </w:r>
      <w:r w:rsidRPr="00FD185D">
        <w:rPr>
          <w:u w:val="single"/>
        </w:rPr>
        <w:t>ellite missile</w:t>
      </w:r>
      <w:r w:rsidRPr="00071140">
        <w:rPr>
          <w:highlight w:val="green"/>
          <w:u w:val="single"/>
        </w:rPr>
        <w:t>s</w:t>
      </w:r>
      <w:r w:rsidRPr="00FD185D">
        <w:rPr>
          <w:u w:val="single"/>
        </w:rPr>
        <w:t xml:space="preserve"> on their own satellites </w:t>
      </w:r>
      <w:r w:rsidRPr="00071140">
        <w:rPr>
          <w:highlight w:val="green"/>
          <w:u w:val="single"/>
        </w:rPr>
        <w:t>and creating worrisome</w:t>
      </w:r>
      <w:r w:rsidRPr="00FD185D">
        <w:rPr>
          <w:u w:val="single"/>
        </w:rPr>
        <w:t xml:space="preserve"> clouds of </w:t>
      </w:r>
      <w:r w:rsidRPr="00071140">
        <w:rPr>
          <w:highlight w:val="green"/>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071140">
        <w:rPr>
          <w:highlight w:val="green"/>
          <w:u w:val="single"/>
        </w:rPr>
        <w:t>space</w:t>
      </w:r>
      <w:r w:rsidRPr="00FD185D">
        <w:rPr>
          <w:u w:val="single"/>
        </w:rPr>
        <w:t xml:space="preserve"> around Earth is becoming </w:t>
      </w:r>
      <w:r w:rsidRPr="00071140">
        <w:rPr>
          <w:highlight w:val="green"/>
          <w:u w:val="single"/>
        </w:rPr>
        <w:t>jammed with machinery</w:t>
      </w:r>
      <w:r w:rsidRPr="00FD185D">
        <w:rPr>
          <w:u w:val="single"/>
        </w:rPr>
        <w:t xml:space="preserve">; currently, there are 3,372 active </w:t>
      </w:r>
      <w:r w:rsidRPr="00071140">
        <w:rPr>
          <w:highlight w:val="green"/>
          <w:u w:val="single"/>
        </w:rPr>
        <w:t>satellites</w:t>
      </w:r>
      <w:r w:rsidRPr="00FD185D">
        <w:rPr>
          <w:u w:val="single"/>
        </w:rPr>
        <w:t xml:space="preserve"> whizzing around Earth, but in one or two decades that number is set to leap to potentially </w:t>
      </w:r>
      <w:r w:rsidRPr="00071140">
        <w:rPr>
          <w:highlight w:val="green"/>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071140">
        <w:rPr>
          <w:rStyle w:val="Emphasis"/>
          <w:highlight w:val="green"/>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071140">
        <w:rPr>
          <w:highlight w:val="green"/>
          <w:u w:val="single"/>
        </w:rPr>
        <w:t>things move so quickly with technology</w:t>
      </w:r>
      <w:r w:rsidRPr="00FD185D">
        <w:rPr>
          <w:u w:val="single"/>
        </w:rPr>
        <w:t xml:space="preserve">, we’re doing so many more things in space that were beyond the contemplation of the drafters of the original treaties. Ideally </w:t>
      </w:r>
      <w:r w:rsidRPr="00071140">
        <w:rPr>
          <w:highlight w:val="green"/>
          <w:u w:val="single"/>
        </w:rPr>
        <w:t>we need more</w:t>
      </w:r>
      <w:r w:rsidRPr="00FD185D">
        <w:rPr>
          <w:u w:val="single"/>
        </w:rPr>
        <w:t>.”</w:t>
      </w:r>
      <w:r>
        <w:rPr>
          <w:u w:val="single"/>
        </w:rPr>
        <w:t xml:space="preserve"> </w:t>
      </w:r>
      <w:r w:rsidRPr="00FD185D">
        <w:rPr>
          <w:u w:val="single"/>
        </w:rPr>
        <w:t xml:space="preserve">Freeland says there are </w:t>
      </w:r>
      <w:r w:rsidRPr="00071140">
        <w:rPr>
          <w:highlight w:val="green"/>
          <w:u w:val="single"/>
        </w:rPr>
        <w:t>myriad complex, interconnected issues</w:t>
      </w:r>
      <w:r w:rsidRPr="00FD185D">
        <w:rPr>
          <w:u w:val="single"/>
        </w:rPr>
        <w:t xml:space="preserve"> in space </w:t>
      </w:r>
      <w:r w:rsidRPr="00071140">
        <w:rPr>
          <w:highlight w:val="green"/>
          <w:u w:val="single"/>
        </w:rPr>
        <w:t>that need tighter laws</w:t>
      </w:r>
      <w:r w:rsidRPr="00FD185D">
        <w:rPr>
          <w:u w:val="single"/>
        </w:rPr>
        <w:t xml:space="preserve">. These include the </w:t>
      </w:r>
      <w:r w:rsidRPr="00071140">
        <w:rPr>
          <w:highlight w:val="green"/>
          <w:u w:val="single"/>
        </w:rPr>
        <w:t>increasing militarisation</w:t>
      </w:r>
      <w:r w:rsidRPr="00FD185D">
        <w:rPr>
          <w:u w:val="single"/>
        </w:rPr>
        <w:t xml:space="preserve"> of space; the </w:t>
      </w:r>
      <w:r w:rsidRPr="00071140">
        <w:rPr>
          <w:highlight w:val="green"/>
          <w:u w:val="single"/>
        </w:rPr>
        <w:t>proliferation of satellites</w:t>
      </w:r>
      <w:r w:rsidRPr="00FD185D">
        <w:rPr>
          <w:u w:val="single"/>
        </w:rPr>
        <w:t xml:space="preserve">, which can lead to overcrowding of “popular” orbits and increased demand for radio-wave spectra; </w:t>
      </w:r>
      <w:r w:rsidRPr="00071140">
        <w:rPr>
          <w:highlight w:val="green"/>
          <w:u w:val="single"/>
        </w:rPr>
        <w:t>ethical issues</w:t>
      </w:r>
      <w:r w:rsidRPr="00FD185D">
        <w:rPr>
          <w:u w:val="single"/>
        </w:rPr>
        <w:t xml:space="preserve"> around human spaceflight; </w:t>
      </w:r>
      <w:r w:rsidRPr="00071140">
        <w:rPr>
          <w:highlight w:val="green"/>
          <w:u w:val="single"/>
        </w:rPr>
        <w:t>and</w:t>
      </w:r>
      <w:r w:rsidRPr="00FD185D">
        <w:rPr>
          <w:u w:val="single"/>
        </w:rPr>
        <w:t xml:space="preserve"> the possible </w:t>
      </w:r>
      <w:r w:rsidRPr="00071140">
        <w:rPr>
          <w:highlight w:val="green"/>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071140">
        <w:rPr>
          <w:highlight w:val="green"/>
          <w:u w:val="single"/>
        </w:rPr>
        <w:t xml:space="preserve">the opportunities for cashing in look </w:t>
      </w:r>
      <w:r w:rsidRPr="00071140">
        <w:rPr>
          <w:rStyle w:val="Emphasis"/>
          <w:highlight w:val="green"/>
        </w:rPr>
        <w:t>potentially endless</w:t>
      </w:r>
      <w:r w:rsidRPr="00FD185D">
        <w:rPr>
          <w:sz w:val="16"/>
        </w:rPr>
        <w:t xml:space="preserve"> – provided technology advances to the level of practical spaceflight. </w:t>
      </w:r>
      <w:r w:rsidRPr="00FD185D">
        <w:rPr>
          <w:u w:val="single"/>
        </w:rPr>
        <w:t>“</w:t>
      </w:r>
      <w:r w:rsidRPr="00071140">
        <w:rPr>
          <w:rStyle w:val="Emphasis"/>
          <w:highlight w:val="green"/>
        </w:rPr>
        <w:t>Most wars</w:t>
      </w:r>
      <w:r w:rsidRPr="00FD185D">
        <w:rPr>
          <w:rStyle w:val="Emphasis"/>
        </w:rPr>
        <w:t xml:space="preserve"> on Earth </w:t>
      </w:r>
      <w:r w:rsidRPr="00071140">
        <w:rPr>
          <w:rStyle w:val="Emphasis"/>
          <w:highlight w:val="green"/>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071140">
        <w:rPr>
          <w:highlight w:val="green"/>
          <w:u w:val="single"/>
        </w:rPr>
        <w:t xml:space="preserve">avenues for weapons that cross the border from terrestrial to cosmic </w:t>
      </w:r>
      <w:r w:rsidRPr="00FD185D">
        <w:rPr>
          <w:u w:val="single"/>
        </w:rPr>
        <w:t xml:space="preserve">continue to </w:t>
      </w:r>
      <w:r w:rsidRPr="00071140">
        <w:rPr>
          <w:highlight w:val="green"/>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071140">
        <w:rPr>
          <w:highlight w:val="green"/>
          <w:u w:val="single"/>
        </w:rPr>
        <w:t>space is already used for military purposes</w:t>
      </w:r>
      <w:r w:rsidRPr="00FD185D">
        <w:rPr>
          <w:u w:val="single"/>
        </w:rPr>
        <w:t xml:space="preserve"> </w:t>
      </w:r>
      <w:r w:rsidRPr="00071140">
        <w:rPr>
          <w:highlight w:val="green"/>
          <w:u w:val="single"/>
        </w:rPr>
        <w:t>such as surveillance</w:t>
      </w:r>
      <w:r w:rsidRPr="00FD185D">
        <w:rPr>
          <w:u w:val="single"/>
        </w:rPr>
        <w:t xml:space="preserve">, and some </w:t>
      </w:r>
      <w:r w:rsidRPr="00071140">
        <w:rPr>
          <w:highlight w:val="green"/>
          <w:u w:val="single"/>
        </w:rPr>
        <w:t>missiles</w:t>
      </w:r>
      <w:r w:rsidRPr="00FD185D">
        <w:rPr>
          <w:u w:val="single"/>
        </w:rPr>
        <w:t xml:space="preserve"> carve a </w:t>
      </w:r>
      <w:r w:rsidRPr="00071140">
        <w:rPr>
          <w:highlight w:val="green"/>
          <w:u w:val="single"/>
        </w:rPr>
        <w:t>path</w:t>
      </w:r>
      <w:r w:rsidRPr="00FD185D">
        <w:rPr>
          <w:u w:val="single"/>
        </w:rPr>
        <w:t xml:space="preserve"> </w:t>
      </w:r>
      <w:r w:rsidRPr="00071140">
        <w:rPr>
          <w:highlight w:val="green"/>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071140">
        <w:rPr>
          <w:highlight w:val="green"/>
          <w:u w:val="single"/>
        </w:rPr>
        <w:t>opportunities for space-based militarisation</w:t>
      </w:r>
      <w:r w:rsidRPr="00FD185D">
        <w:rPr>
          <w:u w:val="single"/>
        </w:rPr>
        <w:t xml:space="preserve"> also </w:t>
      </w:r>
      <w:r w:rsidRPr="00071140">
        <w:rPr>
          <w:highlight w:val="green"/>
          <w:u w:val="single"/>
        </w:rPr>
        <w:t>grow</w:t>
      </w:r>
      <w:r w:rsidRPr="00FD185D">
        <w:rPr>
          <w:u w:val="single"/>
        </w:rPr>
        <w:t xml:space="preserve">. The </w:t>
      </w:r>
      <w:r w:rsidRPr="00071140">
        <w:rPr>
          <w:highlight w:val="green"/>
          <w:u w:val="single"/>
        </w:rPr>
        <w:t>existing laws</w:t>
      </w:r>
      <w:r w:rsidRPr="00FD185D">
        <w:rPr>
          <w:u w:val="single"/>
        </w:rPr>
        <w:t xml:space="preserve"> were </w:t>
      </w:r>
      <w:r w:rsidRPr="00071140">
        <w:rPr>
          <w:highlight w:val="green"/>
          <w:u w:val="single"/>
        </w:rPr>
        <w:t>drafted long before</w:t>
      </w:r>
      <w:r w:rsidRPr="00FD185D">
        <w:rPr>
          <w:u w:val="single"/>
        </w:rPr>
        <w:t xml:space="preserve"> many of these </w:t>
      </w:r>
      <w:r w:rsidRPr="00071140">
        <w:rPr>
          <w:highlight w:val="green"/>
          <w:u w:val="single"/>
        </w:rPr>
        <w:t>technologies were</w:t>
      </w:r>
      <w:r w:rsidRPr="00FD185D">
        <w:rPr>
          <w:u w:val="single"/>
        </w:rPr>
        <w:t xml:space="preserve"> even </w:t>
      </w:r>
      <w:r w:rsidRPr="00071140">
        <w:rPr>
          <w:highlight w:val="green"/>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071140">
        <w:rPr>
          <w:highlight w:val="green"/>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071140">
        <w:rPr>
          <w:highlight w:val="green"/>
          <w:u w:val="single"/>
        </w:rPr>
        <w:t>jamming of sat</w:t>
      </w:r>
      <w:r w:rsidRPr="00FD185D">
        <w:rPr>
          <w:u w:val="single"/>
        </w:rPr>
        <w:t xml:space="preserve">ellite communications </w:t>
      </w:r>
      <w:r w:rsidRPr="00071140">
        <w:rPr>
          <w:highlight w:val="green"/>
          <w:u w:val="single"/>
        </w:rPr>
        <w:t>and navigation</w:t>
      </w:r>
      <w:r w:rsidRPr="00FD185D">
        <w:rPr>
          <w:u w:val="single"/>
        </w:rPr>
        <w:t xml:space="preserve">, as well as </w:t>
      </w:r>
      <w:r w:rsidRPr="00071140">
        <w:rPr>
          <w:highlight w:val="green"/>
          <w:u w:val="single"/>
        </w:rPr>
        <w:t>interference with</w:t>
      </w:r>
      <w:r w:rsidRPr="00FD185D">
        <w:rPr>
          <w:u w:val="single"/>
        </w:rPr>
        <w:t xml:space="preserve"> some </w:t>
      </w:r>
      <w:r w:rsidRPr="00071140">
        <w:rPr>
          <w:highlight w:val="green"/>
          <w:u w:val="single"/>
        </w:rPr>
        <w:t>GNSS signals</w:t>
      </w:r>
      <w:r w:rsidRPr="00FD185D">
        <w:rPr>
          <w:u w:val="single"/>
        </w:rPr>
        <w:t xml:space="preserve">, of which GPS – the satellite navigation system we all use for things like Google Maps – is one. Satellite </w:t>
      </w:r>
      <w:r w:rsidRPr="00071140">
        <w:rPr>
          <w:highlight w:val="green"/>
          <w:u w:val="single"/>
        </w:rPr>
        <w:t>jamming</w:t>
      </w:r>
      <w:r w:rsidRPr="00FD185D">
        <w:rPr>
          <w:u w:val="single"/>
        </w:rPr>
        <w:t xml:space="preserve"> can have </w:t>
      </w:r>
      <w:r w:rsidRPr="00071140">
        <w:rPr>
          <w:highlight w:val="green"/>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071140">
        <w:rPr>
          <w:highlight w:val="green"/>
          <w:u w:val="single"/>
        </w:rPr>
        <w:t>Close proximity operations</w:t>
      </w:r>
      <w:r w:rsidRPr="00FD185D">
        <w:rPr>
          <w:u w:val="single"/>
        </w:rPr>
        <w:t xml:space="preserve"> seem to </w:t>
      </w:r>
      <w:r w:rsidRPr="00071140">
        <w:rPr>
          <w:highlight w:val="green"/>
          <w:u w:val="single"/>
        </w:rPr>
        <w:t>get countries</w:t>
      </w:r>
      <w:r w:rsidRPr="00FD185D">
        <w:rPr>
          <w:u w:val="single"/>
        </w:rPr>
        <w:t xml:space="preserve"> a bit </w:t>
      </w:r>
      <w:r w:rsidRPr="00071140">
        <w:rPr>
          <w:highlight w:val="green"/>
          <w:u w:val="single"/>
        </w:rPr>
        <w:t>upset</w:t>
      </w:r>
      <w:r w:rsidRPr="00FD185D">
        <w:rPr>
          <w:u w:val="single"/>
        </w:rPr>
        <w:t xml:space="preserve">,” says Doucet. Close proximity operations, as the name suggests, involve satellites moving close to other satellites. “One reason might </w:t>
      </w:r>
      <w:r w:rsidRPr="00071140">
        <w:rPr>
          <w:highlight w:val="green"/>
          <w:u w:val="single"/>
        </w:rPr>
        <w:t>be intelligence or inspection</w:t>
      </w:r>
      <w:r w:rsidRPr="00FD185D">
        <w:rPr>
          <w:u w:val="single"/>
        </w:rPr>
        <w:t xml:space="preserve">, just to take close images to understand how it’s built. </w:t>
      </w:r>
      <w:r w:rsidRPr="00071140">
        <w:rPr>
          <w:highlight w:val="green"/>
          <w:u w:val="single"/>
        </w:rPr>
        <w:t>But</w:t>
      </w:r>
      <w:r w:rsidRPr="00FD185D">
        <w:rPr>
          <w:u w:val="single"/>
        </w:rPr>
        <w:t xml:space="preserve"> you may be getting </w:t>
      </w:r>
      <w:r w:rsidRPr="00071140">
        <w:rPr>
          <w:highlight w:val="green"/>
          <w:u w:val="single"/>
        </w:rPr>
        <w:t>close to intercept</w:t>
      </w:r>
      <w:r w:rsidRPr="00FD185D">
        <w:rPr>
          <w:u w:val="single"/>
        </w:rPr>
        <w:t xml:space="preserve"> signals </w:t>
      </w:r>
      <w:r w:rsidRPr="00071140">
        <w:rPr>
          <w:highlight w:val="green"/>
          <w:u w:val="single"/>
        </w:rPr>
        <w:t>or</w:t>
      </w:r>
      <w:r w:rsidRPr="00FD185D">
        <w:rPr>
          <w:u w:val="single"/>
        </w:rPr>
        <w:t xml:space="preserve"> to </w:t>
      </w:r>
      <w:r w:rsidRPr="00071140">
        <w:rPr>
          <w:highlight w:val="green"/>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071140">
        <w:rPr>
          <w:highlight w:val="green"/>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071140">
        <w:rPr>
          <w:highlight w:val="green"/>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071140">
        <w:rPr>
          <w:highlight w:val="green"/>
          <w:u w:val="single"/>
        </w:rPr>
        <w:t>existing legal regime being given</w:t>
      </w:r>
      <w:r w:rsidRPr="00FD185D">
        <w:rPr>
          <w:u w:val="single"/>
        </w:rPr>
        <w:t xml:space="preserve"> a bit of </w:t>
      </w:r>
      <w:r w:rsidRPr="00071140">
        <w:rPr>
          <w:highlight w:val="green"/>
          <w:u w:val="single"/>
        </w:rPr>
        <w:t>life</w:t>
      </w:r>
      <w:r w:rsidRPr="00FD185D">
        <w:rPr>
          <w:u w:val="single"/>
        </w:rPr>
        <w:t xml:space="preserve">,” he says. “We’ve got tremendously good outer space principles, but over several decades </w:t>
      </w:r>
      <w:r w:rsidRPr="00071140">
        <w:rPr>
          <w:highlight w:val="green"/>
          <w:u w:val="single"/>
        </w:rPr>
        <w:t>countries</w:t>
      </w:r>
      <w:r w:rsidRPr="00FD185D">
        <w:rPr>
          <w:u w:val="single"/>
        </w:rPr>
        <w:t xml:space="preserve"> have kind of </w:t>
      </w:r>
      <w:r w:rsidRPr="00071140">
        <w:rPr>
          <w:highlight w:val="green"/>
          <w:u w:val="single"/>
        </w:rPr>
        <w:t>refused to give them life because</w:t>
      </w:r>
      <w:r w:rsidRPr="00FD185D">
        <w:rPr>
          <w:u w:val="single"/>
        </w:rPr>
        <w:t xml:space="preserve"> it’s too </w:t>
      </w:r>
      <w:r w:rsidRPr="00071140">
        <w:rPr>
          <w:highlight w:val="green"/>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071140">
        <w:rPr>
          <w:highlight w:val="green"/>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071140">
        <w:rPr>
          <w:highlight w:val="green"/>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6CEFB1C3" w14:textId="77777777" w:rsidR="00071140" w:rsidRDefault="00071140" w:rsidP="00071140">
      <w:pPr>
        <w:pStyle w:val="Heading4"/>
      </w:pPr>
      <w:r>
        <w:t xml:space="preserve">Space War cause </w:t>
      </w:r>
      <w:r>
        <w:rPr>
          <w:u w:val="single"/>
        </w:rPr>
        <w:t>Nuclear War</w:t>
      </w:r>
      <w:r>
        <w:t>.</w:t>
      </w:r>
    </w:p>
    <w:p w14:paraId="42836EBD" w14:textId="77777777" w:rsidR="00071140" w:rsidRPr="00B0356E" w:rsidRDefault="00071140" w:rsidP="00071140">
      <w:r w:rsidRPr="001804FB">
        <w:rPr>
          <w:rStyle w:val="Style13ptBold"/>
        </w:rPr>
        <w:t>Gallagher 15</w:t>
      </w:r>
      <w:r>
        <w:t xml:space="preserve"> “</w:t>
      </w:r>
      <w:r w:rsidRPr="00D0048E">
        <w:t>Antisatellite warfare without nuclear risk: A mirage</w:t>
      </w:r>
      <w:r>
        <w:t xml:space="preserve">” </w:t>
      </w:r>
      <w:hyperlink r:id="rId5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73C2DE3" w14:textId="77777777" w:rsidR="00071140" w:rsidRDefault="00071140" w:rsidP="00071140">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280F6C">
        <w:rPr>
          <w:rStyle w:val="Emphasis"/>
          <w:highlight w:val="green"/>
        </w:rPr>
        <w:t>elements of modern military operations</w:t>
      </w:r>
      <w:r w:rsidRPr="00F53651">
        <w:rPr>
          <w:rStyle w:val="StyleUnderline"/>
        </w:rPr>
        <w:t xml:space="preserve">, strategists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280F6C">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280F6C">
        <w:rPr>
          <w:rStyle w:val="Emphasis"/>
          <w:highlight w:val="green"/>
        </w:rPr>
        <w:t>Because 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depends heavily 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try to neutralize US advantages </w:t>
      </w:r>
      <w:r w:rsidRPr="00280F6C">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3E55E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140"/>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0AAAA"/>
  <w14:defaultImageDpi w14:val="300"/>
  <w15:docId w15:val="{1903637E-4B51-5842-87B6-C87973F5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1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11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1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11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0711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1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140"/>
  </w:style>
  <w:style w:type="character" w:customStyle="1" w:styleId="Heading1Char">
    <w:name w:val="Heading 1 Char"/>
    <w:aliases w:val="Pocket Char"/>
    <w:basedOn w:val="DefaultParagraphFont"/>
    <w:link w:val="Heading1"/>
    <w:uiPriority w:val="9"/>
    <w:rsid w:val="000711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14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711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0711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7114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07114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0711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114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71140"/>
    <w:rPr>
      <w:color w:val="auto"/>
      <w:u w:val="none"/>
    </w:rPr>
  </w:style>
  <w:style w:type="paragraph" w:styleId="DocumentMap">
    <w:name w:val="Document Map"/>
    <w:basedOn w:val="Normal"/>
    <w:link w:val="DocumentMapChar"/>
    <w:uiPriority w:val="99"/>
    <w:semiHidden/>
    <w:unhideWhenUsed/>
    <w:rsid w:val="000711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140"/>
    <w:rPr>
      <w:rFonts w:ascii="Lucida Grande" w:hAnsi="Lucida Grande" w:cs="Lucida Grande"/>
    </w:rPr>
  </w:style>
  <w:style w:type="paragraph" w:styleId="NormalWeb">
    <w:name w:val="Normal (Web)"/>
    <w:basedOn w:val="Normal"/>
    <w:uiPriority w:val="99"/>
    <w:unhideWhenUsed/>
    <w:rsid w:val="00071140"/>
    <w:pPr>
      <w:spacing w:before="100" w:beforeAutospacing="1" w:after="100" w:afterAutospacing="1"/>
    </w:pPr>
  </w:style>
  <w:style w:type="paragraph" w:customStyle="1" w:styleId="textbold">
    <w:name w:val="text bold"/>
    <w:basedOn w:val="Normal"/>
    <w:link w:val="Emphasis"/>
    <w:uiPriority w:val="20"/>
    <w:qFormat/>
    <w:rsid w:val="00071140"/>
    <w:pPr>
      <w:ind w:left="720"/>
      <w:jc w:val="both"/>
    </w:pPr>
    <w:rPr>
      <w:b/>
      <w:iCs/>
      <w:u w:val="single"/>
    </w:rPr>
  </w:style>
  <w:style w:type="paragraph" w:customStyle="1" w:styleId="UnderlinePara">
    <w:name w:val="Underline Para"/>
    <w:basedOn w:val="Normal"/>
    <w:link w:val="StyleUnderline"/>
    <w:uiPriority w:val="1"/>
    <w:qFormat/>
    <w:rsid w:val="00071140"/>
    <w:pPr>
      <w:widowControl w:val="0"/>
      <w:suppressAutoHyphens/>
      <w:spacing w:after="200" w:line="256" w:lineRule="auto"/>
      <w:contextualSpacing/>
    </w:pPr>
    <w:rPr>
      <w:rFonts w:asciiTheme="minorHAnsi" w:hAnsiTheme="minorHAnsi"/>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0711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ead-in">
    <w:name w:val="lead-in"/>
    <w:basedOn w:val="DefaultParagraphFont"/>
    <w:rsid w:val="00071140"/>
  </w:style>
  <w:style w:type="character" w:customStyle="1" w:styleId="lead-in-large">
    <w:name w:val="lead-in-large"/>
    <w:basedOn w:val="DefaultParagraphFont"/>
    <w:rsid w:val="00071140"/>
  </w:style>
  <w:style w:type="paragraph" w:styleId="ListParagraph">
    <w:name w:val="List Paragraph"/>
    <w:aliases w:val="6 font"/>
    <w:basedOn w:val="Normal"/>
    <w:uiPriority w:val="99"/>
    <w:unhideWhenUsed/>
    <w:qFormat/>
    <w:rsid w:val="00071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sp.harvard.edu/product/720027-PDF-ENG" TargetMode="External"/><Relationship Id="rId18" Type="http://schemas.openxmlformats.org/officeDocument/2006/relationships/hyperlink" Target="https://www.blueorigin.com/news/nasa-selects-blue-origin-national-team-to-return-humans-to-the-moon" TargetMode="External"/><Relationship Id="rId26" Type="http://schemas.openxmlformats.org/officeDocument/2006/relationships/hyperlink" Target="https://www.builtincolorado.com/2020/02/03/maxar-technologies-142m-nasa-contract" TargetMode="External"/><Relationship Id="rId39" Type="http://schemas.openxmlformats.org/officeDocument/2006/relationships/hyperlink" Target="https://spacewatch.global/2020/02/uae-space-law-details-announced-to-facilitate-space-sector-development/" TargetMode="External"/><Relationship Id="rId21" Type="http://schemas.openxmlformats.org/officeDocument/2006/relationships/hyperlink" Target="https://www.spacex.com/media/making_life_multiplanetary_transcript_2017.pdf" TargetMode="External"/><Relationship Id="rId34" Type="http://schemas.openxmlformats.org/officeDocument/2006/relationships/hyperlink" Target="http://www.parabolicarc.com/2020/09/10/nasa-wants-to-buy-lunar-soil-samples-from-private-companies/" TargetMode="External"/><Relationship Id="rId42" Type="http://schemas.openxmlformats.org/officeDocument/2006/relationships/hyperlink" Target="https://www.vox.com/future-perfect/2018/10/26/18023366/far-future-effective-altruism-existential-risk-doing-good" TargetMode="External"/><Relationship Id="rId47" Type="http://schemas.openxmlformats.org/officeDocument/2006/relationships/hyperlink" Target="https://foreignpolicy.com/2016/04/28/the-asteroid-miners-guide-to-the-galaxy-space-race-mining-asteroids-planetary-research-deep-space-industries/" TargetMode="External"/><Relationship Id="rId50" Type="http://schemas.openxmlformats.org/officeDocument/2006/relationships/hyperlink" Target="http://thebulletin.org/space-weapons-and-risk-nuclear-exchanges834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press-release/nasa-s-spacex-crew-1-astronauts-headed-to-international-space-station/" TargetMode="External"/><Relationship Id="rId29" Type="http://schemas.openxmlformats.org/officeDocument/2006/relationships/hyperlink" Target="https://spacenews.com/deep-space-industries-acquired-by-bradford-space/" TargetMode="External"/><Relationship Id="rId11" Type="http://schemas.openxmlformats.org/officeDocument/2006/relationships/hyperlink" Target="https://brycetech.com/reports" TargetMode="External"/><Relationship Id="rId24" Type="http://schemas.openxmlformats.org/officeDocument/2006/relationships/hyperlink" Target="https://www.theverge.com/2021/1/26/22250327/space-tourists-axiom-private-crew-iss-price" TargetMode="External"/><Relationship Id="rId32" Type="http://schemas.openxmlformats.org/officeDocument/2006/relationships/hyperlink" Target="http://satellitemarkets.com/news-analysis/opportunities-emerging-new-space" TargetMode="External"/><Relationship Id="rId37" Type="http://schemas.openxmlformats.org/officeDocument/2006/relationships/hyperlink" Target="https://www.mining.com/luxembourg-becomes-first-european-country-pass-space-mining-law/" TargetMode="External"/><Relationship Id="rId40" Type="http://schemas.openxmlformats.org/officeDocument/2006/relationships/hyperlink" Target="https://www.nasa.gov/specials/artemis-accords/index.html" TargetMode="External"/><Relationship Id="rId45" Type="http://schemas.openxmlformats.org/officeDocument/2006/relationships/hyperlink" Target="https://issues.org/new-policies-needed-to-advance-space-mining/" TargetMode="External"/><Relationship Id="rId5" Type="http://schemas.openxmlformats.org/officeDocument/2006/relationships/numbering" Target="numbering.xml"/><Relationship Id="rId15" Type="http://schemas.openxmlformats.org/officeDocument/2006/relationships/hyperlink" Target="https://www.space.com/6503-population-space-historic-high-13.html" TargetMode="External"/><Relationship Id="rId23" Type="http://schemas.openxmlformats.org/officeDocument/2006/relationships/hyperlink" Target="https://www.nasa.gov/press-release/nasa-funds-demo-of-3d-printed-spacecraft-parts-made-assembled-in-orbit" TargetMode="External"/><Relationship Id="rId28" Type="http://schemas.openxmlformats.org/officeDocument/2006/relationships/hyperlink" Target="https://store.hbr.org/product/planetary-resources-inc-property-rights-and-the-regulation-of-the-space-economy/717053" TargetMode="External"/><Relationship Id="rId36" Type="http://schemas.openxmlformats.org/officeDocument/2006/relationships/hyperlink" Target="https://www.congress.gov/bill/114th-congress/house-bill/2262/text" TargetMode="External"/><Relationship Id="rId49" Type="http://schemas.openxmlformats.org/officeDocument/2006/relationships/hyperlink" Target="http://www.cnn.com/2015/01/14/opinion/co2-crisis-griffin/" TargetMode="External"/><Relationship Id="rId10" Type="http://schemas.openxmlformats.org/officeDocument/2006/relationships/hyperlink" Target="https://hbr.org/search?term=mehak%20sarang&amp;search_type=search-all" TargetMode="External"/><Relationship Id="rId19" Type="http://schemas.openxmlformats.org/officeDocument/2006/relationships/hyperlink" Target="https://spacenews.com/virgin-galactic-prepares-to-transition-to-operations" TargetMode="External"/><Relationship Id="rId31" Type="http://schemas.openxmlformats.org/officeDocument/2006/relationships/hyperlink" Target="https://arstechnica.com/science/2017/07/elon-musk-knows-whats-ailing-nasa-costly-contracting/" TargetMode="External"/><Relationship Id="rId44" Type="http://schemas.openxmlformats.org/officeDocument/2006/relationships/hyperlink" Target="https://www.fastcompany.com/90347364/jeff-bezos-wants-to-save-earth-by-moving-industry-to-space"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br.org/search?term=matt%20weinzierl&amp;search_type=search-all" TargetMode="External"/><Relationship Id="rId14" Type="http://schemas.openxmlformats.org/officeDocument/2006/relationships/hyperlink" Target="https://ntrs.nasa.gov/citations/19780004167" TargetMode="External"/><Relationship Id="rId22" Type="http://schemas.openxmlformats.org/officeDocument/2006/relationships/hyperlink" Target="https://madeinspace.us/capabilities-and-technology/archinaut/" TargetMode="External"/><Relationship Id="rId27" Type="http://schemas.openxmlformats.org/officeDocument/2006/relationships/hyperlink" Target="https://www.lavazza.com/en/about-us/media-centre/isspresso-successfully-completes-the-mission-coffee-in-space.html" TargetMode="External"/><Relationship Id="rId30" Type="http://schemas.openxmlformats.org/officeDocument/2006/relationships/hyperlink" Target="https://interestingengineering.com/asteroid-mining-to-shape-the-future-of-our-wealth" TargetMode="External"/><Relationship Id="rId35" Type="http://schemas.openxmlformats.org/officeDocument/2006/relationships/hyperlink" Target="https://www.whitehouse.gov/presidential-actions/executive-order-encouraging-international-support-recovery-use-space-resources/" TargetMode="External"/><Relationship Id="rId43" Type="http://schemas.openxmlformats.org/officeDocument/2006/relationships/hyperlink" Target="https://payneinstitute.mines.edu/wp-content/uploads/sites/149/2020/09/Payne-Institute-Commentary-The-Era-of-Commercial-Space-Mining-Begins.pdf" TargetMode="External"/><Relationship Id="rId48" Type="http://schemas.openxmlformats.org/officeDocument/2006/relationships/hyperlink" Target="https://scholar.smu.edu/cgi/viewcontent.cgi?article=1307&amp;context=jalc"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hbsp.harvard.edu/product/716037-PDF-ENG" TargetMode="External"/><Relationship Id="rId17" Type="http://schemas.openxmlformats.org/officeDocument/2006/relationships/hyperlink" Target="https://www.nasa.gov/feature/boeing-s-starliner-makes-progress-ahead-of-flight-test-with-astronauts" TargetMode="External"/><Relationship Id="rId25" Type="http://schemas.openxmlformats.org/officeDocument/2006/relationships/hyperlink" Target="https://spacenews.com/nasa-selects-axiom-space-to-build-commercial-space-station-module/" TargetMode="External"/><Relationship Id="rId33" Type="http://schemas.openxmlformats.org/officeDocument/2006/relationships/hyperlink" Target="https://spacepolicyonline.com/news/space-council-gets-human-spaceflight-strategy-report/" TargetMode="External"/><Relationship Id="rId38" Type="http://schemas.openxmlformats.org/officeDocument/2006/relationships/hyperlink" Target="https://www.japantimes.co.jp/news/2020/11/06/national/science-health/japan-bill-space-samples/" TargetMode="External"/><Relationship Id="rId46" Type="http://schemas.openxmlformats.org/officeDocument/2006/relationships/hyperlink" Target="http://lroc.sese.asu.edu/posts/1105" TargetMode="External"/><Relationship Id="rId20" Type="http://schemas.openxmlformats.org/officeDocument/2006/relationships/hyperlink" Target="https://www.hbs.edu/faculty/Publication%20Files/jep.32.2.173_Space,%20the%20Final%20Economic%20Frontier_413bf24d-42e6-4cea-8cc5-a0d2f6fc6a70.pdf" TargetMode="External"/><Relationship Id="rId41" Type="http://schemas.openxmlformats.org/officeDocument/2006/relationships/hyperlink" Target="https://www.theatlantic.com/technology/archive/2020/07/space-warfare-unregulated/614059/"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11178</Words>
  <Characters>63716</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2022-01-08T20:19:00Z</dcterms:created>
  <dcterms:modified xsi:type="dcterms:W3CDTF">2022-01-08T20:23:00Z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