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795F5" w14:textId="77777777" w:rsidR="00BE5590" w:rsidRDefault="00BE5590" w:rsidP="00BE5590">
      <w:pPr>
        <w:pStyle w:val="Heading2"/>
      </w:pPr>
      <w:r>
        <w:t>1AC - Coppell</w:t>
      </w:r>
    </w:p>
    <w:p w14:paraId="5410851C" w14:textId="77777777" w:rsidR="00BE5590" w:rsidRDefault="00BE5590" w:rsidP="00BE5590">
      <w:pPr>
        <w:pStyle w:val="Heading3"/>
      </w:pPr>
      <w:r>
        <w:lastRenderedPageBreak/>
        <w:t>1AC: Plan</w:t>
      </w:r>
    </w:p>
    <w:p w14:paraId="18CF6A5A" w14:textId="77777777" w:rsidR="00BE5590" w:rsidRDefault="00BE5590" w:rsidP="00BE5590">
      <w:pPr>
        <w:pStyle w:val="Heading4"/>
      </w:pPr>
      <w:r>
        <w:t>Plan – States ought to expand the Public Trust Doctrine to reduce private actor appropriation of Outer Space.</w:t>
      </w:r>
    </w:p>
    <w:p w14:paraId="682FB6BD" w14:textId="77777777" w:rsidR="00BE5590" w:rsidRPr="00072948" w:rsidRDefault="00BE5590" w:rsidP="00BE5590">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09826BC5" w14:textId="77777777" w:rsidR="00BE5590" w:rsidRDefault="00BE5590" w:rsidP="00BE5590">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6B6D28C0" w14:textId="77777777" w:rsidR="00BE5590" w:rsidRDefault="00BE5590" w:rsidP="00BE5590">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lastRenderedPageBreak/>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5C132D4" w14:textId="77777777" w:rsidR="00BE5590" w:rsidRPr="00F2365A" w:rsidRDefault="00BE5590" w:rsidP="00BE5590">
      <w:pPr>
        <w:pStyle w:val="Heading4"/>
      </w:pPr>
      <w:r>
        <w:t xml:space="preserve">Exemptions </w:t>
      </w:r>
      <w:r>
        <w:rPr>
          <w:u w:val="single"/>
        </w:rPr>
        <w:t>devastate</w:t>
      </w:r>
      <w:r>
        <w:t xml:space="preserve"> Regulation Credibility – OST </w:t>
      </w:r>
      <w:r>
        <w:rPr>
          <w:u w:val="single"/>
        </w:rPr>
        <w:t>proves</w:t>
      </w:r>
      <w:r>
        <w:t>.</w:t>
      </w:r>
    </w:p>
    <w:p w14:paraId="6FC7CA33" w14:textId="77777777" w:rsidR="00BE5590" w:rsidRPr="00893DBD" w:rsidRDefault="00BE5590" w:rsidP="00BE5590">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5EA508E7" w14:textId="77777777" w:rsidR="00BE5590" w:rsidRPr="00893DBD" w:rsidRDefault="00BE5590" w:rsidP="00BE5590">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w:t>
      </w:r>
      <w:r w:rsidRPr="00893DBD">
        <w:rPr>
          <w:rStyle w:val="StyleUnderline"/>
        </w:rPr>
        <w:lastRenderedPageBreak/>
        <w:t xml:space="preserve">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C5361DA" w14:textId="77777777" w:rsidR="00BE5590" w:rsidRPr="00F103DB" w:rsidRDefault="00BE5590" w:rsidP="00BE5590"/>
    <w:p w14:paraId="25DDE387" w14:textId="77777777" w:rsidR="00BE5590" w:rsidRPr="00F103DB" w:rsidRDefault="00BE5590" w:rsidP="00BE5590">
      <w:pPr>
        <w:pStyle w:val="Heading3"/>
      </w:pPr>
      <w:r>
        <w:lastRenderedPageBreak/>
        <w:t>1AC: Sustainable Space Advantage</w:t>
      </w:r>
    </w:p>
    <w:p w14:paraId="4C6E8B48" w14:textId="77777777" w:rsidR="00BE5590" w:rsidRDefault="00BE5590" w:rsidP="00BE5590">
      <w:pPr>
        <w:pStyle w:val="Heading4"/>
      </w:pPr>
      <w:r>
        <w:t xml:space="preserve">The Advantage is </w:t>
      </w:r>
      <w:r>
        <w:rPr>
          <w:u w:val="single"/>
        </w:rPr>
        <w:t>Sustainable Space Development</w:t>
      </w:r>
      <w:r>
        <w:t>:</w:t>
      </w:r>
    </w:p>
    <w:p w14:paraId="47E22FCF" w14:textId="77777777" w:rsidR="00BE5590" w:rsidRPr="00CF6D80" w:rsidRDefault="00BE5590" w:rsidP="00BE5590">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4B50EC32" w14:textId="77777777" w:rsidR="00BE5590" w:rsidRDefault="00BE5590" w:rsidP="00BE5590">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7A820564" w14:textId="77777777" w:rsidR="00BE5590" w:rsidRPr="00A86525" w:rsidRDefault="00BE5590" w:rsidP="00BE5590">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 xml:space="preserve">assures public </w:t>
      </w:r>
      <w:r w:rsidRPr="00090F75">
        <w:rPr>
          <w:rStyle w:val="Emphasis"/>
          <w:highlight w:val="green"/>
        </w:rPr>
        <w:lastRenderedPageBreak/>
        <w:t>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915B540" w14:textId="77777777" w:rsidR="00BE5590" w:rsidRDefault="00BE5590" w:rsidP="00BE5590">
      <w:pPr>
        <w:pStyle w:val="Heading4"/>
      </w:pPr>
      <w:r>
        <w:lastRenderedPageBreak/>
        <w:t>Sustainable development embedded in law solves security, debris, traffic and SSA.</w:t>
      </w:r>
    </w:p>
    <w:p w14:paraId="00D7560F" w14:textId="77777777" w:rsidR="00BE5590" w:rsidRDefault="00BE5590" w:rsidP="00BE5590">
      <w:pPr>
        <w:rPr>
          <w:sz w:val="18"/>
          <w:szCs w:val="18"/>
        </w:rPr>
      </w:pPr>
      <w:r w:rsidRPr="00EE53B2">
        <w:rPr>
          <w:rStyle w:val="Style13ptBold"/>
        </w:rPr>
        <w:t>Aganaba-Jeanty</w:t>
      </w:r>
      <w:r>
        <w:rPr>
          <w:rStyle w:val="Style13ptBold"/>
        </w:rPr>
        <w:t xml:space="preserve"> 16 </w:t>
      </w:r>
      <w:r w:rsidRPr="00EE53B2">
        <w:rPr>
          <w:rStyle w:val="Style13ptBold"/>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600D2FF3" w14:textId="77777777" w:rsidR="00BE5590" w:rsidRDefault="00BE5590" w:rsidP="00BE5590">
      <w:pPr>
        <w:rPr>
          <w:sz w:val="18"/>
          <w:szCs w:val="18"/>
        </w:rPr>
      </w:pPr>
      <w:r>
        <w:rPr>
          <w:sz w:val="18"/>
          <w:szCs w:val="18"/>
        </w:rPr>
        <w:t>---Critique of status quo polices for space sustainability</w:t>
      </w:r>
    </w:p>
    <w:p w14:paraId="74F56773" w14:textId="77777777" w:rsidR="00BE5590" w:rsidRDefault="00BE5590" w:rsidP="00BE5590">
      <w:pPr>
        <w:rPr>
          <w:sz w:val="18"/>
          <w:szCs w:val="18"/>
        </w:rPr>
      </w:pPr>
      <w:r>
        <w:rPr>
          <w:sz w:val="18"/>
          <w:szCs w:val="18"/>
        </w:rPr>
        <w:t>---New regimes key</w:t>
      </w:r>
    </w:p>
    <w:p w14:paraId="058E9AD8" w14:textId="77777777" w:rsidR="00BE5590" w:rsidRDefault="00BE5590" w:rsidP="00BE5590">
      <w:pPr>
        <w:rPr>
          <w:sz w:val="18"/>
          <w:szCs w:val="18"/>
        </w:rPr>
      </w:pPr>
      <w:r>
        <w:rPr>
          <w:sz w:val="18"/>
          <w:szCs w:val="18"/>
        </w:rPr>
        <w:t>---Sustainability needs to be in law</w:t>
      </w:r>
    </w:p>
    <w:p w14:paraId="4AD711E1" w14:textId="77777777" w:rsidR="00BE5590" w:rsidRPr="00EE53B2" w:rsidRDefault="00BE5590" w:rsidP="00BE5590">
      <w:pPr>
        <w:rPr>
          <w:sz w:val="18"/>
          <w:szCs w:val="18"/>
        </w:rPr>
      </w:pPr>
      <w:r>
        <w:rPr>
          <w:sz w:val="18"/>
          <w:szCs w:val="18"/>
        </w:rPr>
        <w:t>---Perm VS Global South Ks</w:t>
      </w:r>
    </w:p>
    <w:p w14:paraId="37D5D488" w14:textId="77777777" w:rsidR="00BE5590" w:rsidRPr="00B57841" w:rsidRDefault="00BE5590" w:rsidP="00BE5590">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Cs/>
          <w:highlight w:val="green"/>
        </w:rPr>
        <w:t>space</w:t>
      </w:r>
      <w:r w:rsidRPr="00090F75">
        <w:rPr>
          <w:rStyle w:val="StyleUnderline"/>
          <w:highlight w:val="green"/>
        </w:rPr>
        <w:t xml:space="preserve"> </w:t>
      </w:r>
      <w:r w:rsidRPr="00090F75">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Cs/>
          <w:highlight w:val="green"/>
        </w:rPr>
        <w:t>long</w:t>
      </w:r>
      <w:r w:rsidRPr="00090F75">
        <w:rPr>
          <w:rStyle w:val="StyleUnderline"/>
          <w:highlight w:val="green"/>
        </w:rPr>
        <w:t xml:space="preserve"> </w:t>
      </w:r>
      <w:r w:rsidRPr="00090F75">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90F75">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w:t>
      </w:r>
      <w:r w:rsidRPr="009A2B4E">
        <w:rPr>
          <w:sz w:val="16"/>
        </w:rPr>
        <w:lastRenderedPageBreak/>
        <w:t>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90F75">
        <w:rPr>
          <w:rStyle w:val="StyleUnderline"/>
          <w:bCs/>
          <w:highlight w:val="green"/>
        </w:rPr>
        <w:t>minimizing</w:t>
      </w:r>
      <w:r w:rsidRPr="00090F75">
        <w:rPr>
          <w:rStyle w:val="StyleUnderline"/>
          <w:highlight w:val="green"/>
        </w:rPr>
        <w:t xml:space="preserve"> </w:t>
      </w:r>
      <w:r w:rsidRPr="00090F75">
        <w:rPr>
          <w:rStyle w:val="StyleUnderline"/>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 xml:space="preserve">It is interesting to note, at </w:t>
      </w:r>
      <w:r w:rsidRPr="009A2B4E">
        <w:rPr>
          <w:sz w:val="16"/>
        </w:rPr>
        <w:lastRenderedPageBreak/>
        <w:t>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1473F8C" w14:textId="77777777" w:rsidR="00BE5590" w:rsidRPr="009C412A" w:rsidRDefault="00BE5590" w:rsidP="00BE5590">
      <w:pPr>
        <w:pStyle w:val="Heading4"/>
      </w:pPr>
      <w:r>
        <w:t xml:space="preserve">Congestion creates </w:t>
      </w:r>
      <w:r>
        <w:rPr>
          <w:u w:val="single"/>
        </w:rPr>
        <w:t>rivalrous</w:t>
      </w:r>
      <w:r>
        <w:t xml:space="preserve"> orbits. </w:t>
      </w:r>
    </w:p>
    <w:p w14:paraId="455DA50B" w14:textId="77777777" w:rsidR="00BE5590" w:rsidRPr="006A7B40" w:rsidRDefault="00BE5590" w:rsidP="00BE5590">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34915FE7" w14:textId="77777777" w:rsidR="00BE5590" w:rsidRPr="00561197" w:rsidRDefault="00BE5590" w:rsidP="00BE5590">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lastRenderedPageBreak/>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4818F0A4" w14:textId="77777777" w:rsidR="00BE5590" w:rsidRPr="009C412A" w:rsidRDefault="00BE5590" w:rsidP="00BE5590">
      <w:pPr>
        <w:pStyle w:val="Heading4"/>
      </w:pPr>
      <w:r>
        <w:t xml:space="preserve">That triggers </w:t>
      </w:r>
      <w:r>
        <w:rPr>
          <w:u w:val="single"/>
        </w:rPr>
        <w:t>missile radars</w:t>
      </w:r>
      <w:r>
        <w:t xml:space="preserve">. </w:t>
      </w:r>
    </w:p>
    <w:p w14:paraId="7FD4A79B" w14:textId="77777777" w:rsidR="00BE5590" w:rsidRPr="001A09D0" w:rsidRDefault="00BE5590" w:rsidP="00BE5590">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1C2ED1F5" w14:textId="77777777" w:rsidR="00BE5590" w:rsidRDefault="00BE5590" w:rsidP="00BE5590">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w:t>
      </w:r>
      <w:r w:rsidRPr="00561197">
        <w:rPr>
          <w:sz w:val="16"/>
        </w:rPr>
        <w:lastRenderedPageBreak/>
        <w:t xml:space="preserve">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B39662A" w14:textId="77777777" w:rsidR="00BE5590" w:rsidRPr="00561197" w:rsidRDefault="00BE5590" w:rsidP="00BE5590">
      <w:pPr>
        <w:rPr>
          <w:sz w:val="16"/>
        </w:rPr>
      </w:pPr>
    </w:p>
    <w:p w14:paraId="74114201" w14:textId="77777777" w:rsidR="00BE5590" w:rsidRDefault="00BE5590" w:rsidP="00BE5590">
      <w:pPr>
        <w:pStyle w:val="Heading4"/>
      </w:pPr>
      <w:r w:rsidRPr="00AD0655">
        <w:rPr>
          <w:u w:val="single"/>
        </w:rPr>
        <w:t>Nuclear war</w:t>
      </w:r>
      <w:r>
        <w:t xml:space="preserve">. </w:t>
      </w:r>
    </w:p>
    <w:p w14:paraId="551E1E04" w14:textId="77777777" w:rsidR="00BE5590" w:rsidRDefault="00BE5590" w:rsidP="00BE5590">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7F7270D1" w14:textId="77777777" w:rsidR="00BE5590" w:rsidRPr="001F1EF8" w:rsidRDefault="00BE5590" w:rsidP="00BE5590">
      <w:pPr>
        <w:rPr>
          <w:sz w:val="16"/>
        </w:rPr>
      </w:pPr>
      <w:r w:rsidRPr="00561197">
        <w:rPr>
          <w:sz w:val="16"/>
        </w:rPr>
        <w:lastRenderedPageBreak/>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45EFB4F" w14:textId="77777777" w:rsidR="00BE5590" w:rsidRPr="001F4FB0" w:rsidRDefault="00BE5590" w:rsidP="00BE5590">
      <w:pPr>
        <w:pStyle w:val="Heading4"/>
        <w:rPr>
          <w:rFonts w:cs="Calibri"/>
        </w:rPr>
      </w:pPr>
      <w:r>
        <w:rPr>
          <w:rFonts w:cs="Calibri"/>
        </w:rPr>
        <w:t xml:space="preserve">Independently, debris hits on satellites causes Russia War. </w:t>
      </w:r>
    </w:p>
    <w:p w14:paraId="2ADBE96E" w14:textId="77777777" w:rsidR="00BE5590" w:rsidRPr="001F4FB0" w:rsidRDefault="00BE5590" w:rsidP="00BE5590">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5196F1BC" w14:textId="77777777" w:rsidR="00BE5590" w:rsidRDefault="00BE5590" w:rsidP="00BE5590">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w:t>
      </w:r>
      <w:r w:rsidRPr="001F4FB0">
        <w:rPr>
          <w:sz w:val="16"/>
        </w:rPr>
        <w:lastRenderedPageBreak/>
        <w:t xml:space="preserve">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w:t>
      </w:r>
      <w:r w:rsidRPr="001F4FB0">
        <w:rPr>
          <w:sz w:val="16"/>
        </w:rPr>
        <w:lastRenderedPageBreak/>
        <w:t xml:space="preserve">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26C48BCB" w14:textId="77777777" w:rsidR="00BE5590" w:rsidRPr="00146222" w:rsidRDefault="00BE5590" w:rsidP="00BE5590">
      <w:pPr>
        <w:pStyle w:val="Heading4"/>
      </w:pPr>
      <w:r>
        <w:t xml:space="preserve">Unchecked Commercial Appropriation </w:t>
      </w:r>
      <w:r>
        <w:rPr>
          <w:u w:val="single"/>
        </w:rPr>
        <w:t>causes</w:t>
      </w:r>
      <w:r>
        <w:t xml:space="preserve"> Space Conflicts.</w:t>
      </w:r>
    </w:p>
    <w:p w14:paraId="5D33C40F" w14:textId="77777777" w:rsidR="00BE5590" w:rsidRPr="00BC2859" w:rsidRDefault="00BE5590" w:rsidP="00BE5590">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5F56112" w14:textId="77777777" w:rsidR="00BE5590" w:rsidRPr="00146222" w:rsidRDefault="00BE5590" w:rsidP="00BE5590">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w:t>
      </w:r>
      <w:r w:rsidRPr="00146222">
        <w:rPr>
          <w:sz w:val="12"/>
        </w:rPr>
        <w:lastRenderedPageBreak/>
        <w:t xml:space="preserve">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w:t>
      </w:r>
      <w:r w:rsidRPr="00146222">
        <w:rPr>
          <w:sz w:val="12"/>
        </w:rPr>
        <w:lastRenderedPageBreak/>
        <w:t xml:space="preserve">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199BF69" w14:textId="77777777" w:rsidR="00BE5590" w:rsidRDefault="00BE5590" w:rsidP="00BE5590">
      <w:pPr>
        <w:pStyle w:val="Heading4"/>
      </w:pPr>
      <w:r>
        <w:t xml:space="preserve">Space War cause </w:t>
      </w:r>
      <w:r>
        <w:rPr>
          <w:u w:val="single"/>
        </w:rPr>
        <w:t>Nuclear War</w:t>
      </w:r>
      <w:r>
        <w:t>.</w:t>
      </w:r>
    </w:p>
    <w:p w14:paraId="1251111D" w14:textId="77777777" w:rsidR="00BE5590" w:rsidRPr="00B0356E" w:rsidRDefault="00BE5590" w:rsidP="00BE5590">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B0A4393" w14:textId="77777777" w:rsidR="00BE5590" w:rsidRDefault="00BE5590" w:rsidP="00BE5590">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w:t>
      </w:r>
      <w:r w:rsidRPr="00E23CB3">
        <w:rPr>
          <w:sz w:val="16"/>
        </w:rPr>
        <w:lastRenderedPageBreak/>
        <w:t xml:space="preserve">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3CF4786" w14:textId="77777777" w:rsidR="00BE5590" w:rsidRDefault="00BE5590" w:rsidP="00BE5590">
      <w:pPr>
        <w:pStyle w:val="Heading4"/>
      </w:pPr>
      <w:r>
        <w:t xml:space="preserve">Nuke war causes extinction AND outweighs </w:t>
      </w:r>
      <w:r w:rsidRPr="00C339DB">
        <w:rPr>
          <w:u w:val="single"/>
        </w:rPr>
        <w:t>other</w:t>
      </w:r>
      <w:r>
        <w:t xml:space="preserve"> existential risks</w:t>
      </w:r>
    </w:p>
    <w:p w14:paraId="21F7D9D1" w14:textId="77777777" w:rsidR="00BE5590" w:rsidRPr="005E50AE" w:rsidRDefault="00BE5590" w:rsidP="00BE5590">
      <w:pPr>
        <w:pStyle w:val="ListParagraph"/>
        <w:numPr>
          <w:ilvl w:val="0"/>
          <w:numId w:val="12"/>
        </w:numPr>
      </w:pPr>
      <w:r>
        <w:t>Checked</w:t>
      </w:r>
    </w:p>
    <w:p w14:paraId="3C6BDD40" w14:textId="77777777" w:rsidR="00BE5590" w:rsidRPr="00E530E8" w:rsidRDefault="00BE5590" w:rsidP="00BE5590">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1113AE2E" w14:textId="77777777" w:rsidR="00BE5590" w:rsidRDefault="00BE5590" w:rsidP="00BE5590">
      <w:pPr>
        <w:rPr>
          <w:sz w:val="16"/>
        </w:rPr>
      </w:pPr>
      <w:r w:rsidRPr="00055D8B">
        <w:rPr>
          <w:sz w:val="16"/>
        </w:rPr>
        <w:lastRenderedPageBreak/>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9C8B8CE" w14:textId="77777777" w:rsidR="00BE5590" w:rsidRDefault="00BE5590" w:rsidP="00BE5590">
      <w:pPr>
        <w:pStyle w:val="Heading3"/>
      </w:pPr>
      <w:r>
        <w:t>1AC: Framing</w:t>
      </w:r>
    </w:p>
    <w:p w14:paraId="0466922D" w14:textId="77777777" w:rsidR="00BE5590" w:rsidRPr="00807451" w:rsidRDefault="00BE5590" w:rsidP="00BE5590">
      <w:pPr>
        <w:pStyle w:val="Heading4"/>
        <w:rPr>
          <w:bCs w:val="0"/>
        </w:rPr>
      </w:pPr>
      <w:r w:rsidRPr="00807451">
        <w:t>The standard is maximizing expected wellbeing.</w:t>
      </w:r>
    </w:p>
    <w:p w14:paraId="6E028BEE" w14:textId="77777777" w:rsidR="00BE5590" w:rsidRPr="00807451" w:rsidRDefault="00BE5590" w:rsidP="00BE5590">
      <w:pPr>
        <w:pStyle w:val="Heading4"/>
        <w:rPr>
          <w:bCs w:val="0"/>
        </w:rPr>
      </w:pPr>
      <w:r w:rsidRPr="00807451">
        <w:t>Prefer:</w:t>
      </w:r>
    </w:p>
    <w:p w14:paraId="72BF2384" w14:textId="77777777" w:rsidR="00BE5590" w:rsidRPr="00807451" w:rsidRDefault="00BE5590" w:rsidP="00BE5590">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29C27B1C" w14:textId="77777777" w:rsidR="00BE5590" w:rsidRDefault="00BE5590" w:rsidP="00BE5590">
      <w:pPr>
        <w:rPr>
          <w:rStyle w:val="Style13ptBold"/>
        </w:rPr>
      </w:pPr>
      <w:r>
        <w:rPr>
          <w:rStyle w:val="Style13ptBold"/>
        </w:rPr>
        <w:t>Blum et al. 18</w:t>
      </w:r>
    </w:p>
    <w:p w14:paraId="24F9BA43" w14:textId="77777777" w:rsidR="00BE5590" w:rsidRDefault="00BE5590" w:rsidP="00BE5590">
      <w:pPr>
        <w:rPr>
          <w:rFonts w:asciiTheme="minorHAnsi" w:hAnsiTheme="minorHAnsi" w:cstheme="minorHAnsi"/>
          <w:sz w:val="16"/>
          <w:szCs w:val="16"/>
        </w:rPr>
      </w:pPr>
      <w:r>
        <w:rPr>
          <w:rFonts w:asciiTheme="minorHAnsi" w:hAnsiTheme="minorHAnsi" w:cstheme="minorHAnsi"/>
          <w:sz w:val="16"/>
          <w:szCs w:val="16"/>
        </w:rPr>
        <w:t>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w:t>
      </w:r>
      <w:r>
        <w:rPr>
          <w:rFonts w:asciiTheme="minorHAnsi" w:hAnsiTheme="minorHAnsi" w:cstheme="minorHAnsi"/>
          <w:sz w:val="16"/>
          <w:szCs w:val="16"/>
        </w:rPr>
        <w:lastRenderedPageBreak/>
        <w:t xml:space="preserve">,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w:t>
      </w:r>
      <w:r>
        <w:rPr>
          <w:rFonts w:asciiTheme="minorHAnsi" w:hAnsiTheme="minorHAnsi" w:cstheme="minorHAnsi"/>
          <w:sz w:val="16"/>
          <w:szCs w:val="16"/>
        </w:rPr>
        <w:lastRenderedPageBreak/>
        <w:t xml:space="preserve">from apes: Reconsideration of data derived from animal studies”, U.S. Department of Veterans Affairs, 28 February 2018, accessed: 19 August 2020, </w:t>
      </w:r>
      <w:hyperlink r:id="rId15"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B6B750F" w14:textId="77777777" w:rsidR="00BE5590" w:rsidRDefault="00BE5590" w:rsidP="00BE5590">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4767654"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FA618A1" w14:textId="77777777" w:rsidR="00BE5590" w:rsidRDefault="00BE5590" w:rsidP="00BE5590">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320BC775"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8EFADB9"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DE839FE"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105B06D" w14:textId="77777777" w:rsidR="00BE5590" w:rsidRDefault="00BE5590" w:rsidP="00BE5590">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24DEF7B"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2E93022"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6E83D41"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682A33A" w14:textId="77777777" w:rsidR="00BE5590" w:rsidRDefault="00BE5590" w:rsidP="00BE5590">
      <w:pPr>
        <w:rPr>
          <w:rFonts w:asciiTheme="minorHAnsi" w:hAnsiTheme="minorHAnsi" w:cstheme="minorHAnsi"/>
          <w:sz w:val="16"/>
        </w:rPr>
      </w:pPr>
      <w:r>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CBCE640"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5D9FA98"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Desire and reward centers </w:t>
      </w:r>
    </w:p>
    <w:p w14:paraId="066F6ECA"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BF9FF7D"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0CB62E2"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59D5756"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02C52EA"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F75983A"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w:t>
      </w:r>
      <w:r>
        <w:rPr>
          <w:rFonts w:asciiTheme="minorHAnsi" w:hAnsiTheme="minorHAnsi" w:cstheme="minorHAnsi"/>
          <w:sz w:val="16"/>
        </w:rPr>
        <w:lastRenderedPageBreak/>
        <w:t xml:space="preserve">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D5DABE8"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D98BE04"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7BE9E61"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6CEE40E" w14:textId="77777777" w:rsidR="00BE5590" w:rsidRDefault="00BE5590" w:rsidP="00BE5590">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0FA762" w14:textId="77777777" w:rsidR="00BE5590" w:rsidRPr="00731AE0" w:rsidRDefault="00BE5590" w:rsidP="00BE5590">
      <w:pPr>
        <w:pStyle w:val="Heading4"/>
        <w:rPr>
          <w:rFonts w:cs="Calibri"/>
          <w:color w:val="000000" w:themeColor="text1"/>
        </w:rPr>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43D223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55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5DC"/>
    <w:rsid w:val="00BC0ABE"/>
    <w:rsid w:val="00BC30DB"/>
    <w:rsid w:val="00BC64FF"/>
    <w:rsid w:val="00BC7C37"/>
    <w:rsid w:val="00BD2244"/>
    <w:rsid w:val="00BE559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9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E9623D"/>
  <w14:defaultImageDpi w14:val="300"/>
  <w15:docId w15:val="{A30F98FF-9EFD-5A43-9FA3-AECAE01A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55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55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5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5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BE55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590"/>
  </w:style>
  <w:style w:type="character" w:customStyle="1" w:styleId="Heading1Char">
    <w:name w:val="Heading 1 Char"/>
    <w:aliases w:val="Pocket Char"/>
    <w:basedOn w:val="DefaultParagraphFont"/>
    <w:link w:val="Heading1"/>
    <w:uiPriority w:val="9"/>
    <w:rsid w:val="00BE55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5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59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BE55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E559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BE559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BE55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559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BE5590"/>
    <w:rPr>
      <w:color w:val="auto"/>
      <w:u w:val="none"/>
    </w:rPr>
  </w:style>
  <w:style w:type="paragraph" w:styleId="DocumentMap">
    <w:name w:val="Document Map"/>
    <w:basedOn w:val="Normal"/>
    <w:link w:val="DocumentMapChar"/>
    <w:uiPriority w:val="99"/>
    <w:semiHidden/>
    <w:unhideWhenUsed/>
    <w:rsid w:val="00BE55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590"/>
    <w:rPr>
      <w:rFonts w:ascii="Lucida Grande" w:hAnsi="Lucida Grande" w:cs="Lucida Grande"/>
    </w:rPr>
  </w:style>
  <w:style w:type="paragraph" w:customStyle="1" w:styleId="textbold">
    <w:name w:val="text bold"/>
    <w:basedOn w:val="Normal"/>
    <w:link w:val="Emphasis"/>
    <w:autoRedefine/>
    <w:uiPriority w:val="20"/>
    <w:qFormat/>
    <w:rsid w:val="00BE559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E5590"/>
    <w:pPr>
      <w:spacing w:before="100" w:beforeAutospacing="1" w:after="100" w:afterAutospacing="1" w:line="240" w:lineRule="auto"/>
    </w:pPr>
    <w:rPr>
      <w:rFonts w:ascii="Times New Roman" w:eastAsia="Times New Roman" w:hAnsi="Times New Roman" w:cs="Times New Roma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E5590"/>
    <w:rPr>
      <w:rFonts w:ascii="Times New Roman" w:eastAsia="Times New Roman" w:hAnsi="Times New Roman" w:cs="Times New Roman"/>
      <w:sz w:val="22"/>
    </w:rPr>
  </w:style>
  <w:style w:type="paragraph" w:customStyle="1" w:styleId="Emphasis1">
    <w:name w:val="Emphasis1"/>
    <w:basedOn w:val="Normal"/>
    <w:autoRedefine/>
    <w:uiPriority w:val="7"/>
    <w:qFormat/>
    <w:rsid w:val="00BE559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BE5590"/>
    <w:pPr>
      <w:ind w:left="720"/>
      <w:contextualSpacing/>
    </w:pPr>
  </w:style>
  <w:style w:type="character" w:styleId="UnresolvedMention">
    <w:name w:val="Unresolved Mention"/>
    <w:basedOn w:val="DefaultParagraphFont"/>
    <w:uiPriority w:val="99"/>
    <w:semiHidden/>
    <w:unhideWhenUsed/>
    <w:rsid w:val="00BE5590"/>
    <w:rPr>
      <w:color w:val="605E5C"/>
      <w:shd w:val="clear" w:color="auto" w:fill="E1DFDD"/>
    </w:rPr>
  </w:style>
  <w:style w:type="paragraph" w:styleId="Footer">
    <w:name w:val="footer"/>
    <w:basedOn w:val="Normal"/>
    <w:link w:val="FooterChar"/>
    <w:uiPriority w:val="99"/>
    <w:unhideWhenUsed/>
    <w:rsid w:val="00BE55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590"/>
    <w:rPr>
      <w:rFonts w:ascii="Calibri" w:hAnsi="Calibri"/>
      <w:sz w:val="22"/>
    </w:rPr>
  </w:style>
  <w:style w:type="paragraph" w:styleId="Header">
    <w:name w:val="header"/>
    <w:basedOn w:val="Normal"/>
    <w:link w:val="HeaderChar"/>
    <w:uiPriority w:val="99"/>
    <w:unhideWhenUsed/>
    <w:rsid w:val="00BE55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590"/>
    <w:rPr>
      <w:rFonts w:ascii="Calibri" w:hAnsi="Calibri"/>
      <w:sz w:val="22"/>
    </w:rPr>
  </w:style>
  <w:style w:type="paragraph" w:customStyle="1" w:styleId="Emphasize">
    <w:name w:val="Emphasize"/>
    <w:basedOn w:val="Normal"/>
    <w:uiPriority w:val="7"/>
    <w:qFormat/>
    <w:rsid w:val="00BE559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BE559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el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964F0-CB17-9748-A9DC-AA6764DC67AE}">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24</Pages>
  <Words>15545</Words>
  <Characters>88611</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Neel Kanamangala</cp:lastModifiedBy>
  <cp:revision>2</cp:revision>
  <dcterms:created xsi:type="dcterms:W3CDTF">2022-01-08T01:53:00Z</dcterms:created>
  <dcterms:modified xsi:type="dcterms:W3CDTF">2022-01-08T02:18:00Z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