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0D686" w14:textId="77777777" w:rsidR="00135148" w:rsidRPr="00747D6D" w:rsidRDefault="00135148" w:rsidP="00135148">
      <w:pPr>
        <w:pStyle w:val="Heading1"/>
        <w:rPr>
          <w:rFonts w:asciiTheme="minorHAnsi" w:hAnsiTheme="minorHAnsi" w:cstheme="minorHAnsi"/>
        </w:rPr>
      </w:pPr>
      <w:r w:rsidRPr="00747D6D">
        <w:rPr>
          <w:rFonts w:asciiTheme="minorHAnsi" w:hAnsiTheme="minorHAnsi" w:cstheme="minorHAnsi"/>
        </w:rPr>
        <w:t>1AC</w:t>
      </w:r>
    </w:p>
    <w:p w14:paraId="6C72C877" w14:textId="77777777" w:rsidR="00135148" w:rsidRPr="00747D6D" w:rsidRDefault="00135148" w:rsidP="00135148">
      <w:pPr>
        <w:pStyle w:val="Heading3"/>
        <w:rPr>
          <w:rFonts w:asciiTheme="minorHAnsi" w:hAnsiTheme="minorHAnsi" w:cstheme="minorHAnsi"/>
        </w:rPr>
      </w:pPr>
      <w:bookmarkStart w:id="0" w:name="_Hlk94782229"/>
      <w:r w:rsidRPr="00747D6D">
        <w:rPr>
          <w:rFonts w:asciiTheme="minorHAnsi" w:hAnsiTheme="minorHAnsi" w:cstheme="minorHAnsi"/>
        </w:rPr>
        <w:t>Plan</w:t>
      </w:r>
    </w:p>
    <w:p w14:paraId="0A816BC1" w14:textId="77777777" w:rsidR="00135148" w:rsidRPr="00747D6D" w:rsidRDefault="00135148" w:rsidP="00135148">
      <w:pPr>
        <w:rPr>
          <w:rFonts w:asciiTheme="minorHAnsi" w:hAnsiTheme="minorHAnsi" w:cstheme="minorHAnsi"/>
        </w:rPr>
      </w:pPr>
    </w:p>
    <w:p w14:paraId="220F7B98" w14:textId="77777777" w:rsidR="00135148" w:rsidRDefault="00135148" w:rsidP="00135148">
      <w:pPr>
        <w:pStyle w:val="Heading4"/>
        <w:rPr>
          <w:rFonts w:asciiTheme="minorHAnsi" w:hAnsiTheme="minorHAnsi" w:cstheme="minorHAnsi"/>
        </w:rPr>
      </w:pPr>
      <w:r w:rsidRPr="00747D6D">
        <w:rPr>
          <w:rFonts w:asciiTheme="minorHAnsi" w:hAnsiTheme="minorHAnsi" w:cstheme="minorHAnsi"/>
        </w:rPr>
        <w:t>Plan: Private entities ought not appropriate outer space via Large Satellite Constellations in Lower Earth Orbit</w:t>
      </w:r>
    </w:p>
    <w:p w14:paraId="47053DB3" w14:textId="77777777" w:rsidR="00135148" w:rsidRPr="00AB5605" w:rsidRDefault="00135148" w:rsidP="00135148">
      <w:r>
        <w:t>To clarify, private entities are the sole actors of the plan – we do not defend a treaty or any alteration of international law</w:t>
      </w:r>
    </w:p>
    <w:p w14:paraId="2F1CE0CF" w14:textId="77777777" w:rsidR="00135148" w:rsidRPr="00747D6D" w:rsidRDefault="00135148" w:rsidP="00135148">
      <w:pPr>
        <w:rPr>
          <w:rFonts w:asciiTheme="minorHAnsi" w:hAnsiTheme="minorHAnsi" w:cstheme="minorHAnsi"/>
        </w:rPr>
      </w:pPr>
      <w:r w:rsidRPr="00747D6D">
        <w:rPr>
          <w:rStyle w:val="Style13ptBold"/>
          <w:rFonts w:asciiTheme="minorHAnsi" w:hAnsiTheme="minorHAnsi" w:cstheme="minorHAnsi"/>
        </w:rPr>
        <w:t xml:space="preserve">Takaya et al 18 </w:t>
      </w:r>
      <w:r w:rsidRPr="00747D6D">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1E92471" w14:textId="77777777" w:rsidR="00135148" w:rsidRPr="00747D6D" w:rsidRDefault="00135148" w:rsidP="00135148">
      <w:pPr>
        <w:pStyle w:val="ListParagraph"/>
        <w:numPr>
          <w:ilvl w:val="0"/>
          <w:numId w:val="12"/>
        </w:numPr>
        <w:rPr>
          <w:rFonts w:asciiTheme="minorHAnsi" w:hAnsiTheme="minorHAnsi" w:cstheme="minorHAnsi"/>
        </w:rPr>
      </w:pPr>
      <w:r w:rsidRPr="00747D6D">
        <w:rPr>
          <w:rFonts w:asciiTheme="minorHAnsi" w:hAnsiTheme="minorHAnsi" w:cstheme="minorHAnsi"/>
        </w:rPr>
        <w:t>LSC = large satellite constellations</w:t>
      </w:r>
    </w:p>
    <w:p w14:paraId="6827C237" w14:textId="77777777" w:rsidR="00135148" w:rsidRPr="00747D6D" w:rsidRDefault="00135148" w:rsidP="00135148">
      <w:pPr>
        <w:pStyle w:val="ListParagraph"/>
        <w:numPr>
          <w:ilvl w:val="0"/>
          <w:numId w:val="12"/>
        </w:numPr>
        <w:rPr>
          <w:rFonts w:asciiTheme="minorHAnsi" w:hAnsiTheme="minorHAnsi" w:cstheme="minorHAnsi"/>
        </w:rPr>
      </w:pPr>
      <w:r w:rsidRPr="00747D6D">
        <w:rPr>
          <w:rFonts w:asciiTheme="minorHAnsi" w:hAnsiTheme="minorHAnsi" w:cstheme="minorHAnsi"/>
        </w:rPr>
        <w:t>Outlines “L”SC thresholds</w:t>
      </w:r>
    </w:p>
    <w:p w14:paraId="5852968B"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By investigating expected large satellite constellation projects and by reviewing existing interpretations of international space law, this paper argues that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exclusive use of</w:t>
      </w:r>
      <w:r w:rsidRPr="00747D6D">
        <w:rPr>
          <w:rStyle w:val="StyleUnderline"/>
          <w:rFonts w:asciiTheme="minorHAnsi" w:hAnsiTheme="minorHAnsi" w:cstheme="minorHAnsi"/>
        </w:rPr>
        <w:t xml:space="preserve"> specific </w:t>
      </w:r>
      <w:r w:rsidRPr="00747D6D">
        <w:rPr>
          <w:rStyle w:val="StyleUnderline"/>
          <w:rFonts w:asciiTheme="minorHAnsi" w:hAnsiTheme="minorHAnsi" w:cstheme="minorHAnsi"/>
          <w:highlight w:val="green"/>
        </w:rPr>
        <w:t>LEO orbits by</w:t>
      </w:r>
      <w:r w:rsidRPr="00747D6D">
        <w:rPr>
          <w:rStyle w:val="StyleUnderline"/>
          <w:rFonts w:asciiTheme="minorHAnsi" w:hAnsiTheme="minorHAnsi" w:cstheme="minorHAnsi"/>
        </w:rPr>
        <w:t xml:space="preserve"> a </w:t>
      </w:r>
      <w:r w:rsidRPr="000E6A3D">
        <w:rPr>
          <w:rStyle w:val="StyleUnderline"/>
          <w:rFonts w:asciiTheme="minorHAnsi" w:hAnsiTheme="minorHAnsi" w:cstheme="minorHAnsi"/>
        </w:rPr>
        <w:t xml:space="preserve">large constellation of </w:t>
      </w:r>
      <w:r w:rsidRPr="00747D6D">
        <w:rPr>
          <w:rStyle w:val="StyleUnderline"/>
          <w:rFonts w:asciiTheme="minorHAnsi" w:hAnsiTheme="minorHAnsi" w:cstheme="minorHAnsi"/>
          <w:highlight w:val="green"/>
        </w:rPr>
        <w:t>satellite</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constitute</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violation of the non-appropriation principle by means of occupation and</w:t>
      </w:r>
      <w:r w:rsidRPr="00747D6D">
        <w:rPr>
          <w:rStyle w:val="StyleUnderline"/>
          <w:rFonts w:asciiTheme="minorHAnsi" w:hAnsiTheme="minorHAnsi" w:cstheme="minorHAnsi"/>
        </w:rPr>
        <w:t xml:space="preserve"> by means of </w:t>
      </w:r>
      <w:r w:rsidRPr="00747D6D">
        <w:rPr>
          <w:rStyle w:val="StyleUnderline"/>
          <w:rFonts w:asciiTheme="minorHAnsi" w:hAnsiTheme="minorHAnsi" w:cstheme="minorHAnsi"/>
          <w:highlight w:val="green"/>
        </w:rPr>
        <w:t>use</w:t>
      </w:r>
      <w:r w:rsidRPr="00747D6D">
        <w:rPr>
          <w:rStyle w:val="StyleUnderline"/>
          <w:rFonts w:asciiTheme="minorHAnsi" w:hAnsiTheme="minorHAnsi" w:cstheme="minorHAnsi"/>
        </w:rPr>
        <w:t xml:space="preserve">, </w:t>
      </w:r>
      <w:r w:rsidRPr="000E6A3D">
        <w:rPr>
          <w:rStyle w:val="StyleUnderline"/>
          <w:rFonts w:asciiTheme="minorHAnsi" w:hAnsiTheme="minorHAnsi" w:cstheme="minorHAnsi"/>
        </w:rPr>
        <w:t>drawing a parallel between orbits as resources and the exploitation of tangible mineral resources in</w:t>
      </w:r>
      <w:r w:rsidRPr="00747D6D">
        <w:rPr>
          <w:rStyle w:val="StyleUnderline"/>
          <w:rFonts w:asciiTheme="minorHAnsi" w:hAnsiTheme="minorHAnsi" w:cstheme="minorHAnsi"/>
        </w:rPr>
        <w:t xml:space="preserve"> space.</w:t>
      </w:r>
      <w:r w:rsidRPr="00747D6D">
        <w:rPr>
          <w:rFonts w:asciiTheme="minorHAnsi" w:hAnsiTheme="minorHAnsi" w:cstheme="minorHAnsi"/>
        </w:rPr>
        <w:t xml:space="preserve"> Based on this, the important question to be raised is what constitutes an exclusive use of a specific orbit. In other words, </w:t>
      </w:r>
      <w:r w:rsidRPr="00747D6D">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36625D0"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47D6D">
        <w:rPr>
          <w:rFonts w:asciiTheme="minorHAnsi" w:hAnsiTheme="minorHAnsi" w:cstheme="minorHAnsi"/>
        </w:rPr>
        <w:t xml:space="preserve"> In this paper, the authors define </w:t>
      </w:r>
      <w:r w:rsidRPr="00747D6D">
        <w:rPr>
          <w:rStyle w:val="StyleUnderline"/>
          <w:rFonts w:asciiTheme="minorHAnsi" w:hAnsiTheme="minorHAnsi" w:cstheme="minorHAnsi"/>
        </w:rPr>
        <w:t xml:space="preserve">an </w:t>
      </w:r>
      <w:r w:rsidRPr="00747D6D">
        <w:rPr>
          <w:rStyle w:val="StyleUnderline"/>
          <w:rFonts w:asciiTheme="minorHAnsi" w:hAnsiTheme="minorHAnsi" w:cstheme="minorHAnsi"/>
          <w:highlight w:val="green"/>
        </w:rPr>
        <w:t>exclusive use of an orbit</w:t>
      </w:r>
      <w:r w:rsidRPr="00747D6D">
        <w:rPr>
          <w:rStyle w:val="StyleUnderline"/>
          <w:rFonts w:asciiTheme="minorHAnsi" w:hAnsiTheme="minorHAnsi" w:cstheme="minorHAnsi"/>
        </w:rPr>
        <w:t xml:space="preserve"> by a state</w:t>
      </w:r>
      <w:r w:rsidRPr="00747D6D">
        <w:rPr>
          <w:rFonts w:asciiTheme="minorHAnsi" w:hAnsiTheme="minorHAnsi" w:cstheme="minorHAnsi"/>
        </w:rPr>
        <w:t xml:space="preserve">40 </w:t>
      </w:r>
      <w:r w:rsidRPr="00747D6D">
        <w:rPr>
          <w:rStyle w:val="StyleUnderline"/>
          <w:rFonts w:asciiTheme="minorHAnsi" w:hAnsiTheme="minorHAnsi" w:cstheme="minorHAnsi"/>
          <w:highlight w:val="green"/>
        </w:rPr>
        <w:t xml:space="preserve">as any use that would </w:t>
      </w:r>
      <w:r w:rsidRPr="00747D6D">
        <w:rPr>
          <w:rStyle w:val="StyleUnderline"/>
          <w:rFonts w:asciiTheme="minorHAnsi" w:hAnsiTheme="minorHAnsi" w:cstheme="minorHAnsi"/>
        </w:rPr>
        <w:t>prevent/</w:t>
      </w:r>
      <w:r w:rsidRPr="00747D6D">
        <w:rPr>
          <w:rStyle w:val="StyleUnderline"/>
          <w:rFonts w:asciiTheme="minorHAnsi" w:hAnsiTheme="minorHAnsi" w:cstheme="minorHAnsi"/>
          <w:highlight w:val="green"/>
        </w:rPr>
        <w:t>hinder the usage</w:t>
      </w:r>
      <w:r w:rsidRPr="00747D6D">
        <w:rPr>
          <w:rStyle w:val="StyleUnderline"/>
          <w:rFonts w:asciiTheme="minorHAnsi" w:hAnsiTheme="minorHAnsi" w:cstheme="minorHAnsi"/>
        </w:rPr>
        <w:t xml:space="preserve"> of the same orbit </w:t>
      </w:r>
      <w:r w:rsidRPr="00747D6D">
        <w:rPr>
          <w:rStyle w:val="StyleUnderline"/>
          <w:rFonts w:asciiTheme="minorHAnsi" w:hAnsiTheme="minorHAnsi" w:cstheme="minorHAnsi"/>
          <w:highlight w:val="green"/>
        </w:rPr>
        <w:t>by any other state</w:t>
      </w:r>
      <w:r w:rsidRPr="00747D6D">
        <w:rPr>
          <w:rStyle w:val="StyleUnderline"/>
          <w:rFonts w:asciiTheme="minorHAnsi" w:hAnsiTheme="minorHAnsi" w:cstheme="minorHAnsi"/>
        </w:rPr>
        <w:t xml:space="preserve">. Translating </w:t>
      </w:r>
      <w:r w:rsidRPr="00747D6D">
        <w:rPr>
          <w:rStyle w:val="StyleUnderline"/>
          <w:rFonts w:asciiTheme="minorHAnsi" w:hAnsiTheme="minorHAnsi" w:cstheme="minorHAnsi"/>
          <w:highlight w:val="green"/>
        </w:rPr>
        <w:t xml:space="preserve">this definition </w:t>
      </w:r>
      <w:r w:rsidRPr="00747D6D">
        <w:rPr>
          <w:rStyle w:val="StyleUnderline"/>
          <w:rFonts w:asciiTheme="minorHAnsi" w:hAnsiTheme="minorHAnsi" w:cstheme="minorHAnsi"/>
        </w:rPr>
        <w:t xml:space="preserve">into an applicable regulation </w:t>
      </w:r>
      <w:r w:rsidRPr="00747D6D">
        <w:rPr>
          <w:rStyle w:val="StyleUnderline"/>
          <w:rFonts w:asciiTheme="minorHAnsi" w:hAnsiTheme="minorHAnsi" w:cstheme="minorHAnsi"/>
          <w:highlight w:val="green"/>
        </w:rPr>
        <w:t>could consist in defining a threshold of orbital collision risk or a threshold of density of satellites along an orbit based on</w:t>
      </w:r>
      <w:r w:rsidRPr="00747D6D">
        <w:rPr>
          <w:rStyle w:val="StyleUnderline"/>
          <w:rFonts w:asciiTheme="minorHAnsi" w:hAnsiTheme="minorHAnsi" w:cstheme="minorHAnsi"/>
        </w:rPr>
        <w:t xml:space="preserve"> its </w:t>
      </w:r>
      <w:r w:rsidRPr="00747D6D">
        <w:rPr>
          <w:rStyle w:val="StyleUnderline"/>
          <w:rFonts w:asciiTheme="minorHAnsi" w:hAnsiTheme="minorHAnsi" w:cstheme="minorHAnsi"/>
          <w:highlight w:val="green"/>
        </w:rPr>
        <w:t>altitude, shape,</w:t>
      </w:r>
      <w:r w:rsidRPr="00747D6D">
        <w:rPr>
          <w:rStyle w:val="StyleUnderline"/>
          <w:rFonts w:asciiTheme="minorHAnsi" w:hAnsiTheme="minorHAnsi" w:cstheme="minorHAnsi"/>
        </w:rPr>
        <w:t xml:space="preserve"> relative </w:t>
      </w:r>
      <w:r w:rsidRPr="00747D6D">
        <w:rPr>
          <w:rStyle w:val="StyleUnderline"/>
          <w:rFonts w:asciiTheme="minorHAnsi" w:hAnsiTheme="minorHAnsi" w:cstheme="minorHAnsi"/>
          <w:highlight w:val="green"/>
        </w:rPr>
        <w:t>velocity</w:t>
      </w:r>
      <w:r w:rsidRPr="00747D6D">
        <w:rPr>
          <w:rStyle w:val="StyleUnderline"/>
          <w:rFonts w:asciiTheme="minorHAnsi" w:hAnsiTheme="minorHAnsi" w:cstheme="minorHAnsi"/>
        </w:rPr>
        <w:t xml:space="preserve"> of neighbouring objects, etc</w:t>
      </w:r>
      <w:r w:rsidRPr="00747D6D">
        <w:rPr>
          <w:rFonts w:asciiTheme="minorHAnsi" w:hAnsiTheme="minorHAnsi" w:cstheme="minorHAnsi"/>
        </w:rPr>
        <w:t xml:space="preserve">. It is however not the purpose of this space law paper. </w:t>
      </w:r>
      <w:r w:rsidRPr="00747D6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47D6D">
        <w:rPr>
          <w:rFonts w:asciiTheme="minorHAnsi" w:hAnsiTheme="minorHAnsi" w:cstheme="minorHAnsi"/>
        </w:rPr>
        <w:t>Moreover, even if its rules suffer from a low implementation rates, the IADC would be an appropriate discussion platform thanks to its very deep technical focus.</w:t>
      </w:r>
    </w:p>
    <w:p w14:paraId="30C59C2B"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6. Conclusion </w:t>
      </w:r>
    </w:p>
    <w:p w14:paraId="2804DDFC"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 xml:space="preserve">The various announced projects of </w:t>
      </w:r>
      <w:r w:rsidRPr="00747D6D">
        <w:rPr>
          <w:rStyle w:val="StyleUnderline"/>
          <w:rFonts w:asciiTheme="minorHAnsi" w:hAnsiTheme="minorHAnsi" w:cstheme="minorHAnsi"/>
          <w:highlight w:val="green"/>
        </w:rPr>
        <w:t>LSC</w:t>
      </w:r>
      <w:r w:rsidRPr="00747D6D">
        <w:rPr>
          <w:rStyle w:val="StyleUnderline"/>
          <w:rFonts w:asciiTheme="minorHAnsi" w:hAnsiTheme="minorHAnsi" w:cstheme="minorHAnsi"/>
        </w:rPr>
        <w:t xml:space="preserve">, also called </w:t>
      </w:r>
      <w:r w:rsidRPr="00747D6D">
        <w:rPr>
          <w:rStyle w:val="StyleUnderline"/>
          <w:rFonts w:asciiTheme="minorHAnsi" w:hAnsiTheme="minorHAnsi" w:cstheme="minorHAnsi"/>
          <w:highlight w:val="green"/>
        </w:rPr>
        <w:t>mega-constellations</w:t>
      </w:r>
      <w:r w:rsidRPr="00747D6D">
        <w:rPr>
          <w:rStyle w:val="StyleUnderline"/>
          <w:rFonts w:asciiTheme="minorHAnsi" w:hAnsiTheme="minorHAnsi" w:cstheme="minorHAnsi"/>
        </w:rPr>
        <w:t>, push existing regulations and practices to their limit</w:t>
      </w:r>
      <w:r w:rsidRPr="00747D6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DC4E782"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747D6D">
        <w:rPr>
          <w:rFonts w:asciiTheme="minorHAnsi" w:hAnsiTheme="minorHAnsi" w:cstheme="minorHAnsi"/>
        </w:rPr>
        <w:t xml:space="preserve">; </w:t>
      </w:r>
    </w:p>
    <w:p w14:paraId="65F253B2"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ITU’s “first come, first served” principle is reaching its limits with current LSC projects and should be re-evaluated; </w:t>
      </w:r>
    </w:p>
    <w:p w14:paraId="1C81BBF7"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The main challenge ahead is not legal but technical and regulatory and consists in defining precisely what can constitute an exclusive use of an orbit and in translating such definition into a clear regulation or code of conduct.</w:t>
      </w:r>
    </w:p>
    <w:p w14:paraId="3814C693" w14:textId="77777777" w:rsidR="00135148" w:rsidRPr="00747D6D" w:rsidRDefault="00135148" w:rsidP="00135148">
      <w:pPr>
        <w:rPr>
          <w:rFonts w:asciiTheme="minorHAnsi" w:hAnsiTheme="minorHAnsi" w:cstheme="minorHAnsi"/>
        </w:rPr>
      </w:pPr>
    </w:p>
    <w:p w14:paraId="1012D90F" w14:textId="77777777" w:rsidR="00135148" w:rsidRPr="00747D6D" w:rsidRDefault="00135148" w:rsidP="00135148">
      <w:pPr>
        <w:pStyle w:val="Heading4"/>
        <w:rPr>
          <w:rFonts w:asciiTheme="minorHAnsi" w:hAnsiTheme="minorHAnsi" w:cstheme="minorHAnsi"/>
        </w:rPr>
      </w:pPr>
      <w:r w:rsidRPr="00747D6D">
        <w:rPr>
          <w:rFonts w:asciiTheme="minorHAnsi" w:hAnsiTheme="minorHAnsi" w:cstheme="minorHAnsi"/>
        </w:rPr>
        <w:t>Privatization is driving uncontrolled satellite internet constellations that profit at the expense of cooperation and sustainability – perpetuates internet inequality.</w:t>
      </w:r>
    </w:p>
    <w:p w14:paraId="3E1DDE41" w14:textId="77777777" w:rsidR="00135148" w:rsidRPr="00747D6D" w:rsidRDefault="00135148" w:rsidP="00135148">
      <w:pPr>
        <w:rPr>
          <w:rFonts w:asciiTheme="minorHAnsi" w:hAnsiTheme="minorHAnsi" w:cstheme="minorHAnsi"/>
        </w:rPr>
      </w:pPr>
      <w:r w:rsidRPr="00747D6D">
        <w:rPr>
          <w:rStyle w:val="Style13ptBold"/>
          <w:rFonts w:asciiTheme="minorHAnsi" w:hAnsiTheme="minorHAnsi" w:cstheme="minorHAnsi"/>
        </w:rPr>
        <w:t xml:space="preserve">Song and Bloom 20 </w:t>
      </w:r>
      <w:r w:rsidRPr="00747D6D">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747D6D">
          <w:rPr>
            <w:rStyle w:val="Hyperlink"/>
            <w:rFonts w:asciiTheme="minorHAnsi" w:hAnsiTheme="minorHAnsi" w:cstheme="minorHAnsi"/>
          </w:rPr>
          <w:t>https://www.salon.com/2020/11/14/big-tech-is-leading-the-new-space-race-heres-why-thats-a-problem/</w:t>
        </w:r>
      </w:hyperlink>
      <w:r w:rsidRPr="00747D6D">
        <w:rPr>
          <w:rFonts w:asciiTheme="minorHAnsi" w:hAnsiTheme="minorHAnsi" w:cstheme="minorHAnsi"/>
        </w:rPr>
        <w:t xml:space="preserve"> SM</w:t>
      </w:r>
    </w:p>
    <w:p w14:paraId="1AE43A3C"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highlight w:val="green"/>
        </w:rPr>
        <w:t>Big Tech is</w:t>
      </w:r>
      <w:r w:rsidRPr="00747D6D">
        <w:rPr>
          <w:rStyle w:val="StyleUnderline"/>
          <w:rFonts w:asciiTheme="minorHAnsi" w:hAnsiTheme="minorHAnsi" w:cstheme="minorHAnsi"/>
        </w:rPr>
        <w:t xml:space="preserve"> leading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space race</w:t>
      </w:r>
      <w:r w:rsidRPr="00747D6D">
        <w:rPr>
          <w:rStyle w:val="StyleUnderline"/>
          <w:rFonts w:asciiTheme="minorHAnsi" w:hAnsiTheme="minorHAnsi" w:cstheme="minorHAnsi"/>
        </w:rPr>
        <w:t>. Here's why that's a problem</w:t>
      </w:r>
    </w:p>
    <w:p w14:paraId="409AC260"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New satellite tech could bring billions more online</w:t>
      </w:r>
      <w:r w:rsidRPr="00747D6D">
        <w:rPr>
          <w:rFonts w:asciiTheme="minorHAnsi" w:hAnsiTheme="minorHAnsi" w:cstheme="minorHAnsi"/>
        </w:rPr>
        <w:t>. But will Big Tech bring their extractive ethos into space?</w:t>
      </w:r>
    </w:p>
    <w:p w14:paraId="0C1FA7A8"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56F9626"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One popular proposal for ubiquitous connectivity comes from Low Earth Orbit (</w:t>
      </w:r>
      <w:r w:rsidRPr="00747D6D">
        <w:rPr>
          <w:rStyle w:val="StyleUnderline"/>
          <w:rFonts w:asciiTheme="minorHAnsi" w:hAnsiTheme="minorHAnsi" w:cstheme="minorHAnsi"/>
          <w:highlight w:val="green"/>
        </w:rPr>
        <w:t>LEO</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 xml:space="preserve">ellite </w:t>
      </w:r>
      <w:r w:rsidRPr="00747D6D">
        <w:rPr>
          <w:rStyle w:val="StyleUnderline"/>
          <w:rFonts w:asciiTheme="minorHAnsi" w:hAnsiTheme="minorHAnsi" w:cstheme="minorHAnsi"/>
          <w:highlight w:val="green"/>
        </w:rPr>
        <w:t>constellations</w:t>
      </w:r>
      <w:r w:rsidRPr="00747D6D">
        <w:rPr>
          <w:rFonts w:asciiTheme="minorHAnsi" w:hAnsiTheme="minorHAnsi" w:cstheme="minorHAnsi"/>
        </w:rPr>
        <w:t xml:space="preserve">. LEO boosters claims that such satellites will have the ability to deliver high-speed broadband anywhere on the planet. </w:t>
      </w:r>
      <w:r w:rsidRPr="00747D6D">
        <w:rPr>
          <w:rStyle w:val="StyleUnderline"/>
          <w:rFonts w:asciiTheme="minorHAnsi" w:hAnsiTheme="minorHAnsi" w:cstheme="minorHAnsi"/>
        </w:rPr>
        <w:t xml:space="preserve">These satellites </w:t>
      </w:r>
      <w:r w:rsidRPr="00747D6D">
        <w:rPr>
          <w:rStyle w:val="StyleUnderline"/>
          <w:rFonts w:asciiTheme="minorHAnsi" w:hAnsiTheme="minorHAnsi" w:cstheme="minorHAnsi"/>
          <w:highlight w:val="green"/>
        </w:rPr>
        <w:t>provide internet</w:t>
      </w:r>
      <w:r w:rsidRPr="00747D6D">
        <w:rPr>
          <w:rStyle w:val="StyleUnderline"/>
          <w:rFonts w:asciiTheme="minorHAnsi" w:hAnsiTheme="minorHAnsi" w:cstheme="minorHAnsi"/>
        </w:rPr>
        <w:t xml:space="preserve"> access </w:t>
      </w:r>
      <w:r w:rsidRPr="00747D6D">
        <w:rPr>
          <w:rStyle w:val="StyleUnderline"/>
          <w:rFonts w:asciiTheme="minorHAnsi" w:hAnsiTheme="minorHAnsi" w:cstheme="minorHAnsi"/>
          <w:highlight w:val="green"/>
        </w:rPr>
        <w:t>from space, and require</w:t>
      </w:r>
      <w:r w:rsidRPr="00747D6D">
        <w:rPr>
          <w:rStyle w:val="StyleUnderline"/>
          <w:rFonts w:asciiTheme="minorHAnsi" w:hAnsiTheme="minorHAnsi" w:cstheme="minorHAnsi"/>
        </w:rPr>
        <w:t xml:space="preserve"> placing </w:t>
      </w:r>
      <w:r w:rsidRPr="00747D6D">
        <w:rPr>
          <w:rStyle w:val="StyleUnderline"/>
          <w:rFonts w:asciiTheme="minorHAnsi" w:hAnsiTheme="minorHAnsi" w:cstheme="minorHAnsi"/>
          <w:highlight w:val="green"/>
        </w:rPr>
        <w:t>thousands of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into orbit at a much closer proximity to Earth than traditional satellites.</w:t>
      </w:r>
    </w:p>
    <w:p w14:paraId="14DFF989"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highlight w:val="green"/>
        </w:rPr>
        <w:t>The prospect</w:t>
      </w:r>
      <w:r w:rsidRPr="00747D6D">
        <w:rPr>
          <w:rStyle w:val="StyleUnderline"/>
          <w:rFonts w:asciiTheme="minorHAnsi" w:hAnsiTheme="minorHAnsi" w:cstheme="minorHAnsi"/>
        </w:rPr>
        <w:t xml:space="preserve"> of a globe-encircling mesh of broadband communication satellites </w:t>
      </w:r>
      <w:r w:rsidRPr="00747D6D">
        <w:rPr>
          <w:rStyle w:val="StyleUnderline"/>
          <w:rFonts w:asciiTheme="minorHAnsi" w:hAnsiTheme="minorHAnsi" w:cstheme="minorHAnsi"/>
          <w:highlight w:val="green"/>
        </w:rPr>
        <w:t>has attracted</w:t>
      </w:r>
      <w:r w:rsidRPr="00747D6D">
        <w:rPr>
          <w:rStyle w:val="StyleUnderline"/>
          <w:rFonts w:asciiTheme="minorHAnsi" w:hAnsiTheme="minorHAnsi" w:cstheme="minorHAnsi"/>
        </w:rPr>
        <w:t xml:space="preserve"> the interest and investment of </w:t>
      </w:r>
      <w:r w:rsidRPr="00747D6D">
        <w:rPr>
          <w:rStyle w:val="StyleUnderline"/>
          <w:rFonts w:asciiTheme="minorHAnsi" w:hAnsiTheme="minorHAnsi" w:cstheme="minorHAnsi"/>
          <w:highlight w:val="green"/>
        </w:rPr>
        <w:t>billionaires</w:t>
      </w:r>
      <w:r w:rsidRPr="00747D6D">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747D6D">
        <w:rPr>
          <w:rFonts w:asciiTheme="minorHAnsi" w:hAnsiTheme="minorHAnsi" w:cstheme="minorHAnsi"/>
        </w:rPr>
        <w:t>. To put current LEO satellite ambitions in context:</w:t>
      </w:r>
      <w:r w:rsidRPr="00747D6D">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F74CC6A"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So what's not to love?</w:t>
      </w:r>
    </w:p>
    <w:p w14:paraId="6ED301EE"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747D6D">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FFDF861"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Beyond that, LEO constellations have deeper and longer-term implications that have yet to find their way into mainstream public debate. For one, </w:t>
      </w:r>
      <w:r w:rsidRPr="00747D6D">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3D2E70E3"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The scramble for space</w:t>
      </w:r>
    </w:p>
    <w:p w14:paraId="39AD9187"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Over the past seven decades, as our ability to explore beyond our planet has evolved, </w:t>
      </w:r>
      <w:r w:rsidRPr="00747D6D">
        <w:rPr>
          <w:rStyle w:val="StyleUnderline"/>
          <w:rFonts w:asciiTheme="minorHAnsi" w:hAnsiTheme="minorHAnsi" w:cstheme="minorHAnsi"/>
        </w:rPr>
        <w:t>national security interests in space have aligned with commercial ones to an extent that they are nearly indistinguishable today</w:t>
      </w:r>
      <w:r w:rsidRPr="00747D6D">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747D6D">
        <w:rPr>
          <w:rStyle w:val="StyleUnderline"/>
          <w:rFonts w:asciiTheme="minorHAnsi" w:hAnsiTheme="minorHAnsi" w:cstheme="minorHAnsi"/>
        </w:rPr>
        <w:t xml:space="preserve">we are </w:t>
      </w:r>
      <w:r w:rsidRPr="00747D6D">
        <w:rPr>
          <w:rStyle w:val="StyleUnderline"/>
          <w:rFonts w:asciiTheme="minorHAnsi" w:hAnsiTheme="minorHAnsi" w:cstheme="minorHAnsi"/>
          <w:highlight w:val="green"/>
        </w:rPr>
        <w:t>in a</w:t>
      </w:r>
      <w:r w:rsidRPr="00747D6D">
        <w:rPr>
          <w:rStyle w:val="StyleUnderline"/>
          <w:rFonts w:asciiTheme="minorHAnsi" w:hAnsiTheme="minorHAnsi" w:cstheme="minorHAnsi"/>
        </w:rPr>
        <w:t xml:space="preserve"> decidedly </w:t>
      </w:r>
      <w:r w:rsidRPr="00747D6D">
        <w:rPr>
          <w:rStyle w:val="StyleUnderline"/>
          <w:rFonts w:asciiTheme="minorHAnsi" w:hAnsiTheme="minorHAnsi" w:cstheme="minorHAnsi"/>
          <w:highlight w:val="green"/>
        </w:rPr>
        <w:t>new phase of</w:t>
      </w:r>
      <w:r w:rsidRPr="00747D6D">
        <w:rPr>
          <w:rStyle w:val="StyleUnderline"/>
          <w:rFonts w:asciiTheme="minorHAnsi" w:hAnsiTheme="minorHAnsi" w:cstheme="minorHAnsi"/>
        </w:rPr>
        <w:t xml:space="preserve"> this relationship due to </w:t>
      </w:r>
      <w:r w:rsidRPr="00747D6D">
        <w:rPr>
          <w:rStyle w:val="StyleUnderline"/>
          <w:rFonts w:asciiTheme="minorHAnsi" w:hAnsiTheme="minorHAnsi" w:cstheme="minorHAnsi"/>
          <w:highlight w:val="green"/>
        </w:rPr>
        <w:t>tech</w:t>
      </w:r>
      <w:r w:rsidRPr="00747D6D">
        <w:rPr>
          <w:rStyle w:val="StyleUnderline"/>
          <w:rFonts w:asciiTheme="minorHAnsi" w:hAnsiTheme="minorHAnsi" w:cstheme="minorHAnsi"/>
        </w:rPr>
        <w:t xml:space="preserve">nological </w:t>
      </w:r>
      <w:r w:rsidRPr="00747D6D">
        <w:rPr>
          <w:rStyle w:val="StyleUnderline"/>
          <w:rFonts w:asciiTheme="minorHAnsi" w:hAnsiTheme="minorHAnsi" w:cstheme="minorHAnsi"/>
          <w:highlight w:val="green"/>
        </w:rPr>
        <w:t>advancement</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policy priorities and</w:t>
      </w:r>
      <w:r w:rsidRPr="00747D6D">
        <w:rPr>
          <w:rStyle w:val="StyleUnderline"/>
          <w:rFonts w:asciiTheme="minorHAnsi" w:hAnsiTheme="minorHAnsi" w:cstheme="minorHAnsi"/>
        </w:rPr>
        <w:t xml:space="preserve"> the rise of </w:t>
      </w:r>
      <w:r w:rsidRPr="00747D6D">
        <w:rPr>
          <w:rStyle w:val="StyleUnderline"/>
          <w:rFonts w:asciiTheme="minorHAnsi" w:hAnsiTheme="minorHAnsi" w:cstheme="minorHAnsi"/>
          <w:highlight w:val="green"/>
        </w:rPr>
        <w:t>private actors</w:t>
      </w:r>
      <w:r w:rsidRPr="00747D6D">
        <w:rPr>
          <w:rStyle w:val="StyleUnderline"/>
          <w:rFonts w:asciiTheme="minorHAnsi" w:hAnsiTheme="minorHAnsi" w:cstheme="minorHAnsi"/>
        </w:rPr>
        <w:t>.</w:t>
      </w:r>
    </w:p>
    <w:p w14:paraId="52B4B272"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 xml:space="preserve">As commercial launch capacity has increased and space exploration technologies have advanced, the </w:t>
      </w:r>
      <w:r w:rsidRPr="00747D6D">
        <w:rPr>
          <w:rStyle w:val="StyleUnderline"/>
          <w:rFonts w:asciiTheme="minorHAnsi" w:hAnsiTheme="minorHAnsi" w:cstheme="minorHAnsi"/>
          <w:highlight w:val="green"/>
        </w:rPr>
        <w:t>decades-old agreements around</w:t>
      </w:r>
      <w:r w:rsidRPr="00747D6D">
        <w:rPr>
          <w:rStyle w:val="StyleUnderline"/>
          <w:rFonts w:asciiTheme="minorHAnsi" w:hAnsiTheme="minorHAnsi" w:cstheme="minorHAnsi"/>
        </w:rPr>
        <w:t xml:space="preserve"> how we treat </w:t>
      </w:r>
      <w:r w:rsidRPr="00747D6D">
        <w:rPr>
          <w:rStyle w:val="StyleUnderline"/>
          <w:rFonts w:asciiTheme="minorHAnsi" w:hAnsiTheme="minorHAnsi" w:cstheme="minorHAnsi"/>
          <w:highlight w:val="green"/>
        </w:rPr>
        <w:t>space</w:t>
      </w:r>
      <w:r w:rsidRPr="00747D6D">
        <w:rPr>
          <w:rStyle w:val="StyleUnderline"/>
          <w:rFonts w:asciiTheme="minorHAnsi" w:hAnsiTheme="minorHAnsi" w:cstheme="minorHAnsi"/>
        </w:rPr>
        <w:t xml:space="preserve"> and recognize our solar system </w:t>
      </w:r>
      <w:r w:rsidRPr="00747D6D">
        <w:rPr>
          <w:rStyle w:val="StyleUnderline"/>
          <w:rFonts w:asciiTheme="minorHAnsi" w:hAnsiTheme="minorHAnsi" w:cstheme="minorHAnsi"/>
          <w:highlight w:val="green"/>
        </w:rPr>
        <w:t>as a commons</w:t>
      </w:r>
      <w:r w:rsidRPr="00747D6D">
        <w:rPr>
          <w:rStyle w:val="StyleUnderline"/>
          <w:rFonts w:asciiTheme="minorHAnsi" w:hAnsiTheme="minorHAnsi" w:cstheme="minorHAnsi"/>
        </w:rPr>
        <w:t xml:space="preserve"> for the benefit of all humanity </w:t>
      </w:r>
      <w:r w:rsidRPr="00747D6D">
        <w:rPr>
          <w:rStyle w:val="StyleUnderline"/>
          <w:rFonts w:asciiTheme="minorHAnsi" w:hAnsiTheme="minorHAnsi" w:cstheme="minorHAnsi"/>
          <w:highlight w:val="green"/>
        </w:rPr>
        <w:t>are beginning to unravel</w:t>
      </w:r>
      <w:r w:rsidRPr="00747D6D">
        <w:rPr>
          <w:rStyle w:val="StyleUnderline"/>
          <w:rFonts w:asciiTheme="minorHAnsi" w:hAnsiTheme="minorHAnsi" w:cstheme="minorHAnsi"/>
        </w:rPr>
        <w:t>.</w:t>
      </w:r>
      <w:r w:rsidRPr="00747D6D">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792EA769"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It is necessary to better understand the deep ties of LEO companies to the hegemonic designs of national governments on near space. Recently, </w:t>
      </w:r>
      <w:r w:rsidRPr="00747D6D">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747D6D">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0DD96BD9"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90B0B51"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747D6D">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747D6D">
        <w:rPr>
          <w:rStyle w:val="StyleUnderline"/>
          <w:rFonts w:asciiTheme="minorHAnsi" w:hAnsiTheme="minorHAnsi" w:cstheme="minorHAnsi"/>
          <w:highlight w:val="green"/>
        </w:rPr>
        <w:t>with</w:t>
      </w:r>
      <w:r w:rsidRPr="00747D6D">
        <w:rPr>
          <w:rStyle w:val="StyleUnderline"/>
          <w:rFonts w:asciiTheme="minorHAnsi" w:hAnsiTheme="minorHAnsi" w:cstheme="minorHAnsi"/>
        </w:rPr>
        <w:t xml:space="preserve"> material and economic </w:t>
      </w:r>
      <w:r w:rsidRPr="00747D6D">
        <w:rPr>
          <w:rStyle w:val="StyleUnderline"/>
          <w:rFonts w:asciiTheme="minorHAnsi" w:hAnsiTheme="minorHAnsi" w:cstheme="minorHAnsi"/>
          <w:highlight w:val="green"/>
        </w:rPr>
        <w:t>support from taxpayers</w:t>
      </w:r>
      <w:r w:rsidRPr="00747D6D">
        <w:rPr>
          <w:rStyle w:val="StyleUnderline"/>
          <w:rFonts w:asciiTheme="minorHAnsi" w:hAnsiTheme="minorHAnsi" w:cstheme="minorHAnsi"/>
        </w:rPr>
        <w:t xml:space="preserve"> through defense spending, the </w:t>
      </w:r>
      <w:r w:rsidRPr="00747D6D">
        <w:rPr>
          <w:rStyle w:val="StyleUnderline"/>
          <w:rFonts w:asciiTheme="minorHAnsi" w:hAnsiTheme="minorHAnsi" w:cstheme="minorHAnsi"/>
          <w:highlight w:val="green"/>
        </w:rPr>
        <w:t>profits</w:t>
      </w:r>
      <w:r w:rsidRPr="00747D6D">
        <w:rPr>
          <w:rStyle w:val="StyleUnderline"/>
          <w:rFonts w:asciiTheme="minorHAnsi" w:hAnsiTheme="minorHAnsi" w:cstheme="minorHAnsi"/>
        </w:rPr>
        <w:t xml:space="preserve"> from the colonization of our data-bodies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being </w:t>
      </w:r>
      <w:r w:rsidRPr="00747D6D">
        <w:rPr>
          <w:rStyle w:val="StyleUnderline"/>
          <w:rFonts w:asciiTheme="minorHAnsi" w:hAnsiTheme="minorHAnsi" w:cstheme="minorHAnsi"/>
          <w:highlight w:val="green"/>
        </w:rPr>
        <w:t>invested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militarization</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privatization </w:t>
      </w:r>
      <w:r w:rsidRPr="00747D6D">
        <w:rPr>
          <w:rStyle w:val="StyleUnderline"/>
          <w:rFonts w:asciiTheme="minorHAnsi" w:hAnsiTheme="minorHAnsi" w:cstheme="minorHAnsi"/>
        </w:rPr>
        <w:t xml:space="preserve">and colonization </w:t>
      </w:r>
      <w:r w:rsidRPr="00747D6D">
        <w:rPr>
          <w:rStyle w:val="StyleUnderline"/>
          <w:rFonts w:asciiTheme="minorHAnsi" w:hAnsiTheme="minorHAnsi" w:cstheme="minorHAnsi"/>
          <w:highlight w:val="green"/>
        </w:rPr>
        <w:t>of space</w:t>
      </w:r>
      <w:r w:rsidRPr="00747D6D">
        <w:rPr>
          <w:rStyle w:val="StyleUnderline"/>
          <w:rFonts w:asciiTheme="minorHAnsi" w:hAnsiTheme="minorHAnsi" w:cstheme="minorHAnsi"/>
        </w:rPr>
        <w:t>.</w:t>
      </w:r>
    </w:p>
    <w:p w14:paraId="67BE1810"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Telecommunications: driving inequality or empowering citizens?</w:t>
      </w:r>
    </w:p>
    <w:p w14:paraId="02ADFE66"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80547B3"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D9C8429"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747D6D">
        <w:rPr>
          <w:rFonts w:asciiTheme="minorHAnsi" w:hAnsiTheme="minorHAnsi" w:cstheme="minorHAnsi"/>
        </w:rPr>
        <w:t>. It is also worth noting that B4RN's profits are reinvested locally, while revenues from LEO constellations are beamed straight out of the country.</w:t>
      </w:r>
    </w:p>
    <w:p w14:paraId="6886D31D"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The failure to invest in alternatives that build local capacity replicates itself at the national level as well. </w:t>
      </w:r>
      <w:r w:rsidRPr="00747D6D">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747D6D">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175DDE8C"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Furthermore</w:t>
      </w:r>
      <w:r w:rsidRPr="00747D6D">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747D6D">
        <w:rPr>
          <w:rStyle w:val="StyleUnderline"/>
          <w:rFonts w:asciiTheme="minorHAnsi" w:hAnsiTheme="minorHAnsi" w:cstheme="minorHAnsi"/>
          <w:highlight w:val="green"/>
        </w:rPr>
        <w:t>constellations</w:t>
      </w:r>
      <w:r w:rsidRPr="00747D6D">
        <w:rPr>
          <w:rStyle w:val="StyleUnderline"/>
          <w:rFonts w:asciiTheme="minorHAnsi" w:hAnsiTheme="minorHAnsi" w:cstheme="minorHAnsi"/>
        </w:rPr>
        <w:t xml:space="preserve"> may ultimately </w:t>
      </w:r>
      <w:r w:rsidRPr="00747D6D">
        <w:rPr>
          <w:rStyle w:val="StyleUnderline"/>
          <w:rFonts w:asciiTheme="minorHAnsi" w:hAnsiTheme="minorHAnsi" w:cstheme="minorHAnsi"/>
          <w:highlight w:val="green"/>
        </w:rPr>
        <w:t>create a disincentive to invest</w:t>
      </w:r>
      <w:r w:rsidRPr="00747D6D">
        <w:rPr>
          <w:rStyle w:val="StyleUnderline"/>
          <w:rFonts w:asciiTheme="minorHAnsi" w:hAnsiTheme="minorHAnsi" w:cstheme="minorHAnsi"/>
        </w:rPr>
        <w:t xml:space="preserve">ment </w:t>
      </w:r>
      <w:r w:rsidRPr="00747D6D">
        <w:rPr>
          <w:rStyle w:val="StyleUnderline"/>
          <w:rFonts w:asciiTheme="minorHAnsi" w:hAnsiTheme="minorHAnsi" w:cstheme="minorHAnsi"/>
          <w:highlight w:val="green"/>
        </w:rPr>
        <w:t>in rural connectivity</w:t>
      </w:r>
      <w:r w:rsidRPr="00747D6D">
        <w:rPr>
          <w:rStyle w:val="StyleUnderline"/>
          <w:rFonts w:asciiTheme="minorHAnsi" w:hAnsiTheme="minorHAnsi" w:cstheme="minorHAnsi"/>
        </w:rPr>
        <w:t>, based on the assumption by service providers and governments that LEO constellations will address that gap.</w:t>
      </w:r>
    </w:p>
    <w:p w14:paraId="072F60A1"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747D6D">
        <w:rPr>
          <w:rStyle w:val="StyleUnderline"/>
          <w:rFonts w:asciiTheme="minorHAnsi" w:hAnsiTheme="minorHAnsi" w:cstheme="minorHAnsi"/>
        </w:rPr>
        <w:t>. With their hands in essentially every layer of the communication stack</w:t>
      </w:r>
      <w:r w:rsidRPr="00747D6D">
        <w:rPr>
          <w:rStyle w:val="StyleUnderline"/>
          <w:rFonts w:asciiTheme="minorHAnsi" w:hAnsiTheme="minorHAnsi" w:cstheme="minorHAnsi"/>
          <w:highlight w:val="green"/>
        </w:rPr>
        <w:t>, it will prove challenging to regulate</w:t>
      </w:r>
      <w:r w:rsidRPr="00747D6D">
        <w:rPr>
          <w:rStyle w:val="StyleUnderline"/>
          <w:rFonts w:asciiTheme="minorHAnsi" w:hAnsiTheme="minorHAnsi" w:cstheme="minorHAnsi"/>
        </w:rPr>
        <w:t xml:space="preserve"> or even know about the data they harvest and how those are used to competitive advantage in other areas of their businesses.</w:t>
      </w:r>
    </w:p>
    <w:p w14:paraId="3F9AA3B4"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At the time of their emergence, </w:t>
      </w:r>
      <w:r w:rsidRPr="00747D6D">
        <w:rPr>
          <w:rStyle w:val="StyleUnderline"/>
          <w:rFonts w:asciiTheme="minorHAnsi" w:hAnsiTheme="minorHAnsi" w:cstheme="minorHAnsi"/>
        </w:rPr>
        <w:t>both space exploration and the Internet served as beacons of hope and of potential transcendence for humanity</w:t>
      </w:r>
      <w:r w:rsidRPr="00747D6D">
        <w:rPr>
          <w:rFonts w:asciiTheme="minorHAnsi" w:hAnsiTheme="minorHAnsi" w:cstheme="minorHAnsi"/>
        </w:rPr>
        <w:t xml:space="preserve">—one of shared imagination and resources, and of cooperation in human development. In both cases, </w:t>
      </w:r>
      <w:r w:rsidRPr="00747D6D">
        <w:rPr>
          <w:rStyle w:val="StyleUnderline"/>
          <w:rFonts w:asciiTheme="minorHAnsi" w:hAnsiTheme="minorHAnsi" w:cstheme="minorHAnsi"/>
        </w:rPr>
        <w:t xml:space="preserve">that hope has been dimmed in a quest for profit and geo-political power. If we want to recover a sense of shared purpose as a species, </w:t>
      </w:r>
      <w:r w:rsidRPr="00747D6D">
        <w:rPr>
          <w:rStyle w:val="StyleUnderline"/>
          <w:rFonts w:asciiTheme="minorHAnsi" w:hAnsiTheme="minorHAnsi" w:cstheme="minorHAnsi"/>
          <w:highlight w:val="green"/>
        </w:rPr>
        <w:t>the question</w:t>
      </w:r>
      <w:r w:rsidRPr="00747D6D">
        <w:rPr>
          <w:rStyle w:val="StyleUnderline"/>
          <w:rFonts w:asciiTheme="minorHAnsi" w:hAnsiTheme="minorHAnsi" w:cstheme="minorHAnsi"/>
        </w:rPr>
        <w:t xml:space="preserve"> as to "</w:t>
      </w:r>
      <w:r w:rsidRPr="00747D6D">
        <w:rPr>
          <w:rStyle w:val="StyleUnderline"/>
          <w:rFonts w:asciiTheme="minorHAnsi" w:hAnsiTheme="minorHAnsi" w:cstheme="minorHAnsi"/>
          <w:highlight w:val="green"/>
        </w:rPr>
        <w:t>who</w:t>
      </w:r>
      <w:r w:rsidRPr="00747D6D">
        <w:rPr>
          <w:rStyle w:val="StyleUnderline"/>
          <w:rFonts w:asciiTheme="minorHAnsi" w:hAnsiTheme="minorHAnsi" w:cstheme="minorHAnsi"/>
        </w:rPr>
        <w:t xml:space="preserve"> gets to put their satellites into low earth orbit?" </w:t>
      </w:r>
      <w:r w:rsidRPr="00747D6D">
        <w:rPr>
          <w:rStyle w:val="StyleUnderline"/>
          <w:rFonts w:asciiTheme="minorHAnsi" w:hAnsiTheme="minorHAnsi" w:cstheme="minorHAnsi"/>
          <w:highlight w:val="green"/>
        </w:rPr>
        <w:t>is</w:t>
      </w:r>
      <w:r w:rsidRPr="00747D6D">
        <w:rPr>
          <w:rStyle w:val="StyleUnderline"/>
          <w:rFonts w:asciiTheme="minorHAnsi" w:hAnsiTheme="minorHAnsi" w:cstheme="minorHAnsi"/>
        </w:rPr>
        <w:t xml:space="preserve"> more </w:t>
      </w:r>
      <w:r w:rsidRPr="00747D6D">
        <w:rPr>
          <w:rStyle w:val="StyleUnderline"/>
          <w:rFonts w:asciiTheme="minorHAnsi" w:hAnsiTheme="minorHAnsi" w:cstheme="minorHAnsi"/>
          <w:highlight w:val="green"/>
        </w:rPr>
        <w:t>important</w:t>
      </w:r>
      <w:r w:rsidRPr="00747D6D">
        <w:rPr>
          <w:rStyle w:val="StyleUnderline"/>
          <w:rFonts w:asciiTheme="minorHAnsi" w:hAnsiTheme="minorHAnsi" w:cstheme="minorHAnsi"/>
        </w:rPr>
        <w:t xml:space="preserve"> than we might think.</w:t>
      </w:r>
      <w:r w:rsidRPr="00747D6D">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2A871878"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highlight w:val="green"/>
        </w:rPr>
        <w:t>There is</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opportunity to return to</w:t>
      </w:r>
      <w:r w:rsidRPr="00747D6D">
        <w:rPr>
          <w:rStyle w:val="StyleUnderline"/>
          <w:rFonts w:asciiTheme="minorHAnsi" w:hAnsiTheme="minorHAnsi" w:cstheme="minorHAnsi"/>
        </w:rPr>
        <w:t xml:space="preserve"> the spirit of </w:t>
      </w:r>
      <w:r w:rsidRPr="00747D6D">
        <w:rPr>
          <w:rStyle w:val="StyleUnderline"/>
          <w:rFonts w:asciiTheme="minorHAnsi" w:hAnsiTheme="minorHAnsi" w:cstheme="minorHAnsi"/>
          <w:highlight w:val="green"/>
        </w:rPr>
        <w:t>internationalism</w:t>
      </w:r>
      <w:r w:rsidRPr="00747D6D">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747D6D">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747D6D">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BC27289" w14:textId="77777777" w:rsidR="00135148" w:rsidRPr="00747D6D" w:rsidRDefault="00135148" w:rsidP="00135148">
      <w:pPr>
        <w:rPr>
          <w:rFonts w:asciiTheme="minorHAnsi" w:hAnsiTheme="minorHAnsi" w:cstheme="minorHAnsi"/>
        </w:rPr>
      </w:pPr>
    </w:p>
    <w:bookmarkEnd w:id="0"/>
    <w:p w14:paraId="0DB0BB6D" w14:textId="77777777" w:rsidR="00135148" w:rsidRPr="00747D6D" w:rsidRDefault="00135148" w:rsidP="00135148">
      <w:pPr>
        <w:pStyle w:val="Heading3"/>
        <w:rPr>
          <w:rFonts w:asciiTheme="minorHAnsi" w:hAnsiTheme="minorHAnsi" w:cstheme="minorHAnsi"/>
        </w:rPr>
      </w:pPr>
      <w:r w:rsidRPr="00747D6D">
        <w:rPr>
          <w:rFonts w:asciiTheme="minorHAnsi" w:hAnsiTheme="minorHAnsi" w:cstheme="minorHAnsi"/>
        </w:rPr>
        <w:t>Adv – Collisions</w:t>
      </w:r>
    </w:p>
    <w:p w14:paraId="50130D47" w14:textId="77777777" w:rsidR="00135148" w:rsidRPr="00747D6D" w:rsidRDefault="00135148" w:rsidP="00135148">
      <w:pPr>
        <w:pStyle w:val="Heading4"/>
        <w:rPr>
          <w:rFonts w:asciiTheme="minorHAnsi" w:hAnsiTheme="minorHAnsi" w:cstheme="minorHAnsi"/>
        </w:rPr>
      </w:pPr>
      <w:r w:rsidRPr="00747D6D">
        <w:rPr>
          <w:rFonts w:asciiTheme="minorHAnsi" w:hAnsiTheme="minorHAnsi" w:cstheme="minorHAnsi"/>
        </w:rPr>
        <w:t>Satellite internet constellations accelerate collision risks – more close encounters and less transparency means bad decisions are inevitable.</w:t>
      </w:r>
    </w:p>
    <w:p w14:paraId="05F13DFB" w14:textId="77777777" w:rsidR="00135148" w:rsidRPr="00747D6D" w:rsidRDefault="00135148" w:rsidP="00135148">
      <w:pPr>
        <w:rPr>
          <w:rFonts w:asciiTheme="minorHAnsi" w:hAnsiTheme="minorHAnsi" w:cstheme="minorHAnsi"/>
        </w:rPr>
      </w:pPr>
      <w:r w:rsidRPr="00747D6D">
        <w:rPr>
          <w:rStyle w:val="Style13ptBold"/>
          <w:rFonts w:asciiTheme="minorHAnsi" w:hAnsiTheme="minorHAnsi" w:cstheme="minorHAnsi"/>
        </w:rPr>
        <w:t xml:space="preserve">Pultarova 21 </w:t>
      </w:r>
      <w:r w:rsidRPr="00747D6D">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747D6D">
          <w:rPr>
            <w:rStyle w:val="Hyperlink"/>
            <w:rFonts w:asciiTheme="minorHAnsi" w:hAnsiTheme="minorHAnsi" w:cstheme="minorHAnsi"/>
          </w:rPr>
          <w:t>https://www.space.com/spacex-starlink-satellite-collision-alerts-on-the-rise</w:t>
        </w:r>
      </w:hyperlink>
      <w:r w:rsidRPr="00747D6D">
        <w:rPr>
          <w:rFonts w:asciiTheme="minorHAnsi" w:hAnsiTheme="minorHAnsi" w:cstheme="minorHAnsi"/>
        </w:rPr>
        <w:t xml:space="preserve"> SM</w:t>
      </w:r>
    </w:p>
    <w:p w14:paraId="12E369DA"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 xml:space="preserve">SpaceX </w:t>
      </w:r>
      <w:r w:rsidRPr="00747D6D">
        <w:rPr>
          <w:rStyle w:val="StyleUnderline"/>
          <w:rFonts w:asciiTheme="minorHAnsi" w:hAnsiTheme="minorHAnsi" w:cstheme="minorHAnsi"/>
          <w:highlight w:val="green"/>
        </w:rPr>
        <w:t>Starlink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responsible for over half of close encounters in orbit</w:t>
      </w:r>
      <w:r w:rsidRPr="00747D6D">
        <w:rPr>
          <w:rFonts w:asciiTheme="minorHAnsi" w:hAnsiTheme="minorHAnsi" w:cstheme="minorHAnsi"/>
        </w:rPr>
        <w:t>, scientist says</w:t>
      </w:r>
    </w:p>
    <w:p w14:paraId="3960955B"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Starlink satellites might soon be involved in 90% of close encounters between two spacecraft in low Earth orbit.</w:t>
      </w:r>
    </w:p>
    <w:p w14:paraId="494E90A3"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Operators of satellite constellations are constantly forced to move their satellites because of encounters with other spacecraft and pieces of space junk. </w:t>
      </w:r>
      <w:r w:rsidRPr="00747D6D">
        <w:rPr>
          <w:rStyle w:val="StyleUnderline"/>
          <w:rFonts w:asciiTheme="minorHAnsi" w:hAnsiTheme="minorHAnsi" w:cstheme="minorHAnsi"/>
          <w:highlight w:val="green"/>
        </w:rPr>
        <w:t>And</w:t>
      </w:r>
      <w:r w:rsidRPr="00747D6D">
        <w:rPr>
          <w:rFonts w:asciiTheme="minorHAnsi" w:hAnsiTheme="minorHAnsi" w:cstheme="minorHAnsi"/>
        </w:rPr>
        <w:t xml:space="preserve">, </w:t>
      </w:r>
      <w:r w:rsidRPr="00747D6D">
        <w:rPr>
          <w:rStyle w:val="StyleUnderline"/>
          <w:rFonts w:asciiTheme="minorHAnsi" w:hAnsiTheme="minorHAnsi" w:cstheme="minorHAnsi"/>
        </w:rPr>
        <w:t xml:space="preserve">thanks to SpaceX's Starlink satellites, </w:t>
      </w:r>
      <w:r w:rsidRPr="00747D6D">
        <w:rPr>
          <w:rStyle w:val="StyleUnderline"/>
          <w:rFonts w:asciiTheme="minorHAnsi" w:hAnsiTheme="minorHAnsi" w:cstheme="minorHAnsi"/>
          <w:highlight w:val="green"/>
        </w:rPr>
        <w:t>the number</w:t>
      </w:r>
      <w:r w:rsidRPr="00747D6D">
        <w:rPr>
          <w:rStyle w:val="StyleUnderline"/>
          <w:rFonts w:asciiTheme="minorHAnsi" w:hAnsiTheme="minorHAnsi" w:cstheme="minorHAnsi"/>
        </w:rPr>
        <w:t xml:space="preserve"> of such dangerous approaches </w:t>
      </w:r>
      <w:r w:rsidRPr="00747D6D">
        <w:rPr>
          <w:rStyle w:val="StyleUnderline"/>
          <w:rFonts w:asciiTheme="minorHAnsi" w:hAnsiTheme="minorHAnsi" w:cstheme="minorHAnsi"/>
          <w:highlight w:val="green"/>
        </w:rPr>
        <w:t>will</w:t>
      </w:r>
      <w:r w:rsidRPr="00747D6D">
        <w:rPr>
          <w:rStyle w:val="StyleUnderline"/>
          <w:rFonts w:asciiTheme="minorHAnsi" w:hAnsiTheme="minorHAnsi" w:cstheme="minorHAnsi"/>
        </w:rPr>
        <w:t xml:space="preserve"> continue to </w:t>
      </w:r>
      <w:r w:rsidRPr="00747D6D">
        <w:rPr>
          <w:rStyle w:val="StyleUnderline"/>
          <w:rFonts w:asciiTheme="minorHAnsi" w:hAnsiTheme="minorHAnsi" w:cstheme="minorHAnsi"/>
          <w:highlight w:val="green"/>
        </w:rPr>
        <w:t>grow</w:t>
      </w:r>
      <w:r w:rsidRPr="00747D6D">
        <w:rPr>
          <w:rStyle w:val="StyleUnderline"/>
          <w:rFonts w:asciiTheme="minorHAnsi" w:hAnsiTheme="minorHAnsi" w:cstheme="minorHAnsi"/>
        </w:rPr>
        <w:t>, according to estimates based on available data.</w:t>
      </w:r>
    </w:p>
    <w:p w14:paraId="660F891D"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 xml:space="preserve">SpaceX's Starlink satellites alone are involved in about </w:t>
      </w:r>
      <w:r w:rsidRPr="00747D6D">
        <w:rPr>
          <w:rStyle w:val="StyleUnderline"/>
          <w:rFonts w:asciiTheme="minorHAnsi" w:hAnsiTheme="minorHAnsi" w:cstheme="minorHAnsi"/>
          <w:highlight w:val="green"/>
        </w:rPr>
        <w:t>1,600</w:t>
      </w:r>
      <w:r w:rsidRPr="00747D6D">
        <w:rPr>
          <w:rStyle w:val="StyleUnderline"/>
          <w:rFonts w:asciiTheme="minorHAnsi" w:hAnsiTheme="minorHAnsi" w:cstheme="minorHAnsi"/>
        </w:rPr>
        <w:t xml:space="preserve"> close encounters between two spacecraft </w:t>
      </w:r>
      <w:r w:rsidRPr="00747D6D">
        <w:rPr>
          <w:rStyle w:val="StyleUnderline"/>
          <w:rFonts w:asciiTheme="minorHAnsi" w:hAnsiTheme="minorHAnsi" w:cstheme="minorHAnsi"/>
          <w:highlight w:val="green"/>
        </w:rPr>
        <w:t>every week</w:t>
      </w:r>
      <w:r w:rsidRPr="00747D6D">
        <w:rPr>
          <w:rStyle w:val="StyleUnderline"/>
          <w:rFonts w:asciiTheme="minorHAnsi" w:hAnsiTheme="minorHAnsi" w:cstheme="minorHAnsi"/>
        </w:rPr>
        <w:t>, that's about 50 % of all such incidents, according to Hugh Lewis, the head of the Astronautics Research Group at the University of Southampton, U.K</w:t>
      </w:r>
      <w:r w:rsidRPr="00747D6D">
        <w:rPr>
          <w:rFonts w:asciiTheme="minorHAnsi" w:hAnsiTheme="minorHAnsi" w:cstheme="minorHAnsi"/>
        </w:rPr>
        <w:t>. These encounters include situations when two spacecraft pass within a distance of 0.6 miles (1 kilometer) from each other.</w:t>
      </w:r>
    </w:p>
    <w:p w14:paraId="7D0C1DCF"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54E08D34"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Lewis publishes regular updates on Twitter and has seen a worrying trend in the data that reflects the fast deployment of the Starlink constellation. </w:t>
      </w:r>
    </w:p>
    <w:p w14:paraId="4595D93C"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"I have looked at the data </w:t>
      </w:r>
      <w:r w:rsidRPr="00747D6D">
        <w:rPr>
          <w:rStyle w:val="StyleUnderline"/>
          <w:rFonts w:asciiTheme="minorHAnsi" w:hAnsiTheme="minorHAnsi" w:cstheme="minorHAnsi"/>
        </w:rPr>
        <w:t>going back to May 2019 when Starlink was first launched</w:t>
      </w:r>
      <w:r w:rsidRPr="00747D6D">
        <w:rPr>
          <w:rFonts w:asciiTheme="minorHAnsi" w:hAnsiTheme="minorHAnsi" w:cstheme="minorHAnsi"/>
        </w:rPr>
        <w:t xml:space="preserve"> to understand the burden of these megaconstellations," Lewis told Space.com. "</w:t>
      </w:r>
      <w:r w:rsidRPr="00747D6D">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20BBA85E"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5A36E242"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0692DC17"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And </w:t>
      </w:r>
      <w:r w:rsidRPr="00747D6D">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47D6D">
        <w:rPr>
          <w:rStyle w:val="StyleUnderline"/>
          <w:rFonts w:asciiTheme="minorHAnsi" w:hAnsiTheme="minorHAnsi" w:cstheme="minorHAnsi"/>
          <w:highlight w:val="green"/>
        </w:rPr>
        <w:t>Once SpaceX launches all 12,000</w:t>
      </w:r>
      <w:r w:rsidRPr="00747D6D">
        <w:rPr>
          <w:rStyle w:val="StyleUnderline"/>
          <w:rFonts w:asciiTheme="minorHAnsi" w:hAnsiTheme="minorHAnsi" w:cstheme="minorHAnsi"/>
        </w:rPr>
        <w:t xml:space="preserve"> satellites of its first generation constellation,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satellites of all close approaches, Lewis’ calculations suggest.</w:t>
      </w:r>
      <w:r w:rsidRPr="00747D6D">
        <w:rPr>
          <w:rStyle w:val="StyleUnderline"/>
          <w:rFonts w:asciiTheme="minorHAnsi" w:hAnsiTheme="minorHAnsi" w:cstheme="minorHAnsi"/>
          <w:highlight w:val="green"/>
        </w:rPr>
        <w:t>will be involved in 90%</w:t>
      </w:r>
      <w:r w:rsidRPr="00747D6D">
        <w:rPr>
          <w:rStyle w:val="StyleUnderline"/>
          <w:rFonts w:asciiTheme="minorHAnsi" w:hAnsiTheme="minorHAnsi" w:cstheme="minorHAnsi"/>
        </w:rPr>
        <w:t xml:space="preserve"> </w:t>
      </w:r>
    </w:p>
    <w:p w14:paraId="4B12173A"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b/>
          <w:noProof/>
        </w:rPr>
        <w:drawing>
          <wp:inline distT="0" distB="0" distL="0" distR="0" wp14:anchorId="04AD9BB4" wp14:editId="133AEB03">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1011E0BE"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18E7963E"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The risk of collision</w:t>
      </w:r>
    </w:p>
    <w:p w14:paraId="077B8B5D"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47D6D">
        <w:rPr>
          <w:rStyle w:val="StyleUnderline"/>
          <w:rFonts w:asciiTheme="minorHAnsi" w:hAnsiTheme="minorHAnsi" w:cstheme="minorHAnsi"/>
        </w:rPr>
        <w:t>. Out of these 300 alerts, up to ten might require operators to perform avoidance maneuvers</w:t>
      </w:r>
      <w:r w:rsidRPr="00747D6D">
        <w:rPr>
          <w:rFonts w:asciiTheme="minorHAnsi" w:hAnsiTheme="minorHAnsi" w:cstheme="minorHAnsi"/>
        </w:rPr>
        <w:t>, Hesar told Space.com.</w:t>
      </w:r>
    </w:p>
    <w:p w14:paraId="299E2329"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Kayhan Space bases their estimates on data provided by </w:t>
      </w:r>
      <w:r w:rsidRPr="00747D6D">
        <w:rPr>
          <w:rStyle w:val="StyleUnderline"/>
          <w:rFonts w:asciiTheme="minorHAnsi" w:hAnsiTheme="minorHAnsi" w:cstheme="minorHAnsi"/>
        </w:rPr>
        <w:t>the U.S. Space Surveillance Network.</w:t>
      </w:r>
      <w:r w:rsidRPr="00747D6D">
        <w:rPr>
          <w:rFonts w:asciiTheme="minorHAnsi" w:hAnsiTheme="minorHAnsi" w:cstheme="minorHAnsi"/>
        </w:rPr>
        <w:t xml:space="preserve"> This network of radars and telescopes, managed by the U.S. Space Force, </w:t>
      </w:r>
      <w:r w:rsidRPr="00747D6D">
        <w:rPr>
          <w:rStyle w:val="StyleUnderline"/>
          <w:rFonts w:asciiTheme="minorHAnsi" w:hAnsiTheme="minorHAnsi" w:cstheme="minorHAnsi"/>
        </w:rPr>
        <w:t xml:space="preserve">closely monitors about 30,000 live and defunct satellites and pieces of </w:t>
      </w:r>
      <w:r w:rsidRPr="00747D6D">
        <w:rPr>
          <w:rStyle w:val="StyleUnderline"/>
          <w:rFonts w:asciiTheme="minorHAnsi" w:hAnsiTheme="minorHAnsi" w:cstheme="minorHAnsi"/>
          <w:highlight w:val="green"/>
        </w:rPr>
        <w:t>debris</w:t>
      </w:r>
      <w:r w:rsidRPr="00747D6D">
        <w:rPr>
          <w:rStyle w:val="StyleUnderline"/>
          <w:rFonts w:asciiTheme="minorHAnsi" w:hAnsiTheme="minorHAnsi" w:cstheme="minorHAnsi"/>
        </w:rPr>
        <w:t xml:space="preserve"> down to the size of 4 inches (10 centimeters) and provides the most accurate location data of </w:t>
      </w:r>
      <w:r w:rsidRPr="008B6743">
        <w:rPr>
          <w:rStyle w:val="StyleUnderline"/>
          <w:rFonts w:asciiTheme="minorHAnsi" w:hAnsiTheme="minorHAnsi" w:cstheme="minorHAnsi"/>
        </w:rPr>
        <w:t>the orbiting objects.</w:t>
      </w:r>
      <w:r w:rsidRPr="00747D6D">
        <w:rPr>
          <w:rStyle w:val="StyleUnderline"/>
          <w:rFonts w:asciiTheme="minorHAnsi" w:hAnsiTheme="minorHAnsi" w:cstheme="minorHAnsi"/>
        </w:rPr>
        <w:t xml:space="preserve"> </w:t>
      </w:r>
    </w:p>
    <w:p w14:paraId="32B7B476" w14:textId="77777777" w:rsidR="00135148" w:rsidRPr="00747D6D" w:rsidRDefault="00135148" w:rsidP="00135148">
      <w:pPr>
        <w:rPr>
          <w:rFonts w:asciiTheme="minorHAnsi" w:hAnsiTheme="minorHAnsi" w:cstheme="minorHAnsi"/>
          <w:b/>
          <w:u w:val="single"/>
        </w:rPr>
      </w:pPr>
      <w:r w:rsidRPr="00747D6D">
        <w:rPr>
          <w:rStyle w:val="StyleUnderline"/>
          <w:rFonts w:asciiTheme="minorHAnsi" w:hAnsiTheme="minorHAnsi" w:cstheme="minorHAnsi"/>
        </w:rPr>
        <w:t xml:space="preserve">The size of this catalog </w:t>
      </w:r>
      <w:r w:rsidRPr="00747D6D">
        <w:rPr>
          <w:rStyle w:val="StyleUnderline"/>
          <w:rFonts w:asciiTheme="minorHAnsi" w:hAnsiTheme="minorHAnsi" w:cstheme="minorHAnsi"/>
          <w:highlight w:val="green"/>
        </w:rPr>
        <w:t>is expected to increase ten times in the near future</w:t>
      </w:r>
      <w:r w:rsidRPr="00747D6D">
        <w:rPr>
          <w:rStyle w:val="StyleUnderline"/>
          <w:rFonts w:asciiTheme="minorHAnsi" w:hAnsiTheme="minorHAnsi" w:cstheme="minorHAnsi"/>
        </w:rPr>
        <w:t xml:space="preserve">, Hesar added, partly </w:t>
      </w:r>
      <w:r w:rsidRPr="00747D6D">
        <w:rPr>
          <w:rStyle w:val="StyleUnderline"/>
          <w:rFonts w:asciiTheme="minorHAnsi" w:hAnsiTheme="minorHAnsi" w:cstheme="minorHAnsi"/>
          <w:highlight w:val="green"/>
        </w:rPr>
        <w:t>due to</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growth of megaconstellations</w:t>
      </w:r>
      <w:r w:rsidRPr="00747D6D">
        <w:rPr>
          <w:rStyle w:val="StyleUnderline"/>
          <w:rFonts w:asciiTheme="minorHAnsi" w:hAnsiTheme="minorHAnsi" w:cstheme="minorHAnsi"/>
        </w:rPr>
        <w:t>, such as Starlink, and partly as sensors improve and enable detection of e</w:t>
      </w:r>
      <w:r w:rsidRPr="008B6743">
        <w:rPr>
          <w:rStyle w:val="StyleUnderline"/>
          <w:rFonts w:asciiTheme="minorHAnsi" w:hAnsiTheme="minorHAnsi" w:cstheme="minorHAnsi"/>
        </w:rPr>
        <w:t>v</w:t>
      </w:r>
      <w:r w:rsidRPr="00747D6D">
        <w:rPr>
          <w:rStyle w:val="StyleUnderline"/>
          <w:rFonts w:asciiTheme="minorHAnsi" w:hAnsiTheme="minorHAnsi" w:cstheme="minorHAnsi"/>
        </w:rPr>
        <w:t xml:space="preserve">en smaller objects. The more objects in the catalog </w:t>
      </w:r>
      <w:r w:rsidRPr="00747D6D">
        <w:rPr>
          <w:rStyle w:val="StyleUnderline"/>
          <w:rFonts w:asciiTheme="minorHAnsi" w:hAnsiTheme="minorHAnsi" w:cstheme="minorHAnsi"/>
          <w:highlight w:val="green"/>
        </w:rPr>
        <w:t>mean more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dangerous</w:t>
      </w:r>
      <w:r w:rsidRPr="00747D6D">
        <w:rPr>
          <w:rStyle w:val="StyleUnderline"/>
          <w:rFonts w:asciiTheme="minorHAnsi" w:hAnsiTheme="minorHAnsi" w:cstheme="minorHAnsi"/>
        </w:rPr>
        <w:t xml:space="preserve">ly close </w:t>
      </w:r>
      <w:r w:rsidRPr="00747D6D">
        <w:rPr>
          <w:rStyle w:val="StyleUnderline"/>
          <w:rFonts w:asciiTheme="minorHAnsi" w:hAnsiTheme="minorHAnsi" w:cstheme="minorHAnsi"/>
          <w:highlight w:val="green"/>
        </w:rPr>
        <w:t>encounters</w:t>
      </w:r>
      <w:r w:rsidRPr="00747D6D">
        <w:rPr>
          <w:rStyle w:val="StyleUnderline"/>
          <w:rFonts w:asciiTheme="minorHAnsi" w:hAnsiTheme="minorHAnsi" w:cstheme="minorHAnsi"/>
        </w:rPr>
        <w:t xml:space="preserve">. </w:t>
      </w:r>
    </w:p>
    <w:p w14:paraId="4C92E12B" w14:textId="77777777" w:rsidR="00135148" w:rsidRPr="008B6743" w:rsidRDefault="00135148" w:rsidP="00135148">
      <w:pPr>
        <w:rPr>
          <w:rFonts w:asciiTheme="minorHAnsi" w:hAnsiTheme="minorHAnsi" w:cstheme="minorHAnsi"/>
        </w:rPr>
      </w:pPr>
      <w:r w:rsidRPr="00747D6D">
        <w:rPr>
          <w:rFonts w:asciiTheme="minorHAnsi" w:hAnsiTheme="minorHAnsi" w:cstheme="minorHAnsi"/>
        </w:rPr>
        <w:t>"This problem is really getting out of control," Hesar said. "</w:t>
      </w:r>
      <w:r w:rsidRPr="008B6743">
        <w:rPr>
          <w:rStyle w:val="StyleUnderline"/>
          <w:rFonts w:asciiTheme="minorHAnsi" w:hAnsiTheme="minorHAnsi" w:cstheme="minorHAnsi"/>
        </w:rPr>
        <w:t>The processes that are currently in place are very manual, not scalable, and there is not enough information sharing between parties that might be affected if a collision happens</w:t>
      </w:r>
      <w:r w:rsidRPr="008B6743">
        <w:rPr>
          <w:rFonts w:asciiTheme="minorHAnsi" w:hAnsiTheme="minorHAnsi" w:cstheme="minorHAnsi"/>
        </w:rPr>
        <w:t>."</w:t>
      </w:r>
    </w:p>
    <w:p w14:paraId="39D50158" w14:textId="77777777" w:rsidR="00135148" w:rsidRPr="008B6743" w:rsidRDefault="00135148" w:rsidP="00135148">
      <w:pPr>
        <w:rPr>
          <w:rStyle w:val="StyleUnderline"/>
          <w:rFonts w:asciiTheme="minorHAnsi" w:hAnsiTheme="minorHAnsi" w:cstheme="minorHAnsi"/>
        </w:rPr>
      </w:pPr>
      <w:r w:rsidRPr="008B6743">
        <w:rPr>
          <w:rFonts w:asciiTheme="minorHAnsi" w:hAnsiTheme="minorHAnsi" w:cstheme="minorHAnsi"/>
        </w:rPr>
        <w:t>Hesar compared the problem to driving on a highway and not knowing that there has been an accident a few miles ahead of you</w:t>
      </w:r>
      <w:r w:rsidRPr="008B6743">
        <w:rPr>
          <w:rStyle w:val="StyleUnderline"/>
          <w:rFonts w:asciiTheme="minorHAnsi" w:hAnsiTheme="minorHAnsi" w:cstheme="minorHAnsi"/>
        </w:rPr>
        <w:t>. If two spacecraft collide in orbit, the cloud of debris the crash generates would threaten other satellites travelling through the same area.</w:t>
      </w:r>
    </w:p>
    <w:p w14:paraId="3BA154D3" w14:textId="77777777" w:rsidR="00135148" w:rsidRPr="008B6743" w:rsidRDefault="00135148" w:rsidP="00135148">
      <w:pPr>
        <w:rPr>
          <w:rFonts w:asciiTheme="minorHAnsi" w:hAnsiTheme="minorHAnsi" w:cstheme="minorHAnsi"/>
        </w:rPr>
      </w:pPr>
      <w:r w:rsidRPr="008B6743">
        <w:rPr>
          <w:rFonts w:asciiTheme="minorHAnsi" w:hAnsiTheme="minorHAnsi" w:cstheme="minorHAnsi"/>
        </w:rPr>
        <w:t>"You want to have that situational awareness for the other actors that are flying in the neighbourhood," Hesar said.</w:t>
      </w:r>
    </w:p>
    <w:p w14:paraId="374003E9" w14:textId="77777777" w:rsidR="00135148" w:rsidRPr="008B6743" w:rsidRDefault="00135148" w:rsidP="00135148">
      <w:pPr>
        <w:rPr>
          <w:rFonts w:asciiTheme="minorHAnsi" w:hAnsiTheme="minorHAnsi" w:cstheme="minorHAnsi"/>
        </w:rPr>
      </w:pPr>
      <w:r w:rsidRPr="008B6743">
        <w:rPr>
          <w:rFonts w:asciiTheme="minorHAnsi" w:hAnsiTheme="minorHAnsi" w:cstheme="minorHAnsi"/>
        </w:rPr>
        <w:t>Bad decisions</w:t>
      </w:r>
    </w:p>
    <w:p w14:paraId="2DE2D2A5" w14:textId="77777777" w:rsidR="00135148" w:rsidRPr="008B6743" w:rsidRDefault="00135148" w:rsidP="00135148">
      <w:pPr>
        <w:rPr>
          <w:rFonts w:asciiTheme="minorHAnsi" w:hAnsiTheme="minorHAnsi" w:cstheme="minorHAnsi"/>
        </w:rPr>
      </w:pPr>
      <w:r w:rsidRPr="008B6743">
        <w:rPr>
          <w:rFonts w:asciiTheme="minorHAnsi" w:hAnsiTheme="minorHAnsi" w:cstheme="minorHAnsi"/>
        </w:rPr>
        <w:t xml:space="preserve">Despite the concerns, only </w:t>
      </w:r>
      <w:r w:rsidRPr="008B6743">
        <w:rPr>
          <w:rStyle w:val="StyleUnderline"/>
          <w:rFonts w:asciiTheme="minorHAnsi" w:hAnsiTheme="minorHAnsi" w:cstheme="minorHAnsi"/>
        </w:rPr>
        <w:t>three confirmed orbital collisions have happened so fa</w:t>
      </w:r>
      <w:r w:rsidRPr="008B6743">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1B7C4FA" w14:textId="77777777" w:rsidR="00135148" w:rsidRPr="00747D6D" w:rsidRDefault="00135148" w:rsidP="00135148">
      <w:pPr>
        <w:rPr>
          <w:rStyle w:val="StyleUnderline"/>
          <w:rFonts w:asciiTheme="minorHAnsi" w:hAnsiTheme="minorHAnsi" w:cstheme="minorHAnsi"/>
        </w:rPr>
      </w:pPr>
      <w:r w:rsidRPr="008B6743">
        <w:rPr>
          <w:rStyle w:val="StyleUnderline"/>
          <w:rFonts w:asciiTheme="minorHAnsi" w:hAnsiTheme="minorHAnsi" w:cstheme="minorHAnsi"/>
        </w:rPr>
        <w:t>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w:t>
      </w:r>
      <w:r w:rsidRPr="00747D6D">
        <w:rPr>
          <w:rStyle w:val="StyleUnderline"/>
          <w:rFonts w:asciiTheme="minorHAnsi" w:hAnsiTheme="minorHAnsi" w:cstheme="minorHAnsi"/>
        </w:rPr>
        <w:t xml:space="preserve"> </w:t>
      </w:r>
    </w:p>
    <w:p w14:paraId="320C9E23"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Lewis is concerned that </w:t>
      </w:r>
      <w:r w:rsidRPr="00747D6D">
        <w:rPr>
          <w:rStyle w:val="StyleUnderline"/>
          <w:rFonts w:asciiTheme="minorHAnsi" w:hAnsiTheme="minorHAnsi" w:cstheme="minorHAnsi"/>
        </w:rPr>
        <w:t xml:space="preserve">with the number of close passes growing, the </w:t>
      </w:r>
      <w:r w:rsidRPr="00747D6D">
        <w:rPr>
          <w:rStyle w:val="StyleUnderline"/>
          <w:rFonts w:asciiTheme="minorHAnsi" w:hAnsiTheme="minorHAnsi" w:cstheme="minorHAnsi"/>
          <w:highlight w:val="green"/>
        </w:rPr>
        <w:t>risk of operators</w:t>
      </w:r>
      <w:r w:rsidRPr="00747D6D">
        <w:rPr>
          <w:rStyle w:val="StyleUnderline"/>
          <w:rFonts w:asciiTheme="minorHAnsi" w:hAnsiTheme="minorHAnsi" w:cstheme="minorHAnsi"/>
        </w:rPr>
        <w:t xml:space="preserve"> at some point </w:t>
      </w:r>
      <w:r w:rsidRPr="00747D6D">
        <w:rPr>
          <w:rStyle w:val="StyleUnderline"/>
          <w:rFonts w:asciiTheme="minorHAnsi" w:hAnsiTheme="minorHAnsi" w:cstheme="minorHAnsi"/>
          <w:highlight w:val="green"/>
        </w:rPr>
        <w:t>making a wrong decision will grow</w:t>
      </w:r>
      <w:r w:rsidRPr="00747D6D">
        <w:rPr>
          <w:rStyle w:val="StyleUnderline"/>
          <w:rFonts w:asciiTheme="minorHAnsi" w:hAnsiTheme="minorHAnsi" w:cstheme="minorHAnsi"/>
        </w:rPr>
        <w:t xml:space="preserve"> as well. Avoidance maneuvers cost fuel, time and effort. Operators, therefore, always carefully evaluate such risks. </w:t>
      </w:r>
      <w:r w:rsidRPr="00747D6D">
        <w:rPr>
          <w:rStyle w:val="StyleUnderline"/>
          <w:rFonts w:asciiTheme="minorHAnsi" w:hAnsiTheme="minorHAnsi" w:cstheme="minorHAnsi"/>
          <w:highlight w:val="green"/>
        </w:rPr>
        <w:t>A decision not to</w:t>
      </w:r>
      <w:r w:rsidRPr="00747D6D">
        <w:rPr>
          <w:rStyle w:val="StyleUnderline"/>
          <w:rFonts w:asciiTheme="minorHAnsi" w:hAnsiTheme="minorHAnsi" w:cstheme="minorHAnsi"/>
        </w:rPr>
        <w:t xml:space="preserve"> make an </w:t>
      </w:r>
      <w:r w:rsidRPr="00747D6D">
        <w:rPr>
          <w:rStyle w:val="StyleUnderline"/>
          <w:rFonts w:asciiTheme="minorHAnsi" w:hAnsiTheme="minorHAnsi" w:cstheme="minorHAnsi"/>
          <w:highlight w:val="green"/>
        </w:rPr>
        <w:t>avoid</w:t>
      </w:r>
      <w:r w:rsidRPr="00747D6D">
        <w:rPr>
          <w:rStyle w:val="StyleUnderline"/>
          <w:rFonts w:asciiTheme="minorHAnsi" w:hAnsiTheme="minorHAnsi" w:cstheme="minorHAnsi"/>
        </w:rPr>
        <w:t xml:space="preserve">ance maneuver following an alert, such as that made by Iridium in 2009, </w:t>
      </w:r>
      <w:r w:rsidRPr="00747D6D">
        <w:rPr>
          <w:rStyle w:val="StyleUnderline"/>
          <w:rFonts w:asciiTheme="minorHAnsi" w:hAnsiTheme="minorHAnsi" w:cstheme="minorHAnsi"/>
          <w:highlight w:val="green"/>
        </w:rPr>
        <w:t>could</w:t>
      </w:r>
      <w:r w:rsidRPr="00747D6D">
        <w:rPr>
          <w:rStyle w:val="StyleUnderline"/>
          <w:rFonts w:asciiTheme="minorHAnsi" w:hAnsiTheme="minorHAnsi" w:cstheme="minorHAnsi"/>
        </w:rPr>
        <w:t xml:space="preserve">, however, </w:t>
      </w:r>
      <w:r w:rsidRPr="00747D6D">
        <w:rPr>
          <w:rStyle w:val="StyleUnderline"/>
          <w:rFonts w:asciiTheme="minorHAnsi" w:hAnsiTheme="minorHAnsi" w:cstheme="minorHAnsi"/>
          <w:highlight w:val="green"/>
        </w:rPr>
        <w:t>clutter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orbit</w:t>
      </w:r>
      <w:r w:rsidRPr="00747D6D">
        <w:rPr>
          <w:rStyle w:val="StyleUnderline"/>
          <w:rFonts w:asciiTheme="minorHAnsi" w:hAnsiTheme="minorHAnsi" w:cstheme="minorHAnsi"/>
        </w:rPr>
        <w:t xml:space="preserve">al environment </w:t>
      </w:r>
      <w:r w:rsidRPr="00747D6D">
        <w:rPr>
          <w:rStyle w:val="StyleUnderline"/>
          <w:rFonts w:asciiTheme="minorHAnsi" w:hAnsiTheme="minorHAnsi" w:cstheme="minorHAnsi"/>
          <w:highlight w:val="green"/>
        </w:rPr>
        <w:t>for</w:t>
      </w:r>
      <w:r w:rsidRPr="00747D6D">
        <w:rPr>
          <w:rStyle w:val="StyleUnderline"/>
          <w:rFonts w:asciiTheme="minorHAnsi" w:hAnsiTheme="minorHAnsi" w:cstheme="minorHAnsi"/>
        </w:rPr>
        <w:t xml:space="preserve"> years and </w:t>
      </w:r>
      <w:r w:rsidRPr="00747D6D">
        <w:rPr>
          <w:rStyle w:val="StyleUnderline"/>
          <w:rFonts w:asciiTheme="minorHAnsi" w:hAnsiTheme="minorHAnsi" w:cstheme="minorHAnsi"/>
          <w:highlight w:val="green"/>
        </w:rPr>
        <w:t>decades</w:t>
      </w:r>
      <w:r w:rsidRPr="00747D6D">
        <w:rPr>
          <w:rStyle w:val="StyleUnderline"/>
          <w:rFonts w:asciiTheme="minorHAnsi" w:hAnsiTheme="minorHAnsi" w:cstheme="minorHAnsi"/>
        </w:rPr>
        <w:t xml:space="preserve">. </w:t>
      </w:r>
    </w:p>
    <w:p w14:paraId="291B6D2C"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"In a situation when you are receiving alerts on a daily basis, you can't maneuver for everything," Lewis said. </w:t>
      </w:r>
      <w:r w:rsidRPr="00747D6D">
        <w:rPr>
          <w:rStyle w:val="StyleUnderline"/>
          <w:rFonts w:asciiTheme="minorHAnsi" w:hAnsiTheme="minorHAnsi" w:cstheme="minorHAnsi"/>
        </w:rPr>
        <w:t xml:space="preserve">"The maneuvers use propellant, the satellite cannot provide service. So </w:t>
      </w:r>
      <w:r w:rsidRPr="00747D6D">
        <w:rPr>
          <w:rStyle w:val="StyleUnderline"/>
          <w:rFonts w:asciiTheme="minorHAnsi" w:hAnsiTheme="minorHAnsi" w:cstheme="minorHAnsi"/>
          <w:highlight w:val="green"/>
        </w:rPr>
        <w:t>there must be some threshold</w:t>
      </w:r>
      <w:r w:rsidRPr="00747D6D">
        <w:rPr>
          <w:rStyle w:val="StyleUnderline"/>
          <w:rFonts w:asciiTheme="minorHAnsi" w:hAnsiTheme="minorHAnsi" w:cstheme="minorHAnsi"/>
        </w:rPr>
        <w:t xml:space="preserve">. But that means you are accepting a certain amount of risk. The problem is that at some point, </w:t>
      </w:r>
      <w:r w:rsidRPr="00747D6D">
        <w:rPr>
          <w:rStyle w:val="StyleUnderline"/>
          <w:rFonts w:asciiTheme="minorHAnsi" w:hAnsiTheme="minorHAnsi" w:cstheme="minorHAnsi"/>
          <w:highlight w:val="green"/>
        </w:rPr>
        <w:t>you are likely to make a wrong decision</w:t>
      </w:r>
      <w:r w:rsidRPr="00747D6D">
        <w:rPr>
          <w:rStyle w:val="StyleUnderline"/>
          <w:rFonts w:asciiTheme="minorHAnsi" w:hAnsiTheme="minorHAnsi" w:cstheme="minorHAnsi"/>
        </w:rPr>
        <w:t>."</w:t>
      </w:r>
    </w:p>
    <w:p w14:paraId="1C37FD44"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Hesar said that </w:t>
      </w:r>
      <w:r w:rsidRPr="00747D6D">
        <w:rPr>
          <w:rStyle w:val="StyleUnderline"/>
          <w:rFonts w:asciiTheme="minorHAnsi" w:hAnsiTheme="minorHAnsi" w:cstheme="minorHAnsi"/>
          <w:highlight w:val="green"/>
        </w:rPr>
        <w:t>uncertainties</w:t>
      </w:r>
      <w:r w:rsidRPr="00747D6D">
        <w:rPr>
          <w:rStyle w:val="StyleUnderline"/>
          <w:rFonts w:asciiTheme="minorHAnsi" w:hAnsiTheme="minorHAnsi" w:cstheme="minorHAnsi"/>
        </w:rPr>
        <w:t xml:space="preserve"> in the positions of satellites and pieces of debris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still </w:t>
      </w:r>
      <w:r w:rsidRPr="00747D6D">
        <w:rPr>
          <w:rStyle w:val="StyleUnderline"/>
          <w:rFonts w:asciiTheme="minorHAnsi" w:hAnsiTheme="minorHAnsi" w:cstheme="minorHAnsi"/>
          <w:highlight w:val="green"/>
        </w:rPr>
        <w:t>considerable</w:t>
      </w:r>
      <w:r w:rsidRPr="00747D6D">
        <w:rPr>
          <w:rStyle w:val="StyleUnderline"/>
          <w:rFonts w:asciiTheme="minorHAnsi" w:hAnsiTheme="minorHAnsi" w:cstheme="minorHAnsi"/>
        </w:rPr>
        <w:t xml:space="preserve">. In case of operational satellites, the error could be up to 330 feet (100 meters) large. When it comes to a piece of </w:t>
      </w:r>
      <w:r w:rsidRPr="00747D6D">
        <w:rPr>
          <w:rStyle w:val="StyleUnderline"/>
          <w:rFonts w:asciiTheme="minorHAnsi" w:hAnsiTheme="minorHAnsi" w:cstheme="minorHAnsi"/>
          <w:highlight w:val="green"/>
        </w:rPr>
        <w:t>debris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uncertainty about</w:t>
      </w:r>
      <w:r w:rsidRPr="00747D6D">
        <w:rPr>
          <w:rStyle w:val="StyleUnderline"/>
          <w:rFonts w:asciiTheme="minorHAnsi" w:hAnsiTheme="minorHAnsi" w:cstheme="minorHAnsi"/>
        </w:rPr>
        <w:t xml:space="preserve"> its exact </w:t>
      </w:r>
      <w:r w:rsidRPr="00747D6D">
        <w:rPr>
          <w:rStyle w:val="StyleUnderline"/>
          <w:rFonts w:asciiTheme="minorHAnsi" w:hAnsiTheme="minorHAnsi" w:cstheme="minorHAnsi"/>
          <w:highlight w:val="green"/>
        </w:rPr>
        <w:t>position might be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order of a mile</w:t>
      </w:r>
      <w:r w:rsidRPr="00747D6D">
        <w:rPr>
          <w:rStyle w:val="StyleUnderline"/>
          <w:rFonts w:asciiTheme="minorHAnsi" w:hAnsiTheme="minorHAnsi" w:cstheme="minorHAnsi"/>
        </w:rPr>
        <w:t xml:space="preserve"> or more. </w:t>
      </w:r>
    </w:p>
    <w:p w14:paraId="2AFBC9BC"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1876F556"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Starlink monopoly</w:t>
      </w:r>
    </w:p>
    <w:p w14:paraId="26AE9506"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1297C42D"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"We place trust in a single company, to do the right thing," Lewis said. "</w:t>
      </w:r>
      <w:r w:rsidRPr="00747D6D">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34DA047" w14:textId="77777777" w:rsidR="00135148" w:rsidRPr="008B6743" w:rsidRDefault="00135148" w:rsidP="00135148">
      <w:pPr>
        <w:rPr>
          <w:rFonts w:asciiTheme="minorHAnsi" w:hAnsiTheme="minorHAnsi" w:cstheme="minorHAnsi"/>
        </w:rPr>
      </w:pPr>
      <w:r w:rsidRPr="008B6743">
        <w:rPr>
          <w:rStyle w:val="StyleUnderline"/>
          <w:rFonts w:asciiTheme="minorHAnsi" w:hAnsiTheme="minorHAnsi" w:cstheme="minorHAnsi"/>
        </w:rPr>
        <w:t>SpaceX relies on an autonomous collision avoidance system to keep its fleet away from other spacecraft. That, however, could sometimes introduce further problems.</w:t>
      </w:r>
      <w:r w:rsidRPr="008B6743">
        <w:rPr>
          <w:rFonts w:asciiTheme="minorHAnsi" w:hAnsiTheme="minorHAnsi" w:cstheme="minorHAnsi"/>
        </w:rPr>
        <w:t xml:space="preserve"> The automatic orbital adjustments change the forecasted trajectory and therefore make collision predictions more complicated, according to Lewis.</w:t>
      </w:r>
    </w:p>
    <w:p w14:paraId="340AAAE5" w14:textId="77777777" w:rsidR="00135148" w:rsidRPr="00747D6D" w:rsidRDefault="00135148" w:rsidP="00135148">
      <w:pPr>
        <w:rPr>
          <w:rStyle w:val="StyleUnderline"/>
          <w:rFonts w:asciiTheme="minorHAnsi" w:hAnsiTheme="minorHAnsi" w:cstheme="minorHAnsi"/>
        </w:rPr>
      </w:pPr>
      <w:r w:rsidRPr="008B6743">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8B6743">
        <w:rPr>
          <w:rFonts w:asciiTheme="minorHAnsi" w:hAnsiTheme="minorHAnsi" w:cstheme="minorHAnsi"/>
        </w:rPr>
        <w:t>" Lewis said. "</w:t>
      </w:r>
      <w:r w:rsidRPr="008B6743">
        <w:rPr>
          <w:rStyle w:val="StyleUnderline"/>
          <w:rFonts w:asciiTheme="minorHAnsi" w:hAnsiTheme="minorHAnsi" w:cstheme="minorHAnsi"/>
        </w:rPr>
        <w:t>But that causes problems for everybody else because</w:t>
      </w:r>
      <w:r w:rsidRPr="00747D6D">
        <w:rPr>
          <w:rStyle w:val="StyleUnderline"/>
          <w:rFonts w:asciiTheme="minorHAnsi" w:hAnsiTheme="minorHAnsi" w:cstheme="minorHAnsi"/>
        </w:rPr>
        <w:t xml:space="preserve"> no one knows where the satellite is going to be and what it is going to do in the next few days."</w:t>
      </w:r>
    </w:p>
    <w:p w14:paraId="184AEAA3" w14:textId="77777777" w:rsidR="00135148" w:rsidRPr="00747D6D" w:rsidRDefault="00135148" w:rsidP="00135148">
      <w:pPr>
        <w:rPr>
          <w:rFonts w:asciiTheme="minorHAnsi" w:hAnsiTheme="minorHAnsi" w:cstheme="minorHAnsi"/>
        </w:rPr>
      </w:pPr>
    </w:p>
    <w:p w14:paraId="0D1821B8" w14:textId="77777777" w:rsidR="00135148" w:rsidRPr="00747D6D" w:rsidRDefault="00135148" w:rsidP="00135148">
      <w:pPr>
        <w:pStyle w:val="Heading4"/>
        <w:rPr>
          <w:rFonts w:asciiTheme="minorHAnsi" w:hAnsiTheme="minorHAnsi" w:cstheme="minorHAnsi"/>
        </w:rPr>
      </w:pPr>
      <w:r w:rsidRPr="00747D6D">
        <w:rPr>
          <w:rFonts w:asciiTheme="minorHAnsi" w:hAnsiTheme="minorHAnsi" w:cstheme="minorHAnsi"/>
        </w:rPr>
        <w:t>LEO collisions due to constellations take out ISR and other military assets – debris cascades into different altitudes and triggers Kessler Syndrome.</w:t>
      </w:r>
    </w:p>
    <w:p w14:paraId="71D253A7" w14:textId="77777777" w:rsidR="00135148" w:rsidRPr="00747D6D" w:rsidRDefault="00135148" w:rsidP="00135148">
      <w:pPr>
        <w:rPr>
          <w:rFonts w:asciiTheme="minorHAnsi" w:hAnsiTheme="minorHAnsi" w:cstheme="minorHAnsi"/>
        </w:rPr>
      </w:pPr>
      <w:r w:rsidRPr="00747D6D">
        <w:rPr>
          <w:rStyle w:val="Style13ptBold"/>
          <w:rFonts w:asciiTheme="minorHAnsi" w:hAnsiTheme="minorHAnsi" w:cstheme="minorHAnsi"/>
        </w:rPr>
        <w:t xml:space="preserve">Wong 19 </w:t>
      </w:r>
      <w:r w:rsidRPr="00747D6D">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747D6D">
          <w:rPr>
            <w:rStyle w:val="Hyperlink"/>
            <w:rFonts w:asciiTheme="minorHAnsi" w:hAnsiTheme="minorHAnsi" w:cstheme="minorHAnsi"/>
          </w:rPr>
          <w:t>https://www.japcc.org/congested-outer-space/</w:t>
        </w:r>
      </w:hyperlink>
      <w:r w:rsidRPr="00747D6D">
        <w:rPr>
          <w:rFonts w:asciiTheme="minorHAnsi" w:hAnsiTheme="minorHAnsi" w:cstheme="minorHAnsi"/>
        </w:rPr>
        <w:t xml:space="preserve"> SM</w:t>
      </w:r>
    </w:p>
    <w:p w14:paraId="2CE01645"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Since the production of a large number of small satellites in a factory environment will lower the cost of the overall programme, </w:t>
      </w:r>
      <w:r w:rsidRPr="00747D6D">
        <w:rPr>
          <w:rStyle w:val="StyleUnderline"/>
          <w:rFonts w:asciiTheme="minorHAnsi" w:hAnsiTheme="minorHAnsi" w:cstheme="minorHAnsi"/>
        </w:rPr>
        <w:t>companies such as SpaceX, Amazon and OneWeb have been creating a satellite constellation within the LEO</w:t>
      </w:r>
      <w:r w:rsidRPr="00747D6D">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BC31E6C"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772E867"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Space Debris Threat Increases in the LEO</w:t>
      </w:r>
    </w:p>
    <w:p w14:paraId="0E4AA916"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47D6D">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747D6D">
        <w:rPr>
          <w:rStyle w:val="StyleUnderline"/>
          <w:rFonts w:asciiTheme="minorHAnsi" w:hAnsiTheme="minorHAnsi" w:cstheme="minorHAnsi"/>
          <w:highlight w:val="green"/>
        </w:rPr>
        <w:t>debris from the collision</w:t>
      </w:r>
      <w:r w:rsidRPr="00747D6D">
        <w:rPr>
          <w:rStyle w:val="StyleUnderline"/>
          <w:rFonts w:asciiTheme="minorHAnsi" w:hAnsiTheme="minorHAnsi" w:cstheme="minorHAnsi"/>
        </w:rPr>
        <w:t xml:space="preserve"> was blasted outward away from the Earth, </w:t>
      </w:r>
      <w:r w:rsidRPr="00747D6D">
        <w:rPr>
          <w:rStyle w:val="StyleUnderline"/>
          <w:rFonts w:asciiTheme="minorHAnsi" w:hAnsiTheme="minorHAnsi" w:cstheme="minorHAnsi"/>
          <w:highlight w:val="green"/>
        </w:rPr>
        <w:t>caus</w:t>
      </w:r>
      <w:r w:rsidRPr="00747D6D">
        <w:rPr>
          <w:rStyle w:val="StyleUnderline"/>
          <w:rFonts w:asciiTheme="minorHAnsi" w:hAnsiTheme="minorHAnsi" w:cstheme="minorHAnsi"/>
        </w:rPr>
        <w:t xml:space="preserve">ing </w:t>
      </w:r>
      <w:r w:rsidRPr="00747D6D">
        <w:rPr>
          <w:rStyle w:val="StyleUnderline"/>
          <w:rFonts w:asciiTheme="minorHAnsi" w:hAnsiTheme="minorHAnsi" w:cstheme="minorHAnsi"/>
          <w:highlight w:val="green"/>
        </w:rPr>
        <w:t>a potential threat to satellites above the altitude</w:t>
      </w:r>
      <w:r w:rsidRPr="00747D6D">
        <w:rPr>
          <w:rStyle w:val="StyleUnderline"/>
          <w:rFonts w:asciiTheme="minorHAnsi" w:hAnsiTheme="minorHAnsi" w:cstheme="minorHAnsi"/>
        </w:rPr>
        <w:t xml:space="preserve"> where the ASAT testing occurred</w:t>
      </w:r>
      <w:r w:rsidRPr="00747D6D">
        <w:rPr>
          <w:rFonts w:asciiTheme="minorHAnsi" w:hAnsiTheme="minorHAnsi" w:cstheme="minorHAnsi"/>
        </w:rPr>
        <w:t>.14 Nine years after the incident happened, there are still more than 3,000 traceable pieces in orbit.</w:t>
      </w:r>
    </w:p>
    <w:p w14:paraId="61457999"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 xml:space="preserve">In 2009, </w:t>
      </w:r>
      <w:r w:rsidRPr="00747D6D">
        <w:rPr>
          <w:rStyle w:val="StyleUnderline"/>
          <w:rFonts w:asciiTheme="minorHAnsi" w:hAnsiTheme="minorHAnsi" w:cstheme="minorHAnsi"/>
          <w:highlight w:val="green"/>
        </w:rPr>
        <w:t>two satellites collided</w:t>
      </w:r>
      <w:r w:rsidRPr="00747D6D">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47D6D">
        <w:rPr>
          <w:rStyle w:val="StyleUnderline"/>
          <w:rFonts w:asciiTheme="minorHAnsi" w:hAnsiTheme="minorHAnsi" w:cstheme="minorHAnsi"/>
          <w:highlight w:val="green"/>
        </w:rPr>
        <w:t>created</w:t>
      </w:r>
      <w:r w:rsidRPr="00747D6D">
        <w:rPr>
          <w:rStyle w:val="StyleUnderline"/>
          <w:rFonts w:asciiTheme="minorHAnsi" w:hAnsiTheme="minorHAnsi" w:cstheme="minorHAnsi"/>
        </w:rPr>
        <w:t xml:space="preserve"> more than </w:t>
      </w:r>
      <w:r w:rsidRPr="00747D6D">
        <w:rPr>
          <w:rStyle w:val="StyleUnderline"/>
          <w:rFonts w:asciiTheme="minorHAnsi" w:hAnsiTheme="minorHAnsi" w:cstheme="minorHAnsi"/>
          <w:highlight w:val="green"/>
        </w:rPr>
        <w:t>1,000 pieces of debris</w:t>
      </w:r>
      <w:r w:rsidRPr="00747D6D">
        <w:rPr>
          <w:rStyle w:val="StyleUnderline"/>
          <w:rFonts w:asciiTheme="minorHAnsi" w:hAnsiTheme="minorHAnsi" w:cstheme="minorHAnsi"/>
        </w:rPr>
        <w:t xml:space="preserve"> larger than 10 cm. Such activity could </w:t>
      </w:r>
      <w:r w:rsidRPr="00747D6D">
        <w:rPr>
          <w:rStyle w:val="StyleUnderline"/>
          <w:rFonts w:asciiTheme="minorHAnsi" w:hAnsiTheme="minorHAnsi" w:cstheme="minorHAnsi"/>
          <w:highlight w:val="green"/>
        </w:rPr>
        <w:t>initiate a chain reaction</w:t>
      </w:r>
      <w:r w:rsidRPr="00747D6D">
        <w:rPr>
          <w:rStyle w:val="StyleUnderline"/>
          <w:rFonts w:asciiTheme="minorHAnsi" w:hAnsiTheme="minorHAnsi" w:cstheme="minorHAnsi"/>
        </w:rPr>
        <w:t>, creating more collisions from the initial impact. This phenomenon is k</w:t>
      </w:r>
      <w:r w:rsidRPr="00747D6D">
        <w:rPr>
          <w:rStyle w:val="StyleUnderline"/>
          <w:rFonts w:asciiTheme="minorHAnsi" w:hAnsiTheme="minorHAnsi" w:cstheme="minorHAnsi"/>
          <w:highlight w:val="green"/>
        </w:rPr>
        <w:t>nown as the Kessler Syndrome.</w:t>
      </w:r>
      <w:r w:rsidRPr="00747D6D">
        <w:rPr>
          <w:rStyle w:val="StyleUnderline"/>
          <w:rFonts w:asciiTheme="minorHAnsi" w:hAnsiTheme="minorHAnsi" w:cstheme="minorHAnsi"/>
        </w:rPr>
        <w:t>15</w:t>
      </w:r>
    </w:p>
    <w:p w14:paraId="4156BCCC"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747D6D">
        <w:rPr>
          <w:rStyle w:val="StyleUnderline"/>
          <w:rFonts w:asciiTheme="minorHAnsi" w:hAnsiTheme="minorHAnsi" w:cstheme="minorHAnsi"/>
        </w:rPr>
        <w:t xml:space="preserve">Despite the small size of the space debris, they are travelling at a speed of more than seven km/s. At this speed, </w:t>
      </w:r>
      <w:r w:rsidRPr="00747D6D">
        <w:rPr>
          <w:rStyle w:val="StyleUnderline"/>
          <w:rFonts w:asciiTheme="minorHAnsi" w:hAnsiTheme="minorHAnsi" w:cstheme="minorHAnsi"/>
          <w:highlight w:val="green"/>
        </w:rPr>
        <w:t xml:space="preserve">tiny objects could harm </w:t>
      </w:r>
      <w:r w:rsidRPr="00747D6D">
        <w:rPr>
          <w:rStyle w:val="StyleUnderline"/>
          <w:rFonts w:asciiTheme="minorHAnsi" w:hAnsiTheme="minorHAnsi" w:cstheme="minorHAnsi"/>
        </w:rPr>
        <w:t xml:space="preserve">any large </w:t>
      </w:r>
      <w:r w:rsidRPr="00747D6D">
        <w:rPr>
          <w:rStyle w:val="StyleUnderline"/>
          <w:rFonts w:asciiTheme="minorHAnsi" w:hAnsiTheme="minorHAnsi" w:cstheme="minorHAnsi"/>
          <w:highlight w:val="green"/>
        </w:rPr>
        <w:t>satellite</w:t>
      </w:r>
      <w:r w:rsidRPr="00747D6D">
        <w:rPr>
          <w:rStyle w:val="StyleUnderline"/>
          <w:rFonts w:asciiTheme="minorHAnsi" w:hAnsiTheme="minorHAnsi" w:cstheme="minorHAnsi"/>
        </w:rPr>
        <w:t xml:space="preserve"> orbiting </w:t>
      </w:r>
      <w:r w:rsidRPr="00747D6D">
        <w:rPr>
          <w:rStyle w:val="StyleUnderline"/>
          <w:rFonts w:asciiTheme="minorHAnsi" w:hAnsiTheme="minorHAnsi" w:cstheme="minorHAnsi"/>
          <w:highlight w:val="green"/>
        </w:rPr>
        <w:t>in the LEO</w:t>
      </w:r>
      <w:r w:rsidRPr="00747D6D">
        <w:rPr>
          <w:rFonts w:asciiTheme="minorHAnsi" w:hAnsiTheme="minorHAnsi" w:cstheme="minorHAnsi"/>
          <w:highlight w:val="green"/>
        </w:rPr>
        <w:t>.</w:t>
      </w:r>
      <w:r w:rsidRPr="00747D6D">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3795AC43"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 xml:space="preserve">Constellation in the Making </w:t>
      </w:r>
      <w:r w:rsidRPr="00747D6D">
        <w:rPr>
          <w:rStyle w:val="StyleUnderline"/>
          <w:rFonts w:asciiTheme="minorHAnsi" w:hAnsiTheme="minorHAnsi" w:cstheme="minorHAnsi"/>
          <w:highlight w:val="green"/>
        </w:rPr>
        <w:t>Could Impact Space-Based Military Assets</w:t>
      </w:r>
    </w:p>
    <w:p w14:paraId="03FE4B21" w14:textId="77777777" w:rsidR="00135148" w:rsidRPr="008B6743"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 xml:space="preserve">The previous examples revealed the congestion of the </w:t>
      </w:r>
      <w:r w:rsidRPr="008B6743">
        <w:rPr>
          <w:rStyle w:val="StyleUnderline"/>
          <w:rFonts w:asciiTheme="minorHAnsi" w:hAnsiTheme="minorHAnsi" w:cstheme="minorHAnsi"/>
        </w:rPr>
        <w:t>LEO. With companies continuing to launch thousands of small satellites, the chances of a collision in space will continue to increase. This will hinder space-based Intelligence, Surveillance and Reconnaissance (ISR) support to provide valuable information to military operations. A majority of the ISR assets are orbiting in the LEO. NATO relies on space-based assets to assist its operations. Increasing the number of spacecraft in the LEO could raise problems and threats to military assets as well as access to space assets to support operations.</w:t>
      </w:r>
      <w:r w:rsidRPr="008B6743">
        <w:rPr>
          <w:rFonts w:asciiTheme="minorHAnsi" w:hAnsiTheme="minorHAnsi" w:cstheme="minorHAnsi"/>
        </w:rPr>
        <w:t xml:space="preserve"> If the orbital path of these smaller objects were not tracked by the Space Operation Centre regularly, </w:t>
      </w:r>
      <w:r w:rsidRPr="008B6743">
        <w:rPr>
          <w:rStyle w:val="StyleUnderline"/>
          <w:rFonts w:asciiTheme="minorHAnsi" w:hAnsiTheme="minorHAnsi" w:cstheme="minorHAnsi"/>
        </w:rPr>
        <w:t>larger satellites or manned-space stations could be penetrated by the non-propulsion satellites, making them a potential kinetic kill vehicle.</w:t>
      </w:r>
    </w:p>
    <w:p w14:paraId="4D94DAB9" w14:textId="77777777" w:rsidR="00135148" w:rsidRPr="00747D6D" w:rsidRDefault="00135148" w:rsidP="00135148">
      <w:pPr>
        <w:rPr>
          <w:rFonts w:asciiTheme="minorHAnsi" w:hAnsiTheme="minorHAnsi" w:cstheme="minorHAnsi"/>
        </w:rPr>
      </w:pPr>
      <w:r w:rsidRPr="008B6743">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8B6743">
        <w:rPr>
          <w:rStyle w:val="StyleUnderline"/>
          <w:rFonts w:asciiTheme="minorHAnsi" w:hAnsiTheme="minorHAnsi" w:cstheme="minorHAnsi"/>
        </w:rPr>
        <w:t>Starlink satellites will have propulsion system for orbital manoeuvre and EOL deorbiting, tracking the full constellation with 12,000 satellites could be challenging for the company and the Combined Space Operations Center</w:t>
      </w:r>
      <w:r w:rsidRPr="008B6743">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w:t>
      </w:r>
      <w:r w:rsidRPr="00747D6D">
        <w:rPr>
          <w:rFonts w:asciiTheme="minorHAnsi" w:hAnsiTheme="minorHAnsi" w:cstheme="minorHAnsi"/>
        </w:rPr>
        <w:t>ars.21</w:t>
      </w:r>
    </w:p>
    <w:p w14:paraId="6297CBB6" w14:textId="77777777" w:rsidR="00135148" w:rsidRPr="00747D6D" w:rsidRDefault="00135148" w:rsidP="00135148">
      <w:pPr>
        <w:rPr>
          <w:rFonts w:asciiTheme="minorHAnsi" w:hAnsiTheme="minorHAnsi" w:cstheme="minorHAnsi"/>
        </w:rPr>
      </w:pPr>
    </w:p>
    <w:p w14:paraId="746F0385" w14:textId="77777777" w:rsidR="00135148" w:rsidRPr="00747D6D" w:rsidRDefault="00135148" w:rsidP="00135148">
      <w:pPr>
        <w:pStyle w:val="Heading4"/>
        <w:rPr>
          <w:rFonts w:asciiTheme="minorHAnsi" w:hAnsiTheme="minorHAnsi" w:cstheme="minorHAnsi"/>
        </w:rPr>
      </w:pPr>
      <w:r w:rsidRPr="00747D6D">
        <w:rPr>
          <w:rFonts w:asciiTheme="minorHAnsi" w:hAnsiTheme="minorHAnsi" w:cstheme="minorHAnsi"/>
        </w:rPr>
        <w:t>Collisions with early warning satellites causes miscalc and goes nuclear – magnified by the Kessler effect</w:t>
      </w:r>
    </w:p>
    <w:p w14:paraId="61E6EF90"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Blatt 20</w:t>
      </w:r>
      <w:r w:rsidRPr="00747D6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747D6D">
          <w:rPr>
            <w:rStyle w:val="Hyperlink"/>
            <w:rFonts w:asciiTheme="minorHAnsi" w:hAnsiTheme="minorHAnsi" w:cstheme="minorHAnsi"/>
          </w:rPr>
          <w:t>https://hir.harvard.edu/anti-satellite-weapons-and-the-emerging-space-arms-race/</w:t>
        </w:r>
      </w:hyperlink>
      <w:r w:rsidRPr="00747D6D">
        <w:rPr>
          <w:rFonts w:asciiTheme="minorHAnsi" w:hAnsiTheme="minorHAnsi" w:cstheme="minorHAnsi"/>
        </w:rPr>
        <w:t xml:space="preserve"> TG</w:t>
      </w:r>
    </w:p>
    <w:p w14:paraId="73815707"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 xml:space="preserve">Despite their deterrent functions, ASATs are more likely to provoke or exacerbate conflicts than dampen them, especially given the </w:t>
      </w:r>
      <w:r w:rsidRPr="00747D6D">
        <w:rPr>
          <w:rStyle w:val="StyleUnderline"/>
          <w:rFonts w:asciiTheme="minorHAnsi" w:hAnsiTheme="minorHAnsi" w:cstheme="minorHAnsi"/>
        </w:rPr>
        <w:t>risk</w:t>
      </w:r>
      <w:r w:rsidRPr="00747D6D">
        <w:rPr>
          <w:rFonts w:asciiTheme="minorHAnsi" w:hAnsiTheme="minorHAnsi" w:cstheme="minorHAnsi"/>
        </w:rPr>
        <w:t xml:space="preserve"> they </w:t>
      </w:r>
      <w:hyperlink r:id="rId14" w:history="1">
        <w:r w:rsidRPr="00747D6D">
          <w:rPr>
            <w:rStyle w:val="Hyperlink"/>
            <w:rFonts w:asciiTheme="minorHAnsi" w:hAnsiTheme="minorHAnsi" w:cstheme="minorHAnsi"/>
          </w:rPr>
          <w:t>pose</w:t>
        </w:r>
      </w:hyperlink>
      <w:r w:rsidRPr="00747D6D">
        <w:rPr>
          <w:rFonts w:asciiTheme="minorHAnsi" w:hAnsiTheme="minorHAnsi" w:cstheme="minorHAnsi"/>
        </w:rPr>
        <w:t> </w:t>
      </w:r>
      <w:r w:rsidRPr="00747D6D">
        <w:rPr>
          <w:rStyle w:val="StyleUnderline"/>
          <w:rFonts w:asciiTheme="minorHAnsi" w:hAnsiTheme="minorHAnsi" w:cstheme="minorHAnsi"/>
        </w:rPr>
        <w:t xml:space="preserve">to early warning satellites. These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are</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crucial</w:t>
      </w:r>
      <w:r w:rsidRPr="00747D6D">
        <w:rPr>
          <w:rStyle w:val="StyleUnderline"/>
          <w:rFonts w:asciiTheme="minorHAnsi" w:hAnsiTheme="minorHAnsi" w:cstheme="minorHAnsi"/>
        </w:rPr>
        <w:t xml:space="preserve"> element of US ballistic missile defense, </w:t>
      </w:r>
      <w:r w:rsidRPr="00747D6D">
        <w:rPr>
          <w:rStyle w:val="StyleUnderline"/>
          <w:rFonts w:asciiTheme="minorHAnsi" w:hAnsiTheme="minorHAnsi" w:cstheme="minorHAnsi"/>
          <w:highlight w:val="green"/>
        </w:rPr>
        <w:t>capable of </w:t>
      </w:r>
      <w:hyperlink r:id="rId15" w:history="1">
        <w:r w:rsidRPr="00747D6D">
          <w:rPr>
            <w:rStyle w:val="StyleUnderline"/>
            <w:rFonts w:asciiTheme="minorHAnsi" w:hAnsiTheme="minorHAnsi" w:cstheme="minorHAnsi"/>
            <w:highlight w:val="green"/>
          </w:rPr>
          <w:t>detecting missiles</w:t>
        </w:r>
      </w:hyperlink>
      <w:r w:rsidRPr="00747D6D">
        <w:rPr>
          <w:rStyle w:val="StyleUnderline"/>
          <w:rFonts w:asciiTheme="minorHAnsi" w:hAnsiTheme="minorHAnsi" w:cstheme="minorHAnsi"/>
        </w:rPr>
        <w:t xml:space="preserve"> immediately after launch </w:t>
      </w:r>
      <w:r w:rsidRPr="00747D6D">
        <w:rPr>
          <w:rStyle w:val="StyleUnderline"/>
          <w:rFonts w:asciiTheme="minorHAnsi" w:hAnsiTheme="minorHAnsi" w:cstheme="minorHAnsi"/>
          <w:highlight w:val="green"/>
        </w:rPr>
        <w:t>and tracking</w:t>
      </w:r>
      <w:r w:rsidRPr="00747D6D">
        <w:rPr>
          <w:rStyle w:val="StyleUnderline"/>
          <w:rFonts w:asciiTheme="minorHAnsi" w:hAnsiTheme="minorHAnsi" w:cstheme="minorHAnsi"/>
        </w:rPr>
        <w:t xml:space="preserve"> their paths</w:t>
      </w:r>
      <w:r w:rsidRPr="00747D6D">
        <w:rPr>
          <w:rFonts w:asciiTheme="minorHAnsi" w:hAnsiTheme="minorHAnsi" w:cstheme="minorHAnsi"/>
        </w:rPr>
        <w:t>.</w:t>
      </w:r>
    </w:p>
    <w:p w14:paraId="43F4A114"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 xml:space="preserve">Suppose a US </w:t>
      </w:r>
      <w:r w:rsidRPr="00747D6D">
        <w:rPr>
          <w:rStyle w:val="StyleUnderline"/>
          <w:rFonts w:asciiTheme="minorHAnsi" w:hAnsiTheme="minorHAnsi" w:cstheme="minorHAnsi"/>
          <w:highlight w:val="green"/>
        </w:rPr>
        <w:t>early warning sat</w:t>
      </w:r>
      <w:r w:rsidRPr="00747D6D">
        <w:rPr>
          <w:rStyle w:val="StyleUnderline"/>
          <w:rFonts w:asciiTheme="minorHAnsi" w:hAnsiTheme="minorHAnsi" w:cstheme="minorHAnsi"/>
        </w:rPr>
        <w:t xml:space="preserve">ellite goes dark, or is shut down. </w:t>
      </w:r>
      <w:r w:rsidRPr="00747D6D">
        <w:rPr>
          <w:rStyle w:val="StyleUnderline"/>
          <w:rFonts w:asciiTheme="minorHAnsi" w:hAnsiTheme="minorHAnsi" w:cstheme="minorHAnsi"/>
          <w:highlight w:val="green"/>
        </w:rPr>
        <w:t>Going dark could signal</w:t>
      </w:r>
      <w:r w:rsidRPr="00747D6D">
        <w:rPr>
          <w:rFonts w:asciiTheme="minorHAnsi" w:hAnsiTheme="minorHAnsi" w:cstheme="minorHAnsi"/>
        </w:rPr>
        <w:t xml:space="preserve"> a glitch, but in a world in which other countries have ASATs, it could also signal </w:t>
      </w:r>
      <w:r w:rsidRPr="00747D6D">
        <w:rPr>
          <w:rStyle w:val="StyleUnderline"/>
          <w:rFonts w:asciiTheme="minorHAnsi" w:hAnsiTheme="minorHAnsi" w:cstheme="minorHAnsi"/>
        </w:rPr>
        <w:t xml:space="preserve">the beginning of </w:t>
      </w:r>
      <w:r w:rsidRPr="00747D6D">
        <w:rPr>
          <w:rStyle w:val="StyleUnderline"/>
          <w:rFonts w:asciiTheme="minorHAnsi" w:hAnsiTheme="minorHAnsi" w:cstheme="minorHAnsi"/>
          <w:highlight w:val="green"/>
        </w:rPr>
        <w:t xml:space="preserve">an attack. </w:t>
      </w:r>
      <w:r w:rsidRPr="00747D6D">
        <w:rPr>
          <w:rStyle w:val="StyleUnderline"/>
          <w:rFonts w:asciiTheme="minorHAnsi" w:hAnsiTheme="minorHAnsi" w:cstheme="minorHAnsi"/>
        </w:rPr>
        <w:t>Without early warning satellites, the United States is much more susceptible to nuclear missiles. Given the strategy of counterforcing—</w:t>
      </w:r>
      <w:hyperlink r:id="rId16" w:history="1">
        <w:r w:rsidRPr="00747D6D">
          <w:rPr>
            <w:rStyle w:val="StyleUnderline"/>
            <w:rFonts w:asciiTheme="minorHAnsi" w:hAnsiTheme="minorHAnsi" w:cstheme="minorHAnsi"/>
          </w:rPr>
          <w:t>targeting</w:t>
        </w:r>
      </w:hyperlink>
      <w:r w:rsidRPr="00747D6D">
        <w:rPr>
          <w:rStyle w:val="StyleUnderline"/>
          <w:rFonts w:asciiTheme="minorHAnsi" w:hAnsiTheme="minorHAnsi" w:cstheme="minorHAnsi"/>
        </w:rPr>
        <w:t xml:space="preserve"> nuclear silos rather than populous cities to prevent a nuclear counterattack—the </w:t>
      </w:r>
      <w:r w:rsidRPr="00747D6D">
        <w:rPr>
          <w:rStyle w:val="StyleUnderline"/>
          <w:rFonts w:asciiTheme="minorHAnsi" w:hAnsiTheme="minorHAnsi" w:cstheme="minorHAnsi"/>
          <w:highlight w:val="green"/>
        </w:rPr>
        <w:t>Americans</w:t>
      </w:r>
      <w:r w:rsidRPr="00747D6D">
        <w:rPr>
          <w:rStyle w:val="StyleUnderline"/>
          <w:rFonts w:asciiTheme="minorHAnsi" w:hAnsiTheme="minorHAnsi" w:cstheme="minorHAnsi"/>
        </w:rPr>
        <w:t xml:space="preserve"> might </w:t>
      </w:r>
      <w:r w:rsidRPr="00747D6D">
        <w:rPr>
          <w:rStyle w:val="StyleUnderline"/>
          <w:rFonts w:asciiTheme="minorHAnsi" w:hAnsiTheme="minorHAnsi" w:cstheme="minorHAnsi"/>
          <w:highlight w:val="green"/>
        </w:rPr>
        <w:t>believe</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nuc</w:t>
      </w:r>
      <w:r w:rsidRPr="00747D6D">
        <w:rPr>
          <w:rStyle w:val="StyleUnderline"/>
          <w:rFonts w:asciiTheme="minorHAnsi" w:hAnsiTheme="minorHAnsi" w:cstheme="minorHAnsi"/>
        </w:rPr>
        <w:t>lear weapon</w:t>
      </w:r>
      <w:r w:rsidRPr="00747D6D">
        <w:rPr>
          <w:rStyle w:val="StyleUnderline"/>
          <w:rFonts w:asciiTheme="minorHAnsi" w:hAnsiTheme="minorHAnsi" w:cstheme="minorHAnsi"/>
          <w:highlight w:val="green"/>
        </w:rPr>
        <w:t>s are</w:t>
      </w:r>
      <w:r w:rsidRPr="00747D6D">
        <w:rPr>
          <w:rStyle w:val="StyleUnderline"/>
          <w:rFonts w:asciiTheme="minorHAnsi" w:hAnsiTheme="minorHAnsi" w:cstheme="minorHAnsi"/>
        </w:rPr>
        <w:t xml:space="preserve"> imminently </w:t>
      </w:r>
      <w:r w:rsidRPr="00747D6D">
        <w:rPr>
          <w:rStyle w:val="StyleUnderline"/>
          <w:rFonts w:asciiTheme="minorHAnsi" w:hAnsiTheme="minorHAnsi" w:cstheme="minorHAnsi"/>
          <w:highlight w:val="green"/>
        </w:rPr>
        <w:t>at risk</w:t>
      </w:r>
      <w:r w:rsidRPr="00747D6D">
        <w:rPr>
          <w:rStyle w:val="StyleUnderline"/>
          <w:rFonts w:asciiTheme="minorHAnsi" w:hAnsiTheme="minorHAnsi" w:cstheme="minorHAnsi"/>
        </w:rPr>
        <w:t>. It could be </w:t>
      </w:r>
      <w:hyperlink r:id="rId17" w:anchor="v=onepage&amp;q=%22Protecting%20Space%20Assets%22%20johnson-freese&amp;f=false" w:history="1">
        <w:r w:rsidRPr="00747D6D">
          <w:rPr>
            <w:rStyle w:val="StyleUnderline"/>
            <w:rFonts w:asciiTheme="minorHAnsi" w:hAnsiTheme="minorHAnsi" w:cstheme="minorHAnsi"/>
            <w:highlight w:val="green"/>
          </w:rPr>
          <w:t>twelve hours</w:t>
        </w:r>
      </w:hyperlink>
      <w:r w:rsidRPr="00747D6D">
        <w:rPr>
          <w:rStyle w:val="StyleUnderline"/>
          <w:rFonts w:asciiTheme="minorHAnsi" w:hAnsiTheme="minorHAnsi" w:cstheme="minorHAnsi"/>
          <w:highlight w:val="green"/>
        </w:rPr>
        <w:t> before</w:t>
      </w:r>
      <w:r w:rsidRPr="00747D6D">
        <w:rPr>
          <w:rStyle w:val="StyleUnderline"/>
          <w:rFonts w:asciiTheme="minorHAnsi" w:hAnsiTheme="minorHAnsi" w:cstheme="minorHAnsi"/>
        </w:rPr>
        <w:t xml:space="preserve"> the United States </w:t>
      </w:r>
      <w:r w:rsidRPr="00747D6D">
        <w:rPr>
          <w:rStyle w:val="StyleUnderline"/>
          <w:rFonts w:asciiTheme="minorHAnsi" w:hAnsiTheme="minorHAnsi" w:cstheme="minorHAnsi"/>
          <w:highlight w:val="green"/>
        </w:rPr>
        <w:t>regains sat</w:t>
      </w:r>
      <w:r w:rsidRPr="00747D6D">
        <w:rPr>
          <w:rStyle w:val="StyleUnderline"/>
          <w:rFonts w:asciiTheme="minorHAnsi" w:hAnsiTheme="minorHAnsi" w:cstheme="minorHAnsi"/>
        </w:rPr>
        <w:t xml:space="preserve">ellite </w:t>
      </w:r>
      <w:r w:rsidRPr="00747D6D">
        <w:rPr>
          <w:rStyle w:val="StyleUnderline"/>
          <w:rFonts w:asciiTheme="minorHAnsi" w:hAnsiTheme="minorHAnsi" w:cstheme="minorHAnsi"/>
          <w:highlight w:val="green"/>
        </w:rPr>
        <w:t>function</w:t>
      </w:r>
      <w:r w:rsidRPr="00747D6D">
        <w:rPr>
          <w:rStyle w:val="StyleUnderline"/>
          <w:rFonts w:asciiTheme="minorHAnsi" w:hAnsiTheme="minorHAnsi" w:cstheme="minorHAnsi"/>
        </w:rPr>
        <w:t xml:space="preserve">, which is too long to wait to put together a nuclear counterattack. The </w:t>
      </w:r>
      <w:r w:rsidRPr="00747D6D">
        <w:rPr>
          <w:rStyle w:val="StyleUnderline"/>
          <w:rFonts w:asciiTheme="minorHAnsi" w:hAnsiTheme="minorHAnsi" w:cstheme="minorHAnsi"/>
          <w:highlight w:val="green"/>
        </w:rPr>
        <w:t>U</w:t>
      </w:r>
      <w:r w:rsidRPr="00747D6D">
        <w:rPr>
          <w:rStyle w:val="StyleUnderline"/>
          <w:rFonts w:asciiTheme="minorHAnsi" w:hAnsiTheme="minorHAnsi" w:cstheme="minorHAnsi"/>
        </w:rPr>
        <w:t xml:space="preserve">nited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tates, therefore, might move to </w:t>
      </w:r>
      <w:r w:rsidRPr="00747D6D">
        <w:rPr>
          <w:rStyle w:val="StyleUnderline"/>
          <w:rFonts w:asciiTheme="minorHAnsi" w:hAnsiTheme="minorHAnsi" w:cstheme="minorHAnsi"/>
          <w:highlight w:val="green"/>
        </w:rPr>
        <w:t>mobilize a nuclear attack</w:t>
      </w:r>
      <w:r w:rsidRPr="00747D6D">
        <w:rPr>
          <w:rStyle w:val="StyleUnderline"/>
          <w:rFonts w:asciiTheme="minorHAnsi" w:hAnsiTheme="minorHAnsi" w:cstheme="minorHAnsi"/>
        </w:rPr>
        <w:t xml:space="preserve"> against Russia or China over what might just be a piece of debris shutting off a satellite.</w:t>
      </w:r>
    </w:p>
    <w:p w14:paraId="1AD447B9"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Additionally, </w:t>
      </w:r>
      <w:r w:rsidRPr="00747D6D">
        <w:rPr>
          <w:rStyle w:val="StyleUnderline"/>
          <w:rFonts w:asciiTheme="minorHAnsi" w:hAnsiTheme="minorHAnsi" w:cstheme="minorHAnsi"/>
        </w:rPr>
        <w:t xml:space="preserve">accidental warfare, or strategic </w:t>
      </w:r>
      <w:r w:rsidRPr="00747D6D">
        <w:rPr>
          <w:rStyle w:val="StyleUnderline"/>
          <w:rFonts w:asciiTheme="minorHAnsi" w:hAnsiTheme="minorHAnsi" w:cstheme="minorHAnsi"/>
          <w:highlight w:val="green"/>
        </w:rPr>
        <w:t>miscalc</w:t>
      </w:r>
      <w:r w:rsidRPr="00747D6D">
        <w:rPr>
          <w:rStyle w:val="StyleUnderline"/>
          <w:rFonts w:asciiTheme="minorHAnsi" w:hAnsiTheme="minorHAnsi" w:cstheme="minorHAnsi"/>
        </w:rPr>
        <w:t xml:space="preserve">ulation, is </w:t>
      </w:r>
      <w:r w:rsidRPr="00747D6D">
        <w:rPr>
          <w:rStyle w:val="StyleUnderline"/>
          <w:rFonts w:asciiTheme="minorHAnsi" w:hAnsiTheme="minorHAnsi" w:cstheme="minorHAnsi"/>
          <w:highlight w:val="green"/>
        </w:rPr>
        <w:t>uniquely likely in space</w:t>
      </w:r>
      <w:r w:rsidRPr="00747D6D">
        <w:rPr>
          <w:rFonts w:asciiTheme="minorHAnsi" w:hAnsiTheme="minorHAnsi" w:cstheme="minorHAnsi"/>
        </w:rPr>
        <w:t>. It is </w:t>
      </w:r>
      <w:hyperlink r:id="rId18" w:anchor="v=onepage&amp;q=space%20offense%20dominant&amp;f=false" w:history="1">
        <w:r w:rsidRPr="00747D6D">
          <w:rPr>
            <w:rStyle w:val="Hyperlink"/>
            <w:rFonts w:asciiTheme="minorHAnsi" w:hAnsiTheme="minorHAnsi" w:cstheme="minorHAnsi"/>
          </w:rPr>
          <w:t>much easier</w:t>
        </w:r>
      </w:hyperlink>
      <w:r w:rsidRPr="00747D6D">
        <w:rPr>
          <w:rFonts w:asciiTheme="minorHAnsi" w:hAnsiTheme="minorHAnsi" w:cstheme="minorHAnsi"/>
        </w:rPr>
        <w:t> to hold an adversary’s space systems in jeopardy with destructive ASATs than it is to </w:t>
      </w:r>
      <w:hyperlink r:id="rId19" w:history="1">
        <w:r w:rsidRPr="00747D6D">
          <w:rPr>
            <w:rStyle w:val="Hyperlink"/>
            <w:rFonts w:asciiTheme="minorHAnsi" w:hAnsiTheme="minorHAnsi" w:cstheme="minorHAnsi"/>
          </w:rPr>
          <w:t>sustainably defend</w:t>
        </w:r>
      </w:hyperlink>
      <w:r w:rsidRPr="00747D6D">
        <w:rPr>
          <w:rFonts w:asciiTheme="minorHAnsi" w:hAnsiTheme="minorHAnsi" w:cstheme="minorHAnsi"/>
        </w:rPr>
        <w:t xml:space="preserve"> a system, which is expensive and in some cases not technologically feasible because of limitations on satellite movement. </w:t>
      </w:r>
      <w:r w:rsidRPr="00747D6D">
        <w:rPr>
          <w:rStyle w:val="StyleUnderline"/>
          <w:rFonts w:asciiTheme="minorHAnsi" w:hAnsiTheme="minorHAnsi" w:cstheme="minorHAnsi"/>
          <w:highlight w:val="green"/>
        </w:rPr>
        <w:t>Space is</w:t>
      </w:r>
      <w:r w:rsidRPr="00747D6D">
        <w:rPr>
          <w:rStyle w:val="StyleUnderline"/>
          <w:rFonts w:asciiTheme="minorHAnsi" w:hAnsiTheme="minorHAnsi" w:cstheme="minorHAnsi"/>
        </w:rPr>
        <w:t xml:space="preserve"> therefore </w:t>
      </w:r>
      <w:hyperlink r:id="rId20" w:anchor="v=onepage&amp;q=space%20offense%20dominant&amp;f=false" w:history="1">
        <w:r w:rsidRPr="00747D6D">
          <w:rPr>
            <w:rStyle w:val="StyleUnderline"/>
            <w:rFonts w:asciiTheme="minorHAnsi" w:hAnsiTheme="minorHAnsi" w:cstheme="minorHAnsi"/>
          </w:rPr>
          <w:t>considered</w:t>
        </w:r>
      </w:hyperlink>
      <w:r w:rsidRPr="00747D6D">
        <w:rPr>
          <w:rStyle w:val="StyleUnderline"/>
          <w:rFonts w:asciiTheme="minorHAnsi" w:hAnsiTheme="minorHAnsi" w:cstheme="minorHAnsi"/>
        </w:rPr>
        <w:t> </w:t>
      </w:r>
      <w:r w:rsidRPr="00747D6D">
        <w:rPr>
          <w:rStyle w:val="StyleUnderline"/>
          <w:rFonts w:asciiTheme="minorHAnsi" w:hAnsiTheme="minorHAnsi" w:cstheme="minorHAnsi"/>
          <w:highlight w:val="green"/>
        </w:rPr>
        <w:t>offense-dominant;</w:t>
      </w:r>
      <w:r w:rsidRPr="00747D6D">
        <w:rPr>
          <w:rStyle w:val="StyleUnderline"/>
          <w:rFonts w:asciiTheme="minorHAnsi" w:hAnsiTheme="minorHAnsi" w:cstheme="minorHAnsi"/>
        </w:rPr>
        <w:t xml:space="preserve"> offensive tactics like weapons development are prioritized over defensive measures, such as </w:t>
      </w:r>
      <w:hyperlink r:id="rId21" w:history="1">
        <w:r w:rsidRPr="00747D6D">
          <w:rPr>
            <w:rStyle w:val="StyleUnderline"/>
            <w:rFonts w:asciiTheme="minorHAnsi" w:hAnsiTheme="minorHAnsi" w:cstheme="minorHAnsi"/>
          </w:rPr>
          <w:t>improving GPS</w:t>
        </w:r>
      </w:hyperlink>
      <w:r w:rsidRPr="00747D6D">
        <w:rPr>
          <w:rStyle w:val="StyleUnderline"/>
          <w:rFonts w:asciiTheme="minorHAnsi" w:hAnsiTheme="minorHAnsi" w:cstheme="minorHAnsi"/>
        </w:rPr>
        <w:t> or making satellites more resistant to jamming.</w:t>
      </w:r>
    </w:p>
    <w:p w14:paraId="5CD0344F"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As a result, </w:t>
      </w:r>
      <w:r w:rsidRPr="00747D6D">
        <w:rPr>
          <w:rStyle w:val="StyleUnderline"/>
          <w:rFonts w:asciiTheme="minorHAnsi" w:hAnsiTheme="minorHAnsi" w:cstheme="minorHAnsi"/>
          <w:highlight w:val="green"/>
        </w:rPr>
        <w:t>countries</w:t>
      </w:r>
      <w:r w:rsidRPr="00747D6D">
        <w:rPr>
          <w:rStyle w:val="StyleUnderline"/>
          <w:rFonts w:asciiTheme="minorHAnsi" w:hAnsiTheme="minorHAnsi" w:cstheme="minorHAnsi"/>
        </w:rPr>
        <w:t xml:space="preserve"> are left with poorly defended space systems and </w:t>
      </w:r>
      <w:r w:rsidRPr="00747D6D">
        <w:rPr>
          <w:rStyle w:val="StyleUnderline"/>
          <w:rFonts w:asciiTheme="minorHAnsi" w:hAnsiTheme="minorHAnsi" w:cstheme="minorHAnsi"/>
          <w:highlight w:val="green"/>
        </w:rPr>
        <w:t>rely on offensive posturing</w:t>
      </w:r>
      <w:r w:rsidRPr="00747D6D">
        <w:rPr>
          <w:rStyle w:val="StyleUnderline"/>
          <w:rFonts w:asciiTheme="minorHAnsi" w:hAnsiTheme="minorHAnsi" w:cstheme="minorHAnsi"/>
        </w:rPr>
        <w:t xml:space="preserve">, which increases the risk that their </w:t>
      </w:r>
      <w:r w:rsidRPr="00747D6D">
        <w:rPr>
          <w:rStyle w:val="StyleUnderline"/>
          <w:rFonts w:asciiTheme="minorHAnsi" w:hAnsiTheme="minorHAnsi" w:cstheme="minorHAnsi"/>
          <w:highlight w:val="green"/>
        </w:rPr>
        <w:t xml:space="preserve">actions </w:t>
      </w:r>
      <w:r w:rsidRPr="00747D6D">
        <w:rPr>
          <w:rStyle w:val="StyleUnderline"/>
          <w:rFonts w:asciiTheme="minorHAnsi" w:hAnsiTheme="minorHAnsi" w:cstheme="minorHAnsi"/>
        </w:rPr>
        <w:t xml:space="preserve">are perceived as aggressive and </w:t>
      </w:r>
      <w:r w:rsidRPr="00747D6D">
        <w:rPr>
          <w:rStyle w:val="StyleUnderline"/>
          <w:rFonts w:asciiTheme="minorHAnsi" w:hAnsiTheme="minorHAnsi" w:cstheme="minorHAnsi"/>
          <w:highlight w:val="green"/>
        </w:rPr>
        <w:t>incentivizes rapid</w:t>
      </w:r>
      <w:r w:rsidRPr="00747D6D">
        <w:rPr>
          <w:rStyle w:val="StyleUnderline"/>
          <w:rFonts w:asciiTheme="minorHAnsi" w:hAnsiTheme="minorHAnsi" w:cstheme="minorHAnsi"/>
        </w:rPr>
        <w:t xml:space="preserve">, risky </w:t>
      </w:r>
      <w:r w:rsidRPr="00747D6D">
        <w:rPr>
          <w:rStyle w:val="StyleUnderline"/>
          <w:rFonts w:asciiTheme="minorHAnsi" w:hAnsiTheme="minorHAnsi" w:cstheme="minorHAnsi"/>
          <w:highlight w:val="green"/>
        </w:rPr>
        <w:t>counterattacks</w:t>
      </w:r>
      <w:r w:rsidRPr="00747D6D">
        <w:rPr>
          <w:rStyle w:val="StyleUnderline"/>
          <w:rFonts w:asciiTheme="minorHAnsi" w:hAnsiTheme="minorHAnsi" w:cstheme="minorHAnsi"/>
        </w:rPr>
        <w:t xml:space="preserve"> because militaries cannot rely on their spaced-based systems after first strikes.</w:t>
      </w:r>
    </w:p>
    <w:p w14:paraId="3A73AC11"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There are several hotspots in</w:t>
      </w:r>
      <w:r w:rsidRPr="00747D6D">
        <w:rPr>
          <w:rFonts w:asciiTheme="minorHAnsi" w:hAnsiTheme="minorHAnsi" w:cstheme="minorHAnsi"/>
        </w:rPr>
        <w:t xml:space="preserve"> which ASATs </w:t>
      </w:r>
      <w:r w:rsidRPr="008B6743">
        <w:rPr>
          <w:rFonts w:asciiTheme="minorHAnsi" w:hAnsiTheme="minorHAnsi" w:cstheme="minorHAnsi"/>
        </w:rPr>
        <w:t xml:space="preserve">and offensive-dominant systems are particularly relevant. </w:t>
      </w:r>
      <w:r w:rsidRPr="008B6743">
        <w:rPr>
          <w:rStyle w:val="StyleUnderline"/>
          <w:rFonts w:asciiTheme="minorHAnsi" w:hAnsiTheme="minorHAnsi" w:cstheme="minorHAnsi"/>
        </w:rPr>
        <w:t>Early warning satellites </w:t>
      </w:r>
      <w:hyperlink r:id="rId22" w:history="1">
        <w:r w:rsidRPr="008B6743">
          <w:rPr>
            <w:rStyle w:val="StyleUnderline"/>
            <w:rFonts w:asciiTheme="minorHAnsi" w:hAnsiTheme="minorHAnsi" w:cstheme="minorHAnsi"/>
          </w:rPr>
          <w:t>play</w:t>
        </w:r>
      </w:hyperlink>
      <w:r w:rsidRPr="008B6743">
        <w:rPr>
          <w:rStyle w:val="StyleUnderline"/>
          <w:rFonts w:asciiTheme="minorHAnsi" w:hAnsiTheme="minorHAnsi" w:cstheme="minorHAnsi"/>
        </w:rPr>
        <w:t> a central role in US readiness in the event of a conflict involving North Korea. News of North Korean missile launches comes from these satellites. Given North Korea’s </w:t>
      </w:r>
      <w:hyperlink r:id="rId23" w:history="1">
        <w:r w:rsidRPr="008B6743">
          <w:rPr>
            <w:rStyle w:val="StyleUnderline"/>
            <w:rFonts w:asciiTheme="minorHAnsi" w:hAnsiTheme="minorHAnsi" w:cstheme="minorHAnsi"/>
          </w:rPr>
          <w:t>history</w:t>
        </w:r>
      </w:hyperlink>
      <w:r w:rsidRPr="008B6743">
        <w:rPr>
          <w:rStyle w:val="StyleUnderline"/>
          <w:rFonts w:asciiTheme="minorHAnsi" w:hAnsiTheme="minorHAnsi" w:cstheme="minorHAnsi"/>
        </w:rPr>
        <w:t> of nuclear provocations, unflinchingly hostile rhetoric towards the United States and South Korea, and diplomatic opacity, North Korea is always a threatening, unknowable adversary, but recent developments have magnified the risk</w:t>
      </w:r>
      <w:r w:rsidRPr="008B6743">
        <w:rPr>
          <w:rFonts w:asciiTheme="minorHAnsi" w:hAnsiTheme="minorHAnsi" w:cstheme="minorHAnsi"/>
        </w:rPr>
        <w:t>. With the health of Kim Jong-un </w:t>
      </w:r>
      <w:hyperlink r:id="rId24" w:history="1">
        <w:r w:rsidRPr="008B6743">
          <w:rPr>
            <w:rStyle w:val="Hyperlink"/>
            <w:rFonts w:asciiTheme="minorHAnsi" w:hAnsiTheme="minorHAnsi" w:cstheme="minorHAnsi"/>
          </w:rPr>
          <w:t>potentially in jeopardy</w:t>
        </w:r>
      </w:hyperlink>
      <w:r w:rsidRPr="008B6743">
        <w:rPr>
          <w:rFonts w:asciiTheme="minorHAnsi" w:hAnsiTheme="minorHAnsi" w:cstheme="minorHAnsi"/>
        </w:rPr>
        <w:t>, a succession battle or even civil war on the peninsula </w:t>
      </w:r>
      <w:hyperlink r:id="rId25" w:history="1">
        <w:r w:rsidRPr="008B6743">
          <w:rPr>
            <w:rStyle w:val="Hyperlink"/>
            <w:rFonts w:asciiTheme="minorHAnsi" w:hAnsiTheme="minorHAnsi" w:cstheme="minorHAnsi"/>
          </w:rPr>
          <w:t>raises the chances</w:t>
        </w:r>
      </w:hyperlink>
      <w:r w:rsidRPr="008B6743">
        <w:rPr>
          <w:rFonts w:asciiTheme="minorHAnsi" w:hAnsiTheme="minorHAnsi" w:cstheme="minorHAnsi"/>
        </w:rPr>
        <w:t> </w:t>
      </w:r>
      <w:r w:rsidRPr="008B6743">
        <w:rPr>
          <w:rStyle w:val="StyleUnderline"/>
          <w:rFonts w:asciiTheme="minorHAnsi" w:hAnsiTheme="minorHAnsi" w:cstheme="minorHAnsi"/>
        </w:rPr>
        <w:t>of loose nukes. If the regime is terminal, traditional MAD risk calculus will become moot; with nothing to lose, North Korea would have no reason to hold back its nuclear arsenal</w:t>
      </w:r>
      <w:r w:rsidRPr="008B6743">
        <w:rPr>
          <w:rFonts w:asciiTheme="minorHAnsi" w:hAnsiTheme="minorHAnsi" w:cstheme="minorHAnsi"/>
        </w:rPr>
        <w:t>. Or China </w:t>
      </w:r>
      <w:hyperlink r:id="rId26" w:history="1">
        <w:r w:rsidRPr="008B6743">
          <w:rPr>
            <w:rStyle w:val="Hyperlink"/>
            <w:rFonts w:asciiTheme="minorHAnsi" w:hAnsiTheme="minorHAnsi" w:cstheme="minorHAnsi"/>
          </w:rPr>
          <w:t>might decide</w:t>
        </w:r>
      </w:hyperlink>
      <w:r w:rsidRPr="008B6743">
        <w:rPr>
          <w:rFonts w:asciiTheme="minorHAnsi" w:hAnsiTheme="minorHAnsi" w:cstheme="minorHAnsi"/>
        </w:rPr>
        <w:t xml:space="preserve"> to seize military assets and infrastructure of the regime. </w:t>
      </w:r>
      <w:r w:rsidRPr="008B6743">
        <w:rPr>
          <w:rStyle w:val="StyleUnderline"/>
          <w:rFonts w:asciiTheme="minorHAnsi" w:hAnsiTheme="minorHAnsi" w:cstheme="minorHAnsi"/>
        </w:rPr>
        <w:t>If the US does not have its early warning satellites</w:t>
      </w:r>
      <w:r w:rsidRPr="008B6743">
        <w:rPr>
          <w:rFonts w:asciiTheme="minorHAnsi" w:hAnsiTheme="minorHAnsi" w:cstheme="minorHAnsi"/>
        </w:rPr>
        <w:t xml:space="preserve"> because they have been taken out in an ASAT attack, </w:t>
      </w:r>
      <w:r w:rsidRPr="008B6743">
        <w:rPr>
          <w:rStyle w:val="StyleUnderline"/>
          <w:rFonts w:asciiTheme="minorHAnsi" w:hAnsiTheme="minorHAnsi" w:cstheme="minorHAnsi"/>
        </w:rPr>
        <w:t>the US, South Korea, and Japan are all in imminent nuclear peril, while China could be in a position to fundamentally reshape East Asian geopolitics.</w:t>
      </w:r>
    </w:p>
    <w:p w14:paraId="029CDB33"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outh </w:t>
      </w:r>
      <w:r w:rsidRPr="00747D6D">
        <w:rPr>
          <w:rStyle w:val="StyleUnderline"/>
          <w:rFonts w:asciiTheme="minorHAnsi" w:hAnsiTheme="minorHAnsi" w:cstheme="minorHAnsi"/>
          <w:highlight w:val="green"/>
        </w:rPr>
        <w:t>C</w:t>
      </w:r>
      <w:r w:rsidRPr="00747D6D">
        <w:rPr>
          <w:rStyle w:val="StyleUnderline"/>
          <w:rFonts w:asciiTheme="minorHAnsi" w:hAnsiTheme="minorHAnsi" w:cstheme="minorHAnsi"/>
        </w:rPr>
        <w:t xml:space="preserve">hina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ea is another </w:t>
      </w:r>
      <w:r w:rsidRPr="00747D6D">
        <w:rPr>
          <w:rStyle w:val="StyleUnderline"/>
          <w:rFonts w:asciiTheme="minorHAnsi" w:hAnsiTheme="minorHAnsi" w:cstheme="minorHAnsi"/>
          <w:highlight w:val="green"/>
        </w:rPr>
        <w:t>hotspot</w:t>
      </w:r>
      <w:r w:rsidRPr="00747D6D">
        <w:rPr>
          <w:rFonts w:asciiTheme="minorHAnsi" w:hAnsiTheme="minorHAnsi" w:cstheme="minorHAnsi"/>
        </w:rPr>
        <w:t xml:space="preserve"> in which ASATs could risk escalation. </w:t>
      </w:r>
      <w:r w:rsidRPr="00747D6D">
        <w:rPr>
          <w:rStyle w:val="StyleUnderline"/>
          <w:rFonts w:asciiTheme="minorHAnsi" w:hAnsiTheme="minorHAnsi" w:cstheme="minorHAnsi"/>
        </w:rPr>
        <w:t>China </w:t>
      </w:r>
      <w:hyperlink r:id="rId27" w:history="1">
        <w:r w:rsidRPr="00747D6D">
          <w:rPr>
            <w:rStyle w:val="StyleUnderline"/>
            <w:rFonts w:asciiTheme="minorHAnsi" w:hAnsiTheme="minorHAnsi" w:cstheme="minorHAnsi"/>
          </w:rPr>
          <w:t>is developing</w:t>
        </w:r>
      </w:hyperlink>
      <w:r w:rsidRPr="00747D6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5691F0E4" w14:textId="77777777" w:rsidR="00135148" w:rsidRPr="00747D6D" w:rsidRDefault="00135148" w:rsidP="00135148">
      <w:pPr>
        <w:rPr>
          <w:rFonts w:asciiTheme="minorHAnsi" w:hAnsiTheme="minorHAnsi" w:cstheme="minorHAnsi"/>
        </w:rPr>
      </w:pPr>
    </w:p>
    <w:p w14:paraId="37D351F8" w14:textId="77777777" w:rsidR="00135148" w:rsidRPr="00747D6D" w:rsidRDefault="00135148" w:rsidP="00135148">
      <w:pPr>
        <w:pStyle w:val="Heading4"/>
        <w:rPr>
          <w:rFonts w:asciiTheme="minorHAnsi" w:hAnsiTheme="minorHAnsi" w:cstheme="minorHAnsi"/>
        </w:rPr>
      </w:pPr>
      <w:r>
        <w:rPr>
          <w:rFonts w:asciiTheme="minorHAnsi" w:hAnsiTheme="minorHAnsi" w:cstheme="minorHAnsi"/>
        </w:rPr>
        <w:t xml:space="preserve">[?] </w:t>
      </w:r>
      <w:r w:rsidRPr="00747D6D">
        <w:rPr>
          <w:rFonts w:asciiTheme="minorHAnsi" w:hAnsiTheme="minorHAnsi" w:cstheme="minorHAnsi"/>
        </w:rPr>
        <w:t>Independently causes cyberwar and satellite hacking which escalates.</w:t>
      </w:r>
    </w:p>
    <w:p w14:paraId="40FC5A3B" w14:textId="77777777" w:rsidR="00135148" w:rsidRPr="00747D6D" w:rsidRDefault="00135148" w:rsidP="00135148">
      <w:pPr>
        <w:rPr>
          <w:rFonts w:asciiTheme="minorHAnsi" w:hAnsiTheme="minorHAnsi" w:cstheme="minorHAnsi"/>
        </w:rPr>
      </w:pPr>
      <w:r w:rsidRPr="00747D6D">
        <w:rPr>
          <w:rStyle w:val="Style13ptBold"/>
          <w:rFonts w:asciiTheme="minorHAnsi" w:hAnsiTheme="minorHAnsi" w:cstheme="minorHAnsi"/>
        </w:rPr>
        <w:t xml:space="preserve">Falco 19 </w:t>
      </w:r>
      <w:r w:rsidRPr="00747D6D">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8" w:history="1">
        <w:r w:rsidRPr="00747D6D">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747D6D">
        <w:rPr>
          <w:rFonts w:asciiTheme="minorHAnsi" w:hAnsiTheme="minorHAnsi" w:cstheme="minorHAnsi"/>
        </w:rPr>
        <w:t xml:space="preserve"> SM</w:t>
      </w:r>
    </w:p>
    <w:p w14:paraId="2C1E59AF" w14:textId="77777777" w:rsidR="00135148" w:rsidRPr="00747D6D" w:rsidRDefault="00135148" w:rsidP="00135148">
      <w:pPr>
        <w:rPr>
          <w:rFonts w:asciiTheme="minorHAnsi" w:hAnsiTheme="minorHAnsi" w:cstheme="minorHAnsi"/>
          <w:b/>
          <w:u w:val="single"/>
        </w:rPr>
      </w:pPr>
      <w:r w:rsidRPr="00747D6D">
        <w:rPr>
          <w:rStyle w:val="StyleUnderline"/>
          <w:rFonts w:asciiTheme="minorHAnsi" w:hAnsiTheme="minorHAnsi" w:cstheme="minorHAnsi"/>
          <w:highlight w:val="green"/>
        </w:rPr>
        <w:t>One minute</w:t>
      </w:r>
      <w:r w:rsidRPr="00747D6D">
        <w:rPr>
          <w:rStyle w:val="StyleUnderline"/>
          <w:rFonts w:asciiTheme="minorHAnsi" w:hAnsiTheme="minorHAnsi" w:cstheme="minorHAnsi"/>
        </w:rPr>
        <w:t xml:space="preserve">. That’s how long </w:t>
      </w:r>
      <w:r w:rsidRPr="00747D6D">
        <w:rPr>
          <w:rFonts w:asciiTheme="minorHAnsi" w:hAnsiTheme="minorHAnsi" w:cstheme="minorHAnsi"/>
        </w:rPr>
        <w:t>it took me last month to demonstrate to a major broadcasting company and production team how</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to access</w:t>
      </w:r>
      <w:r w:rsidRPr="00747D6D">
        <w:rPr>
          <w:rStyle w:val="StyleUnderline"/>
          <w:rFonts w:asciiTheme="minorHAnsi" w:hAnsiTheme="minorHAnsi" w:cstheme="minorHAnsi"/>
        </w:rPr>
        <w:t xml:space="preserve"> and restart a leading </w:t>
      </w:r>
      <w:r w:rsidRPr="00747D6D">
        <w:rPr>
          <w:rStyle w:val="StyleUnderline"/>
          <w:rFonts w:asciiTheme="minorHAnsi" w:hAnsiTheme="minorHAnsi" w:cstheme="minorHAnsi"/>
          <w:highlight w:val="green"/>
        </w:rPr>
        <w:t>satellite Internet</w:t>
      </w:r>
      <w:r w:rsidRPr="00747D6D">
        <w:rPr>
          <w:rStyle w:val="StyleUnderline"/>
          <w:rFonts w:asciiTheme="minorHAnsi" w:hAnsiTheme="minorHAnsi" w:cstheme="minorHAnsi"/>
        </w:rPr>
        <w:t xml:space="preserve"> provider’s </w:t>
      </w:r>
      <w:r w:rsidRPr="00747D6D">
        <w:rPr>
          <w:rStyle w:val="StyleUnderline"/>
          <w:rFonts w:asciiTheme="minorHAnsi" w:hAnsiTheme="minorHAnsi" w:cstheme="minorHAnsi"/>
          <w:highlight w:val="green"/>
        </w:rPr>
        <w:t>control</w:t>
      </w:r>
      <w:r w:rsidRPr="00747D6D">
        <w:rPr>
          <w:rStyle w:val="StyleUnderline"/>
          <w:rFonts w:asciiTheme="minorHAnsi" w:hAnsiTheme="minorHAnsi" w:cstheme="minorHAnsi"/>
        </w:rPr>
        <w:t xml:space="preserve"> system. </w:t>
      </w:r>
      <w:r w:rsidRPr="00747D6D">
        <w:rPr>
          <w:rStyle w:val="StyleUnderline"/>
          <w:rFonts w:asciiTheme="minorHAnsi" w:hAnsiTheme="minorHAnsi" w:cstheme="minorHAnsi"/>
          <w:highlight w:val="green"/>
        </w:rPr>
        <w:t>Five</w:t>
      </w:r>
      <w:r w:rsidRPr="00747D6D">
        <w:rPr>
          <w:rStyle w:val="StyleUnderline"/>
          <w:rFonts w:asciiTheme="minorHAnsi" w:hAnsiTheme="minorHAnsi" w:cstheme="minorHAnsi"/>
        </w:rPr>
        <w:t xml:space="preserve"> minutes is how long it took me </w:t>
      </w:r>
      <w:r w:rsidRPr="00747D6D">
        <w:rPr>
          <w:rStyle w:val="StyleUnderline"/>
          <w:rFonts w:asciiTheme="minorHAnsi" w:hAnsiTheme="minorHAnsi" w:cstheme="minorHAnsi"/>
          <w:highlight w:val="green"/>
        </w:rPr>
        <w:t>to</w:t>
      </w:r>
      <w:r w:rsidRPr="00747D6D">
        <w:rPr>
          <w:rStyle w:val="StyleUnderline"/>
          <w:rFonts w:asciiTheme="minorHAnsi" w:hAnsiTheme="minorHAnsi" w:cstheme="minorHAnsi"/>
        </w:rPr>
        <w:t xml:space="preserve"> demonstrate how to </w:t>
      </w:r>
      <w:r w:rsidRPr="00747D6D">
        <w:rPr>
          <w:rStyle w:val="StyleUnderline"/>
          <w:rFonts w:asciiTheme="minorHAnsi" w:hAnsiTheme="minorHAnsi" w:cstheme="minorHAnsi"/>
          <w:highlight w:val="green"/>
        </w:rPr>
        <w:t>gain full control</w:t>
      </w:r>
      <w:r w:rsidRPr="00747D6D">
        <w:rPr>
          <w:rStyle w:val="StyleUnderline"/>
          <w:rFonts w:asciiTheme="minorHAnsi" w:hAnsiTheme="minorHAnsi" w:cstheme="minorHAnsi"/>
        </w:rPr>
        <w:t xml:space="preserve"> of it.</w:t>
      </w:r>
    </w:p>
    <w:p w14:paraId="236356A8"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highlight w:val="green"/>
        </w:rPr>
        <w:t xml:space="preserve">Hackers </w:t>
      </w:r>
      <w:r w:rsidRPr="00747D6D">
        <w:rPr>
          <w:rStyle w:val="StyleUnderline"/>
          <w:rFonts w:asciiTheme="minorHAnsi" w:hAnsiTheme="minorHAnsi" w:cstheme="minorHAnsi"/>
        </w:rPr>
        <w:t xml:space="preserve">are always improving their </w:t>
      </w:r>
      <w:r w:rsidRPr="00747D6D">
        <w:rPr>
          <w:rStyle w:val="StyleUnderline"/>
          <w:rFonts w:asciiTheme="minorHAnsi" w:hAnsiTheme="minorHAnsi" w:cstheme="minorHAnsi"/>
          <w:highlight w:val="green"/>
        </w:rPr>
        <w:t>ability to break into</w:t>
      </w:r>
      <w:r w:rsidRPr="00747D6D">
        <w:rPr>
          <w:rStyle w:val="StyleUnderline"/>
          <w:rFonts w:asciiTheme="minorHAnsi" w:hAnsiTheme="minorHAnsi" w:cstheme="minorHAnsi"/>
        </w:rPr>
        <w:t xml:space="preserve"> our </w:t>
      </w:r>
      <w:r w:rsidRPr="00747D6D">
        <w:rPr>
          <w:rStyle w:val="StyleUnderline"/>
          <w:rFonts w:asciiTheme="minorHAnsi" w:hAnsiTheme="minorHAnsi" w:cstheme="minorHAnsi"/>
          <w:highlight w:val="green"/>
        </w:rPr>
        <w:t>digital infrastructure</w:t>
      </w:r>
      <w:r w:rsidRPr="00747D6D">
        <w:rPr>
          <w:rFonts w:asciiTheme="minorHAnsi" w:hAnsiTheme="minorHAnsi" w:cstheme="minorHAnsi"/>
        </w:rPr>
        <w:t xml:space="preserve">. Yet the computer systems running our satellites haven’t kept up, making them prime targets for an attack. </w:t>
      </w:r>
      <w:r w:rsidRPr="00747D6D">
        <w:rPr>
          <w:rStyle w:val="StyleUnderline"/>
          <w:rFonts w:asciiTheme="minorHAnsi" w:hAnsiTheme="minorHAnsi" w:cstheme="minorHAnsi"/>
        </w:rPr>
        <w:t xml:space="preserve">This </w:t>
      </w:r>
      <w:r w:rsidRPr="00747D6D">
        <w:rPr>
          <w:rStyle w:val="StyleUnderline"/>
          <w:rFonts w:asciiTheme="minorHAnsi" w:hAnsiTheme="minorHAnsi" w:cstheme="minorHAnsi"/>
          <w:highlight w:val="green"/>
        </w:rPr>
        <w:t>makes</w:t>
      </w:r>
      <w:r w:rsidRPr="00747D6D">
        <w:rPr>
          <w:rStyle w:val="StyleUnderline"/>
          <w:rFonts w:asciiTheme="minorHAnsi" w:hAnsiTheme="minorHAnsi" w:cstheme="minorHAnsi"/>
        </w:rPr>
        <w:t xml:space="preserve"> our </w:t>
      </w:r>
      <w:r w:rsidRPr="00747D6D">
        <w:rPr>
          <w:rStyle w:val="StyleUnderline"/>
          <w:rFonts w:asciiTheme="minorHAnsi" w:hAnsiTheme="minorHAnsi" w:cstheme="minorHAnsi"/>
          <w:highlight w:val="green"/>
        </w:rPr>
        <w:t>space assets a massive vulnerability</w:t>
      </w:r>
      <w:r w:rsidRPr="00747D6D">
        <w:rPr>
          <w:rStyle w:val="StyleUnderline"/>
          <w:rFonts w:asciiTheme="minorHAnsi" w:hAnsiTheme="minorHAnsi" w:cstheme="minorHAnsi"/>
        </w:rPr>
        <w:t xml:space="preserve"> — and it could get much worse if we’re not careful.</w:t>
      </w:r>
    </w:p>
    <w:p w14:paraId="35003AD5" w14:textId="77777777" w:rsidR="00135148" w:rsidRPr="00747D6D" w:rsidRDefault="00135148" w:rsidP="00135148">
      <w:pPr>
        <w:rPr>
          <w:rFonts w:asciiTheme="minorHAnsi" w:hAnsiTheme="minorHAnsi" w:cstheme="minorHAnsi"/>
          <w:b/>
          <w:u w:val="single"/>
        </w:rPr>
      </w:pPr>
      <w:r w:rsidRPr="00747D6D">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project so that they can provide faster Internet access to the world. Unfortunately, </w:t>
      </w:r>
      <w:r w:rsidRPr="00747D6D">
        <w:rPr>
          <w:rStyle w:val="StyleUnderline"/>
          <w:rFonts w:asciiTheme="minorHAnsi" w:hAnsiTheme="minorHAnsi" w:cstheme="minorHAnsi"/>
          <w:highlight w:val="green"/>
        </w:rPr>
        <w:t>access will be faster for</w:t>
      </w:r>
      <w:r w:rsidRPr="00747D6D">
        <w:rPr>
          <w:rStyle w:val="StyleUnderline"/>
          <w:rFonts w:asciiTheme="minorHAnsi" w:hAnsiTheme="minorHAnsi" w:cstheme="minorHAnsi"/>
        </w:rPr>
        <w:t xml:space="preserve"> both legitimate </w:t>
      </w:r>
      <w:r w:rsidRPr="00747D6D">
        <w:rPr>
          <w:rStyle w:val="StyleUnderline"/>
          <w:rFonts w:asciiTheme="minorHAnsi" w:hAnsiTheme="minorHAnsi" w:cstheme="minorHAnsi"/>
          <w:highlight w:val="green"/>
        </w:rPr>
        <w:t>users and hackers</w:t>
      </w:r>
      <w:r w:rsidRPr="00747D6D">
        <w:rPr>
          <w:rStyle w:val="StyleUnderline"/>
          <w:rFonts w:asciiTheme="minorHAnsi" w:hAnsiTheme="minorHAnsi" w:cstheme="minorHAnsi"/>
        </w:rPr>
        <w:t xml:space="preserve"> alike</w:t>
      </w:r>
      <w:r w:rsidRPr="00747D6D">
        <w:rPr>
          <w:rFonts w:asciiTheme="minorHAnsi" w:hAnsiTheme="minorHAnsi" w:cstheme="minorHAnsi"/>
        </w:rPr>
        <w:t>. The FCC does not require applicants to publicly demonstrate how they will secure these satellites or the Internet they plan to provide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SpaceX</w:t>
      </w:r>
      <w:r w:rsidRPr="00747D6D">
        <w:rPr>
          <w:rStyle w:val="StyleUnderline"/>
          <w:rFonts w:asciiTheme="minorHAnsi" w:hAnsiTheme="minorHAnsi" w:cstheme="minorHAnsi"/>
        </w:rPr>
        <w:t xml:space="preserve">, like other private space companies, </w:t>
      </w:r>
      <w:r w:rsidRPr="00747D6D">
        <w:rPr>
          <w:rStyle w:val="StyleUnderline"/>
          <w:rFonts w:asciiTheme="minorHAnsi" w:hAnsiTheme="minorHAnsi" w:cstheme="minorHAnsi"/>
          <w:highlight w:val="green"/>
        </w:rPr>
        <w:t>has shared</w:t>
      </w:r>
      <w:r w:rsidRPr="00747D6D">
        <w:rPr>
          <w:rStyle w:val="StyleUnderline"/>
          <w:rFonts w:asciiTheme="minorHAnsi" w:hAnsiTheme="minorHAnsi" w:cstheme="minorHAnsi"/>
        </w:rPr>
        <w:t xml:space="preserve"> virtually </w:t>
      </w:r>
      <w:r w:rsidRPr="00747D6D">
        <w:rPr>
          <w:rStyle w:val="StyleUnderline"/>
          <w:rFonts w:asciiTheme="minorHAnsi" w:hAnsiTheme="minorHAnsi" w:cstheme="minorHAnsi"/>
          <w:highlight w:val="green"/>
        </w:rPr>
        <w:t>no information</w:t>
      </w:r>
      <w:r w:rsidRPr="00747D6D">
        <w:rPr>
          <w:rStyle w:val="StyleUnderline"/>
          <w:rFonts w:asciiTheme="minorHAnsi" w:hAnsiTheme="minorHAnsi" w:cstheme="minorHAnsi"/>
        </w:rPr>
        <w:t xml:space="preserve"> about its cybersecurity efforts or plans.</w:t>
      </w:r>
    </w:p>
    <w:p w14:paraId="64DDC203" w14:textId="77777777" w:rsidR="00135148" w:rsidRPr="00747D6D" w:rsidRDefault="00135148" w:rsidP="00135148">
      <w:pPr>
        <w:rPr>
          <w:rFonts w:asciiTheme="minorHAnsi" w:hAnsiTheme="minorHAnsi" w:cstheme="minorHAnsi"/>
          <w:b/>
          <w:u w:val="single"/>
        </w:rPr>
      </w:pPr>
      <w:r w:rsidRPr="00747D6D">
        <w:rPr>
          <w:rFonts w:asciiTheme="minorHAnsi" w:hAnsiTheme="minorHAnsi" w:cstheme="minorHAnsi"/>
        </w:rPr>
        <w:t xml:space="preserve">This is extremely disconcerting, considering </w:t>
      </w:r>
      <w:r w:rsidRPr="00747D6D">
        <w:rPr>
          <w:rStyle w:val="StyleUnderline"/>
          <w:rFonts w:asciiTheme="minorHAnsi" w:hAnsiTheme="minorHAnsi" w:cstheme="minorHAnsi"/>
        </w:rPr>
        <w:t>the potential ramifications of a satellite being hacked</w:t>
      </w:r>
      <w:r w:rsidRPr="00747D6D">
        <w:rPr>
          <w:rFonts w:asciiTheme="minorHAnsi" w:hAnsiTheme="minorHAnsi" w:cstheme="minorHAnsi"/>
        </w:rPr>
        <w:t xml:space="preserve">. The most mundane outcome is that the satellite will no longer function, but the other extreme is for </w:t>
      </w:r>
      <w:r w:rsidRPr="00747D6D">
        <w:rPr>
          <w:rStyle w:val="StyleUnderline"/>
          <w:rFonts w:asciiTheme="minorHAnsi" w:hAnsiTheme="minorHAnsi" w:cstheme="minorHAnsi"/>
          <w:highlight w:val="green"/>
        </w:rPr>
        <w:t>an attacker</w:t>
      </w:r>
      <w:r w:rsidRPr="00747D6D">
        <w:rPr>
          <w:rStyle w:val="StyleUnderline"/>
          <w:rFonts w:asciiTheme="minorHAnsi" w:hAnsiTheme="minorHAnsi" w:cstheme="minorHAnsi"/>
        </w:rPr>
        <w:t xml:space="preserve"> to </w:t>
      </w:r>
      <w:r w:rsidRPr="00747D6D">
        <w:rPr>
          <w:rStyle w:val="StyleUnderline"/>
          <w:rFonts w:asciiTheme="minorHAnsi" w:hAnsiTheme="minorHAnsi" w:cstheme="minorHAnsi"/>
          <w:highlight w:val="green"/>
        </w:rPr>
        <w:t xml:space="preserve">break into a satellite </w:t>
      </w:r>
      <w:r w:rsidRPr="00747D6D">
        <w:rPr>
          <w:rStyle w:val="StyleUnderline"/>
          <w:rFonts w:asciiTheme="minorHAnsi" w:hAnsiTheme="minorHAnsi" w:cstheme="minorHAnsi"/>
        </w:rPr>
        <w:t xml:space="preserve">and take over any thrusters </w:t>
      </w:r>
      <w:r w:rsidRPr="00747D6D">
        <w:rPr>
          <w:rFonts w:asciiTheme="minorHAnsi" w:hAnsiTheme="minorHAnsi" w:cstheme="minorHAnsi"/>
        </w:rPr>
        <w:t xml:space="preserve">(which SpaceX has insisted its satellites will have) </w:t>
      </w:r>
      <w:r w:rsidRPr="00747D6D">
        <w:rPr>
          <w:rStyle w:val="StyleUnderline"/>
          <w:rFonts w:asciiTheme="minorHAnsi" w:hAnsiTheme="minorHAnsi" w:cstheme="minorHAnsi"/>
          <w:highlight w:val="green"/>
        </w:rPr>
        <w:t>and then propel</w:t>
      </w:r>
      <w:r w:rsidRPr="00747D6D">
        <w:rPr>
          <w:rStyle w:val="StyleUnderline"/>
          <w:rFonts w:asciiTheme="minorHAnsi" w:hAnsiTheme="minorHAnsi" w:cstheme="minorHAnsi"/>
        </w:rPr>
        <w:t xml:space="preserve"> the satellite </w:t>
      </w:r>
      <w:r w:rsidRPr="00747D6D">
        <w:rPr>
          <w:rStyle w:val="StyleUnderline"/>
          <w:rFonts w:asciiTheme="minorHAnsi" w:hAnsiTheme="minorHAnsi" w:cstheme="minorHAnsi"/>
          <w:highlight w:val="green"/>
        </w:rPr>
        <w:t>into critical infrastructure and military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in other orbits. In other words, attackers could possibly use the hacked satellite </w:t>
      </w:r>
      <w:r w:rsidRPr="00747D6D">
        <w:rPr>
          <w:rStyle w:val="StyleUnderline"/>
          <w:rFonts w:asciiTheme="minorHAnsi" w:hAnsiTheme="minorHAnsi" w:cstheme="minorHAnsi"/>
          <w:highlight w:val="green"/>
        </w:rPr>
        <w:t>as a kinetic weapon</w:t>
      </w:r>
      <w:r w:rsidRPr="00747D6D">
        <w:rPr>
          <w:rStyle w:val="StyleUnderline"/>
          <w:rFonts w:asciiTheme="minorHAnsi" w:hAnsiTheme="minorHAnsi" w:cstheme="minorHAnsi"/>
        </w:rPr>
        <w:t>.</w:t>
      </w:r>
    </w:p>
    <w:p w14:paraId="2A68D59E"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There has long been a void of attention to securing space infrastructure</w:t>
      </w:r>
      <w:r w:rsidRPr="00747D6D">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2D7D0CA"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 xml:space="preserve">This leaves </w:t>
      </w:r>
      <w:r w:rsidRPr="00747D6D">
        <w:rPr>
          <w:rStyle w:val="StyleUnderline"/>
          <w:rFonts w:asciiTheme="minorHAnsi" w:hAnsiTheme="minorHAnsi" w:cstheme="minorHAnsi"/>
          <w:highlight w:val="green"/>
        </w:rPr>
        <w:t>space security in</w:t>
      </w:r>
      <w:r w:rsidRPr="00747D6D">
        <w:rPr>
          <w:rStyle w:val="StyleUnderline"/>
          <w:rFonts w:asciiTheme="minorHAnsi" w:hAnsiTheme="minorHAnsi" w:cstheme="minorHAnsi"/>
        </w:rPr>
        <w:t xml:space="preserve"> the hands of </w:t>
      </w:r>
      <w:r w:rsidRPr="00747D6D">
        <w:rPr>
          <w:rStyle w:val="StyleUnderline"/>
          <w:rFonts w:asciiTheme="minorHAnsi" w:hAnsiTheme="minorHAnsi" w:cstheme="minorHAnsi"/>
          <w:highlight w:val="green"/>
        </w:rPr>
        <w:t xml:space="preserve">the private sector, </w:t>
      </w:r>
      <w:r w:rsidRPr="00747D6D">
        <w:rPr>
          <w:rStyle w:val="StyleUnderline"/>
          <w:rFonts w:asciiTheme="minorHAnsi" w:hAnsiTheme="minorHAnsi" w:cstheme="minorHAnsi"/>
        </w:rPr>
        <w:t xml:space="preserve">which is exploiting the recent ease of access to space. </w:t>
      </w:r>
      <w:r w:rsidRPr="00747D6D">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747D6D">
        <w:rPr>
          <w:rStyle w:val="StyleUnderline"/>
          <w:rFonts w:asciiTheme="minorHAnsi" w:hAnsiTheme="minorHAnsi" w:cstheme="minorHAnsi"/>
        </w:rPr>
        <w:t xml:space="preserve">This leaves those who are creating the satellites responsible for the cybersecurity of their assets, which </w:t>
      </w:r>
      <w:r w:rsidRPr="00747D6D">
        <w:rPr>
          <w:rStyle w:val="StyleUnderline"/>
          <w:rFonts w:asciiTheme="minorHAnsi" w:hAnsiTheme="minorHAnsi" w:cstheme="minorHAnsi"/>
          <w:highlight w:val="green"/>
        </w:rPr>
        <w:t>is not</w:t>
      </w:r>
      <w:r w:rsidRPr="00747D6D">
        <w:rPr>
          <w:rStyle w:val="StyleUnderline"/>
          <w:rFonts w:asciiTheme="minorHAnsi" w:hAnsiTheme="minorHAnsi" w:cstheme="minorHAnsi"/>
        </w:rPr>
        <w:t xml:space="preserve"> usually </w:t>
      </w:r>
      <w:r w:rsidRPr="00747D6D">
        <w:rPr>
          <w:rStyle w:val="StyleUnderline"/>
          <w:rFonts w:asciiTheme="minorHAnsi" w:hAnsiTheme="minorHAnsi" w:cstheme="minorHAnsi"/>
          <w:highlight w:val="green"/>
        </w:rPr>
        <w:t>part of the</w:t>
      </w:r>
      <w:r w:rsidRPr="00747D6D">
        <w:rPr>
          <w:rStyle w:val="StyleUnderline"/>
          <w:rFonts w:asciiTheme="minorHAnsi" w:hAnsiTheme="minorHAnsi" w:cstheme="minorHAnsi"/>
        </w:rPr>
        <w:t xml:space="preserve"> rocket </w:t>
      </w:r>
      <w:r w:rsidRPr="00747D6D">
        <w:rPr>
          <w:rStyle w:val="StyleUnderline"/>
          <w:rFonts w:asciiTheme="minorHAnsi" w:hAnsiTheme="minorHAnsi" w:cstheme="minorHAnsi"/>
          <w:highlight w:val="green"/>
        </w:rPr>
        <w:t>scientist’s</w:t>
      </w:r>
      <w:r w:rsidRPr="00747D6D">
        <w:rPr>
          <w:rStyle w:val="StyleUnderline"/>
          <w:rFonts w:asciiTheme="minorHAnsi" w:hAnsiTheme="minorHAnsi" w:cstheme="minorHAnsi"/>
        </w:rPr>
        <w:t xml:space="preserve"> traditional </w:t>
      </w:r>
      <w:r w:rsidRPr="00747D6D">
        <w:rPr>
          <w:rStyle w:val="StyleUnderline"/>
          <w:rFonts w:asciiTheme="minorHAnsi" w:hAnsiTheme="minorHAnsi" w:cstheme="minorHAnsi"/>
          <w:highlight w:val="green"/>
        </w:rPr>
        <w:t>skill set</w:t>
      </w:r>
      <w:r w:rsidRPr="00747D6D">
        <w:rPr>
          <w:rStyle w:val="StyleUnderline"/>
          <w:rFonts w:asciiTheme="minorHAnsi" w:hAnsiTheme="minorHAnsi" w:cstheme="minorHAnsi"/>
        </w:rPr>
        <w:t>.</w:t>
      </w:r>
    </w:p>
    <w:p w14:paraId="7C71864F"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747D6D">
        <w:rPr>
          <w:rStyle w:val="StyleUnderline"/>
          <w:rFonts w:asciiTheme="minorHAnsi" w:hAnsiTheme="minorHAnsi" w:cstheme="minorHAnsi"/>
          <w:highlight w:val="green"/>
        </w:rPr>
        <w:t>satellites</w:t>
      </w:r>
      <w:r w:rsidRPr="00747D6D">
        <w:rPr>
          <w:rStyle w:val="StyleUnderline"/>
          <w:rFonts w:asciiTheme="minorHAnsi" w:hAnsiTheme="minorHAnsi" w:cstheme="minorHAnsi"/>
        </w:rPr>
        <w:t xml:space="preserve"> often </w:t>
      </w:r>
      <w:r w:rsidRPr="00747D6D">
        <w:rPr>
          <w:rStyle w:val="StyleUnderline"/>
          <w:rFonts w:asciiTheme="minorHAnsi" w:hAnsiTheme="minorHAnsi" w:cstheme="minorHAnsi"/>
          <w:highlight w:val="green"/>
        </w:rPr>
        <w:t>remain in orbit</w:t>
      </w:r>
      <w:r w:rsidRPr="00747D6D">
        <w:rPr>
          <w:rStyle w:val="StyleUnderline"/>
          <w:rFonts w:asciiTheme="minorHAnsi" w:hAnsiTheme="minorHAnsi" w:cstheme="minorHAnsi"/>
        </w:rPr>
        <w:t xml:space="preserve"> for </w:t>
      </w:r>
      <w:r w:rsidRPr="00747D6D">
        <w:rPr>
          <w:rStyle w:val="StyleUnderline"/>
          <w:rFonts w:asciiTheme="minorHAnsi" w:hAnsiTheme="minorHAnsi" w:cstheme="minorHAnsi"/>
          <w:highlight w:val="green"/>
        </w:rPr>
        <w:t>much longer</w:t>
      </w:r>
      <w:r w:rsidRPr="00747D6D">
        <w:rPr>
          <w:rStyle w:val="StyleUnderline"/>
          <w:rFonts w:asciiTheme="minorHAnsi" w:hAnsiTheme="minorHAnsi" w:cstheme="minorHAnsi"/>
        </w:rPr>
        <w:t xml:space="preserve"> and are less dispensable. So if we don’t consider the cybersecurity of the space asset now, </w:t>
      </w:r>
      <w:r w:rsidRPr="00747D6D">
        <w:rPr>
          <w:rStyle w:val="StyleUnderline"/>
          <w:rFonts w:asciiTheme="minorHAnsi" w:hAnsiTheme="minorHAnsi" w:cstheme="minorHAnsi"/>
          <w:highlight w:val="green"/>
        </w:rPr>
        <w:t>we’ll</w:t>
      </w:r>
      <w:r w:rsidRPr="00747D6D">
        <w:rPr>
          <w:rStyle w:val="StyleUnderline"/>
          <w:rFonts w:asciiTheme="minorHAnsi" w:hAnsiTheme="minorHAnsi" w:cstheme="minorHAnsi"/>
        </w:rPr>
        <w:t xml:space="preserve"> likely </w:t>
      </w:r>
      <w:r w:rsidRPr="00747D6D">
        <w:rPr>
          <w:rStyle w:val="StyleUnderline"/>
          <w:rFonts w:asciiTheme="minorHAnsi" w:hAnsiTheme="minorHAnsi" w:cstheme="minorHAnsi"/>
          <w:highlight w:val="green"/>
        </w:rPr>
        <w:t>be dealing with</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ramifications</w:t>
      </w:r>
      <w:r w:rsidRPr="00747D6D">
        <w:rPr>
          <w:rStyle w:val="StyleUnderline"/>
          <w:rFonts w:asciiTheme="minorHAnsi" w:hAnsiTheme="minorHAnsi" w:cstheme="minorHAnsi"/>
        </w:rPr>
        <w:t xml:space="preserve"> of that </w:t>
      </w:r>
      <w:r w:rsidRPr="00747D6D">
        <w:rPr>
          <w:rStyle w:val="StyleUnderline"/>
          <w:rFonts w:asciiTheme="minorHAnsi" w:hAnsiTheme="minorHAnsi" w:cstheme="minorHAnsi"/>
          <w:highlight w:val="green"/>
        </w:rPr>
        <w:t>for</w:t>
      </w:r>
      <w:r w:rsidRPr="00747D6D">
        <w:rPr>
          <w:rStyle w:val="StyleUnderline"/>
          <w:rFonts w:asciiTheme="minorHAnsi" w:hAnsiTheme="minorHAnsi" w:cstheme="minorHAnsi"/>
        </w:rPr>
        <w:t xml:space="preserve"> several </w:t>
      </w:r>
      <w:r w:rsidRPr="00747D6D">
        <w:rPr>
          <w:rStyle w:val="StyleUnderline"/>
          <w:rFonts w:asciiTheme="minorHAnsi" w:hAnsiTheme="minorHAnsi" w:cstheme="minorHAnsi"/>
          <w:highlight w:val="green"/>
        </w:rPr>
        <w:t>years</w:t>
      </w:r>
      <w:r w:rsidRPr="00747D6D">
        <w:rPr>
          <w:rStyle w:val="StyleUnderline"/>
          <w:rFonts w:asciiTheme="minorHAnsi" w:hAnsiTheme="minorHAnsi" w:cstheme="minorHAnsi"/>
        </w:rPr>
        <w:t xml:space="preserve"> to come. The lack of government intervention in satellite security does not mean that we can ignore cybersecurity as an issue.</w:t>
      </w:r>
    </w:p>
    <w:p w14:paraId="2A3A75FE"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FCD5D54"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747D6D">
        <w:rPr>
          <w:rStyle w:val="StyleUnderline"/>
          <w:rFonts w:asciiTheme="minorHAnsi" w:hAnsiTheme="minorHAnsi" w:cstheme="minorHAnsi"/>
        </w:rPr>
        <w:t xml:space="preserve">The last thing we need is for </w:t>
      </w:r>
      <w:r w:rsidRPr="00747D6D">
        <w:rPr>
          <w:rStyle w:val="StyleUnderline"/>
          <w:rFonts w:asciiTheme="minorHAnsi" w:hAnsiTheme="minorHAnsi" w:cstheme="minorHAnsi"/>
          <w:highlight w:val="green"/>
        </w:rPr>
        <w:t>China or Russia</w:t>
      </w:r>
      <w:r w:rsidRPr="00747D6D">
        <w:rPr>
          <w:rStyle w:val="StyleUnderline"/>
          <w:rFonts w:asciiTheme="minorHAnsi" w:hAnsiTheme="minorHAnsi" w:cstheme="minorHAnsi"/>
        </w:rPr>
        <w:t xml:space="preserve"> to </w:t>
      </w:r>
      <w:r w:rsidRPr="00747D6D">
        <w:rPr>
          <w:rStyle w:val="StyleUnderline"/>
          <w:rFonts w:asciiTheme="minorHAnsi" w:hAnsiTheme="minorHAnsi" w:cstheme="minorHAnsi"/>
          <w:highlight w:val="green"/>
        </w:rPr>
        <w:t>take over SpaceX</w:t>
      </w:r>
      <w:r w:rsidRPr="00747D6D">
        <w:rPr>
          <w:rStyle w:val="StyleUnderline"/>
          <w:rFonts w:asciiTheme="minorHAnsi" w:hAnsiTheme="minorHAnsi" w:cstheme="minorHAnsi"/>
        </w:rPr>
        <w:t xml:space="preserve">’s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and wreak havoc</w:t>
      </w:r>
      <w:r w:rsidRPr="00747D6D">
        <w:rPr>
          <w:rStyle w:val="StyleUnderline"/>
          <w:rFonts w:asciiTheme="minorHAnsi" w:hAnsiTheme="minorHAnsi" w:cstheme="minorHAnsi"/>
        </w:rPr>
        <w:t xml:space="preserve"> on our space assets.</w:t>
      </w:r>
    </w:p>
    <w:p w14:paraId="24822101" w14:textId="77777777" w:rsidR="00135148" w:rsidRPr="00747D6D" w:rsidRDefault="00135148" w:rsidP="00135148">
      <w:pPr>
        <w:rPr>
          <w:rStyle w:val="StyleUnderline"/>
          <w:rFonts w:asciiTheme="minorHAnsi" w:hAnsiTheme="minorHAnsi" w:cstheme="minorHAnsi"/>
        </w:rPr>
      </w:pPr>
    </w:p>
    <w:p w14:paraId="2F38F3C3" w14:textId="77777777" w:rsidR="00135148" w:rsidRPr="00747D6D" w:rsidRDefault="00135148" w:rsidP="00135148">
      <w:pPr>
        <w:pStyle w:val="Heading4"/>
        <w:rPr>
          <w:rFonts w:asciiTheme="minorHAnsi" w:hAnsiTheme="minorHAnsi" w:cstheme="minorHAnsi"/>
        </w:rPr>
      </w:pPr>
      <w:r>
        <w:rPr>
          <w:rFonts w:asciiTheme="minorHAnsi" w:hAnsiTheme="minorHAnsi" w:cstheme="minorHAnsi"/>
        </w:rPr>
        <w:t xml:space="preserve">[?] </w:t>
      </w:r>
      <w:r w:rsidRPr="00747D6D">
        <w:rPr>
          <w:rFonts w:asciiTheme="minorHAnsi" w:hAnsiTheme="minorHAnsi" w:cstheme="minorHAnsi"/>
        </w:rPr>
        <w:t>Empirics prove it’s possible and likely by state and nonstate actors – especially true given private sector cost cutting.</w:t>
      </w:r>
    </w:p>
    <w:p w14:paraId="36EC55DC" w14:textId="77777777" w:rsidR="00135148" w:rsidRPr="00747D6D" w:rsidRDefault="00135148" w:rsidP="00135148">
      <w:pPr>
        <w:rPr>
          <w:rFonts w:asciiTheme="minorHAnsi" w:hAnsiTheme="minorHAnsi" w:cstheme="minorHAnsi"/>
        </w:rPr>
      </w:pPr>
      <w:r w:rsidRPr="00747D6D">
        <w:rPr>
          <w:rStyle w:val="Style13ptBold"/>
          <w:rFonts w:asciiTheme="minorHAnsi" w:hAnsiTheme="minorHAnsi" w:cstheme="minorHAnsi"/>
        </w:rPr>
        <w:t xml:space="preserve">Akoto 20 </w:t>
      </w:r>
      <w:r w:rsidRPr="00747D6D">
        <w:rPr>
          <w:rFonts w:asciiTheme="minorHAnsi" w:hAnsiTheme="minorHAnsi" w:cstheme="minorHAnsi"/>
        </w:rPr>
        <w:t xml:space="preserve">“Hackers could shut down satellites -- or turn them into weapons” February 13, 2020 William Akoto [a postdoctoral research fellow at the University of Denver.] </w:t>
      </w:r>
      <w:hyperlink r:id="rId29" w:history="1">
        <w:r w:rsidRPr="00747D6D">
          <w:rPr>
            <w:rStyle w:val="Hyperlink"/>
            <w:rFonts w:asciiTheme="minorHAnsi" w:hAnsiTheme="minorHAnsi" w:cstheme="minorHAnsi"/>
          </w:rPr>
          <w:t>https://www.upi.com/Top_News/Voices/2020/02/13/Hackers-could-shut-down-satellites-or-turn-them-into-weapons/4091581597502/</w:t>
        </w:r>
      </w:hyperlink>
      <w:r w:rsidRPr="00747D6D">
        <w:rPr>
          <w:rFonts w:asciiTheme="minorHAnsi" w:hAnsiTheme="minorHAnsi" w:cstheme="minorHAnsi"/>
        </w:rPr>
        <w:t xml:space="preserve"> SM</w:t>
      </w:r>
    </w:p>
    <w:p w14:paraId="23A6A07B"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Feb. 13 (UPI) </w:t>
      </w:r>
      <w:r w:rsidRPr="00747D6D">
        <w:rPr>
          <w:rStyle w:val="StyleUnderline"/>
          <w:rFonts w:asciiTheme="minorHAnsi" w:hAnsiTheme="minorHAnsi" w:cstheme="minorHAnsi"/>
        </w:rPr>
        <w:t xml:space="preserve">-- Last month, </w:t>
      </w:r>
      <w:r w:rsidRPr="00747D6D">
        <w:rPr>
          <w:rStyle w:val="StyleUnderline"/>
          <w:rFonts w:asciiTheme="minorHAnsi" w:hAnsiTheme="minorHAnsi" w:cstheme="minorHAnsi"/>
          <w:highlight w:val="green"/>
        </w:rPr>
        <w:t>SpaceX</w:t>
      </w:r>
      <w:r w:rsidRPr="00747D6D">
        <w:rPr>
          <w:rStyle w:val="StyleUnderline"/>
          <w:rFonts w:asciiTheme="minorHAnsi" w:hAnsiTheme="minorHAnsi" w:cstheme="minorHAnsi"/>
        </w:rPr>
        <w:t xml:space="preserve"> became the </w:t>
      </w:r>
      <w:r w:rsidRPr="00747D6D">
        <w:rPr>
          <w:rStyle w:val="StyleUnderline"/>
          <w:rFonts w:asciiTheme="minorHAnsi" w:hAnsiTheme="minorHAnsi" w:cstheme="minorHAnsi"/>
          <w:highlight w:val="green"/>
        </w:rPr>
        <w:t>operat</w:t>
      </w:r>
      <w:r w:rsidRPr="00747D6D">
        <w:rPr>
          <w:rStyle w:val="StyleUnderline"/>
          <w:rFonts w:asciiTheme="minorHAnsi" w:hAnsiTheme="minorHAnsi" w:cstheme="minorHAnsi"/>
        </w:rPr>
        <w:t xml:space="preserve">or of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world's </w:t>
      </w:r>
      <w:r w:rsidRPr="00747D6D">
        <w:rPr>
          <w:rStyle w:val="StyleUnderline"/>
          <w:rFonts w:asciiTheme="minorHAnsi" w:hAnsiTheme="minorHAnsi" w:cstheme="minorHAnsi"/>
          <w:highlight w:val="green"/>
        </w:rPr>
        <w:t>largest</w:t>
      </w:r>
      <w:r w:rsidRPr="00747D6D">
        <w:rPr>
          <w:rStyle w:val="StyleUnderline"/>
          <w:rFonts w:asciiTheme="minorHAnsi" w:hAnsiTheme="minorHAnsi" w:cstheme="minorHAnsi"/>
        </w:rPr>
        <w:t xml:space="preserve"> active satellite </w:t>
      </w:r>
      <w:r w:rsidRPr="00747D6D">
        <w:rPr>
          <w:rStyle w:val="StyleUnderline"/>
          <w:rFonts w:asciiTheme="minorHAnsi" w:hAnsiTheme="minorHAnsi" w:cstheme="minorHAnsi"/>
          <w:highlight w:val="green"/>
        </w:rPr>
        <w:t>constellation</w:t>
      </w:r>
      <w:r w:rsidRPr="00747D6D">
        <w:rPr>
          <w:rStyle w:val="StyleUnderline"/>
          <w:rFonts w:asciiTheme="minorHAnsi" w:hAnsiTheme="minorHAnsi" w:cstheme="minorHAnsi"/>
        </w:rPr>
        <w:t>. As of the end of January, the company had 242 satellites orbiting the planet with plans to launch 42,000 over the next decade</w:t>
      </w:r>
      <w:r w:rsidRPr="00747D6D">
        <w:rPr>
          <w:rFonts w:asciiTheme="minorHAnsi" w:hAnsiTheme="minorHAnsi" w:cstheme="minorHAnsi"/>
        </w:rPr>
        <w:t xml:space="preserve">. This is part of its ambitious project to provide Internet access across the globe. </w:t>
      </w:r>
      <w:r w:rsidRPr="00747D6D">
        <w:rPr>
          <w:rStyle w:val="StyleUnderline"/>
          <w:rFonts w:asciiTheme="minorHAnsi" w:hAnsiTheme="minorHAnsi" w:cstheme="minorHAnsi"/>
          <w:highlight w:val="green"/>
        </w:rPr>
        <w:t>The race to put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in space is on</w:t>
      </w:r>
      <w:r w:rsidRPr="00747D6D">
        <w:rPr>
          <w:rStyle w:val="StyleUnderline"/>
          <w:rFonts w:asciiTheme="minorHAnsi" w:hAnsiTheme="minorHAnsi" w:cstheme="minorHAnsi"/>
        </w:rPr>
        <w:t xml:space="preserve">, with </w:t>
      </w:r>
      <w:r w:rsidRPr="00747D6D">
        <w:rPr>
          <w:rStyle w:val="StyleUnderline"/>
          <w:rFonts w:asciiTheme="minorHAnsi" w:hAnsiTheme="minorHAnsi" w:cstheme="minorHAnsi"/>
          <w:highlight w:val="green"/>
        </w:rPr>
        <w:t>Amazon</w:t>
      </w:r>
      <w:r w:rsidRPr="00747D6D">
        <w:rPr>
          <w:rStyle w:val="StyleUnderline"/>
          <w:rFonts w:asciiTheme="minorHAnsi" w:hAnsiTheme="minorHAnsi" w:cstheme="minorHAnsi"/>
        </w:rPr>
        <w:t xml:space="preserve">, U.K.-based </w:t>
      </w:r>
      <w:r w:rsidRPr="00747D6D">
        <w:rPr>
          <w:rStyle w:val="StyleUnderline"/>
          <w:rFonts w:asciiTheme="minorHAnsi" w:hAnsiTheme="minorHAnsi" w:cstheme="minorHAnsi"/>
          <w:highlight w:val="green"/>
        </w:rPr>
        <w:t>OneWeb and other</w:t>
      </w:r>
      <w:r w:rsidRPr="00747D6D">
        <w:rPr>
          <w:rStyle w:val="StyleUnderline"/>
          <w:rFonts w:asciiTheme="minorHAnsi" w:hAnsiTheme="minorHAnsi" w:cstheme="minorHAnsi"/>
        </w:rPr>
        <w:t xml:space="preserve"> companie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chomping at the bit to place thousands of satellites in orbit in the coming months.</w:t>
      </w:r>
    </w:p>
    <w:p w14:paraId="4A675411"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747D6D">
        <w:rPr>
          <w:rStyle w:val="StyleUnderline"/>
          <w:rFonts w:asciiTheme="minorHAnsi" w:hAnsiTheme="minorHAnsi" w:cstheme="minorHAnsi"/>
        </w:rPr>
        <w:t xml:space="preserve">internationally. As a scholar who studies cyber conflict, I'm keenly aware that this, </w:t>
      </w:r>
      <w:r w:rsidRPr="00747D6D">
        <w:rPr>
          <w:rStyle w:val="StyleUnderline"/>
          <w:rFonts w:asciiTheme="minorHAnsi" w:hAnsiTheme="minorHAnsi" w:cstheme="minorHAnsi"/>
          <w:highlight w:val="green"/>
        </w:rPr>
        <w:t>coupled with</w:t>
      </w:r>
      <w:r w:rsidRPr="00747D6D">
        <w:rPr>
          <w:rStyle w:val="StyleUnderline"/>
          <w:rFonts w:asciiTheme="minorHAnsi" w:hAnsiTheme="minorHAnsi" w:cstheme="minorHAnsi"/>
        </w:rPr>
        <w:t xml:space="preserve"> satellites' complex </w:t>
      </w:r>
      <w:r w:rsidRPr="00747D6D">
        <w:rPr>
          <w:rStyle w:val="StyleUnderline"/>
          <w:rFonts w:asciiTheme="minorHAnsi" w:hAnsiTheme="minorHAnsi" w:cstheme="minorHAnsi"/>
          <w:highlight w:val="green"/>
        </w:rPr>
        <w:t>supply chains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and </w:t>
      </w:r>
      <w:r w:rsidRPr="00747D6D">
        <w:rPr>
          <w:rStyle w:val="StyleUnderline"/>
          <w:rFonts w:asciiTheme="minorHAnsi" w:hAnsiTheme="minorHAnsi" w:cstheme="minorHAnsi"/>
        </w:rPr>
        <w:t xml:space="preserve">layers of </w:t>
      </w:r>
      <w:r w:rsidRPr="00747D6D">
        <w:rPr>
          <w:rStyle w:val="StyleUnderline"/>
          <w:rFonts w:asciiTheme="minorHAnsi" w:hAnsiTheme="minorHAnsi" w:cstheme="minorHAnsi"/>
          <w:highlight w:val="green"/>
        </w:rPr>
        <w:t>stakeholders, leaves them</w:t>
      </w:r>
      <w:r w:rsidRPr="00747D6D">
        <w:rPr>
          <w:rStyle w:val="StyleUnderline"/>
          <w:rFonts w:asciiTheme="minorHAnsi" w:hAnsiTheme="minorHAnsi" w:cstheme="minorHAnsi"/>
        </w:rPr>
        <w:t xml:space="preserve"> highly </w:t>
      </w:r>
      <w:r w:rsidRPr="00747D6D">
        <w:rPr>
          <w:rStyle w:val="StyleUnderline"/>
          <w:rFonts w:asciiTheme="minorHAnsi" w:hAnsiTheme="minorHAnsi" w:cstheme="minorHAnsi"/>
          <w:highlight w:val="green"/>
        </w:rPr>
        <w:t>vulnerable to cyberattacks</w:t>
      </w:r>
      <w:r w:rsidRPr="00747D6D">
        <w:rPr>
          <w:rStyle w:val="StyleUnderline"/>
          <w:rFonts w:asciiTheme="minorHAnsi" w:hAnsiTheme="minorHAnsi" w:cstheme="minorHAnsi"/>
        </w:rPr>
        <w:t>.</w:t>
      </w:r>
    </w:p>
    <w:p w14:paraId="7910F1A8"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If hackers were to take control of these satellites, the consequences could be dire</w:t>
      </w:r>
      <w:r w:rsidRPr="00747D6D">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A139FF0"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747D6D">
        <w:rPr>
          <w:rStyle w:val="StyleUnderline"/>
          <w:rFonts w:asciiTheme="minorHAnsi" w:hAnsiTheme="minorHAnsi" w:cstheme="minorHAnsi"/>
          <w:highlight w:val="green"/>
        </w:rPr>
        <w:t>Hackers could alter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 xml:space="preserve">ellites' </w:t>
      </w:r>
      <w:r w:rsidRPr="00747D6D">
        <w:rPr>
          <w:rStyle w:val="StyleUnderline"/>
          <w:rFonts w:asciiTheme="minorHAnsi" w:hAnsiTheme="minorHAnsi" w:cstheme="minorHAnsi"/>
          <w:highlight w:val="green"/>
        </w:rPr>
        <w:t>orbits and crash</w:t>
      </w:r>
      <w:r w:rsidRPr="00747D6D">
        <w:rPr>
          <w:rStyle w:val="StyleUnderline"/>
          <w:rFonts w:asciiTheme="minorHAnsi" w:hAnsiTheme="minorHAnsi" w:cstheme="minorHAnsi"/>
        </w:rPr>
        <w:t xml:space="preserve"> them </w:t>
      </w:r>
      <w:r w:rsidRPr="00747D6D">
        <w:rPr>
          <w:rStyle w:val="StyleUnderline"/>
          <w:rFonts w:asciiTheme="minorHAnsi" w:hAnsiTheme="minorHAnsi" w:cstheme="minorHAnsi"/>
          <w:highlight w:val="green"/>
        </w:rPr>
        <w:t>into other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or even the International Space Station.</w:t>
      </w:r>
    </w:p>
    <w:p w14:paraId="7DEB6EDC"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Commodity parts</w:t>
      </w:r>
    </w:p>
    <w:p w14:paraId="4C08E25C"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BE0C7C1"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747D6D">
        <w:rPr>
          <w:rStyle w:val="StyleUnderline"/>
          <w:rFonts w:asciiTheme="minorHAnsi" w:hAnsiTheme="minorHAnsi" w:cstheme="minorHAnsi"/>
          <w:highlight w:val="green"/>
        </w:rPr>
        <w:t>With each</w:t>
      </w:r>
      <w:r w:rsidRPr="00747D6D">
        <w:rPr>
          <w:rStyle w:val="StyleUnderline"/>
          <w:rFonts w:asciiTheme="minorHAnsi" w:hAnsiTheme="minorHAnsi" w:cstheme="minorHAnsi"/>
        </w:rPr>
        <w:t xml:space="preserve"> additional </w:t>
      </w:r>
      <w:r w:rsidRPr="00747D6D">
        <w:rPr>
          <w:rStyle w:val="StyleUnderline"/>
          <w:rFonts w:asciiTheme="minorHAnsi" w:hAnsiTheme="minorHAnsi" w:cstheme="minorHAnsi"/>
          <w:highlight w:val="green"/>
        </w:rPr>
        <w:t>vendor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vulnerabilities increase</w:t>
      </w:r>
      <w:r w:rsidRPr="00747D6D">
        <w:rPr>
          <w:rStyle w:val="StyleUnderline"/>
          <w:rFonts w:asciiTheme="minorHAnsi" w:hAnsiTheme="minorHAnsi" w:cstheme="minorHAnsi"/>
        </w:rPr>
        <w:t xml:space="preserve"> as hackers have multiple opportunities to infiltrate the system.</w:t>
      </w:r>
    </w:p>
    <w:p w14:paraId="495BF2E8" w14:textId="77777777" w:rsidR="00135148" w:rsidRPr="00747D6D" w:rsidRDefault="00135148" w:rsidP="00135148">
      <w:pPr>
        <w:rPr>
          <w:rFonts w:asciiTheme="minorHAnsi" w:hAnsiTheme="minorHAnsi" w:cstheme="minorHAnsi"/>
          <w:b/>
          <w:u w:val="single"/>
        </w:rPr>
      </w:pPr>
      <w:r w:rsidRPr="00747D6D">
        <w:rPr>
          <w:rStyle w:val="StyleUnderline"/>
          <w:rFonts w:asciiTheme="minorHAnsi" w:hAnsiTheme="minorHAnsi" w:cstheme="minorHAnsi"/>
          <w:highlight w:val="green"/>
        </w:rPr>
        <w:t xml:space="preserve">Hacking </w:t>
      </w:r>
      <w:r w:rsidRPr="00747D6D">
        <w:rPr>
          <w:rStyle w:val="StyleUnderline"/>
          <w:rFonts w:asciiTheme="minorHAnsi" w:hAnsiTheme="minorHAnsi" w:cstheme="minorHAnsi"/>
        </w:rPr>
        <w:t xml:space="preserve">some of these CubeSats may be </w:t>
      </w:r>
      <w:r w:rsidRPr="00747D6D">
        <w:rPr>
          <w:rStyle w:val="StyleUnderline"/>
          <w:rFonts w:asciiTheme="minorHAnsi" w:hAnsiTheme="minorHAnsi" w:cstheme="minorHAnsi"/>
          <w:highlight w:val="green"/>
        </w:rPr>
        <w:t>as simple as waiting for one</w:t>
      </w:r>
      <w:r w:rsidRPr="00747D6D">
        <w:rPr>
          <w:rStyle w:val="StyleUnderline"/>
          <w:rFonts w:asciiTheme="minorHAnsi" w:hAnsiTheme="minorHAnsi" w:cstheme="minorHAnsi"/>
        </w:rPr>
        <w:t xml:space="preserve"> of them </w:t>
      </w:r>
      <w:r w:rsidRPr="00747D6D">
        <w:rPr>
          <w:rStyle w:val="StyleUnderline"/>
          <w:rFonts w:asciiTheme="minorHAnsi" w:hAnsiTheme="minorHAnsi" w:cstheme="minorHAnsi"/>
          <w:highlight w:val="green"/>
        </w:rPr>
        <w:t>to pass overhead</w:t>
      </w:r>
      <w:r w:rsidRPr="00747D6D">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6782862C" w14:textId="77777777" w:rsidR="00135148" w:rsidRPr="00747D6D" w:rsidRDefault="00135148" w:rsidP="00135148">
      <w:pPr>
        <w:rPr>
          <w:rFonts w:asciiTheme="minorHAnsi" w:hAnsiTheme="minorHAnsi" w:cstheme="minorHAnsi"/>
          <w:b/>
          <w:u w:val="single"/>
        </w:rPr>
      </w:pPr>
      <w:r w:rsidRPr="00747D6D">
        <w:rPr>
          <w:rFonts w:asciiTheme="minorHAnsi" w:hAnsiTheme="minorHAnsi" w:cstheme="minorHAnsi"/>
        </w:rPr>
        <w:t>Satellites are typically controlled from ground stations</w:t>
      </w:r>
      <w:r w:rsidRPr="00747D6D">
        <w:rPr>
          <w:rStyle w:val="StyleUnderline"/>
          <w:rFonts w:asciiTheme="minorHAnsi" w:hAnsiTheme="minorHAnsi" w:cstheme="minorHAnsi"/>
        </w:rPr>
        <w:t xml:space="preserve">. These </w:t>
      </w:r>
      <w:r w:rsidRPr="00747D6D">
        <w:rPr>
          <w:rStyle w:val="StyleUnderline"/>
          <w:rFonts w:asciiTheme="minorHAnsi" w:hAnsiTheme="minorHAnsi" w:cstheme="minorHAnsi"/>
          <w:highlight w:val="green"/>
        </w:rPr>
        <w:t xml:space="preserve">stations </w:t>
      </w:r>
      <w:r w:rsidRPr="00747D6D">
        <w:rPr>
          <w:rStyle w:val="StyleUnderline"/>
          <w:rFonts w:asciiTheme="minorHAnsi" w:hAnsiTheme="minorHAnsi" w:cstheme="minorHAnsi"/>
        </w:rPr>
        <w:t xml:space="preserve">run computers with software vulnerabilities that </w:t>
      </w:r>
      <w:r w:rsidRPr="00747D6D">
        <w:rPr>
          <w:rStyle w:val="StyleUnderline"/>
          <w:rFonts w:asciiTheme="minorHAnsi" w:hAnsiTheme="minorHAnsi" w:cstheme="minorHAnsi"/>
          <w:highlight w:val="green"/>
        </w:rPr>
        <w:t>can be exploited</w:t>
      </w:r>
      <w:r w:rsidRPr="00747D6D">
        <w:rPr>
          <w:rStyle w:val="StyleUnderline"/>
          <w:rFonts w:asciiTheme="minorHAnsi" w:hAnsiTheme="minorHAnsi" w:cstheme="minorHAnsi"/>
        </w:rPr>
        <w:t xml:space="preserve"> by hackers. If hackers were </w:t>
      </w:r>
      <w:r w:rsidRPr="00747D6D">
        <w:rPr>
          <w:rStyle w:val="StyleUnderline"/>
          <w:rFonts w:asciiTheme="minorHAnsi" w:hAnsiTheme="minorHAnsi" w:cstheme="minorHAnsi"/>
          <w:highlight w:val="green"/>
        </w:rPr>
        <w:t>to</w:t>
      </w:r>
      <w:r w:rsidRPr="00747D6D">
        <w:rPr>
          <w:rStyle w:val="StyleUnderline"/>
          <w:rFonts w:asciiTheme="minorHAnsi" w:hAnsiTheme="minorHAnsi" w:cstheme="minorHAnsi"/>
        </w:rPr>
        <w:t xml:space="preserve"> infiltrate these computers, they could </w:t>
      </w:r>
      <w:r w:rsidRPr="00747D6D">
        <w:rPr>
          <w:rStyle w:val="StyleUnderline"/>
          <w:rFonts w:asciiTheme="minorHAnsi" w:hAnsiTheme="minorHAnsi" w:cstheme="minorHAnsi"/>
          <w:highlight w:val="green"/>
        </w:rPr>
        <w:t>send malicious commands</w:t>
      </w:r>
      <w:r w:rsidRPr="00747D6D">
        <w:rPr>
          <w:rStyle w:val="StyleUnderline"/>
          <w:rFonts w:asciiTheme="minorHAnsi" w:hAnsiTheme="minorHAnsi" w:cstheme="minorHAnsi"/>
        </w:rPr>
        <w:t xml:space="preserve"> to the satellites.</w:t>
      </w:r>
    </w:p>
    <w:p w14:paraId="1562224D"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History of hacks</w:t>
      </w:r>
    </w:p>
    <w:p w14:paraId="70CA8F0E" w14:textId="77777777" w:rsidR="00135148" w:rsidRPr="00747D6D" w:rsidRDefault="00135148" w:rsidP="00135148">
      <w:pPr>
        <w:rPr>
          <w:rFonts w:asciiTheme="minorHAnsi" w:hAnsiTheme="minorHAnsi" w:cstheme="minorHAnsi"/>
          <w:b/>
          <w:u w:val="single"/>
        </w:rPr>
      </w:pPr>
      <w:r w:rsidRPr="00747D6D">
        <w:rPr>
          <w:rStyle w:val="StyleUnderline"/>
          <w:rFonts w:asciiTheme="minorHAnsi" w:hAnsiTheme="minorHAnsi" w:cstheme="minorHAnsi"/>
          <w:highlight w:val="green"/>
        </w:rPr>
        <w:t>This</w:t>
      </w:r>
      <w:r w:rsidRPr="00747D6D">
        <w:rPr>
          <w:rStyle w:val="StyleUnderline"/>
          <w:rFonts w:asciiTheme="minorHAnsi" w:hAnsiTheme="minorHAnsi" w:cstheme="minorHAnsi"/>
        </w:rPr>
        <w:t xml:space="preserve"> scenario </w:t>
      </w:r>
      <w:r w:rsidRPr="00747D6D">
        <w:rPr>
          <w:rStyle w:val="StyleUnderline"/>
          <w:rFonts w:asciiTheme="minorHAnsi" w:hAnsiTheme="minorHAnsi" w:cstheme="minorHAnsi"/>
          <w:highlight w:val="green"/>
        </w:rPr>
        <w:t>played out in</w:t>
      </w:r>
      <w:r w:rsidRPr="00747D6D">
        <w:rPr>
          <w:rStyle w:val="StyleUnderline"/>
          <w:rFonts w:asciiTheme="minorHAnsi" w:hAnsiTheme="minorHAnsi" w:cstheme="minorHAnsi"/>
        </w:rPr>
        <w:t xml:space="preserve"> 19</w:t>
      </w:r>
      <w:r w:rsidRPr="00747D6D">
        <w:rPr>
          <w:rStyle w:val="StyleUnderline"/>
          <w:rFonts w:asciiTheme="minorHAnsi" w:hAnsiTheme="minorHAnsi" w:cstheme="minorHAnsi"/>
          <w:highlight w:val="green"/>
        </w:rPr>
        <w:t>98</w:t>
      </w:r>
      <w:r w:rsidRPr="00747D6D">
        <w:rPr>
          <w:rStyle w:val="StyleUnderline"/>
          <w:rFonts w:asciiTheme="minorHAnsi" w:hAnsiTheme="minorHAnsi" w:cstheme="minorHAnsi"/>
        </w:rPr>
        <w:t xml:space="preserve"> when hackers took control of the U.S.-German ROSAT X-Ray satellite.</w:t>
      </w:r>
      <w:r w:rsidRPr="00747D6D">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747D6D">
        <w:rPr>
          <w:rStyle w:val="StyleUnderline"/>
          <w:rFonts w:asciiTheme="minorHAnsi" w:hAnsiTheme="minorHAnsi" w:cstheme="minorHAnsi"/>
        </w:rPr>
        <w:t xml:space="preserve">The defunct satellite eventually crashed back to Earth in 2011. </w:t>
      </w:r>
      <w:r w:rsidRPr="00747D6D">
        <w:rPr>
          <w:rStyle w:val="StyleUnderline"/>
          <w:rFonts w:asciiTheme="minorHAnsi" w:hAnsiTheme="minorHAnsi" w:cstheme="minorHAnsi"/>
          <w:highlight w:val="green"/>
        </w:rPr>
        <w:t>Hackers could</w:t>
      </w:r>
      <w:r w:rsidRPr="00747D6D">
        <w:rPr>
          <w:rStyle w:val="StyleUnderline"/>
          <w:rFonts w:asciiTheme="minorHAnsi" w:hAnsiTheme="minorHAnsi" w:cstheme="minorHAnsi"/>
        </w:rPr>
        <w:t xml:space="preserve"> also </w:t>
      </w:r>
      <w:r w:rsidRPr="00747D6D">
        <w:rPr>
          <w:rStyle w:val="StyleUnderline"/>
          <w:rFonts w:asciiTheme="minorHAnsi" w:hAnsiTheme="minorHAnsi" w:cstheme="minorHAnsi"/>
          <w:highlight w:val="green"/>
        </w:rPr>
        <w:t>hold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for ransom, as</w:t>
      </w:r>
      <w:r w:rsidRPr="00747D6D">
        <w:rPr>
          <w:rStyle w:val="StyleUnderline"/>
          <w:rFonts w:asciiTheme="minorHAnsi" w:hAnsiTheme="minorHAnsi" w:cstheme="minorHAnsi"/>
        </w:rPr>
        <w:t xml:space="preserve"> happened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19</w:t>
      </w:r>
      <w:r w:rsidRPr="00747D6D">
        <w:rPr>
          <w:rStyle w:val="StyleUnderline"/>
          <w:rFonts w:asciiTheme="minorHAnsi" w:hAnsiTheme="minorHAnsi" w:cstheme="minorHAnsi"/>
          <w:highlight w:val="green"/>
        </w:rPr>
        <w:t>99</w:t>
      </w:r>
      <w:r w:rsidRPr="00747D6D">
        <w:rPr>
          <w:rStyle w:val="StyleUnderline"/>
          <w:rFonts w:asciiTheme="minorHAnsi" w:hAnsiTheme="minorHAnsi" w:cstheme="minorHAnsi"/>
        </w:rPr>
        <w:t xml:space="preserve"> when hackers took control of the U.K.'s SkyNet satellites.</w:t>
      </w:r>
    </w:p>
    <w:p w14:paraId="25DEF6F0"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 xml:space="preserve">Over the years, </w:t>
      </w:r>
      <w:r w:rsidRPr="00747D6D">
        <w:rPr>
          <w:rStyle w:val="StyleUnderline"/>
          <w:rFonts w:asciiTheme="minorHAnsi" w:hAnsiTheme="minorHAnsi" w:cstheme="minorHAnsi"/>
          <w:highlight w:val="green"/>
        </w:rPr>
        <w:t>the threat</w:t>
      </w:r>
      <w:r w:rsidRPr="00747D6D">
        <w:rPr>
          <w:rStyle w:val="StyleUnderline"/>
          <w:rFonts w:asciiTheme="minorHAnsi" w:hAnsiTheme="minorHAnsi" w:cstheme="minorHAnsi"/>
        </w:rPr>
        <w:t xml:space="preserve"> of cyberattacks on satellites </w:t>
      </w:r>
      <w:r w:rsidRPr="00747D6D">
        <w:rPr>
          <w:rStyle w:val="StyleUnderline"/>
          <w:rFonts w:asciiTheme="minorHAnsi" w:hAnsiTheme="minorHAnsi" w:cstheme="minorHAnsi"/>
          <w:highlight w:val="green"/>
        </w:rPr>
        <w:t>has gotten more dire. In</w:t>
      </w:r>
      <w:r w:rsidRPr="00747D6D">
        <w:rPr>
          <w:rStyle w:val="StyleUnderline"/>
          <w:rFonts w:asciiTheme="minorHAnsi" w:hAnsiTheme="minorHAnsi" w:cstheme="minorHAnsi"/>
        </w:rPr>
        <w:t xml:space="preserve"> 20</w:t>
      </w:r>
      <w:r w:rsidRPr="00747D6D">
        <w:rPr>
          <w:rStyle w:val="StyleUnderline"/>
          <w:rFonts w:asciiTheme="minorHAnsi" w:hAnsiTheme="minorHAnsi" w:cstheme="minorHAnsi"/>
          <w:highlight w:val="green"/>
        </w:rPr>
        <w:t>08</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hackers</w:t>
      </w:r>
      <w:r w:rsidRPr="00747D6D">
        <w:rPr>
          <w:rStyle w:val="StyleUnderline"/>
          <w:rFonts w:asciiTheme="minorHAnsi" w:hAnsiTheme="minorHAnsi" w:cstheme="minorHAnsi"/>
        </w:rPr>
        <w:t xml:space="preserve">, possibly from China, reportedly </w:t>
      </w:r>
      <w:r w:rsidRPr="00747D6D">
        <w:rPr>
          <w:rStyle w:val="StyleUnderline"/>
          <w:rFonts w:asciiTheme="minorHAnsi" w:hAnsiTheme="minorHAnsi" w:cstheme="minorHAnsi"/>
          <w:highlight w:val="green"/>
        </w:rPr>
        <w:t>took full control of two NASA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one for about two minutes and the other for about nine minutes.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20</w:t>
      </w:r>
      <w:r w:rsidRPr="00747D6D">
        <w:rPr>
          <w:rStyle w:val="StyleUnderline"/>
          <w:rFonts w:asciiTheme="minorHAnsi" w:hAnsiTheme="minorHAnsi" w:cstheme="minorHAnsi"/>
          <w:highlight w:val="green"/>
        </w:rPr>
        <w:t>18, another group</w:t>
      </w:r>
      <w:r w:rsidRPr="00747D6D">
        <w:rPr>
          <w:rStyle w:val="StyleUnderline"/>
          <w:rFonts w:asciiTheme="minorHAnsi" w:hAnsiTheme="minorHAnsi" w:cstheme="minorHAnsi"/>
        </w:rPr>
        <w:t xml:space="preserve"> of Chinese state-backed hackers reportedly </w:t>
      </w:r>
      <w:r w:rsidRPr="00747D6D">
        <w:rPr>
          <w:rStyle w:val="StyleUnderline"/>
          <w:rFonts w:asciiTheme="minorHAnsi" w:hAnsiTheme="minorHAnsi" w:cstheme="minorHAnsi"/>
          <w:highlight w:val="green"/>
        </w:rPr>
        <w:t>launched a sophisticated</w:t>
      </w:r>
      <w:r w:rsidRPr="00747D6D">
        <w:rPr>
          <w:rStyle w:val="StyleUnderline"/>
          <w:rFonts w:asciiTheme="minorHAnsi" w:hAnsiTheme="minorHAnsi" w:cstheme="minorHAnsi"/>
        </w:rPr>
        <w:t xml:space="preserve"> hacking </w:t>
      </w:r>
      <w:r w:rsidRPr="00747D6D">
        <w:rPr>
          <w:rStyle w:val="StyleUnderline"/>
          <w:rFonts w:asciiTheme="minorHAnsi" w:hAnsiTheme="minorHAnsi" w:cstheme="minorHAnsi"/>
          <w:highlight w:val="green"/>
        </w:rPr>
        <w:t>campaign</w:t>
      </w:r>
      <w:r w:rsidRPr="00747D6D">
        <w:rPr>
          <w:rStyle w:val="StyleUnderline"/>
          <w:rFonts w:asciiTheme="minorHAnsi" w:hAnsiTheme="minorHAnsi" w:cstheme="minorHAnsi"/>
        </w:rPr>
        <w:t xml:space="preserve"> aimed </w:t>
      </w:r>
      <w:r w:rsidRPr="00747D6D">
        <w:rPr>
          <w:rStyle w:val="StyleUnderline"/>
          <w:rFonts w:asciiTheme="minorHAnsi" w:hAnsiTheme="minorHAnsi" w:cstheme="minorHAnsi"/>
          <w:highlight w:val="green"/>
        </w:rPr>
        <w:t>at</w:t>
      </w:r>
      <w:r w:rsidRPr="00747D6D">
        <w:rPr>
          <w:rStyle w:val="StyleUnderline"/>
          <w:rFonts w:asciiTheme="minorHAnsi" w:hAnsiTheme="minorHAnsi" w:cstheme="minorHAnsi"/>
        </w:rPr>
        <w:t xml:space="preserve"> satellite </w:t>
      </w:r>
      <w:r w:rsidRPr="00747D6D">
        <w:rPr>
          <w:rStyle w:val="StyleUnderline"/>
          <w:rFonts w:asciiTheme="minorHAnsi" w:hAnsiTheme="minorHAnsi" w:cstheme="minorHAnsi"/>
          <w:highlight w:val="green"/>
        </w:rPr>
        <w:t>operators and</w:t>
      </w:r>
      <w:r w:rsidRPr="00747D6D">
        <w:rPr>
          <w:rStyle w:val="StyleUnderline"/>
          <w:rFonts w:asciiTheme="minorHAnsi" w:hAnsiTheme="minorHAnsi" w:cstheme="minorHAnsi"/>
        </w:rPr>
        <w:t xml:space="preserve"> defense </w:t>
      </w:r>
      <w:r w:rsidRPr="00747D6D">
        <w:rPr>
          <w:rStyle w:val="StyleUnderline"/>
          <w:rFonts w:asciiTheme="minorHAnsi" w:hAnsiTheme="minorHAnsi" w:cstheme="minorHAnsi"/>
          <w:highlight w:val="green"/>
        </w:rPr>
        <w:t>contractors</w:t>
      </w:r>
      <w:r w:rsidRPr="00747D6D">
        <w:rPr>
          <w:rStyle w:val="StyleUnderline"/>
          <w:rFonts w:asciiTheme="minorHAnsi" w:hAnsiTheme="minorHAnsi" w:cstheme="minorHAnsi"/>
        </w:rPr>
        <w:t>. Iranian hacking groups have also attempted similar attacks.</w:t>
      </w:r>
    </w:p>
    <w:p w14:paraId="75B4098F" w14:textId="77777777" w:rsidR="00135148" w:rsidRPr="00747D6D" w:rsidRDefault="00135148" w:rsidP="00135148">
      <w:pPr>
        <w:rPr>
          <w:rStyle w:val="StyleUnderline"/>
          <w:rFonts w:asciiTheme="minorHAnsi" w:hAnsiTheme="minorHAnsi" w:cstheme="minorHAnsi"/>
        </w:rPr>
      </w:pPr>
      <w:r w:rsidRPr="00747D6D">
        <w:rPr>
          <w:rFonts w:asciiTheme="minorHAnsi" w:hAnsiTheme="minorHAnsi" w:cstheme="minorHAnsi"/>
        </w:rPr>
        <w:t xml:space="preserve">Although the U.S. Department of Defense and National Security Agency have made some efforts to address space cybersecurity, the pace has been slow. </w:t>
      </w:r>
      <w:r w:rsidRPr="00747D6D">
        <w:rPr>
          <w:rStyle w:val="StyleUnderline"/>
          <w:rFonts w:asciiTheme="minorHAnsi" w:hAnsiTheme="minorHAnsi" w:cstheme="minorHAnsi"/>
          <w:highlight w:val="green"/>
        </w:rPr>
        <w:t>There are no</w:t>
      </w:r>
      <w:r w:rsidRPr="00747D6D">
        <w:rPr>
          <w:rStyle w:val="StyleUnderline"/>
          <w:rFonts w:asciiTheme="minorHAnsi" w:hAnsiTheme="minorHAnsi" w:cstheme="minorHAnsi"/>
        </w:rPr>
        <w:t xml:space="preserve"> cybersecurity </w:t>
      </w:r>
      <w:r w:rsidRPr="00747D6D">
        <w:rPr>
          <w:rStyle w:val="StyleUnderline"/>
          <w:rFonts w:asciiTheme="minorHAnsi" w:hAnsiTheme="minorHAnsi" w:cstheme="minorHAnsi"/>
          <w:highlight w:val="green"/>
        </w:rPr>
        <w:t>standards</w:t>
      </w:r>
      <w:r w:rsidRPr="00747D6D">
        <w:rPr>
          <w:rStyle w:val="StyleUnderline"/>
          <w:rFonts w:asciiTheme="minorHAnsi" w:hAnsiTheme="minorHAnsi" w:cstheme="minorHAnsi"/>
        </w:rPr>
        <w:t xml:space="preserve"> for satellites </w:t>
      </w:r>
      <w:r w:rsidRPr="00747D6D">
        <w:rPr>
          <w:rStyle w:val="StyleUnderline"/>
          <w:rFonts w:asciiTheme="minorHAnsi" w:hAnsiTheme="minorHAnsi" w:cstheme="minorHAnsi"/>
          <w:highlight w:val="green"/>
        </w:rPr>
        <w:t>and no</w:t>
      </w:r>
      <w:r w:rsidRPr="00747D6D">
        <w:rPr>
          <w:rStyle w:val="StyleUnderline"/>
          <w:rFonts w:asciiTheme="minorHAnsi" w:hAnsiTheme="minorHAnsi" w:cstheme="minorHAnsi"/>
        </w:rPr>
        <w:t xml:space="preserve"> governing </w:t>
      </w:r>
      <w:r w:rsidRPr="00747D6D">
        <w:rPr>
          <w:rStyle w:val="StyleUnderline"/>
          <w:rFonts w:asciiTheme="minorHAnsi" w:hAnsiTheme="minorHAnsi" w:cstheme="minorHAnsi"/>
          <w:highlight w:val="green"/>
        </w:rPr>
        <w:t>body to regulate</w:t>
      </w:r>
      <w:r w:rsidRPr="00747D6D">
        <w:rPr>
          <w:rStyle w:val="StyleUnderline"/>
          <w:rFonts w:asciiTheme="minorHAnsi" w:hAnsiTheme="minorHAnsi" w:cstheme="minorHAnsi"/>
        </w:rPr>
        <w:t xml:space="preserve"> and ensure their cybersecurity. </w:t>
      </w:r>
      <w:r w:rsidRPr="00747D6D">
        <w:rPr>
          <w:rStyle w:val="StyleUnderline"/>
          <w:rFonts w:asciiTheme="minorHAnsi" w:hAnsiTheme="minorHAnsi" w:cstheme="minorHAnsi"/>
          <w:highlight w:val="green"/>
        </w:rPr>
        <w:t>Even if</w:t>
      </w:r>
      <w:r w:rsidRPr="00747D6D">
        <w:rPr>
          <w:rStyle w:val="StyleUnderline"/>
          <w:rFonts w:asciiTheme="minorHAnsi" w:hAnsiTheme="minorHAnsi" w:cstheme="minorHAnsi"/>
        </w:rPr>
        <w:t xml:space="preserve"> common </w:t>
      </w:r>
      <w:r w:rsidRPr="00747D6D">
        <w:rPr>
          <w:rStyle w:val="StyleUnderline"/>
          <w:rFonts w:asciiTheme="minorHAnsi" w:hAnsiTheme="minorHAnsi" w:cstheme="minorHAnsi"/>
          <w:highlight w:val="green"/>
        </w:rPr>
        <w:t>standards could be developed, there are no</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mechanisms</w:t>
      </w:r>
      <w:r w:rsidRPr="00747D6D">
        <w:rPr>
          <w:rStyle w:val="StyleUnderline"/>
          <w:rFonts w:asciiTheme="minorHAnsi" w:hAnsiTheme="minorHAnsi" w:cstheme="minorHAnsi"/>
        </w:rPr>
        <w:t xml:space="preserve"> in place </w:t>
      </w:r>
      <w:r w:rsidRPr="00747D6D">
        <w:rPr>
          <w:rStyle w:val="StyleUnderline"/>
          <w:rFonts w:asciiTheme="minorHAnsi" w:hAnsiTheme="minorHAnsi" w:cstheme="minorHAnsi"/>
          <w:highlight w:val="green"/>
        </w:rPr>
        <w:t>to enforce</w:t>
      </w:r>
      <w:r w:rsidRPr="00747D6D">
        <w:rPr>
          <w:rStyle w:val="StyleUnderline"/>
          <w:rFonts w:asciiTheme="minorHAnsi" w:hAnsiTheme="minorHAnsi" w:cstheme="minorHAnsi"/>
        </w:rPr>
        <w:t xml:space="preserve"> them. This means </w:t>
      </w:r>
      <w:r w:rsidRPr="00747D6D">
        <w:rPr>
          <w:rStyle w:val="StyleUnderline"/>
          <w:rFonts w:asciiTheme="minorHAnsi" w:hAnsiTheme="minorHAnsi" w:cstheme="minorHAnsi"/>
          <w:highlight w:val="green"/>
        </w:rPr>
        <w:t>responsibility</w:t>
      </w:r>
      <w:r w:rsidRPr="00747D6D">
        <w:rPr>
          <w:rStyle w:val="StyleUnderline"/>
          <w:rFonts w:asciiTheme="minorHAnsi" w:hAnsiTheme="minorHAnsi" w:cstheme="minorHAnsi"/>
        </w:rPr>
        <w:t xml:space="preserve"> for satellite cybersecurity </w:t>
      </w:r>
      <w:r w:rsidRPr="00747D6D">
        <w:rPr>
          <w:rStyle w:val="StyleUnderline"/>
          <w:rFonts w:asciiTheme="minorHAnsi" w:hAnsiTheme="minorHAnsi" w:cstheme="minorHAnsi"/>
          <w:highlight w:val="green"/>
        </w:rPr>
        <w:t>falls to</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individual companies</w:t>
      </w:r>
      <w:r w:rsidRPr="00747D6D">
        <w:rPr>
          <w:rStyle w:val="StyleUnderline"/>
          <w:rFonts w:asciiTheme="minorHAnsi" w:hAnsiTheme="minorHAnsi" w:cstheme="minorHAnsi"/>
        </w:rPr>
        <w:t xml:space="preserve"> that build and operate them.</w:t>
      </w:r>
    </w:p>
    <w:p w14:paraId="16DFB1E1" w14:textId="77777777" w:rsidR="00135148" w:rsidRPr="00747D6D" w:rsidRDefault="00135148" w:rsidP="00135148">
      <w:pPr>
        <w:rPr>
          <w:rFonts w:asciiTheme="minorHAnsi" w:hAnsiTheme="minorHAnsi" w:cstheme="minorHAnsi"/>
          <w:b/>
          <w:u w:val="single"/>
        </w:rPr>
      </w:pPr>
      <w:r w:rsidRPr="00747D6D">
        <w:rPr>
          <w:rStyle w:val="StyleUnderline"/>
          <w:rFonts w:asciiTheme="minorHAnsi" w:hAnsiTheme="minorHAnsi" w:cstheme="minorHAnsi"/>
          <w:highlight w:val="green"/>
        </w:rPr>
        <w:t>As they compete</w:t>
      </w:r>
      <w:r w:rsidRPr="00747D6D">
        <w:rPr>
          <w:rStyle w:val="StyleUnderline"/>
          <w:rFonts w:asciiTheme="minorHAnsi" w:hAnsiTheme="minorHAnsi" w:cstheme="minorHAnsi"/>
        </w:rPr>
        <w:t xml:space="preserve"> to be the dominant satellite operator, SpaceX and rival </w:t>
      </w:r>
      <w:r w:rsidRPr="00747D6D">
        <w:rPr>
          <w:rStyle w:val="StyleUnderline"/>
          <w:rFonts w:asciiTheme="minorHAnsi" w:hAnsiTheme="minorHAnsi" w:cstheme="minorHAnsi"/>
          <w:highlight w:val="green"/>
        </w:rPr>
        <w:t>companies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are under</w:t>
      </w:r>
      <w:r w:rsidRPr="00747D6D">
        <w:rPr>
          <w:rStyle w:val="StyleUnderline"/>
          <w:rFonts w:asciiTheme="minorHAnsi" w:hAnsiTheme="minorHAnsi" w:cstheme="minorHAnsi"/>
        </w:rPr>
        <w:t xml:space="preserve"> increasing </w:t>
      </w:r>
      <w:r w:rsidRPr="00747D6D">
        <w:rPr>
          <w:rStyle w:val="StyleUnderline"/>
          <w:rFonts w:asciiTheme="minorHAnsi" w:hAnsiTheme="minorHAnsi" w:cstheme="minorHAnsi"/>
          <w:highlight w:val="green"/>
        </w:rPr>
        <w:t>pressure to cut costs</w:t>
      </w:r>
      <w:r w:rsidRPr="00747D6D">
        <w:rPr>
          <w:rStyle w:val="StyleUnderline"/>
          <w:rFonts w:asciiTheme="minorHAnsi" w:hAnsiTheme="minorHAnsi" w:cstheme="minorHAnsi"/>
        </w:rPr>
        <w:t xml:space="preserve">. There is also pressure to speed up development and production. </w:t>
      </w:r>
      <w:r w:rsidRPr="00747D6D">
        <w:rPr>
          <w:rStyle w:val="StyleUnderline"/>
          <w:rFonts w:asciiTheme="minorHAnsi" w:hAnsiTheme="minorHAnsi" w:cstheme="minorHAnsi"/>
          <w:highlight w:val="green"/>
        </w:rPr>
        <w:t>This makes it tempting</w:t>
      </w:r>
      <w:r w:rsidRPr="00747D6D">
        <w:rPr>
          <w:rStyle w:val="StyleUnderline"/>
          <w:rFonts w:asciiTheme="minorHAnsi" w:hAnsiTheme="minorHAnsi" w:cstheme="minorHAnsi"/>
        </w:rPr>
        <w:t xml:space="preserve"> for the companies </w:t>
      </w:r>
      <w:r w:rsidRPr="00747D6D">
        <w:rPr>
          <w:rStyle w:val="StyleUnderline"/>
          <w:rFonts w:asciiTheme="minorHAnsi" w:hAnsiTheme="minorHAnsi" w:cstheme="minorHAnsi"/>
          <w:highlight w:val="green"/>
        </w:rPr>
        <w:t>to cut corners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areas like </w:t>
      </w:r>
      <w:r w:rsidRPr="00747D6D">
        <w:rPr>
          <w:rStyle w:val="StyleUnderline"/>
          <w:rFonts w:asciiTheme="minorHAnsi" w:hAnsiTheme="minorHAnsi" w:cstheme="minorHAnsi"/>
          <w:highlight w:val="green"/>
        </w:rPr>
        <w:t>cybersecurity</w:t>
      </w:r>
      <w:r w:rsidRPr="00747D6D">
        <w:rPr>
          <w:rStyle w:val="StyleUnderline"/>
          <w:rFonts w:asciiTheme="minorHAnsi" w:hAnsiTheme="minorHAnsi" w:cstheme="minorHAnsi"/>
        </w:rPr>
        <w:t xml:space="preserve"> that are secondary to actually getting these satellites in space.</w:t>
      </w:r>
    </w:p>
    <w:p w14:paraId="1EB7D331" w14:textId="77777777" w:rsidR="00135148" w:rsidRPr="00747D6D" w:rsidRDefault="00135148" w:rsidP="00135148">
      <w:pPr>
        <w:rPr>
          <w:rFonts w:asciiTheme="minorHAnsi" w:hAnsiTheme="minorHAnsi" w:cstheme="minorHAnsi"/>
        </w:rPr>
      </w:pPr>
    </w:p>
    <w:p w14:paraId="0D2DB919" w14:textId="77777777" w:rsidR="00135148" w:rsidRPr="00747D6D" w:rsidRDefault="00135148" w:rsidP="00135148">
      <w:pPr>
        <w:rPr>
          <w:rFonts w:asciiTheme="minorHAnsi" w:hAnsiTheme="minorHAnsi" w:cstheme="minorHAnsi"/>
        </w:rPr>
      </w:pPr>
    </w:p>
    <w:p w14:paraId="2E22B3B3" w14:textId="77777777" w:rsidR="00135148" w:rsidRPr="00747D6D" w:rsidRDefault="00135148" w:rsidP="00135148">
      <w:pPr>
        <w:pStyle w:val="Heading4"/>
        <w:rPr>
          <w:rFonts w:asciiTheme="minorHAnsi" w:hAnsiTheme="minorHAnsi" w:cstheme="minorHAnsi"/>
        </w:rPr>
      </w:pPr>
      <w:r w:rsidRPr="00747D6D">
        <w:rPr>
          <w:rFonts w:asciiTheme="minorHAnsi" w:hAnsiTheme="minorHAnsi" w:cstheme="minorHAnsi"/>
        </w:rPr>
        <w:t>Nuke war causes extinction – Ice Age, famines, and war won’t stay limited</w:t>
      </w:r>
    </w:p>
    <w:p w14:paraId="045495AD" w14:textId="77777777" w:rsidR="00135148" w:rsidRPr="00747D6D" w:rsidRDefault="00135148" w:rsidP="00135148">
      <w:pPr>
        <w:rPr>
          <w:rFonts w:asciiTheme="minorHAnsi" w:hAnsiTheme="minorHAnsi" w:cstheme="minorHAnsi"/>
        </w:rPr>
      </w:pPr>
      <w:r w:rsidRPr="00747D6D">
        <w:rPr>
          <w:rStyle w:val="StyleUnderline"/>
          <w:rFonts w:asciiTheme="minorHAnsi" w:hAnsiTheme="minorHAnsi" w:cstheme="minorHAnsi"/>
        </w:rPr>
        <w:t>Edwards 17</w:t>
      </w:r>
      <w:r w:rsidRPr="00747D6D">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BFEB170" w14:textId="77777777" w:rsidR="00135148" w:rsidRPr="00747D6D" w:rsidRDefault="00135148" w:rsidP="00135148">
      <w:pPr>
        <w:rPr>
          <w:rFonts w:asciiTheme="minorHAnsi" w:hAnsiTheme="minorHAnsi" w:cstheme="minorHAnsi"/>
        </w:rPr>
      </w:pPr>
      <w:r w:rsidRPr="00747D6D">
        <w:rPr>
          <w:rFonts w:asciiTheme="minorHAnsi" w:hAnsiTheme="minorHAnsi" w:cstheme="minorHAnsi"/>
        </w:rPr>
        <w:t>In the nuclear conversation, what are we not talking about that we should be?</w:t>
      </w:r>
    </w:p>
    <w:p w14:paraId="34E9FA3E" w14:textId="77777777" w:rsidR="00135148" w:rsidRPr="00747D6D" w:rsidRDefault="00135148" w:rsidP="00135148">
      <w:pPr>
        <w:rPr>
          <w:rStyle w:val="StyleUnderline"/>
          <w:rFonts w:asciiTheme="minorHAnsi" w:hAnsiTheme="minorHAnsi" w:cstheme="minorHAnsi"/>
        </w:rPr>
      </w:pPr>
      <w:r w:rsidRPr="00747D6D">
        <w:rPr>
          <w:rStyle w:val="StyleUnderline"/>
          <w:rFonts w:asciiTheme="minorHAnsi" w:hAnsiTheme="minorHAnsi" w:cstheme="minorHAnsi"/>
        </w:rPr>
        <w:t>We are not talking enough about the climatic effects of nuclear</w:t>
      </w:r>
      <w:r w:rsidRPr="00747D6D">
        <w:rPr>
          <w:rStyle w:val="Emphasis"/>
          <w:rFonts w:asciiTheme="minorHAnsi" w:hAnsiTheme="minorHAnsi" w:cstheme="minorHAnsi"/>
          <w:szCs w:val="26"/>
        </w:rPr>
        <w:t xml:space="preserve"> war</w:t>
      </w:r>
      <w:r w:rsidRPr="00747D6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47D6D">
        <w:rPr>
          <w:rStyle w:val="StyleUnderline"/>
          <w:rFonts w:asciiTheme="minorHAnsi" w:hAnsiTheme="minorHAnsi" w:cstheme="minorHAnsi"/>
        </w:rPr>
        <w:t xml:space="preserve">this aspect of nuclear war has faded from view. That’s not good. In the mid-2000s, </w:t>
      </w:r>
      <w:r w:rsidRPr="00747D6D">
        <w:rPr>
          <w:rStyle w:val="StyleUnderline"/>
          <w:rFonts w:asciiTheme="minorHAnsi" w:hAnsiTheme="minorHAnsi" w:cstheme="minorHAnsi"/>
          <w:highlight w:val="green"/>
        </w:rPr>
        <w:t>climate scientists</w:t>
      </w:r>
      <w:r w:rsidRPr="00747D6D">
        <w:rPr>
          <w:rFonts w:asciiTheme="minorHAnsi" w:hAnsiTheme="minorHAnsi" w:cstheme="minorHAnsi"/>
          <w:szCs w:val="26"/>
        </w:rPr>
        <w:t xml:space="preserve"> such as Alan Robock (Rutgers) </w:t>
      </w:r>
      <w:r w:rsidRPr="00747D6D">
        <w:rPr>
          <w:rStyle w:val="StyleUnderline"/>
          <w:rFonts w:asciiTheme="minorHAnsi" w:hAnsiTheme="minorHAnsi" w:cstheme="minorHAnsi"/>
        </w:rPr>
        <w:t xml:space="preserve">took another look at nuclear winter theory. This time around, they </w:t>
      </w:r>
      <w:r w:rsidRPr="00747D6D">
        <w:rPr>
          <w:rStyle w:val="StyleUnderline"/>
          <w:rFonts w:asciiTheme="minorHAnsi" w:hAnsiTheme="minorHAnsi" w:cstheme="minorHAnsi"/>
          <w:highlight w:val="green"/>
        </w:rPr>
        <w:t xml:space="preserve">used </w:t>
      </w:r>
      <w:r w:rsidRPr="00747D6D">
        <w:rPr>
          <w:rStyle w:val="StyleUnderline"/>
          <w:rFonts w:asciiTheme="minorHAnsi" w:hAnsiTheme="minorHAnsi" w:cstheme="minorHAnsi"/>
        </w:rPr>
        <w:t>much-</w:t>
      </w:r>
      <w:r w:rsidRPr="00747D6D">
        <w:rPr>
          <w:rStyle w:val="StyleUnderline"/>
          <w:rFonts w:asciiTheme="minorHAnsi" w:hAnsiTheme="minorHAnsi" w:cstheme="minorHAnsi"/>
          <w:highlight w:val="green"/>
        </w:rPr>
        <w:t>improved</w:t>
      </w:r>
      <w:r w:rsidRPr="00747D6D">
        <w:rPr>
          <w:rStyle w:val="StyleUnderline"/>
          <w:rFonts w:asciiTheme="minorHAnsi" w:hAnsiTheme="minorHAnsi" w:cstheme="minorHAnsi"/>
        </w:rPr>
        <w:t xml:space="preserve"> and much more detailed climate </w:t>
      </w:r>
      <w:r w:rsidRPr="00747D6D">
        <w:rPr>
          <w:rStyle w:val="StyleUnderline"/>
          <w:rFonts w:asciiTheme="minorHAnsi" w:hAnsiTheme="minorHAnsi" w:cstheme="minorHAnsi"/>
          <w:highlight w:val="green"/>
        </w:rPr>
        <w:t>models</w:t>
      </w:r>
      <w:r w:rsidRPr="00747D6D">
        <w:rPr>
          <w:rStyle w:val="StyleUnderline"/>
          <w:rFonts w:asciiTheme="minorHAnsi" w:hAnsiTheme="minorHAnsi" w:cstheme="minorHAnsi"/>
        </w:rPr>
        <w:t xml:space="preserve"> than those available 20 years earlier</w:t>
      </w:r>
      <w:r w:rsidRPr="00747D6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47D6D">
        <w:rPr>
          <w:rStyle w:val="StyleUnderline"/>
          <w:rFonts w:asciiTheme="minorHAnsi" w:hAnsiTheme="minorHAnsi" w:cstheme="minorHAnsi"/>
        </w:rPr>
        <w:t xml:space="preserve">U.S.-Russia war currently seems unlikely, but if it were to occur, </w:t>
      </w:r>
      <w:r w:rsidRPr="00747D6D">
        <w:rPr>
          <w:rStyle w:val="StyleUnderline"/>
          <w:rFonts w:asciiTheme="minorHAnsi" w:hAnsiTheme="minorHAnsi" w:cstheme="minorHAnsi"/>
          <w:highlight w:val="green"/>
        </w:rPr>
        <w:t>hundreds or</w:t>
      </w:r>
      <w:r w:rsidRPr="00747D6D">
        <w:rPr>
          <w:rStyle w:val="StyleUnderline"/>
          <w:rFonts w:asciiTheme="minorHAnsi" w:hAnsiTheme="minorHAnsi" w:cstheme="minorHAnsi"/>
        </w:rPr>
        <w:t xml:space="preserve"> even </w:t>
      </w:r>
      <w:r w:rsidRPr="00747D6D">
        <w:rPr>
          <w:rStyle w:val="StyleUnderline"/>
          <w:rFonts w:asciiTheme="minorHAnsi" w:hAnsiTheme="minorHAnsi" w:cstheme="minorHAnsi"/>
          <w:highlight w:val="green"/>
        </w:rPr>
        <w:t>thousands of</w:t>
      </w:r>
      <w:r w:rsidRPr="00747D6D">
        <w:rPr>
          <w:rStyle w:val="StyleUnderline"/>
          <w:rFonts w:asciiTheme="minorHAnsi" w:hAnsiTheme="minorHAnsi" w:cstheme="minorHAnsi"/>
        </w:rPr>
        <w:t xml:space="preserve"> nuclear </w:t>
      </w:r>
      <w:r w:rsidRPr="00747D6D">
        <w:rPr>
          <w:rStyle w:val="StyleUnderline"/>
          <w:rFonts w:asciiTheme="minorHAnsi" w:hAnsiTheme="minorHAnsi" w:cstheme="minorHAnsi"/>
          <w:highlight w:val="green"/>
        </w:rPr>
        <w:t>weapons might be launched</w:t>
      </w:r>
      <w:r w:rsidRPr="00747D6D">
        <w:rPr>
          <w:rStyle w:val="StyleUnderline"/>
          <w:rFonts w:asciiTheme="minorHAnsi" w:hAnsiTheme="minorHAnsi" w:cstheme="minorHAnsi"/>
        </w:rPr>
        <w:t xml:space="preserve">. The climatic consequences would be catastrophic: global average </w:t>
      </w:r>
      <w:r w:rsidRPr="00747D6D">
        <w:rPr>
          <w:rStyle w:val="StyleUnderline"/>
          <w:rFonts w:asciiTheme="minorHAnsi" w:hAnsiTheme="minorHAnsi" w:cstheme="minorHAnsi"/>
          <w:highlight w:val="green"/>
        </w:rPr>
        <w:t>temperatures would drop</w:t>
      </w:r>
      <w:r w:rsidRPr="00747D6D">
        <w:rPr>
          <w:rStyle w:val="StyleUnderline"/>
          <w:rFonts w:asciiTheme="minorHAnsi" w:hAnsiTheme="minorHAnsi" w:cstheme="minorHAnsi"/>
        </w:rPr>
        <w:t xml:space="preserve"> as much as </w:t>
      </w:r>
      <w:r w:rsidRPr="00747D6D">
        <w:rPr>
          <w:rStyle w:val="StyleUnderline"/>
          <w:rFonts w:asciiTheme="minorHAnsi" w:hAnsiTheme="minorHAnsi" w:cstheme="minorHAnsi"/>
          <w:highlight w:val="green"/>
        </w:rPr>
        <w:t>12 degrees</w:t>
      </w:r>
      <w:r w:rsidRPr="00747D6D">
        <w:rPr>
          <w:rStyle w:val="StyleUnderline"/>
          <w:rFonts w:asciiTheme="minorHAnsi" w:hAnsiTheme="minorHAnsi" w:cstheme="minorHAnsi"/>
        </w:rPr>
        <w:t xml:space="preserve"> Fahrenheit (7 degrees Celsius) for up to several years — temperatures </w:t>
      </w:r>
      <w:r w:rsidRPr="00747D6D">
        <w:rPr>
          <w:rStyle w:val="StyleUnderline"/>
          <w:rFonts w:asciiTheme="minorHAnsi" w:hAnsiTheme="minorHAnsi" w:cstheme="minorHAnsi"/>
          <w:highlight w:val="green"/>
        </w:rPr>
        <w:t xml:space="preserve">last seen during the </w:t>
      </w:r>
      <w:r w:rsidRPr="00747D6D">
        <w:rPr>
          <w:rStyle w:val="StyleUnderline"/>
          <w:rFonts w:asciiTheme="minorHAnsi" w:hAnsiTheme="minorHAnsi" w:cstheme="minorHAnsi"/>
        </w:rPr>
        <w:t xml:space="preserve">great </w:t>
      </w:r>
      <w:r w:rsidRPr="00747D6D">
        <w:rPr>
          <w:rStyle w:val="StyleUnderline"/>
          <w:rFonts w:asciiTheme="minorHAnsi" w:hAnsiTheme="minorHAnsi" w:cstheme="minorHAnsi"/>
          <w:highlight w:val="green"/>
        </w:rPr>
        <w:t>ice ages</w:t>
      </w:r>
      <w:r w:rsidRPr="00747D6D">
        <w:rPr>
          <w:rStyle w:val="StyleUnderline"/>
          <w:rFonts w:asciiTheme="minorHAnsi" w:hAnsiTheme="minorHAnsi" w:cstheme="minorHAnsi"/>
        </w:rPr>
        <w:t xml:space="preserve">. Meanwhile, </w:t>
      </w:r>
      <w:r w:rsidRPr="00747D6D">
        <w:rPr>
          <w:rStyle w:val="StyleUnderline"/>
          <w:rFonts w:asciiTheme="minorHAnsi" w:hAnsiTheme="minorHAnsi" w:cstheme="minorHAnsi"/>
          <w:highlight w:val="green"/>
        </w:rPr>
        <w:t>smoke</w:t>
      </w:r>
      <w:r w:rsidRPr="00747D6D">
        <w:rPr>
          <w:rStyle w:val="StyleUnderline"/>
          <w:rFonts w:asciiTheme="minorHAnsi" w:hAnsiTheme="minorHAnsi" w:cstheme="minorHAnsi"/>
        </w:rPr>
        <w:t xml:space="preserve"> and dust circulating in the stratosphere </w:t>
      </w:r>
      <w:r w:rsidRPr="00747D6D">
        <w:rPr>
          <w:rStyle w:val="StyleUnderline"/>
          <w:rFonts w:asciiTheme="minorHAnsi" w:hAnsiTheme="minorHAnsi" w:cstheme="minorHAnsi"/>
          <w:highlight w:val="green"/>
        </w:rPr>
        <w:t xml:space="preserve">would </w:t>
      </w:r>
      <w:r w:rsidRPr="00747D6D">
        <w:rPr>
          <w:rStyle w:val="StyleUnderline"/>
          <w:rFonts w:asciiTheme="minorHAnsi" w:hAnsiTheme="minorHAnsi" w:cstheme="minorHAnsi"/>
        </w:rPr>
        <w:t xml:space="preserve">darken the atmosphere enough to </w:t>
      </w:r>
      <w:r w:rsidRPr="00747D6D">
        <w:rPr>
          <w:rStyle w:val="StyleUnderline"/>
          <w:rFonts w:asciiTheme="minorHAnsi" w:hAnsiTheme="minorHAnsi" w:cstheme="minorHAnsi"/>
          <w:highlight w:val="green"/>
        </w:rPr>
        <w:t xml:space="preserve">inhibit photosynthesis, causing </w:t>
      </w:r>
      <w:r w:rsidRPr="00747D6D">
        <w:rPr>
          <w:rStyle w:val="StyleUnderline"/>
          <w:rFonts w:asciiTheme="minorHAnsi" w:hAnsiTheme="minorHAnsi" w:cstheme="minorHAnsi"/>
        </w:rPr>
        <w:t xml:space="preserve">disastrous </w:t>
      </w:r>
      <w:r w:rsidRPr="00747D6D">
        <w:rPr>
          <w:rStyle w:val="StyleUnderline"/>
          <w:rFonts w:asciiTheme="minorHAnsi" w:hAnsiTheme="minorHAnsi" w:cstheme="minorHAnsi"/>
          <w:highlight w:val="green"/>
        </w:rPr>
        <w:t>crop failures</w:t>
      </w:r>
      <w:r w:rsidRPr="00747D6D">
        <w:rPr>
          <w:rStyle w:val="StyleUnderline"/>
          <w:rFonts w:asciiTheme="minorHAnsi" w:hAnsiTheme="minorHAnsi" w:cstheme="minorHAnsi"/>
        </w:rPr>
        <w:t xml:space="preserve">, widespread </w:t>
      </w:r>
      <w:r w:rsidRPr="00747D6D">
        <w:rPr>
          <w:rStyle w:val="StyleUnderline"/>
          <w:rFonts w:asciiTheme="minorHAnsi" w:hAnsiTheme="minorHAnsi" w:cstheme="minorHAnsi"/>
          <w:highlight w:val="green"/>
        </w:rPr>
        <w:t xml:space="preserve">famine and </w:t>
      </w:r>
      <w:r w:rsidRPr="00747D6D">
        <w:rPr>
          <w:rStyle w:val="StyleUnderline"/>
          <w:rFonts w:asciiTheme="minorHAnsi" w:hAnsiTheme="minorHAnsi" w:cstheme="minorHAnsi"/>
        </w:rPr>
        <w:t xml:space="preserve">massive </w:t>
      </w:r>
      <w:r w:rsidRPr="00747D6D">
        <w:rPr>
          <w:rStyle w:val="StyleUnderline"/>
          <w:rFonts w:asciiTheme="minorHAnsi" w:hAnsiTheme="minorHAnsi" w:cstheme="minorHAnsi"/>
          <w:highlight w:val="green"/>
        </w:rPr>
        <w:t>ecological disruption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effect would be similar to</w:t>
      </w:r>
      <w:r w:rsidRPr="00747D6D">
        <w:rPr>
          <w:rStyle w:val="StyleUnderline"/>
          <w:rFonts w:asciiTheme="minorHAnsi" w:hAnsiTheme="minorHAnsi" w:cstheme="minorHAnsi"/>
        </w:rPr>
        <w:t xml:space="preserve"> that of the </w:t>
      </w:r>
      <w:r w:rsidRPr="00747D6D">
        <w:rPr>
          <w:rStyle w:val="StyleUnderline"/>
          <w:rFonts w:asciiTheme="minorHAnsi" w:hAnsiTheme="minorHAnsi" w:cstheme="minorHAnsi"/>
          <w:highlight w:val="green"/>
        </w:rPr>
        <w:t>giant meteor</w:t>
      </w:r>
      <w:r w:rsidRPr="00747D6D">
        <w:rPr>
          <w:rStyle w:val="StyleUnderline"/>
          <w:rFonts w:asciiTheme="minorHAnsi" w:hAnsiTheme="minorHAnsi" w:cstheme="minorHAnsi"/>
        </w:rPr>
        <w:t xml:space="preserve"> believed to be </w:t>
      </w:r>
      <w:r w:rsidRPr="00747D6D">
        <w:rPr>
          <w:rStyle w:val="StyleUnderline"/>
          <w:rFonts w:asciiTheme="minorHAnsi" w:hAnsiTheme="minorHAnsi" w:cstheme="minorHAnsi"/>
          <w:highlight w:val="green"/>
        </w:rPr>
        <w:t>responsible for the extinction of the dinosaurs</w:t>
      </w:r>
      <w:r w:rsidRPr="00747D6D">
        <w:rPr>
          <w:rStyle w:val="StyleUnderline"/>
          <w:rFonts w:asciiTheme="minorHAnsi" w:hAnsiTheme="minorHAnsi" w:cstheme="minorHAnsi"/>
        </w:rPr>
        <w:t xml:space="preserve">. This time, </w:t>
      </w:r>
      <w:r w:rsidRPr="00747D6D">
        <w:rPr>
          <w:rStyle w:val="StyleUnderline"/>
          <w:rFonts w:asciiTheme="minorHAnsi" w:hAnsiTheme="minorHAnsi" w:cstheme="minorHAnsi"/>
          <w:highlight w:val="green"/>
        </w:rPr>
        <w:t>we would be the dinosaurs.</w:t>
      </w:r>
      <w:r w:rsidRPr="00747D6D">
        <w:rPr>
          <w:rFonts w:asciiTheme="minorHAnsi" w:hAnsiTheme="minorHAnsi" w:cstheme="minorHAnsi"/>
          <w:szCs w:val="26"/>
        </w:rPr>
        <w:t xml:space="preserve"> Many people are concerned about North Korea’s advancing missile capabilities. Is nuclear war likely in your opinion? At this </w:t>
      </w:r>
      <w:r w:rsidRPr="00747D6D">
        <w:rPr>
          <w:rFonts w:asciiTheme="minorHAnsi" w:hAnsiTheme="minorHAnsi" w:cstheme="minorHAnsi"/>
        </w:rPr>
        <w:t xml:space="preserve">writing, I think </w:t>
      </w:r>
      <w:r w:rsidRPr="00747D6D">
        <w:rPr>
          <w:rStyle w:val="StyleUnderline"/>
          <w:rFonts w:asciiTheme="minorHAnsi" w:hAnsiTheme="minorHAnsi" w:cstheme="minorHAnsi"/>
        </w:rPr>
        <w:t>we are closer to a nuclear war than we have been since the early 1960s</w:t>
      </w:r>
      <w:r w:rsidRPr="00747D6D">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47D6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47D6D">
        <w:rPr>
          <w:rStyle w:val="StyleUnderline"/>
          <w:rFonts w:asciiTheme="minorHAnsi" w:hAnsiTheme="minorHAnsi" w:cstheme="minorHAnsi"/>
          <w:highlight w:val="green"/>
        </w:rPr>
        <w:t>it’s</w:t>
      </w:r>
      <w:r w:rsidRPr="00747D6D">
        <w:rPr>
          <w:rStyle w:val="StyleUnderline"/>
          <w:rFonts w:asciiTheme="minorHAnsi" w:hAnsiTheme="minorHAnsi" w:cstheme="minorHAnsi"/>
        </w:rPr>
        <w:t xml:space="preserve"> quite </w:t>
      </w:r>
      <w:r w:rsidRPr="00747D6D">
        <w:rPr>
          <w:rStyle w:val="StyleUnderline"/>
          <w:rFonts w:asciiTheme="minorHAnsi" w:hAnsiTheme="minorHAnsi" w:cstheme="minorHAnsi"/>
          <w:highlight w:val="green"/>
        </w:rPr>
        <w:t>unlikely</w:t>
      </w:r>
      <w:r w:rsidRPr="00747D6D">
        <w:rPr>
          <w:rStyle w:val="StyleUnderline"/>
          <w:rFonts w:asciiTheme="minorHAnsi" w:hAnsiTheme="minorHAnsi" w:cstheme="minorHAnsi"/>
        </w:rPr>
        <w:t xml:space="preserve"> that </w:t>
      </w:r>
      <w:r w:rsidRPr="00747D6D">
        <w:rPr>
          <w:rStyle w:val="StyleUnderline"/>
          <w:rFonts w:asciiTheme="minorHAnsi" w:hAnsiTheme="minorHAnsi" w:cstheme="minorHAnsi"/>
          <w:highlight w:val="green"/>
        </w:rPr>
        <w:t>any exchange</w:t>
      </w:r>
      <w:r w:rsidRPr="00747D6D">
        <w:rPr>
          <w:rStyle w:val="StyleUnderline"/>
          <w:rFonts w:asciiTheme="minorHAnsi" w:hAnsiTheme="minorHAnsi" w:cstheme="minorHAnsi"/>
        </w:rPr>
        <w:t xml:space="preserve"> between two nuclear powers </w:t>
      </w:r>
      <w:r w:rsidRPr="00747D6D">
        <w:rPr>
          <w:rStyle w:val="StyleUnderline"/>
          <w:rFonts w:asciiTheme="minorHAnsi" w:hAnsiTheme="minorHAnsi" w:cstheme="minorHAnsi"/>
          <w:highlight w:val="green"/>
        </w:rPr>
        <w:t xml:space="preserve">would stay limited </w:t>
      </w:r>
      <w:r w:rsidRPr="00747D6D">
        <w:rPr>
          <w:rStyle w:val="StyleUnderline"/>
          <w:rFonts w:asciiTheme="minorHAnsi" w:hAnsiTheme="minorHAnsi" w:cstheme="minorHAnsi"/>
        </w:rPr>
        <w:t>to these smaller, less destructive bombs.</w:t>
      </w:r>
    </w:p>
    <w:p w14:paraId="0F31ED39" w14:textId="77777777" w:rsidR="00135148" w:rsidRPr="00747D6D" w:rsidRDefault="00135148" w:rsidP="00135148">
      <w:pPr>
        <w:pStyle w:val="Heading3"/>
        <w:rPr>
          <w:rFonts w:asciiTheme="minorHAnsi" w:hAnsiTheme="minorHAnsi" w:cstheme="minorHAnsi"/>
        </w:rPr>
      </w:pPr>
      <w:r w:rsidRPr="00747D6D">
        <w:rPr>
          <w:rFonts w:asciiTheme="minorHAnsi" w:hAnsiTheme="minorHAnsi" w:cstheme="minorHAnsi"/>
        </w:rPr>
        <w:t xml:space="preserve">FW </w:t>
      </w:r>
    </w:p>
    <w:p w14:paraId="09666F3D" w14:textId="77777777" w:rsidR="00135148" w:rsidRPr="00747D6D" w:rsidRDefault="00135148" w:rsidP="00135148">
      <w:pPr>
        <w:pStyle w:val="Heading4"/>
        <w:rPr>
          <w:rFonts w:asciiTheme="minorHAnsi" w:hAnsiTheme="minorHAnsi" w:cstheme="minorHAnsi"/>
        </w:rPr>
      </w:pPr>
      <w:r w:rsidRPr="00747D6D">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39C62E3C" w14:textId="77777777" w:rsidR="00135148" w:rsidRPr="00747D6D" w:rsidRDefault="00135148" w:rsidP="00135148">
      <w:pPr>
        <w:spacing w:line="276" w:lineRule="auto"/>
        <w:rPr>
          <w:rFonts w:asciiTheme="minorHAnsi" w:hAnsiTheme="minorHAnsi" w:cstheme="minorHAnsi"/>
          <w:b/>
          <w:bCs/>
          <w:sz w:val="26"/>
        </w:rPr>
      </w:pPr>
      <w:r w:rsidRPr="00747D6D">
        <w:rPr>
          <w:rStyle w:val="Style13ptBold"/>
          <w:rFonts w:asciiTheme="minorHAnsi" w:hAnsiTheme="minorHAnsi" w:cstheme="minorHAnsi"/>
        </w:rPr>
        <w:t xml:space="preserve">Blum et al. 18 </w:t>
      </w:r>
      <w:r w:rsidRPr="00747D6D">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747D6D">
          <w:rPr>
            <w:rStyle w:val="Hyperlink"/>
            <w:rFonts w:asciiTheme="minorHAnsi" w:hAnsiTheme="minorHAnsi" w:cstheme="minorHAnsi"/>
            <w:color w:val="000000"/>
            <w:szCs w:val="16"/>
          </w:rPr>
          <w:t>https://www.ncbi.nlm.nih.gov/pmc/articles/PMC6446569/</w:t>
        </w:r>
      </w:hyperlink>
      <w:r w:rsidRPr="00747D6D">
        <w:rPr>
          <w:rFonts w:asciiTheme="minorHAnsi" w:hAnsiTheme="minorHAnsi" w:cstheme="minorHAnsi"/>
          <w:szCs w:val="16"/>
        </w:rPr>
        <w:t>, R.S.</w:t>
      </w:r>
    </w:p>
    <w:p w14:paraId="02E87AAF"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b/>
          <w:bCs/>
          <w:highlight w:val="green"/>
          <w:u w:val="single"/>
        </w:rPr>
        <w:t>Pleasure</w:t>
      </w:r>
      <w:r w:rsidRPr="00747D6D">
        <w:rPr>
          <w:rFonts w:asciiTheme="minorHAnsi" w:hAnsiTheme="minorHAnsi" w:cstheme="minorHAnsi"/>
          <w:u w:val="single"/>
        </w:rPr>
        <w:t xml:space="preserve"> is not only</w:t>
      </w:r>
      <w:r w:rsidRPr="00747D6D">
        <w:rPr>
          <w:rFonts w:asciiTheme="minorHAnsi" w:hAnsiTheme="minorHAnsi" w:cstheme="minorHAnsi"/>
        </w:rPr>
        <w:t xml:space="preserve"> one of the three </w:t>
      </w:r>
      <w:r w:rsidRPr="00747D6D">
        <w:rPr>
          <w:rFonts w:asciiTheme="minorHAnsi" w:hAnsiTheme="minorHAnsi" w:cstheme="minorHAnsi"/>
          <w:u w:val="single"/>
        </w:rPr>
        <w:t>primary reward functions</w:t>
      </w:r>
      <w:r w:rsidRPr="00747D6D">
        <w:rPr>
          <w:rFonts w:asciiTheme="minorHAnsi" w:hAnsiTheme="minorHAnsi" w:cstheme="minorHAnsi"/>
        </w:rPr>
        <w:t xml:space="preserve"> but </w:t>
      </w:r>
      <w:r w:rsidRPr="00747D6D">
        <w:rPr>
          <w:rFonts w:asciiTheme="minorHAnsi" w:hAnsiTheme="minorHAnsi" w:cstheme="minorHAnsi"/>
          <w:u w:val="single"/>
        </w:rPr>
        <w:t xml:space="preserve">it also </w:t>
      </w:r>
      <w:r w:rsidRPr="00747D6D">
        <w:rPr>
          <w:rFonts w:asciiTheme="minorHAnsi" w:hAnsiTheme="minorHAnsi" w:cstheme="minorHAnsi"/>
          <w:b/>
          <w:bCs/>
          <w:highlight w:val="green"/>
          <w:u w:val="single"/>
        </w:rPr>
        <w:t>defines reward.</w:t>
      </w:r>
      <w:r w:rsidRPr="00747D6D">
        <w:rPr>
          <w:rFonts w:asciiTheme="minorHAnsi" w:hAnsiTheme="minorHAnsi" w:cstheme="minorHAnsi"/>
        </w:rPr>
        <w:t xml:space="preserve"> As homeostasis explains the </w:t>
      </w:r>
      <w:r w:rsidRPr="00747D6D">
        <w:rPr>
          <w:rFonts w:asciiTheme="minorHAnsi" w:hAnsiTheme="minorHAnsi" w:cstheme="minorHAnsi"/>
          <w:u w:val="single"/>
        </w:rPr>
        <w:t>functions of</w:t>
      </w:r>
      <w:r w:rsidRPr="00747D6D">
        <w:rPr>
          <w:rFonts w:asciiTheme="minorHAnsi" w:hAnsiTheme="minorHAnsi" w:cstheme="minorHAnsi"/>
        </w:rPr>
        <w:t xml:space="preserve"> only a limited number of </w:t>
      </w:r>
      <w:r w:rsidRPr="00747D6D">
        <w:rPr>
          <w:rFonts w:asciiTheme="minorHAnsi" w:hAnsiTheme="minorHAnsi" w:cstheme="minorHAnsi"/>
          <w:u w:val="single"/>
        </w:rPr>
        <w:t>rewards, the</w:t>
      </w:r>
      <w:r w:rsidRPr="00747D6D">
        <w:rPr>
          <w:rFonts w:asciiTheme="minorHAnsi" w:hAnsiTheme="minorHAnsi" w:cstheme="minorHAnsi"/>
        </w:rPr>
        <w:t xml:space="preserve"> principal </w:t>
      </w:r>
      <w:r w:rsidRPr="00747D6D">
        <w:rPr>
          <w:rFonts w:asciiTheme="minorHAnsi" w:hAnsiTheme="minorHAnsi" w:cstheme="minorHAnsi"/>
          <w:highlight w:val="green"/>
          <w:u w:val="single"/>
        </w:rPr>
        <w:t>reason why particular stimuli</w:t>
      </w:r>
      <w:r w:rsidRPr="00747D6D">
        <w:rPr>
          <w:rFonts w:asciiTheme="minorHAnsi" w:hAnsiTheme="minorHAnsi" w:cstheme="minorHAnsi"/>
          <w:u w:val="single"/>
        </w:rPr>
        <w:t xml:space="preserve">, objects, events, situations, and activities </w:t>
      </w:r>
      <w:r w:rsidRPr="00747D6D">
        <w:rPr>
          <w:rFonts w:asciiTheme="minorHAnsi" w:hAnsiTheme="minorHAnsi" w:cstheme="minorHAnsi"/>
          <w:highlight w:val="green"/>
          <w:u w:val="single"/>
        </w:rPr>
        <w:t>are rewarding</w:t>
      </w:r>
      <w:r w:rsidRPr="00747D6D">
        <w:rPr>
          <w:rFonts w:asciiTheme="minorHAnsi" w:hAnsiTheme="minorHAnsi" w:cstheme="minorHAnsi"/>
        </w:rPr>
        <w:t xml:space="preserve"> may be </w:t>
      </w:r>
      <w:r w:rsidRPr="00747D6D">
        <w:rPr>
          <w:rFonts w:asciiTheme="minorHAnsi" w:hAnsiTheme="minorHAnsi" w:cstheme="minorHAnsi"/>
          <w:highlight w:val="green"/>
          <w:u w:val="single"/>
        </w:rPr>
        <w:t>due to pleasure.</w:t>
      </w:r>
      <w:r w:rsidRPr="00747D6D">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7D6D">
        <w:rPr>
          <w:rFonts w:asciiTheme="minorHAnsi" w:hAnsiTheme="minorHAnsi" w:cstheme="minorHAnsi"/>
          <w:u w:val="single"/>
        </w:rPr>
        <w:t>Pleasure, as the primary effect of rewards</w:t>
      </w:r>
      <w:r w:rsidRPr="00747D6D">
        <w:rPr>
          <w:rFonts w:asciiTheme="minorHAnsi" w:hAnsiTheme="minorHAnsi" w:cstheme="minorHAnsi"/>
        </w:rPr>
        <w:t xml:space="preserve">, drives the prime reward functions of learning, approach behavior, and decision making and </w:t>
      </w:r>
      <w:r w:rsidRPr="00747D6D">
        <w:rPr>
          <w:rFonts w:asciiTheme="minorHAnsi" w:hAnsiTheme="minorHAnsi" w:cstheme="minorHAnsi"/>
          <w:highlight w:val="green"/>
          <w:u w:val="single"/>
        </w:rPr>
        <w:t xml:space="preserve">provides the </w:t>
      </w:r>
      <w:r w:rsidRPr="00747D6D">
        <w:rPr>
          <w:rFonts w:asciiTheme="minorHAnsi" w:hAnsiTheme="minorHAnsi" w:cstheme="minorHAnsi"/>
          <w:b/>
          <w:bCs/>
          <w:highlight w:val="green"/>
          <w:u w:val="single"/>
        </w:rPr>
        <w:t>basis for hedonic theories</w:t>
      </w:r>
      <w:r w:rsidRPr="00747D6D">
        <w:rPr>
          <w:rFonts w:asciiTheme="minorHAnsi" w:hAnsiTheme="minorHAnsi" w:cstheme="minorHAnsi"/>
          <w:highlight w:val="green"/>
          <w:u w:val="single"/>
        </w:rPr>
        <w:t xml:space="preserve"> of reward</w:t>
      </w:r>
      <w:r w:rsidRPr="00747D6D">
        <w:rPr>
          <w:rFonts w:asciiTheme="minorHAnsi" w:hAnsiTheme="minorHAnsi" w:cstheme="minorHAnsi"/>
          <w:u w:val="single"/>
        </w:rPr>
        <w:t xml:space="preserve"> function. We are attracted by</w:t>
      </w:r>
      <w:r w:rsidRPr="00747D6D">
        <w:rPr>
          <w:rFonts w:asciiTheme="minorHAnsi" w:hAnsiTheme="minorHAnsi" w:cstheme="minorHAnsi"/>
        </w:rPr>
        <w:t xml:space="preserve"> most </w:t>
      </w:r>
      <w:r w:rsidRPr="00747D6D">
        <w:rPr>
          <w:rFonts w:asciiTheme="minorHAnsi" w:hAnsiTheme="minorHAnsi" w:cstheme="minorHAnsi"/>
          <w:u w:val="single"/>
        </w:rPr>
        <w:t>rewards and exert intense efforts to obtain them</w:t>
      </w:r>
      <w:r w:rsidRPr="00747D6D">
        <w:rPr>
          <w:rFonts w:asciiTheme="minorHAnsi" w:hAnsiTheme="minorHAnsi" w:cstheme="minorHAnsi"/>
        </w:rPr>
        <w:t xml:space="preserve">, just </w:t>
      </w:r>
      <w:r w:rsidRPr="00747D6D">
        <w:rPr>
          <w:rFonts w:asciiTheme="minorHAnsi" w:hAnsiTheme="minorHAnsi" w:cstheme="minorHAnsi"/>
          <w:u w:val="single"/>
        </w:rPr>
        <w:t>because they are enjoyable</w:t>
      </w:r>
      <w:r w:rsidRPr="00747D6D">
        <w:rPr>
          <w:rFonts w:asciiTheme="minorHAnsi" w:hAnsiTheme="minorHAnsi" w:cstheme="minorHAnsi"/>
        </w:rPr>
        <w:t xml:space="preserve"> [10].</w:t>
      </w:r>
    </w:p>
    <w:p w14:paraId="2BB7389C"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7D6D">
        <w:rPr>
          <w:rFonts w:asciiTheme="minorHAnsi" w:hAnsiTheme="minorHAnsi" w:cstheme="minorHAnsi"/>
          <w:u w:val="single"/>
        </w:rPr>
        <w:t>using both humans and detailed invasive brain analysis of animals has discovered some critical ways that the brain processes pleasure</w:t>
      </w:r>
      <w:r w:rsidRPr="00747D6D">
        <w:rPr>
          <w:rFonts w:asciiTheme="minorHAnsi" w:hAnsiTheme="minorHAnsi" w:cstheme="minorHAnsi"/>
        </w:rPr>
        <w:t xml:space="preserve"> [14].</w:t>
      </w:r>
    </w:p>
    <w:p w14:paraId="2F037285"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u w:val="single"/>
        </w:rPr>
        <w:t>Pleasure as a hallmark of reward is sufficient for defining a reward</w:t>
      </w:r>
      <w:r w:rsidRPr="00747D6D">
        <w:rPr>
          <w:rFonts w:asciiTheme="minorHAnsi" w:hAnsiTheme="minorHAnsi" w:cstheme="minorHAnsi"/>
        </w:rPr>
        <w:t xml:space="preserve">, but it may not be necessary. </w:t>
      </w:r>
      <w:r w:rsidRPr="00747D6D">
        <w:rPr>
          <w:rFonts w:asciiTheme="minorHAnsi" w:hAnsiTheme="minorHAnsi" w:cstheme="minorHAnsi"/>
          <w:u w:val="single"/>
        </w:rPr>
        <w:t>A reward may generate positive</w:t>
      </w:r>
      <w:r w:rsidRPr="00747D6D">
        <w:rPr>
          <w:rFonts w:asciiTheme="minorHAnsi" w:hAnsiTheme="minorHAnsi" w:cstheme="minorHAnsi"/>
        </w:rPr>
        <w:t xml:space="preserve"> learning and approach </w:t>
      </w:r>
      <w:r w:rsidRPr="00747D6D">
        <w:rPr>
          <w:rFonts w:asciiTheme="minorHAnsi" w:hAnsiTheme="minorHAnsi" w:cstheme="minorHAnsi"/>
          <w:u w:val="single"/>
        </w:rPr>
        <w:t>behavior</w:t>
      </w:r>
      <w:r w:rsidRPr="00747D6D">
        <w:rPr>
          <w:rFonts w:asciiTheme="minorHAnsi" w:hAnsiTheme="minorHAnsi" w:cstheme="minorHAnsi"/>
        </w:rPr>
        <w:t xml:space="preserve"> simply </w:t>
      </w:r>
      <w:r w:rsidRPr="00747D6D">
        <w:rPr>
          <w:rFonts w:asciiTheme="minorHAnsi" w:hAnsiTheme="minorHAnsi" w:cstheme="minorHAnsi"/>
          <w:u w:val="single"/>
        </w:rPr>
        <w:t>because it contains substances that are essential for body function.</w:t>
      </w:r>
      <w:r w:rsidRPr="00747D6D">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24D2B7D"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rPr>
        <w:t>Evolutionary theories of pleasure: The love connection BO:D</w:t>
      </w:r>
    </w:p>
    <w:p w14:paraId="558A25B6"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rPr>
        <w:t xml:space="preserve">Charles Darwin and other biological scientists that have examined the biological </w:t>
      </w:r>
      <w:r w:rsidRPr="00747D6D">
        <w:rPr>
          <w:rFonts w:asciiTheme="minorHAnsi" w:hAnsiTheme="minorHAnsi" w:cstheme="minorHAnsi"/>
          <w:u w:val="single"/>
        </w:rPr>
        <w:t>evolution and its basic principles found</w:t>
      </w:r>
      <w:r w:rsidRPr="00747D6D">
        <w:rPr>
          <w:rFonts w:asciiTheme="minorHAnsi" w:hAnsiTheme="minorHAnsi" w:cstheme="minorHAnsi"/>
        </w:rPr>
        <w:t xml:space="preserve"> various </w:t>
      </w:r>
      <w:r w:rsidRPr="00747D6D">
        <w:rPr>
          <w:rFonts w:asciiTheme="minorHAnsi" w:hAnsiTheme="minorHAnsi" w:cstheme="minorHAnsi"/>
          <w:u w:val="single"/>
        </w:rPr>
        <w:t>mechanisms that steer behavior and biological development.</w:t>
      </w:r>
      <w:r w:rsidRPr="00747D6D">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FD5A603"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rPr>
        <w:t xml:space="preserve">It is well established that modern biological theory conjectures that </w:t>
      </w:r>
      <w:r w:rsidRPr="00747D6D">
        <w:rPr>
          <w:rFonts w:asciiTheme="minorHAnsi" w:hAnsiTheme="minorHAnsi" w:cstheme="minorHAnsi"/>
          <w:b/>
          <w:bCs/>
          <w:highlight w:val="green"/>
          <w:u w:val="single"/>
        </w:rPr>
        <w:t>organisms are</w:t>
      </w:r>
      <w:r w:rsidRPr="00747D6D">
        <w:rPr>
          <w:rFonts w:asciiTheme="minorHAnsi" w:hAnsiTheme="minorHAnsi" w:cstheme="minorHAnsi"/>
          <w:u w:val="single"/>
        </w:rPr>
        <w:t xml:space="preserve"> the </w:t>
      </w:r>
      <w:r w:rsidRPr="00747D6D">
        <w:rPr>
          <w:rFonts w:asciiTheme="minorHAnsi" w:hAnsiTheme="minorHAnsi" w:cstheme="minorHAnsi"/>
          <w:b/>
          <w:bCs/>
          <w:highlight w:val="green"/>
          <w:u w:val="single"/>
        </w:rPr>
        <w:t>result of evolutionary competition.</w:t>
      </w:r>
      <w:r w:rsidRPr="00747D6D">
        <w:rPr>
          <w:rFonts w:asciiTheme="minorHAnsi" w:hAnsiTheme="minorHAnsi" w:cstheme="minorHAnsi"/>
        </w:rPr>
        <w:t xml:space="preserve"> In fact, Richard </w:t>
      </w:r>
      <w:r w:rsidRPr="00747D6D">
        <w:rPr>
          <w:rFonts w:asciiTheme="minorHAnsi" w:hAnsiTheme="minorHAnsi" w:cstheme="minorHAnsi"/>
          <w:u w:val="single"/>
        </w:rPr>
        <w:t>Dawkins stresses gene survival and propagation as the basic mechanism of life</w:t>
      </w:r>
      <w:r w:rsidRPr="00747D6D">
        <w:rPr>
          <w:rFonts w:asciiTheme="minorHAnsi" w:hAnsiTheme="minorHAnsi" w:cstheme="minorHAnsi"/>
        </w:rPr>
        <w:t xml:space="preserve"> [20]. Only genes that lead to </w:t>
      </w:r>
      <w:r w:rsidRPr="00747D6D">
        <w:rPr>
          <w:rFonts w:asciiTheme="minorHAnsi" w:hAnsiTheme="minorHAnsi" w:cstheme="minorHAnsi"/>
          <w:u w:val="single"/>
        </w:rPr>
        <w:t>the fittest phenotype will make it.</w:t>
      </w:r>
      <w:r w:rsidRPr="00747D6D">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7D6D">
        <w:rPr>
          <w:rFonts w:asciiTheme="minorHAnsi" w:hAnsiTheme="minorHAnsi" w:cstheme="minorHAnsi"/>
          <w:u w:val="single"/>
        </w:rPr>
        <w:t xml:space="preserve">the ultimate, distal function of </w:t>
      </w:r>
      <w:r w:rsidRPr="00747D6D">
        <w:rPr>
          <w:rFonts w:asciiTheme="minorHAnsi" w:hAnsiTheme="minorHAnsi" w:cstheme="minorHAnsi"/>
          <w:highlight w:val="green"/>
          <w:u w:val="single"/>
        </w:rPr>
        <w:t>rewards</w:t>
      </w:r>
      <w:r w:rsidRPr="00747D6D">
        <w:rPr>
          <w:rFonts w:asciiTheme="minorHAnsi" w:hAnsiTheme="minorHAnsi" w:cstheme="minorHAnsi"/>
          <w:u w:val="single"/>
        </w:rPr>
        <w:t xml:space="preserve"> is to </w:t>
      </w:r>
      <w:r w:rsidRPr="00747D6D">
        <w:rPr>
          <w:rFonts w:asciiTheme="minorHAnsi" w:hAnsiTheme="minorHAnsi" w:cstheme="minorHAnsi"/>
          <w:highlight w:val="green"/>
          <w:u w:val="single"/>
        </w:rPr>
        <w:t>increase</w:t>
      </w:r>
      <w:r w:rsidRPr="00747D6D">
        <w:rPr>
          <w:rFonts w:asciiTheme="minorHAnsi" w:hAnsiTheme="minorHAnsi" w:cstheme="minorHAnsi"/>
          <w:u w:val="single"/>
        </w:rPr>
        <w:t xml:space="preserve"> evolutionary </w:t>
      </w:r>
      <w:r w:rsidRPr="00747D6D">
        <w:rPr>
          <w:rFonts w:asciiTheme="minorHAnsi" w:hAnsiTheme="minorHAnsi" w:cstheme="minorHAnsi"/>
          <w:highlight w:val="green"/>
          <w:u w:val="single"/>
        </w:rPr>
        <w:t>fitness</w:t>
      </w:r>
      <w:r w:rsidRPr="00747D6D">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24E9456" w14:textId="77777777" w:rsidR="00135148" w:rsidRPr="00747D6D" w:rsidRDefault="00135148" w:rsidP="00135148">
      <w:pPr>
        <w:spacing w:line="276" w:lineRule="auto"/>
        <w:rPr>
          <w:rFonts w:asciiTheme="minorHAnsi" w:hAnsiTheme="minorHAnsi" w:cstheme="minorHAnsi"/>
          <w:szCs w:val="16"/>
          <w:u w:val="single"/>
        </w:rPr>
      </w:pPr>
      <w:r w:rsidRPr="00747D6D">
        <w:rPr>
          <w:rFonts w:asciiTheme="minorHAnsi" w:hAnsiTheme="minorHAnsi" w:cstheme="minorHAnsi"/>
          <w:u w:val="single"/>
        </w:rPr>
        <w:t>Behavioral reward functions have evolved to help individuals to survive and propagate their genes</w:t>
      </w:r>
      <w:r w:rsidRPr="00747D6D">
        <w:rPr>
          <w:rFonts w:asciiTheme="minorHAnsi" w:hAnsiTheme="minorHAnsi" w:cstheme="minorHAnsi"/>
        </w:rPr>
        <w:t xml:space="preserve">. Apparently, </w:t>
      </w:r>
      <w:r w:rsidRPr="00747D6D">
        <w:rPr>
          <w:rFonts w:asciiTheme="minorHAnsi" w:hAnsiTheme="minorHAnsi" w:cstheme="minorHAnsi"/>
          <w:u w:val="single"/>
        </w:rPr>
        <w:t>people need to live well and long enough to reproduce.</w:t>
      </w:r>
      <w:r w:rsidRPr="00747D6D">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7D6D">
        <w:rPr>
          <w:rFonts w:asciiTheme="minorHAnsi" w:hAnsiTheme="minorHAnsi" w:cstheme="minorHAnsi"/>
          <w:u w:val="single"/>
        </w:rPr>
        <w:t>any small edge will ultimately result in evolutionary advantage</w:t>
      </w:r>
      <w:r w:rsidRPr="00747D6D">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7D6D">
        <w:rPr>
          <w:rFonts w:asciiTheme="minorHAnsi" w:hAnsiTheme="minorHAnsi" w:cstheme="minorHAnsi"/>
          <w:u w:val="single"/>
        </w:rPr>
        <w:t>Thus the distal reward function in gene propagation and evolutionary fitness defines the proximal reward functions that we see</w:t>
      </w:r>
      <w:r w:rsidRPr="00747D6D">
        <w:rPr>
          <w:rFonts w:asciiTheme="minorHAnsi" w:hAnsiTheme="minorHAnsi" w:cstheme="minorHAnsi"/>
        </w:rPr>
        <w:t xml:space="preserve"> in everyday behavior. </w:t>
      </w:r>
      <w:r w:rsidRPr="00747D6D">
        <w:rPr>
          <w:rFonts w:asciiTheme="minorHAnsi" w:hAnsiTheme="minorHAnsi" w:cstheme="minorHAnsi"/>
          <w:u w:val="single"/>
        </w:rPr>
        <w:t xml:space="preserve">That is why </w:t>
      </w:r>
      <w:r w:rsidRPr="00747D6D">
        <w:rPr>
          <w:rFonts w:asciiTheme="minorHAnsi" w:hAnsiTheme="minorHAnsi" w:cstheme="minorHAnsi"/>
          <w:highlight w:val="green"/>
          <w:u w:val="single"/>
        </w:rPr>
        <w:t>foods, drinks, mates, and offspring are rewarding.</w:t>
      </w:r>
    </w:p>
    <w:p w14:paraId="0B9D7984"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rPr>
        <w:t xml:space="preserve">There have been theories linking pleasure as a required component of health benefits salutogenesis, (salugenesis). In essence, under these terms, </w:t>
      </w:r>
      <w:r w:rsidRPr="00747D6D">
        <w:rPr>
          <w:rFonts w:asciiTheme="minorHAnsi" w:hAnsiTheme="minorHAnsi" w:cstheme="minorHAnsi"/>
          <w:u w:val="single"/>
        </w:rPr>
        <w:t>pleasure is described as a state or feeling of happiness and satisfaction resulting from an experience that one enjoys.</w:t>
      </w:r>
      <w:r w:rsidRPr="00747D6D">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34B815D"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2AEA067"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rPr>
        <w:t>Finding happiness is different between apes and humans</w:t>
      </w:r>
    </w:p>
    <w:p w14:paraId="304C8488"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2852BA7"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rPr>
        <w:t xml:space="preserve">Remarkably, there are </w:t>
      </w:r>
      <w:r w:rsidRPr="00747D6D">
        <w:rPr>
          <w:rFonts w:asciiTheme="minorHAnsi" w:hAnsiTheme="minorHAnsi" w:cstheme="minorHAnsi"/>
          <w:u w:val="single"/>
        </w:rPr>
        <w:t>pathways for ordinary liking and pleasure</w:t>
      </w:r>
      <w:r w:rsidRPr="00747D6D">
        <w:rPr>
          <w:rFonts w:asciiTheme="minorHAnsi" w:hAnsiTheme="minorHAnsi" w:cstheme="minorHAnsi"/>
        </w:rPr>
        <w:t xml:space="preserve">, which </w:t>
      </w:r>
      <w:r w:rsidRPr="00747D6D">
        <w:rPr>
          <w:rFonts w:asciiTheme="minorHAnsi" w:hAnsiTheme="minorHAnsi" w:cstheme="minorHAnsi"/>
          <w:u w:val="single"/>
        </w:rPr>
        <w:t>are limited in scope</w:t>
      </w:r>
      <w:r w:rsidRPr="00747D6D">
        <w:rPr>
          <w:rFonts w:asciiTheme="minorHAnsi" w:hAnsiTheme="minorHAnsi" w:cstheme="minorHAnsi"/>
        </w:rPr>
        <w:t xml:space="preserve"> as described above in this commentary. However, </w:t>
      </w:r>
      <w:r w:rsidRPr="00747D6D">
        <w:rPr>
          <w:rFonts w:asciiTheme="minorHAnsi" w:hAnsiTheme="minorHAnsi" w:cstheme="minorHAnsi"/>
          <w:u w:val="single"/>
        </w:rPr>
        <w:t xml:space="preserve">there are </w:t>
      </w:r>
      <w:r w:rsidRPr="00747D6D">
        <w:rPr>
          <w:rFonts w:asciiTheme="minorHAnsi" w:hAnsiTheme="minorHAnsi" w:cstheme="minorHAnsi"/>
          <w:b/>
          <w:bCs/>
          <w:highlight w:val="green"/>
          <w:u w:val="single"/>
        </w:rPr>
        <w:t>many brain regions</w:t>
      </w:r>
      <w:r w:rsidRPr="00747D6D">
        <w:rPr>
          <w:rFonts w:asciiTheme="minorHAnsi" w:hAnsiTheme="minorHAnsi" w:cstheme="minorHAnsi"/>
        </w:rPr>
        <w:t xml:space="preserve">, often termed hot and cold spots, </w:t>
      </w:r>
      <w:r w:rsidRPr="00747D6D">
        <w:rPr>
          <w:rFonts w:asciiTheme="minorHAnsi" w:hAnsiTheme="minorHAnsi" w:cstheme="minorHAnsi"/>
          <w:u w:val="single"/>
        </w:rPr>
        <w:t xml:space="preserve">that significantly </w:t>
      </w:r>
      <w:r w:rsidRPr="00747D6D">
        <w:rPr>
          <w:rFonts w:asciiTheme="minorHAnsi" w:hAnsiTheme="minorHAnsi" w:cstheme="minorHAnsi"/>
          <w:b/>
          <w:bCs/>
          <w:highlight w:val="green"/>
          <w:u w:val="single"/>
        </w:rPr>
        <w:t>modulate</w:t>
      </w:r>
      <w:r w:rsidRPr="00747D6D">
        <w:rPr>
          <w:rFonts w:asciiTheme="minorHAnsi" w:hAnsiTheme="minorHAnsi" w:cstheme="minorHAnsi"/>
        </w:rPr>
        <w:t xml:space="preserve"> (increase or decrease) </w:t>
      </w:r>
      <w:r w:rsidRPr="00747D6D">
        <w:rPr>
          <w:rFonts w:asciiTheme="minorHAnsi" w:hAnsiTheme="minorHAnsi" w:cstheme="minorHAnsi"/>
          <w:u w:val="single"/>
        </w:rPr>
        <w:t xml:space="preserve">our </w:t>
      </w:r>
      <w:r w:rsidRPr="00747D6D">
        <w:rPr>
          <w:rFonts w:asciiTheme="minorHAnsi" w:hAnsiTheme="minorHAnsi" w:cstheme="minorHAnsi"/>
          <w:b/>
          <w:bCs/>
          <w:highlight w:val="green"/>
          <w:u w:val="single"/>
        </w:rPr>
        <w:t>pleasure or</w:t>
      </w:r>
      <w:r w:rsidRPr="00747D6D">
        <w:rPr>
          <w:rFonts w:asciiTheme="minorHAnsi" w:hAnsiTheme="minorHAnsi" w:cstheme="minorHAnsi"/>
          <w:u w:val="single"/>
        </w:rPr>
        <w:t xml:space="preserve"> even produce</w:t>
      </w:r>
      <w:r w:rsidRPr="00747D6D">
        <w:rPr>
          <w:rFonts w:asciiTheme="minorHAnsi" w:hAnsiTheme="minorHAnsi" w:cstheme="minorHAnsi"/>
          <w:b/>
          <w:bCs/>
          <w:u w:val="single"/>
        </w:rPr>
        <w:t xml:space="preserve"> </w:t>
      </w:r>
      <w:r w:rsidRPr="00747D6D">
        <w:rPr>
          <w:rFonts w:asciiTheme="minorHAnsi" w:hAnsiTheme="minorHAnsi" w:cstheme="minorHAnsi"/>
          <w:b/>
          <w:bCs/>
          <w:highlight w:val="green"/>
          <w:u w:val="single"/>
        </w:rPr>
        <w:t>the opposite</w:t>
      </w:r>
      <w:r w:rsidRPr="00747D6D">
        <w:rPr>
          <w:rFonts w:asciiTheme="minorHAnsi" w:hAnsiTheme="minorHAnsi" w:cstheme="minorHAnsi"/>
        </w:rPr>
        <w:t xml:space="preserve"> of pleasure— that is </w:t>
      </w:r>
      <w:r w:rsidRPr="00747D6D">
        <w:rPr>
          <w:rFonts w:asciiTheme="minorHAnsi" w:hAnsiTheme="minorHAnsi" w:cstheme="minorHAnsi"/>
          <w:u w:val="single"/>
        </w:rPr>
        <w:t>disgust and fear</w:t>
      </w:r>
      <w:r w:rsidRPr="00747D6D">
        <w:rPr>
          <w:rFonts w:asciiTheme="minorHAnsi" w:hAnsiTheme="minorHAnsi" w:cstheme="minorHAnsi"/>
        </w:rPr>
        <w:t xml:space="preserve"> [39]. </w:t>
      </w:r>
      <w:r w:rsidRPr="00747D6D">
        <w:rPr>
          <w:rFonts w:asciiTheme="minorHAnsi" w:hAnsiTheme="minorHAnsi" w:cstheme="minorHAnsi"/>
          <w:u w:val="single"/>
        </w:rPr>
        <w:t>One</w:t>
      </w:r>
      <w:r w:rsidRPr="00747D6D">
        <w:rPr>
          <w:rFonts w:asciiTheme="minorHAnsi" w:hAnsiTheme="minorHAnsi" w:cstheme="minorHAnsi"/>
        </w:rPr>
        <w:t xml:space="preserve"> specific </w:t>
      </w:r>
      <w:r w:rsidRPr="00747D6D">
        <w:rPr>
          <w:rFonts w:asciiTheme="minorHAnsi" w:hAnsiTheme="minorHAnsi" w:cstheme="minorHAnsi"/>
          <w:u w:val="single"/>
        </w:rPr>
        <w:t>region</w:t>
      </w:r>
      <w:r w:rsidRPr="00747D6D">
        <w:rPr>
          <w:rFonts w:asciiTheme="minorHAnsi" w:hAnsiTheme="minorHAnsi" w:cstheme="minorHAnsi"/>
        </w:rPr>
        <w:t xml:space="preserve"> of the nucleus accumbens </w:t>
      </w:r>
      <w:r w:rsidRPr="00747D6D">
        <w:rPr>
          <w:rFonts w:asciiTheme="minorHAnsi" w:hAnsiTheme="minorHAnsi" w:cstheme="minorHAnsi"/>
          <w:u w:val="single"/>
        </w:rPr>
        <w:t>is organized like a computer keyboard, with particular stimulus triggers in rows</w:t>
      </w:r>
      <w:r w:rsidRPr="00747D6D">
        <w:rPr>
          <w:rFonts w:asciiTheme="minorHAnsi" w:hAnsiTheme="minorHAnsi" w:cstheme="minorHAnsi"/>
        </w:rPr>
        <w:t xml:space="preserve">— producing an increase and decrease of pleasure and disgust. Moreover, </w:t>
      </w:r>
      <w:r w:rsidRPr="00747D6D">
        <w:rPr>
          <w:rFonts w:asciiTheme="minorHAnsi" w:hAnsiTheme="minorHAnsi" w:cstheme="minorHAnsi"/>
          <w:u w:val="single"/>
        </w:rPr>
        <w:t>the cortex has unique roles in the cognitive evaluation of our feelings of pleasure</w:t>
      </w:r>
      <w:r w:rsidRPr="00747D6D">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49E85BC4" w14:textId="77777777" w:rsidR="00135148" w:rsidRPr="00747D6D" w:rsidRDefault="00135148" w:rsidP="00135148">
      <w:pPr>
        <w:spacing w:line="276" w:lineRule="auto"/>
        <w:rPr>
          <w:rFonts w:asciiTheme="minorHAnsi" w:hAnsiTheme="minorHAnsi" w:cstheme="minorHAnsi"/>
        </w:rPr>
      </w:pPr>
      <w:r w:rsidRPr="00747D6D">
        <w:rPr>
          <w:rFonts w:asciiTheme="minorHAnsi" w:hAnsiTheme="minorHAnsi" w:cstheme="minorHAnsi"/>
        </w:rPr>
        <w:t>Desire and reward centers</w:t>
      </w:r>
    </w:p>
    <w:p w14:paraId="72154D96" w14:textId="77777777" w:rsidR="00135148" w:rsidRPr="00747D6D" w:rsidRDefault="00135148" w:rsidP="00135148">
      <w:pPr>
        <w:spacing w:line="276" w:lineRule="auto"/>
        <w:rPr>
          <w:rFonts w:asciiTheme="minorHAnsi" w:hAnsiTheme="minorHAnsi" w:cstheme="minorHAnsi"/>
          <w:sz w:val="16"/>
          <w:szCs w:val="16"/>
        </w:rPr>
      </w:pPr>
      <w:r w:rsidRPr="00747D6D">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64E6D1A" w14:textId="77777777" w:rsidR="00135148" w:rsidRPr="00747D6D" w:rsidRDefault="00135148" w:rsidP="00135148">
      <w:pPr>
        <w:spacing w:line="276" w:lineRule="auto"/>
        <w:rPr>
          <w:rFonts w:asciiTheme="minorHAnsi" w:hAnsiTheme="minorHAnsi" w:cstheme="minorHAnsi"/>
          <w:sz w:val="16"/>
          <w:szCs w:val="16"/>
        </w:rPr>
      </w:pPr>
      <w:r w:rsidRPr="00747D6D">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9BC50CA" w14:textId="77777777" w:rsidR="00135148" w:rsidRDefault="00135148" w:rsidP="00135148">
      <w:pPr>
        <w:spacing w:line="276" w:lineRule="auto"/>
        <w:rPr>
          <w:rFonts w:asciiTheme="minorHAnsi" w:hAnsiTheme="minorHAnsi" w:cstheme="minorHAnsi"/>
        </w:rPr>
      </w:pPr>
      <w:r w:rsidRPr="00747D6D">
        <w:rPr>
          <w:rFonts w:asciiTheme="minorHAnsi" w:hAnsiTheme="minorHAnsi" w:cstheme="minorHAnsi"/>
        </w:rPr>
        <w:t xml:space="preserve">Furthermore, ordinary </w:t>
      </w:r>
      <w:r w:rsidRPr="00747D6D">
        <w:rPr>
          <w:rFonts w:asciiTheme="minorHAnsi" w:hAnsiTheme="minorHAnsi" w:cstheme="minorHAnsi"/>
          <w:u w:val="single"/>
        </w:rPr>
        <w:t>“</w:t>
      </w:r>
      <w:r w:rsidRPr="00747D6D">
        <w:rPr>
          <w:rFonts w:asciiTheme="minorHAnsi" w:hAnsiTheme="minorHAnsi" w:cstheme="minorHAnsi"/>
          <w:highlight w:val="green"/>
          <w:u w:val="single"/>
        </w:rPr>
        <w:t>liking</w:t>
      </w:r>
      <w:r w:rsidRPr="00747D6D">
        <w:rPr>
          <w:rFonts w:asciiTheme="minorHAnsi" w:hAnsiTheme="minorHAnsi" w:cstheme="minorHAnsi"/>
          <w:u w:val="single"/>
        </w:rPr>
        <w:t xml:space="preserve">” of </w:t>
      </w:r>
      <w:r w:rsidRPr="00747D6D">
        <w:rPr>
          <w:rFonts w:asciiTheme="minorHAnsi" w:hAnsiTheme="minorHAnsi" w:cstheme="minorHAnsi"/>
          <w:highlight w:val="green"/>
          <w:u w:val="single"/>
        </w:rPr>
        <w:t>something</w:t>
      </w:r>
      <w:r w:rsidRPr="00747D6D">
        <w:rPr>
          <w:rFonts w:asciiTheme="minorHAnsi" w:hAnsiTheme="minorHAnsi" w:cstheme="minorHAnsi"/>
          <w:u w:val="single"/>
        </w:rPr>
        <w:t xml:space="preserve">, or pure pleasure, is </w:t>
      </w:r>
      <w:r w:rsidRPr="00747D6D">
        <w:rPr>
          <w:rFonts w:asciiTheme="minorHAnsi" w:hAnsiTheme="minorHAnsi" w:cstheme="minorHAnsi"/>
          <w:highlight w:val="green"/>
          <w:u w:val="single"/>
        </w:rPr>
        <w:t>represented by</w:t>
      </w:r>
      <w:r w:rsidRPr="00747D6D">
        <w:rPr>
          <w:rFonts w:asciiTheme="minorHAnsi" w:hAnsiTheme="minorHAnsi" w:cstheme="minorHAnsi"/>
        </w:rPr>
        <w:t xml:space="preserve"> small </w:t>
      </w:r>
      <w:r w:rsidRPr="00747D6D">
        <w:rPr>
          <w:rFonts w:asciiTheme="minorHAnsi" w:hAnsiTheme="minorHAnsi" w:cstheme="minorHAnsi"/>
          <w:highlight w:val="green"/>
          <w:u w:val="single"/>
        </w:rPr>
        <w:t>regions</w:t>
      </w:r>
      <w:r w:rsidRPr="00747D6D">
        <w:rPr>
          <w:rFonts w:asciiTheme="minorHAnsi" w:hAnsiTheme="minorHAnsi" w:cstheme="minorHAnsi"/>
        </w:rPr>
        <w:t xml:space="preserve"> mainly </w:t>
      </w:r>
      <w:r w:rsidRPr="00747D6D">
        <w:rPr>
          <w:rFonts w:asciiTheme="minorHAnsi" w:hAnsiTheme="minorHAnsi" w:cstheme="minorHAnsi"/>
          <w:highlight w:val="green"/>
          <w:u w:val="single"/>
        </w:rPr>
        <w:t>in the limbic system</w:t>
      </w:r>
      <w:r w:rsidRPr="00747D6D">
        <w:rPr>
          <w:rFonts w:asciiTheme="minorHAnsi" w:hAnsiTheme="minorHAnsi" w:cstheme="minorHAnsi"/>
        </w:rPr>
        <w:t xml:space="preserve"> (old reptilian part of the brain). These may be </w:t>
      </w:r>
      <w:r w:rsidRPr="00747D6D">
        <w:rPr>
          <w:rFonts w:asciiTheme="minorHAnsi" w:hAnsiTheme="minorHAnsi" w:cstheme="minorHAnsi"/>
          <w:u w:val="single"/>
        </w:rPr>
        <w:t>part of larger neural circuits.</w:t>
      </w:r>
      <w:r w:rsidRPr="00747D6D">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w:t>
      </w:r>
      <w:r>
        <w:rPr>
          <w:rFonts w:asciiTheme="minorHAnsi" w:hAnsiTheme="minorHAnsi" w:cstheme="minorHAnsi"/>
        </w:rPr>
        <w:t>.</w:t>
      </w:r>
    </w:p>
    <w:p w14:paraId="48744720" w14:textId="77777777" w:rsidR="00135148" w:rsidRPr="00747D6D" w:rsidRDefault="00135148" w:rsidP="00135148">
      <w:pPr>
        <w:pStyle w:val="Heading4"/>
        <w:rPr>
          <w:rFonts w:asciiTheme="minorHAnsi" w:hAnsiTheme="minorHAnsi" w:cstheme="minorHAnsi"/>
        </w:rPr>
      </w:pPr>
      <w:r w:rsidRPr="00747D6D">
        <w:rPr>
          <w:rFonts w:asciiTheme="minorHAnsi" w:hAnsiTheme="minorHAnsi" w:cstheme="minorHAnsi"/>
        </w:rPr>
        <w:t>Thus, the standard is consistency with utilitarianism</w:t>
      </w:r>
      <w:r>
        <w:rPr>
          <w:rFonts w:asciiTheme="minorHAnsi" w:hAnsiTheme="minorHAnsi" w:cstheme="minorHAnsi"/>
        </w:rPr>
        <w:t>.</w:t>
      </w:r>
    </w:p>
    <w:p w14:paraId="2FD96646" w14:textId="77777777" w:rsidR="00135148" w:rsidRPr="006078CA" w:rsidRDefault="00135148" w:rsidP="00135148">
      <w:pPr>
        <w:pStyle w:val="Heading4"/>
        <w:shd w:val="clear" w:color="auto" w:fill="FFFFFF"/>
        <w:spacing w:line="308" w:lineRule="atLeast"/>
        <w:rPr>
          <w:rStyle w:val="Emphasis"/>
          <w:rFonts w:asciiTheme="minorHAnsi" w:hAnsiTheme="minorHAnsi" w:cstheme="minorHAnsi"/>
          <w:b/>
          <w:bCs/>
        </w:rPr>
      </w:pPr>
      <w:r w:rsidRPr="006078CA">
        <w:rPr>
          <w:rFonts w:asciiTheme="minorHAnsi" w:hAnsiTheme="minorHAnsi" w:cstheme="minorHAnsi"/>
        </w:rPr>
        <w:t>2] Extinction outweighs</w:t>
      </w:r>
      <w:r w:rsidRPr="006078CA">
        <w:rPr>
          <w:rStyle w:val="Emphasis"/>
          <w:rFonts w:asciiTheme="minorHAnsi" w:hAnsiTheme="minorHAnsi" w:cstheme="minorHAnsi"/>
          <w:b/>
        </w:rPr>
        <w:t xml:space="preserve"> </w:t>
      </w:r>
    </w:p>
    <w:p w14:paraId="4235687E" w14:textId="77777777" w:rsidR="00135148" w:rsidRPr="00066260" w:rsidRDefault="00135148" w:rsidP="00135148">
      <w:pPr>
        <w:pStyle w:val="Heading4"/>
        <w:rPr>
          <w:rStyle w:val="Emphasis"/>
          <w:rFonts w:asciiTheme="minorHAnsi" w:hAnsiTheme="minorHAnsi" w:cstheme="minorHAnsi"/>
          <w:b/>
          <w:bCs/>
        </w:rPr>
      </w:pPr>
      <w:r w:rsidRPr="00066260">
        <w:rPr>
          <w:rStyle w:val="Emphasis"/>
          <w:rFonts w:asciiTheme="minorHAnsi" w:hAnsiTheme="minorHAnsi" w:cstheme="minorHAnsi"/>
          <w:b/>
        </w:rPr>
        <w:t>a] Forecloses improvement – we can never improve society because our impact is irreversible</w:t>
      </w:r>
    </w:p>
    <w:p w14:paraId="15F6742E" w14:textId="77777777" w:rsidR="00135148" w:rsidRPr="00066260" w:rsidRDefault="00135148" w:rsidP="00135148">
      <w:pPr>
        <w:pStyle w:val="Heading4"/>
        <w:rPr>
          <w:rStyle w:val="Emphasis"/>
          <w:rFonts w:asciiTheme="minorHAnsi" w:hAnsiTheme="minorHAnsi" w:cstheme="minorHAnsi"/>
          <w:b/>
          <w:bCs/>
        </w:rPr>
      </w:pPr>
      <w:r w:rsidRPr="00066260">
        <w:rPr>
          <w:rStyle w:val="Emphasis"/>
          <w:rFonts w:asciiTheme="minorHAnsi" w:hAnsiTheme="minorHAnsi" w:cstheme="minorHAnsi"/>
          <w:b/>
        </w:rPr>
        <w:t xml:space="preserve">b] Turns suffering – mass death causes suffering because people can’t get access to </w:t>
      </w:r>
      <w:r>
        <w:rPr>
          <w:rStyle w:val="Emphasis"/>
          <w:rFonts w:asciiTheme="minorHAnsi" w:hAnsiTheme="minorHAnsi" w:cstheme="minorHAnsi"/>
          <w:b/>
        </w:rPr>
        <w:t>food and water</w:t>
      </w:r>
    </w:p>
    <w:p w14:paraId="2AD3CA5A" w14:textId="77777777" w:rsidR="00135148" w:rsidRPr="00066260" w:rsidRDefault="00135148" w:rsidP="00135148">
      <w:pPr>
        <w:pStyle w:val="Heading4"/>
        <w:rPr>
          <w:rStyle w:val="Emphasis"/>
          <w:rFonts w:asciiTheme="minorHAnsi" w:hAnsiTheme="minorHAnsi" w:cstheme="minorHAnsi"/>
          <w:b/>
          <w:bCs/>
        </w:rPr>
      </w:pPr>
      <w:r w:rsidRPr="00066260">
        <w:rPr>
          <w:rStyle w:val="Emphasis"/>
          <w:rFonts w:asciiTheme="minorHAnsi" w:hAnsiTheme="minorHAnsi" w:cstheme="minorHAnsi"/>
          <w:b/>
        </w:rPr>
        <w:t>c] Moral obligation – allowing people to die is unethical and should be prevented because it creates ethics towards other people</w:t>
      </w:r>
    </w:p>
    <w:p w14:paraId="1A0696AB" w14:textId="77777777" w:rsidR="00135148" w:rsidRPr="00066260" w:rsidRDefault="00135148" w:rsidP="00135148">
      <w:pPr>
        <w:pStyle w:val="Heading4"/>
        <w:rPr>
          <w:rStyle w:val="Emphasis"/>
          <w:rFonts w:asciiTheme="minorHAnsi" w:hAnsiTheme="minorHAnsi" w:cstheme="minorHAnsi"/>
          <w:b/>
          <w:bCs/>
        </w:rPr>
      </w:pPr>
      <w:r w:rsidRPr="00066260">
        <w:rPr>
          <w:rStyle w:val="Emphasis"/>
          <w:rFonts w:asciiTheme="minorHAnsi" w:hAnsiTheme="minorHAnsi" w:cstheme="minorHAnsi"/>
          <w:b/>
        </w:rPr>
        <w:t>d] Objectivity – body count is the most objective way to calculate impacts because comparing suffering is unethical</w:t>
      </w:r>
    </w:p>
    <w:p w14:paraId="09CEEBE6" w14:textId="77777777" w:rsidR="00135148" w:rsidRDefault="00135148" w:rsidP="00135148">
      <w:pPr>
        <w:pStyle w:val="Heading4"/>
        <w:rPr>
          <w:rStyle w:val="Emphasis"/>
          <w:rFonts w:asciiTheme="minorHAnsi" w:hAnsiTheme="minorHAnsi" w:cstheme="minorHAnsi"/>
          <w:b/>
        </w:rPr>
      </w:pPr>
      <w:r w:rsidRPr="00066260">
        <w:rPr>
          <w:rStyle w:val="Emphasis"/>
          <w:rFonts w:asciiTheme="minorHAnsi" w:hAnsiTheme="minorHAnsi" w:cstheme="minorHAnsi"/>
          <w:b/>
        </w:rPr>
        <w:t>e] Moral uncertainty – if we’re unsure about which interpretation of the world is true – we ought to preserve the world to keep debating about it</w:t>
      </w:r>
    </w:p>
    <w:p w14:paraId="623C9EDC" w14:textId="77777777" w:rsidR="00135148" w:rsidRPr="006078CA" w:rsidRDefault="00135148" w:rsidP="00135148">
      <w:pPr>
        <w:rPr>
          <w:rFonts w:asciiTheme="minorHAnsi" w:hAnsiTheme="minorHAnsi" w:cstheme="minorHAnsi"/>
        </w:rPr>
      </w:pPr>
    </w:p>
    <w:p w14:paraId="4AA742A0" w14:textId="77777777" w:rsidR="00135148" w:rsidRPr="006078CA" w:rsidRDefault="00135148" w:rsidP="00135148">
      <w:pPr>
        <w:keepNext/>
        <w:keepLines/>
        <w:spacing w:before="40" w:after="0"/>
        <w:outlineLvl w:val="3"/>
        <w:rPr>
          <w:rFonts w:asciiTheme="minorHAnsi" w:eastAsia="Times New Roman" w:hAnsiTheme="minorHAnsi" w:cstheme="minorHAnsi"/>
          <w:b/>
          <w:iCs/>
          <w:color w:val="000000"/>
          <w:sz w:val="26"/>
        </w:rPr>
      </w:pPr>
      <w:r w:rsidRPr="006078CA">
        <w:rPr>
          <w:rFonts w:asciiTheme="minorHAnsi" w:eastAsia="Times New Roman" w:hAnsiTheme="minorHAnsi" w:cstheme="minorHAnsi"/>
          <w:b/>
          <w:iCs/>
          <w:color w:val="000000"/>
          <w:sz w:val="26"/>
        </w:rPr>
        <w:t>3] Actor specificity: A] Governments must aggregate since every policy benefits some and harms others, which also means side constraints freeze action.</w:t>
      </w:r>
    </w:p>
    <w:p w14:paraId="0DB3D2C3" w14:textId="77777777" w:rsidR="00135148" w:rsidRPr="006078CA" w:rsidRDefault="00135148" w:rsidP="00135148">
      <w:pPr>
        <w:rPr>
          <w:rFonts w:asciiTheme="minorHAnsi" w:hAnsiTheme="minorHAnsi" w:cstheme="minorHAnsi"/>
        </w:rPr>
      </w:pPr>
    </w:p>
    <w:p w14:paraId="46A94620" w14:textId="77777777" w:rsidR="00135148" w:rsidRPr="006078CA" w:rsidRDefault="00135148" w:rsidP="00135148">
      <w:pPr>
        <w:pStyle w:val="Heading4"/>
        <w:rPr>
          <w:rFonts w:asciiTheme="minorHAnsi" w:hAnsiTheme="minorHAnsi" w:cstheme="minorHAnsi"/>
        </w:rPr>
      </w:pPr>
      <w:r w:rsidRPr="006078CA">
        <w:rPr>
          <w:rFonts w:asciiTheme="minorHAnsi" w:hAnsiTheme="minorHAnsi" w:cstheme="minorHAnsi"/>
        </w:rPr>
        <w:t>4] Util first – Death is the worst evil</w:t>
      </w:r>
    </w:p>
    <w:p w14:paraId="66F417CF" w14:textId="77777777" w:rsidR="00135148" w:rsidRPr="006078CA" w:rsidRDefault="00135148" w:rsidP="00135148">
      <w:pPr>
        <w:rPr>
          <w:rFonts w:asciiTheme="minorHAnsi" w:hAnsiTheme="minorHAnsi" w:cstheme="minorHAnsi"/>
        </w:rPr>
      </w:pPr>
      <w:r w:rsidRPr="006078CA">
        <w:rPr>
          <w:rFonts w:asciiTheme="minorHAnsi" w:hAnsiTheme="minorHAnsi" w:cstheme="minorHAnsi"/>
        </w:rPr>
        <w:t xml:space="preserve">Craig </w:t>
      </w:r>
      <w:r w:rsidRPr="006078CA">
        <w:rPr>
          <w:rFonts w:asciiTheme="minorHAnsi" w:hAnsiTheme="minorHAnsi" w:cstheme="minorHAnsi"/>
          <w:b/>
          <w:bCs/>
          <w:sz w:val="24"/>
          <w:u w:val="single"/>
        </w:rPr>
        <w:t>Paterson</w:t>
      </w:r>
      <w:r w:rsidRPr="006078CA">
        <w:rPr>
          <w:rFonts w:asciiTheme="minorHAnsi" w:hAnsiTheme="minorHAnsi" w:cstheme="minorHAnsi"/>
        </w:rPr>
        <w:t xml:space="preserve"> (20</w:t>
      </w:r>
      <w:r w:rsidRPr="006078CA">
        <w:rPr>
          <w:rFonts w:asciiTheme="minorHAnsi" w:hAnsiTheme="minorHAnsi" w:cstheme="minorHAnsi"/>
          <w:b/>
          <w:bCs/>
          <w:sz w:val="24"/>
          <w:u w:val="single"/>
        </w:rPr>
        <w:t>03</w:t>
      </w:r>
      <w:r w:rsidRPr="006078CA">
        <w:rPr>
          <w:rFonts w:asciiTheme="minorHAnsi" w:hAnsiTheme="minorHAnsi" w:cstheme="minorHAnsi"/>
        </w:rPr>
        <w:t>, Department of Philosophy, Providence College, Rhode Island., “A Life Not Worth Living?”, Studies in Christian Ethics, https://pubmed.ncbi.nlm.nih.gov/15000090/)</w:t>
      </w:r>
    </w:p>
    <w:p w14:paraId="3D424667" w14:textId="77777777" w:rsidR="00135148" w:rsidRDefault="00135148" w:rsidP="00135148">
      <w:pPr>
        <w:rPr>
          <w:rFonts w:asciiTheme="minorHAnsi" w:hAnsiTheme="minorHAnsi" w:cstheme="minorHAnsi"/>
          <w:sz w:val="16"/>
          <w:szCs w:val="16"/>
        </w:rPr>
      </w:pPr>
      <w:r w:rsidRPr="006078CA">
        <w:rPr>
          <w:rFonts w:asciiTheme="minorHAnsi" w:hAnsiTheme="minorHAnsi" w:cstheme="minorHAnsi"/>
          <w:sz w:val="16"/>
          <w:szCs w:val="16"/>
        </w:rPr>
        <w:t xml:space="preserve">Contrary to those accounts, I would argue that it is </w:t>
      </w:r>
      <w:r w:rsidRPr="006078CA">
        <w:rPr>
          <w:rStyle w:val="StyleUnderline"/>
          <w:rFonts w:asciiTheme="minorHAnsi" w:hAnsiTheme="minorHAnsi" w:cstheme="minorHAnsi"/>
          <w:highlight w:val="green"/>
        </w:rPr>
        <w:t>death</w:t>
      </w:r>
      <w:r w:rsidRPr="006078CA">
        <w:rPr>
          <w:rStyle w:val="StyleUnderline"/>
          <w:rFonts w:asciiTheme="minorHAnsi" w:hAnsiTheme="minorHAnsi" w:cstheme="minorHAnsi"/>
        </w:rPr>
        <w:t xml:space="preserve"> </w:t>
      </w:r>
      <w:r w:rsidRPr="006078CA">
        <w:rPr>
          <w:rFonts w:asciiTheme="minorHAnsi" w:hAnsiTheme="minorHAnsi" w:cstheme="minorHAnsi"/>
          <w:sz w:val="16"/>
          <w:szCs w:val="16"/>
        </w:rPr>
        <w:t xml:space="preserve">per se that </w:t>
      </w:r>
      <w:r w:rsidRPr="006078CA">
        <w:rPr>
          <w:rStyle w:val="StyleUnderline"/>
          <w:rFonts w:asciiTheme="minorHAnsi" w:hAnsiTheme="minorHAnsi" w:cstheme="minorHAnsi"/>
        </w:rPr>
        <w:t xml:space="preserve">is </w:t>
      </w:r>
      <w:r w:rsidRPr="006078CA">
        <w:rPr>
          <w:rFonts w:asciiTheme="minorHAnsi" w:hAnsiTheme="minorHAnsi" w:cstheme="minorHAnsi"/>
          <w:sz w:val="16"/>
          <w:szCs w:val="16"/>
        </w:rPr>
        <w:t xml:space="preserve">really </w:t>
      </w:r>
      <w:r w:rsidRPr="006078CA">
        <w:rPr>
          <w:rStyle w:val="StyleUnderline"/>
          <w:rFonts w:asciiTheme="minorHAnsi" w:hAnsiTheme="minorHAnsi" w:cstheme="minorHAnsi"/>
        </w:rPr>
        <w:t xml:space="preserve">the objective evil </w:t>
      </w:r>
      <w:r w:rsidRPr="006078CA">
        <w:rPr>
          <w:rFonts w:asciiTheme="minorHAnsi" w:hAnsiTheme="minorHAnsi" w:cstheme="minorHAnsi"/>
          <w:sz w:val="16"/>
          <w:szCs w:val="16"/>
        </w:rPr>
        <w:t>for us,</w:t>
      </w:r>
      <w:r w:rsidRPr="006078CA">
        <w:rPr>
          <w:rStyle w:val="StyleUnderline"/>
          <w:rFonts w:asciiTheme="minorHAnsi" w:hAnsiTheme="minorHAnsi" w:cstheme="minorHAnsi"/>
        </w:rPr>
        <w:t xml:space="preserve"> not because it </w:t>
      </w:r>
      <w:r w:rsidRPr="006078CA">
        <w:rPr>
          <w:rStyle w:val="StyleUnderline"/>
          <w:rFonts w:asciiTheme="minorHAnsi" w:hAnsiTheme="minorHAnsi" w:cstheme="minorHAnsi"/>
          <w:highlight w:val="green"/>
        </w:rPr>
        <w:t>deprives us of</w:t>
      </w:r>
      <w:r w:rsidRPr="006078CA">
        <w:rPr>
          <w:rStyle w:val="StyleUnderline"/>
          <w:rFonts w:asciiTheme="minorHAnsi" w:hAnsiTheme="minorHAnsi" w:cstheme="minorHAnsi"/>
        </w:rPr>
        <w:t xml:space="preserve"> a </w:t>
      </w:r>
      <w:r w:rsidRPr="006078CA">
        <w:rPr>
          <w:rFonts w:asciiTheme="minorHAnsi" w:hAnsiTheme="minorHAnsi" w:cstheme="minorHAnsi"/>
          <w:sz w:val="16"/>
          <w:szCs w:val="16"/>
        </w:rPr>
        <w:t xml:space="preserve">prospective </w:t>
      </w:r>
      <w:r w:rsidRPr="006078CA">
        <w:rPr>
          <w:rStyle w:val="StyleUnderline"/>
          <w:rFonts w:asciiTheme="minorHAnsi" w:hAnsiTheme="minorHAnsi" w:cstheme="minorHAnsi"/>
          <w:highlight w:val="green"/>
        </w:rPr>
        <w:t>future</w:t>
      </w:r>
      <w:r w:rsidRPr="006078CA">
        <w:rPr>
          <w:rStyle w:val="StyleUnderline"/>
          <w:rFonts w:asciiTheme="minorHAnsi" w:hAnsiTheme="minorHAnsi" w:cstheme="minorHAnsi"/>
        </w:rPr>
        <w:t xml:space="preserve"> of overall </w:t>
      </w:r>
      <w:r w:rsidRPr="006078CA">
        <w:rPr>
          <w:rStyle w:val="StyleUnderline"/>
          <w:rFonts w:asciiTheme="minorHAnsi" w:hAnsiTheme="minorHAnsi" w:cstheme="minorHAnsi"/>
          <w:highlight w:val="green"/>
        </w:rPr>
        <w:t>good</w:t>
      </w:r>
      <w:r w:rsidRPr="006078CA">
        <w:rPr>
          <w:rFonts w:asciiTheme="minorHAnsi" w:hAnsiTheme="minorHAnsi" w:cstheme="minorHAnsi"/>
          <w:sz w:val="16"/>
          <w:szCs w:val="16"/>
        </w:rPr>
        <w:t xml:space="preserve"> judged better than the alter- native of non-being. </w:t>
      </w:r>
      <w:r w:rsidRPr="006078CA">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6078CA">
        <w:rPr>
          <w:rFonts w:asciiTheme="minorHAnsi" w:hAnsiTheme="minorHAnsi" w:cstheme="minorHAnsi"/>
          <w:sz w:val="16"/>
          <w:szCs w:val="16"/>
        </w:rPr>
        <w:t xml:space="preserve">an </w:t>
      </w:r>
      <w:r w:rsidRPr="006078CA">
        <w:rPr>
          <w:rStyle w:val="StyleUnderline"/>
          <w:rFonts w:asciiTheme="minorHAnsi" w:hAnsiTheme="minorHAnsi" w:cstheme="minorHAnsi"/>
        </w:rPr>
        <w:t xml:space="preserve">evil </w:t>
      </w:r>
      <w:r w:rsidRPr="006078CA">
        <w:rPr>
          <w:rFonts w:asciiTheme="minorHAnsi" w:hAnsiTheme="minorHAnsi" w:cstheme="minorHAnsi"/>
          <w:sz w:val="16"/>
          <w:szCs w:val="16"/>
        </w:rPr>
        <w:t xml:space="preserve">to us </w:t>
      </w:r>
      <w:r w:rsidRPr="006078CA">
        <w:rPr>
          <w:rStyle w:val="StyleUnderline"/>
          <w:rFonts w:asciiTheme="minorHAnsi" w:hAnsiTheme="minorHAnsi" w:cstheme="minorHAnsi"/>
        </w:rPr>
        <w:t xml:space="preserve">because </w:t>
      </w:r>
      <w:r w:rsidRPr="006078CA">
        <w:rPr>
          <w:rStyle w:val="StyleUnderline"/>
          <w:rFonts w:asciiTheme="minorHAnsi" w:hAnsiTheme="minorHAnsi" w:cstheme="minorHAnsi"/>
          <w:highlight w:val="green"/>
        </w:rPr>
        <w:t xml:space="preserve">it ontologically destroys the </w:t>
      </w:r>
      <w:r w:rsidRPr="006078CA">
        <w:rPr>
          <w:rStyle w:val="StyleUnderline"/>
          <w:rFonts w:asciiTheme="minorHAnsi" w:hAnsiTheme="minorHAnsi" w:cstheme="minorHAnsi"/>
        </w:rPr>
        <w:t xml:space="preserve">current existent </w:t>
      </w:r>
      <w:r w:rsidRPr="006078CA">
        <w:rPr>
          <w:rStyle w:val="StyleUnderline"/>
          <w:rFonts w:asciiTheme="minorHAnsi" w:hAnsiTheme="minorHAnsi" w:cstheme="minorHAnsi"/>
          <w:highlight w:val="green"/>
        </w:rPr>
        <w:t xml:space="preserve">subject </w:t>
      </w:r>
      <w:r w:rsidRPr="006078CA">
        <w:rPr>
          <w:rStyle w:val="StyleUnderline"/>
          <w:rFonts w:asciiTheme="minorHAnsi" w:hAnsiTheme="minorHAnsi" w:cstheme="minorHAnsi"/>
        </w:rPr>
        <w:t xml:space="preserve">— it is the ultimate </w:t>
      </w:r>
      <w:r w:rsidRPr="006078CA">
        <w:rPr>
          <w:rFonts w:asciiTheme="minorHAnsi" w:hAnsiTheme="minorHAnsi" w:cstheme="minorHAnsi"/>
          <w:sz w:val="16"/>
          <w:szCs w:val="16"/>
        </w:rPr>
        <w:t xml:space="preserve">in </w:t>
      </w:r>
      <w:r w:rsidRPr="006078CA">
        <w:rPr>
          <w:rStyle w:val="StyleUnderline"/>
          <w:rFonts w:asciiTheme="minorHAnsi" w:hAnsiTheme="minorHAnsi" w:cstheme="minorHAnsi"/>
        </w:rPr>
        <w:t>metaphysical lightening strike</w:t>
      </w:r>
      <w:r w:rsidRPr="006078CA">
        <w:rPr>
          <w:rFonts w:asciiTheme="minorHAnsi" w:hAnsiTheme="minorHAnsi" w:cstheme="minorHAnsi"/>
          <w:sz w:val="16"/>
          <w:szCs w:val="16"/>
        </w:rPr>
        <w:t xml:space="preserve">s.80 The evil of death is truly an ontological evil borne by the person who already exists, </w:t>
      </w:r>
      <w:r w:rsidRPr="006078CA">
        <w:rPr>
          <w:rStyle w:val="StyleUnderline"/>
          <w:rFonts w:asciiTheme="minorHAnsi" w:hAnsiTheme="minorHAnsi" w:cstheme="minorHAnsi"/>
          <w:highlight w:val="green"/>
        </w:rPr>
        <w:t xml:space="preserve">independently of calculations about better or worse possible lives. </w:t>
      </w:r>
      <w:r w:rsidRPr="006078CA">
        <w:rPr>
          <w:rFonts w:asciiTheme="minorHAnsi" w:hAnsiTheme="minorHAnsi" w:cstheme="minorHAnsi"/>
          <w:sz w:val="16"/>
          <w:szCs w:val="16"/>
        </w:rPr>
        <w:t xml:space="preserve">Such an evil need not be consciously experienced in order to be an evil for the kind of being a human person is. </w:t>
      </w:r>
      <w:r w:rsidRPr="006078CA">
        <w:rPr>
          <w:rStyle w:val="StyleUnderline"/>
          <w:rFonts w:asciiTheme="minorHAnsi" w:hAnsiTheme="minorHAnsi" w:cstheme="minorHAnsi"/>
          <w:highlight w:val="green"/>
        </w:rPr>
        <w:t xml:space="preserve">Death is </w:t>
      </w:r>
      <w:r w:rsidRPr="006078CA">
        <w:rPr>
          <w:rFonts w:asciiTheme="minorHAnsi" w:hAnsiTheme="minorHAnsi" w:cstheme="minorHAnsi"/>
          <w:sz w:val="16"/>
          <w:szCs w:val="16"/>
        </w:rPr>
        <w:t xml:space="preserve">an evil because of the change in kind it brings about, a change that is </w:t>
      </w:r>
      <w:r w:rsidRPr="006078CA">
        <w:rPr>
          <w:rStyle w:val="StyleUnderline"/>
          <w:rFonts w:asciiTheme="minorHAnsi" w:hAnsiTheme="minorHAnsi" w:cstheme="minorHAnsi"/>
          <w:highlight w:val="green"/>
        </w:rPr>
        <w:t>destructive of the type of entity that we</w:t>
      </w:r>
      <w:r w:rsidRPr="006078CA">
        <w:rPr>
          <w:rStyle w:val="StyleUnderline"/>
          <w:rFonts w:asciiTheme="minorHAnsi" w:hAnsiTheme="minorHAnsi" w:cstheme="minorHAnsi"/>
        </w:rPr>
        <w:t xml:space="preserve"> </w:t>
      </w:r>
      <w:r w:rsidRPr="006078CA">
        <w:rPr>
          <w:rFonts w:asciiTheme="minorHAnsi" w:hAnsiTheme="minorHAnsi" w:cstheme="minorHAnsi"/>
          <w:sz w:val="16"/>
          <w:szCs w:val="16"/>
        </w:rPr>
        <w:t xml:space="preserve">essentially </w:t>
      </w:r>
      <w:r w:rsidRPr="006078CA">
        <w:rPr>
          <w:rStyle w:val="StyleUnderline"/>
          <w:rFonts w:asciiTheme="minorHAnsi" w:hAnsiTheme="minorHAnsi" w:cstheme="minorHAnsi"/>
          <w:highlight w:val="green"/>
        </w:rPr>
        <w:t>are</w:t>
      </w:r>
      <w:r w:rsidRPr="006078CA">
        <w:rPr>
          <w:rStyle w:val="StyleUnderline"/>
          <w:rFonts w:asciiTheme="minorHAnsi" w:hAnsiTheme="minorHAnsi" w:cstheme="minorHAnsi"/>
        </w:rPr>
        <w:t xml:space="preserve">. </w:t>
      </w:r>
      <w:r w:rsidRPr="006078CA">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6078CA">
        <w:rPr>
          <w:rStyle w:val="StyleUnderline"/>
          <w:rFonts w:asciiTheme="minorHAnsi" w:hAnsiTheme="minorHAnsi" w:cstheme="minorHAnsi"/>
        </w:rPr>
        <w:t xml:space="preserve">What is crucially at stake here, </w:t>
      </w:r>
      <w:r w:rsidRPr="006078CA">
        <w:rPr>
          <w:rFonts w:asciiTheme="minorHAnsi" w:hAnsiTheme="minorHAnsi" w:cstheme="minorHAnsi"/>
          <w:sz w:val="16"/>
          <w:szCs w:val="16"/>
        </w:rPr>
        <w:t xml:space="preserve">and is dialectically supportive of the self-evidency of the basic good of human life, </w:t>
      </w:r>
      <w:r w:rsidRPr="006078CA">
        <w:rPr>
          <w:rStyle w:val="StyleUnderline"/>
          <w:rFonts w:asciiTheme="minorHAnsi" w:hAnsiTheme="minorHAnsi" w:cstheme="minorHAnsi"/>
        </w:rPr>
        <w:t xml:space="preserve">is that death is a radical interference with the current life process </w:t>
      </w:r>
      <w:r w:rsidRPr="006078CA">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6078CA">
        <w:rPr>
          <w:rStyle w:val="StyleUnderline"/>
          <w:rFonts w:asciiTheme="minorHAnsi" w:hAnsiTheme="minorHAnsi" w:cstheme="minorHAnsi"/>
        </w:rPr>
        <w:t xml:space="preserve"> </w:t>
      </w:r>
      <w:r w:rsidRPr="006078CA">
        <w:rPr>
          <w:rStyle w:val="StyleUnderline"/>
          <w:rFonts w:asciiTheme="minorHAnsi" w:hAnsiTheme="minorHAnsi" w:cstheme="minorHAnsi"/>
          <w:highlight w:val="green"/>
        </w:rPr>
        <w:t xml:space="preserve">any </w:t>
      </w:r>
      <w:r w:rsidRPr="006078CA">
        <w:rPr>
          <w:rFonts w:asciiTheme="minorHAnsi" w:hAnsiTheme="minorHAnsi" w:cstheme="minorHAnsi"/>
          <w:sz w:val="16"/>
          <w:szCs w:val="16"/>
        </w:rPr>
        <w:t>intentional</w:t>
      </w:r>
      <w:r w:rsidRPr="006078CA">
        <w:rPr>
          <w:rStyle w:val="StyleUnderline"/>
          <w:rFonts w:asciiTheme="minorHAnsi" w:hAnsiTheme="minorHAnsi" w:cstheme="minorHAnsi"/>
        </w:rPr>
        <w:t xml:space="preserve"> </w:t>
      </w:r>
      <w:r w:rsidRPr="006078CA">
        <w:rPr>
          <w:rStyle w:val="StyleUnderline"/>
          <w:rFonts w:asciiTheme="minorHAnsi" w:hAnsiTheme="minorHAnsi" w:cstheme="minorHAnsi"/>
          <w:highlight w:val="green"/>
        </w:rPr>
        <w:t xml:space="preserve">rejection of </w:t>
      </w:r>
      <w:r w:rsidRPr="006078CA">
        <w:rPr>
          <w:rFonts w:asciiTheme="minorHAnsi" w:hAnsiTheme="minorHAnsi" w:cstheme="minorHAnsi"/>
          <w:sz w:val="16"/>
          <w:szCs w:val="16"/>
        </w:rPr>
        <w:t>human</w:t>
      </w:r>
      <w:r w:rsidRPr="006078CA">
        <w:rPr>
          <w:rStyle w:val="StyleUnderline"/>
          <w:rFonts w:asciiTheme="minorHAnsi" w:hAnsiTheme="minorHAnsi" w:cstheme="minorHAnsi"/>
        </w:rPr>
        <w:t xml:space="preserve"> </w:t>
      </w:r>
      <w:r w:rsidRPr="006078CA">
        <w:rPr>
          <w:rStyle w:val="StyleUnderline"/>
          <w:rFonts w:asciiTheme="minorHAnsi" w:hAnsiTheme="minorHAnsi" w:cstheme="minorHAnsi"/>
          <w:highlight w:val="green"/>
        </w:rPr>
        <w:t xml:space="preserve">life </w:t>
      </w:r>
      <w:r w:rsidRPr="006078CA">
        <w:rPr>
          <w:rFonts w:asciiTheme="minorHAnsi" w:hAnsiTheme="minorHAnsi" w:cstheme="minorHAnsi"/>
          <w:sz w:val="16"/>
          <w:szCs w:val="16"/>
        </w:rPr>
        <w:t>itself</w:t>
      </w:r>
      <w:r w:rsidRPr="006078CA">
        <w:rPr>
          <w:rStyle w:val="StyleUnderline"/>
          <w:rFonts w:asciiTheme="minorHAnsi" w:hAnsiTheme="minorHAnsi" w:cstheme="minorHAnsi"/>
        </w:rPr>
        <w:t xml:space="preserve"> </w:t>
      </w:r>
      <w:r w:rsidRPr="006078CA">
        <w:rPr>
          <w:rStyle w:val="StyleUnderline"/>
          <w:rFonts w:asciiTheme="minorHAnsi" w:hAnsiTheme="minorHAnsi" w:cstheme="minorHAnsi"/>
          <w:highlight w:val="green"/>
        </w:rPr>
        <w:t xml:space="preserve">cannot </w:t>
      </w:r>
      <w:r w:rsidRPr="006078CA">
        <w:rPr>
          <w:rFonts w:asciiTheme="minorHAnsi" w:hAnsiTheme="minorHAnsi" w:cstheme="minorHAnsi"/>
          <w:sz w:val="16"/>
          <w:szCs w:val="16"/>
        </w:rPr>
        <w:t>therefore</w:t>
      </w:r>
      <w:r w:rsidRPr="006078CA">
        <w:rPr>
          <w:rStyle w:val="StyleUnderline"/>
          <w:rFonts w:asciiTheme="minorHAnsi" w:hAnsiTheme="minorHAnsi" w:cstheme="minorHAnsi"/>
        </w:rPr>
        <w:t xml:space="preserve"> </w:t>
      </w:r>
      <w:r w:rsidRPr="006078CA">
        <w:rPr>
          <w:rStyle w:val="StyleUnderline"/>
          <w:rFonts w:asciiTheme="minorHAnsi" w:hAnsiTheme="minorHAnsi" w:cstheme="minorHAnsi"/>
          <w:highlight w:val="green"/>
        </w:rPr>
        <w:t>be warranted since it is an expression of an ultimate disvalue for the subject</w:t>
      </w:r>
      <w:r w:rsidRPr="006078CA">
        <w:rPr>
          <w:rFonts w:asciiTheme="minorHAnsi" w:hAnsiTheme="minorHAnsi" w:cstheme="minorHAnsi"/>
          <w:sz w:val="16"/>
          <w:szCs w:val="16"/>
        </w:rPr>
        <w:t>, namely,</w:t>
      </w:r>
      <w:r w:rsidRPr="006078CA">
        <w:rPr>
          <w:rStyle w:val="StyleUnderline"/>
          <w:rFonts w:asciiTheme="minorHAnsi" w:hAnsiTheme="minorHAnsi" w:cstheme="minorHAnsi"/>
        </w:rPr>
        <w:t xml:space="preserve"> the destruction of the present person</w:t>
      </w:r>
      <w:r w:rsidRPr="006078CA">
        <w:rPr>
          <w:rFonts w:asciiTheme="minorHAnsi" w:hAnsiTheme="minorHAnsi" w:cstheme="minorHAnsi"/>
          <w:sz w:val="16"/>
          <w:szCs w:val="16"/>
        </w:rPr>
        <w:t>;</w:t>
      </w:r>
      <w:r w:rsidRPr="006078CA">
        <w:rPr>
          <w:rStyle w:val="StyleUnderline"/>
          <w:rFonts w:asciiTheme="minorHAnsi" w:hAnsiTheme="minorHAnsi" w:cstheme="minorHAnsi"/>
        </w:rPr>
        <w:t xml:space="preserve"> a radical ontological good that we cannot begin to weigh </w:t>
      </w:r>
      <w:r w:rsidRPr="006078CA">
        <w:rPr>
          <w:rFonts w:asciiTheme="minorHAnsi" w:hAnsiTheme="minorHAnsi" w:cstheme="minorHAnsi"/>
          <w:sz w:val="16"/>
          <w:szCs w:val="16"/>
        </w:rPr>
        <w:t>objectively</w:t>
      </w:r>
      <w:r w:rsidRPr="006078CA">
        <w:rPr>
          <w:rStyle w:val="StyleUnderline"/>
          <w:rFonts w:asciiTheme="minorHAnsi" w:hAnsiTheme="minorHAnsi" w:cstheme="minorHAnsi"/>
        </w:rPr>
        <w:t xml:space="preserve"> against the travails of life </w:t>
      </w:r>
      <w:r w:rsidRPr="006078CA">
        <w:rPr>
          <w:rFonts w:asciiTheme="minorHAnsi" w:hAnsiTheme="minorHAnsi" w:cstheme="minorHAnsi"/>
          <w:sz w:val="16"/>
          <w:szCs w:val="16"/>
        </w:rPr>
        <w:t xml:space="preserve">in a rational manner. To deal with the sources of disvalue (pain, suffering, etc.) we should </w:t>
      </w:r>
      <w:r w:rsidRPr="008B6743">
        <w:rPr>
          <w:rFonts w:asciiTheme="minorHAnsi" w:hAnsiTheme="minorHAnsi" w:cstheme="minorHAnsi"/>
          <w:sz w:val="16"/>
          <w:szCs w:val="16"/>
        </w:rPr>
        <w:t>not seek to irrationally</w:t>
      </w:r>
      <w:r w:rsidRPr="006078CA">
        <w:rPr>
          <w:rFonts w:asciiTheme="minorHAnsi" w:hAnsiTheme="minorHAnsi" w:cstheme="minorHAnsi"/>
          <w:sz w:val="16"/>
          <w:szCs w:val="16"/>
        </w:rPr>
        <w:t xml:space="preserve"> destroy the person, the very source and condition of all human possibility.82 </w:t>
      </w:r>
    </w:p>
    <w:p w14:paraId="3293ADF8" w14:textId="77777777" w:rsidR="00135148" w:rsidRDefault="00135148" w:rsidP="00135148">
      <w:pPr>
        <w:rPr>
          <w:rFonts w:asciiTheme="minorHAnsi" w:hAnsiTheme="minorHAnsi" w:cstheme="minorHAnsi"/>
          <w:sz w:val="16"/>
          <w:szCs w:val="16"/>
        </w:rPr>
      </w:pPr>
    </w:p>
    <w:p w14:paraId="6685C0AF" w14:textId="77777777" w:rsidR="00135148" w:rsidRPr="00CE09CC" w:rsidRDefault="00135148" w:rsidP="00135148">
      <w:pPr>
        <w:pStyle w:val="Heading4"/>
        <w:rPr>
          <w:bCs/>
        </w:rPr>
      </w:pPr>
      <w:r>
        <w:t>[?] 5</w:t>
      </w:r>
      <w:r w:rsidRPr="00CE09CC">
        <w:t xml:space="preserve">] </w:t>
      </w:r>
      <w:r>
        <w:t>Death c</w:t>
      </w:r>
      <w:r w:rsidRPr="00CE09CC">
        <w:t xml:space="preserve">omes before </w:t>
      </w:r>
      <w:r w:rsidRPr="00CE09CC">
        <w:rPr>
          <w:u w:val="single"/>
        </w:rPr>
        <w:t>value-to-life</w:t>
      </w:r>
      <w:r w:rsidRPr="00CE09CC">
        <w:t>.</w:t>
      </w:r>
    </w:p>
    <w:p w14:paraId="343DDF41" w14:textId="77777777" w:rsidR="00135148" w:rsidRPr="00CE09CC" w:rsidRDefault="00135148" w:rsidP="00135148">
      <w:r>
        <w:rPr>
          <w:rStyle w:val="Style13ptBold"/>
        </w:rPr>
        <w:t>Tännsjö 11</w:t>
      </w:r>
      <w:r w:rsidRPr="00CE09CC">
        <w:t xml:space="preserve"> (Torbjörn, the Kristian Claëson Professor of Practical Philosophy at Stockholm University, “</w:t>
      </w:r>
      <w:r w:rsidRPr="00425F57">
        <w:t>Taking Life: Three Theories on the Ethics of Killing</w:t>
      </w:r>
      <w:r w:rsidRPr="00CE09CC">
        <w:t xml:space="preserve">” </w:t>
      </w:r>
      <w:r w:rsidRPr="00425F57">
        <w:t>https://drive.google.com/file/d/1Qp0n01goTodsQTXcgR6pW9618P8BHs_U/view?usp=sharing</w:t>
      </w:r>
      <w:r w:rsidRPr="00CE09CC">
        <w:t>)</w:t>
      </w:r>
    </w:p>
    <w:p w14:paraId="44AA86BF" w14:textId="77777777" w:rsidR="00135148" w:rsidRPr="00425F57" w:rsidRDefault="00135148" w:rsidP="00135148">
      <w:pPr>
        <w:rPr>
          <w:sz w:val="16"/>
        </w:rPr>
      </w:pPr>
      <w:r w:rsidRPr="00425F57">
        <w:rPr>
          <w:sz w:val="16"/>
        </w:rPr>
        <w:t xml:space="preserve">I suppose it is correct to say that, </w:t>
      </w:r>
      <w:r w:rsidRPr="00425F57">
        <w:rPr>
          <w:rStyle w:val="StyleUnderline"/>
        </w:rPr>
        <w:t>if Schopenhauer is right,</w:t>
      </w:r>
      <w:r w:rsidRPr="00425F57">
        <w:rPr>
          <w:sz w:val="16"/>
        </w:rPr>
        <w:t xml:space="preserve"> </w:t>
      </w:r>
      <w:r w:rsidRPr="00425F57">
        <w:rPr>
          <w:rStyle w:val="StyleUnderline"/>
          <w:highlight w:val="green"/>
        </w:rPr>
        <w:t>if life is never worth living,</w:t>
      </w:r>
      <w:r w:rsidRPr="00425F57">
        <w:rPr>
          <w:sz w:val="16"/>
        </w:rPr>
        <w:t xml:space="preserve"> </w:t>
      </w:r>
      <w:r w:rsidRPr="00425F57">
        <w:rPr>
          <w:rStyle w:val="StyleUnderline"/>
          <w:highlight w:val="green"/>
        </w:rPr>
        <w:t>then</w:t>
      </w:r>
      <w:r w:rsidRPr="00425F57">
        <w:rPr>
          <w:rStyle w:val="StyleUnderline"/>
        </w:rPr>
        <w:t xml:space="preserve"> according to utilitarianism </w:t>
      </w:r>
      <w:r w:rsidRPr="00425F57">
        <w:rPr>
          <w:rStyle w:val="Emphasis"/>
          <w:highlight w:val="green"/>
        </w:rPr>
        <w:t>we should all [die]</w:t>
      </w:r>
      <w:r w:rsidRPr="00425F57">
        <w:rPr>
          <w:rStyle w:val="StyleUnderline"/>
          <w:highlight w:val="green"/>
        </w:rPr>
        <w:t xml:space="preserve"> </w:t>
      </w:r>
      <w:r w:rsidRPr="00425F57">
        <w:rPr>
          <w:rStyle w:val="StyleUnderline"/>
        </w:rPr>
        <w:t>commit suicide</w:t>
      </w:r>
      <w:r w:rsidRPr="00425F57">
        <w:rPr>
          <w:sz w:val="16"/>
        </w:rPr>
        <w:t xml:space="preserve"> </w:t>
      </w:r>
      <w:r w:rsidRPr="00425F57">
        <w:rPr>
          <w:rStyle w:val="StyleUnderline"/>
        </w:rPr>
        <w:t xml:space="preserve">and </w:t>
      </w:r>
      <w:r w:rsidRPr="00425F57">
        <w:rPr>
          <w:rStyle w:val="Emphasis"/>
        </w:rPr>
        <w:t>put an end to humanity</w:t>
      </w:r>
      <w:r w:rsidRPr="00425F57">
        <w:rPr>
          <w:sz w:val="16"/>
        </w:rPr>
        <w:t xml:space="preserve">. </w:t>
      </w:r>
      <w:r w:rsidRPr="00425F57">
        <w:rPr>
          <w:rStyle w:val="StyleUnderline"/>
        </w:rPr>
        <w:t xml:space="preserve">But this </w:t>
      </w:r>
      <w:r w:rsidRPr="00425F57">
        <w:rPr>
          <w:rStyle w:val="Emphasis"/>
        </w:rPr>
        <w:t>does not mean that, each of us should commit suicide</w:t>
      </w:r>
      <w:r w:rsidRPr="00425F57">
        <w:rPr>
          <w:sz w:val="16"/>
        </w:rPr>
        <w:t xml:space="preserve">. I commented on this in chapter two when I presented the idea that </w:t>
      </w:r>
      <w:r w:rsidRPr="00425F57">
        <w:rPr>
          <w:rStyle w:val="StyleUnderline"/>
        </w:rPr>
        <w:t>utilitarianism should be applied</w:t>
      </w:r>
      <w:r w:rsidRPr="00425F57">
        <w:rPr>
          <w:sz w:val="16"/>
        </w:rPr>
        <w:t xml:space="preserve">, not only to individual actions, but </w:t>
      </w:r>
      <w:r w:rsidRPr="00425F57">
        <w:rPr>
          <w:rStyle w:val="StyleUnderline"/>
        </w:rPr>
        <w:t>to collective actions</w:t>
      </w:r>
      <w:r w:rsidRPr="00425F57">
        <w:rPr>
          <w:sz w:val="16"/>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425F57">
        <w:rPr>
          <w:rStyle w:val="StyleUnderline"/>
        </w:rPr>
        <w:t>It is</w:t>
      </w:r>
      <w:r w:rsidRPr="00425F57">
        <w:rPr>
          <w:sz w:val="16"/>
        </w:rPr>
        <w:t xml:space="preserve"> also </w:t>
      </w:r>
      <w:r w:rsidRPr="00425F57">
        <w:rPr>
          <w:rStyle w:val="StyleUnderline"/>
        </w:rPr>
        <w:t>a possibility that,</w:t>
      </w:r>
      <w:r w:rsidRPr="00425F57">
        <w:rPr>
          <w:sz w:val="16"/>
        </w:rPr>
        <w:t xml:space="preserve"> </w:t>
      </w:r>
      <w:r w:rsidRPr="00425F57">
        <w:rPr>
          <w:rStyle w:val="StyleUnderline"/>
          <w:highlight w:val="green"/>
        </w:rPr>
        <w:t xml:space="preserve">even if people </w:t>
      </w:r>
      <w:r w:rsidRPr="00425F57">
        <w:rPr>
          <w:rStyle w:val="Emphasis"/>
          <w:highlight w:val="green"/>
        </w:rPr>
        <w:t>lead lives not worth living</w:t>
      </w:r>
      <w:r w:rsidRPr="00425F57">
        <w:rPr>
          <w:sz w:val="16"/>
        </w:rPr>
        <w:t xml:space="preserve">, </w:t>
      </w:r>
      <w:r w:rsidRPr="00425F57">
        <w:rPr>
          <w:rStyle w:val="StyleUnderline"/>
        </w:rPr>
        <w:t xml:space="preserve">they </w:t>
      </w:r>
      <w:r w:rsidRPr="00425F57">
        <w:rPr>
          <w:rStyle w:val="Emphasis"/>
        </w:rPr>
        <w:t>believe they do</w:t>
      </w:r>
      <w:r w:rsidRPr="00425F57">
        <w:rPr>
          <w:sz w:val="16"/>
        </w:rPr>
        <w:t xml:space="preserve">. And </w:t>
      </w:r>
      <w:r w:rsidRPr="00425F57">
        <w:rPr>
          <w:rStyle w:val="StyleUnderline"/>
        </w:rPr>
        <w:t>even if some may believe that their lives, up to now, have not been worth living</w:t>
      </w:r>
      <w:r w:rsidRPr="00425F57">
        <w:rPr>
          <w:sz w:val="16"/>
        </w:rPr>
        <w:t xml:space="preserve">, </w:t>
      </w:r>
      <w:r w:rsidRPr="00425F57">
        <w:rPr>
          <w:rStyle w:val="StyleUnderline"/>
          <w:highlight w:val="green"/>
        </w:rPr>
        <w:t xml:space="preserve">their </w:t>
      </w:r>
      <w:r w:rsidRPr="00425F57">
        <w:rPr>
          <w:rStyle w:val="Emphasis"/>
          <w:highlight w:val="green"/>
        </w:rPr>
        <w:t>future lives will be better</w:t>
      </w:r>
      <w:r w:rsidRPr="00425F57">
        <w:rPr>
          <w:sz w:val="16"/>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sidRPr="00425F57">
        <w:rPr>
          <w:rStyle w:val="StyleUnderline"/>
        </w:rPr>
        <w:t>My strong belief is that</w:t>
      </w:r>
      <w:r w:rsidRPr="00425F57">
        <w:rPr>
          <w:sz w:val="16"/>
        </w:rPr>
        <w:t xml:space="preserve"> </w:t>
      </w:r>
      <w:r w:rsidRPr="00425F57">
        <w:rPr>
          <w:rStyle w:val="StyleUnderline"/>
          <w:highlight w:val="green"/>
        </w:rPr>
        <w:t xml:space="preserve">most of us </w:t>
      </w:r>
      <w:r w:rsidRPr="00425F57">
        <w:rPr>
          <w:rStyle w:val="Emphasis"/>
          <w:highlight w:val="green"/>
        </w:rPr>
        <w:t>live lives worth living</w:t>
      </w:r>
      <w:r w:rsidRPr="00425F57">
        <w:rPr>
          <w:sz w:val="16"/>
        </w:rPr>
        <w:t xml:space="preserve">. However, I do believe that our lives are close to the point where they stop being worth living. But then it is at least not very far-fetched to think that they may be worth not living, after all. My assessment may be too optimistic.¶ Let us just </w:t>
      </w:r>
      <w:r w:rsidRPr="00425F57">
        <w:rPr>
          <w:rStyle w:val="StyleUnderline"/>
        </w:rPr>
        <w:t>for the sake of the argument assume that our lives are not worth living, and let us accept that, if this is so, we should all kill ourselves</w:t>
      </w:r>
      <w:r w:rsidRPr="00425F57">
        <w:rPr>
          <w:sz w:val="16"/>
        </w:rPr>
        <w:t xml:space="preserve">. As I noted above, </w:t>
      </w:r>
      <w:r w:rsidRPr="00425F57">
        <w:rPr>
          <w:rStyle w:val="StyleUnderline"/>
        </w:rPr>
        <w:t>this does not answer the question what we should do, each one of us</w:t>
      </w:r>
      <w:r w:rsidRPr="00425F57">
        <w:rPr>
          <w:sz w:val="16"/>
        </w:rPr>
        <w:t xml:space="preserve">. My conjecture is that </w:t>
      </w:r>
      <w:r w:rsidRPr="00425F57">
        <w:rPr>
          <w:rStyle w:val="StyleUnderline"/>
          <w:highlight w:val="green"/>
        </w:rPr>
        <w:t>we should not [die]</w:t>
      </w:r>
      <w:r w:rsidRPr="00425F57">
        <w:rPr>
          <w:rStyle w:val="StyleUnderline"/>
        </w:rPr>
        <w:t xml:space="preserve"> commit suicide</w:t>
      </w:r>
      <w:r w:rsidRPr="00425F57">
        <w:rPr>
          <w:sz w:val="16"/>
        </w:rPr>
        <w:t xml:space="preserve">. The explanation is simple. </w:t>
      </w:r>
      <w:r w:rsidRPr="00425F57">
        <w:rPr>
          <w:rStyle w:val="Emphasis"/>
          <w:highlight w:val="green"/>
        </w:rPr>
        <w:t>If I [die]</w:t>
      </w:r>
      <w:r w:rsidRPr="00425F57">
        <w:rPr>
          <w:rStyle w:val="StyleUnderline"/>
        </w:rPr>
        <w:t xml:space="preserve"> kill myself, </w:t>
      </w:r>
      <w:r w:rsidRPr="00425F57">
        <w:rPr>
          <w:rStyle w:val="StyleUnderline"/>
          <w:highlight w:val="green"/>
        </w:rPr>
        <w:t xml:space="preserve">many </w:t>
      </w:r>
      <w:r w:rsidRPr="00425F57">
        <w:rPr>
          <w:rStyle w:val="StyleUnderline"/>
        </w:rPr>
        <w:t xml:space="preserve">people </w:t>
      </w:r>
      <w:r w:rsidRPr="00425F57">
        <w:rPr>
          <w:rStyle w:val="StyleUnderline"/>
          <w:highlight w:val="green"/>
        </w:rPr>
        <w:t xml:space="preserve">will </w:t>
      </w:r>
      <w:r w:rsidRPr="00425F57">
        <w:rPr>
          <w:rStyle w:val="Emphasis"/>
          <w:highlight w:val="green"/>
        </w:rPr>
        <w:t>suffer</w:t>
      </w:r>
      <w:r w:rsidRPr="00425F57">
        <w:rPr>
          <w:sz w:val="1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425F57">
        <w:rPr>
          <w:rStyle w:val="StyleUnderline"/>
        </w:rPr>
        <w:t>Suicide</w:t>
      </w:r>
      <w:r w:rsidRPr="00425F57">
        <w:rPr>
          <w:sz w:val="16"/>
        </w:rPr>
        <w:t xml:space="preserve"> also </w:t>
      </w:r>
      <w:r w:rsidRPr="00425F57">
        <w:rPr>
          <w:rStyle w:val="StyleUnderline"/>
          <w:highlight w:val="green"/>
        </w:rPr>
        <w:t xml:space="preserve">leads to </w:t>
      </w:r>
      <w:r w:rsidRPr="00425F57">
        <w:rPr>
          <w:rStyle w:val="Emphasis"/>
          <w:highlight w:val="green"/>
        </w:rPr>
        <w:t xml:space="preserve">rage, loneliness, and </w:t>
      </w:r>
      <w:r w:rsidRPr="00425F57">
        <w:rPr>
          <w:rStyle w:val="Emphasis"/>
        </w:rPr>
        <w:t xml:space="preserve">awareness of </w:t>
      </w:r>
      <w:r w:rsidRPr="00425F57">
        <w:rPr>
          <w:rStyle w:val="Emphasis"/>
          <w:highlight w:val="green"/>
        </w:rPr>
        <w:t>vulnerability in those left behind</w:t>
      </w:r>
      <w:r w:rsidRPr="00425F57">
        <w:rPr>
          <w:sz w:val="16"/>
        </w:rPr>
        <w:t xml:space="preserve">. Indeed, the sense that suicide is an essentially selfish act dominates many popular perceptions of suicide. ¶ </w:t>
      </w:r>
    </w:p>
    <w:p w14:paraId="5D0027D3" w14:textId="77777777" w:rsidR="00135148" w:rsidRPr="00B55AD5" w:rsidRDefault="00135148" w:rsidP="00135148"/>
    <w:p w14:paraId="6A04ACB5" w14:textId="77777777" w:rsidR="00135148" w:rsidRDefault="00135148" w:rsidP="00135148">
      <w:pPr>
        <w:pStyle w:val="Heading3"/>
      </w:pPr>
      <w:r>
        <w:t>Method</w:t>
      </w:r>
    </w:p>
    <w:p w14:paraId="50627A8A" w14:textId="77777777" w:rsidR="00135148" w:rsidRDefault="00135148" w:rsidP="00135148"/>
    <w:p w14:paraId="6D03D15A" w14:textId="77777777" w:rsidR="00135148" w:rsidRPr="00225D01" w:rsidRDefault="00135148" w:rsidP="00135148">
      <w:pPr>
        <w:pStyle w:val="Heading4"/>
      </w:pPr>
      <w:r w:rsidRPr="00225D01">
        <w:t>Scenario planning is pedagogically valuable</w:t>
      </w:r>
      <w:r>
        <w:t>.</w:t>
      </w:r>
      <w:r w:rsidRPr="00225D01">
        <w:t xml:space="preserve"> </w:t>
      </w:r>
    </w:p>
    <w:p w14:paraId="46836600" w14:textId="77777777" w:rsidR="00135148" w:rsidRPr="00216B27" w:rsidRDefault="00135148" w:rsidP="00135148">
      <w:r w:rsidRPr="003177DD">
        <w:rPr>
          <w:rStyle w:val="Style13ptBold"/>
        </w:rPr>
        <w:t>Barma et al. 16</w:t>
      </w:r>
      <w:r>
        <w:t xml:space="preserve">. </w:t>
      </w:r>
      <w:r w:rsidRPr="00216B27">
        <w:t xml:space="preserve">Naazneen Barma, Ph.D. Political Science, UC-Berkeley, Assistant Professor of National Security Affairs, Naval Postgraduate School; Brent Durbin, Ph.D. Political Science, UC-Berkeley, Professor of Government, Smith College; Eric Lorber, J.D. UPenn, Ph.D. Political Science, Duke, Gibson, Dunn &amp; Crutcher; Rachel Whitlark, Ph.D. Political Science, GWU, Post-Doctoral Research Fellow, Project on Managing the Atom and International Security Program within the Belfer Center for Science and International Affairs at Harvard; “‘Imagine a World in Which’: Using Scenarios in Political Science,” International Studies Perspectives, 17(2), p.1-19, </w:t>
      </w:r>
      <w:hyperlink r:id="rId31" w:history="1">
        <w:r w:rsidRPr="00216B27">
          <w:rPr>
            <w:rStyle w:val="Hyperlink"/>
          </w:rPr>
          <w:t>http://www.naazneenbarma.com/uploads/2/9/6/9/29695681/using_scenarios_in_political_science_isp_2015.pdf</w:t>
        </w:r>
      </w:hyperlink>
    </w:p>
    <w:p w14:paraId="39ECF507" w14:textId="77777777" w:rsidR="00135148" w:rsidRPr="004A57F0" w:rsidRDefault="00135148" w:rsidP="00135148">
      <w:pPr>
        <w:rPr>
          <w:sz w:val="16"/>
        </w:rPr>
      </w:pPr>
      <w:r w:rsidRPr="00147A5F">
        <w:rPr>
          <w:rStyle w:val="StyleUnderline"/>
        </w:rPr>
        <w:t xml:space="preserve">Over the past decade, </w:t>
      </w:r>
      <w:r w:rsidRPr="002B6288">
        <w:rPr>
          <w:rStyle w:val="StyleUnderline"/>
          <w:highlight w:val="green"/>
        </w:rPr>
        <w:t>the “cult of irrelevance” in political science</w:t>
      </w:r>
      <w:r w:rsidRPr="004A57F0">
        <w:rPr>
          <w:sz w:val="16"/>
        </w:rPr>
        <w:t xml:space="preserve"> scholarship </w:t>
      </w:r>
      <w:r w:rsidRPr="002B6288">
        <w:rPr>
          <w:rStyle w:val="StyleUnderline"/>
          <w:highlight w:val="green"/>
        </w:rPr>
        <w:t>has been lamented</w:t>
      </w:r>
      <w:r w:rsidRPr="00147A5F">
        <w:rPr>
          <w:rStyle w:val="StyleUnderline"/>
        </w:rPr>
        <w:t xml:space="preserve"> by a growing chorus</w:t>
      </w:r>
      <w:r w:rsidRPr="004A57F0">
        <w:rPr>
          <w:sz w:val="16"/>
        </w:rPr>
        <w:t xml:space="preserve"> (Putnam 2003; Nye 2009; Walt 2009). </w:t>
      </w:r>
      <w:r w:rsidRPr="00147A5F">
        <w:rPr>
          <w:rStyle w:val="StyleUnderline"/>
        </w:rPr>
        <w:t>Prominent scholars</w:t>
      </w:r>
      <w:r w:rsidRPr="004A57F0">
        <w:rPr>
          <w:sz w:val="16"/>
        </w:rPr>
        <w:t xml:space="preserve"> of international affairs </w:t>
      </w:r>
      <w:r w:rsidRPr="00147A5F">
        <w:rPr>
          <w:rStyle w:val="StyleUnderline"/>
        </w:rPr>
        <w:t>have diagnosed</w:t>
      </w:r>
      <w:r w:rsidRPr="004A57F0">
        <w:rPr>
          <w:sz w:val="16"/>
        </w:rPr>
        <w:t xml:space="preserve"> the roots of </w:t>
      </w:r>
      <w:r w:rsidRPr="00147A5F">
        <w:rPr>
          <w:rStyle w:val="StyleUnderline"/>
        </w:rPr>
        <w:t>the gap</w:t>
      </w:r>
      <w:r w:rsidRPr="004A57F0">
        <w:rPr>
          <w:sz w:val="16"/>
        </w:rPr>
        <w:t xml:space="preserve"> between academia and policymaking, </w:t>
      </w:r>
      <w:r w:rsidRPr="00147A5F">
        <w:rPr>
          <w:rStyle w:val="StyleUnderline"/>
        </w:rPr>
        <w:t>made the case for why</w:t>
      </w:r>
      <w:r w:rsidRPr="004A57F0">
        <w:rPr>
          <w:sz w:val="16"/>
        </w:rPr>
        <w:t xml:space="preserve"> political science </w:t>
      </w:r>
      <w:r w:rsidRPr="00147A5F">
        <w:rPr>
          <w:rStyle w:val="StyleUnderline"/>
        </w:rPr>
        <w:t>research is valuable for policymaking</w:t>
      </w:r>
      <w:r w:rsidRPr="004A57F0">
        <w:rPr>
          <w:sz w:val="16"/>
        </w:rPr>
        <w:t xml:space="preserve">, </w:t>
      </w:r>
      <w:r w:rsidRPr="00147A5F">
        <w:rPr>
          <w:rStyle w:val="StyleUnderline"/>
        </w:rPr>
        <w:t>and offered</w:t>
      </w:r>
      <w:r w:rsidRPr="004A57F0">
        <w:rPr>
          <w:sz w:val="16"/>
        </w:rPr>
        <w:t xml:space="preserve"> a number of </w:t>
      </w:r>
      <w:r w:rsidRPr="00147A5F">
        <w:rPr>
          <w:rStyle w:val="StyleUnderline"/>
        </w:rPr>
        <w:t>ideas</w:t>
      </w:r>
      <w:r w:rsidRPr="004A57F0">
        <w:rPr>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147A5F">
        <w:rPr>
          <w:rStyle w:val="StyleUnderline"/>
        </w:rPr>
        <w:t>several initiatives have been formed</w:t>
      </w:r>
      <w:r w:rsidRPr="004A57F0">
        <w:rPr>
          <w:sz w:val="16"/>
        </w:rPr>
        <w:t xml:space="preserve"> in the attempt to “bridge the gap.”2 </w:t>
      </w:r>
      <w:r w:rsidRPr="00147A5F">
        <w:rPr>
          <w:rStyle w:val="StyleUnderline"/>
        </w:rPr>
        <w:t>Many</w:t>
      </w:r>
      <w:r w:rsidRPr="004A57F0">
        <w:rPr>
          <w:sz w:val="16"/>
        </w:rPr>
        <w:t xml:space="preserve"> of the specific efforts put in place by these projects </w:t>
      </w:r>
      <w:r w:rsidRPr="00147A5F">
        <w:rPr>
          <w:rStyle w:val="StyleUnderline"/>
        </w:rPr>
        <w:t>focus on providing scholars with the skills, platforms, and networks to better communicate</w:t>
      </w:r>
      <w:r w:rsidRPr="004A57F0">
        <w:rPr>
          <w:sz w:val="16"/>
        </w:rPr>
        <w:t xml:space="preserve"> the </w:t>
      </w:r>
      <w:r w:rsidRPr="00147A5F">
        <w:rPr>
          <w:rStyle w:val="StyleUnderline"/>
        </w:rPr>
        <w:t>findings and implications</w:t>
      </w:r>
      <w:r w:rsidRPr="004A57F0">
        <w:rPr>
          <w:sz w:val="16"/>
        </w:rPr>
        <w:t xml:space="preserve"> of their research </w:t>
      </w:r>
      <w:r w:rsidRPr="00147A5F">
        <w:rPr>
          <w:rStyle w:val="StyleUnderline"/>
        </w:rPr>
        <w:t>to the policymaking community</w:t>
      </w:r>
      <w:r w:rsidRPr="004A57F0">
        <w:rPr>
          <w:sz w:val="16"/>
        </w:rPr>
        <w:t xml:space="preserve">, a necessary and worthwhile objective for a field in which theoretical debates, methodological training, and publishing norms tend more and more toward the abstract and esoteric. </w:t>
      </w:r>
      <w:r w:rsidRPr="00147A5F">
        <w:rPr>
          <w:rStyle w:val="StyleUnderline"/>
        </w:rPr>
        <w:t>Yet enhancing communication</w:t>
      </w:r>
      <w:r w:rsidRPr="004A57F0">
        <w:rPr>
          <w:sz w:val="16"/>
        </w:rPr>
        <w:t xml:space="preserve"> between scholars and policymakers </w:t>
      </w:r>
      <w:r w:rsidRPr="00147A5F">
        <w:rPr>
          <w:rStyle w:val="StyleUnderline"/>
        </w:rPr>
        <w:t>is only one component</w:t>
      </w:r>
      <w:r w:rsidRPr="004A57F0">
        <w:rPr>
          <w:sz w:val="16"/>
        </w:rPr>
        <w:t xml:space="preserve"> of bridging the gap between international affairs theory and practice. </w:t>
      </w:r>
      <w:r w:rsidRPr="00147A5F">
        <w:rPr>
          <w:rStyle w:val="StyleUnderline"/>
        </w:rPr>
        <w:t>Another</w:t>
      </w:r>
      <w:r w:rsidRPr="004A57F0">
        <w:rPr>
          <w:sz w:val="16"/>
        </w:rPr>
        <w:t xml:space="preserve"> crucial component of this bridge </w:t>
      </w:r>
      <w:r w:rsidRPr="00147A5F">
        <w:rPr>
          <w:rStyle w:val="StyleUnderline"/>
        </w:rPr>
        <w:t xml:space="preserve">is the </w:t>
      </w:r>
      <w:r w:rsidRPr="002B6288">
        <w:rPr>
          <w:rStyle w:val="Emphasis"/>
          <w:highlight w:val="green"/>
        </w:rPr>
        <w:t>generation of substantive research programs that are</w:t>
      </w:r>
      <w:r w:rsidRPr="00147A5F">
        <w:rPr>
          <w:rStyle w:val="Emphasis"/>
        </w:rPr>
        <w:t xml:space="preserve"> actually </w:t>
      </w:r>
      <w:r w:rsidRPr="002B6288">
        <w:rPr>
          <w:rStyle w:val="Emphasis"/>
          <w:highlight w:val="green"/>
        </w:rPr>
        <w:t>policy relevant</w:t>
      </w:r>
      <w:r w:rsidRPr="004A57F0">
        <w:rPr>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147A5F">
        <w:rPr>
          <w:rStyle w:val="StyleUnderline"/>
        </w:rPr>
        <w:t>In a field that has an admirable devotion to pedagogical self-reflection</w:t>
      </w:r>
      <w:r w:rsidRPr="004A57F0">
        <w:rPr>
          <w:sz w:val="16"/>
        </w:rPr>
        <w:t xml:space="preserve">, </w:t>
      </w:r>
      <w:r w:rsidRPr="00147A5F">
        <w:rPr>
          <w:rStyle w:val="Emphasis"/>
        </w:rPr>
        <w:t>strikingly little attention is paid to techniques for generating policy-relevant ideas</w:t>
      </w:r>
      <w:r w:rsidRPr="004A57F0">
        <w:rPr>
          <w:sz w:val="16"/>
        </w:rPr>
        <w:t xml:space="preserve"> </w:t>
      </w:r>
      <w:r w:rsidRPr="00147A5F">
        <w:rPr>
          <w:rStyle w:val="StyleUnderline"/>
        </w:rPr>
        <w:t>for</w:t>
      </w:r>
      <w:r w:rsidRPr="004A57F0">
        <w:rPr>
          <w:sz w:val="16"/>
        </w:rPr>
        <w:t xml:space="preserve"> dissertation and other </w:t>
      </w:r>
      <w:r w:rsidRPr="00147A5F">
        <w:rPr>
          <w:rStyle w:val="StyleUnderline"/>
        </w:rPr>
        <w:t>research topics</w:t>
      </w:r>
      <w:r w:rsidRPr="004A57F0">
        <w:rPr>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147A5F">
        <w:rPr>
          <w:rStyle w:val="StyleUnderline"/>
        </w:rPr>
        <w:t>This article outlines an experiential and problem-based approach to</w:t>
      </w:r>
      <w:r w:rsidRPr="004A57F0">
        <w:rPr>
          <w:sz w:val="16"/>
        </w:rPr>
        <w:t xml:space="preserve"> developing a </w:t>
      </w:r>
      <w:r w:rsidRPr="00147A5F">
        <w:rPr>
          <w:rStyle w:val="StyleUnderline"/>
        </w:rPr>
        <w:t>political science research</w:t>
      </w:r>
      <w:r w:rsidRPr="004A57F0">
        <w:rPr>
          <w:sz w:val="16"/>
        </w:rPr>
        <w:t xml:space="preserve"> program </w:t>
      </w:r>
      <w:r w:rsidRPr="00147A5F">
        <w:rPr>
          <w:rStyle w:val="StyleUnderline"/>
        </w:rPr>
        <w:t>using scenario analysis</w:t>
      </w:r>
      <w:r w:rsidRPr="004A57F0">
        <w:rPr>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147A5F">
        <w:rPr>
          <w:rStyle w:val="StyleUnderline"/>
        </w:rPr>
        <w:t>Scenario analysis</w:t>
      </w:r>
      <w:r w:rsidRPr="004A57F0">
        <w:rPr>
          <w:sz w:val="16"/>
        </w:rPr>
        <w:t xml:space="preserve"> is perceived most commonly as a technique for examining the robustness of strategy. It </w:t>
      </w:r>
      <w:r w:rsidRPr="00147A5F">
        <w:rPr>
          <w:rStyle w:val="StyleUnderline"/>
        </w:rPr>
        <w:t>can immerse decision makers in future states that go beyond conventional extrapolations of current trends</w:t>
      </w:r>
      <w:r w:rsidRPr="004A57F0">
        <w:rPr>
          <w:sz w:val="16"/>
        </w:rPr>
        <w:t xml:space="preserve">, </w:t>
      </w:r>
      <w:r w:rsidRPr="00147A5F">
        <w:rPr>
          <w:rStyle w:val="StyleUnderline"/>
        </w:rPr>
        <w:t>preparing them to take advantage of unexpected opportunities and to protect themselves from adverse exogenous shocks</w:t>
      </w:r>
      <w:r w:rsidRPr="004A57F0">
        <w:rPr>
          <w:sz w:val="16"/>
        </w:rPr>
        <w:t xml:space="preserve">. The global petroleum company Shell, a pioneer of the technique, characterizes scenario analysis as the art of considering “what if” questions about possible future worlds. </w:t>
      </w:r>
      <w:r w:rsidRPr="00147A5F">
        <w:rPr>
          <w:rStyle w:val="StyleUnderline"/>
        </w:rPr>
        <w:t xml:space="preserve">Scenario analysis is thus </w:t>
      </w:r>
      <w:r w:rsidRPr="002B6288">
        <w:rPr>
          <w:rStyle w:val="Emphasis"/>
          <w:highlight w:val="green"/>
        </w:rPr>
        <w:t>typically seen as serving</w:t>
      </w:r>
      <w:r w:rsidRPr="00147A5F">
        <w:rPr>
          <w:rStyle w:val="Emphasis"/>
        </w:rPr>
        <w:t xml:space="preserve"> the purposes of </w:t>
      </w:r>
      <w:r w:rsidRPr="002B6288">
        <w:rPr>
          <w:rStyle w:val="Emphasis"/>
          <w:highlight w:val="green"/>
        </w:rPr>
        <w:t>corporate planning or</w:t>
      </w:r>
      <w:r w:rsidRPr="00147A5F">
        <w:rPr>
          <w:rStyle w:val="Emphasis"/>
        </w:rPr>
        <w:t xml:space="preserve"> as a </w:t>
      </w:r>
      <w:r w:rsidRPr="002B6288">
        <w:rPr>
          <w:rStyle w:val="Emphasis"/>
          <w:highlight w:val="green"/>
        </w:rPr>
        <w:t>policy</w:t>
      </w:r>
      <w:r w:rsidRPr="00147A5F">
        <w:rPr>
          <w:rStyle w:val="Emphasis"/>
        </w:rPr>
        <w:t xml:space="preserve"> tool</w:t>
      </w:r>
      <w:r w:rsidRPr="004A57F0">
        <w:rPr>
          <w:sz w:val="16"/>
        </w:rPr>
        <w:t xml:space="preserve"> to be used in combination with simulations of decision making. </w:t>
      </w:r>
      <w:r w:rsidRPr="002B6288">
        <w:rPr>
          <w:rStyle w:val="Emphasis"/>
          <w:highlight w:val="green"/>
        </w:rPr>
        <w:t>Yet</w:t>
      </w:r>
      <w:r w:rsidRPr="00147A5F">
        <w:rPr>
          <w:rStyle w:val="Emphasis"/>
        </w:rPr>
        <w:t xml:space="preserve"> scenario analysis </w:t>
      </w:r>
      <w:r w:rsidRPr="002B6288">
        <w:rPr>
          <w:rStyle w:val="Emphasis"/>
          <w:highlight w:val="green"/>
        </w:rPr>
        <w:t>is not inherently limited to these uses</w:t>
      </w:r>
      <w:r w:rsidRPr="004A57F0">
        <w:rPr>
          <w:sz w:val="16"/>
        </w:rPr>
        <w:t xml:space="preserve">. </w:t>
      </w:r>
      <w:r w:rsidRPr="00147A5F">
        <w:rPr>
          <w:rStyle w:val="StyleUnderline"/>
        </w:rPr>
        <w:t>This section</w:t>
      </w:r>
      <w:r w:rsidRPr="004A57F0">
        <w:rPr>
          <w:sz w:val="16"/>
        </w:rPr>
        <w:t xml:space="preserve"> provides a brief overview of the practice of scenario analysis and the motivations underpinning its uses. It then </w:t>
      </w:r>
      <w:r w:rsidRPr="00147A5F">
        <w:rPr>
          <w:rStyle w:val="StyleUnderline"/>
        </w:rPr>
        <w:t>makes a case for the utility of the technique for political science scholarship</w:t>
      </w:r>
      <w:r w:rsidRPr="004A57F0">
        <w:rPr>
          <w:sz w:val="16"/>
        </w:rPr>
        <w:t xml:space="preserve"> and describes how the scenarios deployed at NEFPC were created. The Art of Scenario Analysis </w:t>
      </w:r>
      <w:r w:rsidRPr="00147A5F">
        <w:rPr>
          <w:rStyle w:val="StyleUnderline"/>
        </w:rPr>
        <w:t xml:space="preserve">We characterize scenario analysis as the art of juxtaposing current trends in unexpected combinations in order </w:t>
      </w:r>
      <w:r w:rsidRPr="002B6288">
        <w:rPr>
          <w:rStyle w:val="StyleUnderline"/>
          <w:highlight w:val="green"/>
        </w:rPr>
        <w:t xml:space="preserve">to </w:t>
      </w:r>
      <w:r w:rsidRPr="002B6288">
        <w:rPr>
          <w:rStyle w:val="Emphasis"/>
          <w:highlight w:val="green"/>
        </w:rPr>
        <w:t>articulate surprising and yet plausible futures</w:t>
      </w:r>
      <w:r w:rsidRPr="004A57F0">
        <w:rPr>
          <w:sz w:val="16"/>
        </w:rPr>
        <w:t xml:space="preserve">, often </w:t>
      </w:r>
      <w:r w:rsidRPr="00147A5F">
        <w:rPr>
          <w:rStyle w:val="Emphasis"/>
        </w:rPr>
        <w:t>referred to as “</w:t>
      </w:r>
      <w:r w:rsidRPr="002B6288">
        <w:rPr>
          <w:rStyle w:val="Emphasis"/>
          <w:highlight w:val="green"/>
        </w:rPr>
        <w:t>alternative worlds</w:t>
      </w:r>
      <w:r w:rsidRPr="00147A5F">
        <w:rPr>
          <w:rStyle w:val="Emphasis"/>
        </w:rPr>
        <w:t>.”</w:t>
      </w:r>
      <w:r w:rsidRPr="004A57F0">
        <w:rPr>
          <w:sz w:val="16"/>
        </w:rPr>
        <w:t xml:space="preserve"> </w:t>
      </w:r>
      <w:r w:rsidRPr="00147A5F">
        <w:rPr>
          <w:rStyle w:val="StyleUnderline"/>
        </w:rPr>
        <w:t xml:space="preserve">Scenarios </w:t>
      </w:r>
      <w:r w:rsidRPr="002B6288">
        <w:rPr>
          <w:rStyle w:val="StyleUnderline"/>
          <w:highlight w:val="green"/>
        </w:rPr>
        <w:t>are</w:t>
      </w:r>
      <w:r w:rsidRPr="004A57F0">
        <w:rPr>
          <w:sz w:val="16"/>
        </w:rPr>
        <w:t xml:space="preserve"> thus </w:t>
      </w:r>
      <w:r w:rsidRPr="002B6288">
        <w:rPr>
          <w:rStyle w:val="Emphasis"/>
          <w:highlight w:val="green"/>
        </w:rPr>
        <w:t>explicitly not forecasts or projections based on linear extrapolations</w:t>
      </w:r>
      <w:r w:rsidRPr="00147A5F">
        <w:rPr>
          <w:rStyle w:val="Emphasis"/>
        </w:rPr>
        <w:t xml:space="preserve"> of contemporary patterns</w:t>
      </w:r>
      <w:r w:rsidRPr="004A57F0">
        <w:rPr>
          <w:sz w:val="16"/>
        </w:rPr>
        <w:t xml:space="preserve">, </w:t>
      </w:r>
      <w:r w:rsidRPr="00147A5F">
        <w:rPr>
          <w:rStyle w:val="StyleUnderline"/>
        </w:rPr>
        <w:t xml:space="preserve">and they are </w:t>
      </w:r>
      <w:r w:rsidRPr="002B6288">
        <w:rPr>
          <w:rStyle w:val="Emphasis"/>
          <w:highlight w:val="green"/>
        </w:rPr>
        <w:t>not hypothesis-based expert predictions</w:t>
      </w:r>
      <w:r w:rsidRPr="004A57F0">
        <w:rPr>
          <w:sz w:val="16"/>
        </w:rPr>
        <w:t xml:space="preserve">. </w:t>
      </w:r>
      <w:r w:rsidRPr="002B6288">
        <w:rPr>
          <w:rStyle w:val="Emphasis"/>
          <w:highlight w:val="green"/>
        </w:rPr>
        <w:t>Nor</w:t>
      </w:r>
      <w:r w:rsidRPr="00147A5F">
        <w:rPr>
          <w:rStyle w:val="Emphasis"/>
        </w:rPr>
        <w:t xml:space="preserve"> should they be equated with </w:t>
      </w:r>
      <w:r w:rsidRPr="002B6288">
        <w:rPr>
          <w:rStyle w:val="Emphasis"/>
          <w:highlight w:val="green"/>
        </w:rPr>
        <w:t>simulations</w:t>
      </w:r>
      <w:r w:rsidRPr="00147A5F">
        <w:rPr>
          <w:rStyle w:val="StyleUnderline"/>
        </w:rPr>
        <w:t>, which are</w:t>
      </w:r>
      <w:r w:rsidRPr="004A57F0">
        <w:rPr>
          <w:sz w:val="16"/>
        </w:rPr>
        <w:t xml:space="preserve"> best characterized as </w:t>
      </w:r>
      <w:r w:rsidRPr="00147A5F">
        <w:rPr>
          <w:rStyle w:val="StyleUnderline"/>
        </w:rPr>
        <w:t xml:space="preserve">functional representations of </w:t>
      </w:r>
      <w:r w:rsidRPr="00147A5F">
        <w:rPr>
          <w:rStyle w:val="Emphasis"/>
        </w:rPr>
        <w:t>real institutions</w:t>
      </w:r>
      <w:r w:rsidRPr="00147A5F">
        <w:rPr>
          <w:rStyle w:val="StyleUnderline"/>
        </w:rPr>
        <w:t xml:space="preserve"> or decision-making processes</w:t>
      </w:r>
      <w:r w:rsidRPr="004A57F0">
        <w:rPr>
          <w:sz w:val="16"/>
        </w:rPr>
        <w:t xml:space="preserve"> (Asal 2005). </w:t>
      </w:r>
      <w:r w:rsidRPr="002B6288">
        <w:rPr>
          <w:rStyle w:val="Emphasis"/>
          <w:highlight w:val="green"/>
        </w:rPr>
        <w:t>Instead</w:t>
      </w:r>
      <w:r w:rsidRPr="00147A5F">
        <w:rPr>
          <w:rStyle w:val="Emphasis"/>
        </w:rPr>
        <w:t xml:space="preserve">, they are </w:t>
      </w:r>
      <w:r w:rsidRPr="002B6288">
        <w:rPr>
          <w:rStyle w:val="Emphasis"/>
          <w:highlight w:val="green"/>
        </w:rPr>
        <w:t>depictions of possible future states of the world</w:t>
      </w:r>
      <w:r w:rsidRPr="004A57F0">
        <w:rPr>
          <w:sz w:val="16"/>
        </w:rPr>
        <w:t xml:space="preserve">, offered </w:t>
      </w:r>
      <w:r w:rsidRPr="002B6288">
        <w:rPr>
          <w:rStyle w:val="Emphasis"/>
          <w:highlight w:val="green"/>
        </w:rPr>
        <w:t>together with</w:t>
      </w:r>
      <w:r w:rsidRPr="00147A5F">
        <w:rPr>
          <w:rStyle w:val="Emphasis"/>
        </w:rPr>
        <w:t xml:space="preserve"> a narrative of the </w:t>
      </w:r>
      <w:r w:rsidRPr="002B6288">
        <w:rPr>
          <w:rStyle w:val="Emphasis"/>
          <w:highlight w:val="green"/>
        </w:rPr>
        <w:t>driving causal forces</w:t>
      </w:r>
      <w:r w:rsidRPr="004A57F0">
        <w:rPr>
          <w:sz w:val="16"/>
        </w:rPr>
        <w:t xml:space="preserve"> and potential exogenous shocks </w:t>
      </w:r>
      <w:r w:rsidRPr="002B6288">
        <w:rPr>
          <w:rStyle w:val="Emphasis"/>
          <w:highlight w:val="green"/>
        </w:rPr>
        <w:t>that could lead to those futures</w:t>
      </w:r>
      <w:r w:rsidRPr="004A57F0">
        <w:rPr>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w:t>
      </w:r>
      <w:r w:rsidRPr="008B6743">
        <w:rPr>
          <w:sz w:val="16"/>
        </w:rPr>
        <w:t xml:space="preserve">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8B6743">
        <w:rPr>
          <w:rStyle w:val="StyleUnderline"/>
        </w:rPr>
        <w:t xml:space="preserve">Several features make </w:t>
      </w:r>
      <w:r w:rsidRPr="008B6743">
        <w:rPr>
          <w:rStyle w:val="Emphasis"/>
        </w:rPr>
        <w:t>scenario analysis particularly useful</w:t>
      </w:r>
      <w:r w:rsidRPr="008B6743">
        <w:rPr>
          <w:rStyle w:val="StyleUnderline"/>
        </w:rPr>
        <w:t xml:space="preserve"> for policymaking</w:t>
      </w:r>
      <w:r w:rsidRPr="008B6743">
        <w:rPr>
          <w:sz w:val="16"/>
        </w:rPr>
        <w:t xml:space="preserve">.5 </w:t>
      </w:r>
      <w:r w:rsidRPr="008B6743">
        <w:rPr>
          <w:rStyle w:val="StyleUnderline"/>
        </w:rPr>
        <w:t>Long-term global trends across a number of different realms</w:t>
      </w:r>
      <w:r w:rsidRPr="008B6743">
        <w:rPr>
          <w:sz w:val="16"/>
        </w:rPr>
        <w:t>—social, technological, environmental, economic, and political—</w:t>
      </w:r>
      <w:r w:rsidRPr="008B6743">
        <w:rPr>
          <w:rStyle w:val="StyleUnderline"/>
        </w:rPr>
        <w:t>combine in often-unexpected ways to produce unforeseen challenges</w:t>
      </w:r>
      <w:r w:rsidRPr="008B6743">
        <w:rPr>
          <w:sz w:val="16"/>
        </w:rPr>
        <w:t xml:space="preserve">. </w:t>
      </w:r>
      <w:r w:rsidRPr="008B6743">
        <w:rPr>
          <w:rStyle w:val="StyleUnderline"/>
        </w:rPr>
        <w:t>Yet the ability of decision makers to imagine, let alone prepare for, discontinuities</w:t>
      </w:r>
      <w:r w:rsidRPr="008B6743">
        <w:rPr>
          <w:sz w:val="16"/>
        </w:rPr>
        <w:t xml:space="preserve"> in the policy realm </w:t>
      </w:r>
      <w:r w:rsidRPr="008B6743">
        <w:rPr>
          <w:rStyle w:val="StyleUnderline"/>
        </w:rPr>
        <w:t>is constrained by their existing mental models and maps</w:t>
      </w:r>
      <w:r w:rsidRPr="008B6743">
        <w:rPr>
          <w:sz w:val="16"/>
        </w:rPr>
        <w:t xml:space="preserve">. </w:t>
      </w:r>
      <w:r w:rsidRPr="008B6743">
        <w:rPr>
          <w:rStyle w:val="StyleUnderline"/>
        </w:rPr>
        <w:t xml:space="preserve">This limitation is exacerbated by </w:t>
      </w:r>
      <w:r w:rsidRPr="008B6743">
        <w:rPr>
          <w:rStyle w:val="Emphasis"/>
        </w:rPr>
        <w:t>well-known cognitive bias tendencies such as groupthink and confirmation bias</w:t>
      </w:r>
      <w:r w:rsidRPr="008B6743">
        <w:rPr>
          <w:sz w:val="16"/>
        </w:rPr>
        <w:t xml:space="preserve"> (Jervis 1976; Janis 1982; Tetlock 2005). </w:t>
      </w:r>
      <w:r w:rsidRPr="008B6743">
        <w:rPr>
          <w:rStyle w:val="StyleUnderline"/>
        </w:rPr>
        <w:t xml:space="preserve">The power of scenarios lies in their ability to help individuals </w:t>
      </w:r>
      <w:r w:rsidRPr="008B6743">
        <w:rPr>
          <w:rStyle w:val="Emphasis"/>
        </w:rPr>
        <w:t>break out of conventional modes of thinking</w:t>
      </w:r>
      <w:r w:rsidRPr="008B6743">
        <w:rPr>
          <w:rStyle w:val="StyleUnderline"/>
        </w:rPr>
        <w:t xml:space="preserve"> and analysis by introducing unusual combinations of trends and deliberate discontinuities in narratives about the future</w:t>
      </w:r>
      <w:r w:rsidRPr="008B6743">
        <w:rPr>
          <w:sz w:val="16"/>
        </w:rPr>
        <w:t xml:space="preserve">. </w:t>
      </w:r>
      <w:r w:rsidRPr="008B6743">
        <w:rPr>
          <w:rStyle w:val="Emphasis"/>
        </w:rPr>
        <w:t>Imagining alternative future worlds through a structured analytical process enables policymakers to envision and thereby adapt to something altogether different from the known present</w:t>
      </w:r>
      <w:r w:rsidRPr="008B6743">
        <w:rPr>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8B6743">
        <w:rPr>
          <w:rStyle w:val="StyleUnderline"/>
        </w:rPr>
        <w:t>Scenarios are essentially textured, plausible, and relevant stories that help us imagine how the future</w:t>
      </w:r>
      <w:r w:rsidRPr="008B6743">
        <w:rPr>
          <w:sz w:val="16"/>
        </w:rPr>
        <w:t xml:space="preserve"> political-economic world </w:t>
      </w:r>
      <w:r w:rsidRPr="008B6743">
        <w:rPr>
          <w:rStyle w:val="StyleUnderline"/>
        </w:rPr>
        <w:t>could be different from the past</w:t>
      </w:r>
      <w:r w:rsidRPr="008B6743">
        <w:rPr>
          <w:sz w:val="16"/>
        </w:rPr>
        <w:t xml:space="preserve"> in a manner that highlights policy challenges and opportunities. For example, terrorist organizations are a known threat that have captured the attention of the policy community, yet our responses to them tend to be</w:t>
      </w:r>
      <w:r w:rsidRPr="004A57F0">
        <w:rPr>
          <w:sz w:val="16"/>
        </w:rPr>
        <w:t xml:space="preserv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147A5F">
        <w:rPr>
          <w:rStyle w:val="StyleUnderline"/>
        </w:rPr>
        <w:t>Very simply, scenario analysis can throw into sharp relief often-overlooked yet pressing questions in international affairs that demand focused investigation</w:t>
      </w:r>
      <w:r w:rsidRPr="004A57F0">
        <w:rPr>
          <w:sz w:val="16"/>
        </w:rPr>
        <w:t xml:space="preserve">. </w:t>
      </w:r>
      <w:r w:rsidRPr="00147A5F">
        <w:rPr>
          <w:rStyle w:val="StyleUnderline"/>
        </w:rPr>
        <w:t>Scenarios thus offer</w:t>
      </w:r>
      <w:r w:rsidRPr="004A57F0">
        <w:rPr>
          <w:sz w:val="16"/>
        </w:rPr>
        <w:t xml:space="preserve">, in principle, </w:t>
      </w:r>
      <w:r w:rsidRPr="00147A5F">
        <w:rPr>
          <w:rStyle w:val="StyleUnderline"/>
        </w:rPr>
        <w:t>an innovative tool for developing a political science research agenda</w:t>
      </w:r>
      <w:r w:rsidRPr="004A57F0">
        <w:rPr>
          <w:sz w:val="16"/>
        </w:rPr>
        <w:t xml:space="preserve">. In practice, </w:t>
      </w:r>
      <w:r w:rsidRPr="00147A5F">
        <w:rPr>
          <w:rStyle w:val="StyleUnderline"/>
        </w:rPr>
        <w:t>achieving this objective requires careful tailoring of the approach</w:t>
      </w:r>
      <w:r w:rsidRPr="004A57F0">
        <w:rPr>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147A5F">
        <w:rPr>
          <w:rStyle w:val="StyleUnderline"/>
        </w:rPr>
        <w:t>The use of scenarios is similar to counterfactual analysis in that it modifies certain variables in a given situation in order to analyze the resulting effects</w:t>
      </w:r>
      <w:r w:rsidRPr="004A57F0">
        <w:rPr>
          <w:sz w:val="16"/>
        </w:rPr>
        <w:t xml:space="preserve"> (Fearon 1991). </w:t>
      </w:r>
      <w:r w:rsidRPr="00147A5F">
        <w:rPr>
          <w:rStyle w:val="StyleUnderline"/>
        </w:rPr>
        <w:t>Whereas counterfactuals are traditionally retrospective</w:t>
      </w:r>
      <w:r w:rsidRPr="004A57F0">
        <w:rPr>
          <w:sz w:val="16"/>
        </w:rPr>
        <w:t xml:space="preserve"> in nature and explore events that did not actually occur in the context of known history, our </w:t>
      </w:r>
      <w:r w:rsidRPr="00147A5F">
        <w:rPr>
          <w:rStyle w:val="Emphasis"/>
        </w:rPr>
        <w:t xml:space="preserve">scenarios are </w:t>
      </w:r>
      <w:r w:rsidRPr="002B6288">
        <w:rPr>
          <w:rStyle w:val="Emphasis"/>
          <w:highlight w:val="green"/>
        </w:rPr>
        <w:t>deliberately forward-looking</w:t>
      </w:r>
      <w:r w:rsidRPr="004A57F0">
        <w:rPr>
          <w:sz w:val="16"/>
        </w:rPr>
        <w:t xml:space="preserve"> </w:t>
      </w:r>
      <w:r w:rsidRPr="00147A5F">
        <w:rPr>
          <w:rStyle w:val="StyleUnderline"/>
        </w:rPr>
        <w:t>and</w:t>
      </w:r>
      <w:r w:rsidRPr="004A57F0">
        <w:rPr>
          <w:sz w:val="16"/>
        </w:rPr>
        <w:t xml:space="preserve"> are </w:t>
      </w:r>
      <w:r w:rsidRPr="00147A5F">
        <w:rPr>
          <w:rStyle w:val="StyleUnderline"/>
        </w:rPr>
        <w:t xml:space="preserve">designed to </w:t>
      </w:r>
      <w:r w:rsidRPr="00147A5F">
        <w:rPr>
          <w:rStyle w:val="Emphasis"/>
        </w:rPr>
        <w:t>explore potential futures</w:t>
      </w:r>
      <w:r w:rsidRPr="004A57F0">
        <w:rPr>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147A5F">
        <w:rPr>
          <w:rStyle w:val="StyleUnderline"/>
        </w:rPr>
        <w:t>We see scenarios as a complementary resource for exploring these dynamics in international affairs, rather than as a replacement</w:t>
      </w:r>
      <w:r w:rsidRPr="004A57F0">
        <w:rPr>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147A5F">
        <w:rPr>
          <w:rStyle w:val="StyleUnderline"/>
        </w:rPr>
        <w:t>The scenario process described here has thus been carefully designed to offer some guidance to policy-oriented</w:t>
      </w:r>
      <w:r w:rsidRPr="004A57F0">
        <w:rPr>
          <w:sz w:val="16"/>
        </w:rPr>
        <w:t xml:space="preserve"> graduate </w:t>
      </w:r>
      <w:r w:rsidRPr="00147A5F">
        <w:rPr>
          <w:rStyle w:val="StyleUnderline"/>
        </w:rPr>
        <w:t>students who are otherwise left to the relatively unstructured norms by which political science</w:t>
      </w:r>
      <w:r w:rsidRPr="004A57F0">
        <w:rPr>
          <w:sz w:val="16"/>
        </w:rPr>
        <w:t xml:space="preserve"> dissertation </w:t>
      </w:r>
      <w:r w:rsidRPr="00147A5F">
        <w:rPr>
          <w:rStyle w:val="StyleUnderline"/>
        </w:rPr>
        <w:t>ideas are typically developed</w:t>
      </w:r>
      <w:r w:rsidRPr="004A57F0">
        <w:rPr>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147A5F">
        <w:rPr>
          <w:rStyle w:val="StyleUnderline"/>
        </w:rPr>
        <w:t xml:space="preserve">The scenario approach to generating research ideas is grounded in the belief that these traditional approaches can be complemented by </w:t>
      </w:r>
      <w:r w:rsidRPr="002B6288">
        <w:rPr>
          <w:rStyle w:val="StyleUnderline"/>
          <w:highlight w:val="green"/>
        </w:rPr>
        <w:t>identifying questions</w:t>
      </w:r>
      <w:r w:rsidRPr="00147A5F">
        <w:rPr>
          <w:rStyle w:val="StyleUnderline"/>
        </w:rPr>
        <w:t xml:space="preserve"> likely to be </w:t>
      </w:r>
      <w:r w:rsidRPr="002B6288">
        <w:rPr>
          <w:rStyle w:val="StyleUnderline"/>
          <w:highlight w:val="green"/>
        </w:rPr>
        <w:t xml:space="preserve">of </w:t>
      </w:r>
      <w:r w:rsidRPr="002B6288">
        <w:rPr>
          <w:rStyle w:val="Emphasis"/>
          <w:highlight w:val="green"/>
        </w:rPr>
        <w:t>great empirical importance</w:t>
      </w:r>
      <w:r w:rsidRPr="00147A5F">
        <w:rPr>
          <w:rStyle w:val="StyleUnderline"/>
        </w:rPr>
        <w:t xml:space="preserve"> in the real world, even if these </w:t>
      </w:r>
      <w:r w:rsidRPr="00147A5F">
        <w:rPr>
          <w:rStyle w:val="Emphasis"/>
        </w:rPr>
        <w:t>do not appear</w:t>
      </w:r>
      <w:r w:rsidRPr="004A57F0">
        <w:rPr>
          <w:sz w:val="16"/>
        </w:rPr>
        <w:t xml:space="preserve"> as puzzles </w:t>
      </w:r>
      <w:r w:rsidRPr="00147A5F">
        <w:rPr>
          <w:rStyle w:val="Emphasis"/>
        </w:rPr>
        <w:t>in existing research programs</w:t>
      </w:r>
      <w:r w:rsidRPr="00147A5F">
        <w:rPr>
          <w:rStyle w:val="StyleUnderline"/>
        </w:rPr>
        <w:t xml:space="preserve"> or as clear extrapolations from past events</w:t>
      </w:r>
      <w:r w:rsidRPr="004A57F0">
        <w:rPr>
          <w:sz w:val="16"/>
        </w:rPr>
        <w:t xml:space="preserve">. The </w:t>
      </w:r>
      <w:r w:rsidRPr="00147A5F">
        <w:rPr>
          <w:rStyle w:val="StyleUnderline"/>
        </w:rPr>
        <w:t>scenarios</w:t>
      </w:r>
      <w:r w:rsidRPr="004A57F0">
        <w:rPr>
          <w:sz w:val="16"/>
        </w:rPr>
        <w:t xml:space="preserve"> analyzed at NEFPC </w:t>
      </w:r>
      <w:r w:rsidRPr="00147A5F">
        <w:rPr>
          <w:rStyle w:val="StyleUnderline"/>
        </w:rPr>
        <w:t xml:space="preserve">envision alternative worlds that could develop in the medium (five to seven year) term and are designed to </w:t>
      </w:r>
      <w:r w:rsidRPr="00147A5F">
        <w:rPr>
          <w:rStyle w:val="Emphasis"/>
        </w:rPr>
        <w:t>tease out issues scholars and policymakers may encounter in the relatively near future</w:t>
      </w:r>
      <w:r w:rsidRPr="004A57F0">
        <w:rPr>
          <w:sz w:val="16"/>
        </w:rPr>
        <w:t xml:space="preserve"> </w:t>
      </w:r>
      <w:r w:rsidRPr="00147A5F">
        <w:rPr>
          <w:rStyle w:val="StyleUnderline"/>
        </w:rPr>
        <w:t xml:space="preserve">so that they can </w:t>
      </w:r>
      <w:r w:rsidRPr="00147A5F">
        <w:rPr>
          <w:rStyle w:val="Emphasis"/>
        </w:rPr>
        <w:t>begin thinking critically about them now</w:t>
      </w:r>
      <w:r w:rsidRPr="004A57F0">
        <w:rPr>
          <w:sz w:val="16"/>
        </w:rPr>
        <w:t xml:space="preserve">. </w:t>
      </w:r>
      <w:r w:rsidRPr="00147A5F">
        <w:rPr>
          <w:rStyle w:val="StyleUnderline"/>
        </w:rPr>
        <w:t>This timeframe offers a period distant enough from the present as to avoid falling into current events analysis, but not so far into the future as to seem like science fiction</w:t>
      </w:r>
      <w:r w:rsidRPr="004A57F0">
        <w:rPr>
          <w:sz w:val="16"/>
        </w:rPr>
        <w:t xml:space="preserve">. In imagining the worlds in which these scenarios might come to pass, </w:t>
      </w:r>
      <w:r w:rsidRPr="002B6288">
        <w:rPr>
          <w:rStyle w:val="StyleUnderline"/>
          <w:highlight w:val="green"/>
        </w:rPr>
        <w:t xml:space="preserve">participants </w:t>
      </w:r>
      <w:r w:rsidRPr="002B6288">
        <w:rPr>
          <w:rStyle w:val="Emphasis"/>
          <w:highlight w:val="green"/>
        </w:rPr>
        <w:t>learn strategies for avoiding failures of creativity</w:t>
      </w:r>
      <w:r w:rsidRPr="002B6288">
        <w:rPr>
          <w:rStyle w:val="StyleUnderline"/>
          <w:highlight w:val="green"/>
        </w:rPr>
        <w:t xml:space="preserve"> and for </w:t>
      </w:r>
      <w:r w:rsidRPr="002B6288">
        <w:rPr>
          <w:rStyle w:val="Emphasis"/>
          <w:highlight w:val="green"/>
        </w:rPr>
        <w:t>overturning the assumptions that prevent scholars and analysts from anticipating and understanding</w:t>
      </w:r>
      <w:r w:rsidRPr="00147A5F">
        <w:rPr>
          <w:rStyle w:val="StyleUnderline"/>
        </w:rPr>
        <w:t xml:space="preserve"> the pivotal junctures that arise in international affairs</w:t>
      </w:r>
      <w:r w:rsidRPr="004A57F0">
        <w:rPr>
          <w:sz w:val="16"/>
        </w:rPr>
        <w:t>.</w:t>
      </w:r>
    </w:p>
    <w:p w14:paraId="5280DE04" w14:textId="77777777" w:rsidR="00135148" w:rsidRDefault="00135148" w:rsidP="00135148"/>
    <w:p w14:paraId="34D21C71" w14:textId="77777777" w:rsidR="00135148" w:rsidRDefault="00135148" w:rsidP="00135148">
      <w:pPr>
        <w:pStyle w:val="Heading4"/>
      </w:pPr>
      <w:r>
        <w:t xml:space="preserve">Legal reform is </w:t>
      </w:r>
      <w:r>
        <w:rPr>
          <w:u w:val="single"/>
        </w:rPr>
        <w:t>possible</w:t>
      </w:r>
      <w:r>
        <w:t xml:space="preserve">. </w:t>
      </w:r>
    </w:p>
    <w:p w14:paraId="7B99DE7C" w14:textId="77777777" w:rsidR="00135148" w:rsidRDefault="00135148" w:rsidP="00135148">
      <w:r w:rsidRPr="003B2586">
        <w:rPr>
          <w:rStyle w:val="Style13ptBold"/>
        </w:rPr>
        <w:t>Hanna, 18</w:t>
      </w:r>
      <w:r>
        <w:t>—teaches courses in Aboriginal law and Indigenous laws methodology at the University of Victoria (Alan, “SPACES FOR SHARING: SEARCHING FOR INDIGENOUS LAW ON THE CANADIAN LEGAL LANDSCAPE,” University of British Columbia Law Review. 51.1 (Jan. 2018): p105, dml)</w:t>
      </w:r>
    </w:p>
    <w:p w14:paraId="58F9272B" w14:textId="77777777" w:rsidR="00135148" w:rsidRPr="00892D4A" w:rsidRDefault="00135148" w:rsidP="00135148">
      <w:pPr>
        <w:rPr>
          <w:sz w:val="16"/>
        </w:rPr>
      </w:pPr>
      <w:r w:rsidRPr="00564238">
        <w:rPr>
          <w:rStyle w:val="Emphasis"/>
          <w:highlight w:val="green"/>
        </w:rPr>
        <w:t>Substantive meaning</w:t>
      </w:r>
      <w:r w:rsidRPr="003B2586">
        <w:rPr>
          <w:rStyle w:val="StyleUnderline"/>
        </w:rPr>
        <w:t xml:space="preserve"> in Indigenous laws will </w:t>
      </w:r>
      <w:r w:rsidRPr="00564238">
        <w:rPr>
          <w:rStyle w:val="StyleUnderline"/>
          <w:highlight w:val="green"/>
        </w:rPr>
        <w:t>come from</w:t>
      </w:r>
      <w:r w:rsidRPr="003B2586">
        <w:rPr>
          <w:rStyle w:val="StyleUnderline"/>
        </w:rPr>
        <w:t xml:space="preserve"> </w:t>
      </w:r>
      <w:r w:rsidRPr="0004361C">
        <w:rPr>
          <w:rStyle w:val="Emphasis"/>
        </w:rPr>
        <w:t xml:space="preserve">substantive </w:t>
      </w:r>
      <w:r w:rsidRPr="00564238">
        <w:rPr>
          <w:rStyle w:val="Emphasis"/>
          <w:highlight w:val="green"/>
        </w:rPr>
        <w:t>change</w:t>
      </w:r>
      <w:r w:rsidRPr="00892D4A">
        <w:rPr>
          <w:sz w:val="16"/>
        </w:rPr>
        <w:t xml:space="preserve">. According to Canadian legal scholar, Robert Samek, </w:t>
      </w:r>
      <w:r w:rsidRPr="00564238">
        <w:rPr>
          <w:rStyle w:val="Emphasis"/>
          <w:highlight w:val="green"/>
        </w:rPr>
        <w:t>meaningful</w:t>
      </w:r>
      <w:r w:rsidRPr="003B2586">
        <w:rPr>
          <w:rStyle w:val="StyleUnderline"/>
        </w:rPr>
        <w:t xml:space="preserve"> and </w:t>
      </w:r>
      <w:r w:rsidRPr="0004361C">
        <w:rPr>
          <w:rStyle w:val="Emphasis"/>
        </w:rPr>
        <w:t xml:space="preserve">effective </w:t>
      </w:r>
      <w:r w:rsidRPr="00564238">
        <w:rPr>
          <w:rStyle w:val="Emphasis"/>
          <w:highlight w:val="green"/>
        </w:rPr>
        <w:t>legal reform requires</w:t>
      </w:r>
      <w:r w:rsidRPr="0004361C">
        <w:rPr>
          <w:rStyle w:val="Emphasis"/>
        </w:rPr>
        <w:t xml:space="preserve"> serious </w:t>
      </w:r>
      <w:r w:rsidRPr="00564238">
        <w:rPr>
          <w:rStyle w:val="Emphasis"/>
          <w:highlight w:val="green"/>
        </w:rPr>
        <w:t>commitment</w:t>
      </w:r>
      <w:r w:rsidRPr="003B2586">
        <w:rPr>
          <w:rStyle w:val="StyleUnderline"/>
        </w:rPr>
        <w:t xml:space="preserve"> to effect proper </w:t>
      </w:r>
      <w:r w:rsidRPr="00564238">
        <w:rPr>
          <w:rStyle w:val="StyleUnderline"/>
          <w:highlight w:val="green"/>
        </w:rPr>
        <w:t>social change</w:t>
      </w:r>
      <w:r w:rsidRPr="00564238">
        <w:rPr>
          <w:sz w:val="16"/>
          <w:highlight w:val="green"/>
        </w:rPr>
        <w:t>:</w:t>
      </w:r>
    </w:p>
    <w:p w14:paraId="69607AA7" w14:textId="77777777" w:rsidR="00135148" w:rsidRPr="00892D4A" w:rsidRDefault="00135148" w:rsidP="00135148">
      <w:pPr>
        <w:rPr>
          <w:sz w:val="16"/>
        </w:rPr>
      </w:pPr>
      <w:r w:rsidRPr="00892D4A">
        <w:rPr>
          <w:sz w:val="16"/>
        </w:rPr>
        <w:t xml:space="preserve">Changing the letter of the law does not of itself cure one social ill. It merely changes the scenery on the stage; the play still goes on. </w:t>
      </w:r>
      <w:r w:rsidRPr="003B2586">
        <w:rPr>
          <w:rStyle w:val="StyleUnderline"/>
        </w:rPr>
        <w:t xml:space="preserve">[T]he </w:t>
      </w:r>
      <w:r w:rsidRPr="002F2B2B">
        <w:rPr>
          <w:rStyle w:val="Emphasis"/>
        </w:rPr>
        <w:t>greatest illusion of all</w:t>
      </w:r>
      <w:r w:rsidRPr="002F2B2B">
        <w:rPr>
          <w:rStyle w:val="StyleUnderline"/>
        </w:rPr>
        <w:t xml:space="preserve"> is to think of the present as </w:t>
      </w:r>
      <w:r w:rsidRPr="002F2B2B">
        <w:rPr>
          <w:rStyle w:val="Emphasis"/>
        </w:rPr>
        <w:t>fixed</w:t>
      </w:r>
      <w:r w:rsidRPr="002F2B2B">
        <w:rPr>
          <w:rStyle w:val="StyleUnderline"/>
        </w:rPr>
        <w:t xml:space="preserve">, as a piece of machinery which can be </w:t>
      </w:r>
      <w:r w:rsidRPr="002F2B2B">
        <w:rPr>
          <w:rStyle w:val="Emphasis"/>
        </w:rPr>
        <w:t>kept going forever</w:t>
      </w:r>
      <w:r w:rsidRPr="002F2B2B">
        <w:rPr>
          <w:rStyle w:val="StyleUnderline"/>
        </w:rPr>
        <w:t xml:space="preserve"> by replacing a few parts here and there, and patching up the test. Any social fabric </w:t>
      </w:r>
      <w:r w:rsidRPr="002F2B2B">
        <w:rPr>
          <w:rStyle w:val="Emphasis"/>
        </w:rPr>
        <w:t>can only take so much patchwork</w:t>
      </w:r>
      <w:r w:rsidRPr="002F2B2B">
        <w:rPr>
          <w:rStyle w:val="StyleUnderline"/>
        </w:rPr>
        <w:t xml:space="preserve">. Beneath every reforming patch </w:t>
      </w:r>
      <w:r w:rsidRPr="002F2B2B">
        <w:rPr>
          <w:rStyle w:val="Emphasis"/>
        </w:rPr>
        <w:t>yawns a tear</w:t>
      </w:r>
      <w:r w:rsidRPr="002F2B2B">
        <w:rPr>
          <w:sz w:val="16"/>
        </w:rPr>
        <w:t>. (173)</w:t>
      </w:r>
    </w:p>
    <w:p w14:paraId="354E574C" w14:textId="77777777" w:rsidR="00135148" w:rsidRPr="00892D4A" w:rsidRDefault="00135148" w:rsidP="00135148">
      <w:pPr>
        <w:rPr>
          <w:sz w:val="16"/>
        </w:rPr>
      </w:pPr>
      <w:r w:rsidRPr="003B2586">
        <w:rPr>
          <w:rStyle w:val="StyleUnderline"/>
        </w:rPr>
        <w:t xml:space="preserve">Significant </w:t>
      </w:r>
      <w:r w:rsidRPr="00564238">
        <w:rPr>
          <w:rStyle w:val="StyleUnderline"/>
          <w:highlight w:val="green"/>
        </w:rPr>
        <w:t xml:space="preserve">change comes from </w:t>
      </w:r>
      <w:r w:rsidRPr="00564238">
        <w:rPr>
          <w:rStyle w:val="Emphasis"/>
          <w:highlight w:val="green"/>
        </w:rPr>
        <w:t>legal reform</w:t>
      </w:r>
      <w:r w:rsidRPr="00564238">
        <w:rPr>
          <w:rStyle w:val="StyleUnderline"/>
          <w:highlight w:val="green"/>
        </w:rPr>
        <w:t xml:space="preserve">, rather than </w:t>
      </w:r>
      <w:r w:rsidRPr="00564238">
        <w:rPr>
          <w:rStyle w:val="Emphasis"/>
          <w:highlight w:val="green"/>
        </w:rPr>
        <w:t>tweaking</w:t>
      </w:r>
      <w:r w:rsidRPr="0004361C">
        <w:rPr>
          <w:rStyle w:val="Emphasis"/>
        </w:rPr>
        <w:t xml:space="preserve"> an already </w:t>
      </w:r>
      <w:r w:rsidRPr="00564238">
        <w:rPr>
          <w:rStyle w:val="Emphasis"/>
          <w:highlight w:val="green"/>
        </w:rPr>
        <w:t>archaic</w:t>
      </w:r>
      <w:r w:rsidRPr="00564238">
        <w:rPr>
          <w:rStyle w:val="StyleUnderline"/>
          <w:highlight w:val="green"/>
        </w:rPr>
        <w:t xml:space="preserve">, </w:t>
      </w:r>
      <w:r w:rsidRPr="00564238">
        <w:rPr>
          <w:rStyle w:val="Emphasis"/>
          <w:highlight w:val="green"/>
        </w:rPr>
        <w:t>inflexible</w:t>
      </w:r>
      <w:r w:rsidRPr="00564238">
        <w:rPr>
          <w:rStyle w:val="StyleUnderline"/>
          <w:highlight w:val="green"/>
        </w:rPr>
        <w:t xml:space="preserve">, </w:t>
      </w:r>
      <w:r w:rsidRPr="00564238">
        <w:rPr>
          <w:rStyle w:val="Emphasis"/>
          <w:highlight w:val="green"/>
        </w:rPr>
        <w:t>dilapidated system</w:t>
      </w:r>
      <w:r w:rsidRPr="00564238">
        <w:rPr>
          <w:rStyle w:val="StyleUnderline"/>
          <w:highlight w:val="green"/>
        </w:rPr>
        <w:t xml:space="preserve"> that has too many patches</w:t>
      </w:r>
      <w:r w:rsidRPr="003B2586">
        <w:rPr>
          <w:rStyle w:val="StyleUnderline"/>
        </w:rPr>
        <w:t xml:space="preserve">. The question is whether people are capable of change that will </w:t>
      </w:r>
      <w:r w:rsidRPr="0004361C">
        <w:rPr>
          <w:rStyle w:val="Emphasis"/>
        </w:rPr>
        <w:t>align contemporary society</w:t>
      </w:r>
      <w:r w:rsidRPr="003B2586">
        <w:rPr>
          <w:rStyle w:val="StyleUnderline"/>
        </w:rPr>
        <w:t xml:space="preserve"> with</w:t>
      </w:r>
      <w:r w:rsidRPr="00892D4A">
        <w:rPr>
          <w:sz w:val="16"/>
        </w:rPr>
        <w:t xml:space="preserve"> the </w:t>
      </w:r>
      <w:r w:rsidRPr="003B2586">
        <w:rPr>
          <w:rStyle w:val="StyleUnderline"/>
        </w:rPr>
        <w:t>values and beliefs</w:t>
      </w:r>
      <w:r w:rsidRPr="00892D4A">
        <w:rPr>
          <w:sz w:val="16"/>
        </w:rPr>
        <w:t xml:space="preserve"> Canadians hold of ourselves. In </w:t>
      </w:r>
      <w:r w:rsidRPr="003B2586">
        <w:rPr>
          <w:rStyle w:val="StyleUnderline"/>
        </w:rPr>
        <w:t>the</w:t>
      </w:r>
      <w:r w:rsidRPr="00892D4A">
        <w:rPr>
          <w:sz w:val="16"/>
        </w:rPr>
        <w:t xml:space="preserve"> Tsilhqot'in BCSC trial </w:t>
      </w:r>
      <w:r w:rsidRPr="00564238">
        <w:rPr>
          <w:rStyle w:val="StyleUnderline"/>
          <w:highlight w:val="green"/>
        </w:rPr>
        <w:t>decision</w:t>
      </w:r>
      <w:r w:rsidRPr="00892D4A">
        <w:rPr>
          <w:sz w:val="16"/>
        </w:rPr>
        <w:t xml:space="preserve">, Vickers J </w:t>
      </w:r>
      <w:r w:rsidRPr="00564238">
        <w:rPr>
          <w:rStyle w:val="Emphasis"/>
          <w:highlight w:val="green"/>
        </w:rPr>
        <w:t>contemplated</w:t>
      </w:r>
      <w:r w:rsidRPr="00892D4A">
        <w:rPr>
          <w:sz w:val="16"/>
        </w:rPr>
        <w:t xml:space="preserve"> what </w:t>
      </w:r>
      <w:r w:rsidRPr="0004361C">
        <w:rPr>
          <w:rStyle w:val="Emphasis"/>
        </w:rPr>
        <w:t xml:space="preserve">the </w:t>
      </w:r>
      <w:r w:rsidRPr="00564238">
        <w:rPr>
          <w:rStyle w:val="Emphasis"/>
          <w:highlight w:val="green"/>
        </w:rPr>
        <w:t>consequence</w:t>
      </w:r>
      <w:r w:rsidRPr="00892D4A">
        <w:rPr>
          <w:sz w:val="16"/>
        </w:rPr>
        <w:t xml:space="preserve"> might be </w:t>
      </w:r>
      <w:r w:rsidRPr="003B2586">
        <w:rPr>
          <w:rStyle w:val="StyleUnderline"/>
        </w:rPr>
        <w:t xml:space="preserve">if the Crown </w:t>
      </w:r>
      <w:r w:rsidRPr="0004361C">
        <w:rPr>
          <w:rStyle w:val="Emphasis"/>
        </w:rPr>
        <w:t>suddenly admitted</w:t>
      </w:r>
      <w:r w:rsidRPr="003B2586">
        <w:rPr>
          <w:rStyle w:val="StyleUnderline"/>
        </w:rPr>
        <w:t xml:space="preserve"> the Tsilhqot'in had existed on their territory for 200 years: "the </w:t>
      </w:r>
      <w:r w:rsidRPr="0004361C">
        <w:rPr>
          <w:rStyle w:val="Emphasis"/>
        </w:rPr>
        <w:t>real question to be answered</w:t>
      </w:r>
      <w:r w:rsidRPr="003B2586">
        <w:rPr>
          <w:rStyle w:val="StyleUnderline"/>
        </w:rPr>
        <w:t xml:space="preserve"> . . . concerned the </w:t>
      </w:r>
      <w:r w:rsidRPr="00386F66">
        <w:rPr>
          <w:rStyle w:val="Emphasis"/>
        </w:rPr>
        <w:t>consequences</w:t>
      </w:r>
      <w:r w:rsidRPr="0004361C">
        <w:rPr>
          <w:rStyle w:val="Emphasis"/>
        </w:rPr>
        <w:t xml:space="preserve"> that would follow</w:t>
      </w:r>
      <w:r w:rsidRPr="003B2586">
        <w:rPr>
          <w:rStyle w:val="StyleUnderline"/>
        </w:rPr>
        <w:t xml:space="preserve"> such an admission."</w:t>
      </w:r>
      <w:r w:rsidRPr="00892D4A">
        <w:rPr>
          <w:sz w:val="16"/>
        </w:rPr>
        <w:t xml:space="preserve"> (174) </w:t>
      </w:r>
      <w:r w:rsidRPr="003B2586">
        <w:rPr>
          <w:rStyle w:val="StyleUnderline"/>
        </w:rPr>
        <w:t xml:space="preserve">Would the result be </w:t>
      </w:r>
      <w:r w:rsidRPr="0004361C">
        <w:rPr>
          <w:rStyle w:val="Emphasis"/>
        </w:rPr>
        <w:t>consequential</w:t>
      </w:r>
      <w:r w:rsidRPr="003B2586">
        <w:rPr>
          <w:rStyle w:val="StyleUnderline"/>
        </w:rPr>
        <w:t xml:space="preserve">? If so, </w:t>
      </w:r>
      <w:r w:rsidRPr="0004361C">
        <w:rPr>
          <w:rStyle w:val="Emphasis"/>
        </w:rPr>
        <w:t>for whom</w:t>
      </w:r>
      <w:r w:rsidRPr="003B2586">
        <w:rPr>
          <w:rStyle w:val="StyleUnderline"/>
        </w:rPr>
        <w:t xml:space="preserve">? </w:t>
      </w:r>
      <w:r w:rsidRPr="0004361C">
        <w:rPr>
          <w:rStyle w:val="Emphasis"/>
        </w:rPr>
        <w:t>Does doing nothing not continue the consequence of colonization</w:t>
      </w:r>
      <w:r w:rsidRPr="003B2586">
        <w:rPr>
          <w:rStyle w:val="StyleUnderline"/>
        </w:rPr>
        <w:t xml:space="preserve"> on First Nations and their citizens</w:t>
      </w:r>
      <w:r w:rsidRPr="00892D4A">
        <w:rPr>
          <w:sz w:val="16"/>
        </w:rPr>
        <w:t>, as Vickers J held: "[a]s a consequence of colonization and government policy, Tsilhqot'in people can no longer live on the land as their forefathers did"? (175)</w:t>
      </w:r>
    </w:p>
    <w:p w14:paraId="1977D767" w14:textId="77777777" w:rsidR="00135148" w:rsidRPr="003B2586" w:rsidRDefault="00135148" w:rsidP="00135148">
      <w:pPr>
        <w:rPr>
          <w:rStyle w:val="StyleUnderline"/>
        </w:rPr>
      </w:pPr>
      <w:r w:rsidRPr="003B2586">
        <w:rPr>
          <w:rStyle w:val="StyleUnderline"/>
        </w:rPr>
        <w:t xml:space="preserve">So what of change ? What does it mean to </w:t>
      </w:r>
      <w:r w:rsidRPr="00564238">
        <w:rPr>
          <w:rStyle w:val="Emphasis"/>
          <w:highlight w:val="green"/>
        </w:rPr>
        <w:t>reform</w:t>
      </w:r>
      <w:r w:rsidRPr="00892D4A">
        <w:rPr>
          <w:sz w:val="16"/>
        </w:rPr>
        <w:t xml:space="preserve"> Canada's legal system </w:t>
      </w:r>
      <w:r w:rsidRPr="003B2586">
        <w:rPr>
          <w:rStyle w:val="StyleUnderline"/>
        </w:rPr>
        <w:t xml:space="preserve">so Indigenous laws can </w:t>
      </w:r>
      <w:r w:rsidRPr="00564238">
        <w:rPr>
          <w:rStyle w:val="Emphasis"/>
          <w:highlight w:val="green"/>
        </w:rPr>
        <w:t>participate in a meaningful way</w:t>
      </w:r>
      <w:r w:rsidRPr="00892D4A">
        <w:rPr>
          <w:sz w:val="16"/>
        </w:rPr>
        <w:t xml:space="preserve"> ? This is the topic of another paper. However, </w:t>
      </w:r>
      <w:r w:rsidRPr="00564238">
        <w:rPr>
          <w:rStyle w:val="StyleUnderline"/>
          <w:highlight w:val="green"/>
        </w:rPr>
        <w:t>acknowledging</w:t>
      </w:r>
      <w:r w:rsidRPr="003B2586">
        <w:rPr>
          <w:rStyle w:val="StyleUnderline"/>
        </w:rPr>
        <w:t xml:space="preserve"> the squatter state's </w:t>
      </w:r>
      <w:r w:rsidRPr="00564238">
        <w:rPr>
          <w:rStyle w:val="StyleUnderline"/>
          <w:highlight w:val="green"/>
        </w:rPr>
        <w:t>unlawful presence</w:t>
      </w:r>
      <w:r w:rsidRPr="003B2586">
        <w:rPr>
          <w:rStyle w:val="StyleUnderline"/>
        </w:rPr>
        <w:t xml:space="preserve"> and authority on the land would be a </w:t>
      </w:r>
      <w:r w:rsidRPr="00564238">
        <w:rPr>
          <w:rStyle w:val="Emphasis"/>
          <w:highlight w:val="green"/>
        </w:rPr>
        <w:t>signal toward</w:t>
      </w:r>
      <w:r w:rsidRPr="0004361C">
        <w:rPr>
          <w:rStyle w:val="Emphasis"/>
        </w:rPr>
        <w:t xml:space="preserve"> seeking meaningful </w:t>
      </w:r>
      <w:r w:rsidRPr="00564238">
        <w:rPr>
          <w:rStyle w:val="Emphasis"/>
          <w:highlight w:val="green"/>
        </w:rPr>
        <w:t>reconciliation</w:t>
      </w:r>
      <w:r w:rsidRPr="00892D4A">
        <w:rPr>
          <w:sz w:val="16"/>
        </w:rPr>
        <w:t xml:space="preserve">. Rejecting the suffocating and untenable test for title in BC is a starting point (a test Canada would fail). (176) Accept that BC is unceded Indigenous territoty, meaning Aboriginal title is everywhere and unextinguished--de facto title. </w:t>
      </w:r>
      <w:r w:rsidRPr="003B2586">
        <w:rPr>
          <w:rStyle w:val="StyleUnderline"/>
        </w:rPr>
        <w:t xml:space="preserve">This would </w:t>
      </w:r>
      <w:r w:rsidRPr="00564238">
        <w:rPr>
          <w:rStyle w:val="Emphasis"/>
          <w:highlight w:val="green"/>
        </w:rPr>
        <w:t>require giving meaning to</w:t>
      </w:r>
      <w:r w:rsidRPr="00892D4A">
        <w:rPr>
          <w:sz w:val="16"/>
        </w:rPr>
        <w:t xml:space="preserve"> shared or joint </w:t>
      </w:r>
      <w:r w:rsidRPr="0004361C">
        <w:rPr>
          <w:rStyle w:val="Emphasis"/>
        </w:rPr>
        <w:t>jurisdiction</w:t>
      </w:r>
      <w:r w:rsidRPr="003B2586">
        <w:rPr>
          <w:rStyle w:val="StyleUnderline"/>
        </w:rPr>
        <w:t xml:space="preserve"> in a manner that First Nations propose, according to </w:t>
      </w:r>
      <w:r w:rsidRPr="0004361C">
        <w:rPr>
          <w:rStyle w:val="Emphasis"/>
        </w:rPr>
        <w:t xml:space="preserve">their </w:t>
      </w:r>
      <w:r w:rsidRPr="00564238">
        <w:rPr>
          <w:rStyle w:val="Emphasis"/>
          <w:highlight w:val="green"/>
        </w:rPr>
        <w:t>legal processes</w:t>
      </w:r>
      <w:r w:rsidRPr="00564238">
        <w:rPr>
          <w:rStyle w:val="StyleUnderline"/>
          <w:highlight w:val="green"/>
        </w:rPr>
        <w:t>.</w:t>
      </w:r>
      <w:r w:rsidRPr="003B2586">
        <w:rPr>
          <w:rStyle w:val="StyleUnderline"/>
        </w:rPr>
        <w:t xml:space="preserve"> Begin </w:t>
      </w:r>
      <w:r w:rsidRPr="0004361C">
        <w:rPr>
          <w:rStyle w:val="Emphasis"/>
        </w:rPr>
        <w:t>meaningful consultations</w:t>
      </w:r>
      <w:r w:rsidRPr="003B2586">
        <w:rPr>
          <w:rStyle w:val="StyleUnderline"/>
        </w:rPr>
        <w:t xml:space="preserve"> with First Nations to </w:t>
      </w:r>
      <w:r w:rsidRPr="0004361C">
        <w:rPr>
          <w:rStyle w:val="Emphasis"/>
        </w:rPr>
        <w:t>develop legislation</w:t>
      </w:r>
      <w:r w:rsidRPr="003B2586">
        <w:rPr>
          <w:rStyle w:val="StyleUnderline"/>
        </w:rPr>
        <w:t xml:space="preserve"> that sets out how to proceed when wanting to enter First Nations' territories</w:t>
      </w:r>
      <w:r w:rsidRPr="00892D4A">
        <w:rPr>
          <w:sz w:val="16"/>
        </w:rPr>
        <w:t xml:space="preserve"> through a process that includes respect, reciprocity, relationality, consent, and sharing. </w:t>
      </w:r>
      <w:r w:rsidRPr="003B2586">
        <w:rPr>
          <w:rStyle w:val="StyleUnderline"/>
        </w:rPr>
        <w:t>This would be a place to start.</w:t>
      </w:r>
    </w:p>
    <w:p w14:paraId="258F4743" w14:textId="77777777" w:rsidR="00135148" w:rsidRPr="00B56570" w:rsidRDefault="00135148" w:rsidP="00135148">
      <w:pPr>
        <w:rPr>
          <w:sz w:val="16"/>
          <w:u w:val="single"/>
        </w:rPr>
      </w:pPr>
      <w:r w:rsidRPr="00892D4A">
        <w:rPr>
          <w:sz w:val="16"/>
        </w:rPr>
        <w:t xml:space="preserve">The prospect of Nisga'a being granted limited governing powers was considered by some to potentially cause "a profound constitutional upheaval," which we now know simply was not true. (177) </w:t>
      </w:r>
      <w:r w:rsidRPr="003B2586">
        <w:rPr>
          <w:rStyle w:val="StyleUnderline"/>
        </w:rPr>
        <w:t xml:space="preserve">Initiating </w:t>
      </w:r>
      <w:r w:rsidRPr="0004361C">
        <w:rPr>
          <w:rStyle w:val="Emphasis"/>
        </w:rPr>
        <w:t xml:space="preserve">significant </w:t>
      </w:r>
      <w:r w:rsidRPr="00564238">
        <w:rPr>
          <w:rStyle w:val="Emphasis"/>
          <w:highlight w:val="green"/>
        </w:rPr>
        <w:t>change</w:t>
      </w:r>
      <w:r w:rsidRPr="003B2586">
        <w:rPr>
          <w:rStyle w:val="StyleUnderline"/>
        </w:rPr>
        <w:t xml:space="preserve"> that </w:t>
      </w:r>
      <w:r w:rsidRPr="00564238">
        <w:rPr>
          <w:rStyle w:val="StyleUnderline"/>
          <w:highlight w:val="green"/>
        </w:rPr>
        <w:t xml:space="preserve">serves to </w:t>
      </w:r>
      <w:r w:rsidRPr="00564238">
        <w:rPr>
          <w:rStyle w:val="Emphasis"/>
          <w:highlight w:val="green"/>
        </w:rPr>
        <w:t>decolonize the state</w:t>
      </w:r>
      <w:r w:rsidRPr="003B2586">
        <w:rPr>
          <w:rStyle w:val="StyleUnderline"/>
        </w:rPr>
        <w:t xml:space="preserve"> and its </w:t>
      </w:r>
      <w:r w:rsidRPr="0004361C">
        <w:rPr>
          <w:rStyle w:val="Emphasis"/>
        </w:rPr>
        <w:t>practices</w:t>
      </w:r>
      <w:r w:rsidRPr="003B2586">
        <w:rPr>
          <w:rStyle w:val="StyleUnderline"/>
        </w:rPr>
        <w:t xml:space="preserve"> will be </w:t>
      </w:r>
      <w:r w:rsidRPr="0004361C">
        <w:rPr>
          <w:rStyle w:val="Emphasis"/>
        </w:rPr>
        <w:t>significant</w:t>
      </w:r>
      <w:r w:rsidRPr="003B2586">
        <w:rPr>
          <w:rStyle w:val="StyleUnderline"/>
        </w:rPr>
        <w:t xml:space="preserve">, but the world </w:t>
      </w:r>
      <w:r w:rsidRPr="0004361C">
        <w:rPr>
          <w:rStyle w:val="Emphasis"/>
        </w:rPr>
        <w:t>will not end</w:t>
      </w:r>
      <w:r w:rsidRPr="003B2586">
        <w:rPr>
          <w:rStyle w:val="StyleUnderline"/>
        </w:rPr>
        <w:t xml:space="preserve">, the economy </w:t>
      </w:r>
      <w:r w:rsidRPr="0004361C">
        <w:rPr>
          <w:rStyle w:val="Emphasis"/>
        </w:rPr>
        <w:t>will not collapse</w:t>
      </w:r>
      <w:r w:rsidRPr="003B2586">
        <w:rPr>
          <w:rStyle w:val="StyleUnderline"/>
        </w:rPr>
        <w:t xml:space="preserve">, people </w:t>
      </w:r>
      <w:r w:rsidRPr="0004361C">
        <w:rPr>
          <w:rStyle w:val="Emphasis"/>
        </w:rPr>
        <w:t>will not be run off the lands</w:t>
      </w:r>
      <w:r w:rsidRPr="003B2586">
        <w:rPr>
          <w:rStyle w:val="StyleUnderline"/>
        </w:rPr>
        <w:t xml:space="preserve">, although the </w:t>
      </w:r>
      <w:r w:rsidRPr="0004361C">
        <w:rPr>
          <w:rStyle w:val="Emphasis"/>
        </w:rPr>
        <w:t>humility</w:t>
      </w:r>
      <w:r w:rsidRPr="003B2586">
        <w:rPr>
          <w:rStyle w:val="StyleUnderline"/>
        </w:rPr>
        <w:t xml:space="preserve"> in accepting these possibilities is a part of </w:t>
      </w:r>
      <w:r w:rsidRPr="0004361C">
        <w:rPr>
          <w:rStyle w:val="Emphasis"/>
        </w:rPr>
        <w:t>what seeking true reconciliation requires</w:t>
      </w:r>
      <w:r w:rsidRPr="003B2586">
        <w:rPr>
          <w:rStyle w:val="StyleUnderline"/>
        </w:rPr>
        <w:t xml:space="preserve">. Much harm has been done for a very long time. Change </w:t>
      </w:r>
      <w:r w:rsidRPr="0004361C">
        <w:rPr>
          <w:rStyle w:val="Emphasis"/>
        </w:rPr>
        <w:t>will not be simple</w:t>
      </w:r>
      <w:r w:rsidRPr="003B2586">
        <w:rPr>
          <w:rStyle w:val="StyleUnderline"/>
        </w:rPr>
        <w:t xml:space="preserve"> or </w:t>
      </w:r>
      <w:r w:rsidRPr="0004361C">
        <w:rPr>
          <w:rStyle w:val="Emphasis"/>
        </w:rPr>
        <w:t>easy</w:t>
      </w:r>
      <w:r w:rsidRPr="003B2586">
        <w:rPr>
          <w:rStyle w:val="StyleUnderline"/>
        </w:rPr>
        <w:t xml:space="preserve">, but the results will </w:t>
      </w:r>
      <w:r w:rsidRPr="0004361C">
        <w:rPr>
          <w:rStyle w:val="Emphasis"/>
        </w:rPr>
        <w:t>provide its own reward</w:t>
      </w:r>
      <w:r w:rsidRPr="00892D4A">
        <w:rPr>
          <w:sz w:val="16"/>
        </w:rPr>
        <w:t xml:space="preserve"> (e.g. strengthened values and beliefs, strengthened economy, enriched and more sustainable environmental practices, respectful relationships).</w:t>
      </w:r>
      <w:r>
        <w:rPr>
          <w:sz w:val="16"/>
        </w:rPr>
        <w:br/>
      </w:r>
    </w:p>
    <w:p w14:paraId="70FEAAEF" w14:textId="77777777" w:rsidR="00E42E4C" w:rsidRPr="00135148" w:rsidRDefault="00E42E4C" w:rsidP="00135148"/>
    <w:sectPr w:rsidR="00E42E4C" w:rsidRPr="001351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00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14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882"/>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E3E"/>
    <w:rsid w:val="00577C12"/>
    <w:rsid w:val="00580BFC"/>
    <w:rsid w:val="00581048"/>
    <w:rsid w:val="00581203"/>
    <w:rsid w:val="0058349C"/>
    <w:rsid w:val="00585FBE"/>
    <w:rsid w:val="005870E8"/>
    <w:rsid w:val="0058789C"/>
    <w:rsid w:val="005A4D4E"/>
    <w:rsid w:val="005A7237"/>
    <w:rsid w:val="005B004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31E28C"/>
  <w14:defaultImageDpi w14:val="300"/>
  <w15:docId w15:val="{E98D66F7-B2F4-7941-87A9-7F75AC91C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5148"/>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351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51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1351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1351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51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5148"/>
  </w:style>
  <w:style w:type="character" w:customStyle="1" w:styleId="Heading1Char">
    <w:name w:val="Heading 1 Char"/>
    <w:aliases w:val="Pocket Char"/>
    <w:basedOn w:val="DefaultParagraphFont"/>
    <w:link w:val="Heading1"/>
    <w:rsid w:val="001351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514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135148"/>
    <w:rPr>
      <w:rFonts w:ascii="Calibri" w:eastAsiaTheme="majorEastAsia" w:hAnsi="Calibri" w:cstheme="majorBidi"/>
      <w:b/>
      <w:sz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135148"/>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5148"/>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13514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351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514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35148"/>
    <w:rPr>
      <w:color w:val="auto"/>
      <w:u w:val="none"/>
    </w:rPr>
  </w:style>
  <w:style w:type="paragraph" w:styleId="DocumentMap">
    <w:name w:val="Document Map"/>
    <w:basedOn w:val="Normal"/>
    <w:link w:val="DocumentMapChar"/>
    <w:uiPriority w:val="99"/>
    <w:semiHidden/>
    <w:unhideWhenUsed/>
    <w:rsid w:val="005B00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004B"/>
    <w:rPr>
      <w:rFonts w:ascii="Lucida Grande" w:hAnsi="Lucida Grande" w:cs="Lucida Grande"/>
    </w:rPr>
  </w:style>
  <w:style w:type="character" w:styleId="UnresolvedMention">
    <w:name w:val="Unresolved Mention"/>
    <w:basedOn w:val="DefaultParagraphFont"/>
    <w:uiPriority w:val="99"/>
    <w:semiHidden/>
    <w:unhideWhenUsed/>
    <w:rsid w:val="005B004B"/>
    <w:rPr>
      <w:color w:val="605E5C"/>
      <w:shd w:val="clear" w:color="auto" w:fill="E1DFDD"/>
    </w:rPr>
  </w:style>
  <w:style w:type="paragraph" w:styleId="ListParagraph">
    <w:name w:val="List Paragraph"/>
    <w:aliases w:val="6 font"/>
    <w:basedOn w:val="Normal"/>
    <w:uiPriority w:val="99"/>
    <w:qFormat/>
    <w:rsid w:val="005B004B"/>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B00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Emphasis1">
    <w:name w:val="Emphasis1"/>
    <w:basedOn w:val="Normal"/>
    <w:link w:val="Emphasis"/>
    <w:autoRedefine/>
    <w:uiPriority w:val="7"/>
    <w:qFormat/>
    <w:rsid w:val="005B004B"/>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extbold">
    <w:name w:val="text bold"/>
    <w:basedOn w:val="Normal"/>
    <w:uiPriority w:val="20"/>
    <w:qFormat/>
    <w:rsid w:val="005B004B"/>
    <w:pPr>
      <w:pBdr>
        <w:top w:val="single" w:sz="12" w:space="0" w:color="auto"/>
        <w:left w:val="single" w:sz="12" w:space="0" w:color="auto"/>
        <w:bottom w:val="single" w:sz="12" w:space="0" w:color="auto"/>
        <w:right w:val="single" w:sz="12" w:space="0"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www.naazneenbarma.com/uploads/2/9/6/9/29695681/using_scenarios_in_political_science_isp_2015.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ncbi.nlm.nih.gov/pmc/articles/PMC6446569/"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14372</Words>
  <Characters>81924</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Pranav Gorty</cp:lastModifiedBy>
  <cp:revision>3</cp:revision>
  <dcterms:created xsi:type="dcterms:W3CDTF">2022-02-04T20:50:00Z</dcterms:created>
  <dcterms:modified xsi:type="dcterms:W3CDTF">2022-02-04T22:10:00Z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