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D2BE2" w14:textId="25C44F89" w:rsidR="002D06C9" w:rsidRDefault="002D06C9" w:rsidP="002D06C9">
      <w:pPr>
        <w:pStyle w:val="Heading3"/>
      </w:pPr>
      <w:bookmarkStart w:id="0" w:name="_Hlk83544998"/>
      <w:r>
        <w:t>1</w:t>
      </w:r>
    </w:p>
    <w:p w14:paraId="67E1AB47" w14:textId="77777777" w:rsidR="002D06C9" w:rsidRPr="00FB5463" w:rsidRDefault="002D06C9" w:rsidP="002D06C9">
      <w:pPr>
        <w:pStyle w:val="Heading4"/>
      </w:pPr>
      <w:r>
        <w:t xml:space="preserve">Climate Patents and Innovation </w:t>
      </w:r>
      <w:r>
        <w:rPr>
          <w:u w:val="single"/>
        </w:rPr>
        <w:t>high now</w:t>
      </w:r>
      <w:r>
        <w:t xml:space="preserve"> and </w:t>
      </w:r>
      <w:r>
        <w:rPr>
          <w:u w:val="single"/>
        </w:rPr>
        <w:t>solving Warming</w:t>
      </w:r>
      <w:r>
        <w:t xml:space="preserve"> but the plan sets a </w:t>
      </w:r>
      <w:r>
        <w:rPr>
          <w:u w:val="single"/>
        </w:rPr>
        <w:t>dangerous precedent</w:t>
      </w:r>
      <w:r>
        <w:t xml:space="preserve"> for appropriations - the mere threat is sufficient is enough to kill investment.</w:t>
      </w:r>
    </w:p>
    <w:p w14:paraId="5774C265" w14:textId="77777777" w:rsidR="002D06C9" w:rsidRPr="00FB5463" w:rsidRDefault="002D06C9" w:rsidP="002D06C9">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35528358" w14:textId="77777777" w:rsidR="002D06C9" w:rsidRDefault="002D06C9" w:rsidP="002D06C9">
      <w:pPr>
        <w:rPr>
          <w:sz w:val="16"/>
        </w:rPr>
      </w:pPr>
      <w:r w:rsidRPr="00732AF7">
        <w:rPr>
          <w:sz w:val="16"/>
        </w:rPr>
        <w:t xml:space="preserve">The </w:t>
      </w:r>
      <w:r w:rsidRPr="00732AF7">
        <w:rPr>
          <w:rStyle w:val="StyleUnderline"/>
          <w:highlight w:val="green"/>
        </w:rPr>
        <w:t>biotech</w:t>
      </w:r>
      <w:r w:rsidRPr="00732AF7">
        <w:rPr>
          <w:sz w:val="16"/>
        </w:rPr>
        <w:t xml:space="preserve"> industry </w:t>
      </w:r>
      <w:r w:rsidRPr="00732AF7">
        <w:rPr>
          <w:rStyle w:val="StyleUnderline"/>
          <w:highlight w:val="green"/>
        </w:rPr>
        <w:t>is</w:t>
      </w:r>
      <w:r w:rsidRPr="00732AF7">
        <w:rPr>
          <w:sz w:val="16"/>
        </w:rPr>
        <w:t xml:space="preserve"> </w:t>
      </w:r>
      <w:r w:rsidRPr="00732AF7">
        <w:rPr>
          <w:rStyle w:val="StyleUnderline"/>
          <w:highlight w:val="green"/>
        </w:rPr>
        <w:t>making</w:t>
      </w:r>
      <w:r w:rsidRPr="00732AF7">
        <w:rPr>
          <w:sz w:val="16"/>
        </w:rPr>
        <w:t xml:space="preserve"> remarkable </w:t>
      </w:r>
      <w:r w:rsidRPr="00732AF7">
        <w:rPr>
          <w:rStyle w:val="StyleUnderline"/>
          <w:highlight w:val="green"/>
        </w:rPr>
        <w:t>advances</w:t>
      </w:r>
      <w:r w:rsidRPr="00732AF7">
        <w:rPr>
          <w:b/>
          <w:bCs/>
          <w:sz w:val="16"/>
        </w:rPr>
        <w:t xml:space="preserve"> </w:t>
      </w:r>
      <w:r w:rsidRPr="00732AF7">
        <w:rPr>
          <w:rStyle w:val="StyleUnderline"/>
          <w:highlight w:val="green"/>
        </w:rPr>
        <w:t>towards climate change solutions</w:t>
      </w:r>
      <w:r w:rsidRPr="00732AF7">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732AF7">
        <w:rPr>
          <w:rStyle w:val="StyleUnderline"/>
          <w:highlight w:val="green"/>
        </w:rPr>
        <w:t>If an IP waiver is</w:t>
      </w:r>
      <w:r w:rsidRPr="00732AF7">
        <w:rPr>
          <w:sz w:val="16"/>
        </w:rPr>
        <w:t xml:space="preserve"> purportedly </w:t>
      </w:r>
      <w:r w:rsidRPr="00732AF7">
        <w:rPr>
          <w:rStyle w:val="StyleUnderline"/>
          <w:highlight w:val="green"/>
        </w:rPr>
        <w:t>necessary</w:t>
      </w:r>
      <w:r w:rsidRPr="00732AF7">
        <w:rPr>
          <w:sz w:val="16"/>
        </w:rPr>
        <w:t xml:space="preserve"> </w:t>
      </w:r>
      <w:r w:rsidRPr="00732AF7">
        <w:rPr>
          <w:rStyle w:val="StyleUnderline"/>
          <w:highlight w:val="green"/>
        </w:rPr>
        <w:t>to solve</w:t>
      </w:r>
      <w:r w:rsidRPr="00732AF7">
        <w:rPr>
          <w:sz w:val="16"/>
        </w:rPr>
        <w:t xml:space="preserve"> the </w:t>
      </w:r>
      <w:r w:rsidRPr="00732AF7">
        <w:rPr>
          <w:rStyle w:val="StyleUnderline"/>
          <w:highlight w:val="green"/>
        </w:rPr>
        <w:t>COVID</w:t>
      </w:r>
      <w:r w:rsidRPr="00732AF7">
        <w:rPr>
          <w:sz w:val="16"/>
        </w:rPr>
        <w:t xml:space="preserve">-19 global health crisis (and of course </w:t>
      </w:r>
      <w:hyperlink r:id="rId6" w:history="1">
        <w:r w:rsidRPr="00732AF7">
          <w:rPr>
            <w:rStyle w:val="Hyperlink"/>
            <w:sz w:val="16"/>
          </w:rPr>
          <w:t>we dispute this notion</w:t>
        </w:r>
      </w:hyperlink>
      <w:r w:rsidRPr="00732AF7">
        <w:rPr>
          <w:sz w:val="16"/>
        </w:rPr>
        <w:t xml:space="preserve">), can we really feel confident that this or </w:t>
      </w:r>
      <w:r w:rsidRPr="00732AF7">
        <w:rPr>
          <w:rStyle w:val="StyleUnderline"/>
          <w:highlight w:val="green"/>
        </w:rPr>
        <w:t>some future Administration will</w:t>
      </w:r>
      <w:r w:rsidRPr="00732AF7">
        <w:rPr>
          <w:sz w:val="16"/>
        </w:rPr>
        <w:t xml:space="preserve"> not </w:t>
      </w:r>
      <w:r w:rsidRPr="00732AF7">
        <w:rPr>
          <w:rStyle w:val="StyleUnderline"/>
          <w:highlight w:val="green"/>
        </w:rPr>
        <w:t>apply</w:t>
      </w:r>
      <w:r w:rsidRPr="00732AF7">
        <w:rPr>
          <w:sz w:val="16"/>
        </w:rPr>
        <w:t xml:space="preserve"> the </w:t>
      </w:r>
      <w:r w:rsidRPr="00732AF7">
        <w:rPr>
          <w:rStyle w:val="StyleUnderline"/>
          <w:highlight w:val="green"/>
        </w:rPr>
        <w:t>same logic to</w:t>
      </w:r>
      <w:r w:rsidRPr="00732AF7">
        <w:rPr>
          <w:sz w:val="16"/>
        </w:rPr>
        <w:t xml:space="preserve"> the </w:t>
      </w:r>
      <w:r w:rsidRPr="00732AF7">
        <w:rPr>
          <w:rStyle w:val="StyleUnderline"/>
          <w:highlight w:val="green"/>
        </w:rPr>
        <w:t>climate crisis</w:t>
      </w:r>
      <w:r w:rsidRPr="00732AF7">
        <w:rPr>
          <w:sz w:val="16"/>
        </w:rPr>
        <w:t xml:space="preserve">? And, without the confidence in the underlying IP for such solutions, what does this mean for U.S. innovation and economic growth? United States Trade Representative (USTR) </w:t>
      </w:r>
      <w:hyperlink r:id="rId7" w:history="1">
        <w:r w:rsidRPr="00732AF7">
          <w:rPr>
            <w:rStyle w:val="Hyperlink"/>
            <w:sz w:val="16"/>
          </w:rPr>
          <w:t>Katherine Tai</w:t>
        </w:r>
      </w:hyperlink>
      <w:r w:rsidRPr="00732AF7">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732AF7">
        <w:rPr>
          <w:rStyle w:val="StyleUnderline"/>
          <w:highlight w:val="green"/>
        </w:rPr>
        <w:t>campaign against IP rights</w:t>
      </w:r>
      <w:r w:rsidRPr="00732AF7">
        <w:rPr>
          <w:sz w:val="16"/>
        </w:rPr>
        <w:t xml:space="preserve"> </w:t>
      </w:r>
      <w:r w:rsidRPr="00732AF7">
        <w:rPr>
          <w:rStyle w:val="StyleUnderline"/>
          <w:highlight w:val="green"/>
        </w:rPr>
        <w:t>has</w:t>
      </w:r>
      <w:r w:rsidRPr="00732AF7">
        <w:rPr>
          <w:sz w:val="16"/>
        </w:rPr>
        <w:t xml:space="preserve"> </w:t>
      </w:r>
      <w:r w:rsidRPr="00732AF7">
        <w:rPr>
          <w:rStyle w:val="StyleUnderline"/>
          <w:highlight w:val="green"/>
        </w:rPr>
        <w:t>eroded</w:t>
      </w:r>
      <w:r w:rsidRPr="00732AF7">
        <w:rPr>
          <w:sz w:val="16"/>
        </w:rPr>
        <w:t xml:space="preserve"> our </w:t>
      </w:r>
      <w:r w:rsidRPr="00732AF7">
        <w:rPr>
          <w:rStyle w:val="StyleUnderline"/>
          <w:highlight w:val="green"/>
        </w:rPr>
        <w:t>normative position</w:t>
      </w:r>
      <w:r w:rsidRPr="00732AF7">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732AF7">
        <w:rPr>
          <w:sz w:val="16"/>
        </w:rPr>
        <w:t>manner in which</w:t>
      </w:r>
      <w:proofErr w:type="gramEnd"/>
      <w:r w:rsidRPr="00732AF7">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732AF7">
        <w:rPr>
          <w:rStyle w:val="StyleUnderline"/>
          <w:highlight w:val="green"/>
        </w:rPr>
        <w:t>TRIPS IP waiver would operate outside of</w:t>
      </w:r>
      <w:r w:rsidRPr="00732AF7">
        <w:rPr>
          <w:sz w:val="16"/>
        </w:rPr>
        <w:t xml:space="preserve"> these types of frameworks. There would be no </w:t>
      </w:r>
      <w:r w:rsidRPr="00732AF7">
        <w:rPr>
          <w:rStyle w:val="StyleUnderline"/>
          <w:highlight w:val="green"/>
        </w:rPr>
        <w:t>due process</w:t>
      </w:r>
      <w:r w:rsidRPr="00732AF7">
        <w:rPr>
          <w:sz w:val="16"/>
        </w:rPr>
        <w:t xml:space="preserve">, no particularized findings, no </w:t>
      </w:r>
      <w:proofErr w:type="gramStart"/>
      <w:r w:rsidRPr="00732AF7">
        <w:rPr>
          <w:rStyle w:val="StyleUnderline"/>
          <w:highlight w:val="green"/>
        </w:rPr>
        <w:t>compensation</w:t>
      </w:r>
      <w:proofErr w:type="gramEnd"/>
      <w:r w:rsidRPr="00732AF7">
        <w:rPr>
          <w:b/>
          <w:bCs/>
          <w:sz w:val="16"/>
        </w:rPr>
        <w:t xml:space="preserve"> </w:t>
      </w:r>
      <w:r w:rsidRPr="00732AF7">
        <w:rPr>
          <w:rStyle w:val="StyleUnderline"/>
          <w:highlight w:val="green"/>
        </w:rPr>
        <w:t>and</w:t>
      </w:r>
      <w:r w:rsidRPr="00732AF7">
        <w:rPr>
          <w:sz w:val="16"/>
        </w:rPr>
        <w:t xml:space="preserve"> no </w:t>
      </w:r>
      <w:r w:rsidRPr="00732AF7">
        <w:rPr>
          <w:rStyle w:val="StyleUnderline"/>
          <w:highlight w:val="green"/>
        </w:rPr>
        <w:t>recourse</w:t>
      </w:r>
      <w:r w:rsidRPr="00732AF7">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732AF7">
        <w:rPr>
          <w:sz w:val="16"/>
        </w:rPr>
        <w:t>in order to</w:t>
      </w:r>
      <w:proofErr w:type="gramEnd"/>
      <w:r w:rsidRPr="00732AF7">
        <w:rPr>
          <w:sz w:val="16"/>
        </w:rPr>
        <w:t xml:space="preserve"> do so. In other words, </w:t>
      </w:r>
      <w:r w:rsidRPr="00732AF7">
        <w:rPr>
          <w:rStyle w:val="StyleUnderline"/>
          <w:highlight w:val="green"/>
        </w:rPr>
        <w:t>Ambassador</w:t>
      </w:r>
      <w:r w:rsidRPr="00732AF7">
        <w:rPr>
          <w:sz w:val="16"/>
        </w:rPr>
        <w:t xml:space="preserve"> </w:t>
      </w:r>
      <w:r w:rsidRPr="00732AF7">
        <w:rPr>
          <w:rStyle w:val="StyleUnderline"/>
          <w:highlight w:val="green"/>
        </w:rPr>
        <w:t>Tai</w:t>
      </w:r>
      <w:r w:rsidRPr="00732AF7">
        <w:rPr>
          <w:sz w:val="16"/>
        </w:rPr>
        <w:t xml:space="preserve"> </w:t>
      </w:r>
      <w:r w:rsidRPr="00732AF7">
        <w:rPr>
          <w:rStyle w:val="StyleUnderline"/>
          <w:highlight w:val="green"/>
        </w:rPr>
        <w:t>acknowledged</w:t>
      </w:r>
      <w:r w:rsidRPr="00732AF7">
        <w:rPr>
          <w:sz w:val="16"/>
        </w:rPr>
        <w:t xml:space="preserve"> that the scope of </w:t>
      </w:r>
      <w:r w:rsidRPr="00732AF7">
        <w:rPr>
          <w:rStyle w:val="StyleUnderline"/>
          <w:highlight w:val="green"/>
        </w:rPr>
        <w:t>the</w:t>
      </w:r>
      <w:r w:rsidRPr="00732AF7">
        <w:rPr>
          <w:sz w:val="16"/>
        </w:rPr>
        <w:t xml:space="preserve"> </w:t>
      </w:r>
      <w:r w:rsidRPr="00732AF7">
        <w:rPr>
          <w:rStyle w:val="StyleUnderline"/>
          <w:highlight w:val="green"/>
        </w:rPr>
        <w:t>current</w:t>
      </w:r>
      <w:r w:rsidRPr="00732AF7">
        <w:rPr>
          <w:sz w:val="16"/>
        </w:rPr>
        <w:t xml:space="preserve"> TRIPS IP </w:t>
      </w:r>
      <w:r w:rsidRPr="00732AF7">
        <w:rPr>
          <w:rStyle w:val="StyleUnderline"/>
          <w:highlight w:val="green"/>
        </w:rPr>
        <w:t>waiver</w:t>
      </w:r>
      <w:r w:rsidRPr="00732AF7">
        <w:rPr>
          <w:sz w:val="16"/>
        </w:rPr>
        <w:t xml:space="preserve"> discussions </w:t>
      </w:r>
      <w:r w:rsidRPr="00732AF7">
        <w:rPr>
          <w:rStyle w:val="StyleUnderline"/>
          <w:highlight w:val="green"/>
        </w:rPr>
        <w:t>includes</w:t>
      </w:r>
      <w:r w:rsidRPr="00732AF7">
        <w:rPr>
          <w:sz w:val="16"/>
        </w:rPr>
        <w:t xml:space="preserve"> the concept of </w:t>
      </w:r>
      <w:r w:rsidRPr="00732AF7">
        <w:rPr>
          <w:rStyle w:val="StyleUnderline"/>
          <w:highlight w:val="green"/>
        </w:rPr>
        <w:t>forced tech transfer</w:t>
      </w:r>
      <w:r w:rsidRPr="00732AF7">
        <w:rPr>
          <w:sz w:val="16"/>
        </w:rPr>
        <w:t xml:space="preserve">. </w:t>
      </w:r>
      <w:r w:rsidRPr="00732AF7">
        <w:rPr>
          <w:rStyle w:val="StyleUnderline"/>
          <w:highlight w:val="green"/>
        </w:rPr>
        <w:t>In</w:t>
      </w:r>
      <w:r w:rsidRPr="00732AF7">
        <w:rPr>
          <w:sz w:val="16"/>
        </w:rPr>
        <w:t xml:space="preserve"> </w:t>
      </w:r>
      <w:r w:rsidRPr="00732AF7">
        <w:rPr>
          <w:rStyle w:val="StyleUnderline"/>
          <w:highlight w:val="green"/>
        </w:rPr>
        <w:t>the context</w:t>
      </w:r>
      <w:r w:rsidRPr="00732AF7">
        <w:rPr>
          <w:sz w:val="16"/>
        </w:rPr>
        <w:t xml:space="preserve"> </w:t>
      </w:r>
      <w:r w:rsidRPr="00732AF7">
        <w:rPr>
          <w:rStyle w:val="StyleUnderline"/>
          <w:highlight w:val="green"/>
        </w:rPr>
        <w:t>of</w:t>
      </w:r>
      <w:r w:rsidRPr="00732AF7">
        <w:rPr>
          <w:sz w:val="16"/>
        </w:rPr>
        <w:t xml:space="preserve"> </w:t>
      </w:r>
      <w:r w:rsidRPr="00732AF7">
        <w:rPr>
          <w:rStyle w:val="StyleUnderline"/>
          <w:highlight w:val="green"/>
        </w:rPr>
        <w:t>climate change</w:t>
      </w:r>
      <w:r w:rsidRPr="00732AF7">
        <w:rPr>
          <w:sz w:val="16"/>
        </w:rPr>
        <w:t xml:space="preserve">, the idea would be that </w:t>
      </w:r>
      <w:r w:rsidRPr="00732AF7">
        <w:rPr>
          <w:rStyle w:val="StyleUnderline"/>
          <w:highlight w:val="green"/>
        </w:rPr>
        <w:t>companies</w:t>
      </w:r>
      <w:r w:rsidRPr="00732AF7">
        <w:rPr>
          <w:sz w:val="16"/>
        </w:rPr>
        <w:t xml:space="preserve"> </w:t>
      </w:r>
      <w:r w:rsidRPr="00732AF7">
        <w:rPr>
          <w:rStyle w:val="StyleUnderline"/>
          <w:highlight w:val="green"/>
        </w:rPr>
        <w:t>who develop</w:t>
      </w:r>
      <w:r w:rsidRPr="00732AF7">
        <w:rPr>
          <w:sz w:val="16"/>
        </w:rPr>
        <w:t xml:space="preserve"> successful </w:t>
      </w:r>
      <w:r w:rsidRPr="00732AF7">
        <w:rPr>
          <w:rStyle w:val="StyleUnderline"/>
          <w:highlight w:val="green"/>
        </w:rPr>
        <w:t>methods</w:t>
      </w:r>
      <w:r w:rsidRPr="00732AF7">
        <w:rPr>
          <w:sz w:val="16"/>
        </w:rPr>
        <w:t xml:space="preserve"> </w:t>
      </w:r>
      <w:r w:rsidRPr="00732AF7">
        <w:rPr>
          <w:rStyle w:val="StyleUnderline"/>
          <w:highlight w:val="green"/>
        </w:rPr>
        <w:t>for</w:t>
      </w:r>
      <w:r w:rsidRPr="00732AF7">
        <w:rPr>
          <w:sz w:val="16"/>
        </w:rPr>
        <w:t xml:space="preserve"> producing new </w:t>
      </w:r>
      <w:r w:rsidRPr="00732AF7">
        <w:rPr>
          <w:rStyle w:val="StyleUnderline"/>
          <w:highlight w:val="green"/>
        </w:rPr>
        <w:t>seed technologies and sustainable biomass</w:t>
      </w:r>
      <w:r w:rsidRPr="00732AF7">
        <w:rPr>
          <w:b/>
          <w:bCs/>
          <w:sz w:val="16"/>
        </w:rPr>
        <w:t xml:space="preserve">, </w:t>
      </w:r>
      <w:r w:rsidRPr="00732AF7">
        <w:rPr>
          <w:rStyle w:val="StyleUnderline"/>
          <w:highlight w:val="green"/>
        </w:rPr>
        <w:t>reducing greenhouse gases</w:t>
      </w:r>
      <w:r w:rsidRPr="00732AF7">
        <w:rPr>
          <w:sz w:val="16"/>
        </w:rPr>
        <w:t xml:space="preserve"> in manufacturing </w:t>
      </w:r>
      <w:r w:rsidRPr="00732AF7">
        <w:rPr>
          <w:rStyle w:val="StyleUnderline"/>
          <w:highlight w:val="green"/>
        </w:rPr>
        <w:t>and</w:t>
      </w:r>
      <w:r w:rsidRPr="00732AF7">
        <w:rPr>
          <w:sz w:val="16"/>
        </w:rPr>
        <w:t xml:space="preserve"> transportation, </w:t>
      </w:r>
      <w:r w:rsidRPr="00732AF7">
        <w:rPr>
          <w:rStyle w:val="StyleUnderline"/>
          <w:highlight w:val="green"/>
        </w:rPr>
        <w:t>capturing</w:t>
      </w:r>
      <w:r w:rsidRPr="00732AF7">
        <w:rPr>
          <w:sz w:val="16"/>
        </w:rPr>
        <w:t xml:space="preserve"> and sequestering </w:t>
      </w:r>
      <w:r w:rsidRPr="00732AF7">
        <w:rPr>
          <w:rStyle w:val="StyleUnderline"/>
          <w:highlight w:val="green"/>
        </w:rPr>
        <w:t>carbon</w:t>
      </w:r>
      <w:r w:rsidRPr="00732AF7">
        <w:rPr>
          <w:sz w:val="16"/>
        </w:rPr>
        <w:t xml:space="preserve"> in soil and products, and more, </w:t>
      </w:r>
      <w:r w:rsidRPr="00732AF7">
        <w:rPr>
          <w:rStyle w:val="StyleUnderline"/>
          <w:highlight w:val="green"/>
        </w:rPr>
        <w:t>would be required to turn over their proprietary</w:t>
      </w:r>
      <w:r w:rsidRPr="00732AF7">
        <w:rPr>
          <w:b/>
          <w:bCs/>
          <w:sz w:val="16"/>
        </w:rPr>
        <w:t xml:space="preserve"> </w:t>
      </w:r>
      <w:r w:rsidRPr="00732AF7">
        <w:rPr>
          <w:rStyle w:val="StyleUnderline"/>
          <w:highlight w:val="green"/>
        </w:rPr>
        <w:t>know-how</w:t>
      </w:r>
      <w:r w:rsidRPr="00732AF7">
        <w:rPr>
          <w:sz w:val="16"/>
        </w:rPr>
        <w:t xml:space="preserve"> to global competitors. While it is unclear how this concept would work in practice and under the constitutions of certain countries, </w:t>
      </w:r>
      <w:r w:rsidRPr="00732AF7">
        <w:rPr>
          <w:rStyle w:val="StyleUnderline"/>
          <w:highlight w:val="green"/>
        </w:rPr>
        <w:t>the suggestion alone could be devastating to voluntary international</w:t>
      </w:r>
      <w:r w:rsidRPr="00732AF7">
        <w:rPr>
          <w:b/>
          <w:bCs/>
          <w:sz w:val="16"/>
        </w:rPr>
        <w:t xml:space="preserve"> </w:t>
      </w:r>
      <w:r w:rsidRPr="00732AF7">
        <w:rPr>
          <w:rStyle w:val="StyleUnderline"/>
          <w:highlight w:val="green"/>
        </w:rPr>
        <w:t>collaborations</w:t>
      </w:r>
      <w:r w:rsidRPr="00732AF7">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8" w:tgtFrame="_blank" w:history="1">
        <w:r w:rsidRPr="00732AF7">
          <w:rPr>
            <w:rStyle w:val="Hyperlink"/>
            <w:sz w:val="16"/>
          </w:rPr>
          <w:t>raised over $1 billion in investment in the second quarter of 2019 alone</w:t>
        </w:r>
      </w:hyperlink>
      <w:r w:rsidRPr="00732AF7">
        <w:rPr>
          <w:sz w:val="16"/>
        </w:rPr>
        <w:t xml:space="preserve">. </w:t>
      </w:r>
      <w:r w:rsidRPr="00732AF7">
        <w:rPr>
          <w:rStyle w:val="StyleUnderline"/>
          <w:highlight w:val="green"/>
        </w:rPr>
        <w:t>If investors cannot be confident that IP will be in place to protect important climate change technologies</w:t>
      </w:r>
      <w:r w:rsidRPr="00732AF7">
        <w:rPr>
          <w:sz w:val="16"/>
        </w:rPr>
        <w:t xml:space="preserve"> after their long road from bench to market, </w:t>
      </w:r>
      <w:r w:rsidRPr="00732AF7">
        <w:rPr>
          <w:rStyle w:val="StyleUnderline"/>
          <w:highlight w:val="green"/>
        </w:rPr>
        <w:t>it is unlikely they will</w:t>
      </w:r>
      <w:r w:rsidRPr="00732AF7">
        <w:rPr>
          <w:sz w:val="16"/>
        </w:rPr>
        <w:t xml:space="preserve"> continue to </w:t>
      </w:r>
      <w:r w:rsidRPr="00732AF7">
        <w:rPr>
          <w:rStyle w:val="StyleUnderline"/>
          <w:highlight w:val="green"/>
        </w:rPr>
        <w:t>invest</w:t>
      </w:r>
      <w:r w:rsidRPr="00732AF7">
        <w:rPr>
          <w:b/>
          <w:bCs/>
          <w:sz w:val="16"/>
        </w:rPr>
        <w:t xml:space="preserve"> </w:t>
      </w:r>
      <w:r w:rsidRPr="00732AF7">
        <w:rPr>
          <w:rStyle w:val="StyleUnderline"/>
          <w:highlight w:val="green"/>
        </w:rPr>
        <w:t>at</w:t>
      </w:r>
      <w:r w:rsidRPr="00732AF7">
        <w:rPr>
          <w:sz w:val="16"/>
        </w:rPr>
        <w:t xml:space="preserve"> the current and </w:t>
      </w:r>
      <w:r w:rsidRPr="00732AF7">
        <w:rPr>
          <w:rStyle w:val="StyleUnderline"/>
          <w:highlight w:val="green"/>
        </w:rPr>
        <w:t>required levels</w:t>
      </w:r>
      <w:r w:rsidRPr="00732AF7">
        <w:rPr>
          <w:b/>
          <w:bCs/>
          <w:sz w:val="16"/>
        </w:rPr>
        <w:t>.</w:t>
      </w:r>
      <w:r w:rsidRPr="00732AF7">
        <w:rPr>
          <w:sz w:val="16"/>
        </w:rPr>
        <w:t xml:space="preserve"> </w:t>
      </w:r>
    </w:p>
    <w:p w14:paraId="39859AF7" w14:textId="77777777" w:rsidR="002D06C9" w:rsidRPr="00732AF7" w:rsidRDefault="002D06C9" w:rsidP="002D06C9">
      <w:pPr>
        <w:rPr>
          <w:sz w:val="16"/>
        </w:rPr>
      </w:pPr>
    </w:p>
    <w:p w14:paraId="5596C0F5" w14:textId="77777777" w:rsidR="002D06C9" w:rsidRDefault="002D06C9" w:rsidP="002D06C9">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13755EEF" w14:textId="77777777" w:rsidR="002D06C9" w:rsidRPr="00AD3E38" w:rsidRDefault="002D06C9" w:rsidP="002D06C9">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9"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18C7A7D4" w14:textId="77777777" w:rsidR="002D06C9" w:rsidRPr="00AD3E38" w:rsidRDefault="002D06C9" w:rsidP="002D06C9">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w:t>
      </w:r>
      <w:proofErr w:type="gramStart"/>
      <w:r w:rsidRPr="00AD3E38">
        <w:rPr>
          <w:sz w:val="16"/>
        </w:rPr>
        <w:t>research</w:t>
      </w:r>
      <w:proofErr w:type="gramEnd"/>
      <w:r w:rsidRPr="00AD3E38">
        <w:rPr>
          <w:sz w:val="16"/>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AD3E38">
        <w:rPr>
          <w:sz w:val="16"/>
        </w:rPr>
        <w:t>copied, and</w:t>
      </w:r>
      <w:proofErr w:type="gramEnd"/>
      <w:r w:rsidRPr="00AD3E38">
        <w:rPr>
          <w:sz w:val="16"/>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AD3E38">
        <w:rPr>
          <w:sz w:val="16"/>
        </w:rPr>
        <w:t>diffusion</w:t>
      </w:r>
      <w:proofErr w:type="gramEnd"/>
      <w:r w:rsidRPr="00AD3E38">
        <w:rPr>
          <w:sz w:val="16"/>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AD3E38">
        <w:rPr>
          <w:sz w:val="16"/>
        </w:rPr>
        <w:t>India</w:t>
      </w:r>
      <w:proofErr w:type="gramEnd"/>
      <w:r w:rsidRPr="00AD3E38">
        <w:rPr>
          <w:sz w:val="16"/>
        </w:rPr>
        <w:t xml:space="preserve">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AD3E38">
        <w:rPr>
          <w:sz w:val="16"/>
        </w:rPr>
        <w:t>Korea</w:t>
      </w:r>
      <w:proofErr w:type="gramEnd"/>
      <w:r w:rsidRPr="00AD3E38">
        <w:rPr>
          <w:sz w:val="16"/>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3E7E41EA" w14:textId="77777777" w:rsidR="002D06C9" w:rsidRDefault="002D06C9" w:rsidP="002D06C9"/>
    <w:p w14:paraId="0CB375F1" w14:textId="77777777" w:rsidR="002D06C9" w:rsidRPr="00F038BA" w:rsidRDefault="002D06C9" w:rsidP="002D06C9">
      <w:pPr>
        <w:pStyle w:val="Heading4"/>
      </w:pPr>
      <w:r w:rsidRPr="00F038BA">
        <w:t>Climate change destroys the world.</w:t>
      </w:r>
    </w:p>
    <w:p w14:paraId="5BC06069" w14:textId="77777777" w:rsidR="002D06C9" w:rsidRPr="00F038BA" w:rsidRDefault="002D06C9" w:rsidP="002D06C9">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10" w:history="1">
        <w:r w:rsidRPr="00F038BA">
          <w:rPr>
            <w:rStyle w:val="Hyperlink"/>
          </w:rPr>
          <w:t>https://www.livescience.com/65633-climate-change-dooms-humans-by-2050.html</w:t>
        </w:r>
      </w:hyperlink>
      <w:r w:rsidRPr="00F038BA">
        <w:t xml:space="preserve"> JW</w:t>
      </w:r>
    </w:p>
    <w:p w14:paraId="7E3F8F61" w14:textId="77777777" w:rsidR="002D06C9" w:rsidRPr="00F038BA" w:rsidRDefault="002D06C9" w:rsidP="002D06C9">
      <w:pPr>
        <w:rPr>
          <w:u w:val="single"/>
        </w:rPr>
      </w:pPr>
      <w:r w:rsidRPr="00F038BA">
        <w:t>**</w:t>
      </w:r>
      <w:r w:rsidRPr="00F038BA">
        <w:rPr>
          <w:u w:val="single"/>
        </w:rPr>
        <w:t>Cites and talks about the Spratt and Dunlop study</w:t>
      </w:r>
    </w:p>
    <w:p w14:paraId="676C8A60" w14:textId="77777777" w:rsidR="002D06C9" w:rsidRPr="005B2064" w:rsidRDefault="002D06C9" w:rsidP="002D06C9">
      <w:pPr>
        <w:rPr>
          <w:color w:val="000000" w:themeColor="text1"/>
          <w:sz w:val="16"/>
        </w:rPr>
      </w:pPr>
      <w:r w:rsidRPr="005B2064">
        <w:rPr>
          <w:color w:val="000000" w:themeColor="text1"/>
          <w:sz w:val="16"/>
        </w:rPr>
        <w:t xml:space="preserve">What might an accurate worst-case picture of the planet's climate-addled future </w:t>
      </w:r>
      <w:proofErr w:type="gramStart"/>
      <w:r w:rsidRPr="005B2064">
        <w:rPr>
          <w:color w:val="000000" w:themeColor="text1"/>
          <w:sz w:val="16"/>
        </w:rPr>
        <w:t>actually look</w:t>
      </w:r>
      <w:proofErr w:type="gramEnd"/>
      <w:r w:rsidRPr="005B2064">
        <w:rPr>
          <w:color w:val="000000" w:themeColor="text1"/>
          <w:sz w:val="16"/>
        </w:rPr>
        <w:t xml:space="preserve">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5A6995">
        <w:rPr>
          <w:color w:val="000000" w:themeColor="text1"/>
          <w:u w:val="single"/>
        </w:rPr>
        <w:t>ice sheets vanish; brutal droughts kill many</w:t>
      </w:r>
      <w:r w:rsidRPr="005B2064">
        <w:rPr>
          <w:color w:val="000000" w:themeColor="text1"/>
          <w:sz w:val="16"/>
        </w:rPr>
        <w:t xml:space="preserve"> of the trees in the </w:t>
      </w:r>
      <w:hyperlink r:id="rId11"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4A0574BE" w14:textId="77777777" w:rsidR="002D06C9" w:rsidRPr="005B2064" w:rsidRDefault="002D06C9" w:rsidP="002D06C9">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5A6995">
        <w:rPr>
          <w:color w:val="000000" w:themeColor="text1"/>
          <w:u w:val="single"/>
        </w:rPr>
        <w:t>55 percent of the global 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2"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4E5C7E21" w14:textId="77777777" w:rsidR="002D06C9" w:rsidRPr="00F038BA" w:rsidRDefault="002D06C9" w:rsidP="002D06C9">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proofErr w:type="gramStart"/>
      <w:r w:rsidRPr="00A5224C">
        <w:rPr>
          <w:color w:val="000000" w:themeColor="text1"/>
          <w:highlight w:val="green"/>
          <w:u w:val="single"/>
        </w:rPr>
        <w:t>agriculture</w:t>
      </w:r>
      <w:proofErr w:type="gramEnd"/>
      <w:r w:rsidRPr="00A5224C">
        <w:rPr>
          <w:color w:val="000000" w:themeColor="text1"/>
          <w:highlight w:val="green"/>
          <w:u w:val="single"/>
        </w:rPr>
        <w:t xml:space="preserve"> </w:t>
      </w:r>
      <w:r w:rsidRPr="005A6995">
        <w:rPr>
          <w:color w:val="000000" w:themeColor="text1"/>
          <w:u w:val="single"/>
        </w:rPr>
        <w:t>and turning more than 1 billion people into refugees.</w:t>
      </w:r>
    </w:p>
    <w:p w14:paraId="4D5FA169" w14:textId="77777777" w:rsidR="002D06C9" w:rsidRPr="00F038BA" w:rsidRDefault="002D06C9" w:rsidP="002D06C9">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3"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68C028C9" w14:textId="77777777" w:rsidR="002D06C9" w:rsidRDefault="002D06C9" w:rsidP="002D06C9">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772C0AF1" w14:textId="77777777" w:rsidR="002D06C9" w:rsidRPr="002D06C9" w:rsidRDefault="002D06C9" w:rsidP="002D06C9"/>
    <w:p w14:paraId="4791F31E" w14:textId="4A3115DA" w:rsidR="00502911" w:rsidRPr="00502911" w:rsidRDefault="000310E9" w:rsidP="000310E9">
      <w:pPr>
        <w:pStyle w:val="Heading3"/>
      </w:pPr>
      <w:r>
        <w:t>2</w:t>
      </w:r>
    </w:p>
    <w:p w14:paraId="10DD6D67" w14:textId="77777777" w:rsidR="00C140A5" w:rsidRDefault="00C140A5" w:rsidP="00C140A5">
      <w:pPr>
        <w:pStyle w:val="Heading4"/>
      </w:pPr>
      <w:r>
        <w:t xml:space="preserve">India’s COVID crisis has </w:t>
      </w:r>
      <w:r>
        <w:rPr>
          <w:u w:val="single"/>
        </w:rPr>
        <w:t>killed</w:t>
      </w:r>
      <w:r>
        <w:t xml:space="preserve"> Modi’s appetite for international </w:t>
      </w:r>
      <w:proofErr w:type="gramStart"/>
      <w:r>
        <w:rPr>
          <w:u w:val="single"/>
        </w:rPr>
        <w:t>adventurism</w:t>
      </w:r>
      <w:r>
        <w:t>, but</w:t>
      </w:r>
      <w:proofErr w:type="gramEnd"/>
      <w:r>
        <w:t xml:space="preserve"> increasing vaccine production </w:t>
      </w:r>
      <w:r>
        <w:rPr>
          <w:u w:val="single"/>
        </w:rPr>
        <w:t>reverses</w:t>
      </w:r>
      <w:r>
        <w:t xml:space="preserve"> the trend.</w:t>
      </w:r>
    </w:p>
    <w:p w14:paraId="19BAC809" w14:textId="77777777" w:rsidR="00C140A5" w:rsidRPr="00AF76AC" w:rsidRDefault="00C140A5" w:rsidP="00C140A5">
      <w:pPr>
        <w:rPr>
          <w:rStyle w:val="Style13ptBold"/>
          <w:b w:val="0"/>
          <w:bCs w:val="0"/>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0E528D">
        <w:rPr>
          <w:b/>
          <w:bCs/>
          <w:highlight w:val="cyan"/>
          <w:u w:val="single"/>
        </w:rPr>
        <w:t>End</w:t>
      </w:r>
      <w:r w:rsidRPr="00AF76AC">
        <w:rPr>
          <w:highlight w:val="cyan"/>
          <w:u w:val="single"/>
        </w:rPr>
        <w:t xml:space="preserve"> of Modi’s </w:t>
      </w:r>
      <w:r w:rsidRPr="000E528D">
        <w:rPr>
          <w:b/>
          <w:bCs/>
          <w:highlight w:val="cyan"/>
          <w:u w:val="single"/>
        </w:rPr>
        <w:t>Global Dreams</w:t>
      </w:r>
      <w:r w:rsidRPr="00AF76AC">
        <w:rPr>
          <w:sz w:val="16"/>
        </w:rPr>
        <w:t>”; Foreign Policy; https://foreignpolicy.com/2021/05/03/india-vishwaguru-modi-second-wave-soft-power-self-sufficiency/; Accessed: 8-27-2021)</w:t>
      </w:r>
    </w:p>
    <w:p w14:paraId="2D98BCEA" w14:textId="35B22557" w:rsidR="00C140A5" w:rsidRDefault="00C140A5" w:rsidP="00C140A5">
      <w:pPr>
        <w:rPr>
          <w:u w:val="single"/>
        </w:rPr>
      </w:pPr>
      <w:r w:rsidRPr="00AF76AC">
        <w:rPr>
          <w:highlight w:val="cyan"/>
          <w:u w:val="single"/>
        </w:rPr>
        <w:t>India</w:t>
      </w:r>
      <w:r w:rsidRPr="00AF76AC">
        <w:rPr>
          <w:u w:val="single"/>
        </w:rPr>
        <w:t xml:space="preserve">’s </w:t>
      </w:r>
      <w:r w:rsidRPr="00AF76AC">
        <w:rPr>
          <w:highlight w:val="cyan"/>
          <w:u w:val="single"/>
        </w:rPr>
        <w:t>prime minister</w:t>
      </w:r>
      <w:r w:rsidRPr="00AF76AC">
        <w:rPr>
          <w:u w:val="single"/>
        </w:rPr>
        <w:t xml:space="preserve"> </w:t>
      </w:r>
      <w:r w:rsidRPr="00AF76AC">
        <w:rPr>
          <w:highlight w:val="cyan"/>
          <w:u w:val="single"/>
        </w:rPr>
        <w:t>advanced</w:t>
      </w:r>
      <w:r w:rsidRPr="00AF76AC">
        <w:rPr>
          <w:u w:val="single"/>
        </w:rPr>
        <w:t xml:space="preserve"> a </w:t>
      </w:r>
      <w:r w:rsidRPr="000E528D">
        <w:rPr>
          <w:b/>
          <w:bCs/>
          <w:highlight w:val="cyan"/>
          <w:u w:val="single"/>
        </w:rPr>
        <w:t>muscular foreign policy</w:t>
      </w:r>
      <w:r w:rsidRPr="00AF76AC">
        <w:rPr>
          <w:sz w:val="16"/>
        </w:rPr>
        <w:t xml:space="preserve">, but </w:t>
      </w:r>
      <w:r w:rsidRPr="00AF76AC">
        <w:rPr>
          <w:u w:val="single"/>
        </w:rPr>
        <w:t xml:space="preserve">his </w:t>
      </w:r>
      <w:r w:rsidRPr="00AF76AC">
        <w:rPr>
          <w:highlight w:val="cyan"/>
          <w:u w:val="single"/>
        </w:rPr>
        <w:t>mishandling of</w:t>
      </w:r>
      <w:r w:rsidRPr="00AF76AC">
        <w:rPr>
          <w:u w:val="single"/>
        </w:rPr>
        <w:t xml:space="preserve"> the </w:t>
      </w:r>
      <w:r w:rsidRPr="00AF76AC">
        <w:rPr>
          <w:highlight w:val="cyan"/>
          <w:u w:val="single"/>
        </w:rPr>
        <w:t xml:space="preserve">pandemic is </w:t>
      </w:r>
      <w:r w:rsidRPr="00AF76AC">
        <w:rPr>
          <w:u w:val="single"/>
        </w:rPr>
        <w:t xml:space="preserve">an </w:t>
      </w:r>
      <w:r w:rsidRPr="000E528D">
        <w:rPr>
          <w:b/>
          <w:bCs/>
          <w:highlight w:val="cya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AF76AC">
        <w:rPr>
          <w:highlight w:val="cya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AF76AC">
        <w:rPr>
          <w:highlight w:val="cyan"/>
          <w:u w:val="single"/>
        </w:rPr>
        <w:t xml:space="preserve">campaigned on </w:t>
      </w:r>
      <w:r w:rsidRPr="000E528D">
        <w:rPr>
          <w:b/>
          <w:bCs/>
          <w:highlight w:val="cyan"/>
          <w:u w:val="single"/>
        </w:rPr>
        <w:t>virulent nationalism</w:t>
      </w:r>
      <w:r w:rsidRPr="00AF76AC">
        <w:rPr>
          <w:sz w:val="16"/>
        </w:rPr>
        <w:t xml:space="preserve"> </w:t>
      </w:r>
      <w:r w:rsidRPr="00AF76AC">
        <w:rPr>
          <w:u w:val="single"/>
        </w:rPr>
        <w:t>captured by the slogan</w:t>
      </w:r>
      <w:r w:rsidRPr="00AF76AC">
        <w:rPr>
          <w:sz w:val="16"/>
        </w:rPr>
        <w:t xml:space="preserve"> “</w:t>
      </w:r>
      <w:proofErr w:type="spellStart"/>
      <w:r w:rsidRPr="00AF76AC">
        <w:rPr>
          <w:sz w:val="16"/>
        </w:rPr>
        <w:t>Atmanirbhar</w:t>
      </w:r>
      <w:proofErr w:type="spellEnd"/>
      <w:r w:rsidRPr="00AF76AC">
        <w:rPr>
          <w:sz w:val="16"/>
        </w:rPr>
        <w:t xml:space="preserve"> Bharat” (or </w:t>
      </w:r>
      <w:r w:rsidRPr="00AF76AC">
        <w:rPr>
          <w:u w:val="single"/>
        </w:rPr>
        <w:t>self-reliant India</w:t>
      </w:r>
      <w:r w:rsidRPr="00AF76AC">
        <w:rPr>
          <w:sz w:val="16"/>
        </w:rPr>
        <w:t xml:space="preserve">), </w:t>
      </w:r>
      <w:r w:rsidRPr="00AF76AC">
        <w:rPr>
          <w:highlight w:val="cyan"/>
          <w:u w:val="single"/>
        </w:rPr>
        <w:t>has been forced to abruptly 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w:t>
      </w:r>
      <w:proofErr w:type="spellStart"/>
      <w:r w:rsidRPr="00AF76AC">
        <w:rPr>
          <w:sz w:val="16"/>
        </w:rPr>
        <w:t>Shringla</w:t>
      </w:r>
      <w:proofErr w:type="spellEnd"/>
      <w:r w:rsidRPr="00AF76AC">
        <w:rPr>
          <w:sz w:val="16"/>
        </w:rPr>
        <w:t xml:space="preserve">, the country’s top diplomat, to justify the embarrassing U-turn. “It shows an interdependent world. It shows a world that is working with each other.” </w:t>
      </w:r>
      <w:r w:rsidRPr="00AF76AC">
        <w:rPr>
          <w:u w:val="single"/>
        </w:rPr>
        <w:t xml:space="preserve">The </w:t>
      </w:r>
      <w:r w:rsidRPr="00AF76AC">
        <w:rPr>
          <w:highlight w:val="cyan"/>
          <w:u w:val="single"/>
        </w:rPr>
        <w:t>world may</w:t>
      </w:r>
      <w:r w:rsidRPr="00AF76AC">
        <w:rPr>
          <w:u w:val="single"/>
        </w:rPr>
        <w:t xml:space="preserve"> </w:t>
      </w:r>
      <w:r w:rsidRPr="00AF76AC">
        <w:rPr>
          <w:highlight w:val="cyan"/>
          <w:u w:val="single"/>
        </w:rPr>
        <w:t>be working with each other</w:t>
      </w:r>
      <w:r w:rsidRPr="00AF76AC">
        <w:rPr>
          <w:u w:val="single"/>
        </w:rPr>
        <w:t xml:space="preserve">, but </w:t>
      </w:r>
      <w:r w:rsidRPr="00AF76AC">
        <w:rPr>
          <w:highlight w:val="cyan"/>
          <w:u w:val="single"/>
        </w:rPr>
        <w:t>it is not working for Modi in</w:t>
      </w:r>
      <w:r w:rsidRPr="00AF76AC">
        <w:rPr>
          <w:u w:val="single"/>
        </w:rPr>
        <w:t xml:space="preserve"> the </w:t>
      </w:r>
      <w:r w:rsidRPr="000E528D">
        <w:rPr>
          <w:b/>
          <w:bCs/>
          <w:highlight w:val="cyan"/>
          <w:u w:val="single"/>
        </w:rPr>
        <w:t>realm of foreign policy</w:t>
      </w:r>
      <w:r w:rsidRPr="00AF76AC">
        <w:rPr>
          <w:u w:val="single"/>
        </w:rPr>
        <w:t>.</w:t>
      </w:r>
      <w:r w:rsidRPr="00AF76AC">
        <w:rPr>
          <w:sz w:val="16"/>
        </w:rPr>
        <w:t xml:space="preserve"> Rather,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After seven years as prime minister</w:t>
      </w:r>
      <w:r w:rsidRPr="00AF76AC">
        <w:rPr>
          <w:sz w:val="16"/>
        </w:rPr>
        <w:t xml:space="preserve">, </w:t>
      </w:r>
      <w:r w:rsidRPr="00AF76AC">
        <w:rPr>
          <w:highlight w:val="cyan"/>
          <w:u w:val="single"/>
        </w:rPr>
        <w:t xml:space="preserve">Modi’s </w:t>
      </w:r>
      <w:r w:rsidRPr="000E528D">
        <w:rPr>
          <w:b/>
          <w:bCs/>
          <w:highlight w:val="cyan"/>
          <w:u w:val="single"/>
        </w:rPr>
        <w:t>hyper-nationalistic</w:t>
      </w:r>
      <w:r w:rsidRPr="00AF76AC">
        <w:rPr>
          <w:u w:val="single"/>
        </w:rPr>
        <w:t xml:space="preserve"> domestic </w:t>
      </w:r>
      <w:r w:rsidRPr="00AF76AC">
        <w:rPr>
          <w:highlight w:val="cyan"/>
          <w:u w:val="single"/>
        </w:rPr>
        <w:t>agenda</w:t>
      </w:r>
      <w:r w:rsidRPr="00AF76AC">
        <w:rPr>
          <w:sz w:val="16"/>
        </w:rPr>
        <w:t>—</w:t>
      </w:r>
      <w:r w:rsidRPr="00AF76AC">
        <w:rPr>
          <w:highlight w:val="cyan"/>
          <w:u w:val="single"/>
        </w:rPr>
        <w:t>including</w:t>
      </w:r>
      <w:r w:rsidRPr="00AF76AC">
        <w:rPr>
          <w:u w:val="single"/>
        </w:rPr>
        <w:t xml:space="preserve"> his </w:t>
      </w:r>
      <w:r w:rsidRPr="00AF76AC">
        <w:rPr>
          <w:highlight w:val="cyan"/>
          <w:u w:val="single"/>
        </w:rPr>
        <w:t>ambition of</w:t>
      </w:r>
      <w:r w:rsidRPr="00AF76AC">
        <w:rPr>
          <w:u w:val="single"/>
        </w:rPr>
        <w:t xml:space="preserve"> </w:t>
      </w:r>
      <w:r w:rsidRPr="00AF76AC">
        <w:rPr>
          <w:highlight w:val="cyan"/>
          <w:u w:val="single"/>
        </w:rPr>
        <w:t>making</w:t>
      </w:r>
      <w:r w:rsidRPr="00AF76AC">
        <w:rPr>
          <w:u w:val="single"/>
        </w:rPr>
        <w:t xml:space="preserve"> the </w:t>
      </w:r>
      <w:r w:rsidRPr="00AF76AC">
        <w:rPr>
          <w:highlight w:val="cyan"/>
          <w:u w:val="single"/>
        </w:rPr>
        <w:t>country</w:t>
      </w:r>
      <w:r w:rsidRPr="00AF76AC">
        <w:rPr>
          <w:sz w:val="16"/>
        </w:rPr>
        <w:t xml:space="preserve"> a “</w:t>
      </w:r>
      <w:proofErr w:type="spellStart"/>
      <w:r w:rsidRPr="00AF76AC">
        <w:rPr>
          <w:sz w:val="16"/>
        </w:rPr>
        <w:t>Vishwaguru</w:t>
      </w:r>
      <w:proofErr w:type="spellEnd"/>
      <w:r w:rsidRPr="00AF76AC">
        <w:rPr>
          <w:sz w:val="16"/>
        </w:rPr>
        <w:t xml:space="preserve">” (or </w:t>
      </w:r>
      <w:r w:rsidRPr="000E528D">
        <w:rPr>
          <w:b/>
          <w:bCs/>
          <w:highlight w:val="cyan"/>
          <w:u w:val="single"/>
        </w:rPr>
        <w:t xml:space="preserve">master to </w:t>
      </w:r>
      <w:r w:rsidRPr="000E528D">
        <w:rPr>
          <w:b/>
          <w:bCs/>
          <w:u w:val="single"/>
        </w:rPr>
        <w:t xml:space="preserve">the </w:t>
      </w:r>
      <w:r w:rsidRPr="000E528D">
        <w:rPr>
          <w:b/>
          <w:bCs/>
          <w:highlight w:val="cyan"/>
          <w:u w:val="single"/>
        </w:rPr>
        <w:t>world</w:t>
      </w:r>
      <w:r w:rsidRPr="00AF76AC">
        <w:rPr>
          <w:sz w:val="16"/>
        </w:rPr>
        <w:t>)—</w:t>
      </w:r>
      <w:r w:rsidRPr="00AF76AC">
        <w:rPr>
          <w:u w:val="single"/>
        </w:rPr>
        <w:t>now lies in tatters</w:t>
      </w:r>
      <w:r w:rsidRPr="00AF76AC">
        <w:rPr>
          <w:sz w:val="16"/>
        </w:rPr>
        <w:t xml:space="preserve">. </w:t>
      </w:r>
      <w:r w:rsidRPr="00AF76AC">
        <w:rPr>
          <w:u w:val="single"/>
        </w:rPr>
        <w:t>India</w:t>
      </w:r>
      <w:r w:rsidRPr="00AF76AC">
        <w:rPr>
          <w:sz w:val="16"/>
        </w:rPr>
        <w:t xml:space="preserve">, which has been envisaged since former U.S. President Donald Trump’s administration became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0E528D">
        <w:rPr>
          <w:b/>
          <w:bCs/>
          <w:highlight w:val="cyan"/>
          <w:u w:val="single"/>
        </w:rPr>
        <w:t>mishandling of</w:t>
      </w:r>
      <w:r w:rsidRPr="000E528D">
        <w:rPr>
          <w:b/>
          <w:bCs/>
          <w:u w:val="single"/>
        </w:rPr>
        <w:t xml:space="preserve"> the </w:t>
      </w:r>
      <w:r w:rsidRPr="000E528D">
        <w:rPr>
          <w:b/>
          <w:bCs/>
          <w:highlight w:val="cyan"/>
          <w:u w:val="single"/>
        </w:rPr>
        <w:t>pandemic</w:t>
      </w:r>
      <w:r w:rsidRPr="00AF76AC">
        <w:rPr>
          <w:u w:val="single"/>
        </w:rPr>
        <w:t xml:space="preserve"> has </w:t>
      </w:r>
      <w:r w:rsidRPr="000E528D">
        <w:rPr>
          <w:highlight w:val="cyan"/>
          <w:u w:val="single"/>
        </w:rPr>
        <w:t>dealt</w:t>
      </w:r>
      <w:r w:rsidRPr="00AF76AC">
        <w:rPr>
          <w:u w:val="single"/>
        </w:rPr>
        <w:t xml:space="preserve"> it a </w:t>
      </w:r>
      <w:r w:rsidRPr="000E528D">
        <w:rPr>
          <w:highlight w:val="cyan"/>
          <w:u w:val="single"/>
        </w:rPr>
        <w:t xml:space="preserve">weaker hand in </w:t>
      </w:r>
      <w:r w:rsidRPr="000E528D">
        <w:rPr>
          <w:b/>
          <w:bCs/>
          <w:u w:val="single"/>
        </w:rPr>
        <w:t xml:space="preserve">ongoing backchannel </w:t>
      </w:r>
      <w:r w:rsidRPr="000E528D">
        <w:rPr>
          <w:b/>
          <w:bCs/>
          <w:highlight w:val="cya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0E528D">
        <w:rPr>
          <w:b/>
          <w:bCs/>
          <w:highlight w:val="cyan"/>
          <w:u w:val="single"/>
        </w:rPr>
        <w:t>longer-lasting damage</w:t>
      </w:r>
      <w:r w:rsidRPr="00AF76AC">
        <w:rPr>
          <w:u w:val="single"/>
        </w:rPr>
        <w:t xml:space="preserve"> </w:t>
      </w:r>
      <w:r w:rsidRPr="000E528D">
        <w:rPr>
          <w:highlight w:val="cyan"/>
          <w:u w:val="single"/>
        </w:rPr>
        <w:t>has been 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w:t>
      </w:r>
      <w:proofErr w:type="gramStart"/>
      <w:r w:rsidRPr="00AF76AC">
        <w:rPr>
          <w:sz w:val="16"/>
        </w:rPr>
        <w:t>time, but</w:t>
      </w:r>
      <w:proofErr w:type="gramEnd"/>
      <w:r w:rsidRPr="00AF76AC">
        <w:rPr>
          <w:sz w:val="16"/>
        </w:rPr>
        <w:t xml:space="preserve">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w:t>
      </w:r>
      <w:proofErr w:type="gramStart"/>
      <w:r w:rsidRPr="00AF76AC">
        <w:rPr>
          <w:sz w:val="16"/>
        </w:rPr>
        <w:t>in</w:t>
      </w:r>
      <w:proofErr w:type="gramEnd"/>
      <w:r w:rsidRPr="00AF76AC">
        <w:rPr>
          <w:sz w:val="16"/>
        </w:rPr>
        <w:t xml:space="preserve">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Maitri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Health Organization’s COVID-19 Vaccines Global Access (COVAX) scheme for poorer countries. Meanwhile, </w:t>
      </w:r>
      <w:r w:rsidRPr="000E528D">
        <w:rPr>
          <w:highlight w:val="cyan"/>
          <w:u w:val="single"/>
        </w:rPr>
        <w:t>India’s</w:t>
      </w:r>
      <w:r w:rsidRPr="00AF76AC">
        <w:rPr>
          <w:sz w:val="16"/>
        </w:rPr>
        <w:t xml:space="preserve"> own </w:t>
      </w:r>
      <w:r w:rsidRPr="000E528D">
        <w:rPr>
          <w:highlight w:val="cyan"/>
          <w:u w:val="single"/>
        </w:rPr>
        <w:t xml:space="preserve">vaccination rollout has been </w:t>
      </w:r>
      <w:r w:rsidRPr="000E528D">
        <w:rPr>
          <w:b/>
          <w:bCs/>
          <w:highlight w:val="cya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wave. </w:t>
      </w:r>
      <w:r w:rsidRPr="000E528D">
        <w:rPr>
          <w:highlight w:val="cyan"/>
          <w:u w:val="single"/>
        </w:rPr>
        <w:t>Having exported doses</w:t>
      </w:r>
      <w:r w:rsidRPr="00AF76AC">
        <w:rPr>
          <w:u w:val="single"/>
        </w:rPr>
        <w:t xml:space="preserve"> </w:t>
      </w:r>
      <w:r w:rsidRPr="000E528D">
        <w:rPr>
          <w:highlight w:val="cyan"/>
          <w:u w:val="single"/>
        </w:rPr>
        <w:t>in</w:t>
      </w:r>
      <w:r w:rsidRPr="00AF76AC">
        <w:rPr>
          <w:u w:val="single"/>
        </w:rPr>
        <w:t xml:space="preserve"> a </w:t>
      </w:r>
      <w:r w:rsidRPr="000E528D">
        <w:rPr>
          <w:highlight w:val="cyan"/>
          <w:u w:val="single"/>
        </w:rPr>
        <w:t>quest for personal glory</w:t>
      </w:r>
      <w:r w:rsidRPr="00AF76AC">
        <w:rPr>
          <w:u w:val="single"/>
        </w:rPr>
        <w:t xml:space="preserve">, </w:t>
      </w:r>
      <w:r w:rsidRPr="000E528D">
        <w:rPr>
          <w:highlight w:val="cyan"/>
          <w:u w:val="single"/>
        </w:rPr>
        <w:t>Modi is now awaiting</w:t>
      </w:r>
      <w:r w:rsidRPr="00AF76AC">
        <w:rPr>
          <w:u w:val="single"/>
        </w:rPr>
        <w:t xml:space="preserve"> 20 million doses of AstraZeneca </w:t>
      </w:r>
      <w:r w:rsidRPr="000E528D">
        <w:rPr>
          <w:highlight w:val="cyan"/>
          <w:u w:val="single"/>
        </w:rPr>
        <w:t>vaccines</w:t>
      </w:r>
      <w:r w:rsidRPr="00AF76AC">
        <w:rPr>
          <w:u w:val="single"/>
        </w:rPr>
        <w:t xml:space="preserve"> from the United States </w:t>
      </w:r>
      <w:r w:rsidRPr="000E528D">
        <w:rPr>
          <w:highlight w:val="cyan"/>
          <w:u w:val="single"/>
        </w:rPr>
        <w:t>after</w:t>
      </w:r>
      <w:r w:rsidRPr="00AF76AC">
        <w:rPr>
          <w:u w:val="single"/>
        </w:rPr>
        <w:t xml:space="preserve"> abruptly </w:t>
      </w:r>
      <w:r w:rsidRPr="000E528D">
        <w:rPr>
          <w:highlight w:val="cyan"/>
          <w:u w:val="single"/>
        </w:rPr>
        <w:t>reversing</w:t>
      </w:r>
      <w:r w:rsidRPr="00AF76AC">
        <w:rPr>
          <w:u w:val="single"/>
        </w:rPr>
        <w:t xml:space="preserve"> 16 years of </w:t>
      </w:r>
      <w:r w:rsidRPr="000E528D">
        <w:rPr>
          <w:highlight w:val="cyan"/>
          <w:u w:val="single"/>
        </w:rPr>
        <w:t>policy</w:t>
      </w:r>
      <w:r w:rsidRPr="00AF76AC">
        <w:rPr>
          <w:sz w:val="16"/>
        </w:rPr>
        <w:t xml:space="preserve">, as indicated in its disaster management documents, </w:t>
      </w:r>
      <w:r w:rsidRPr="000E528D">
        <w:rPr>
          <w:highlight w:val="cyan"/>
          <w:u w:val="single"/>
        </w:rPr>
        <w:t xml:space="preserve">against </w:t>
      </w:r>
      <w:r w:rsidRPr="000E528D">
        <w:rPr>
          <w:b/>
          <w:bCs/>
          <w:highlight w:val="cyan"/>
          <w:u w:val="single"/>
        </w:rPr>
        <w:t xml:space="preserve">accepting </w:t>
      </w:r>
      <w:r w:rsidRPr="000E528D">
        <w:rPr>
          <w:b/>
          <w:bCs/>
          <w:u w:val="single"/>
        </w:rPr>
        <w:t>bilateral</w:t>
      </w:r>
      <w:r w:rsidRPr="000E528D">
        <w:rPr>
          <w:b/>
          <w:bCs/>
          <w:sz w:val="16"/>
        </w:rPr>
        <w:t xml:space="preserve"> </w:t>
      </w:r>
      <w:r w:rsidRPr="000E528D">
        <w:rPr>
          <w:b/>
          <w:bCs/>
          <w:highlight w:val="cyan"/>
          <w:u w:val="single"/>
        </w:rPr>
        <w:t>aid</w:t>
      </w:r>
      <w:r w:rsidRPr="00AF76AC">
        <w:rPr>
          <w:u w:val="single"/>
        </w:rPr>
        <w:t xml:space="preserve">. </w:t>
      </w:r>
      <w:r w:rsidRPr="000E528D">
        <w:rPr>
          <w:highlight w:val="cyan"/>
          <w:u w:val="single"/>
        </w:rPr>
        <w:t>It is bad enough that India</w:t>
      </w:r>
      <w:r w:rsidRPr="00AF76AC">
        <w:rPr>
          <w:u w:val="single"/>
        </w:rPr>
        <w:t xml:space="preserve"> </w:t>
      </w:r>
      <w:r w:rsidRPr="000E528D">
        <w:rPr>
          <w:highlight w:val="cyan"/>
          <w:u w:val="single"/>
        </w:rPr>
        <w:t>is</w:t>
      </w:r>
      <w:r w:rsidRPr="00AF76AC">
        <w:rPr>
          <w:u w:val="single"/>
        </w:rPr>
        <w:t xml:space="preserve"> </w:t>
      </w:r>
      <w:r w:rsidRPr="000E528D">
        <w:rPr>
          <w:highlight w:val="cyan"/>
          <w:u w:val="single"/>
        </w:rPr>
        <w:t>getting help from</w:t>
      </w:r>
      <w:r w:rsidRPr="00AF76AC">
        <w:rPr>
          <w:u w:val="single"/>
        </w:rPr>
        <w:t xml:space="preserve"> traditional partners like</w:t>
      </w:r>
      <w:r w:rsidRPr="00AF76AC">
        <w:rPr>
          <w:sz w:val="16"/>
        </w:rPr>
        <w:t xml:space="preserve"> </w:t>
      </w:r>
      <w:r w:rsidRPr="00AF76AC">
        <w:rPr>
          <w:u w:val="single"/>
        </w:rPr>
        <w:t>the</w:t>
      </w:r>
      <w:r w:rsidRPr="00AF76AC">
        <w:rPr>
          <w:sz w:val="16"/>
        </w:rPr>
        <w:t xml:space="preserve"> </w:t>
      </w:r>
      <w:r w:rsidRPr="000E528D">
        <w:rPr>
          <w:highlight w:val="cyan"/>
          <w:u w:val="single"/>
        </w:rPr>
        <w:t>U</w:t>
      </w:r>
      <w:r w:rsidRPr="00AF76AC">
        <w:rPr>
          <w:sz w:val="16"/>
        </w:rPr>
        <w:t xml:space="preserve">nited </w:t>
      </w:r>
      <w:r w:rsidRPr="000E528D">
        <w:rPr>
          <w:highlight w:val="cyan"/>
          <w:u w:val="single"/>
        </w:rPr>
        <w:t>S</w:t>
      </w:r>
      <w:r w:rsidRPr="000E528D">
        <w:rPr>
          <w:sz w:val="16"/>
        </w:rPr>
        <w:t>t</w:t>
      </w:r>
      <w:r w:rsidRPr="00AF76AC">
        <w:rPr>
          <w:sz w:val="16"/>
        </w:rPr>
        <w:t xml:space="preserve">ates </w:t>
      </w:r>
      <w:r w:rsidRPr="00AF76AC">
        <w:rPr>
          <w:u w:val="single"/>
        </w:rPr>
        <w:t xml:space="preserve">and Russia, </w:t>
      </w:r>
      <w:r w:rsidRPr="000E528D">
        <w:rPr>
          <w:highlight w:val="cyan"/>
          <w:u w:val="single"/>
        </w:rPr>
        <w:t>but it is also accepting supplies</w:t>
      </w:r>
      <w:r w:rsidRPr="00AF76AC">
        <w:rPr>
          <w:u w:val="single"/>
        </w:rPr>
        <w:t xml:space="preserve"> coming </w:t>
      </w:r>
      <w:r w:rsidRPr="000E528D">
        <w:rPr>
          <w:highlight w:val="cyan"/>
          <w:u w:val="single"/>
        </w:rPr>
        <w:t>from China</w:t>
      </w:r>
      <w:r w:rsidRPr="00AF76AC">
        <w:rPr>
          <w:sz w:val="16"/>
        </w:rPr>
        <w:t xml:space="preserve">, with which India’s relationship has been increasingly strained under Modi. And </w:t>
      </w:r>
      <w:r w:rsidRPr="00AF76AC">
        <w:rPr>
          <w:u w:val="single"/>
        </w:rPr>
        <w:t xml:space="preserve">it must have been particularly galling to the prime minister that </w:t>
      </w:r>
      <w:r w:rsidRPr="000E528D">
        <w:rPr>
          <w:b/>
          <w:bCs/>
          <w:highlight w:val="cyan"/>
          <w:u w:val="single"/>
        </w:rPr>
        <w:t>even Pakistan</w:t>
      </w:r>
      <w:r w:rsidRPr="000E528D">
        <w:rPr>
          <w:highlight w:val="cyan"/>
          <w:u w:val="single"/>
        </w:rPr>
        <w:t xml:space="preserve"> made an offer</w:t>
      </w:r>
      <w:r w:rsidRPr="00AF76AC">
        <w:rPr>
          <w:u w:val="single"/>
        </w:rPr>
        <w:t xml:space="preserve"> </w:t>
      </w:r>
      <w:r w:rsidRPr="000E528D">
        <w:rPr>
          <w:highlight w:val="cyan"/>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service” during the pandemic? </w:t>
      </w:r>
      <w:r w:rsidRPr="000E528D">
        <w:rPr>
          <w:highlight w:val="cyan"/>
          <w:u w:val="single"/>
        </w:rPr>
        <w:t xml:space="preserve">Modi boasted of having made India </w:t>
      </w:r>
      <w:r w:rsidRPr="000E528D">
        <w:rPr>
          <w:u w:val="single"/>
        </w:rPr>
        <w:t xml:space="preserve">a </w:t>
      </w:r>
      <w:proofErr w:type="spellStart"/>
      <w:r w:rsidRPr="000E528D">
        <w:rPr>
          <w:b/>
          <w:bCs/>
          <w:highlight w:val="cyan"/>
          <w:u w:val="single"/>
        </w:rPr>
        <w:t>Vishwaguru</w:t>
      </w:r>
      <w:proofErr w:type="spellEnd"/>
      <w:r w:rsidRPr="00AF76AC">
        <w:rPr>
          <w:u w:val="single"/>
        </w:rPr>
        <w:t xml:space="preserve"> and personally enhancing national prestige through his numerous global trips</w:t>
      </w:r>
      <w:r w:rsidRPr="00AF76AC">
        <w:rPr>
          <w:sz w:val="16"/>
        </w:rPr>
        <w:t xml:space="preserve">. </w:t>
      </w:r>
      <w:r w:rsidRPr="000E528D">
        <w:rPr>
          <w:highlight w:val="cyan"/>
          <w:u w:val="single"/>
        </w:rPr>
        <w:t>His ultranationalist supporters</w:t>
      </w:r>
      <w:r w:rsidRPr="00AF76AC">
        <w:rPr>
          <w:u w:val="single"/>
        </w:rPr>
        <w:t xml:space="preserve"> had </w:t>
      </w:r>
      <w:r w:rsidRPr="000E528D">
        <w:rPr>
          <w:highlight w:val="cyan"/>
          <w:u w:val="single"/>
        </w:rPr>
        <w:t>started assuming India was</w:t>
      </w:r>
      <w:r w:rsidRPr="00AF76AC">
        <w:rPr>
          <w:u w:val="single"/>
        </w:rPr>
        <w:t xml:space="preserve"> already a </w:t>
      </w:r>
      <w:r w:rsidRPr="000E528D">
        <w:rPr>
          <w:b/>
          <w:bCs/>
          <w:highlight w:val="cyan"/>
          <w:u w:val="single"/>
        </w:rPr>
        <w:t>global power</w:t>
      </w:r>
      <w:r w:rsidRPr="00AF76AC">
        <w:rPr>
          <w:sz w:val="16"/>
        </w:rPr>
        <w:t xml:space="preserve"> in the same league as the United States and China. </w:t>
      </w:r>
      <w:r w:rsidRPr="000E528D">
        <w:rPr>
          <w:highlight w:val="cyan"/>
          <w:u w:val="single"/>
        </w:rPr>
        <w:t>This</w:t>
      </w:r>
      <w:r w:rsidRPr="00AF76AC">
        <w:rPr>
          <w:u w:val="single"/>
        </w:rPr>
        <w:t xml:space="preserve"> feeling </w:t>
      </w:r>
      <w:r w:rsidRPr="000E528D">
        <w:rPr>
          <w:highlight w:val="cyan"/>
          <w:u w:val="single"/>
        </w:rPr>
        <w:t>tied in with</w:t>
      </w:r>
      <w:r w:rsidRPr="00AF76AC">
        <w:rPr>
          <w:u w:val="single"/>
        </w:rPr>
        <w:t xml:space="preserve"> his </w:t>
      </w:r>
      <w:r w:rsidRPr="000E528D">
        <w:rPr>
          <w:highlight w:val="cyan"/>
          <w:u w:val="single"/>
        </w:rPr>
        <w:t>domestic political positioning</w:t>
      </w:r>
      <w:r w:rsidRPr="00AF76AC">
        <w:rPr>
          <w:sz w:val="16"/>
        </w:rPr>
        <w:t xml:space="preserve">. Hindutva, or homogenized Hindu nationalism, was offered as the ideology that had made this supremacy possible. </w:t>
      </w:r>
      <w:r w:rsidRPr="00AF76AC">
        <w:rPr>
          <w:u w:val="single"/>
        </w:rPr>
        <w:t xml:space="preserve">But </w:t>
      </w:r>
      <w:r w:rsidRPr="000E528D">
        <w:rPr>
          <w:highlight w:val="cyan"/>
          <w:u w:val="single"/>
        </w:rPr>
        <w:t>now Modi’s supporters find</w:t>
      </w:r>
      <w:r w:rsidRPr="00AF76AC">
        <w:rPr>
          <w:u w:val="single"/>
        </w:rPr>
        <w:t xml:space="preserve"> their </w:t>
      </w:r>
      <w:r w:rsidRPr="000E528D">
        <w:rPr>
          <w:highlight w:val="cyan"/>
          <w:u w:val="single"/>
        </w:rPr>
        <w:t xml:space="preserve">dreams of </w:t>
      </w:r>
      <w:r w:rsidRPr="000E528D">
        <w:rPr>
          <w:u w:val="single"/>
        </w:rPr>
        <w:t xml:space="preserve">a </w:t>
      </w:r>
      <w:r w:rsidRPr="000E528D">
        <w:rPr>
          <w:b/>
          <w:bCs/>
          <w:highlight w:val="cyan"/>
          <w:u w:val="single"/>
        </w:rPr>
        <w:t>global power shattered</w:t>
      </w:r>
      <w:r w:rsidRPr="000E528D">
        <w:rPr>
          <w:b/>
          <w:bCs/>
          <w:sz w:val="16"/>
        </w:rPr>
        <w:t>.</w:t>
      </w:r>
      <w:r w:rsidRPr="00AF76AC">
        <w:rPr>
          <w:sz w:val="16"/>
        </w:rPr>
        <w:t xml:space="preserve"> </w:t>
      </w:r>
      <w:r w:rsidRPr="00AF76AC">
        <w:rPr>
          <w:u w:val="single"/>
        </w:rPr>
        <w:t>They must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0E528D">
        <w:rPr>
          <w:highlight w:val="cyan"/>
          <w:u w:val="single"/>
        </w:rPr>
        <w:t xml:space="preserve">edifice of </w:t>
      </w:r>
      <w:r w:rsidRPr="000E528D">
        <w:rPr>
          <w:b/>
          <w:bCs/>
          <w:highlight w:val="cyan"/>
          <w:u w:val="single"/>
        </w:rPr>
        <w:t>nationalist</w:t>
      </w:r>
      <w:r w:rsidRPr="00AF76AC">
        <w:rPr>
          <w:u w:val="single"/>
        </w:rPr>
        <w:t xml:space="preserve"> </w:t>
      </w:r>
      <w:r w:rsidRPr="000E528D">
        <w:rPr>
          <w:highlight w:val="cyan"/>
          <w:u w:val="single"/>
        </w:rPr>
        <w:t>pride</w:t>
      </w:r>
      <w:r w:rsidRPr="00AF76AC">
        <w:rPr>
          <w:u w:val="single"/>
        </w:rPr>
        <w:t xml:space="preserve">, prestige, </w:t>
      </w:r>
      <w:r w:rsidRPr="000E528D">
        <w:rPr>
          <w:highlight w:val="cyan"/>
          <w:u w:val="single"/>
        </w:rPr>
        <w:t xml:space="preserve">and </w:t>
      </w:r>
      <w:r w:rsidRPr="000E528D">
        <w:rPr>
          <w:b/>
          <w:bCs/>
          <w:highlight w:val="cyan"/>
          <w:u w:val="single"/>
        </w:rPr>
        <w:t>global respect</w:t>
      </w:r>
      <w:r w:rsidRPr="000E528D">
        <w:rPr>
          <w:highlight w:val="cyan"/>
          <w:u w:val="single"/>
        </w:rPr>
        <w:t xml:space="preserve"> built by Modi</w:t>
      </w:r>
      <w:r w:rsidRPr="00AF76AC">
        <w:rPr>
          <w:u w:val="single"/>
        </w:rPr>
        <w:t xml:space="preserve"> on his so-called foreign-policy prowess </w:t>
      </w:r>
      <w:r w:rsidRPr="000E528D">
        <w:rPr>
          <w:highlight w:val="cyan"/>
          <w:u w:val="single"/>
        </w:rPr>
        <w:t>has been demolished by</w:t>
      </w:r>
      <w:r w:rsidRPr="00AF76AC">
        <w:rPr>
          <w:u w:val="single"/>
        </w:rPr>
        <w:t xml:space="preserve"> the </w:t>
      </w:r>
      <w:r w:rsidRPr="000E528D">
        <w:rPr>
          <w:highlight w:val="cyan"/>
          <w:u w:val="single"/>
        </w:rPr>
        <w:t>pandemic</w:t>
      </w:r>
      <w:r w:rsidRPr="00AF76AC">
        <w:rPr>
          <w:sz w:val="1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border. </w:t>
      </w:r>
      <w:r w:rsidRPr="000E528D">
        <w:rPr>
          <w:highlight w:val="cyan"/>
          <w:u w:val="single"/>
        </w:rPr>
        <w:t>If there were ever a time for India to demonstrate</w:t>
      </w:r>
      <w:r w:rsidRPr="00AF76AC">
        <w:rPr>
          <w:u w:val="single"/>
        </w:rPr>
        <w:t xml:space="preserve"> its </w:t>
      </w:r>
      <w:r w:rsidRPr="000E528D">
        <w:rPr>
          <w:highlight w:val="cyan"/>
          <w:u w:val="single"/>
        </w:rPr>
        <w:t>strength, it would be now</w:t>
      </w:r>
      <w:r w:rsidRPr="00AF76AC">
        <w:rPr>
          <w:u w:val="single"/>
        </w:rPr>
        <w:t xml:space="preserve">. </w:t>
      </w:r>
      <w:r w:rsidRPr="000E528D">
        <w:rPr>
          <w:highlight w:val="cyan"/>
          <w:u w:val="single"/>
        </w:rPr>
        <w:t>But</w:t>
      </w:r>
      <w:r w:rsidRPr="00AF76AC">
        <w:rPr>
          <w:u w:val="single"/>
        </w:rPr>
        <w:t xml:space="preserve"> the second wave of </w:t>
      </w:r>
      <w:r w:rsidRPr="000E528D">
        <w:rPr>
          <w:highlight w:val="cyan"/>
          <w:u w:val="single"/>
        </w:rPr>
        <w:t xml:space="preserve">COVID-19 has forced </w:t>
      </w:r>
      <w:r w:rsidRPr="000E528D">
        <w:rPr>
          <w:b/>
          <w:bCs/>
          <w:highlight w:val="cyan"/>
          <w:u w:val="single"/>
        </w:rPr>
        <w:t>the opposite</w:t>
      </w:r>
      <w:r w:rsidRPr="00AF76AC">
        <w:rPr>
          <w:sz w:val="16"/>
        </w:rPr>
        <w:t xml:space="preserve">. </w:t>
      </w:r>
      <w:r w:rsidRPr="00AF76AC">
        <w:rPr>
          <w:u w:val="single"/>
        </w:rPr>
        <w:t xml:space="preserve">A </w:t>
      </w:r>
      <w:r w:rsidRPr="000E528D">
        <w:rPr>
          <w:highlight w:val="cyan"/>
          <w:u w:val="single"/>
        </w:rPr>
        <w:t>similar impact will be felt during</w:t>
      </w:r>
      <w:r w:rsidRPr="00AF76AC">
        <w:rPr>
          <w:u w:val="single"/>
        </w:rPr>
        <w:t xml:space="preserve"> New </w:t>
      </w:r>
      <w:r w:rsidRPr="000E528D">
        <w:rPr>
          <w:highlight w:val="cyan"/>
          <w:u w:val="single"/>
        </w:rPr>
        <w:t>Delhi’s</w:t>
      </w:r>
      <w:r w:rsidRPr="00AF76AC">
        <w:rPr>
          <w:u w:val="single"/>
        </w:rPr>
        <w:t xml:space="preserve"> ongoing backchannel </w:t>
      </w:r>
      <w:r w:rsidRPr="000E528D">
        <w:rPr>
          <w:highlight w:val="cyan"/>
          <w:u w:val="single"/>
        </w:rPr>
        <w:t>talks</w:t>
      </w:r>
      <w:r w:rsidRPr="00AF76AC">
        <w:rPr>
          <w:u w:val="single"/>
        </w:rPr>
        <w:t xml:space="preserve"> </w:t>
      </w:r>
      <w:r w:rsidRPr="000E528D">
        <w:rPr>
          <w:highlight w:val="cyan"/>
          <w:u w:val="single"/>
        </w:rPr>
        <w:t>with</w:t>
      </w:r>
      <w:r w:rsidRPr="00AF76AC">
        <w:rPr>
          <w:u w:val="single"/>
        </w:rPr>
        <w:t xml:space="preserve"> Islamabad</w:t>
      </w:r>
      <w:r w:rsidRPr="00AF76AC">
        <w:rPr>
          <w:sz w:val="16"/>
        </w:rPr>
        <w:t xml:space="preserve">, where </w:t>
      </w:r>
      <w:r w:rsidRPr="000E528D">
        <w:rPr>
          <w:highlight w:val="cyan"/>
          <w:u w:val="single"/>
        </w:rPr>
        <w:t>Pakistan</w:t>
      </w:r>
      <w:r w:rsidRPr="00AF76AC">
        <w:rPr>
          <w:u w:val="single"/>
        </w:rPr>
        <w:t xml:space="preserve"> will likely try to take </w:t>
      </w:r>
      <w:r w:rsidRPr="001D087D">
        <w:rPr>
          <w:b/>
          <w:bCs/>
          <w:u w:val="single"/>
        </w:rPr>
        <w:t>full advantage</w:t>
      </w:r>
      <w:r w:rsidRPr="00AF76AC">
        <w:rPr>
          <w:u w:val="single"/>
        </w:rPr>
        <w:t xml:space="preserve"> of any </w:t>
      </w:r>
      <w:r w:rsidRPr="001D087D">
        <w:rPr>
          <w:b/>
          <w:bCs/>
          <w:u w:val="single"/>
        </w:rPr>
        <w:t>chinks in India’s 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0E4F5A24" w14:textId="77777777" w:rsidR="0035772C" w:rsidRPr="00AF76AC" w:rsidRDefault="0035772C" w:rsidP="00C140A5">
      <w:pPr>
        <w:rPr>
          <w:u w:val="single"/>
        </w:rPr>
      </w:pPr>
    </w:p>
    <w:p w14:paraId="579426F6" w14:textId="77777777" w:rsidR="00C140A5" w:rsidRDefault="00C140A5" w:rsidP="00C140A5">
      <w:pPr>
        <w:pStyle w:val="Heading4"/>
        <w:rPr>
          <w:rStyle w:val="Style13ptBold"/>
          <w:b/>
          <w:bCs w:val="0"/>
        </w:rPr>
      </w:pPr>
      <w:r w:rsidRPr="00AB2BD2">
        <w:rPr>
          <w:rStyle w:val="Style13ptBold"/>
          <w:b/>
        </w:rPr>
        <w:t>Revitalized</w:t>
      </w:r>
      <w:r>
        <w:rPr>
          <w:rStyle w:val="Style13ptBold"/>
          <w:b/>
        </w:rPr>
        <w:t xml:space="preserve"> risk-taking risks Indo-Pak confrontations – those go </w:t>
      </w:r>
      <w:r w:rsidRPr="00AB2BD2">
        <w:rPr>
          <w:rStyle w:val="Style13ptBold"/>
          <w:b/>
        </w:rPr>
        <w:t>nuclear</w:t>
      </w:r>
      <w:r>
        <w:rPr>
          <w:rStyle w:val="Style13ptBold"/>
          <w:b/>
        </w:rPr>
        <w:t>.</w:t>
      </w:r>
    </w:p>
    <w:p w14:paraId="69A78FEB" w14:textId="77777777" w:rsidR="00C140A5" w:rsidRPr="00FB2946" w:rsidRDefault="00C140A5" w:rsidP="00C140A5">
      <w:pPr>
        <w:rPr>
          <w:sz w:val="16"/>
        </w:rPr>
      </w:pPr>
      <w:r w:rsidRPr="00EE2F33">
        <w:rPr>
          <w:rStyle w:val="Style13ptBold"/>
        </w:rPr>
        <w:t>Roblin ‘20</w:t>
      </w:r>
      <w:r w:rsidRPr="00EE2F33">
        <w:t xml:space="preserve"> </w:t>
      </w:r>
      <w:r w:rsidRPr="00FB2946">
        <w:rPr>
          <w:sz w:val="16"/>
        </w:rPr>
        <w:t>[Sebastien;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w:t>
      </w:r>
      <w:r>
        <w:rPr>
          <w:sz w:val="16"/>
        </w:rPr>
        <w:t>0</w:t>
      </w:r>
      <w:r w:rsidRPr="00FB2946">
        <w:rPr>
          <w:sz w:val="16"/>
        </w:rPr>
        <w:t>]</w:t>
      </w:r>
    </w:p>
    <w:p w14:paraId="5C49216E" w14:textId="77777777" w:rsidR="00C140A5" w:rsidRDefault="00C140A5" w:rsidP="00C140A5">
      <w:pPr>
        <w:rPr>
          <w:u w:val="single"/>
        </w:rPr>
      </w:pPr>
      <w:r w:rsidRPr="00FB2946">
        <w:rPr>
          <w:sz w:val="16"/>
        </w:rPr>
        <w:t xml:space="preserve">Such assessments are not only shockingly callous but shortsighted. In fact, several </w:t>
      </w:r>
      <w:r w:rsidRPr="004D3817">
        <w:rPr>
          <w:highlight w:val="cyan"/>
          <w:u w:val="single"/>
        </w:rPr>
        <w:t>studies</w:t>
      </w:r>
      <w:r w:rsidRPr="00FB2946">
        <w:rPr>
          <w:sz w:val="16"/>
        </w:rPr>
        <w:t xml:space="preserve"> have </w:t>
      </w:r>
      <w:r w:rsidRPr="004D3817">
        <w:rPr>
          <w:highlight w:val="cyan"/>
          <w:u w:val="single"/>
        </w:rPr>
        <w:t>modeled</w:t>
      </w:r>
      <w:r w:rsidRPr="008307E8">
        <w:rPr>
          <w:u w:val="single"/>
        </w:rPr>
        <w:t xml:space="preserve"> the </w:t>
      </w:r>
      <w:r w:rsidRPr="008307E8">
        <w:rPr>
          <w:rStyle w:val="Emphasis"/>
        </w:rPr>
        <w:t xml:space="preserve">global </w:t>
      </w:r>
      <w:r w:rsidRPr="004D3817">
        <w:rPr>
          <w:rStyle w:val="Emphasis"/>
          <w:highlight w:val="cyan"/>
        </w:rPr>
        <w:t>impact</w:t>
      </w:r>
      <w:r w:rsidRPr="004D3817">
        <w:rPr>
          <w:highlight w:val="cyan"/>
          <w:u w:val="single"/>
        </w:rPr>
        <w:t xml:space="preserve"> of</w:t>
      </w:r>
      <w:r w:rsidRPr="008307E8">
        <w:rPr>
          <w:u w:val="single"/>
        </w:rPr>
        <w:t xml:space="preserve"> a “limited” ten-day nuclear </w:t>
      </w:r>
      <w:r w:rsidRPr="004D3817">
        <w:rPr>
          <w:highlight w:val="cyan"/>
          <w:u w:val="single"/>
        </w:rPr>
        <w:t>war in which India and Pakistan</w:t>
      </w:r>
      <w:r w:rsidRPr="008307E8">
        <w:rPr>
          <w:u w:val="single"/>
        </w:rPr>
        <w:t xml:space="preserve"> each </w:t>
      </w:r>
      <w:r w:rsidRPr="004D3817">
        <w:rPr>
          <w:highlight w:val="cyan"/>
          <w:u w:val="single"/>
        </w:rPr>
        <w:t>exchange</w:t>
      </w:r>
      <w:r w:rsidRPr="008307E8">
        <w:rPr>
          <w:u w:val="single"/>
        </w:rPr>
        <w:t xml:space="preserve"> fifty </w:t>
      </w:r>
      <w:r w:rsidRPr="008307E8">
        <w:rPr>
          <w:rStyle w:val="Emphasis"/>
        </w:rPr>
        <w:t>15-kiloton</w:t>
      </w:r>
      <w:r w:rsidRPr="008307E8">
        <w:rPr>
          <w:u w:val="single"/>
        </w:rPr>
        <w:t xml:space="preserve"> </w:t>
      </w:r>
      <w:r w:rsidRPr="004D3817">
        <w:rPr>
          <w:highlight w:val="cyan"/>
          <w:u w:val="single"/>
        </w:rPr>
        <w:t>nuclear bombs</w:t>
      </w:r>
      <w:r w:rsidRPr="00FB2946">
        <w:rPr>
          <w:sz w:val="16"/>
        </w:rPr>
        <w:t xml:space="preserve"> equivalent in yield to the Little Boy uranium bomb dropped on Hiroshima. </w:t>
      </w:r>
      <w:r w:rsidRPr="00FB2946">
        <w:rPr>
          <w:sz w:val="16"/>
          <w:szCs w:val="16"/>
        </w:rPr>
        <w:t xml:space="preserve">Their findings concluded that spillover would in no way be “limited,” directly impacting people across the globe that would struggle to locate Kashmir on a map. </w:t>
      </w:r>
      <w:r w:rsidRPr="00FB2946">
        <w:rPr>
          <w:sz w:val="16"/>
        </w:rPr>
        <w:t xml:space="preserve">And </w:t>
      </w:r>
      <w:r w:rsidRPr="008307E8">
        <w:rPr>
          <w:u w:val="single"/>
        </w:rPr>
        <w:t xml:space="preserve">those </w:t>
      </w:r>
      <w:r w:rsidRPr="004D3817">
        <w:rPr>
          <w:highlight w:val="cyan"/>
          <w:u w:val="single"/>
        </w:rPr>
        <w:t>results are</w:t>
      </w:r>
      <w:r>
        <w:t xml:space="preserve"> merely </w:t>
      </w:r>
      <w:r w:rsidRPr="008307E8">
        <w:rPr>
          <w:u w:val="single"/>
        </w:rPr>
        <w:t xml:space="preserve">a </w:t>
      </w:r>
      <w:r w:rsidRPr="004D3817">
        <w:rPr>
          <w:rStyle w:val="Emphasis"/>
          <w:highlight w:val="cyan"/>
        </w:rPr>
        <w:t>conservative baseline</w:t>
      </w:r>
      <w:r w:rsidRPr="008307E8">
        <w:rPr>
          <w:u w:val="single"/>
        </w:rPr>
        <w:t>, as India and Pakistan are estimated to possess</w:t>
      </w:r>
      <w:r>
        <w:t xml:space="preserve"> over </w:t>
      </w:r>
      <w:r w:rsidRPr="008307E8">
        <w:rPr>
          <w:rStyle w:val="Emphasis"/>
        </w:rPr>
        <w:t>260 warheads</w:t>
      </w:r>
      <w:r w:rsidRPr="008307E8">
        <w:rPr>
          <w:u w:val="single"/>
        </w:rPr>
        <w:t>. Some</w:t>
      </w:r>
      <w:r>
        <w:t xml:space="preserve"> likely </w:t>
      </w:r>
      <w:r w:rsidRPr="008307E8">
        <w:rPr>
          <w:u w:val="single"/>
        </w:rPr>
        <w:t xml:space="preserve">have yields exceeding </w:t>
      </w:r>
      <w:r w:rsidRPr="008307E8">
        <w:rPr>
          <w:rStyle w:val="Emphasis"/>
        </w:rPr>
        <w:t>15-kilotons</w:t>
      </w:r>
      <w:r w:rsidRPr="008307E8">
        <w:rPr>
          <w:u w:val="single"/>
        </w:rPr>
        <w:t>, which is</w:t>
      </w:r>
      <w:r>
        <w:t xml:space="preserve"> relatively </w:t>
      </w:r>
      <w:r w:rsidRPr="008307E8">
        <w:rPr>
          <w:u w:val="single"/>
        </w:rPr>
        <w:t xml:space="preserve">small compared to modern </w:t>
      </w:r>
      <w:r w:rsidRPr="008307E8">
        <w:rPr>
          <w:rStyle w:val="Emphasis"/>
        </w:rPr>
        <w:t>strategic warheads</w:t>
      </w:r>
      <w:r w:rsidRPr="008307E8">
        <w:rPr>
          <w:u w:val="single"/>
        </w:rPr>
        <w:t>.</w:t>
      </w:r>
      <w:r>
        <w:rPr>
          <w:u w:val="single"/>
        </w:rPr>
        <w:t xml:space="preserve"> </w:t>
      </w:r>
      <w:r w:rsidRPr="008307E8">
        <w:rPr>
          <w:sz w:val="16"/>
          <w:szCs w:val="16"/>
        </w:rPr>
        <w:t>Casualties</w:t>
      </w:r>
      <w:r>
        <w:rPr>
          <w:sz w:val="16"/>
          <w:szCs w:val="16"/>
        </w:rPr>
        <w:t xml:space="preserve"> </w:t>
      </w:r>
      <w:r w:rsidRPr="008307E8">
        <w:rPr>
          <w:sz w:val="16"/>
        </w:rPr>
        <w:t xml:space="preserve">Recurring </w:t>
      </w:r>
      <w:r w:rsidRPr="008307E8">
        <w:rPr>
          <w:rStyle w:val="Emphasis"/>
        </w:rPr>
        <w:t>terrorist attacks</w:t>
      </w:r>
      <w:r w:rsidRPr="008307E8">
        <w:rPr>
          <w:u w:val="single"/>
        </w:rPr>
        <w:t xml:space="preserve"> by Pakistan</w:t>
      </w:r>
      <w:r w:rsidRPr="008307E8">
        <w:rPr>
          <w:sz w:val="16"/>
        </w:rPr>
        <w:t xml:space="preserve">-sponsored </w:t>
      </w:r>
      <w:r w:rsidRPr="008307E8">
        <w:rPr>
          <w:u w:val="single"/>
        </w:rPr>
        <w:t>militant groups over</w:t>
      </w:r>
      <w:r w:rsidRPr="008307E8">
        <w:rPr>
          <w:sz w:val="16"/>
        </w:rPr>
        <w:t xml:space="preserve"> the status of India’s Muslim-majority Jammu and </w:t>
      </w:r>
      <w:r w:rsidRPr="008307E8">
        <w:rPr>
          <w:u w:val="single"/>
        </w:rPr>
        <w:t>Kashmir</w:t>
      </w:r>
      <w:r w:rsidRPr="008307E8">
        <w:rPr>
          <w:sz w:val="16"/>
        </w:rPr>
        <w:t xml:space="preserve"> state </w:t>
      </w:r>
      <w:r w:rsidRPr="008307E8">
        <w:rPr>
          <w:u w:val="single"/>
        </w:rPr>
        <w:t xml:space="preserve">have </w:t>
      </w:r>
      <w:r w:rsidRPr="008307E8">
        <w:rPr>
          <w:rStyle w:val="Emphasis"/>
        </w:rPr>
        <w:t>repeatedly led</w:t>
      </w:r>
      <w:r w:rsidRPr="008307E8">
        <w:rPr>
          <w:u w:val="single"/>
        </w:rPr>
        <w:t xml:space="preserve"> to threats of</w:t>
      </w:r>
      <w:r w:rsidRPr="008307E8">
        <w:rPr>
          <w:sz w:val="16"/>
        </w:rPr>
        <w:t xml:space="preserve"> a </w:t>
      </w:r>
      <w:r w:rsidRPr="008307E8">
        <w:rPr>
          <w:u w:val="single"/>
        </w:rPr>
        <w:t>conventional military retaliation by New Delhi.</w:t>
      </w:r>
      <w:r>
        <w:rPr>
          <w:u w:val="single"/>
        </w:rPr>
        <w:t xml:space="preserve"> </w:t>
      </w:r>
      <w:r w:rsidRPr="008307E8">
        <w:rPr>
          <w:u w:val="single"/>
        </w:rPr>
        <w:t>Pakistan</w:t>
      </w:r>
      <w:r w:rsidRPr="008307E8">
        <w:rPr>
          <w:sz w:val="16"/>
        </w:rPr>
        <w:t xml:space="preserve">, in turn, </w:t>
      </w:r>
      <w:r w:rsidRPr="008307E8">
        <w:rPr>
          <w:u w:val="single"/>
        </w:rPr>
        <w:t xml:space="preserve">maintains it may use </w:t>
      </w:r>
      <w:r w:rsidRPr="008307E8">
        <w:rPr>
          <w:rStyle w:val="Emphasis"/>
        </w:rPr>
        <w:t>nuclear weapons</w:t>
      </w:r>
      <w:r w:rsidRPr="008307E8">
        <w:rPr>
          <w:u w:val="single"/>
        </w:rPr>
        <w:t xml:space="preserve"> as a </w:t>
      </w:r>
      <w:r w:rsidRPr="008307E8">
        <w:rPr>
          <w:rStyle w:val="Emphasis"/>
        </w:rPr>
        <w:t>first-strike weapon</w:t>
      </w:r>
      <w:r w:rsidRPr="008307E8">
        <w:rPr>
          <w:u w:val="single"/>
        </w:rPr>
        <w:t xml:space="preserve"> to counter-balance India’s superior </w:t>
      </w:r>
      <w:r w:rsidRPr="008307E8">
        <w:rPr>
          <w:rStyle w:val="Emphasis"/>
        </w:rPr>
        <w:t>conventional forces</w:t>
      </w:r>
      <w:r w:rsidRPr="008307E8">
        <w:rPr>
          <w:u w:val="single"/>
        </w:rPr>
        <w:t xml:space="preserve">. Triggers could involve the </w:t>
      </w:r>
      <w:r w:rsidRPr="008307E8">
        <w:rPr>
          <w:rStyle w:val="Emphasis"/>
        </w:rPr>
        <w:t>destruction</w:t>
      </w:r>
      <w:r w:rsidRPr="008307E8">
        <w:rPr>
          <w:u w:val="single"/>
        </w:rPr>
        <w:t xml:space="preserve"> of</w:t>
      </w:r>
      <w:r w:rsidRPr="008307E8">
        <w:rPr>
          <w:sz w:val="16"/>
        </w:rPr>
        <w:t xml:space="preserve"> a large part of </w:t>
      </w:r>
      <w:r w:rsidRPr="008307E8">
        <w:rPr>
          <w:u w:val="single"/>
        </w:rPr>
        <w:t xml:space="preserve">Pakistan’s military or </w:t>
      </w:r>
      <w:r w:rsidRPr="008307E8">
        <w:rPr>
          <w:rStyle w:val="Emphasis"/>
        </w:rPr>
        <w:t>penetration</w:t>
      </w:r>
      <w:r w:rsidRPr="008307E8">
        <w:rPr>
          <w:u w:val="single"/>
        </w:rPr>
        <w:t xml:space="preserve"> by Indian forces deep into Pakistani territory. Islamabad</w:t>
      </w:r>
      <w:r w:rsidRPr="008307E8">
        <w:rPr>
          <w:sz w:val="16"/>
        </w:rPr>
        <w:t xml:space="preserve"> also </w:t>
      </w:r>
      <w:r w:rsidRPr="008307E8">
        <w:rPr>
          <w:u w:val="single"/>
        </w:rPr>
        <w:t xml:space="preserve">claims it might authorize a strike in event of a damaging </w:t>
      </w:r>
      <w:r w:rsidRPr="008307E8">
        <w:rPr>
          <w:rStyle w:val="Emphasis"/>
        </w:rPr>
        <w:t>Indian blockade</w:t>
      </w:r>
      <w:r w:rsidRPr="008307E8">
        <w:rPr>
          <w:u w:val="single"/>
        </w:rPr>
        <w:t xml:space="preserve"> or political </w:t>
      </w:r>
      <w:r w:rsidRPr="008307E8">
        <w:rPr>
          <w:rStyle w:val="Emphasis"/>
        </w:rPr>
        <w:t>destabilization</w:t>
      </w:r>
      <w:r w:rsidRPr="008307E8">
        <w:rPr>
          <w:u w:val="single"/>
        </w:rPr>
        <w:t xml:space="preserve"> instigated by India.</w:t>
      </w:r>
      <w:r>
        <w:rPr>
          <w:u w:val="single"/>
        </w:rPr>
        <w:t xml:space="preserve"> </w:t>
      </w:r>
      <w:r w:rsidRPr="008307E8">
        <w:rPr>
          <w:sz w:val="16"/>
          <w:szCs w:val="16"/>
        </w:rPr>
        <w:t>India’s official policy is that it will never be first to strike with nuclear weapons—but that once any nukes are used against it, New Dehli will unleash an all-out retaliation.</w:t>
      </w:r>
      <w:r>
        <w:rPr>
          <w:sz w:val="16"/>
          <w:szCs w:val="16"/>
        </w:rPr>
        <w:t xml:space="preserve"> </w:t>
      </w:r>
      <w:r w:rsidRPr="008307E8">
        <w:rPr>
          <w:sz w:val="16"/>
        </w:rPr>
        <w:t xml:space="preserve">The Little Boy bomb alone killed around 100,000 Japanese—between 30 to 40 percent of Hiroshima’s population—and destroyed 69 percent of the buildings in the city. But </w:t>
      </w:r>
      <w:r w:rsidRPr="008307E8">
        <w:rPr>
          <w:u w:val="single"/>
        </w:rPr>
        <w:t>Pakistan and India host</w:t>
      </w:r>
      <w:r w:rsidRPr="008307E8">
        <w:rPr>
          <w:sz w:val="16"/>
        </w:rPr>
        <w:t xml:space="preserve"> some of </w:t>
      </w:r>
      <w:r w:rsidRPr="008307E8">
        <w:rPr>
          <w:u w:val="single"/>
        </w:rPr>
        <w:t xml:space="preserve">the most </w:t>
      </w:r>
      <w:r w:rsidRPr="008307E8">
        <w:rPr>
          <w:rStyle w:val="Emphasis"/>
        </w:rPr>
        <w:t>populous</w:t>
      </w:r>
      <w:r w:rsidRPr="008307E8">
        <w:rPr>
          <w:u w:val="single"/>
        </w:rPr>
        <w:t xml:space="preserve"> and </w:t>
      </w:r>
      <w:r w:rsidRPr="008307E8">
        <w:rPr>
          <w:rStyle w:val="Emphasis"/>
        </w:rPr>
        <w:t>densely populated</w:t>
      </w:r>
      <w:r w:rsidRPr="008307E8">
        <w:rPr>
          <w:u w:val="single"/>
        </w:rPr>
        <w:t xml:space="preserve"> cities on the planet</w:t>
      </w:r>
      <w:r w:rsidRPr="008307E8">
        <w:rPr>
          <w:sz w:val="16"/>
        </w:rPr>
        <w:t xml:space="preserve">, with population densities of Calcutta, </w:t>
      </w:r>
      <w:proofErr w:type="gramStart"/>
      <w:r w:rsidRPr="008307E8">
        <w:rPr>
          <w:sz w:val="16"/>
        </w:rPr>
        <w:t>Karachi</w:t>
      </w:r>
      <w:proofErr w:type="gramEnd"/>
      <w:r w:rsidRPr="008307E8">
        <w:rPr>
          <w:sz w:val="16"/>
        </w:rPr>
        <w:t xml:space="preserve"> and Mumbai at or exceeding 65,000 people per square mile. Thus, </w:t>
      </w:r>
      <w:r w:rsidRPr="008307E8">
        <w:rPr>
          <w:u w:val="single"/>
        </w:rPr>
        <w:t xml:space="preserve">even </w:t>
      </w:r>
      <w:r w:rsidRPr="008307E8">
        <w:rPr>
          <w:rStyle w:val="Emphasis"/>
        </w:rPr>
        <w:t>low-yield bombs</w:t>
      </w:r>
      <w:r w:rsidRPr="008307E8">
        <w:rPr>
          <w:u w:val="single"/>
        </w:rPr>
        <w:t xml:space="preserve"> could cause </w:t>
      </w:r>
      <w:r w:rsidRPr="008307E8">
        <w:rPr>
          <w:rStyle w:val="Emphasis"/>
        </w:rPr>
        <w:t>tremendous casualties</w:t>
      </w:r>
      <w:r w:rsidRPr="008307E8">
        <w:rPr>
          <w:u w:val="single"/>
        </w:rPr>
        <w:t>.</w:t>
      </w:r>
      <w:r>
        <w:rPr>
          <w:u w:val="single"/>
        </w:rPr>
        <w:t xml:space="preserve"> </w:t>
      </w:r>
      <w:r w:rsidRPr="008307E8">
        <w:rPr>
          <w:sz w:val="16"/>
        </w:rPr>
        <w:t xml:space="preserve">A 2014 study estimates that </w:t>
      </w:r>
      <w:r w:rsidRPr="008307E8">
        <w:rPr>
          <w:u w:val="single"/>
        </w:rPr>
        <w:t xml:space="preserve">the </w:t>
      </w:r>
      <w:r w:rsidRPr="004D3817">
        <w:rPr>
          <w:rStyle w:val="Emphasis"/>
          <w:highlight w:val="cyan"/>
        </w:rPr>
        <w:t>immediate effects</w:t>
      </w:r>
      <w:r w:rsidRPr="008307E8">
        <w:rPr>
          <w:u w:val="single"/>
        </w:rPr>
        <w:t xml:space="preserve"> of the bombs—the fireball, over-pressure wave, radiation burns</w:t>
      </w:r>
      <w:r w:rsidRPr="008307E8">
        <w:rPr>
          <w:sz w:val="16"/>
        </w:rPr>
        <w:t xml:space="preserve"> etc.—</w:t>
      </w:r>
      <w:r w:rsidRPr="008307E8">
        <w:rPr>
          <w:u w:val="single"/>
        </w:rPr>
        <w:t xml:space="preserve">would </w:t>
      </w:r>
      <w:r w:rsidRPr="004D3817">
        <w:rPr>
          <w:highlight w:val="cyan"/>
          <w:u w:val="single"/>
        </w:rPr>
        <w:t xml:space="preserve">kill </w:t>
      </w:r>
      <w:r w:rsidRPr="004D3817">
        <w:rPr>
          <w:rStyle w:val="Emphasis"/>
          <w:highlight w:val="cyan"/>
        </w:rPr>
        <w:t>twenty million</w:t>
      </w:r>
      <w:r w:rsidRPr="008307E8">
        <w:rPr>
          <w:u w:val="single"/>
        </w:rPr>
        <w:t xml:space="preserve"> people.</w:t>
      </w:r>
      <w:r w:rsidRPr="008307E8">
        <w:rPr>
          <w:sz w:val="16"/>
        </w:rPr>
        <w:t xml:space="preserve"> An earlier study estimated a hundred 15-kiloton nuclear detonations could kill twenty-six million in India and eighteen million in Pakistan—and concluded that </w:t>
      </w:r>
      <w:r w:rsidRPr="008307E8">
        <w:rPr>
          <w:u w:val="single"/>
        </w:rPr>
        <w:t xml:space="preserve">escalating to using </w:t>
      </w:r>
      <w:r w:rsidRPr="008307E8">
        <w:rPr>
          <w:rStyle w:val="Emphasis"/>
        </w:rPr>
        <w:t>100-kiloton warheads</w:t>
      </w:r>
      <w:r w:rsidRPr="008307E8">
        <w:rPr>
          <w:u w:val="single"/>
        </w:rPr>
        <w:t xml:space="preserve">, which have greater blast radius and </w:t>
      </w:r>
      <w:r w:rsidRPr="004D3817">
        <w:rPr>
          <w:rStyle w:val="Emphasis"/>
          <w:highlight w:val="cyan"/>
        </w:rPr>
        <w:t>overpressure waves</w:t>
      </w:r>
      <w:r w:rsidRPr="008307E8">
        <w:rPr>
          <w:u w:val="single"/>
        </w:rPr>
        <w:t xml:space="preserve"> that</w:t>
      </w:r>
      <w:r w:rsidRPr="008307E8">
        <w:rPr>
          <w:sz w:val="16"/>
        </w:rPr>
        <w:t xml:space="preserve"> can </w:t>
      </w:r>
      <w:r w:rsidRPr="008307E8">
        <w:rPr>
          <w:u w:val="single"/>
        </w:rPr>
        <w:t xml:space="preserve">shatter hardened structures, would </w:t>
      </w:r>
      <w:r w:rsidRPr="004D3817">
        <w:rPr>
          <w:highlight w:val="cyan"/>
          <w:u w:val="single"/>
        </w:rPr>
        <w:t>multiply death</w:t>
      </w:r>
      <w:r w:rsidRPr="008307E8">
        <w:rPr>
          <w:u w:val="single"/>
        </w:rPr>
        <w:t xml:space="preserve"> tolls </w:t>
      </w:r>
      <w:r w:rsidRPr="004D3817">
        <w:rPr>
          <w:rStyle w:val="Emphasis"/>
          <w:highlight w:val="cyan"/>
        </w:rPr>
        <w:t>four-fold</w:t>
      </w:r>
      <w:r w:rsidRPr="004D3817">
        <w:rPr>
          <w:highlight w:val="cyan"/>
          <w:u w:val="single"/>
        </w:rPr>
        <w:t>.</w:t>
      </w:r>
      <w:r>
        <w:rPr>
          <w:u w:val="single"/>
        </w:rPr>
        <w:t xml:space="preserve"> </w:t>
      </w:r>
      <w:r w:rsidRPr="008307E8">
        <w:rPr>
          <w:sz w:val="16"/>
        </w:rPr>
        <w:t xml:space="preserve">Moreover, </w:t>
      </w:r>
      <w:r w:rsidRPr="008307E8">
        <w:rPr>
          <w:u w:val="single"/>
        </w:rPr>
        <w:t xml:space="preserve">these projected </w:t>
      </w:r>
      <w:r w:rsidRPr="008307E8">
        <w:rPr>
          <w:rStyle w:val="Emphasis"/>
        </w:rPr>
        <w:t>body counts</w:t>
      </w:r>
      <w:r w:rsidRPr="008307E8">
        <w:rPr>
          <w:u w:val="single"/>
        </w:rPr>
        <w:t xml:space="preserve"> omit the </w:t>
      </w:r>
      <w:r w:rsidRPr="008307E8">
        <w:rPr>
          <w:rStyle w:val="Emphasis"/>
        </w:rPr>
        <w:t>secondary effects</w:t>
      </w:r>
      <w:r w:rsidRPr="008307E8">
        <w:rPr>
          <w:u w:val="single"/>
        </w:rPr>
        <w:t xml:space="preserve"> of nuclear blasts. Many </w:t>
      </w:r>
      <w:r w:rsidRPr="004D3817">
        <w:rPr>
          <w:highlight w:val="cyan"/>
          <w:u w:val="single"/>
        </w:rPr>
        <w:t>survivors</w:t>
      </w:r>
      <w:r w:rsidRPr="008307E8">
        <w:rPr>
          <w:u w:val="single"/>
        </w:rPr>
        <w:t xml:space="preserve"> of the </w:t>
      </w:r>
      <w:r w:rsidRPr="008307E8">
        <w:rPr>
          <w:rStyle w:val="Emphasis"/>
        </w:rPr>
        <w:t>initial explosion</w:t>
      </w:r>
      <w:r w:rsidRPr="008307E8">
        <w:rPr>
          <w:u w:val="single"/>
        </w:rPr>
        <w:t xml:space="preserve"> would </w:t>
      </w:r>
      <w:r w:rsidRPr="004D3817">
        <w:rPr>
          <w:highlight w:val="cyan"/>
          <w:u w:val="single"/>
        </w:rPr>
        <w:t>suffer</w:t>
      </w:r>
      <w:r w:rsidRPr="008307E8">
        <w:rPr>
          <w:u w:val="single"/>
        </w:rPr>
        <w:t xml:space="preserve"> slow, </w:t>
      </w:r>
      <w:r w:rsidRPr="008307E8">
        <w:rPr>
          <w:rStyle w:val="Emphasis"/>
        </w:rPr>
        <w:t xml:space="preserve">lingering </w:t>
      </w:r>
      <w:r w:rsidRPr="004D3817">
        <w:rPr>
          <w:rStyle w:val="Emphasis"/>
          <w:highlight w:val="cyan"/>
        </w:rPr>
        <w:t>deaths</w:t>
      </w:r>
      <w:r w:rsidRPr="004D3817">
        <w:rPr>
          <w:highlight w:val="cyan"/>
          <w:u w:val="single"/>
        </w:rPr>
        <w:t xml:space="preserve"> due to radiation exposure</w:t>
      </w:r>
      <w:r w:rsidRPr="008307E8">
        <w:rPr>
          <w:u w:val="single"/>
        </w:rPr>
        <w:t xml:space="preserve">. The collapse of healthcare, transport, sanitation, </w:t>
      </w:r>
      <w:proofErr w:type="gramStart"/>
      <w:r w:rsidRPr="008307E8">
        <w:rPr>
          <w:u w:val="single"/>
        </w:rPr>
        <w:t>water</w:t>
      </w:r>
      <w:proofErr w:type="gramEnd"/>
      <w:r w:rsidRPr="008307E8">
        <w:rPr>
          <w:u w:val="single"/>
        </w:rPr>
        <w:t xml:space="preserve"> and economic </w:t>
      </w:r>
      <w:r w:rsidRPr="008307E8">
        <w:rPr>
          <w:rStyle w:val="Emphasis"/>
        </w:rPr>
        <w:t>infrastructure</w:t>
      </w:r>
      <w:r w:rsidRPr="008307E8">
        <w:rPr>
          <w:u w:val="single"/>
        </w:rPr>
        <w:t xml:space="preserve"> would</w:t>
      </w:r>
      <w:r w:rsidRPr="008307E8">
        <w:rPr>
          <w:sz w:val="16"/>
        </w:rPr>
        <w:t xml:space="preserve"> also </w:t>
      </w:r>
      <w:r w:rsidRPr="008307E8">
        <w:rPr>
          <w:u w:val="single"/>
        </w:rPr>
        <w:t xml:space="preserve">claim many </w:t>
      </w:r>
      <w:r w:rsidRPr="008307E8">
        <w:rPr>
          <w:rStyle w:val="Emphasis"/>
        </w:rPr>
        <w:t>more lives</w:t>
      </w:r>
      <w:r w:rsidRPr="008307E8">
        <w:rPr>
          <w:u w:val="single"/>
        </w:rPr>
        <w:t>. A nuclear blast could</w:t>
      </w:r>
      <w:r w:rsidRPr="008307E8">
        <w:rPr>
          <w:sz w:val="16"/>
        </w:rPr>
        <w:t xml:space="preserve"> also </w:t>
      </w:r>
      <w:r w:rsidRPr="008307E8">
        <w:rPr>
          <w:u w:val="single"/>
        </w:rPr>
        <w:t xml:space="preserve">trigger a </w:t>
      </w:r>
      <w:r w:rsidRPr="008307E8">
        <w:rPr>
          <w:rStyle w:val="Emphasis"/>
        </w:rPr>
        <w:t>deadly firestorm</w:t>
      </w:r>
      <w:r w:rsidRPr="008307E8">
        <w:rPr>
          <w:u w:val="single"/>
        </w:rPr>
        <w:t>.</w:t>
      </w:r>
      <w:r w:rsidRPr="008307E8">
        <w:rPr>
          <w:sz w:val="16"/>
        </w:rPr>
        <w:t xml:space="preserve"> For instance, a firestorm caused by the U.S. napalm bombing of Tokyo in March 1945 killed more people than the Fat Man bomb killed in Nagasaki.</w:t>
      </w:r>
      <w:r>
        <w:rPr>
          <w:sz w:val="16"/>
        </w:rPr>
        <w:t xml:space="preserve"> </w:t>
      </w:r>
      <w:r w:rsidRPr="008307E8">
        <w:rPr>
          <w:sz w:val="16"/>
          <w:szCs w:val="16"/>
        </w:rPr>
        <w:t>Refugee Outflows</w:t>
      </w:r>
      <w:r>
        <w:rPr>
          <w:sz w:val="16"/>
          <w:szCs w:val="16"/>
        </w:rPr>
        <w:t xml:space="preserve"> </w:t>
      </w:r>
      <w:r w:rsidRPr="008307E8">
        <w:rPr>
          <w:sz w:val="16"/>
          <w:szCs w:val="16"/>
        </w:rPr>
        <w:t>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w:t>
      </w:r>
      <w:r>
        <w:rPr>
          <w:sz w:val="16"/>
          <w:szCs w:val="16"/>
        </w:rPr>
        <w:t xml:space="preserve"> </w:t>
      </w:r>
      <w:r w:rsidRPr="008307E8">
        <w:rPr>
          <w:sz w:val="16"/>
          <w:szCs w:val="16"/>
        </w:rPr>
        <w:t>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w:t>
      </w:r>
      <w:r>
        <w:rPr>
          <w:sz w:val="16"/>
          <w:szCs w:val="16"/>
        </w:rPr>
        <w:t xml:space="preserve"> </w:t>
      </w:r>
      <w:r w:rsidRPr="008307E8">
        <w:rPr>
          <w:sz w:val="16"/>
          <w:szCs w:val="16"/>
        </w:rPr>
        <w:t>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w:t>
      </w:r>
      <w:r>
        <w:rPr>
          <w:sz w:val="16"/>
          <w:szCs w:val="16"/>
        </w:rPr>
        <w:t xml:space="preserve"> </w:t>
      </w:r>
      <w:r w:rsidRPr="008307E8">
        <w:rPr>
          <w:sz w:val="16"/>
          <w:szCs w:val="16"/>
        </w:rPr>
        <w:t xml:space="preserve">Some citizens may undertake risky voyages at sea on overloaded boats, setting their sights on </w:t>
      </w:r>
      <w:proofErr w:type="gramStart"/>
      <w:r w:rsidRPr="008307E8">
        <w:rPr>
          <w:sz w:val="16"/>
          <w:szCs w:val="16"/>
        </w:rPr>
        <w:t>South East</w:t>
      </w:r>
      <w:proofErr w:type="gramEnd"/>
      <w:r w:rsidRPr="008307E8">
        <w:rPr>
          <w:sz w:val="16"/>
          <w:szCs w:val="16"/>
        </w:rPr>
        <w:t xml:space="preserve"> Asia and the Arabian Peninsula. Thousands would surely drown. Many regional governments would turn them back, as they have refugees of conflicts in Vietnam, </w:t>
      </w:r>
      <w:proofErr w:type="gramStart"/>
      <w:r w:rsidRPr="008307E8">
        <w:rPr>
          <w:sz w:val="16"/>
          <w:szCs w:val="16"/>
        </w:rPr>
        <w:t>Cambodia</w:t>
      </w:r>
      <w:proofErr w:type="gramEnd"/>
      <w:r w:rsidRPr="008307E8">
        <w:rPr>
          <w:sz w:val="16"/>
          <w:szCs w:val="16"/>
        </w:rPr>
        <w:t xml:space="preserve"> and Myanmar in the past.</w:t>
      </w:r>
      <w:r>
        <w:rPr>
          <w:sz w:val="16"/>
          <w:szCs w:val="16"/>
        </w:rPr>
        <w:t xml:space="preserve"> </w:t>
      </w:r>
      <w:r w:rsidRPr="008307E8">
        <w:rPr>
          <w:sz w:val="16"/>
          <w:szCs w:val="16"/>
        </w:rPr>
        <w:t>Fallout</w:t>
      </w:r>
      <w:r>
        <w:rPr>
          <w:sz w:val="16"/>
          <w:szCs w:val="16"/>
        </w:rPr>
        <w:t xml:space="preserve"> </w:t>
      </w:r>
      <w:r w:rsidRPr="004D3817">
        <w:rPr>
          <w:rStyle w:val="Emphasis"/>
          <w:highlight w:val="cyan"/>
        </w:rPr>
        <w:t>Radioactive fallout</w:t>
      </w:r>
      <w:r w:rsidRPr="008307E8">
        <w:rPr>
          <w:u w:val="single"/>
        </w:rPr>
        <w:t xml:space="preserve"> would</w:t>
      </w:r>
      <w:r w:rsidRPr="008307E8">
        <w:rPr>
          <w:sz w:val="16"/>
        </w:rPr>
        <w:t xml:space="preserve"> also </w:t>
      </w:r>
      <w:r w:rsidRPr="008307E8">
        <w:rPr>
          <w:u w:val="single"/>
        </w:rPr>
        <w:t xml:space="preserve">be </w:t>
      </w:r>
      <w:r w:rsidRPr="004D3817">
        <w:rPr>
          <w:highlight w:val="cyan"/>
          <w:u w:val="single"/>
        </w:rPr>
        <w:t>disseminated</w:t>
      </w:r>
      <w:r w:rsidRPr="008307E8">
        <w:rPr>
          <w:sz w:val="16"/>
        </w:rPr>
        <w:t xml:space="preserve"> across the globe. The </w:t>
      </w:r>
      <w:r w:rsidRPr="008307E8">
        <w:rPr>
          <w:u w:val="single"/>
        </w:rPr>
        <w:t>fallout from</w:t>
      </w:r>
      <w:r w:rsidRPr="008307E8">
        <w:rPr>
          <w:sz w:val="16"/>
        </w:rPr>
        <w:t xml:space="preserve"> the </w:t>
      </w:r>
      <w:r w:rsidRPr="008307E8">
        <w:rPr>
          <w:u w:val="single"/>
        </w:rPr>
        <w:t>Chernobyl</w:t>
      </w:r>
      <w:r w:rsidRPr="008307E8">
        <w:rPr>
          <w:sz w:val="16"/>
        </w:rPr>
        <w:t xml:space="preserve"> explosion, for example, </w:t>
      </w:r>
      <w:r w:rsidRPr="008307E8">
        <w:rPr>
          <w:u w:val="single"/>
        </w:rPr>
        <w:t xml:space="preserve">wounds its way </w:t>
      </w:r>
      <w:r w:rsidRPr="008307E8">
        <w:rPr>
          <w:rStyle w:val="Emphasis"/>
        </w:rPr>
        <w:t>westward</w:t>
      </w:r>
      <w:r w:rsidRPr="008307E8">
        <w:rPr>
          <w:sz w:val="16"/>
        </w:rPr>
        <w:t xml:space="preserve"> from Ukraine into Western Europe, </w:t>
      </w:r>
      <w:r w:rsidRPr="008307E8">
        <w:rPr>
          <w:u w:val="single"/>
        </w:rPr>
        <w:t xml:space="preserve">exposing </w:t>
      </w:r>
      <w:r w:rsidRPr="008307E8">
        <w:rPr>
          <w:rStyle w:val="Emphasis"/>
        </w:rPr>
        <w:t>650,000</w:t>
      </w:r>
      <w:r w:rsidRPr="008307E8">
        <w:rPr>
          <w:u w:val="single"/>
        </w:rPr>
        <w:t xml:space="preserve"> persons</w:t>
      </w:r>
      <w:r w:rsidRPr="008307E8">
        <w:rPr>
          <w:sz w:val="16"/>
        </w:rPr>
        <w:t xml:space="preserve"> and contaminating 77,000 square miles. </w:t>
      </w:r>
      <w:r w:rsidRPr="008307E8">
        <w:rPr>
          <w:u w:val="single"/>
        </w:rPr>
        <w:t xml:space="preserve">The </w:t>
      </w:r>
      <w:r w:rsidRPr="008307E8">
        <w:rPr>
          <w:rStyle w:val="Emphasis"/>
        </w:rPr>
        <w:t>long-term</w:t>
      </w:r>
      <w:r w:rsidRPr="008307E8">
        <w:rPr>
          <w:u w:val="single"/>
        </w:rPr>
        <w:t xml:space="preserve"> health effects of</w:t>
      </w:r>
      <w:r w:rsidRPr="008307E8">
        <w:rPr>
          <w:sz w:val="16"/>
        </w:rPr>
        <w:t xml:space="preserve"> the </w:t>
      </w:r>
      <w:r w:rsidRPr="008307E8">
        <w:rPr>
          <w:u w:val="single"/>
        </w:rPr>
        <w:t xml:space="preserve">exposure could last </w:t>
      </w:r>
      <w:r w:rsidRPr="008307E8">
        <w:rPr>
          <w:rStyle w:val="Emphasis"/>
        </w:rPr>
        <w:t>decades</w:t>
      </w:r>
      <w:r w:rsidRPr="008307E8">
        <w:rPr>
          <w:u w:val="single"/>
        </w:rPr>
        <w:t>.</w:t>
      </w:r>
      <w:r w:rsidRPr="008307E8">
        <w:rPr>
          <w:sz w:val="16"/>
        </w:rPr>
        <w:t xml:space="preserve"> India and Pakistan’s neighbors would be especially exposed, and most lack healthcare and infrastructure to deal with such a crisis.</w:t>
      </w:r>
      <w:r>
        <w:rPr>
          <w:sz w:val="16"/>
        </w:rPr>
        <w:t xml:space="preserve"> </w:t>
      </w:r>
      <w:r w:rsidRPr="008307E8">
        <w:rPr>
          <w:sz w:val="16"/>
          <w:szCs w:val="16"/>
        </w:rPr>
        <w:t>Nuclear Winter</w:t>
      </w:r>
      <w:r>
        <w:rPr>
          <w:sz w:val="16"/>
          <w:szCs w:val="16"/>
        </w:rPr>
        <w:t xml:space="preserve"> </w:t>
      </w:r>
      <w:r w:rsidRPr="008307E8">
        <w:rPr>
          <w:sz w:val="16"/>
        </w:rPr>
        <w:t xml:space="preserve">Studies in 2008 and 2014 found that of one hundred bombs that were fifteen-kilotons were used, </w:t>
      </w:r>
      <w:r w:rsidRPr="008307E8">
        <w:rPr>
          <w:u w:val="single"/>
        </w:rPr>
        <w:t xml:space="preserve">it would </w:t>
      </w:r>
      <w:r w:rsidRPr="004D3817">
        <w:rPr>
          <w:highlight w:val="cyan"/>
          <w:u w:val="single"/>
        </w:rPr>
        <w:t xml:space="preserve">blast </w:t>
      </w:r>
      <w:r w:rsidRPr="004D3817">
        <w:rPr>
          <w:rStyle w:val="Emphasis"/>
          <w:highlight w:val="cyan"/>
        </w:rPr>
        <w:t>five million tons</w:t>
      </w:r>
      <w:r w:rsidRPr="004D3817">
        <w:rPr>
          <w:highlight w:val="cyan"/>
          <w:u w:val="single"/>
        </w:rPr>
        <w:t xml:space="preserve"> of</w:t>
      </w:r>
      <w:r w:rsidRPr="008307E8">
        <w:rPr>
          <w:u w:val="single"/>
        </w:rPr>
        <w:t xml:space="preserve"> fine, sooty </w:t>
      </w:r>
      <w:r w:rsidRPr="004D3817">
        <w:rPr>
          <w:highlight w:val="cyan"/>
          <w:u w:val="single"/>
        </w:rPr>
        <w:t>particles into</w:t>
      </w:r>
      <w:r w:rsidRPr="008307E8">
        <w:rPr>
          <w:u w:val="single"/>
        </w:rPr>
        <w:t xml:space="preserve"> the </w:t>
      </w:r>
      <w:r w:rsidRPr="004D3817">
        <w:rPr>
          <w:highlight w:val="cyan"/>
          <w:u w:val="single"/>
        </w:rPr>
        <w:t>stratosphere</w:t>
      </w:r>
      <w:r w:rsidRPr="008307E8">
        <w:rPr>
          <w:u w:val="single"/>
        </w:rPr>
        <w:t xml:space="preserve">, where they would spread across the globe, warping </w:t>
      </w:r>
      <w:r w:rsidRPr="008307E8">
        <w:rPr>
          <w:rStyle w:val="Emphasis"/>
        </w:rPr>
        <w:t>global weather patterns</w:t>
      </w:r>
      <w:r w:rsidRPr="008307E8">
        <w:rPr>
          <w:sz w:val="16"/>
        </w:rPr>
        <w:t xml:space="preserve"> for the next twenty-five years.</w:t>
      </w:r>
      <w:r>
        <w:rPr>
          <w:sz w:val="16"/>
        </w:rPr>
        <w:t xml:space="preserve"> </w:t>
      </w:r>
      <w:r w:rsidRPr="008307E8">
        <w:rPr>
          <w:u w:val="single"/>
        </w:rPr>
        <w:t xml:space="preserve">The </w:t>
      </w:r>
      <w:r w:rsidRPr="004D3817">
        <w:rPr>
          <w:highlight w:val="cyan"/>
          <w:u w:val="single"/>
        </w:rPr>
        <w:t>particles</w:t>
      </w:r>
      <w:r w:rsidRPr="008307E8">
        <w:rPr>
          <w:u w:val="single"/>
        </w:rPr>
        <w:t xml:space="preserve"> would </w:t>
      </w:r>
      <w:r w:rsidRPr="004D3817">
        <w:rPr>
          <w:rStyle w:val="Emphasis"/>
          <w:highlight w:val="cyan"/>
        </w:rPr>
        <w:t>block out</w:t>
      </w:r>
      <w:r w:rsidRPr="004D3817">
        <w:rPr>
          <w:highlight w:val="cyan"/>
          <w:u w:val="single"/>
        </w:rPr>
        <w:t xml:space="preserve"> light</w:t>
      </w:r>
      <w:r w:rsidRPr="008307E8">
        <w:rPr>
          <w:u w:val="single"/>
        </w:rPr>
        <w:t xml:space="preserve"> from the sun, causing surface temperatures to </w:t>
      </w:r>
      <w:r w:rsidRPr="008307E8">
        <w:rPr>
          <w:rStyle w:val="Emphasis"/>
        </w:rPr>
        <w:t>decrease</w:t>
      </w:r>
      <w:r w:rsidRPr="008307E8">
        <w:rPr>
          <w:sz w:val="16"/>
        </w:rPr>
        <w:t xml:space="preserve"> an average of 2.7 degrees Fahrenheit across the globe, or 4.5 degrees in North American and Europe. </w:t>
      </w:r>
      <w:r w:rsidRPr="008307E8">
        <w:rPr>
          <w:u w:val="single"/>
        </w:rPr>
        <w:t xml:space="preserve">Growing seasons would be </w:t>
      </w:r>
      <w:r w:rsidRPr="008307E8">
        <w:rPr>
          <w:rStyle w:val="Emphasis"/>
        </w:rPr>
        <w:t>shortened</w:t>
      </w:r>
      <w:r w:rsidRPr="008307E8">
        <w:rPr>
          <w:sz w:val="16"/>
        </w:rPr>
        <w:t xml:space="preserve"> by ten to forty days, </w:t>
      </w:r>
      <w:r w:rsidRPr="008307E8">
        <w:rPr>
          <w:u w:val="single"/>
        </w:rPr>
        <w:t>and certain crops</w:t>
      </w:r>
      <w:r w:rsidRPr="008307E8">
        <w:rPr>
          <w:sz w:val="16"/>
        </w:rPr>
        <w:t xml:space="preserve"> such as Canadian wheat </w:t>
      </w:r>
      <w:r w:rsidRPr="008307E8">
        <w:rPr>
          <w:u w:val="single"/>
        </w:rPr>
        <w:t>would</w:t>
      </w:r>
      <w:r w:rsidRPr="008307E8">
        <w:rPr>
          <w:sz w:val="16"/>
        </w:rPr>
        <w:t xml:space="preserve"> simply </w:t>
      </w:r>
      <w:r w:rsidRPr="008307E8">
        <w:rPr>
          <w:u w:val="single"/>
        </w:rPr>
        <w:t xml:space="preserve">become </w:t>
      </w:r>
      <w:r w:rsidRPr="008307E8">
        <w:rPr>
          <w:rStyle w:val="Emphasis"/>
        </w:rPr>
        <w:t>unviable</w:t>
      </w:r>
      <w:r w:rsidRPr="008307E8">
        <w:rPr>
          <w:u w:val="single"/>
        </w:rPr>
        <w:t xml:space="preserve">. Global </w:t>
      </w:r>
      <w:r w:rsidRPr="004D3817">
        <w:rPr>
          <w:highlight w:val="cyan"/>
          <w:u w:val="single"/>
        </w:rPr>
        <w:t>agricultural yields</w:t>
      </w:r>
      <w:r w:rsidRPr="008307E8">
        <w:rPr>
          <w:u w:val="single"/>
        </w:rPr>
        <w:t xml:space="preserve"> would </w:t>
      </w:r>
      <w:r w:rsidRPr="004D3817">
        <w:rPr>
          <w:rStyle w:val="Emphasis"/>
          <w:highlight w:val="cyan"/>
        </w:rPr>
        <w:t>fall</w:t>
      </w:r>
      <w:r w:rsidRPr="008307E8">
        <w:rPr>
          <w:u w:val="single"/>
        </w:rPr>
        <w:t xml:space="preserve">, leading to rising prices and </w:t>
      </w:r>
      <w:r w:rsidRPr="008307E8">
        <w:rPr>
          <w:rStyle w:val="Emphasis"/>
        </w:rPr>
        <w:t>famine</w:t>
      </w:r>
      <w:r w:rsidRPr="008307E8">
        <w:rPr>
          <w:u w:val="single"/>
        </w:rPr>
        <w:t>.</w:t>
      </w:r>
      <w:r>
        <w:rPr>
          <w:u w:val="single"/>
        </w:rPr>
        <w:t xml:space="preserve"> </w:t>
      </w:r>
      <w:r w:rsidRPr="008307E8">
        <w:rPr>
          <w:sz w:val="16"/>
        </w:rPr>
        <w:t xml:space="preserve">The </w:t>
      </w:r>
      <w:r w:rsidRPr="004D3817">
        <w:rPr>
          <w:highlight w:val="cyan"/>
          <w:u w:val="single"/>
        </w:rPr>
        <w:t>particles</w:t>
      </w:r>
      <w:r w:rsidRPr="008307E8">
        <w:rPr>
          <w:u w:val="single"/>
        </w:rPr>
        <w:t xml:space="preserve"> may</w:t>
      </w:r>
      <w:r w:rsidRPr="008307E8">
        <w:rPr>
          <w:sz w:val="16"/>
        </w:rPr>
        <w:t xml:space="preserve"> also </w:t>
      </w:r>
      <w:r w:rsidRPr="004D3817">
        <w:rPr>
          <w:rStyle w:val="Emphasis"/>
          <w:highlight w:val="cyan"/>
        </w:rPr>
        <w:t>deplete</w:t>
      </w:r>
      <w:r w:rsidRPr="008307E8">
        <w:rPr>
          <w:sz w:val="16"/>
        </w:rPr>
        <w:t xml:space="preserve"> between 30 to </w:t>
      </w:r>
      <w:r w:rsidRPr="008307E8">
        <w:rPr>
          <w:u w:val="single"/>
        </w:rPr>
        <w:t xml:space="preserve">50 percent of the </w:t>
      </w:r>
      <w:r w:rsidRPr="004D3817">
        <w:rPr>
          <w:rStyle w:val="Emphasis"/>
          <w:highlight w:val="cyan"/>
        </w:rPr>
        <w:t>ozone layer</w:t>
      </w:r>
      <w:r w:rsidRPr="004D3817">
        <w:rPr>
          <w:highlight w:val="cyan"/>
          <w:u w:val="single"/>
        </w:rPr>
        <w:t>, allowing</w:t>
      </w:r>
      <w:r w:rsidRPr="008307E8">
        <w:rPr>
          <w:sz w:val="16"/>
        </w:rPr>
        <w:t xml:space="preserve"> more of </w:t>
      </w:r>
      <w:r w:rsidRPr="008307E8">
        <w:rPr>
          <w:u w:val="single"/>
        </w:rPr>
        <w:t xml:space="preserve">the sun’s </w:t>
      </w:r>
      <w:r w:rsidRPr="004D3817">
        <w:rPr>
          <w:highlight w:val="cyan"/>
          <w:u w:val="single"/>
        </w:rPr>
        <w:t xml:space="preserve">radiation to </w:t>
      </w:r>
      <w:r w:rsidRPr="004D3817">
        <w:rPr>
          <w:rStyle w:val="Emphasis"/>
          <w:highlight w:val="cyan"/>
        </w:rPr>
        <w:t>penetrate</w:t>
      </w:r>
      <w:r w:rsidRPr="008307E8">
        <w:rPr>
          <w:u w:val="single"/>
        </w:rPr>
        <w:t xml:space="preserve"> the </w:t>
      </w:r>
      <w:r w:rsidRPr="004D3817">
        <w:rPr>
          <w:highlight w:val="cyan"/>
          <w:u w:val="single"/>
        </w:rPr>
        <w:t>atmosphere</w:t>
      </w:r>
      <w:r w:rsidRPr="008307E8">
        <w:rPr>
          <w:u w:val="single"/>
        </w:rPr>
        <w:t>, causing</w:t>
      </w:r>
      <w:r w:rsidRPr="008307E8">
        <w:rPr>
          <w:sz w:val="16"/>
        </w:rPr>
        <w:t xml:space="preserve"> increased sunburns and rates of </w:t>
      </w:r>
      <w:proofErr w:type="gramStart"/>
      <w:r w:rsidRPr="008307E8">
        <w:rPr>
          <w:u w:val="single"/>
        </w:rPr>
        <w:t>cancer</w:t>
      </w:r>
      <w:proofErr w:type="gramEnd"/>
      <w:r w:rsidRPr="008307E8">
        <w:rPr>
          <w:u w:val="single"/>
        </w:rPr>
        <w:t xml:space="preserve"> and </w:t>
      </w:r>
      <w:r w:rsidRPr="008307E8">
        <w:rPr>
          <w:rStyle w:val="Emphasis"/>
        </w:rPr>
        <w:t>killing off</w:t>
      </w:r>
      <w:r w:rsidRPr="008307E8">
        <w:rPr>
          <w:sz w:val="16"/>
        </w:rPr>
        <w:t xml:space="preserve"> sensitive </w:t>
      </w:r>
      <w:r w:rsidRPr="008307E8">
        <w:rPr>
          <w:u w:val="single"/>
        </w:rPr>
        <w:t>plant-life and</w:t>
      </w:r>
      <w:r w:rsidRPr="008307E8">
        <w:rPr>
          <w:sz w:val="16"/>
        </w:rPr>
        <w:t xml:space="preserve"> marine </w:t>
      </w:r>
      <w:r w:rsidRPr="008307E8">
        <w:rPr>
          <w:u w:val="single"/>
        </w:rPr>
        <w:t>plankton, with</w:t>
      </w:r>
      <w:r w:rsidRPr="008307E8">
        <w:rPr>
          <w:sz w:val="16"/>
        </w:rPr>
        <w:t xml:space="preserve"> the </w:t>
      </w:r>
      <w:r w:rsidRPr="008307E8">
        <w:rPr>
          <w:rStyle w:val="Emphasis"/>
        </w:rPr>
        <w:t>spillover effect</w:t>
      </w:r>
      <w:r w:rsidRPr="008307E8">
        <w:rPr>
          <w:u w:val="single"/>
        </w:rPr>
        <w:t xml:space="preserve"> of decimating fishing yields.</w:t>
      </w:r>
    </w:p>
    <w:p w14:paraId="28AC4549" w14:textId="77777777" w:rsidR="00C140A5" w:rsidRPr="00C140A5" w:rsidRDefault="00C140A5" w:rsidP="00C140A5"/>
    <w:p w14:paraId="56678AF4" w14:textId="638E2261" w:rsidR="000310E9" w:rsidRDefault="000310E9" w:rsidP="000310E9">
      <w:pPr>
        <w:pStyle w:val="Heading3"/>
      </w:pPr>
      <w:r>
        <w:t>3</w:t>
      </w:r>
    </w:p>
    <w:p w14:paraId="5D4A8609" w14:textId="55A761B9" w:rsidR="000310E9" w:rsidRPr="00361031" w:rsidRDefault="00CF3B36" w:rsidP="000310E9">
      <w:pPr>
        <w:pStyle w:val="Heading4"/>
        <w:rPr>
          <w:rFonts w:cs="Calibri"/>
        </w:rPr>
      </w:pPr>
      <w:r>
        <w:rPr>
          <w:rFonts w:cs="Calibri"/>
        </w:rPr>
        <w:t>Counterp</w:t>
      </w:r>
      <w:r w:rsidR="000310E9" w:rsidRPr="00361031">
        <w:rPr>
          <w:rFonts w:cs="Calibri"/>
        </w:rPr>
        <w:t>lan text: The member nations of the World Trade Organization</w:t>
      </w:r>
      <w:r w:rsidR="000310E9">
        <w:rPr>
          <w:rFonts w:cs="Calibri"/>
        </w:rPr>
        <w:t xml:space="preserve">, </w:t>
      </w:r>
      <w:r w:rsidR="00FD0949">
        <w:rPr>
          <w:rFonts w:cs="Calibri"/>
        </w:rPr>
        <w:t xml:space="preserve">except for the </w:t>
      </w:r>
      <w:r w:rsidR="000310E9">
        <w:rPr>
          <w:rFonts w:cs="Calibri"/>
        </w:rPr>
        <w:t xml:space="preserve">Republic of India, </w:t>
      </w:r>
      <w:r w:rsidR="000310E9" w:rsidRPr="00361031">
        <w:rPr>
          <w:rFonts w:cs="Calibri"/>
        </w:rPr>
        <w:t>ought to reduce intellectual property protections for medicines during pandemics.</w:t>
      </w:r>
    </w:p>
    <w:p w14:paraId="7C51DE47" w14:textId="4B98B3C4" w:rsidR="002D06C9" w:rsidRDefault="00D32EB7" w:rsidP="002D06C9">
      <w:pPr>
        <w:pStyle w:val="Heading3"/>
      </w:pPr>
      <w:r>
        <w:t>4</w:t>
      </w:r>
    </w:p>
    <w:p w14:paraId="0DBFECF9" w14:textId="77777777" w:rsidR="00351105" w:rsidRDefault="002D06C9" w:rsidP="002D06C9">
      <w:pPr>
        <w:pStyle w:val="Heading4"/>
      </w:pPr>
      <w:r>
        <w:t>C</w:t>
      </w:r>
      <w:r w:rsidR="00351105">
        <w:t>ounterplan</w:t>
      </w:r>
      <w:r>
        <w:t xml:space="preserve"> Text</w:t>
      </w:r>
      <w:r w:rsidR="00351105">
        <w:t>:</w:t>
      </w:r>
      <w:r>
        <w:t xml:space="preserve"> The United States federal government ought to </w:t>
      </w:r>
    </w:p>
    <w:p w14:paraId="7B0C6EA9" w14:textId="35BAB6F5" w:rsidR="00351105" w:rsidRDefault="002D06C9" w:rsidP="00351105">
      <w:pPr>
        <w:pStyle w:val="Heading4"/>
        <w:numPr>
          <w:ilvl w:val="0"/>
          <w:numId w:val="13"/>
        </w:numPr>
      </w:pPr>
      <w:r>
        <w:t>establish a global leadership role in production and distribution of COVID-19 vaccines and treatments by engaging in talks with NATO and the G-7</w:t>
      </w:r>
    </w:p>
    <w:p w14:paraId="28E18D84" w14:textId="1A008A44" w:rsidR="00351105" w:rsidRDefault="002D06C9" w:rsidP="00351105">
      <w:pPr>
        <w:pStyle w:val="Heading4"/>
        <w:numPr>
          <w:ilvl w:val="0"/>
          <w:numId w:val="13"/>
        </w:numPr>
      </w:pPr>
      <w:r>
        <w:t>expan</w:t>
      </w:r>
      <w:r w:rsidR="00351105">
        <w:t>d</w:t>
      </w:r>
      <w:r>
        <w:t xml:space="preserve"> support of COVAX including at minimum</w:t>
      </w:r>
    </w:p>
    <w:p w14:paraId="4A1BB8F9" w14:textId="03336D67" w:rsidR="00351105" w:rsidRDefault="002D06C9" w:rsidP="00351105">
      <w:pPr>
        <w:pStyle w:val="Heading4"/>
        <w:numPr>
          <w:ilvl w:val="0"/>
          <w:numId w:val="13"/>
        </w:numPr>
      </w:pPr>
      <w:r>
        <w:t>vaccinating one billion people around the globe by November 2021</w:t>
      </w:r>
    </w:p>
    <w:p w14:paraId="6BC948DE" w14:textId="36B7F416" w:rsidR="002D06C9" w:rsidRPr="006628A0" w:rsidRDefault="002D06C9" w:rsidP="00351105">
      <w:pPr>
        <w:pStyle w:val="Heading4"/>
        <w:numPr>
          <w:ilvl w:val="0"/>
          <w:numId w:val="13"/>
        </w:numPr>
      </w:pPr>
      <w:r w:rsidRPr="006628A0">
        <w:t>encourage public-private partnerships and facilitate overseas licensing agreements</w:t>
      </w:r>
      <w:r>
        <w:t xml:space="preserve"> without reducing intellectual property rights.</w:t>
      </w:r>
    </w:p>
    <w:p w14:paraId="23FD6F40" w14:textId="77777777" w:rsidR="002D06C9" w:rsidRDefault="002D06C9" w:rsidP="002D06C9">
      <w:pPr>
        <w:pStyle w:val="Heading4"/>
      </w:pPr>
      <w:r>
        <w:t xml:space="preserve">The CP solves </w:t>
      </w:r>
      <w:r>
        <w:rPr>
          <w:u w:val="single"/>
        </w:rPr>
        <w:t>vaccine distribution</w:t>
      </w:r>
      <w:r>
        <w:t xml:space="preserve"> and </w:t>
      </w:r>
      <w:r>
        <w:rPr>
          <w:u w:val="single"/>
        </w:rPr>
        <w:t xml:space="preserve">re-vitalizes American </w:t>
      </w:r>
      <w:r w:rsidRPr="00A72E3C">
        <w:rPr>
          <w:u w:val="single"/>
        </w:rPr>
        <w:t>influence</w:t>
      </w:r>
      <w:r>
        <w:t xml:space="preserve"> </w:t>
      </w:r>
      <w:r w:rsidRPr="00A72E3C">
        <w:t>BUT</w:t>
      </w:r>
      <w:r>
        <w:t xml:space="preserve"> US leadership is </w:t>
      </w:r>
      <w:r>
        <w:rPr>
          <w:u w:val="single"/>
        </w:rPr>
        <w:t>key</w:t>
      </w:r>
      <w:r>
        <w:t>.</w:t>
      </w:r>
    </w:p>
    <w:p w14:paraId="4CA1B4CE" w14:textId="77777777" w:rsidR="002D06C9" w:rsidRPr="00AE6F12" w:rsidRDefault="002D06C9" w:rsidP="002D06C9">
      <w:r w:rsidRPr="00AE6F12">
        <w:rPr>
          <w:rStyle w:val="Style13ptBold"/>
        </w:rPr>
        <w:t>Gayle et Al 21</w:t>
      </w:r>
      <w:r>
        <w:t xml:space="preserve"> </w:t>
      </w:r>
      <w:r w:rsidRPr="00AE6F12">
        <w:t>Helene Gayle, Gordon LaForge, and Anne-Marie Slaughter 3-19-2021 "American Can-and Should-Vaccinate the World"</w:t>
      </w:r>
      <w:r>
        <w:t xml:space="preserve"> </w:t>
      </w:r>
      <w:hyperlink r:id="rId14" w:anchor="selection-1369.0-1369.54" w:history="1">
        <w:r w:rsidRPr="00B867F4">
          <w:rPr>
            <w:rStyle w:val="Hyperlink"/>
          </w:rPr>
          <w:t>https://archive.is/wtVC2#selection-1369.0-1369.54</w:t>
        </w:r>
      </w:hyperlink>
      <w:r>
        <w:t xml:space="preserve"> (</w:t>
      </w:r>
      <w:r w:rsidRPr="00AE6F12">
        <w:t>Helene D. Gayle, MD, MPH, has been president and CEO of The Chicago Community Trust, one of the nation’s oldest and largest community foundations, since October 2017. Under her leadership, the Trust has adopted a new strategic focus on closing the racial and ethnic wealth gap in the Chicago region. For almost a decade, Dr. Gayle was president and CEO of CARE, a leading international humanitarian organization. An expert on global development, humanitarian, and health issues, she spent 20 years with the Centers for Disease Control, working primarily on HIV/AIDS.</w:t>
      </w:r>
      <w:r>
        <w:t xml:space="preserve">)//Elmer </w:t>
      </w:r>
    </w:p>
    <w:p w14:paraId="72A21268" w14:textId="22EE8C61" w:rsidR="002D06C9" w:rsidRDefault="002D06C9" w:rsidP="002D06C9">
      <w:pPr>
        <w:rPr>
          <w:sz w:val="16"/>
        </w:rPr>
      </w:pPr>
      <w:r w:rsidRPr="00403697">
        <w:rPr>
          <w:sz w:val="16"/>
        </w:rPr>
        <w:t>After a virtual “Quad summit” last Friday</w:t>
      </w:r>
      <w:r w:rsidRPr="00403697">
        <w:rPr>
          <w:u w:val="single"/>
        </w:rPr>
        <w:t xml:space="preserve">, the leaders of the </w:t>
      </w:r>
      <w:r w:rsidRPr="00FC095F">
        <w:rPr>
          <w:highlight w:val="green"/>
          <w:u w:val="single"/>
        </w:rPr>
        <w:t>U</w:t>
      </w:r>
      <w:r w:rsidRPr="00403697">
        <w:rPr>
          <w:u w:val="single"/>
        </w:rPr>
        <w:t xml:space="preserve">nited </w:t>
      </w:r>
      <w:r w:rsidRPr="00FC095F">
        <w:rPr>
          <w:highlight w:val="green"/>
          <w:u w:val="single"/>
        </w:rPr>
        <w:t>S</w:t>
      </w:r>
      <w:r w:rsidRPr="00403697">
        <w:rPr>
          <w:u w:val="single"/>
        </w:rPr>
        <w:t xml:space="preserve">tates, India, Japan, and Australia announced that they would cooperate to </w:t>
      </w:r>
      <w:r w:rsidRPr="00FC095F">
        <w:rPr>
          <w:highlight w:val="green"/>
          <w:u w:val="single"/>
        </w:rPr>
        <w:t xml:space="preserve">deliver </w:t>
      </w:r>
      <w:r w:rsidRPr="00FC095F">
        <w:rPr>
          <w:b/>
          <w:bCs/>
          <w:highlight w:val="green"/>
          <w:u w:val="single"/>
        </w:rPr>
        <w:t>one billion vaccine doses</w:t>
      </w:r>
      <w:r w:rsidRPr="00FC095F">
        <w:rPr>
          <w:highlight w:val="green"/>
          <w:u w:val="single"/>
        </w:rPr>
        <w:t xml:space="preserve"> </w:t>
      </w:r>
      <w:r w:rsidRPr="00403697">
        <w:rPr>
          <w:u w:val="single"/>
        </w:rPr>
        <w:t xml:space="preserve">in the Indo-Pacific, directly </w:t>
      </w:r>
      <w:r w:rsidRPr="00FC095F">
        <w:rPr>
          <w:highlight w:val="green"/>
          <w:u w:val="single"/>
        </w:rPr>
        <w:t xml:space="preserve">countering China’s lead </w:t>
      </w:r>
      <w:r w:rsidRPr="00403697">
        <w:rPr>
          <w:u w:val="single"/>
        </w:rPr>
        <w:t>in distributing vaccines to the region</w:t>
      </w:r>
      <w:r w:rsidRPr="00403697">
        <w:rPr>
          <w:sz w:val="16"/>
        </w:rPr>
        <w:t xml:space="preserve">. The agreement brings together Indian manufacturing and U.S., Japanese, and Australian financing, logistics, and technical assistance to help immunize hundreds of millions of people by the end of 2022. Headlines over the weekend proclaimed that the administration of U.S. President Joe Biden was preparing to catch up in global vaccine diplomacy. </w:t>
      </w:r>
      <w:r w:rsidRPr="00403697">
        <w:rPr>
          <w:u w:val="single"/>
        </w:rPr>
        <w:t>Yesterday the administration took a further step in this direction, leaking to reporters that it would lend four million AstraZeneca doses to Mexico and Canada</w:t>
      </w:r>
      <w:r w:rsidRPr="00403697">
        <w:rPr>
          <w:sz w:val="16"/>
        </w:rPr>
        <w:t>. These initiatives come not a moment too soon. In tackling the worst global crisis of a lifetime, the United States has so far been upstaged</w:t>
      </w:r>
      <w:r w:rsidRPr="00351105">
        <w:rPr>
          <w:sz w:val="16"/>
        </w:rPr>
        <w:t xml:space="preserve">. </w:t>
      </w:r>
      <w:r w:rsidRPr="00351105">
        <w:rPr>
          <w:u w:val="single"/>
        </w:rPr>
        <w:t xml:space="preserve">Russia and </w:t>
      </w:r>
      <w:r w:rsidRPr="00FC095F">
        <w:rPr>
          <w:highlight w:val="green"/>
          <w:u w:val="single"/>
        </w:rPr>
        <w:t xml:space="preserve">China have aggressively </w:t>
      </w:r>
      <w:r w:rsidRPr="00403697">
        <w:rPr>
          <w:u w:val="single"/>
        </w:rPr>
        <w:t xml:space="preserve">marketed and </w:t>
      </w:r>
      <w:r w:rsidRPr="00FC095F">
        <w:rPr>
          <w:highlight w:val="green"/>
          <w:u w:val="single"/>
        </w:rPr>
        <w:t xml:space="preserve">distributed </w:t>
      </w:r>
      <w:r w:rsidRPr="00403697">
        <w:rPr>
          <w:u w:val="single"/>
        </w:rPr>
        <w:t xml:space="preserve">their </w:t>
      </w:r>
      <w:r w:rsidRPr="00FC095F">
        <w:rPr>
          <w:highlight w:val="green"/>
          <w:u w:val="single"/>
        </w:rPr>
        <w:t>vaccines to foreign countries</w:t>
      </w:r>
      <w:r w:rsidRPr="00403697">
        <w:rPr>
          <w:u w:val="single"/>
        </w:rPr>
        <w:t xml:space="preserve">, largely </w:t>
      </w:r>
      <w:r w:rsidRPr="00FC095F">
        <w:rPr>
          <w:b/>
          <w:bCs/>
          <w:highlight w:val="green"/>
          <w:u w:val="single"/>
        </w:rPr>
        <w:t>to advance foreign policy goals</w:t>
      </w:r>
      <w:r w:rsidRPr="00403697">
        <w:rPr>
          <w:u w:val="single"/>
        </w:rPr>
        <w:t xml:space="preserve">. </w:t>
      </w:r>
      <w:r w:rsidRPr="00351105">
        <w:rPr>
          <w:u w:val="single"/>
        </w:rPr>
        <w:t>Russia is using the jab</w:t>
      </w:r>
      <w:r w:rsidRPr="00403697">
        <w:rPr>
          <w:u w:val="single"/>
        </w:rPr>
        <w:t xml:space="preserve"> to </w:t>
      </w:r>
      <w:r w:rsidRPr="00FC095F">
        <w:rPr>
          <w:b/>
          <w:bCs/>
          <w:highlight w:val="green"/>
          <w:u w:val="single"/>
        </w:rPr>
        <w:t>bolster</w:t>
      </w:r>
      <w:r w:rsidRPr="00FC095F">
        <w:rPr>
          <w:highlight w:val="green"/>
          <w:u w:val="single"/>
        </w:rPr>
        <w:t xml:space="preserve"> </w:t>
      </w:r>
      <w:r w:rsidRPr="00403697">
        <w:rPr>
          <w:u w:val="single"/>
        </w:rPr>
        <w:t xml:space="preserve">its </w:t>
      </w:r>
      <w:r w:rsidRPr="00FC095F">
        <w:rPr>
          <w:b/>
          <w:bCs/>
          <w:highlight w:val="green"/>
          <w:u w:val="single"/>
        </w:rPr>
        <w:t>image</w:t>
      </w:r>
      <w:r w:rsidRPr="00FC095F">
        <w:rPr>
          <w:highlight w:val="green"/>
          <w:u w:val="single"/>
        </w:rPr>
        <w:t xml:space="preserve"> </w:t>
      </w:r>
      <w:r w:rsidRPr="00403697">
        <w:rPr>
          <w:u w:val="single"/>
        </w:rPr>
        <w:t xml:space="preserve">and investment prospects and </w:t>
      </w:r>
      <w:r w:rsidRPr="00FC095F">
        <w:rPr>
          <w:highlight w:val="green"/>
          <w:u w:val="single"/>
        </w:rPr>
        <w:t xml:space="preserve">to drive </w:t>
      </w:r>
      <w:r w:rsidRPr="00403697">
        <w:rPr>
          <w:u w:val="single"/>
        </w:rPr>
        <w:t xml:space="preserve">a </w:t>
      </w:r>
      <w:r w:rsidRPr="00FC095F">
        <w:rPr>
          <w:b/>
          <w:bCs/>
          <w:highlight w:val="green"/>
          <w:u w:val="single"/>
        </w:rPr>
        <w:t>wedge between EU countries</w:t>
      </w:r>
      <w:r w:rsidRPr="00403697">
        <w:rPr>
          <w:u w:val="single"/>
        </w:rPr>
        <w:t xml:space="preserve">. </w:t>
      </w:r>
      <w:r w:rsidRPr="00351105">
        <w:rPr>
          <w:u w:val="single"/>
        </w:rPr>
        <w:t xml:space="preserve">China is donating doses to </w:t>
      </w:r>
      <w:r w:rsidRPr="00FC095F">
        <w:rPr>
          <w:highlight w:val="green"/>
          <w:u w:val="single"/>
        </w:rPr>
        <w:t xml:space="preserve">gain leverage </w:t>
      </w:r>
      <w:r w:rsidRPr="00FC095F">
        <w:rPr>
          <w:b/>
          <w:bCs/>
          <w:highlight w:val="green"/>
          <w:u w:val="single"/>
        </w:rPr>
        <w:t>in territorial disputes</w:t>
      </w:r>
      <w:r w:rsidRPr="00FC095F">
        <w:rPr>
          <w:highlight w:val="green"/>
          <w:u w:val="single"/>
        </w:rPr>
        <w:t xml:space="preserve"> </w:t>
      </w:r>
      <w:r w:rsidRPr="00403697">
        <w:rPr>
          <w:u w:val="single"/>
        </w:rPr>
        <w:t>and expand its influence under the Belt and Road Initiative</w:t>
      </w:r>
      <w:r w:rsidRPr="00403697">
        <w:rPr>
          <w:sz w:val="16"/>
        </w:rPr>
        <w:t xml:space="preserve">. Both Moscow and </w:t>
      </w:r>
      <w:r w:rsidRPr="00403697">
        <w:rPr>
          <w:u w:val="single"/>
        </w:rPr>
        <w:t xml:space="preserve">Beijing have moved to </w:t>
      </w:r>
      <w:r w:rsidRPr="00FC095F">
        <w:rPr>
          <w:highlight w:val="green"/>
          <w:u w:val="single"/>
        </w:rPr>
        <w:t>undercut the U</w:t>
      </w:r>
      <w:r w:rsidRPr="00403697">
        <w:rPr>
          <w:u w:val="single"/>
        </w:rPr>
        <w:t xml:space="preserve">nited </w:t>
      </w:r>
      <w:r w:rsidRPr="00FC095F">
        <w:rPr>
          <w:highlight w:val="green"/>
          <w:u w:val="single"/>
        </w:rPr>
        <w:t>S</w:t>
      </w:r>
      <w:r w:rsidRPr="00403697">
        <w:rPr>
          <w:u w:val="single"/>
        </w:rPr>
        <w:t xml:space="preserve">tates </w:t>
      </w:r>
      <w:r w:rsidRPr="00FC095F">
        <w:rPr>
          <w:b/>
          <w:bCs/>
          <w:highlight w:val="green"/>
          <w:u w:val="single"/>
        </w:rPr>
        <w:t xml:space="preserve">in </w:t>
      </w:r>
      <w:r w:rsidRPr="00351105">
        <w:rPr>
          <w:b/>
          <w:bCs/>
          <w:u w:val="single"/>
        </w:rPr>
        <w:t xml:space="preserve">its own backyard by supplying vaccines to </w:t>
      </w:r>
      <w:r w:rsidRPr="00FC095F">
        <w:rPr>
          <w:b/>
          <w:bCs/>
          <w:highlight w:val="green"/>
          <w:u w:val="single"/>
        </w:rPr>
        <w:t>Latin America</w:t>
      </w:r>
      <w:r w:rsidRPr="00403697">
        <w:rPr>
          <w:sz w:val="16"/>
        </w:rPr>
        <w:t xml:space="preserve">. 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w:t>
      </w:r>
      <w:r w:rsidRPr="00403697">
        <w:rPr>
          <w:u w:val="single"/>
        </w:rPr>
        <w:t xml:space="preserve">Rather, Biden should pursue </w:t>
      </w:r>
      <w:r w:rsidRPr="00403697">
        <w:rPr>
          <w:b/>
          <w:bCs/>
          <w:u w:val="single"/>
        </w:rPr>
        <w:t>abroad the sort of “all in” unity</w:t>
      </w:r>
      <w:r w:rsidRPr="00403697">
        <w:rPr>
          <w:u w:val="single"/>
        </w:rPr>
        <w:t xml:space="preserve"> approach that he has proclaimed at home</w:t>
      </w:r>
      <w:r w:rsidRPr="00403697">
        <w:rPr>
          <w:sz w:val="16"/>
        </w:rPr>
        <w:t xml:space="preserve">. His administration should focus less on strategic advantage than on vaccinating the largest number of people worldwide in the shortest amount of time. In so doing, the United States would concentrate on what the world’s peoples have in common—susceptibility to this and many other viruses—regardless of the nature of their governments. ALL IN AND ALL OUT </w:t>
      </w:r>
      <w:r w:rsidRPr="00403697">
        <w:rPr>
          <w:u w:val="single"/>
        </w:rPr>
        <w:t>The United States has successfully mobilized its own and international resources to respond to regional crises in the past</w:t>
      </w:r>
      <w:r w:rsidRPr="00403697">
        <w:rPr>
          <w:sz w:val="16"/>
        </w:rPr>
        <w:t xml:space="preserve">. In 2003, President George W. Bush started the </w:t>
      </w:r>
      <w:r w:rsidRPr="00403697">
        <w:rPr>
          <w:u w:val="single"/>
        </w:rPr>
        <w:t>U.S. President’s Emergency Plan for AIDS Relief</w:t>
      </w:r>
      <w:r w:rsidRPr="00403697">
        <w:rPr>
          <w:sz w:val="16"/>
        </w:rPr>
        <w:t xml:space="preserve">, the largest global health program focused on a single disease in history. PEPFAR brought together U.S. agencies, private companies, and local civil society groups to help sub-Saharan Africa and Southeast Asia get the AIDS crisis under control, saving millions of lives. </w:t>
      </w:r>
      <w:r w:rsidRPr="00403697">
        <w:rPr>
          <w:u w:val="single"/>
        </w:rPr>
        <w:t>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w:t>
      </w:r>
      <w:r w:rsidRPr="00403697">
        <w:rPr>
          <w:sz w:val="16"/>
        </w:rPr>
        <w:t xml:space="preserve">.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w:t>
      </w:r>
      <w:r w:rsidRPr="00403697">
        <w:rPr>
          <w:u w:val="single"/>
        </w:rPr>
        <w:t>The Biden administration reversed this stance immediately and contributed $4 billion, making the United States the largest donor to the effort</w:t>
      </w:r>
      <w:r w:rsidRPr="00403697">
        <w:rPr>
          <w:sz w:val="16"/>
        </w:rPr>
        <w:t xml:space="preserve">. Still, even if </w:t>
      </w:r>
      <w:r w:rsidRPr="00403697">
        <w:rPr>
          <w:u w:val="single"/>
        </w:rPr>
        <w:t>COVAX meets the ambitious target of delivering two billion doses to developing nations by the end of 2021, it will be able to vaccinate only 20 percent of those countries’ populations</w:t>
      </w:r>
      <w:r w:rsidRPr="00403697">
        <w:rPr>
          <w:sz w:val="16"/>
        </w:rPr>
        <w:t xml:space="preserve">. Just imagine, </w:t>
      </w:r>
      <w:r w:rsidRPr="00403697">
        <w:rPr>
          <w:u w:val="single"/>
        </w:rPr>
        <w:t xml:space="preserve">however, </w:t>
      </w:r>
      <w:r w:rsidRPr="00FC095F">
        <w:rPr>
          <w:highlight w:val="green"/>
          <w:u w:val="single"/>
        </w:rPr>
        <w:t xml:space="preserve">what </w:t>
      </w:r>
      <w:r w:rsidRPr="00403697">
        <w:rPr>
          <w:u w:val="single"/>
        </w:rPr>
        <w:t xml:space="preserve">could happen </w:t>
      </w:r>
      <w:r w:rsidRPr="00FC095F">
        <w:rPr>
          <w:highlight w:val="green"/>
          <w:u w:val="single"/>
        </w:rPr>
        <w:t>if Washington were to treat COVID</w:t>
      </w:r>
      <w:r w:rsidRPr="00403697">
        <w:rPr>
          <w:u w:val="single"/>
        </w:rPr>
        <w:t xml:space="preserve">-19 </w:t>
      </w:r>
      <w:r w:rsidRPr="00FC095F">
        <w:rPr>
          <w:highlight w:val="green"/>
          <w:u w:val="single"/>
        </w:rPr>
        <w:t xml:space="preserve">as </w:t>
      </w:r>
      <w:r w:rsidRPr="00FC095F">
        <w:rPr>
          <w:b/>
          <w:bCs/>
          <w:highlight w:val="green"/>
          <w:u w:val="single"/>
        </w:rPr>
        <w:t>the equivalent</w:t>
      </w:r>
      <w:r w:rsidRPr="00FC095F">
        <w:rPr>
          <w:highlight w:val="green"/>
          <w:u w:val="single"/>
        </w:rPr>
        <w:t xml:space="preserve"> of the enemy in a world war or </w:t>
      </w:r>
      <w:r w:rsidRPr="00403697">
        <w:rPr>
          <w:u w:val="single"/>
        </w:rPr>
        <w:t xml:space="preserve">the pandemic as a global version of the </w:t>
      </w:r>
      <w:r w:rsidRPr="00351105">
        <w:rPr>
          <w:u w:val="single"/>
        </w:rPr>
        <w:t xml:space="preserve">regional AIDS and Ebola </w:t>
      </w:r>
      <w:r w:rsidRPr="00403697">
        <w:rPr>
          <w:u w:val="single"/>
        </w:rPr>
        <w:t>epidemics of years past</w:t>
      </w:r>
      <w:r w:rsidRPr="00403697">
        <w:rPr>
          <w:sz w:val="16"/>
        </w:rPr>
        <w:t xml:space="preserve">. Imagine, in other words, what all-out mobilization would look like if the United States treated the COVID-19 pandemic like the global threat that it is. </w:t>
      </w:r>
      <w:r w:rsidRPr="00403697">
        <w:rPr>
          <w:u w:val="single"/>
        </w:rPr>
        <w:t xml:space="preserve">Washington would </w:t>
      </w:r>
      <w:r w:rsidRPr="00FC095F">
        <w:rPr>
          <w:highlight w:val="green"/>
          <w:u w:val="single"/>
        </w:rPr>
        <w:t xml:space="preserve">lead </w:t>
      </w:r>
      <w:r w:rsidRPr="00403697">
        <w:rPr>
          <w:u w:val="single"/>
        </w:rPr>
        <w:t xml:space="preserve">a multilateral, whole-of-society </w:t>
      </w:r>
      <w:r w:rsidRPr="00FC095F">
        <w:rPr>
          <w:highlight w:val="green"/>
          <w:u w:val="single"/>
        </w:rPr>
        <w:t xml:space="preserve">effort </w:t>
      </w:r>
      <w:r w:rsidRPr="00FC095F">
        <w:rPr>
          <w:b/>
          <w:bCs/>
          <w:highlight w:val="green"/>
          <w:u w:val="single"/>
        </w:rPr>
        <w:t>to help COVAX vaccinate</w:t>
      </w:r>
      <w:r w:rsidRPr="00FC095F">
        <w:rPr>
          <w:highlight w:val="green"/>
          <w:u w:val="single"/>
        </w:rPr>
        <w:t xml:space="preserve"> </w:t>
      </w:r>
      <w:r w:rsidRPr="00403697">
        <w:rPr>
          <w:u w:val="single"/>
        </w:rPr>
        <w:t xml:space="preserve">the world. The government would </w:t>
      </w:r>
      <w:r w:rsidRPr="00FC095F">
        <w:rPr>
          <w:highlight w:val="green"/>
          <w:u w:val="single"/>
        </w:rPr>
        <w:t xml:space="preserve">activate </w:t>
      </w:r>
      <w:r w:rsidRPr="00403697">
        <w:rPr>
          <w:u w:val="single"/>
        </w:rPr>
        <w:t xml:space="preserve">the </w:t>
      </w:r>
      <w:r w:rsidRPr="00FC095F">
        <w:rPr>
          <w:highlight w:val="green"/>
          <w:u w:val="single"/>
        </w:rPr>
        <w:t xml:space="preserve">military </w:t>
      </w:r>
      <w:r w:rsidRPr="00403697">
        <w:rPr>
          <w:u w:val="single"/>
        </w:rPr>
        <w:t xml:space="preserve">and </w:t>
      </w:r>
      <w:r w:rsidRPr="00FC095F">
        <w:rPr>
          <w:highlight w:val="green"/>
          <w:u w:val="single"/>
        </w:rPr>
        <w:t xml:space="preserve">call upon allies in </w:t>
      </w:r>
      <w:r w:rsidRPr="00403697">
        <w:rPr>
          <w:u w:val="single"/>
        </w:rPr>
        <w:t xml:space="preserve">the </w:t>
      </w:r>
      <w:r w:rsidRPr="00FC095F">
        <w:rPr>
          <w:highlight w:val="green"/>
          <w:u w:val="single"/>
        </w:rPr>
        <w:t xml:space="preserve">G-7 and NATO </w:t>
      </w:r>
      <w:r w:rsidRPr="00403697">
        <w:rPr>
          <w:u w:val="single"/>
        </w:rPr>
        <w:t xml:space="preserve">for a major assistance operation </w:t>
      </w:r>
      <w:r w:rsidRPr="00FC095F">
        <w:rPr>
          <w:highlight w:val="green"/>
          <w:u w:val="single"/>
        </w:rPr>
        <w:t xml:space="preserve">that speeds </w:t>
      </w:r>
      <w:r w:rsidRPr="00403697">
        <w:rPr>
          <w:u w:val="single"/>
        </w:rPr>
        <w:t xml:space="preserve">the </w:t>
      </w:r>
      <w:r w:rsidRPr="00FC095F">
        <w:rPr>
          <w:b/>
          <w:bCs/>
          <w:highlight w:val="green"/>
          <w:u w:val="single"/>
        </w:rPr>
        <w:t>flow of vaccine supplies</w:t>
      </w:r>
      <w:r w:rsidRPr="00FC095F">
        <w:rPr>
          <w:highlight w:val="green"/>
          <w:u w:val="single"/>
        </w:rPr>
        <w:t xml:space="preserve"> and </w:t>
      </w:r>
      <w:r w:rsidRPr="00FC095F">
        <w:rPr>
          <w:b/>
          <w:bCs/>
          <w:highlight w:val="green"/>
          <w:u w:val="single"/>
        </w:rPr>
        <w:t>strengthens delivery systems</w:t>
      </w:r>
      <w:r w:rsidRPr="00403697">
        <w:rPr>
          <w:sz w:val="16"/>
        </w:rPr>
        <w:t xml:space="preserve">.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w:t>
      </w:r>
      <w:r w:rsidRPr="00403697">
        <w:rPr>
          <w:u w:val="single"/>
        </w:rPr>
        <w:t xml:space="preserve">And it </w:t>
      </w:r>
      <w:r w:rsidRPr="00351105">
        <w:rPr>
          <w:u w:val="single"/>
        </w:rPr>
        <w:t>wo</w:t>
      </w:r>
      <w:r w:rsidRPr="00403697">
        <w:rPr>
          <w:u w:val="single"/>
        </w:rPr>
        <w:t xml:space="preserve">uld </w:t>
      </w:r>
      <w:r w:rsidRPr="00FC095F">
        <w:rPr>
          <w:highlight w:val="green"/>
          <w:u w:val="single"/>
        </w:rPr>
        <w:t>enlist companies</w:t>
      </w:r>
      <w:r w:rsidRPr="00403697">
        <w:rPr>
          <w:u w:val="single"/>
        </w:rPr>
        <w:t xml:space="preserve">, nonprofits, and civil society organizations </w:t>
      </w:r>
      <w:r w:rsidRPr="00FC095F">
        <w:rPr>
          <w:highlight w:val="green"/>
          <w:u w:val="single"/>
        </w:rPr>
        <w:t>to help increase vaccine production</w:t>
      </w:r>
      <w:r w:rsidRPr="00403697">
        <w:rPr>
          <w:u w:val="single"/>
        </w:rPr>
        <w:t xml:space="preserve">, </w:t>
      </w:r>
      <w:r w:rsidRPr="00FC095F">
        <w:rPr>
          <w:highlight w:val="green"/>
          <w:u w:val="single"/>
        </w:rPr>
        <w:t>raise funding</w:t>
      </w:r>
      <w:r w:rsidRPr="00403697">
        <w:rPr>
          <w:u w:val="single"/>
        </w:rPr>
        <w:t xml:space="preserve">, </w:t>
      </w:r>
      <w:r w:rsidRPr="00FC095F">
        <w:rPr>
          <w:highlight w:val="green"/>
          <w:u w:val="single"/>
        </w:rPr>
        <w:t>and provide technical assistance</w:t>
      </w:r>
      <w:r w:rsidRPr="00403697">
        <w:rPr>
          <w:u w:val="single"/>
        </w:rPr>
        <w:t xml:space="preserve"> to foreign counterparts.</w:t>
      </w:r>
      <w:r w:rsidRPr="00403697">
        <w:rPr>
          <w:sz w:val="16"/>
        </w:rPr>
        <w:t xml:space="preserve"> The U.S. government should undertake exactly such an effort, right now: </w:t>
      </w:r>
      <w:r w:rsidRPr="00403697">
        <w:rPr>
          <w:b/>
          <w:bCs/>
          <w:u w:val="single"/>
        </w:rPr>
        <w:t xml:space="preserve">an all-out response for an all-in global vaccination campaign. </w:t>
      </w:r>
      <w:r w:rsidRPr="00403697">
        <w:rPr>
          <w:u w:val="single"/>
        </w:rPr>
        <w:t xml:space="preserve">Such a campaign </w:t>
      </w:r>
      <w:r w:rsidRPr="00FC095F">
        <w:rPr>
          <w:highlight w:val="green"/>
          <w:u w:val="single"/>
        </w:rPr>
        <w:t xml:space="preserve">would advance </w:t>
      </w:r>
      <w:r w:rsidRPr="00FC095F">
        <w:rPr>
          <w:b/>
          <w:bCs/>
          <w:highlight w:val="green"/>
          <w:u w:val="single"/>
          <w:bdr w:val="single" w:sz="4" w:space="0" w:color="auto"/>
        </w:rPr>
        <w:t>U.S. economic and security interests</w:t>
      </w:r>
      <w:r w:rsidRPr="00FC095F">
        <w:rPr>
          <w:highlight w:val="green"/>
          <w:u w:val="single"/>
        </w:rPr>
        <w:t xml:space="preserve"> </w:t>
      </w:r>
      <w:r w:rsidRPr="00403697">
        <w:rPr>
          <w:u w:val="single"/>
        </w:rPr>
        <w:t xml:space="preserve">and </w:t>
      </w:r>
      <w:r w:rsidRPr="00FC095F">
        <w:rPr>
          <w:highlight w:val="green"/>
          <w:u w:val="single"/>
        </w:rPr>
        <w:t xml:space="preserve">reboot </w:t>
      </w:r>
      <w:r w:rsidRPr="00403697">
        <w:rPr>
          <w:u w:val="single"/>
        </w:rPr>
        <w:t xml:space="preserve">American </w:t>
      </w:r>
      <w:r w:rsidRPr="00FC095F">
        <w:rPr>
          <w:highlight w:val="green"/>
          <w:u w:val="single"/>
        </w:rPr>
        <w:t xml:space="preserve">global leadership </w:t>
      </w:r>
      <w:r w:rsidRPr="00403697">
        <w:rPr>
          <w:u w:val="single"/>
        </w:rPr>
        <w:t>after years of decline.</w:t>
      </w:r>
      <w:r w:rsidRPr="00403697">
        <w:rPr>
          <w:sz w:val="16"/>
        </w:rPr>
        <w:t xml:space="preserve"> Rather than perpetuate the transactional, friend-by-friend vaccine diplomacy of China and Russia, a U.S.-led vaccine effort could invigorate a new multilateralism that is more pragmatic and inclusive than the twentieth-century international order and better adapted to tackling twenty-first-century global threats. Washington would do well to remember that if COVID-19 does come back, authoritarian governments will be able to lock down their populations more quickly and effectively than democracies will, so even in competitive terms, America’s best bet really is to eradicate the novel coronavirus. </w:t>
      </w:r>
      <w:r w:rsidRPr="00403697">
        <w:rPr>
          <w:u w:val="single"/>
        </w:rPr>
        <w:t xml:space="preserve">The United States has a </w:t>
      </w:r>
      <w:r w:rsidRPr="00FC095F">
        <w:rPr>
          <w:highlight w:val="green"/>
          <w:u w:val="single"/>
        </w:rPr>
        <w:t xml:space="preserve">momentous opportunity to prove </w:t>
      </w:r>
      <w:r w:rsidRPr="00403697">
        <w:rPr>
          <w:u w:val="single"/>
        </w:rPr>
        <w:t xml:space="preserve">both that democracy can deliver and that </w:t>
      </w:r>
      <w:r w:rsidRPr="00FC095F">
        <w:rPr>
          <w:b/>
          <w:bCs/>
          <w:highlight w:val="green"/>
          <w:u w:val="single"/>
          <w:bdr w:val="single" w:sz="4" w:space="0" w:color="auto"/>
        </w:rPr>
        <w:t>American ideals truly are universal</w:t>
      </w:r>
      <w:r w:rsidRPr="00403697">
        <w:rPr>
          <w:u w:val="single"/>
        </w:rPr>
        <w:t xml:space="preserve">. </w:t>
      </w:r>
      <w:r w:rsidRPr="00403697">
        <w:rPr>
          <w:sz w:val="16"/>
        </w:rPr>
        <w:t xml:space="preserve">By offering a model of global cooperation that draws on a far wider range of resources than any one government can provide, the United States can lead a vaccine effort that builds on the strengths of its open and pluralist society. President Biden would demonstrate unequivocally that the United States is not only “back” but looking—and leading—far ahead. THE CASE FOR GOING REALLY BIG The COVID-19 pandemic is the most extensive humanitarian and economic catastrophe of modern times. Though it lacks the cataclysmic impact of a natural disaster, its toll is far worse and more widespread. A reported 2.6 million have died from COVID-19, though that is certainly an undercount; one analysis of premature and excess mortality estimates 20.5 million years of life have been lost. According to the World Bank, the pandemic pushed as many as 124 million into extreme poverty in 2020, the first year of increase in two decades. The Economist estimates that two years of COVID-19 will cost the world $10.3 trillion—a downturn the World Bank says is twice as deep as the Great Recession. Ultimately, the only way to arrest, let alone reverse, this collapse is global vaccination. The Biden administration learned an important lesson from the government’s response to the 2008 financial crisis: do not be afraid to go big. The American Rescue Plan does just that, funneling $1.9 trillion into many different parts of the economy. The administration should heed the same advice when it comes to vaccinating the world. </w:t>
      </w:r>
      <w:r w:rsidRPr="00FC095F">
        <w:rPr>
          <w:highlight w:val="green"/>
          <w:u w:val="single"/>
        </w:rPr>
        <w:t xml:space="preserve">An all-out effort will have the </w:t>
      </w:r>
      <w:r w:rsidRPr="00FC095F">
        <w:rPr>
          <w:b/>
          <w:bCs/>
          <w:highlight w:val="green"/>
          <w:u w:val="single"/>
        </w:rPr>
        <w:t>greatest and quickest impact</w:t>
      </w:r>
      <w:r w:rsidRPr="00FC095F">
        <w:rPr>
          <w:highlight w:val="green"/>
          <w:u w:val="single"/>
        </w:rPr>
        <w:t xml:space="preserve"> </w:t>
      </w:r>
      <w:r w:rsidRPr="00403697">
        <w:rPr>
          <w:u w:val="single"/>
        </w:rPr>
        <w:t xml:space="preserve">on the fight against COVID-19—and the impact it will have </w:t>
      </w:r>
      <w:proofErr w:type="gramStart"/>
      <w:r w:rsidRPr="00403697">
        <w:rPr>
          <w:u w:val="single"/>
        </w:rPr>
        <w:t>is</w:t>
      </w:r>
      <w:proofErr w:type="gramEnd"/>
      <w:r w:rsidRPr="00403697">
        <w:rPr>
          <w:u w:val="single"/>
        </w:rPr>
        <w:t xml:space="preserve"> squarely in America’s self-interest</w:t>
      </w:r>
      <w:r w:rsidRPr="00403697">
        <w:rPr>
          <w:sz w:val="16"/>
        </w:rPr>
        <w:t>. The United States has much to gain from an accelerated recovery of the global economy. A study from the Eurasia Group estimated that vaccinating low- and middle-income nations would generate at least $153 billion for the United States and nine other developed economies in 2021 and up to $466 billion by 2025. Even if the United States vaccinates its entire population, its economic recovery will still drag so long as its trading partners don’t have full access to the vaccine and the pandemic continues. As Biden has said, “We’re not going to be ultimately safe until the world is safe.” Moreover, today’s pandemic will not be the last. The partnerships and public health infrastructure that the United States builds to inoculate the world from this coronavirus will also defend it against the next deadly pathogen or health threat. Protecting the nation against disease cannot be separated from protecting the world.</w:t>
      </w:r>
    </w:p>
    <w:p w14:paraId="348C388F" w14:textId="77777777" w:rsidR="00351105" w:rsidRPr="00403697" w:rsidRDefault="00351105" w:rsidP="002D06C9">
      <w:pPr>
        <w:rPr>
          <w:sz w:val="16"/>
        </w:rPr>
      </w:pPr>
    </w:p>
    <w:p w14:paraId="4EA91C3D" w14:textId="77777777" w:rsidR="002D06C9" w:rsidRPr="006F0654" w:rsidRDefault="002D06C9" w:rsidP="002D06C9">
      <w:pPr>
        <w:pStyle w:val="Heading4"/>
      </w:pPr>
      <w:r>
        <w:t xml:space="preserve">Waiving IP rights </w:t>
      </w:r>
      <w:r>
        <w:rPr>
          <w:u w:val="single"/>
        </w:rPr>
        <w:t>undercuts</w:t>
      </w:r>
      <w:r>
        <w:t xml:space="preserve"> the perception of American medical innovation superiority which allows China and Russia to </w:t>
      </w:r>
      <w:r>
        <w:rPr>
          <w:u w:val="single"/>
        </w:rPr>
        <w:t>expand influence</w:t>
      </w:r>
      <w:r>
        <w:t xml:space="preserve"> – a unilaterally-led global effort </w:t>
      </w:r>
      <w:r>
        <w:rPr>
          <w:u w:val="single"/>
        </w:rPr>
        <w:t>jumpstarts</w:t>
      </w:r>
      <w:r>
        <w:t xml:space="preserve"> Vaccine Diplomacy in the face of Chinese and Russian </w:t>
      </w:r>
      <w:r>
        <w:rPr>
          <w:u w:val="single"/>
        </w:rPr>
        <w:t>weakness</w:t>
      </w:r>
      <w:r>
        <w:t>.</w:t>
      </w:r>
    </w:p>
    <w:p w14:paraId="48AD1EC2" w14:textId="77777777" w:rsidR="002D06C9" w:rsidRPr="006F0654" w:rsidRDefault="002D06C9" w:rsidP="002D06C9">
      <w:r w:rsidRPr="006F0654">
        <w:rPr>
          <w:rStyle w:val="Style13ptBold"/>
        </w:rPr>
        <w:t>Sasse 5-17</w:t>
      </w:r>
      <w:r>
        <w:t xml:space="preserve"> </w:t>
      </w:r>
      <w:r w:rsidRPr="006F0654">
        <w:t>Ben Sasse 5-17-2021 "U.S. Can Stop the Pandemic and Counter China"</w:t>
      </w:r>
      <w:r>
        <w:t xml:space="preserve"> </w:t>
      </w:r>
      <w:hyperlink r:id="rId15" w:anchor="selection-4197.0-4265.96" w:history="1">
        <w:r w:rsidRPr="00B867F4">
          <w:rPr>
            <w:rStyle w:val="Hyperlink"/>
          </w:rPr>
          <w:t>https://archive.is/NOKMj#selection-4197.0-4265.96</w:t>
        </w:r>
      </w:hyperlink>
      <w:r>
        <w:t xml:space="preserve"> (Ben Sasse has </w:t>
      </w:r>
      <w:r w:rsidRPr="006F0654">
        <w:t>a bachelor's degree in government from Harvard University, a Master of Arts in liberal studies from St. John's College and master's and doctoral degrees in American history from Yale University. He taught at the University of Texas and served as an assistant secretary in the U.S. Department of Health and Human Services.</w:t>
      </w:r>
      <w:r>
        <w:t>)//Elmer</w:t>
      </w:r>
    </w:p>
    <w:p w14:paraId="2EF256A6" w14:textId="77777777" w:rsidR="007A31B9" w:rsidRDefault="002D06C9" w:rsidP="002D06C9">
      <w:pPr>
        <w:rPr>
          <w:u w:val="single"/>
        </w:rPr>
      </w:pPr>
      <w:r w:rsidRPr="00403697">
        <w:rPr>
          <w:u w:val="single"/>
        </w:rPr>
        <w:t>Covid-19 exploded in part because the Chinese Communist Party was apathetic about other nations’ health and covered up the pandemic during its initial months by lying to and through international public-health organizations.</w:t>
      </w:r>
      <w:r w:rsidRPr="003C3392">
        <w:rPr>
          <w:sz w:val="16"/>
        </w:rPr>
        <w:t xml:space="preserve"> </w:t>
      </w:r>
      <w:r w:rsidRPr="00403697">
        <w:rPr>
          <w:u w:val="single"/>
        </w:rPr>
        <w:t xml:space="preserve">The </w:t>
      </w:r>
      <w:r w:rsidRPr="00FC095F">
        <w:rPr>
          <w:highlight w:val="green"/>
          <w:u w:val="single"/>
        </w:rPr>
        <w:t xml:space="preserve">vaccines that </w:t>
      </w:r>
      <w:r w:rsidRPr="00403697">
        <w:rPr>
          <w:u w:val="single"/>
        </w:rPr>
        <w:t xml:space="preserve">will now </w:t>
      </w:r>
      <w:r w:rsidRPr="00FC095F">
        <w:rPr>
          <w:highlight w:val="green"/>
          <w:u w:val="single"/>
        </w:rPr>
        <w:t>beat Covid</w:t>
      </w:r>
      <w:r w:rsidRPr="00403697">
        <w:rPr>
          <w:u w:val="single"/>
        </w:rPr>
        <w:t xml:space="preserve">-19 </w:t>
      </w:r>
      <w:r w:rsidRPr="00FC095F">
        <w:rPr>
          <w:highlight w:val="green"/>
          <w:u w:val="single"/>
        </w:rPr>
        <w:t xml:space="preserve">should </w:t>
      </w:r>
      <w:r w:rsidRPr="00403697">
        <w:rPr>
          <w:u w:val="single"/>
        </w:rPr>
        <w:t xml:space="preserve">likewise </w:t>
      </w:r>
      <w:r w:rsidRPr="00FC095F">
        <w:rPr>
          <w:b/>
          <w:bCs/>
          <w:highlight w:val="green"/>
          <w:u w:val="single"/>
        </w:rPr>
        <w:t>spread rapidly world-wide because the U.S. cares for</w:t>
      </w:r>
      <w:r w:rsidRPr="00C140A5">
        <w:rPr>
          <w:b/>
          <w:bCs/>
          <w:u w:val="single"/>
        </w:rPr>
        <w:t xml:space="preserve"> the health of o</w:t>
      </w:r>
      <w:r w:rsidRPr="003C3392">
        <w:rPr>
          <w:b/>
          <w:bCs/>
          <w:u w:val="single"/>
        </w:rPr>
        <w:t xml:space="preserve">ur </w:t>
      </w:r>
      <w:r w:rsidRPr="00FC095F">
        <w:rPr>
          <w:b/>
          <w:bCs/>
          <w:highlight w:val="green"/>
          <w:u w:val="single"/>
        </w:rPr>
        <w:t xml:space="preserve">neighbors </w:t>
      </w:r>
      <w:r w:rsidRPr="00C140A5">
        <w:rPr>
          <w:b/>
          <w:bCs/>
          <w:u w:val="single"/>
        </w:rPr>
        <w:t>around the globe</w:t>
      </w:r>
      <w:r w:rsidRPr="00403697">
        <w:rPr>
          <w:u w:val="single"/>
        </w:rPr>
        <w:t xml:space="preserve">. </w:t>
      </w:r>
      <w:r w:rsidRPr="00C140A5">
        <w:rPr>
          <w:u w:val="single"/>
        </w:rPr>
        <w:t xml:space="preserve">The world should know that this virus grew deadlier because of a </w:t>
      </w:r>
      <w:r w:rsidRPr="00C140A5">
        <w:rPr>
          <w:b/>
          <w:bCs/>
          <w:u w:val="single"/>
        </w:rPr>
        <w:t>tyrannical system’s paranoia</w:t>
      </w:r>
      <w:r w:rsidRPr="00C140A5">
        <w:rPr>
          <w:u w:val="single"/>
        </w:rPr>
        <w:t>, and the life-saving remedy is emerging from the</w:t>
      </w:r>
      <w:r w:rsidRPr="00403697">
        <w:rPr>
          <w:u w:val="single"/>
        </w:rPr>
        <w:t xml:space="preserve"> </w:t>
      </w:r>
      <w:r w:rsidRPr="00FC095F">
        <w:rPr>
          <w:b/>
          <w:bCs/>
          <w:highlight w:val="green"/>
          <w:u w:val="single"/>
        </w:rPr>
        <w:t>innovative power of democratic capitalism</w:t>
      </w:r>
      <w:r w:rsidRPr="003C3392">
        <w:rPr>
          <w:sz w:val="16"/>
        </w:rPr>
        <w:t xml:space="preserve">. </w:t>
      </w:r>
      <w:r w:rsidRPr="00FC095F">
        <w:rPr>
          <w:highlight w:val="green"/>
          <w:u w:val="single"/>
        </w:rPr>
        <w:t>Washington is late</w:t>
      </w:r>
      <w:r w:rsidRPr="00FC095F">
        <w:rPr>
          <w:sz w:val="16"/>
          <w:highlight w:val="green"/>
        </w:rPr>
        <w:t xml:space="preserve"> </w:t>
      </w:r>
      <w:r w:rsidRPr="00FC095F">
        <w:rPr>
          <w:b/>
          <w:bCs/>
          <w:highlight w:val="green"/>
          <w:u w:val="single"/>
        </w:rPr>
        <w:t>to vaccine diplomacy</w:t>
      </w:r>
      <w:r w:rsidRPr="00FC095F">
        <w:rPr>
          <w:sz w:val="16"/>
          <w:highlight w:val="green"/>
        </w:rPr>
        <w:t xml:space="preserve"> </w:t>
      </w:r>
      <w:r w:rsidRPr="00C140A5">
        <w:rPr>
          <w:u w:val="single"/>
        </w:rPr>
        <w:t>but not too late</w:t>
      </w:r>
      <w:r w:rsidRPr="00C140A5">
        <w:rPr>
          <w:sz w:val="16"/>
        </w:rPr>
        <w:t>.</w:t>
      </w:r>
      <w:r w:rsidRPr="003C3392">
        <w:rPr>
          <w:sz w:val="16"/>
        </w:rPr>
        <w:t xml:space="preserve"> The framing of every new program as a “Marshall Plan” for this or that is overused, </w:t>
      </w:r>
      <w:r w:rsidRPr="00403697">
        <w:rPr>
          <w:u w:val="single"/>
        </w:rPr>
        <w:t xml:space="preserve">but this is </w:t>
      </w:r>
      <w:r w:rsidRPr="00C140A5">
        <w:rPr>
          <w:u w:val="single"/>
        </w:rPr>
        <w:t xml:space="preserve">a genuine </w:t>
      </w:r>
      <w:r w:rsidRPr="00FC095F">
        <w:rPr>
          <w:b/>
          <w:bCs/>
          <w:highlight w:val="green"/>
          <w:u w:val="single"/>
        </w:rPr>
        <w:t>once-in-a-generation opportunity</w:t>
      </w:r>
      <w:r w:rsidRPr="00FC095F">
        <w:rPr>
          <w:highlight w:val="green"/>
          <w:u w:val="single"/>
        </w:rPr>
        <w:t xml:space="preserve"> to show</w:t>
      </w:r>
      <w:r w:rsidRPr="00403697">
        <w:rPr>
          <w:u w:val="single"/>
        </w:rPr>
        <w:t xml:space="preserve"> </w:t>
      </w:r>
      <w:r w:rsidRPr="00C140A5">
        <w:rPr>
          <w:u w:val="single"/>
        </w:rPr>
        <w:t xml:space="preserve">the world </w:t>
      </w:r>
      <w:r w:rsidRPr="00C140A5">
        <w:rPr>
          <w:b/>
          <w:bCs/>
          <w:u w:val="single"/>
        </w:rPr>
        <w:t xml:space="preserve">what </w:t>
      </w:r>
      <w:r w:rsidRPr="00FC095F">
        <w:rPr>
          <w:b/>
          <w:bCs/>
          <w:highlight w:val="green"/>
          <w:u w:val="single"/>
        </w:rPr>
        <w:t xml:space="preserve">U.S. leadership </w:t>
      </w:r>
      <w:r w:rsidRPr="00C140A5">
        <w:rPr>
          <w:b/>
          <w:bCs/>
          <w:u w:val="single"/>
        </w:rPr>
        <w:t>looks</w:t>
      </w:r>
      <w:r w:rsidRPr="00C140A5">
        <w:rPr>
          <w:u w:val="single"/>
        </w:rPr>
        <w:t xml:space="preserve"> like</w:t>
      </w:r>
      <w:r w:rsidRPr="00C140A5">
        <w:rPr>
          <w:sz w:val="16"/>
        </w:rPr>
        <w:t>.</w:t>
      </w:r>
      <w:r w:rsidRPr="003C3392">
        <w:rPr>
          <w:sz w:val="16"/>
        </w:rPr>
        <w:t xml:space="preserve"> Covid-19 came from China. </w:t>
      </w:r>
      <w:r w:rsidRPr="007501AD">
        <w:rPr>
          <w:u w:val="single"/>
        </w:rPr>
        <w:t xml:space="preserve">The most effective vaccines against it come from the United States of America. The U.S. should set </w:t>
      </w:r>
      <w:r w:rsidRPr="00FC095F">
        <w:rPr>
          <w:highlight w:val="green"/>
          <w:u w:val="single"/>
        </w:rPr>
        <w:t xml:space="preserve">a goal of vaccinating </w:t>
      </w:r>
      <w:r w:rsidRPr="007501AD">
        <w:rPr>
          <w:u w:val="single"/>
        </w:rPr>
        <w:t xml:space="preserve">more than </w:t>
      </w:r>
      <w:r w:rsidRPr="00FC095F">
        <w:rPr>
          <w:highlight w:val="green"/>
          <w:u w:val="single"/>
        </w:rPr>
        <w:t>one billion people around</w:t>
      </w:r>
      <w:r w:rsidRPr="007501AD">
        <w:rPr>
          <w:u w:val="single"/>
        </w:rPr>
        <w:t xml:space="preserve"> the world by </w:t>
      </w:r>
      <w:r w:rsidRPr="00FC095F">
        <w:rPr>
          <w:highlight w:val="green"/>
          <w:u w:val="single"/>
        </w:rPr>
        <w:t>Thanksgiving</w:t>
      </w:r>
      <w:r w:rsidRPr="007501AD">
        <w:rPr>
          <w:u w:val="single"/>
        </w:rPr>
        <w:t xml:space="preserve">—and </w:t>
      </w:r>
      <w:r w:rsidRPr="00FC095F">
        <w:rPr>
          <w:b/>
          <w:bCs/>
          <w:highlight w:val="green"/>
          <w:u w:val="single"/>
        </w:rPr>
        <w:t>without dumping i</w:t>
      </w:r>
      <w:r w:rsidRPr="006628A0">
        <w:rPr>
          <w:b/>
          <w:bCs/>
          <w:u w:val="single"/>
        </w:rPr>
        <w:t xml:space="preserve">ntellectual </w:t>
      </w:r>
      <w:r w:rsidRPr="00FC095F">
        <w:rPr>
          <w:b/>
          <w:bCs/>
          <w:highlight w:val="green"/>
          <w:u w:val="single"/>
        </w:rPr>
        <w:t>p</w:t>
      </w:r>
      <w:r w:rsidRPr="006628A0">
        <w:rPr>
          <w:b/>
          <w:bCs/>
          <w:u w:val="single"/>
        </w:rPr>
        <w:t>roperty</w:t>
      </w:r>
      <w:r w:rsidRPr="007501AD">
        <w:rPr>
          <w:u w:val="single"/>
        </w:rPr>
        <w:t>, a foolish act with perverse consequences</w:t>
      </w:r>
      <w:r w:rsidRPr="003C3392">
        <w:rPr>
          <w:sz w:val="16"/>
        </w:rPr>
        <w:t xml:space="preserve">. Consider both the idealist and realist cases for stepping into this global leadership role. This terrible virus has wrought a continuing humanitarian crisis. A second wave is devastating India: Hospitals are full, oxygen tanks are scarce, and makeshift crematoriums are struggling to keep up. As the virus sweeps through remote villages, bodies are washing up on the shores of the Ganges River. </w:t>
      </w:r>
      <w:r w:rsidRPr="006628A0">
        <w:rPr>
          <w:u w:val="single"/>
        </w:rPr>
        <w:t xml:space="preserve">As a country dedicated to the principle that all are created equal, the U.S. won’t turn our back on these men, </w:t>
      </w:r>
      <w:proofErr w:type="gramStart"/>
      <w:r w:rsidRPr="006628A0">
        <w:rPr>
          <w:u w:val="single"/>
        </w:rPr>
        <w:t>women</w:t>
      </w:r>
      <w:proofErr w:type="gramEnd"/>
      <w:r w:rsidRPr="006628A0">
        <w:rPr>
          <w:u w:val="single"/>
        </w:rPr>
        <w:t xml:space="preserve"> and children</w:t>
      </w:r>
      <w:r w:rsidRPr="003C3392">
        <w:rPr>
          <w:sz w:val="16"/>
        </w:rPr>
        <w:t xml:space="preserve">. Now the two realist cases: First, </w:t>
      </w:r>
      <w:r w:rsidRPr="006628A0">
        <w:rPr>
          <w:u w:val="single"/>
        </w:rPr>
        <w:t xml:space="preserve">all available data indicate the </w:t>
      </w:r>
      <w:r w:rsidRPr="00FC095F">
        <w:rPr>
          <w:highlight w:val="green"/>
          <w:u w:val="single"/>
        </w:rPr>
        <w:t xml:space="preserve">vaccines developed by the U.S. </w:t>
      </w:r>
      <w:r w:rsidRPr="006628A0">
        <w:rPr>
          <w:u w:val="single"/>
        </w:rPr>
        <w:t>pharmaceutical industry—the result of years of research, accelerated by the public-private Operation Warp Speed—</w:t>
      </w:r>
      <w:r w:rsidRPr="00FC095F">
        <w:rPr>
          <w:b/>
          <w:bCs/>
          <w:highlight w:val="green"/>
          <w:u w:val="single"/>
        </w:rPr>
        <w:t>are by far the best</w:t>
      </w:r>
      <w:r w:rsidRPr="00FC095F">
        <w:rPr>
          <w:highlight w:val="green"/>
          <w:u w:val="single"/>
        </w:rPr>
        <w:t xml:space="preserve"> </w:t>
      </w:r>
      <w:r w:rsidRPr="006628A0">
        <w:rPr>
          <w:u w:val="single"/>
        </w:rPr>
        <w:t xml:space="preserve">in the world. But </w:t>
      </w:r>
      <w:r w:rsidRPr="00FC095F">
        <w:rPr>
          <w:highlight w:val="green"/>
          <w:u w:val="single"/>
        </w:rPr>
        <w:t xml:space="preserve">most </w:t>
      </w:r>
      <w:r w:rsidRPr="006628A0">
        <w:rPr>
          <w:u w:val="single"/>
        </w:rPr>
        <w:t xml:space="preserve">people and </w:t>
      </w:r>
      <w:r w:rsidRPr="00FC095F">
        <w:rPr>
          <w:highlight w:val="green"/>
          <w:u w:val="single"/>
        </w:rPr>
        <w:t>nations don’t know that</w:t>
      </w:r>
      <w:r w:rsidRPr="006628A0">
        <w:rPr>
          <w:u w:val="single"/>
        </w:rPr>
        <w:t xml:space="preserve">. </w:t>
      </w:r>
      <w:proofErr w:type="gramStart"/>
      <w:r w:rsidRPr="006628A0">
        <w:rPr>
          <w:u w:val="single"/>
        </w:rPr>
        <w:t>Instead</w:t>
      </w:r>
      <w:proofErr w:type="gramEnd"/>
      <w:r w:rsidRPr="006628A0">
        <w:rPr>
          <w:u w:val="single"/>
        </w:rPr>
        <w:t xml:space="preserve"> </w:t>
      </w:r>
      <w:r w:rsidRPr="00FC095F">
        <w:rPr>
          <w:highlight w:val="green"/>
          <w:u w:val="single"/>
        </w:rPr>
        <w:t>the C</w:t>
      </w:r>
      <w:r w:rsidRPr="006628A0">
        <w:rPr>
          <w:u w:val="single"/>
        </w:rPr>
        <w:t xml:space="preserve">hinese </w:t>
      </w:r>
      <w:r w:rsidRPr="00FC095F">
        <w:rPr>
          <w:highlight w:val="green"/>
          <w:u w:val="single"/>
        </w:rPr>
        <w:t>C</w:t>
      </w:r>
      <w:r w:rsidRPr="006628A0">
        <w:rPr>
          <w:u w:val="single"/>
        </w:rPr>
        <w:t xml:space="preserve">ommunist </w:t>
      </w:r>
      <w:r w:rsidRPr="00FC095F">
        <w:rPr>
          <w:highlight w:val="green"/>
          <w:u w:val="single"/>
        </w:rPr>
        <w:t>P</w:t>
      </w:r>
      <w:r w:rsidRPr="006628A0">
        <w:rPr>
          <w:u w:val="single"/>
        </w:rPr>
        <w:t xml:space="preserve">arty has </w:t>
      </w:r>
      <w:r w:rsidRPr="00FC095F">
        <w:rPr>
          <w:highlight w:val="green"/>
          <w:u w:val="single"/>
        </w:rPr>
        <w:t xml:space="preserve">exploited </w:t>
      </w:r>
      <w:r w:rsidRPr="006628A0">
        <w:rPr>
          <w:u w:val="single"/>
        </w:rPr>
        <w:t xml:space="preserve">the </w:t>
      </w:r>
      <w:r w:rsidRPr="00FC095F">
        <w:rPr>
          <w:highlight w:val="green"/>
          <w:u w:val="single"/>
        </w:rPr>
        <w:t xml:space="preserve">suffering </w:t>
      </w:r>
      <w:r w:rsidRPr="006628A0">
        <w:rPr>
          <w:u w:val="single"/>
        </w:rPr>
        <w:t xml:space="preserve">of the developing world </w:t>
      </w:r>
      <w:r w:rsidRPr="00FC095F">
        <w:rPr>
          <w:highlight w:val="green"/>
          <w:u w:val="single"/>
        </w:rPr>
        <w:t xml:space="preserve">to advance </w:t>
      </w:r>
      <w:r w:rsidRPr="006628A0">
        <w:rPr>
          <w:u w:val="single"/>
        </w:rPr>
        <w:t xml:space="preserve">its </w:t>
      </w:r>
      <w:r w:rsidRPr="00FC095F">
        <w:rPr>
          <w:highlight w:val="green"/>
          <w:u w:val="single"/>
        </w:rPr>
        <w:t>own interests</w:t>
      </w:r>
      <w:r w:rsidRPr="006628A0">
        <w:rPr>
          <w:u w:val="single"/>
        </w:rPr>
        <w:t xml:space="preserve">. In its usual mafioso fashion, Beijing has </w:t>
      </w:r>
      <w:r w:rsidRPr="00FC095F">
        <w:rPr>
          <w:highlight w:val="green"/>
          <w:u w:val="single"/>
        </w:rPr>
        <w:t xml:space="preserve">made </w:t>
      </w:r>
      <w:r w:rsidRPr="006628A0">
        <w:rPr>
          <w:u w:val="single"/>
        </w:rPr>
        <w:t xml:space="preserve">delivery of </w:t>
      </w:r>
      <w:r w:rsidRPr="00FC095F">
        <w:rPr>
          <w:highlight w:val="green"/>
          <w:u w:val="single"/>
        </w:rPr>
        <w:t xml:space="preserve">vaccines contingent on </w:t>
      </w:r>
      <w:r w:rsidRPr="006628A0">
        <w:rPr>
          <w:u w:val="single"/>
        </w:rPr>
        <w:t xml:space="preserve">the recipient nation’s breaking diplomatic </w:t>
      </w:r>
      <w:r w:rsidRPr="00FC095F">
        <w:rPr>
          <w:highlight w:val="green"/>
          <w:u w:val="single"/>
        </w:rPr>
        <w:t xml:space="preserve">ties with </w:t>
      </w:r>
      <w:proofErr w:type="gramStart"/>
      <w:r w:rsidRPr="00FC095F">
        <w:rPr>
          <w:highlight w:val="green"/>
          <w:u w:val="single"/>
        </w:rPr>
        <w:t>Taiwan</w:t>
      </w:r>
      <w:r w:rsidRPr="006628A0">
        <w:rPr>
          <w:u w:val="single"/>
        </w:rPr>
        <w:t xml:space="preserve">, </w:t>
      </w:r>
      <w:r w:rsidRPr="00FC095F">
        <w:rPr>
          <w:highlight w:val="green"/>
          <w:u w:val="single"/>
        </w:rPr>
        <w:t>or</w:t>
      </w:r>
      <w:proofErr w:type="gramEnd"/>
      <w:r w:rsidRPr="00FC095F">
        <w:rPr>
          <w:highlight w:val="green"/>
          <w:u w:val="single"/>
        </w:rPr>
        <w:t xml:space="preserve"> </w:t>
      </w:r>
      <w:r w:rsidRPr="006628A0">
        <w:rPr>
          <w:u w:val="single"/>
        </w:rPr>
        <w:t xml:space="preserve">agreeing to use </w:t>
      </w:r>
      <w:r w:rsidRPr="00FC095F">
        <w:rPr>
          <w:highlight w:val="green"/>
          <w:u w:val="single"/>
        </w:rPr>
        <w:t>Huawei</w:t>
      </w:r>
      <w:r w:rsidRPr="006628A0">
        <w:rPr>
          <w:u w:val="single"/>
        </w:rPr>
        <w:t>—China’s tech giant/espionage agency—to provide 5G internet service</w:t>
      </w:r>
      <w:r w:rsidRPr="003C3392">
        <w:rPr>
          <w:sz w:val="16"/>
        </w:rPr>
        <w:t xml:space="preserve">. China has charged astronomical prices for garbage vaccines. The second realist case for vaccine diplomacy is the danger that the virus will mutate to evade vaccines. </w:t>
      </w:r>
      <w:r w:rsidRPr="006628A0">
        <w:rPr>
          <w:u w:val="single"/>
        </w:rPr>
        <w:t>America’s vaccines can stop this—they’ve proved effective against all known global strains—but it’s a race against time.</w:t>
      </w:r>
      <w:r w:rsidRPr="003C3392">
        <w:rPr>
          <w:sz w:val="16"/>
        </w:rPr>
        <w:t xml:space="preserve"> Unfortunately, the </w:t>
      </w:r>
      <w:r w:rsidRPr="00FC095F">
        <w:rPr>
          <w:highlight w:val="green"/>
          <w:u w:val="single"/>
        </w:rPr>
        <w:t>Biden</w:t>
      </w:r>
      <w:r w:rsidRPr="00FC095F">
        <w:rPr>
          <w:sz w:val="16"/>
          <w:highlight w:val="green"/>
        </w:rPr>
        <w:t xml:space="preserve"> </w:t>
      </w:r>
      <w:r w:rsidRPr="003C3392">
        <w:rPr>
          <w:sz w:val="16"/>
        </w:rPr>
        <w:t xml:space="preserve">administration </w:t>
      </w:r>
      <w:r w:rsidRPr="00FC095F">
        <w:rPr>
          <w:highlight w:val="green"/>
          <w:u w:val="single"/>
        </w:rPr>
        <w:t>wants to surrender</w:t>
      </w:r>
      <w:r w:rsidRPr="00FC095F">
        <w:rPr>
          <w:sz w:val="16"/>
          <w:highlight w:val="green"/>
        </w:rPr>
        <w:t xml:space="preserve"> </w:t>
      </w:r>
      <w:r w:rsidRPr="003C3392">
        <w:rPr>
          <w:sz w:val="16"/>
        </w:rPr>
        <w:t xml:space="preserve">America’s </w:t>
      </w:r>
      <w:r w:rsidRPr="00FC095F">
        <w:rPr>
          <w:highlight w:val="green"/>
          <w:u w:val="single"/>
        </w:rPr>
        <w:t>Covid</w:t>
      </w:r>
      <w:r w:rsidRPr="003C3392">
        <w:rPr>
          <w:sz w:val="16"/>
        </w:rPr>
        <w:t xml:space="preserve">-19 </w:t>
      </w:r>
      <w:r w:rsidRPr="00FC095F">
        <w:rPr>
          <w:highlight w:val="green"/>
          <w:u w:val="single"/>
        </w:rPr>
        <w:t>vaccine</w:t>
      </w:r>
      <w:r w:rsidRPr="00FC095F">
        <w:rPr>
          <w:sz w:val="16"/>
          <w:highlight w:val="green"/>
        </w:rPr>
        <w:t xml:space="preserve"> </w:t>
      </w:r>
      <w:r w:rsidRPr="003C3392">
        <w:rPr>
          <w:sz w:val="16"/>
        </w:rPr>
        <w:t xml:space="preserve">technology </w:t>
      </w:r>
      <w:r w:rsidRPr="00FC095F">
        <w:rPr>
          <w:b/>
          <w:bCs/>
          <w:highlight w:val="green"/>
          <w:u w:val="single"/>
        </w:rPr>
        <w:t>to anyone who wants it—including China</w:t>
      </w:r>
      <w:r w:rsidRPr="003C3392">
        <w:rPr>
          <w:sz w:val="16"/>
        </w:rPr>
        <w:t xml:space="preserve">. That is the substance of the May 5 announcement that the U.S. will </w:t>
      </w:r>
      <w:proofErr w:type="gramStart"/>
      <w:r w:rsidRPr="003C3392">
        <w:rPr>
          <w:sz w:val="16"/>
        </w:rPr>
        <w:t>enter into</w:t>
      </w:r>
      <w:proofErr w:type="gramEnd"/>
      <w:r w:rsidRPr="003C3392">
        <w:rPr>
          <w:sz w:val="16"/>
        </w:rPr>
        <w:t xml:space="preserve"> negotiations at the World Trade Organization to waive the Agreement on Trade-Related Aspects of International Property Rights for Covid vaccine technology. </w:t>
      </w:r>
      <w:r w:rsidRPr="006628A0">
        <w:rPr>
          <w:u w:val="single"/>
        </w:rPr>
        <w:t xml:space="preserve">This would do </w:t>
      </w:r>
      <w:r w:rsidRPr="00FC095F">
        <w:rPr>
          <w:highlight w:val="green"/>
          <w:u w:val="single"/>
        </w:rPr>
        <w:t xml:space="preserve">little to speed </w:t>
      </w:r>
      <w:r w:rsidRPr="006628A0">
        <w:rPr>
          <w:u w:val="single"/>
        </w:rPr>
        <w:t xml:space="preserve">the </w:t>
      </w:r>
      <w:r w:rsidRPr="00FC095F">
        <w:rPr>
          <w:highlight w:val="green"/>
          <w:u w:val="single"/>
        </w:rPr>
        <w:t xml:space="preserve">distribution </w:t>
      </w:r>
      <w:r w:rsidRPr="006628A0">
        <w:rPr>
          <w:u w:val="single"/>
        </w:rPr>
        <w:t xml:space="preserve">of effective vaccines, </w:t>
      </w:r>
      <w:r w:rsidRPr="00FC095F">
        <w:rPr>
          <w:highlight w:val="green"/>
          <w:u w:val="single"/>
        </w:rPr>
        <w:t xml:space="preserve">but </w:t>
      </w:r>
      <w:r w:rsidRPr="006628A0">
        <w:rPr>
          <w:u w:val="single"/>
        </w:rPr>
        <w:t xml:space="preserve">it would </w:t>
      </w:r>
      <w:r w:rsidRPr="00FC095F">
        <w:rPr>
          <w:highlight w:val="green"/>
          <w:u w:val="single"/>
        </w:rPr>
        <w:t xml:space="preserve">create </w:t>
      </w:r>
      <w:r w:rsidRPr="00FC095F">
        <w:rPr>
          <w:b/>
          <w:bCs/>
          <w:highlight w:val="green"/>
          <w:u w:val="single"/>
        </w:rPr>
        <w:t>substantial disincentives to invest in innovation</w:t>
      </w:r>
      <w:r w:rsidRPr="006628A0">
        <w:rPr>
          <w:u w:val="single"/>
        </w:rPr>
        <w:t>.</w:t>
      </w:r>
    </w:p>
    <w:p w14:paraId="3481E712" w14:textId="3CE81820" w:rsidR="002D06C9" w:rsidRPr="003C3392" w:rsidRDefault="002D06C9" w:rsidP="002D06C9">
      <w:pPr>
        <w:rPr>
          <w:sz w:val="16"/>
        </w:rPr>
      </w:pPr>
      <w:r w:rsidRPr="006628A0">
        <w:rPr>
          <w:u w:val="single"/>
        </w:rPr>
        <w:t xml:space="preserve"> The </w:t>
      </w:r>
      <w:r w:rsidRPr="00FC095F">
        <w:rPr>
          <w:highlight w:val="green"/>
          <w:u w:val="single"/>
        </w:rPr>
        <w:t xml:space="preserve">mRNA technology </w:t>
      </w:r>
      <w:r w:rsidRPr="006628A0">
        <w:rPr>
          <w:u w:val="single"/>
        </w:rPr>
        <w:t xml:space="preserve">at the heart of our vaccines </w:t>
      </w:r>
      <w:r w:rsidRPr="00FC095F">
        <w:rPr>
          <w:highlight w:val="green"/>
          <w:u w:val="single"/>
        </w:rPr>
        <w:t xml:space="preserve">is </w:t>
      </w:r>
      <w:r w:rsidRPr="006628A0">
        <w:rPr>
          <w:u w:val="single"/>
        </w:rPr>
        <w:t xml:space="preserve">the result of </w:t>
      </w:r>
      <w:r w:rsidRPr="00FC095F">
        <w:rPr>
          <w:highlight w:val="green"/>
          <w:u w:val="single"/>
        </w:rPr>
        <w:t>decades of American investment and labor</w:t>
      </w:r>
      <w:r w:rsidRPr="006628A0">
        <w:rPr>
          <w:u w:val="single"/>
        </w:rPr>
        <w:t xml:space="preserve">, </w:t>
      </w:r>
      <w:r w:rsidRPr="00C140A5">
        <w:rPr>
          <w:u w:val="single"/>
        </w:rPr>
        <w:t>and it’s a leg up on the next global health crisis. C</w:t>
      </w:r>
      <w:r w:rsidRPr="00FC095F">
        <w:rPr>
          <w:highlight w:val="green"/>
          <w:u w:val="single"/>
        </w:rPr>
        <w:t xml:space="preserve">eding </w:t>
      </w:r>
      <w:r w:rsidRPr="006628A0">
        <w:rPr>
          <w:u w:val="single"/>
        </w:rPr>
        <w:t xml:space="preserve">this </w:t>
      </w:r>
      <w:r w:rsidRPr="00FC095F">
        <w:rPr>
          <w:highlight w:val="green"/>
          <w:u w:val="single"/>
        </w:rPr>
        <w:t xml:space="preserve">advantage to </w:t>
      </w:r>
      <w:r w:rsidRPr="006628A0">
        <w:rPr>
          <w:u w:val="single"/>
        </w:rPr>
        <w:t xml:space="preserve">the </w:t>
      </w:r>
      <w:r w:rsidRPr="00FC095F">
        <w:rPr>
          <w:highlight w:val="green"/>
          <w:u w:val="single"/>
        </w:rPr>
        <w:t>C</w:t>
      </w:r>
      <w:r w:rsidRPr="006628A0">
        <w:rPr>
          <w:u w:val="single"/>
        </w:rPr>
        <w:t xml:space="preserve">hinese </w:t>
      </w:r>
      <w:r w:rsidRPr="00FC095F">
        <w:rPr>
          <w:highlight w:val="green"/>
          <w:u w:val="single"/>
        </w:rPr>
        <w:t>C</w:t>
      </w:r>
      <w:r w:rsidRPr="006628A0">
        <w:rPr>
          <w:u w:val="single"/>
        </w:rPr>
        <w:t xml:space="preserve">ommunist </w:t>
      </w:r>
      <w:r w:rsidRPr="00FC095F">
        <w:rPr>
          <w:highlight w:val="green"/>
          <w:u w:val="single"/>
        </w:rPr>
        <w:t>P</w:t>
      </w:r>
      <w:r w:rsidRPr="006628A0">
        <w:rPr>
          <w:u w:val="single"/>
        </w:rPr>
        <w:t xml:space="preserve">arty all but </w:t>
      </w:r>
      <w:r w:rsidRPr="00FC095F">
        <w:rPr>
          <w:highlight w:val="green"/>
          <w:u w:val="single"/>
        </w:rPr>
        <w:t xml:space="preserve">guarantees </w:t>
      </w:r>
      <w:r w:rsidRPr="00C140A5">
        <w:rPr>
          <w:u w:val="single"/>
        </w:rPr>
        <w:t xml:space="preserve">that we will </w:t>
      </w:r>
      <w:r w:rsidRPr="00C140A5">
        <w:rPr>
          <w:b/>
          <w:bCs/>
          <w:u w:val="single"/>
        </w:rPr>
        <w:t>lose the next vaccine race</w:t>
      </w:r>
      <w:r w:rsidRPr="00C140A5">
        <w:rPr>
          <w:u w:val="single"/>
        </w:rPr>
        <w:t>, and that</w:t>
      </w:r>
      <w:r w:rsidRPr="006628A0">
        <w:rPr>
          <w:u w:val="single"/>
        </w:rPr>
        <w:t xml:space="preserve"> </w:t>
      </w:r>
      <w:r w:rsidRPr="00FC095F">
        <w:rPr>
          <w:b/>
          <w:bCs/>
          <w:highlight w:val="green"/>
          <w:u w:val="single"/>
        </w:rPr>
        <w:t>Beijing will have the upper hand abroad.</w:t>
      </w:r>
      <w:r w:rsidRPr="00FC095F">
        <w:rPr>
          <w:highlight w:val="green"/>
          <w:u w:val="single"/>
        </w:rPr>
        <w:t xml:space="preserve"> China’s </w:t>
      </w:r>
      <w:r w:rsidRPr="006628A0">
        <w:rPr>
          <w:u w:val="single"/>
        </w:rPr>
        <w:t xml:space="preserve">corrupt </w:t>
      </w:r>
      <w:r w:rsidRPr="00FC095F">
        <w:rPr>
          <w:highlight w:val="green"/>
          <w:u w:val="single"/>
        </w:rPr>
        <w:t xml:space="preserve">leadership </w:t>
      </w:r>
      <w:r w:rsidRPr="006628A0">
        <w:rPr>
          <w:u w:val="single"/>
        </w:rPr>
        <w:t xml:space="preserve">won’t need to hack our databases; they’ll </w:t>
      </w:r>
      <w:r w:rsidRPr="00C140A5">
        <w:rPr>
          <w:u w:val="single"/>
        </w:rPr>
        <w:t xml:space="preserve">simply use our freely surrendered technological advances </w:t>
      </w:r>
      <w:r w:rsidRPr="00C140A5">
        <w:rPr>
          <w:b/>
          <w:bCs/>
          <w:u w:val="single"/>
        </w:rPr>
        <w:t>to undermine us abroad</w:t>
      </w:r>
      <w:r w:rsidRPr="00C140A5">
        <w:rPr>
          <w:sz w:val="16"/>
        </w:rPr>
        <w:t xml:space="preserve">. </w:t>
      </w:r>
      <w:r w:rsidRPr="00C140A5">
        <w:rPr>
          <w:u w:val="single"/>
        </w:rPr>
        <w:t>There’s</w:t>
      </w:r>
      <w:r w:rsidRPr="006628A0">
        <w:rPr>
          <w:u w:val="single"/>
        </w:rPr>
        <w:t xml:space="preserve"> a better way. America can vaccinate a billion people around the globe. It’s going to take work and investment</w:t>
      </w:r>
      <w:r w:rsidRPr="003C3392">
        <w:rPr>
          <w:sz w:val="16"/>
        </w:rPr>
        <w:t xml:space="preserve">. The administration should make vaccine diplomacy the State Department’s top budget priority and begin working with pharmaceutical companies on cost-sharing agreements. </w:t>
      </w:r>
      <w:r w:rsidRPr="006628A0">
        <w:rPr>
          <w:u w:val="single"/>
        </w:rPr>
        <w:t xml:space="preserve">We need to </w:t>
      </w:r>
      <w:r w:rsidRPr="00FC095F">
        <w:rPr>
          <w:highlight w:val="green"/>
          <w:u w:val="single"/>
        </w:rPr>
        <w:t xml:space="preserve">encourage public-private partnerships </w:t>
      </w:r>
      <w:r w:rsidRPr="006628A0">
        <w:rPr>
          <w:u w:val="single"/>
        </w:rPr>
        <w:t xml:space="preserve">and </w:t>
      </w:r>
      <w:r w:rsidRPr="00FC095F">
        <w:rPr>
          <w:highlight w:val="green"/>
          <w:u w:val="single"/>
        </w:rPr>
        <w:t xml:space="preserve">facilitate overseas licensing agreements </w:t>
      </w:r>
      <w:r w:rsidRPr="006628A0">
        <w:rPr>
          <w:u w:val="single"/>
        </w:rPr>
        <w:t xml:space="preserve">to enable American pharmaceutical companies to export vaccines </w:t>
      </w:r>
      <w:r w:rsidRPr="00FC095F">
        <w:rPr>
          <w:b/>
          <w:bCs/>
          <w:highlight w:val="green"/>
          <w:u w:val="single"/>
        </w:rPr>
        <w:t>without surrendering their legal rights</w:t>
      </w:r>
      <w:r w:rsidRPr="003C3392">
        <w:rPr>
          <w:sz w:val="16"/>
        </w:rPr>
        <w:t xml:space="preserve">. We need to encourage donations from America’s unused vaccine supply. Getting personal protective equipment, oxygen and ventilators into doctors’ hands abroad is saving lives every day, so we should expand exports of these and related items. </w:t>
      </w:r>
      <w:r w:rsidRPr="006628A0">
        <w:rPr>
          <w:u w:val="single"/>
        </w:rPr>
        <w:t xml:space="preserve">Likewise, we should break open the supply-chain bottleneck that is thwarting the delivery of cargo. </w:t>
      </w:r>
      <w:r w:rsidRPr="006628A0">
        <w:rPr>
          <w:b/>
          <w:bCs/>
          <w:u w:val="single"/>
        </w:rPr>
        <w:t xml:space="preserve">The </w:t>
      </w:r>
      <w:r w:rsidRPr="00FC095F">
        <w:rPr>
          <w:b/>
          <w:bCs/>
          <w:highlight w:val="green"/>
          <w:u w:val="single"/>
        </w:rPr>
        <w:t xml:space="preserve">developing world lacks </w:t>
      </w:r>
      <w:r w:rsidRPr="006628A0">
        <w:rPr>
          <w:b/>
          <w:bCs/>
          <w:u w:val="single"/>
        </w:rPr>
        <w:t xml:space="preserve">vaccine </w:t>
      </w:r>
      <w:r w:rsidRPr="00FC095F">
        <w:rPr>
          <w:b/>
          <w:bCs/>
          <w:highlight w:val="green"/>
          <w:u w:val="single"/>
        </w:rPr>
        <w:t>manufacturing</w:t>
      </w:r>
      <w:r w:rsidRPr="006628A0">
        <w:rPr>
          <w:b/>
          <w:bCs/>
          <w:u w:val="single"/>
        </w:rPr>
        <w:t xml:space="preserve">, </w:t>
      </w:r>
      <w:proofErr w:type="gramStart"/>
      <w:r w:rsidRPr="00FC095F">
        <w:rPr>
          <w:b/>
          <w:bCs/>
          <w:highlight w:val="green"/>
          <w:u w:val="single"/>
        </w:rPr>
        <w:t>storage</w:t>
      </w:r>
      <w:proofErr w:type="gramEnd"/>
      <w:r w:rsidRPr="00FC095F">
        <w:rPr>
          <w:b/>
          <w:bCs/>
          <w:highlight w:val="green"/>
          <w:u w:val="single"/>
        </w:rPr>
        <w:t xml:space="preserve"> and distribution </w:t>
      </w:r>
      <w:r w:rsidRPr="003C3392">
        <w:rPr>
          <w:b/>
          <w:bCs/>
          <w:u w:val="single"/>
        </w:rPr>
        <w:t xml:space="preserve">capacities—and </w:t>
      </w:r>
      <w:r w:rsidRPr="00FC095F">
        <w:rPr>
          <w:b/>
          <w:bCs/>
          <w:highlight w:val="green"/>
          <w:u w:val="single"/>
        </w:rPr>
        <w:t xml:space="preserve">none </w:t>
      </w:r>
      <w:r w:rsidRPr="003C3392">
        <w:rPr>
          <w:b/>
          <w:bCs/>
          <w:u w:val="single"/>
        </w:rPr>
        <w:t xml:space="preserve">of these problems are </w:t>
      </w:r>
      <w:r w:rsidRPr="00FC095F">
        <w:rPr>
          <w:b/>
          <w:bCs/>
          <w:highlight w:val="green"/>
          <w:u w:val="single"/>
        </w:rPr>
        <w:t>solved by an IP giveaway</w:t>
      </w:r>
      <w:r w:rsidRPr="003C3392">
        <w:rPr>
          <w:u w:val="single"/>
        </w:rPr>
        <w:t xml:space="preserve">. </w:t>
      </w:r>
      <w:r w:rsidRPr="00FC095F">
        <w:rPr>
          <w:highlight w:val="green"/>
          <w:u w:val="single"/>
        </w:rPr>
        <w:t>A U.S</w:t>
      </w:r>
      <w:r w:rsidRPr="003C3392">
        <w:rPr>
          <w:u w:val="single"/>
        </w:rPr>
        <w:t xml:space="preserve">. public-private </w:t>
      </w:r>
      <w:r w:rsidRPr="00FC095F">
        <w:rPr>
          <w:highlight w:val="green"/>
          <w:u w:val="single"/>
        </w:rPr>
        <w:t xml:space="preserve">program to </w:t>
      </w:r>
      <w:r w:rsidRPr="00FC095F">
        <w:rPr>
          <w:b/>
          <w:bCs/>
          <w:highlight w:val="green"/>
          <w:u w:val="single"/>
        </w:rPr>
        <w:t>advance vaccine diplomacy</w:t>
      </w:r>
      <w:r w:rsidRPr="00FC095F">
        <w:rPr>
          <w:highlight w:val="green"/>
          <w:u w:val="single"/>
        </w:rPr>
        <w:t xml:space="preserve"> will help </w:t>
      </w:r>
      <w:r w:rsidRPr="003C3392">
        <w:rPr>
          <w:u w:val="single"/>
        </w:rPr>
        <w:t xml:space="preserve">more people </w:t>
      </w:r>
      <w:r w:rsidRPr="00FC095F">
        <w:rPr>
          <w:b/>
          <w:bCs/>
          <w:highlight w:val="green"/>
          <w:u w:val="single"/>
        </w:rPr>
        <w:t>more quickly</w:t>
      </w:r>
      <w:r w:rsidRPr="003C3392">
        <w:rPr>
          <w:sz w:val="16"/>
        </w:rPr>
        <w:t>. These vaccines must be accompanied by a message that reaches from heads of state to remote villages. The State Department can spearhead an information blitz that reminds government leaders every vaccine dose taken from the Chinese Communist Party has dangers and strings attached, but America offers an immediate solution. It’s not only party leaders and heads of state who need to understand the benefits. When the U.S. fights famine, we send bags of rice with the American flag. When the U.S. fights Covid-19, every Band-Aid and bag of cotton balls needs to be stamped with Old Glory. Every person who accepts an American vaccine should know exactly where it came from</w:t>
      </w:r>
      <w:r w:rsidRPr="003C3392">
        <w:rPr>
          <w:u w:val="single"/>
        </w:rPr>
        <w:t xml:space="preserve">. In less than a year, American physicians, </w:t>
      </w:r>
      <w:proofErr w:type="gramStart"/>
      <w:r w:rsidRPr="003C3392">
        <w:rPr>
          <w:u w:val="single"/>
        </w:rPr>
        <w:t>scientists</w:t>
      </w:r>
      <w:proofErr w:type="gramEnd"/>
      <w:r w:rsidRPr="003C3392">
        <w:rPr>
          <w:u w:val="single"/>
        </w:rPr>
        <w:t xml:space="preserve"> and pharmaceutical companies confronted an extremely potent virus, created multiple effective vaccines, and produced enough of them to inoculate the majority of our 330 million citizens. </w:t>
      </w:r>
      <w:r w:rsidRPr="003C3392">
        <w:rPr>
          <w:sz w:val="16"/>
        </w:rPr>
        <w:t xml:space="preserve">This extraordinary achievement is a testament to American innovation and to our system of free competition, targeted private-public </w:t>
      </w:r>
      <w:proofErr w:type="gramStart"/>
      <w:r w:rsidRPr="003C3392">
        <w:rPr>
          <w:sz w:val="16"/>
        </w:rPr>
        <w:t>partnership</w:t>
      </w:r>
      <w:proofErr w:type="gramEnd"/>
      <w:r w:rsidRPr="003C3392">
        <w:rPr>
          <w:sz w:val="16"/>
        </w:rPr>
        <w:t xml:space="preserve"> and robust legal protections. The Chinese alternative—a system of state-sponsored mismanagement, </w:t>
      </w:r>
      <w:proofErr w:type="gramStart"/>
      <w:r w:rsidRPr="003C3392">
        <w:rPr>
          <w:sz w:val="16"/>
        </w:rPr>
        <w:t>deception</w:t>
      </w:r>
      <w:proofErr w:type="gramEnd"/>
      <w:r w:rsidRPr="003C3392">
        <w:rPr>
          <w:sz w:val="16"/>
        </w:rPr>
        <w:t xml:space="preserve"> and coercion—has shown itself to be not only a failure, but a failure big enough to infect the globe. The message is simple: Americans are here to help. Uncle Sam, not Chairman Xi, can end Covid-19.</w:t>
      </w:r>
    </w:p>
    <w:p w14:paraId="3B08C898" w14:textId="62FD8B1F" w:rsidR="002D06C9" w:rsidRPr="00BE1C29" w:rsidRDefault="00D32EB7" w:rsidP="002D06C9">
      <w:pPr>
        <w:pStyle w:val="Heading3"/>
      </w:pPr>
      <w:r>
        <w:t>5</w:t>
      </w:r>
    </w:p>
    <w:p w14:paraId="5B043593" w14:textId="54D9F085" w:rsidR="002D06C9" w:rsidRDefault="00CF3B36" w:rsidP="002D06C9">
      <w:pPr>
        <w:pStyle w:val="Heading4"/>
      </w:pPr>
      <w:r>
        <w:t xml:space="preserve">Counterplan Text: </w:t>
      </w:r>
      <w:r w:rsidR="002D06C9">
        <w:t>Member states of the World Trade Organization ought to</w:t>
      </w:r>
      <w:r w:rsidR="002D06C9" w:rsidRPr="000352E4">
        <w:t>:</w:t>
      </w:r>
    </w:p>
    <w:p w14:paraId="4B8837BF" w14:textId="77777777" w:rsidR="002D06C9" w:rsidRPr="00BE1C29" w:rsidRDefault="002D06C9" w:rsidP="002D06C9">
      <w:pPr>
        <w:pStyle w:val="Heading4"/>
      </w:pPr>
      <w:r>
        <w:t>- should establish a major prize for companies and institutions that collaborate to produce a successful [</w:t>
      </w:r>
      <w:r w:rsidRPr="002759CA">
        <w:rPr>
          <w:highlight w:val="green"/>
        </w:rPr>
        <w:t>treatment for new infectious diseases</w:t>
      </w:r>
      <w:r>
        <w:t xml:space="preserve">] with all grant recipients obliged to donate to a common patent pool governed by a Patent Pool authority in accordance with the recommendations of the </w:t>
      </w:r>
      <w:proofErr w:type="spellStart"/>
      <w:r>
        <w:t>Goozner</w:t>
      </w:r>
      <w:proofErr w:type="spellEnd"/>
      <w:r>
        <w:t xml:space="preserve"> evidence.</w:t>
      </w:r>
    </w:p>
    <w:p w14:paraId="43CF7114" w14:textId="77777777" w:rsidR="002D06C9" w:rsidRPr="007F0028" w:rsidRDefault="002D06C9" w:rsidP="002D06C9">
      <w:pPr>
        <w:pStyle w:val="Heading4"/>
      </w:pPr>
      <w:r w:rsidRPr="000352E4">
        <w:t>-</w:t>
      </w:r>
      <w:r>
        <w:t xml:space="preserve"> </w:t>
      </w:r>
      <w:r w:rsidRPr="000352E4">
        <w:t>vest the office of the Vice President</w:t>
      </w:r>
      <w:r>
        <w:t>, or domestic equivalent,</w:t>
      </w:r>
      <w:r w:rsidRPr="000352E4">
        <w:t xml:space="preserve"> with the power to coordina</w:t>
      </w:r>
      <w:r>
        <w:t xml:space="preserve">te national biodefense response, </w:t>
      </w:r>
      <w:r w:rsidRPr="000352E4">
        <w:t>establish a White House Biodefense Coordination Council</w:t>
      </w:r>
      <w:r>
        <w:t xml:space="preserve">, </w:t>
      </w:r>
      <w:r w:rsidRPr="000352E4">
        <w:t>commit funding to support state, tribal, territoria</w:t>
      </w:r>
      <w:r>
        <w:t xml:space="preserve">l, and local health departments, </w:t>
      </w:r>
      <w:r w:rsidRPr="000352E4">
        <w:t>implement a national bio-surveillance program that incorporates animal data</w:t>
      </w:r>
    </w:p>
    <w:p w14:paraId="0831EC2D" w14:textId="77777777" w:rsidR="002D06C9" w:rsidRDefault="002D06C9" w:rsidP="002D06C9">
      <w:pPr>
        <w:pStyle w:val="Heading4"/>
      </w:pPr>
      <w:r>
        <w:t xml:space="preserve">Drug Prizes Plank </w:t>
      </w:r>
      <w:r>
        <w:rPr>
          <w:u w:val="single"/>
        </w:rPr>
        <w:t xml:space="preserve">solves the </w:t>
      </w:r>
      <w:proofErr w:type="spellStart"/>
      <w:proofErr w:type="gramStart"/>
      <w:r>
        <w:rPr>
          <w:u w:val="single"/>
        </w:rPr>
        <w:t>Aff</w:t>
      </w:r>
      <w:proofErr w:type="spellEnd"/>
      <w:proofErr w:type="gramEnd"/>
      <w:r>
        <w:t xml:space="preserve"> and Patent Pooling Plank </w:t>
      </w:r>
      <w:r>
        <w:rPr>
          <w:u w:val="single"/>
        </w:rPr>
        <w:t>solves Access</w:t>
      </w:r>
      <w:r>
        <w:t xml:space="preserve"> – an approach that </w:t>
      </w:r>
      <w:r>
        <w:rPr>
          <w:u w:val="single"/>
        </w:rPr>
        <w:t>utilizes IP</w:t>
      </w:r>
      <w:r>
        <w:t xml:space="preserve"> is </w:t>
      </w:r>
      <w:r>
        <w:rPr>
          <w:u w:val="single"/>
        </w:rPr>
        <w:t>key</w:t>
      </w:r>
      <w:r>
        <w:t>.</w:t>
      </w:r>
    </w:p>
    <w:p w14:paraId="7E3E4100" w14:textId="77777777" w:rsidR="002D06C9" w:rsidRDefault="002D06C9" w:rsidP="002D06C9">
      <w:proofErr w:type="spellStart"/>
      <w:r w:rsidRPr="00BE1C29">
        <w:rPr>
          <w:rStyle w:val="Style13ptBold"/>
        </w:rPr>
        <w:t>Goozner</w:t>
      </w:r>
      <w:proofErr w:type="spellEnd"/>
      <w:r>
        <w:rPr>
          <w:rStyle w:val="Style13ptBold"/>
        </w:rPr>
        <w:t xml:space="preserve"> 6</w:t>
      </w:r>
      <w:r w:rsidRPr="00BE1C29">
        <w:t xml:space="preserve">, Merrill. "Innovation in biomedicine: can stem cell research lead the way to </w:t>
      </w:r>
      <w:proofErr w:type="gramStart"/>
      <w:r w:rsidRPr="00BE1C29">
        <w:t>affordability?.</w:t>
      </w:r>
      <w:proofErr w:type="gramEnd"/>
      <w:r w:rsidRPr="00BE1C29">
        <w:t>" </w:t>
      </w:r>
      <w:proofErr w:type="spellStart"/>
      <w:r w:rsidRPr="00BE1C29">
        <w:t>PLoS</w:t>
      </w:r>
      <w:proofErr w:type="spellEnd"/>
      <w:r w:rsidRPr="00BE1C29">
        <w:t xml:space="preserve"> medicine 3.5 (2006): e126.</w:t>
      </w:r>
      <w:r>
        <w:t xml:space="preserve"> (Director of the Integrity in Science Project, Center for Science in the Public Interest)//Elmer </w:t>
      </w:r>
    </w:p>
    <w:p w14:paraId="7CE22641" w14:textId="0F19263C" w:rsidR="007A31B9" w:rsidRDefault="002D06C9" w:rsidP="002D06C9">
      <w:pPr>
        <w:rPr>
          <w:sz w:val="16"/>
          <w:szCs w:val="24"/>
        </w:rPr>
      </w:pPr>
      <w:r w:rsidRPr="00CF3B36">
        <w:rPr>
          <w:szCs w:val="24"/>
          <w:u w:val="single"/>
        </w:rPr>
        <w:t xml:space="preserve">Jumping into the Pool </w:t>
      </w:r>
      <w:r w:rsidRPr="00CF3B36">
        <w:rPr>
          <w:b/>
          <w:szCs w:val="24"/>
          <w:u w:val="single"/>
        </w:rPr>
        <w:t>CIRM</w:t>
      </w:r>
      <w:r w:rsidRPr="00CF3B36">
        <w:rPr>
          <w:szCs w:val="24"/>
          <w:u w:val="single"/>
        </w:rPr>
        <w:t xml:space="preserve"> and other stem cell funders </w:t>
      </w:r>
      <w:r w:rsidRPr="00CF3B36">
        <w:rPr>
          <w:b/>
          <w:szCs w:val="24"/>
          <w:u w:val="single"/>
        </w:rPr>
        <w:t>can become catalysts for cutting</w:t>
      </w:r>
      <w:r w:rsidRPr="00CF3B36">
        <w:rPr>
          <w:szCs w:val="24"/>
          <w:u w:val="single"/>
        </w:rPr>
        <w:t xml:space="preserve"> </w:t>
      </w:r>
      <w:r w:rsidRPr="00CF3B36">
        <w:rPr>
          <w:b/>
          <w:szCs w:val="24"/>
          <w:u w:val="single"/>
        </w:rPr>
        <w:t>through</w:t>
      </w:r>
      <w:r w:rsidRPr="00CF3B36">
        <w:rPr>
          <w:szCs w:val="24"/>
          <w:u w:val="single"/>
        </w:rPr>
        <w:t xml:space="preserve"> this </w:t>
      </w:r>
      <w:r w:rsidRPr="00CF3B36">
        <w:rPr>
          <w:b/>
          <w:szCs w:val="24"/>
          <w:u w:val="single"/>
        </w:rPr>
        <w:t>patent thicket.</w:t>
      </w:r>
      <w:r w:rsidRPr="00CF3B36">
        <w:rPr>
          <w:szCs w:val="24"/>
          <w:u w:val="single"/>
        </w:rPr>
        <w:t xml:space="preserve"> They can </w:t>
      </w:r>
      <w:r w:rsidRPr="00CF3B36">
        <w:rPr>
          <w:b/>
          <w:szCs w:val="24"/>
          <w:u w:val="single"/>
        </w:rPr>
        <w:t>require</w:t>
      </w:r>
      <w:r w:rsidRPr="00CF3B36">
        <w:rPr>
          <w:szCs w:val="24"/>
          <w:u w:val="single"/>
        </w:rPr>
        <w:t xml:space="preserve"> that </w:t>
      </w:r>
      <w:r w:rsidRPr="00CF3B36">
        <w:rPr>
          <w:b/>
          <w:szCs w:val="24"/>
          <w:u w:val="single"/>
        </w:rPr>
        <w:t>all grant recipients</w:t>
      </w:r>
      <w:r w:rsidRPr="00CF3B36">
        <w:rPr>
          <w:szCs w:val="24"/>
          <w:u w:val="single"/>
        </w:rPr>
        <w:t xml:space="preserve"> </w:t>
      </w:r>
      <w:r w:rsidRPr="00CF3B36">
        <w:rPr>
          <w:b/>
          <w:szCs w:val="24"/>
          <w:u w:val="single"/>
        </w:rPr>
        <w:t>agree to donate the exclusive license</w:t>
      </w:r>
      <w:r w:rsidRPr="00CF3B36">
        <w:rPr>
          <w:szCs w:val="24"/>
          <w:u w:val="single"/>
        </w:rPr>
        <w:t xml:space="preserve"> to any insights, materials, and technologies that they patent </w:t>
      </w:r>
      <w:r w:rsidRPr="00CF3B36">
        <w:rPr>
          <w:b/>
          <w:szCs w:val="24"/>
          <w:u w:val="single"/>
        </w:rPr>
        <w:t>to a common patent pool</w:t>
      </w:r>
      <w:r w:rsidRPr="00CF3B36">
        <w:rPr>
          <w:szCs w:val="24"/>
          <w:u w:val="single"/>
        </w:rPr>
        <w:t xml:space="preserve"> supervised by a new, nonprofit organization set up for that purpose. A patent pool </w:t>
      </w:r>
      <w:r w:rsidRPr="00CF3B36">
        <w:rPr>
          <w:b/>
          <w:szCs w:val="24"/>
          <w:u w:val="single"/>
          <w:bdr w:val="single" w:sz="4" w:space="0" w:color="auto"/>
        </w:rPr>
        <w:t>serves as a one-stop shop where investigators can obtain no-cost or low-cost licenses for subsequent research</w:t>
      </w:r>
      <w:r w:rsidRPr="00CF3B36">
        <w:rPr>
          <w:sz w:val="16"/>
          <w:szCs w:val="24"/>
        </w:rPr>
        <w:t xml:space="preserve">. </w:t>
      </w:r>
      <w:r w:rsidRPr="00CF3B36">
        <w:rPr>
          <w:szCs w:val="24"/>
          <w:u w:val="single"/>
        </w:rPr>
        <w:t>Patent pools have been successfully used in other high-technology industries such as consumer electronics and software to facilitate the development of new technologies that either require common standards or rest on a common base of basic research</w:t>
      </w:r>
      <w:r w:rsidRPr="00CF3B36">
        <w:rPr>
          <w:sz w:val="16"/>
          <w:szCs w:val="24"/>
        </w:rPr>
        <w:t xml:space="preserve">. </w:t>
      </w:r>
      <w:r w:rsidRPr="00CF3B36">
        <w:rPr>
          <w:b/>
          <w:bCs/>
          <w:szCs w:val="24"/>
          <w:u w:val="single"/>
        </w:rPr>
        <w:t xml:space="preserve">Several patent </w:t>
      </w:r>
      <w:proofErr w:type="gramStart"/>
      <w:r w:rsidRPr="00CF3B36">
        <w:rPr>
          <w:b/>
          <w:bCs/>
          <w:szCs w:val="24"/>
          <w:u w:val="single"/>
        </w:rPr>
        <w:t>law</w:t>
      </w:r>
      <w:proofErr w:type="gramEnd"/>
      <w:r w:rsidRPr="00CF3B36">
        <w:rPr>
          <w:b/>
          <w:bCs/>
          <w:szCs w:val="24"/>
          <w:u w:val="single"/>
        </w:rPr>
        <w:t xml:space="preserve"> firms and close observers of medical research have suggested that patent pools can work in biomedicine</w:t>
      </w:r>
      <w:r w:rsidRPr="00CF3B36">
        <w:rPr>
          <w:sz w:val="16"/>
          <w:szCs w:val="24"/>
        </w:rPr>
        <w:t xml:space="preserve"> [9,10]. There is already some official interest in the patent pool approach, at least for </w:t>
      </w:r>
      <w:proofErr w:type="gramStart"/>
      <w:r w:rsidRPr="00CF3B36">
        <w:rPr>
          <w:sz w:val="16"/>
          <w:szCs w:val="24"/>
        </w:rPr>
        <w:t>early stage</w:t>
      </w:r>
      <w:proofErr w:type="gramEnd"/>
      <w:r w:rsidRPr="00CF3B36">
        <w:rPr>
          <w:sz w:val="16"/>
          <w:szCs w:val="24"/>
        </w:rPr>
        <w:t xml:space="preserve"> research</w:t>
      </w:r>
      <w:r w:rsidRPr="00CF3B36">
        <w:rPr>
          <w:szCs w:val="24"/>
          <w:u w:val="single"/>
        </w:rPr>
        <w:t>. The CCST report to CIRM suggested mechanisms such as broad-use licenses could be used to facilitate the sharing of software, databases, and other research tools (see page 14 in [2]). The UK Stem Cell Initiative, a public–private partnership, included a call for a new UK Stem Cell Cooperative “to maximize the cross-fertilization between those involved in the subdisciplines of UK stem cell research” (see page 8 in [8]).</w:t>
      </w:r>
      <w:r w:rsidRPr="00CF3B36">
        <w:rPr>
          <w:sz w:val="16"/>
          <w:szCs w:val="24"/>
        </w:rPr>
        <w:t xml:space="preserve"> But the stem cell patent pool needs to reach beyond the early stages of research if it is going to maximize the chances of this targeted research campaign eventually producing therapeutic results. </w:t>
      </w:r>
      <w:r w:rsidRPr="00CF3B36">
        <w:rPr>
          <w:szCs w:val="24"/>
          <w:u w:val="single"/>
        </w:rPr>
        <w:t>As researchers move further down the development trail, the pool can serve as a clearinghouse for all researchers in the public or private sector to gain permissions for pursuing the next stage of their research at minimal transaction costs, including time</w:t>
      </w:r>
      <w:r w:rsidRPr="00CF3B36">
        <w:rPr>
          <w:sz w:val="16"/>
          <w:szCs w:val="24"/>
        </w:rPr>
        <w:t xml:space="preserve">. Moreover, the pool authority can act as an agent for resolving challenges that will inevitably arise as the research progresses, including enforcing ethical standards. </w:t>
      </w:r>
      <w:r w:rsidRPr="00CF3B36">
        <w:rPr>
          <w:szCs w:val="24"/>
          <w:u w:val="single"/>
        </w:rPr>
        <w:t>For instance, the pool authority in cooperation with the FDA can set common standards for cell line preparations as research moves toward the critical clinical trial phase</w:t>
      </w:r>
      <w:r w:rsidRPr="00CF3B36">
        <w:rPr>
          <w:sz w:val="16"/>
          <w:szCs w:val="24"/>
        </w:rPr>
        <w:t xml:space="preserve">. And the pool should have the scale to leverage the cooperation of existing patent holders whose IP predates formation of the pool or whose future research will be funded by other governments, nonprofits, or private firms. </w:t>
      </w:r>
      <w:r w:rsidRPr="00CF3B36">
        <w:rPr>
          <w:szCs w:val="24"/>
          <w:u w:val="single"/>
        </w:rPr>
        <w:t xml:space="preserve">The </w:t>
      </w:r>
      <w:r w:rsidRPr="00CF3B36">
        <w:rPr>
          <w:b/>
          <w:sz w:val="26"/>
          <w:szCs w:val="24"/>
          <w:u w:val="single"/>
        </w:rPr>
        <w:t xml:space="preserve">pool can </w:t>
      </w:r>
      <w:r w:rsidRPr="00CF3B36">
        <w:rPr>
          <w:szCs w:val="24"/>
          <w:u w:val="single"/>
        </w:rPr>
        <w:t xml:space="preserve">also </w:t>
      </w:r>
      <w:r w:rsidRPr="00CF3B36">
        <w:rPr>
          <w:b/>
          <w:sz w:val="26"/>
          <w:szCs w:val="24"/>
          <w:u w:val="single"/>
        </w:rPr>
        <w:t>influence accessibility</w:t>
      </w:r>
      <w:r w:rsidRPr="00CF3B36">
        <w:rPr>
          <w:szCs w:val="24"/>
          <w:u w:val="single"/>
        </w:rPr>
        <w:t xml:space="preserve"> </w:t>
      </w:r>
      <w:r w:rsidRPr="00CF3B36">
        <w:rPr>
          <w:b/>
          <w:sz w:val="26"/>
          <w:szCs w:val="24"/>
          <w:u w:val="single"/>
          <w:bdr w:val="single" w:sz="4" w:space="0" w:color="auto"/>
        </w:rPr>
        <w:t>to the fruits of downstream research</w:t>
      </w:r>
      <w:r w:rsidRPr="00CF3B36">
        <w:rPr>
          <w:szCs w:val="24"/>
          <w:u w:val="single"/>
        </w:rPr>
        <w:t xml:space="preserve">. </w:t>
      </w:r>
      <w:r w:rsidRPr="00CF3B36">
        <w:rPr>
          <w:b/>
          <w:sz w:val="26"/>
          <w:szCs w:val="24"/>
          <w:u w:val="single"/>
        </w:rPr>
        <w:t>As a condition for obtaining a pool license</w:t>
      </w:r>
      <w:r w:rsidRPr="00CF3B36">
        <w:rPr>
          <w:szCs w:val="24"/>
          <w:u w:val="single"/>
        </w:rPr>
        <w:t xml:space="preserve">, </w:t>
      </w:r>
      <w:r w:rsidRPr="00CF3B36">
        <w:rPr>
          <w:b/>
          <w:sz w:val="26"/>
          <w:szCs w:val="24"/>
          <w:u w:val="single"/>
        </w:rPr>
        <w:t>any researcher would</w:t>
      </w:r>
      <w:r w:rsidRPr="00CF3B36">
        <w:rPr>
          <w:szCs w:val="24"/>
          <w:u w:val="single"/>
        </w:rPr>
        <w:t xml:space="preserve"> </w:t>
      </w:r>
      <w:r w:rsidRPr="00CF3B36">
        <w:rPr>
          <w:b/>
          <w:sz w:val="26"/>
          <w:szCs w:val="24"/>
          <w:u w:val="single"/>
        </w:rPr>
        <w:t>have to contribute any IP</w:t>
      </w:r>
      <w:r w:rsidRPr="00CF3B36">
        <w:rPr>
          <w:szCs w:val="24"/>
          <w:u w:val="single"/>
        </w:rPr>
        <w:t xml:space="preserve"> that results from using the pool license </w:t>
      </w:r>
      <w:r w:rsidRPr="00CF3B36">
        <w:rPr>
          <w:b/>
          <w:sz w:val="26"/>
          <w:szCs w:val="24"/>
          <w:u w:val="single"/>
        </w:rPr>
        <w:t>back into the pool.</w:t>
      </w:r>
      <w:r w:rsidRPr="00CF3B36">
        <w:rPr>
          <w:szCs w:val="24"/>
          <w:u w:val="single"/>
        </w:rPr>
        <w:t xml:space="preserve"> In the software world, this is known as open-source licensing, which was used successfully to develop the still-evolving Linux computer </w:t>
      </w:r>
      <w:proofErr w:type="gramStart"/>
      <w:r w:rsidRPr="00CF3B36">
        <w:rPr>
          <w:szCs w:val="24"/>
          <w:u w:val="single"/>
        </w:rPr>
        <w:t>operating system</w:t>
      </w:r>
      <w:proofErr w:type="gramEnd"/>
      <w:r w:rsidRPr="00CF3B36">
        <w:rPr>
          <w:szCs w:val="24"/>
          <w:u w:val="single"/>
        </w:rPr>
        <w:t xml:space="preserve"> and which is being pursued in agricultural biotechnology (R. Jefferson, personal communication; [11]). </w:t>
      </w:r>
      <w:r w:rsidRPr="00CF3B36">
        <w:rPr>
          <w:sz w:val="16"/>
          <w:szCs w:val="24"/>
        </w:rPr>
        <w:t>There is one major stumbling block for the use of an open-source patent pool to facilitate stem cell research. Unlike software or even agriculture biotechnology—where the end products are relatively</w:t>
      </w:r>
      <w:r w:rsidRPr="002759CA">
        <w:rPr>
          <w:sz w:val="16"/>
          <w:szCs w:val="24"/>
        </w:rPr>
        <w:t xml:space="preserve"> low cost, and the costs of development are relatively evenly distributed throughout the development process—biomedical research costs escalate once a therapeutically useful product reaches clinical trials. Applied research can take five to ten years from the start of human safety experiments. While the costs of pharmaceutical research are less than the drug industry claims, the investment required can run into the tens or even hundreds of millions of dollars. As a result, this developmental research has almost always been funded by the private sector [12]. (There are, of course, many exceptions to this rule: the early HIV/AIDS medications, many cancer drugs, some vaccines, and the development of several rare-disease therapies have been entirely funded by government agencies.) The private sector's price for taking these late-stage risks is exclusive rights to the technology. Its reward, if successful, is the right to charge whatever the health-care marketplace will bear. </w:t>
      </w:r>
      <w:r w:rsidRPr="002759CA">
        <w:rPr>
          <w:rStyle w:val="StyleUnderline"/>
          <w:sz w:val="24"/>
          <w:szCs w:val="24"/>
          <w:highlight w:val="green"/>
        </w:rPr>
        <w:t>A prize system</w:t>
      </w:r>
      <w:r w:rsidRPr="002759CA">
        <w:rPr>
          <w:sz w:val="16"/>
          <w:szCs w:val="24"/>
        </w:rPr>
        <w:t xml:space="preserve">, coupled with an open-source patent pool, </w:t>
      </w:r>
      <w:r w:rsidRPr="002759CA">
        <w:rPr>
          <w:rStyle w:val="StyleUnderline"/>
          <w:sz w:val="24"/>
          <w:szCs w:val="24"/>
          <w:highlight w:val="green"/>
        </w:rPr>
        <w:t xml:space="preserve">is </w:t>
      </w:r>
      <w:r w:rsidRPr="002759CA">
        <w:rPr>
          <w:rStyle w:val="Emphasis"/>
          <w:sz w:val="24"/>
          <w:szCs w:val="24"/>
          <w:highlight w:val="green"/>
        </w:rPr>
        <w:t>entirely consistent</w:t>
      </w:r>
      <w:r w:rsidRPr="002759CA">
        <w:rPr>
          <w:rStyle w:val="StyleUnderline"/>
          <w:sz w:val="24"/>
          <w:szCs w:val="24"/>
          <w:highlight w:val="green"/>
        </w:rPr>
        <w:t xml:space="preserve"> with the </w:t>
      </w:r>
      <w:r w:rsidRPr="002759CA">
        <w:rPr>
          <w:rStyle w:val="Emphasis"/>
          <w:sz w:val="24"/>
          <w:szCs w:val="24"/>
          <w:highlight w:val="green"/>
        </w:rPr>
        <w:t>existing</w:t>
      </w:r>
      <w:r w:rsidRPr="002759CA">
        <w:rPr>
          <w:rStyle w:val="StyleUnderline"/>
          <w:sz w:val="24"/>
          <w:szCs w:val="24"/>
        </w:rPr>
        <w:t xml:space="preserve"> </w:t>
      </w:r>
      <w:r w:rsidRPr="002759CA">
        <w:rPr>
          <w:rStyle w:val="StyleUnderline"/>
          <w:sz w:val="24"/>
          <w:szCs w:val="24"/>
          <w:highlight w:val="green"/>
        </w:rPr>
        <w:t>IP system</w:t>
      </w:r>
      <w:r w:rsidRPr="002759CA">
        <w:rPr>
          <w:sz w:val="16"/>
          <w:szCs w:val="24"/>
        </w:rPr>
        <w:t xml:space="preserve">. </w:t>
      </w:r>
      <w:r w:rsidRPr="002759CA">
        <w:rPr>
          <w:rStyle w:val="StyleUnderline"/>
          <w:b/>
          <w:bCs/>
          <w:sz w:val="24"/>
          <w:szCs w:val="24"/>
          <w:highlight w:val="green"/>
        </w:rPr>
        <w:t>Inventors</w:t>
      </w:r>
      <w:r w:rsidRPr="002759CA">
        <w:rPr>
          <w:rStyle w:val="StyleUnderline"/>
          <w:sz w:val="24"/>
          <w:szCs w:val="24"/>
          <w:highlight w:val="green"/>
        </w:rPr>
        <w:t xml:space="preserve"> </w:t>
      </w:r>
      <w:r w:rsidRPr="002759CA">
        <w:rPr>
          <w:rStyle w:val="StyleUnderline"/>
          <w:sz w:val="24"/>
          <w:szCs w:val="24"/>
        </w:rPr>
        <w:t xml:space="preserve">and their institutions </w:t>
      </w:r>
      <w:r w:rsidRPr="002759CA">
        <w:rPr>
          <w:rStyle w:val="StyleUnderline"/>
          <w:b/>
          <w:bCs/>
          <w:sz w:val="24"/>
          <w:szCs w:val="24"/>
          <w:highlight w:val="green"/>
        </w:rPr>
        <w:t>would retain the IP rights</w:t>
      </w:r>
      <w:r w:rsidRPr="002759CA">
        <w:rPr>
          <w:sz w:val="16"/>
          <w:szCs w:val="24"/>
          <w:highlight w:val="green"/>
        </w:rPr>
        <w:t xml:space="preserve"> </w:t>
      </w:r>
      <w:r w:rsidRPr="002759CA">
        <w:rPr>
          <w:sz w:val="16"/>
          <w:szCs w:val="24"/>
        </w:rPr>
        <w:t xml:space="preserve">to their inventions. Any </w:t>
      </w:r>
      <w:r w:rsidRPr="002759CA">
        <w:rPr>
          <w:rStyle w:val="StyleUnderline"/>
          <w:b/>
          <w:bCs/>
          <w:sz w:val="24"/>
          <w:szCs w:val="24"/>
          <w:highlight w:val="green"/>
        </w:rPr>
        <w:t>revenues generated</w:t>
      </w:r>
      <w:r w:rsidRPr="002759CA">
        <w:rPr>
          <w:sz w:val="16"/>
          <w:szCs w:val="24"/>
          <w:highlight w:val="green"/>
        </w:rPr>
        <w:t xml:space="preserve"> </w:t>
      </w:r>
      <w:r w:rsidRPr="002759CA">
        <w:rPr>
          <w:sz w:val="16"/>
          <w:szCs w:val="24"/>
        </w:rPr>
        <w:t xml:space="preserve">from the prize </w:t>
      </w:r>
      <w:r w:rsidRPr="002759CA">
        <w:rPr>
          <w:rStyle w:val="StyleUnderline"/>
          <w:sz w:val="24"/>
          <w:szCs w:val="24"/>
        </w:rPr>
        <w:t xml:space="preserve">could be </w:t>
      </w:r>
      <w:r w:rsidRPr="002759CA">
        <w:rPr>
          <w:rStyle w:val="StyleUnderline"/>
          <w:b/>
          <w:bCs/>
          <w:sz w:val="24"/>
          <w:szCs w:val="24"/>
          <w:highlight w:val="green"/>
        </w:rPr>
        <w:t>shared</w:t>
      </w:r>
      <w:r w:rsidRPr="002759CA">
        <w:rPr>
          <w:sz w:val="16"/>
          <w:szCs w:val="24"/>
          <w:highlight w:val="green"/>
        </w:rPr>
        <w:t xml:space="preserve"> </w:t>
      </w:r>
      <w:r w:rsidRPr="002759CA">
        <w:rPr>
          <w:sz w:val="16"/>
          <w:szCs w:val="24"/>
        </w:rPr>
        <w:t xml:space="preserve">with the inventor </w:t>
      </w:r>
      <w:r w:rsidRPr="002759CA">
        <w:rPr>
          <w:rStyle w:val="StyleUnderline"/>
          <w:b/>
          <w:bCs/>
          <w:sz w:val="24"/>
          <w:szCs w:val="24"/>
          <w:highlight w:val="green"/>
        </w:rPr>
        <w:t>and reinvested</w:t>
      </w:r>
      <w:r w:rsidRPr="002759CA">
        <w:rPr>
          <w:rStyle w:val="StyleUnderline"/>
          <w:sz w:val="24"/>
          <w:szCs w:val="24"/>
          <w:highlight w:val="green"/>
        </w:rPr>
        <w:t xml:space="preserve"> </w:t>
      </w:r>
      <w:r w:rsidRPr="002759CA">
        <w:rPr>
          <w:rStyle w:val="StyleUnderline"/>
          <w:sz w:val="24"/>
          <w:szCs w:val="24"/>
        </w:rPr>
        <w:t>in research and education</w:t>
      </w:r>
      <w:r w:rsidRPr="002759CA">
        <w:rPr>
          <w:sz w:val="16"/>
          <w:szCs w:val="24"/>
        </w:rPr>
        <w:t xml:space="preserve">. Though the rights to the invention would be turned over to the pool, </w:t>
      </w:r>
      <w:r w:rsidRPr="002759CA">
        <w:rPr>
          <w:rStyle w:val="StyleUnderline"/>
          <w:sz w:val="24"/>
          <w:szCs w:val="24"/>
          <w:highlight w:val="green"/>
        </w:rPr>
        <w:t>the technology-transfer</w:t>
      </w:r>
      <w:r w:rsidRPr="002759CA">
        <w:rPr>
          <w:rStyle w:val="StyleUnderline"/>
          <w:sz w:val="24"/>
          <w:szCs w:val="24"/>
        </w:rPr>
        <w:t xml:space="preserve"> </w:t>
      </w:r>
      <w:r w:rsidRPr="002759CA">
        <w:rPr>
          <w:rStyle w:val="StyleUnderline"/>
          <w:sz w:val="24"/>
          <w:szCs w:val="24"/>
          <w:highlight w:val="green"/>
        </w:rPr>
        <w:t>officials</w:t>
      </w:r>
      <w:r w:rsidRPr="002759CA">
        <w:rPr>
          <w:rStyle w:val="StyleUnderline"/>
          <w:sz w:val="24"/>
          <w:szCs w:val="24"/>
        </w:rPr>
        <w:t xml:space="preserve"> at an institution </w:t>
      </w:r>
      <w:r w:rsidRPr="002759CA">
        <w:rPr>
          <w:rStyle w:val="StyleUnderline"/>
          <w:sz w:val="24"/>
          <w:szCs w:val="24"/>
          <w:highlight w:val="green"/>
        </w:rPr>
        <w:t>would still have an incentive</w:t>
      </w:r>
      <w:r w:rsidRPr="002759CA">
        <w:rPr>
          <w:sz w:val="16"/>
          <w:szCs w:val="24"/>
        </w:rPr>
        <w:t xml:space="preserve"> </w:t>
      </w:r>
      <w:r w:rsidRPr="002759CA">
        <w:rPr>
          <w:rStyle w:val="StyleUnderline"/>
          <w:sz w:val="24"/>
          <w:szCs w:val="24"/>
        </w:rPr>
        <w:t>(</w:t>
      </w:r>
      <w:r w:rsidRPr="002759CA">
        <w:rPr>
          <w:rStyle w:val="Emphasis"/>
          <w:sz w:val="24"/>
          <w:szCs w:val="24"/>
          <w:highlight w:val="green"/>
        </w:rPr>
        <w:t>their share of the prize</w:t>
      </w:r>
      <w:r w:rsidRPr="002759CA">
        <w:rPr>
          <w:rStyle w:val="StyleUnderline"/>
          <w:sz w:val="24"/>
          <w:szCs w:val="24"/>
          <w:highlight w:val="green"/>
        </w:rPr>
        <w:t xml:space="preserve">) to </w:t>
      </w:r>
      <w:r w:rsidRPr="002759CA">
        <w:rPr>
          <w:rStyle w:val="Emphasis"/>
          <w:sz w:val="24"/>
          <w:szCs w:val="24"/>
          <w:highlight w:val="green"/>
        </w:rPr>
        <w:t>aggressively pursue its use by downstream scientists in the public or private sectors</w:t>
      </w:r>
      <w:r w:rsidRPr="002759CA">
        <w:rPr>
          <w:sz w:val="16"/>
          <w:szCs w:val="24"/>
        </w:rPr>
        <w:t xml:space="preserve"> if they feel their invention is not being properly utilized. </w:t>
      </w:r>
      <w:r w:rsidRPr="002759CA">
        <w:rPr>
          <w:rStyle w:val="StyleUnderline"/>
          <w:sz w:val="24"/>
          <w:szCs w:val="24"/>
        </w:rPr>
        <w:t>Division of the prize could be based on</w:t>
      </w:r>
      <w:r w:rsidRPr="002759CA">
        <w:rPr>
          <w:sz w:val="16"/>
          <w:szCs w:val="24"/>
        </w:rPr>
        <w:t xml:space="preserve"> mandatory arbitration among patent holders [14]. Or it could be based on </w:t>
      </w:r>
      <w:r w:rsidRPr="002759CA">
        <w:rPr>
          <w:rStyle w:val="StyleUnderline"/>
          <w:sz w:val="24"/>
          <w:szCs w:val="24"/>
          <w:highlight w:val="green"/>
        </w:rPr>
        <w:t xml:space="preserve">the </w:t>
      </w:r>
      <w:r w:rsidRPr="002759CA">
        <w:rPr>
          <w:rStyle w:val="Emphasis"/>
          <w:sz w:val="24"/>
          <w:szCs w:val="24"/>
          <w:highlight w:val="green"/>
        </w:rPr>
        <w:t>value</w:t>
      </w:r>
      <w:r w:rsidRPr="002759CA">
        <w:rPr>
          <w:sz w:val="16"/>
          <w:szCs w:val="24"/>
          <w:highlight w:val="green"/>
        </w:rPr>
        <w:t xml:space="preserve"> </w:t>
      </w:r>
      <w:r w:rsidRPr="002759CA">
        <w:rPr>
          <w:rStyle w:val="StyleUnderline"/>
          <w:sz w:val="24"/>
          <w:szCs w:val="24"/>
          <w:highlight w:val="green"/>
        </w:rPr>
        <w:t>of the research</w:t>
      </w:r>
      <w:r w:rsidRPr="002759CA">
        <w:rPr>
          <w:rStyle w:val="StyleUnderline"/>
          <w:sz w:val="24"/>
          <w:szCs w:val="24"/>
        </w:rPr>
        <w:t xml:space="preserve"> </w:t>
      </w:r>
      <w:r w:rsidRPr="002759CA">
        <w:rPr>
          <w:rStyle w:val="StyleUnderline"/>
          <w:sz w:val="24"/>
          <w:szCs w:val="24"/>
          <w:highlight w:val="green"/>
        </w:rPr>
        <w:t>contracts</w:t>
      </w:r>
      <w:r w:rsidRPr="002759CA">
        <w:rPr>
          <w:rStyle w:val="StyleUnderline"/>
          <w:sz w:val="24"/>
          <w:szCs w:val="24"/>
        </w:rPr>
        <w:t xml:space="preserve"> </w:t>
      </w:r>
      <w:r w:rsidRPr="002759CA">
        <w:rPr>
          <w:rStyle w:val="StyleUnderline"/>
          <w:sz w:val="24"/>
          <w:szCs w:val="24"/>
          <w:highlight w:val="green"/>
        </w:rPr>
        <w:t>that led to the underlying IP and were invested in clinical trials</w:t>
      </w:r>
      <w:r w:rsidRPr="002759CA">
        <w:rPr>
          <w:sz w:val="16"/>
          <w:szCs w:val="24"/>
        </w:rPr>
        <w:t>.</w:t>
      </w:r>
    </w:p>
    <w:p w14:paraId="52DC8185" w14:textId="77777777" w:rsidR="00552E19" w:rsidRDefault="00552E19" w:rsidP="002D06C9">
      <w:pPr>
        <w:rPr>
          <w:sz w:val="16"/>
          <w:szCs w:val="24"/>
        </w:rPr>
      </w:pPr>
    </w:p>
    <w:p w14:paraId="3550A838" w14:textId="21F2DBAC" w:rsidR="002D06C9" w:rsidRDefault="002D06C9" w:rsidP="002D06C9">
      <w:pPr>
        <w:rPr>
          <w:rStyle w:val="StyleUnderline"/>
          <w:sz w:val="24"/>
          <w:szCs w:val="24"/>
        </w:rPr>
      </w:pPr>
      <w:r w:rsidRPr="002759CA">
        <w:rPr>
          <w:sz w:val="16"/>
          <w:szCs w:val="24"/>
        </w:rPr>
        <w:t xml:space="preserve"> </w:t>
      </w:r>
      <w:r w:rsidRPr="002759CA">
        <w:rPr>
          <w:rStyle w:val="StyleUnderline"/>
          <w:sz w:val="24"/>
          <w:szCs w:val="24"/>
        </w:rPr>
        <w:t xml:space="preserve">Basing the prize on investment would weight its distribution toward the parties that conducted the final phases of research—usually private-sector firms—since the trials are generally the most expensive part of therapeutic development. </w:t>
      </w:r>
      <w:r w:rsidRPr="002759CA">
        <w:rPr>
          <w:rStyle w:val="Emphasis"/>
          <w:sz w:val="24"/>
          <w:szCs w:val="24"/>
          <w:highlight w:val="green"/>
        </w:rPr>
        <w:t>Governments</w:t>
      </w:r>
      <w:r w:rsidRPr="002759CA">
        <w:rPr>
          <w:rStyle w:val="Emphasis"/>
          <w:sz w:val="24"/>
          <w:szCs w:val="24"/>
        </w:rPr>
        <w:t xml:space="preserve"> </w:t>
      </w:r>
      <w:r w:rsidRPr="002759CA">
        <w:rPr>
          <w:rStyle w:val="Emphasis"/>
          <w:sz w:val="24"/>
          <w:szCs w:val="24"/>
          <w:highlight w:val="green"/>
        </w:rPr>
        <w:t>can finance the prizes</w:t>
      </w:r>
      <w:r w:rsidRPr="002759CA">
        <w:rPr>
          <w:rStyle w:val="Emphasis"/>
          <w:sz w:val="24"/>
          <w:szCs w:val="24"/>
        </w:rPr>
        <w:t xml:space="preserve"> </w:t>
      </w:r>
      <w:r w:rsidRPr="002759CA">
        <w:rPr>
          <w:rStyle w:val="Emphasis"/>
          <w:sz w:val="24"/>
          <w:szCs w:val="24"/>
          <w:highlight w:val="green"/>
        </w:rPr>
        <w:t>using tax-exempt bonds</w:t>
      </w:r>
      <w:r w:rsidRPr="002759CA">
        <w:rPr>
          <w:sz w:val="16"/>
          <w:szCs w:val="24"/>
        </w:rPr>
        <w:t xml:space="preserve"> </w:t>
      </w:r>
      <w:r w:rsidRPr="002759CA">
        <w:rPr>
          <w:rStyle w:val="StyleUnderline"/>
          <w:sz w:val="24"/>
          <w:szCs w:val="24"/>
          <w:highlight w:val="green"/>
        </w:rPr>
        <w:t>since</w:t>
      </w:r>
      <w:r w:rsidRPr="002759CA">
        <w:rPr>
          <w:rStyle w:val="StyleUnderline"/>
          <w:sz w:val="24"/>
          <w:szCs w:val="24"/>
        </w:rPr>
        <w:t xml:space="preserve"> a </w:t>
      </w:r>
      <w:r w:rsidRPr="002759CA">
        <w:rPr>
          <w:rStyle w:val="StyleUnderline"/>
          <w:sz w:val="24"/>
          <w:szCs w:val="24"/>
          <w:highlight w:val="green"/>
        </w:rPr>
        <w:t xml:space="preserve">prize will </w:t>
      </w:r>
      <w:r w:rsidRPr="002759CA">
        <w:rPr>
          <w:rStyle w:val="Emphasis"/>
          <w:sz w:val="24"/>
          <w:szCs w:val="24"/>
          <w:highlight w:val="green"/>
        </w:rPr>
        <w:t>only be awarded for success</w:t>
      </w:r>
      <w:r w:rsidRPr="002759CA">
        <w:rPr>
          <w:sz w:val="16"/>
          <w:szCs w:val="24"/>
        </w:rPr>
        <w:t xml:space="preserve">. </w:t>
      </w:r>
      <w:r w:rsidRPr="002759CA">
        <w:rPr>
          <w:rStyle w:val="StyleUnderline"/>
          <w:sz w:val="24"/>
          <w:szCs w:val="24"/>
        </w:rPr>
        <w:t xml:space="preserve">At that point, the bonds can be </w:t>
      </w:r>
      <w:r w:rsidRPr="002759CA">
        <w:rPr>
          <w:rStyle w:val="Emphasis"/>
          <w:sz w:val="24"/>
          <w:szCs w:val="24"/>
        </w:rPr>
        <w:t>repaid by a surcharge</w:t>
      </w:r>
      <w:r w:rsidRPr="002759CA">
        <w:rPr>
          <w:sz w:val="16"/>
          <w:szCs w:val="24"/>
        </w:rPr>
        <w:t xml:space="preserve"> on each use of the new therapy a</w:t>
      </w:r>
      <w:r w:rsidRPr="002759CA">
        <w:rPr>
          <w:rStyle w:val="StyleUnderline"/>
          <w:sz w:val="24"/>
          <w:szCs w:val="24"/>
        </w:rPr>
        <w:t xml:space="preserve">s it </w:t>
      </w:r>
      <w:r w:rsidRPr="002759CA">
        <w:rPr>
          <w:rStyle w:val="Emphasis"/>
          <w:sz w:val="24"/>
          <w:szCs w:val="24"/>
        </w:rPr>
        <w:t>rapidly diffuses through the health-care system</w:t>
      </w:r>
      <w:r w:rsidRPr="002759CA">
        <w:rPr>
          <w:sz w:val="16"/>
          <w:szCs w:val="24"/>
        </w:rPr>
        <w:t xml:space="preserve">. Once the prize has been awarded for a successfully developed stem cell therapy, the pool authority can grant licenses to one or more generic manufacturing firms, which can then compete to sell the therapy to health-care providers and the public on a cost-plus basis [15]. </w:t>
      </w:r>
      <w:r w:rsidRPr="002759CA">
        <w:rPr>
          <w:rStyle w:val="StyleUnderline"/>
          <w:sz w:val="24"/>
          <w:szCs w:val="24"/>
        </w:rPr>
        <w:t xml:space="preserve">Wouldn't the surcharge to finance the prize, when added to the cost-plus production by generic manufacturers, add up to the same </w:t>
      </w:r>
      <w:r w:rsidRPr="002759CA">
        <w:rPr>
          <w:rStyle w:val="Emphasis"/>
          <w:sz w:val="24"/>
          <w:szCs w:val="24"/>
        </w:rPr>
        <w:t>high prices</w:t>
      </w:r>
      <w:r w:rsidRPr="002759CA">
        <w:rPr>
          <w:rStyle w:val="StyleUnderline"/>
          <w:sz w:val="24"/>
          <w:szCs w:val="24"/>
        </w:rPr>
        <w:t xml:space="preserve"> for medicines generated by the current system?</w:t>
      </w:r>
      <w:r w:rsidRPr="002759CA">
        <w:rPr>
          <w:sz w:val="16"/>
          <w:szCs w:val="24"/>
        </w:rPr>
        <w:t xml:space="preserve"> </w:t>
      </w:r>
      <w:r w:rsidRPr="002759CA">
        <w:rPr>
          <w:rStyle w:val="Emphasis"/>
          <w:sz w:val="24"/>
          <w:szCs w:val="24"/>
        </w:rPr>
        <w:t>Not at all.</w:t>
      </w:r>
      <w:r w:rsidRPr="002759CA">
        <w:rPr>
          <w:sz w:val="16"/>
          <w:szCs w:val="24"/>
        </w:rPr>
        <w:t xml:space="preserve"> </w:t>
      </w:r>
      <w:r w:rsidRPr="002759CA">
        <w:rPr>
          <w:rStyle w:val="StyleUnderline"/>
          <w:sz w:val="24"/>
          <w:szCs w:val="24"/>
          <w:highlight w:val="green"/>
        </w:rPr>
        <w:t>This “shared prize model</w:t>
      </w:r>
      <w:r w:rsidRPr="002759CA">
        <w:rPr>
          <w:rStyle w:val="StyleUnderline"/>
          <w:sz w:val="24"/>
          <w:szCs w:val="24"/>
        </w:rPr>
        <w:t xml:space="preserve">,” calibrated to the true cost of research and development, </w:t>
      </w:r>
      <w:r w:rsidRPr="002759CA">
        <w:rPr>
          <w:rStyle w:val="Emphasis"/>
          <w:sz w:val="24"/>
          <w:szCs w:val="24"/>
          <w:highlight w:val="green"/>
        </w:rPr>
        <w:t>eliminates the 30%–40% of</w:t>
      </w:r>
      <w:r w:rsidRPr="002759CA">
        <w:rPr>
          <w:sz w:val="16"/>
          <w:szCs w:val="24"/>
        </w:rPr>
        <w:t xml:space="preserve"> pharmaceutical industry </w:t>
      </w:r>
      <w:r w:rsidRPr="002759CA">
        <w:rPr>
          <w:rStyle w:val="Emphasis"/>
          <w:sz w:val="24"/>
          <w:szCs w:val="24"/>
          <w:highlight w:val="green"/>
        </w:rPr>
        <w:t>revenue generated by wasteful marketing costs</w:t>
      </w:r>
      <w:r w:rsidRPr="002759CA">
        <w:rPr>
          <w:sz w:val="16"/>
          <w:szCs w:val="24"/>
        </w:rPr>
        <w:t xml:space="preserve">. </w:t>
      </w:r>
      <w:r w:rsidRPr="002759CA">
        <w:rPr>
          <w:rStyle w:val="StyleUnderline"/>
          <w:sz w:val="24"/>
          <w:szCs w:val="24"/>
        </w:rPr>
        <w:t xml:space="preserve">The prize provides </w:t>
      </w:r>
      <w:r w:rsidRPr="002759CA">
        <w:rPr>
          <w:rStyle w:val="Emphasis"/>
          <w:sz w:val="24"/>
          <w:szCs w:val="24"/>
        </w:rPr>
        <w:t>no rewards</w:t>
      </w:r>
      <w:r w:rsidRPr="002759CA">
        <w:rPr>
          <w:rStyle w:val="StyleUnderline"/>
          <w:sz w:val="24"/>
          <w:szCs w:val="24"/>
        </w:rPr>
        <w:t xml:space="preserve"> for industry research and development that goes to develop medicines that </w:t>
      </w:r>
      <w:r w:rsidRPr="002759CA">
        <w:rPr>
          <w:rStyle w:val="Emphasis"/>
          <w:sz w:val="24"/>
          <w:szCs w:val="24"/>
        </w:rPr>
        <w:t>duplicate</w:t>
      </w:r>
      <w:r w:rsidRPr="002759CA">
        <w:rPr>
          <w:rStyle w:val="StyleUnderline"/>
          <w:sz w:val="24"/>
          <w:szCs w:val="24"/>
        </w:rPr>
        <w:t xml:space="preserve"> the action of medicines already on the marke</w:t>
      </w:r>
      <w:r w:rsidRPr="002759CA">
        <w:rPr>
          <w:sz w:val="16"/>
          <w:szCs w:val="24"/>
        </w:rPr>
        <w:t xml:space="preserve">t. </w:t>
      </w:r>
      <w:r w:rsidRPr="002759CA">
        <w:rPr>
          <w:rStyle w:val="StyleUnderline"/>
          <w:sz w:val="24"/>
          <w:szCs w:val="24"/>
        </w:rPr>
        <w:t xml:space="preserve">Financing the prize with tax-exempt bonds ensures that the surcharge will be based on the </w:t>
      </w:r>
      <w:r w:rsidRPr="002759CA">
        <w:rPr>
          <w:rStyle w:val="Emphasis"/>
          <w:sz w:val="24"/>
          <w:szCs w:val="24"/>
        </w:rPr>
        <w:t>lowest-cost capital available</w:t>
      </w:r>
      <w:r w:rsidRPr="002759CA">
        <w:rPr>
          <w:rStyle w:val="StyleUnderline"/>
          <w:sz w:val="24"/>
          <w:szCs w:val="24"/>
        </w:rPr>
        <w:t>.</w:t>
      </w:r>
      <w:r w:rsidRPr="002759CA">
        <w:rPr>
          <w:sz w:val="16"/>
          <w:szCs w:val="24"/>
        </w:rPr>
        <w:t xml:space="preserve"> Conclusion By combining a patent pool, an open-source model of IP development, and </w:t>
      </w:r>
      <w:r w:rsidRPr="002759CA">
        <w:rPr>
          <w:rStyle w:val="StyleUnderline"/>
          <w:sz w:val="24"/>
          <w:szCs w:val="24"/>
        </w:rPr>
        <w:t>a shared prize</w:t>
      </w:r>
      <w:r w:rsidRPr="002759CA">
        <w:rPr>
          <w:sz w:val="16"/>
          <w:szCs w:val="24"/>
        </w:rPr>
        <w:t xml:space="preserve"> </w:t>
      </w:r>
      <w:r w:rsidRPr="002759CA">
        <w:rPr>
          <w:rStyle w:val="StyleUnderline"/>
          <w:sz w:val="24"/>
          <w:szCs w:val="24"/>
        </w:rPr>
        <w:t>system</w:t>
      </w:r>
      <w:r w:rsidRPr="002759CA">
        <w:rPr>
          <w:sz w:val="16"/>
          <w:szCs w:val="24"/>
        </w:rPr>
        <w:t xml:space="preserve"> for developing stem cell therapies, the California state stem cell program </w:t>
      </w:r>
      <w:r w:rsidRPr="002759CA">
        <w:rPr>
          <w:rStyle w:val="StyleUnderline"/>
          <w:sz w:val="24"/>
          <w:szCs w:val="24"/>
        </w:rPr>
        <w:t xml:space="preserve">can </w:t>
      </w:r>
      <w:r w:rsidRPr="002759CA">
        <w:rPr>
          <w:rStyle w:val="Emphasis"/>
          <w:sz w:val="24"/>
          <w:szCs w:val="24"/>
        </w:rPr>
        <w:t>point the way to a new medical innovation system for the 21st century.</w:t>
      </w:r>
      <w:r w:rsidRPr="002759CA">
        <w:rPr>
          <w:sz w:val="16"/>
          <w:szCs w:val="24"/>
        </w:rPr>
        <w:t xml:space="preserve"> </w:t>
      </w:r>
      <w:r w:rsidRPr="002759CA">
        <w:rPr>
          <w:rStyle w:val="StyleUnderline"/>
          <w:sz w:val="24"/>
          <w:szCs w:val="24"/>
        </w:rPr>
        <w:t xml:space="preserve">This model could be used by </w:t>
      </w:r>
      <w:r w:rsidRPr="002759CA">
        <w:rPr>
          <w:rStyle w:val="Emphasis"/>
          <w:sz w:val="24"/>
          <w:szCs w:val="24"/>
        </w:rPr>
        <w:t>all advanced industrial economies</w:t>
      </w:r>
      <w:r w:rsidRPr="002759CA">
        <w:rPr>
          <w:rStyle w:val="StyleUnderline"/>
          <w:sz w:val="24"/>
          <w:szCs w:val="24"/>
        </w:rPr>
        <w:t xml:space="preserve"> grappling with </w:t>
      </w:r>
      <w:r w:rsidRPr="002759CA">
        <w:rPr>
          <w:rStyle w:val="Emphasis"/>
          <w:sz w:val="24"/>
          <w:szCs w:val="24"/>
        </w:rPr>
        <w:t>how to pay for the rising cost of the new medical technologies</w:t>
      </w:r>
      <w:r w:rsidRPr="002759CA">
        <w:rPr>
          <w:rStyle w:val="StyleUnderline"/>
          <w:sz w:val="24"/>
          <w:szCs w:val="24"/>
        </w:rPr>
        <w:t xml:space="preserve"> sought by their ill and aging populations.</w:t>
      </w:r>
    </w:p>
    <w:p w14:paraId="1E178BB7" w14:textId="77777777" w:rsidR="00A30D02" w:rsidRPr="002759CA" w:rsidRDefault="00A30D02" w:rsidP="002D06C9">
      <w:pPr>
        <w:rPr>
          <w:szCs w:val="24"/>
          <w:u w:val="single"/>
        </w:rPr>
      </w:pPr>
    </w:p>
    <w:p w14:paraId="725232B3" w14:textId="256883F2" w:rsidR="002D06C9" w:rsidRDefault="002D06C9" w:rsidP="002D06C9">
      <w:pPr>
        <w:pStyle w:val="Heading4"/>
      </w:pPr>
      <w:r>
        <w:t>Coordination plank solves disease</w:t>
      </w:r>
    </w:p>
    <w:p w14:paraId="566FEC5F" w14:textId="77777777" w:rsidR="002D06C9" w:rsidRPr="004278FA" w:rsidRDefault="002D06C9" w:rsidP="002D06C9">
      <w:pPr>
        <w:pStyle w:val="ListParagraph"/>
        <w:numPr>
          <w:ilvl w:val="0"/>
          <w:numId w:val="12"/>
        </w:numPr>
      </w:pPr>
      <w:r>
        <w:t xml:space="preserve">MCM = medical countermeasure </w:t>
      </w:r>
    </w:p>
    <w:p w14:paraId="1ECBCF5B" w14:textId="77777777" w:rsidR="002D06C9" w:rsidRPr="002759CA" w:rsidRDefault="002D06C9" w:rsidP="002D06C9">
      <w:r w:rsidRPr="002759CA">
        <w:rPr>
          <w:rStyle w:val="Style13ptBold"/>
        </w:rPr>
        <w:t>Lieberman and Ridge 15</w:t>
      </w:r>
      <w:r>
        <w:t xml:space="preserve"> </w:t>
      </w:r>
      <w:r w:rsidRPr="002759CA">
        <w:t xml:space="preserve">Joseph I. Lieberman, Chair &amp; former US senator from Connecticut, and Thomas J. Ridge ‘15, Chair &amp; Former United States Secretary of Homeland Security, “A National Blueprint for Biodefense: Leadership and Major Reform Needed to Optimize Efforts </w:t>
      </w:r>
      <w:proofErr w:type="gramStart"/>
      <w:r w:rsidRPr="002759CA">
        <w:t>A</w:t>
      </w:r>
      <w:proofErr w:type="gramEnd"/>
      <w:r w:rsidRPr="002759CA">
        <w:t xml:space="preserve"> Bipartisan Report of the Blue Ribbon Study Panel on Biodefense,” Blue Ribbon Study Panel on Biodefense, October 2015</w:t>
      </w:r>
      <w:r>
        <w:t xml:space="preserve"> </w:t>
      </w:r>
    </w:p>
    <w:p w14:paraId="2F00EF59" w14:textId="3EFB9A75" w:rsidR="007A31B9" w:rsidRDefault="002D06C9" w:rsidP="002D06C9">
      <w:pPr>
        <w:rPr>
          <w:rStyle w:val="Emphasis"/>
          <w:sz w:val="24"/>
          <w:szCs w:val="24"/>
        </w:rPr>
      </w:pPr>
      <w:r w:rsidRPr="002759CA">
        <w:rPr>
          <w:sz w:val="16"/>
          <w:szCs w:val="24"/>
        </w:rPr>
        <w:t xml:space="preserve">The Challenge of Leadership Simply put, the Nation does not afford the biological threat the same level of attention as it does other threats: There is no centralized leader for biodefense. There is no comprehensive national strategic plan for biodefense. There is no all-inclusive dedicated budget for biodefense. </w:t>
      </w:r>
      <w:r w:rsidRPr="002759CA">
        <w:rPr>
          <w:rStyle w:val="StyleUnderline"/>
          <w:sz w:val="24"/>
          <w:szCs w:val="24"/>
        </w:rPr>
        <w:t xml:space="preserve">The Nation lacks a </w:t>
      </w:r>
      <w:r w:rsidRPr="002759CA">
        <w:rPr>
          <w:rStyle w:val="Emphasis"/>
          <w:sz w:val="24"/>
          <w:szCs w:val="24"/>
        </w:rPr>
        <w:t>single leader</w:t>
      </w:r>
      <w:r w:rsidRPr="002759CA">
        <w:rPr>
          <w:rStyle w:val="StyleUnderline"/>
          <w:sz w:val="24"/>
          <w:szCs w:val="24"/>
        </w:rPr>
        <w:t xml:space="preserve"> to control, prioritize, coordinate, and hold agencies accountable for working toward common national biodefense</w:t>
      </w:r>
      <w:r w:rsidRPr="002759CA">
        <w:rPr>
          <w:sz w:val="16"/>
          <w:szCs w:val="24"/>
        </w:rPr>
        <w:t xml:space="preserve">. </w:t>
      </w:r>
      <w:r w:rsidRPr="002759CA">
        <w:rPr>
          <w:rStyle w:val="StyleUnderline"/>
          <w:sz w:val="24"/>
          <w:szCs w:val="24"/>
        </w:rPr>
        <w:t>This weakness precludes sufficient defense against biological threats. A leader must,</w:t>
      </w:r>
      <w:r w:rsidRPr="002759CA">
        <w:rPr>
          <w:sz w:val="16"/>
          <w:szCs w:val="24"/>
        </w:rPr>
        <w:t xml:space="preserve"> therefore, </w:t>
      </w:r>
      <w:r w:rsidRPr="002759CA">
        <w:rPr>
          <w:rStyle w:val="StyleUnderline"/>
          <w:sz w:val="24"/>
          <w:szCs w:val="24"/>
        </w:rPr>
        <w:t>take charge of our Nation’s response to biological crises,</w:t>
      </w:r>
      <w:r w:rsidRPr="002759CA">
        <w:rPr>
          <w:sz w:val="16"/>
          <w:szCs w:val="24"/>
        </w:rPr>
        <w:t xml:space="preserve"> as well as day-to-day activities in the absence of such crises. </w:t>
      </w:r>
      <w:r w:rsidRPr="002759CA">
        <w:rPr>
          <w:rStyle w:val="StyleUnderline"/>
          <w:sz w:val="24"/>
          <w:szCs w:val="24"/>
          <w:highlight w:val="green"/>
        </w:rPr>
        <w:t>Leadership</w:t>
      </w:r>
      <w:r w:rsidRPr="002759CA">
        <w:rPr>
          <w:rStyle w:val="StyleUnderline"/>
          <w:sz w:val="24"/>
          <w:szCs w:val="24"/>
        </w:rPr>
        <w:t xml:space="preserve"> of biodefense </w:t>
      </w:r>
      <w:r w:rsidRPr="002759CA">
        <w:rPr>
          <w:rStyle w:val="StyleUnderline"/>
          <w:sz w:val="24"/>
          <w:szCs w:val="24"/>
          <w:highlight w:val="green"/>
        </w:rPr>
        <w:t xml:space="preserve">should be </w:t>
      </w:r>
      <w:r w:rsidRPr="002759CA">
        <w:rPr>
          <w:rStyle w:val="Emphasis"/>
          <w:sz w:val="24"/>
          <w:szCs w:val="24"/>
          <w:highlight w:val="green"/>
        </w:rPr>
        <w:t>institutionalized</w:t>
      </w:r>
      <w:r w:rsidRPr="002759CA">
        <w:rPr>
          <w:rStyle w:val="StyleUnderline"/>
          <w:sz w:val="24"/>
          <w:szCs w:val="24"/>
        </w:rPr>
        <w:t xml:space="preserve"> at the White House </w:t>
      </w:r>
      <w:r w:rsidRPr="002759CA">
        <w:rPr>
          <w:rStyle w:val="Emphasis"/>
          <w:sz w:val="24"/>
          <w:szCs w:val="24"/>
          <w:highlight w:val="green"/>
          <w:bdr w:val="single" w:sz="4" w:space="0" w:color="auto"/>
        </w:rPr>
        <w:t>with the Vice President</w:t>
      </w:r>
      <w:r w:rsidRPr="002759CA">
        <w:rPr>
          <w:rStyle w:val="StyleUnderline"/>
          <w:sz w:val="24"/>
          <w:szCs w:val="24"/>
        </w:rPr>
        <w:t>.</w:t>
      </w:r>
      <w:r w:rsidRPr="002759CA">
        <w:rPr>
          <w:sz w:val="16"/>
          <w:szCs w:val="24"/>
        </w:rPr>
        <w:t xml:space="preserve"> </w:t>
      </w:r>
      <w:r w:rsidRPr="002759CA">
        <w:rPr>
          <w:rStyle w:val="StyleUnderline"/>
          <w:sz w:val="24"/>
          <w:szCs w:val="24"/>
        </w:rPr>
        <w:t xml:space="preserve">This office alone can be imbued with the authority of the President to coordinate agencies, budgets, and strategies across the government in a way that </w:t>
      </w:r>
      <w:r w:rsidRPr="002759CA">
        <w:rPr>
          <w:rStyle w:val="Emphasis"/>
          <w:sz w:val="24"/>
          <w:szCs w:val="24"/>
        </w:rPr>
        <w:t>no other position can</w:t>
      </w:r>
      <w:r w:rsidRPr="002759CA">
        <w:rPr>
          <w:sz w:val="16"/>
          <w:szCs w:val="24"/>
        </w:rPr>
        <w:t xml:space="preserve">. The Need for Leadership to Achieve Coordination and Accountability Inter-governmental and multi-disciplinary efforts are needed to adequately defend the Nation against biological threats. </w:t>
      </w:r>
      <w:r w:rsidRPr="002759CA">
        <w:rPr>
          <w:rStyle w:val="StyleUnderline"/>
          <w:sz w:val="24"/>
          <w:szCs w:val="24"/>
        </w:rPr>
        <w:t>Centralized, effective leadership is necessary to direct and harmonize these efforts,</w:t>
      </w:r>
      <w:r w:rsidRPr="002759CA">
        <w:rPr>
          <w:sz w:val="16"/>
          <w:szCs w:val="24"/>
        </w:rPr>
        <w:t xml:space="preserve"> but because this is lacking, </w:t>
      </w:r>
      <w:r w:rsidRPr="002759CA">
        <w:rPr>
          <w:rStyle w:val="StyleUnderline"/>
          <w:sz w:val="24"/>
          <w:szCs w:val="24"/>
        </w:rPr>
        <w:t xml:space="preserve">biodefense activities are </w:t>
      </w:r>
      <w:r w:rsidRPr="002759CA">
        <w:rPr>
          <w:rStyle w:val="Emphasis"/>
          <w:sz w:val="24"/>
          <w:szCs w:val="24"/>
        </w:rPr>
        <w:t>insufficiently coordinated</w:t>
      </w:r>
      <w:r w:rsidRPr="002759CA">
        <w:rPr>
          <w:sz w:val="16"/>
          <w:szCs w:val="24"/>
        </w:rPr>
        <w:t xml:space="preserve">. </w:t>
      </w:r>
      <w:r w:rsidRPr="002759CA">
        <w:rPr>
          <w:rStyle w:val="StyleUnderline"/>
          <w:sz w:val="24"/>
          <w:szCs w:val="24"/>
        </w:rPr>
        <w:t>This problem can largely be resolved through the leadership of the Vice President and the establishment of a White House Biodefense Coordination Council</w:t>
      </w:r>
      <w:r w:rsidRPr="002759CA">
        <w:rPr>
          <w:sz w:val="16"/>
          <w:szCs w:val="24"/>
        </w:rPr>
        <w:t xml:space="preserve">. The coordination problem is exacerbated by the lack of a comprehensive biodefense strategy and a unified approach to budgeting, both vital to any strategic interagency effort. Congressional oversight efforts are hampered by the lack of these important components, insufficient awareness of the threat, and inadequate oversight among committees. These challenges could be alleviated in part through regular and in-depth intelligence briefings for Members of Congress, and implementation of joint congressional oversight agendas. </w:t>
      </w:r>
      <w:r w:rsidRPr="002759CA">
        <w:rPr>
          <w:rStyle w:val="StyleUnderline"/>
          <w:sz w:val="24"/>
          <w:szCs w:val="24"/>
        </w:rPr>
        <w:t xml:space="preserve">The </w:t>
      </w:r>
      <w:r w:rsidRPr="002759CA">
        <w:rPr>
          <w:rStyle w:val="StyleUnderline"/>
          <w:b/>
          <w:bCs/>
          <w:sz w:val="24"/>
          <w:szCs w:val="24"/>
          <w:highlight w:val="green"/>
        </w:rPr>
        <w:t>lack of coordination</w:t>
      </w:r>
      <w:r w:rsidRPr="002759CA">
        <w:rPr>
          <w:rStyle w:val="StyleUnderline"/>
          <w:sz w:val="24"/>
          <w:szCs w:val="24"/>
        </w:rPr>
        <w:t xml:space="preserve"> at the highest levels </w:t>
      </w:r>
      <w:r w:rsidRPr="002759CA">
        <w:rPr>
          <w:rStyle w:val="StyleUnderline"/>
          <w:sz w:val="24"/>
          <w:szCs w:val="24"/>
          <w:highlight w:val="green"/>
        </w:rPr>
        <w:t>impacts</w:t>
      </w:r>
      <w:r w:rsidRPr="002759CA">
        <w:rPr>
          <w:rStyle w:val="StyleUnderline"/>
          <w:sz w:val="24"/>
          <w:szCs w:val="24"/>
        </w:rPr>
        <w:t xml:space="preserve"> a variety of </w:t>
      </w:r>
      <w:r w:rsidRPr="002759CA">
        <w:rPr>
          <w:rStyle w:val="Emphasis"/>
          <w:sz w:val="24"/>
          <w:szCs w:val="24"/>
        </w:rPr>
        <w:t xml:space="preserve">downstream </w:t>
      </w:r>
      <w:r w:rsidRPr="002759CA">
        <w:rPr>
          <w:rStyle w:val="Emphasis"/>
          <w:sz w:val="24"/>
          <w:szCs w:val="24"/>
          <w:highlight w:val="green"/>
        </w:rPr>
        <w:t>areas of critical importance</w:t>
      </w:r>
      <w:r w:rsidRPr="002759CA">
        <w:rPr>
          <w:sz w:val="16"/>
          <w:szCs w:val="24"/>
        </w:rPr>
        <w:t xml:space="preserve">, </w:t>
      </w:r>
      <w:proofErr w:type="gramStart"/>
      <w:r w:rsidRPr="002759CA">
        <w:rPr>
          <w:rStyle w:val="StyleUnderline"/>
          <w:sz w:val="24"/>
          <w:szCs w:val="24"/>
        </w:rPr>
        <w:t>including:</w:t>
      </w:r>
      <w:proofErr w:type="gramEnd"/>
      <w:r w:rsidRPr="002759CA">
        <w:rPr>
          <w:rStyle w:val="StyleUnderline"/>
          <w:sz w:val="24"/>
          <w:szCs w:val="24"/>
        </w:rPr>
        <w:t xml:space="preserve"> </w:t>
      </w:r>
      <w:r w:rsidRPr="002759CA">
        <w:rPr>
          <w:rStyle w:val="StyleUnderline"/>
          <w:b/>
          <w:bCs/>
          <w:sz w:val="24"/>
          <w:szCs w:val="24"/>
          <w:highlight w:val="green"/>
        </w:rPr>
        <w:t>intelligence</w:t>
      </w:r>
      <w:r w:rsidRPr="002759CA">
        <w:rPr>
          <w:rStyle w:val="StyleUnderline"/>
          <w:sz w:val="24"/>
          <w:szCs w:val="24"/>
        </w:rPr>
        <w:t xml:space="preserve"> activities; full consideration of the interrelationships among animal, environmental, and human health; coordination of MCM development; </w:t>
      </w:r>
      <w:r w:rsidRPr="002759CA">
        <w:rPr>
          <w:rStyle w:val="StyleUnderline"/>
          <w:b/>
          <w:bCs/>
          <w:sz w:val="24"/>
          <w:szCs w:val="24"/>
          <w:highlight w:val="green"/>
        </w:rPr>
        <w:t>attribution of bioterrorist acts</w:t>
      </w:r>
      <w:r w:rsidRPr="002759CA">
        <w:rPr>
          <w:rStyle w:val="StyleUnderline"/>
          <w:sz w:val="24"/>
          <w:szCs w:val="24"/>
        </w:rPr>
        <w:t>; and environmental decontamination and remediation.</w:t>
      </w:r>
      <w:r w:rsidRPr="002759CA">
        <w:rPr>
          <w:sz w:val="16"/>
          <w:szCs w:val="24"/>
        </w:rPr>
        <w:t xml:space="preserve"> </w:t>
      </w:r>
      <w:r w:rsidRPr="002759CA">
        <w:rPr>
          <w:rStyle w:val="StyleUnderline"/>
          <w:sz w:val="24"/>
          <w:szCs w:val="24"/>
        </w:rPr>
        <w:t xml:space="preserve">These critical areas demand </w:t>
      </w:r>
      <w:r w:rsidRPr="002759CA">
        <w:rPr>
          <w:rStyle w:val="Emphasis"/>
          <w:sz w:val="24"/>
          <w:szCs w:val="24"/>
        </w:rPr>
        <w:t>better integration</w:t>
      </w:r>
      <w:r w:rsidRPr="002759CA">
        <w:rPr>
          <w:rStyle w:val="StyleUnderline"/>
          <w:sz w:val="24"/>
          <w:szCs w:val="24"/>
        </w:rPr>
        <w:t xml:space="preserve"> and </w:t>
      </w:r>
      <w:r w:rsidRPr="002759CA">
        <w:rPr>
          <w:rStyle w:val="Emphasis"/>
          <w:sz w:val="24"/>
          <w:szCs w:val="24"/>
        </w:rPr>
        <w:t>clear prioritization</w:t>
      </w:r>
      <w:r w:rsidRPr="002759CA">
        <w:rPr>
          <w:rStyle w:val="StyleUnderline"/>
          <w:sz w:val="24"/>
          <w:szCs w:val="24"/>
        </w:rPr>
        <w:t>,</w:t>
      </w:r>
      <w:r w:rsidRPr="002759CA">
        <w:rPr>
          <w:sz w:val="16"/>
          <w:szCs w:val="24"/>
        </w:rPr>
        <w:t xml:space="preserve"> aligned with funding and investment, </w:t>
      </w:r>
      <w:proofErr w:type="gramStart"/>
      <w:r w:rsidRPr="002759CA">
        <w:rPr>
          <w:rStyle w:val="StyleUnderline"/>
          <w:sz w:val="24"/>
          <w:szCs w:val="24"/>
        </w:rPr>
        <w:t>in order to</w:t>
      </w:r>
      <w:proofErr w:type="gramEnd"/>
      <w:r w:rsidRPr="002759CA">
        <w:rPr>
          <w:rStyle w:val="StyleUnderline"/>
          <w:sz w:val="24"/>
          <w:szCs w:val="24"/>
        </w:rPr>
        <w:t xml:space="preserve"> inform stakeholders </w:t>
      </w:r>
      <w:r w:rsidRPr="002759CA">
        <w:rPr>
          <w:rStyle w:val="Emphasis"/>
          <w:sz w:val="24"/>
          <w:szCs w:val="24"/>
        </w:rPr>
        <w:t>across the biodefense spectrum</w:t>
      </w:r>
      <w:r w:rsidRPr="002759CA">
        <w:rPr>
          <w:sz w:val="16"/>
          <w:szCs w:val="24"/>
        </w:rPr>
        <w:t xml:space="preserve"> and enable them to execute a strategy once it is developed. The Need for Leadership to Elevate Collaboration U.S. biodefense is not, nor should it be, a solely federal function. The impact of biological events, while felt nationally, will be addressed locally. The federal government must aid in strengthening state, local, territorial, and tribal biodefense capabilities and increase the support and access provided to them far beyond current levels. </w:t>
      </w:r>
      <w:r w:rsidRPr="002759CA">
        <w:rPr>
          <w:rStyle w:val="StyleUnderline"/>
          <w:sz w:val="24"/>
          <w:szCs w:val="24"/>
        </w:rPr>
        <w:t xml:space="preserve">Rapid and accurate identification of a pathogen </w:t>
      </w:r>
      <w:r w:rsidRPr="002759CA">
        <w:rPr>
          <w:sz w:val="16"/>
          <w:szCs w:val="24"/>
        </w:rPr>
        <w:t xml:space="preserve">moving through humans, animals, or the environment </w:t>
      </w:r>
      <w:r w:rsidRPr="002759CA">
        <w:rPr>
          <w:rStyle w:val="StyleUnderline"/>
          <w:sz w:val="24"/>
          <w:szCs w:val="24"/>
        </w:rPr>
        <w:t xml:space="preserve">is </w:t>
      </w:r>
      <w:proofErr w:type="gramStart"/>
      <w:r w:rsidRPr="002759CA">
        <w:rPr>
          <w:rStyle w:val="Emphasis"/>
          <w:sz w:val="24"/>
          <w:szCs w:val="24"/>
        </w:rPr>
        <w:t>absolutely necessary</w:t>
      </w:r>
      <w:proofErr w:type="gramEnd"/>
      <w:r w:rsidRPr="002759CA">
        <w:rPr>
          <w:rStyle w:val="StyleUnderline"/>
          <w:sz w:val="24"/>
          <w:szCs w:val="24"/>
        </w:rPr>
        <w:t xml:space="preserve">, yet significant advances in such identification remain elusive. </w:t>
      </w:r>
      <w:r w:rsidRPr="002759CA">
        <w:rPr>
          <w:rStyle w:val="StyleUnderline"/>
          <w:sz w:val="24"/>
          <w:szCs w:val="24"/>
          <w:highlight w:val="green"/>
        </w:rPr>
        <w:t>The</w:t>
      </w:r>
      <w:r w:rsidRPr="002759CA">
        <w:rPr>
          <w:rStyle w:val="StyleUnderline"/>
          <w:sz w:val="24"/>
          <w:szCs w:val="24"/>
        </w:rPr>
        <w:t xml:space="preserve"> federal </w:t>
      </w:r>
      <w:r w:rsidRPr="002759CA">
        <w:rPr>
          <w:rStyle w:val="StyleUnderline"/>
          <w:sz w:val="24"/>
          <w:szCs w:val="24"/>
          <w:highlight w:val="green"/>
        </w:rPr>
        <w:t>government</w:t>
      </w:r>
      <w:r w:rsidRPr="002759CA">
        <w:rPr>
          <w:rStyle w:val="StyleUnderline"/>
          <w:sz w:val="24"/>
          <w:szCs w:val="24"/>
        </w:rPr>
        <w:t xml:space="preserve"> </w:t>
      </w:r>
      <w:r w:rsidRPr="002759CA">
        <w:rPr>
          <w:rStyle w:val="StyleUnderline"/>
          <w:sz w:val="24"/>
          <w:szCs w:val="24"/>
          <w:highlight w:val="green"/>
        </w:rPr>
        <w:t xml:space="preserve">must implement a </w:t>
      </w:r>
      <w:r w:rsidRPr="002759CA">
        <w:rPr>
          <w:rStyle w:val="Emphasis"/>
          <w:sz w:val="24"/>
          <w:szCs w:val="24"/>
          <w:highlight w:val="green"/>
          <w:bdr w:val="single" w:sz="4" w:space="0" w:color="auto"/>
        </w:rPr>
        <w:t xml:space="preserve">nationally integrated </w:t>
      </w:r>
      <w:proofErr w:type="spellStart"/>
      <w:r w:rsidRPr="002759CA">
        <w:rPr>
          <w:rStyle w:val="Emphasis"/>
          <w:sz w:val="24"/>
          <w:szCs w:val="24"/>
          <w:highlight w:val="green"/>
          <w:bdr w:val="single" w:sz="4" w:space="0" w:color="auto"/>
        </w:rPr>
        <w:t>biosurveillance</w:t>
      </w:r>
      <w:proofErr w:type="spellEnd"/>
      <w:r w:rsidRPr="002759CA">
        <w:rPr>
          <w:rStyle w:val="Emphasis"/>
          <w:sz w:val="24"/>
          <w:szCs w:val="24"/>
          <w:highlight w:val="green"/>
          <w:bdr w:val="single" w:sz="4" w:space="0" w:color="auto"/>
        </w:rPr>
        <w:t xml:space="preserve"> capability</w:t>
      </w:r>
      <w:r w:rsidRPr="002759CA">
        <w:rPr>
          <w:rStyle w:val="Emphasis"/>
          <w:sz w:val="24"/>
          <w:szCs w:val="24"/>
          <w:highlight w:val="green"/>
        </w:rPr>
        <w:t>,</w:t>
      </w:r>
      <w:r w:rsidRPr="002759CA">
        <w:rPr>
          <w:sz w:val="16"/>
          <w:szCs w:val="24"/>
        </w:rPr>
        <w:t xml:space="preserve"> </w:t>
      </w:r>
      <w:r w:rsidRPr="002759CA">
        <w:rPr>
          <w:rStyle w:val="StyleUnderline"/>
          <w:sz w:val="24"/>
          <w:szCs w:val="24"/>
        </w:rPr>
        <w:t xml:space="preserve">dramatically improve environmental </w:t>
      </w:r>
      <w:proofErr w:type="spellStart"/>
      <w:r w:rsidRPr="002759CA">
        <w:rPr>
          <w:rStyle w:val="StyleUnderline"/>
          <w:sz w:val="24"/>
          <w:szCs w:val="24"/>
        </w:rPr>
        <w:t>biosurveillance</w:t>
      </w:r>
      <w:proofErr w:type="spellEnd"/>
      <w:r w:rsidRPr="002759CA">
        <w:rPr>
          <w:rStyle w:val="StyleUnderline"/>
          <w:sz w:val="24"/>
          <w:szCs w:val="24"/>
        </w:rPr>
        <w:t xml:space="preserve">, </w:t>
      </w:r>
      <w:r w:rsidRPr="002759CA">
        <w:rPr>
          <w:rStyle w:val="StyleUnderline"/>
          <w:sz w:val="24"/>
          <w:szCs w:val="24"/>
          <w:highlight w:val="green"/>
        </w:rPr>
        <w:t>and</w:t>
      </w:r>
      <w:r w:rsidRPr="002759CA">
        <w:rPr>
          <w:rStyle w:val="StyleUnderline"/>
          <w:sz w:val="24"/>
          <w:szCs w:val="24"/>
        </w:rPr>
        <w:t xml:space="preserve"> substantially </w:t>
      </w:r>
      <w:r w:rsidRPr="002759CA">
        <w:rPr>
          <w:rStyle w:val="StyleUnderline"/>
          <w:sz w:val="24"/>
          <w:szCs w:val="24"/>
          <w:highlight w:val="green"/>
        </w:rPr>
        <w:t>augment</w:t>
      </w:r>
      <w:r w:rsidRPr="002759CA">
        <w:rPr>
          <w:rStyle w:val="StyleUnderline"/>
          <w:sz w:val="24"/>
          <w:szCs w:val="24"/>
        </w:rPr>
        <w:t xml:space="preserve"> collection and </w:t>
      </w:r>
      <w:r w:rsidRPr="002759CA">
        <w:rPr>
          <w:rStyle w:val="Emphasis"/>
          <w:sz w:val="24"/>
          <w:szCs w:val="24"/>
          <w:highlight w:val="green"/>
          <w:bdr w:val="single" w:sz="4" w:space="0" w:color="auto"/>
        </w:rPr>
        <w:t>incorporation of animal data</w:t>
      </w:r>
      <w:r w:rsidRPr="002759CA">
        <w:rPr>
          <w:rStyle w:val="StyleUnderline"/>
          <w:sz w:val="24"/>
          <w:szCs w:val="24"/>
        </w:rPr>
        <w:t xml:space="preserve"> </w:t>
      </w:r>
      <w:r w:rsidRPr="002759CA">
        <w:rPr>
          <w:sz w:val="16"/>
          <w:szCs w:val="24"/>
        </w:rPr>
        <w:t xml:space="preserve">into human </w:t>
      </w:r>
      <w:proofErr w:type="spellStart"/>
      <w:r w:rsidRPr="002759CA">
        <w:rPr>
          <w:sz w:val="16"/>
          <w:szCs w:val="24"/>
        </w:rPr>
        <w:t>biosurveillance</w:t>
      </w:r>
      <w:proofErr w:type="spellEnd"/>
      <w:r w:rsidRPr="002759CA">
        <w:rPr>
          <w:sz w:val="16"/>
          <w:szCs w:val="24"/>
        </w:rPr>
        <w:t xml:space="preserve"> systems. The Nation must also demonstrate support for emergency services through improved training, enhanced personal protection, and better intelligence sharing. </w:t>
      </w:r>
      <w:r w:rsidRPr="002759CA">
        <w:rPr>
          <w:rStyle w:val="StyleUnderline"/>
          <w:sz w:val="24"/>
          <w:szCs w:val="24"/>
          <w:highlight w:val="green"/>
        </w:rPr>
        <w:t xml:space="preserve">We must </w:t>
      </w:r>
      <w:r w:rsidRPr="002759CA">
        <w:rPr>
          <w:rStyle w:val="Emphasis"/>
          <w:sz w:val="24"/>
          <w:szCs w:val="24"/>
          <w:highlight w:val="green"/>
        </w:rPr>
        <w:t>commit</w:t>
      </w:r>
      <w:r w:rsidRPr="002759CA">
        <w:rPr>
          <w:rStyle w:val="Emphasis"/>
          <w:sz w:val="24"/>
          <w:szCs w:val="24"/>
        </w:rPr>
        <w:t xml:space="preserve"> reasonable</w:t>
      </w:r>
      <w:r w:rsidRPr="002759CA">
        <w:rPr>
          <w:sz w:val="16"/>
          <w:szCs w:val="24"/>
        </w:rPr>
        <w:t xml:space="preserve"> viii </w:t>
      </w:r>
      <w:r w:rsidRPr="002759CA">
        <w:rPr>
          <w:rStyle w:val="StyleUnderline"/>
          <w:sz w:val="24"/>
          <w:szCs w:val="24"/>
        </w:rPr>
        <w:t xml:space="preserve">and sustained </w:t>
      </w:r>
      <w:r w:rsidRPr="002759CA">
        <w:rPr>
          <w:rStyle w:val="Emphasis"/>
          <w:sz w:val="24"/>
          <w:szCs w:val="24"/>
        </w:rPr>
        <w:t xml:space="preserve">levels of </w:t>
      </w:r>
      <w:r w:rsidRPr="002759CA">
        <w:rPr>
          <w:rStyle w:val="Emphasis"/>
          <w:sz w:val="24"/>
          <w:szCs w:val="24"/>
          <w:highlight w:val="green"/>
        </w:rPr>
        <w:t>financial support</w:t>
      </w:r>
      <w:r w:rsidRPr="002759CA">
        <w:rPr>
          <w:rStyle w:val="StyleUnderline"/>
          <w:sz w:val="24"/>
          <w:szCs w:val="24"/>
        </w:rPr>
        <w:t xml:space="preserve"> to state, local, territorial, and tribal health departments</w:t>
      </w:r>
      <w:r w:rsidRPr="002759CA">
        <w:rPr>
          <w:sz w:val="16"/>
          <w:szCs w:val="24"/>
        </w:rPr>
        <w:t xml:space="preserve">. </w:t>
      </w:r>
      <w:r w:rsidRPr="002759CA">
        <w:rPr>
          <w:rStyle w:val="StyleUnderline"/>
          <w:sz w:val="24"/>
          <w:szCs w:val="24"/>
        </w:rPr>
        <w:t xml:space="preserve">The federal government must also </w:t>
      </w:r>
      <w:r w:rsidRPr="002759CA">
        <w:rPr>
          <w:rStyle w:val="Emphasis"/>
          <w:sz w:val="24"/>
          <w:szCs w:val="24"/>
        </w:rPr>
        <w:t>increase support to hospitals</w:t>
      </w:r>
      <w:r w:rsidRPr="002759CA">
        <w:rPr>
          <w:sz w:val="16"/>
          <w:szCs w:val="24"/>
        </w:rPr>
        <w:t xml:space="preserve">, </w:t>
      </w:r>
      <w:r w:rsidRPr="002759CA">
        <w:rPr>
          <w:rStyle w:val="StyleUnderline"/>
          <w:sz w:val="24"/>
          <w:szCs w:val="24"/>
        </w:rPr>
        <w:t xml:space="preserve">through tighter management of Hospital Preparedness Program funds, development of Centers for Medicare and Medicaid Services incentives, and accreditation of select hospitals as biodefense specialty centers. </w:t>
      </w:r>
      <w:r w:rsidRPr="002759CA">
        <w:rPr>
          <w:rStyle w:val="Emphasis"/>
          <w:sz w:val="24"/>
          <w:szCs w:val="24"/>
          <w:highlight w:val="green"/>
        </w:rPr>
        <w:t>P</w:t>
      </w:r>
      <w:r w:rsidRPr="002759CA">
        <w:rPr>
          <w:rStyle w:val="Emphasis"/>
          <w:sz w:val="24"/>
          <w:szCs w:val="24"/>
        </w:rPr>
        <w:t>ublic</w:t>
      </w:r>
      <w:r w:rsidRPr="002759CA">
        <w:rPr>
          <w:rStyle w:val="Emphasis"/>
          <w:sz w:val="24"/>
          <w:szCs w:val="24"/>
          <w:highlight w:val="green"/>
        </w:rPr>
        <w:t>-p</w:t>
      </w:r>
      <w:r w:rsidRPr="002759CA">
        <w:rPr>
          <w:rStyle w:val="Emphasis"/>
          <w:sz w:val="24"/>
          <w:szCs w:val="24"/>
        </w:rPr>
        <w:t>rivate</w:t>
      </w:r>
      <w:r w:rsidRPr="002759CA">
        <w:rPr>
          <w:rStyle w:val="Emphasis"/>
          <w:sz w:val="24"/>
          <w:szCs w:val="24"/>
          <w:highlight w:val="green"/>
        </w:rPr>
        <w:t xml:space="preserve"> p</w:t>
      </w:r>
      <w:r w:rsidRPr="002759CA">
        <w:rPr>
          <w:rStyle w:val="Emphasis"/>
          <w:sz w:val="24"/>
          <w:szCs w:val="24"/>
        </w:rPr>
        <w:t>artnership</w:t>
      </w:r>
      <w:r w:rsidRPr="002759CA">
        <w:rPr>
          <w:rStyle w:val="Emphasis"/>
          <w:sz w:val="24"/>
          <w:szCs w:val="24"/>
          <w:highlight w:val="green"/>
        </w:rPr>
        <w:t>s are fundamental</w:t>
      </w:r>
    </w:p>
    <w:p w14:paraId="55614176" w14:textId="77777777" w:rsidR="00552E19" w:rsidRDefault="00552E19" w:rsidP="002D06C9">
      <w:pPr>
        <w:rPr>
          <w:rStyle w:val="Emphasis"/>
          <w:sz w:val="24"/>
          <w:szCs w:val="24"/>
        </w:rPr>
      </w:pPr>
    </w:p>
    <w:p w14:paraId="7E7C171C" w14:textId="0AE2847A" w:rsidR="002D06C9" w:rsidRDefault="002D06C9" w:rsidP="002D06C9">
      <w:pPr>
        <w:rPr>
          <w:sz w:val="16"/>
          <w:szCs w:val="24"/>
        </w:rPr>
      </w:pPr>
      <w:r w:rsidRPr="002759CA">
        <w:rPr>
          <w:rStyle w:val="StyleUnderline"/>
          <w:sz w:val="24"/>
          <w:szCs w:val="24"/>
        </w:rPr>
        <w:t xml:space="preserve"> to any efforts toward development, distribution, and dispensing of MCM.</w:t>
      </w:r>
      <w:r w:rsidRPr="002759CA">
        <w:rPr>
          <w:sz w:val="16"/>
          <w:szCs w:val="24"/>
        </w:rPr>
        <w:t xml:space="preserve"> </w:t>
      </w:r>
      <w:r w:rsidRPr="002759CA">
        <w:rPr>
          <w:rStyle w:val="StyleUnderline"/>
          <w:sz w:val="24"/>
          <w:szCs w:val="24"/>
        </w:rPr>
        <w:t>We must produce a MCM response framework that is predicated on non-federal input, collaboration, and implementation, and that allows for pre-deployment of stockpiles.</w:t>
      </w:r>
      <w:r w:rsidRPr="002759CA">
        <w:rPr>
          <w:sz w:val="16"/>
          <w:szCs w:val="24"/>
        </w:rPr>
        <w:t xml:space="preserve"> Finally, the federal government must lead efforts to secure vulnerable pathogen data. The Need for Leadership to Drive Innovation The innovative process of scientific discovery is inherently fraught with uncertainty. Yet </w:t>
      </w:r>
      <w:r w:rsidRPr="002759CA">
        <w:rPr>
          <w:rStyle w:val="StyleUnderline"/>
          <w:sz w:val="24"/>
          <w:szCs w:val="24"/>
        </w:rPr>
        <w:t>biodefense efforts urgently call for a much greater focus on innovation than ever before</w:t>
      </w:r>
      <w:r w:rsidRPr="002759CA">
        <w:rPr>
          <w:sz w:val="16"/>
          <w:szCs w:val="24"/>
        </w:rPr>
        <w:t xml:space="preserve"> – because biological threats are imminent, biological vulnerabilities have existed for too long, and the complexity of the threat requires equally complex solutions. </w:t>
      </w:r>
      <w:r w:rsidRPr="002759CA">
        <w:rPr>
          <w:rStyle w:val="StyleUnderline"/>
          <w:sz w:val="24"/>
          <w:szCs w:val="24"/>
        </w:rPr>
        <w:t>Biodefense also requires sustained prioritization and funding to ensure that success realized thus far is maintained</w:t>
      </w:r>
      <w:r w:rsidRPr="002759CA">
        <w:rPr>
          <w:sz w:val="16"/>
          <w:szCs w:val="24"/>
        </w:rPr>
        <w:t xml:space="preserve">, and that opportunity and innovation are pursued. </w:t>
      </w:r>
      <w:r w:rsidRPr="002759CA">
        <w:rPr>
          <w:rStyle w:val="StyleUnderline"/>
          <w:sz w:val="24"/>
          <w:szCs w:val="24"/>
          <w:highlight w:val="green"/>
        </w:rPr>
        <w:t>We must revolutionize</w:t>
      </w:r>
      <w:r w:rsidRPr="002759CA">
        <w:rPr>
          <w:rStyle w:val="StyleUnderline"/>
          <w:sz w:val="24"/>
          <w:szCs w:val="24"/>
        </w:rPr>
        <w:t xml:space="preserve"> the development of </w:t>
      </w:r>
      <w:r w:rsidRPr="002759CA">
        <w:rPr>
          <w:rStyle w:val="StyleUnderline"/>
          <w:sz w:val="24"/>
          <w:szCs w:val="24"/>
          <w:highlight w:val="green"/>
        </w:rPr>
        <w:t>MCM</w:t>
      </w:r>
      <w:r w:rsidRPr="002759CA">
        <w:rPr>
          <w:rStyle w:val="StyleUnderline"/>
          <w:sz w:val="24"/>
          <w:szCs w:val="24"/>
        </w:rPr>
        <w:t xml:space="preserve"> </w:t>
      </w:r>
      <w:r w:rsidRPr="002759CA">
        <w:rPr>
          <w:rStyle w:val="StyleUnderline"/>
          <w:sz w:val="24"/>
          <w:szCs w:val="24"/>
          <w:highlight w:val="green"/>
        </w:rPr>
        <w:t xml:space="preserve">for </w:t>
      </w:r>
      <w:r w:rsidRPr="002759CA">
        <w:rPr>
          <w:rStyle w:val="Emphasis"/>
          <w:sz w:val="24"/>
          <w:szCs w:val="24"/>
          <w:highlight w:val="green"/>
        </w:rPr>
        <w:t>emerging infectious diseases</w:t>
      </w:r>
      <w:r w:rsidRPr="002759CA">
        <w:rPr>
          <w:rStyle w:val="StyleUnderline"/>
          <w:sz w:val="24"/>
          <w:szCs w:val="24"/>
        </w:rPr>
        <w:t xml:space="preserve">, </w:t>
      </w:r>
      <w:r w:rsidRPr="002759CA">
        <w:rPr>
          <w:rStyle w:val="StyleUnderline"/>
          <w:sz w:val="24"/>
          <w:szCs w:val="24"/>
          <w:highlight w:val="green"/>
        </w:rPr>
        <w:t>fully fund</w:t>
      </w:r>
      <w:r w:rsidRPr="002759CA">
        <w:rPr>
          <w:rStyle w:val="StyleUnderline"/>
          <w:sz w:val="24"/>
          <w:szCs w:val="24"/>
        </w:rPr>
        <w:t xml:space="preserve"> and incentivize </w:t>
      </w:r>
      <w:r w:rsidRPr="002759CA">
        <w:rPr>
          <w:rStyle w:val="StyleUnderline"/>
          <w:sz w:val="24"/>
          <w:szCs w:val="24"/>
          <w:highlight w:val="green"/>
        </w:rPr>
        <w:t xml:space="preserve">the </w:t>
      </w:r>
      <w:r w:rsidRPr="002759CA">
        <w:rPr>
          <w:rStyle w:val="StyleUnderline"/>
          <w:sz w:val="24"/>
          <w:szCs w:val="24"/>
        </w:rPr>
        <w:t xml:space="preserve">MCM </w:t>
      </w:r>
      <w:r w:rsidRPr="002759CA">
        <w:rPr>
          <w:rStyle w:val="StyleUnderline"/>
          <w:sz w:val="24"/>
          <w:szCs w:val="24"/>
          <w:highlight w:val="green"/>
        </w:rPr>
        <w:t>enterprise</w:t>
      </w:r>
      <w:r w:rsidRPr="002759CA">
        <w:rPr>
          <w:rStyle w:val="StyleUnderline"/>
          <w:sz w:val="24"/>
          <w:szCs w:val="24"/>
        </w:rPr>
        <w:t xml:space="preserve">, </w:t>
      </w:r>
      <w:r w:rsidRPr="002759CA">
        <w:rPr>
          <w:rStyle w:val="StyleUnderline"/>
          <w:sz w:val="24"/>
          <w:szCs w:val="24"/>
          <w:highlight w:val="green"/>
        </w:rPr>
        <w:t xml:space="preserve">and remove </w:t>
      </w:r>
      <w:r w:rsidRPr="002759CA">
        <w:rPr>
          <w:rStyle w:val="StyleUnderline"/>
          <w:b/>
          <w:bCs/>
          <w:sz w:val="24"/>
          <w:szCs w:val="24"/>
          <w:highlight w:val="green"/>
        </w:rPr>
        <w:t>bureaucratic hurdles</w:t>
      </w:r>
      <w:r w:rsidRPr="002759CA">
        <w:rPr>
          <w:rStyle w:val="StyleUnderline"/>
          <w:b/>
          <w:bCs/>
          <w:sz w:val="24"/>
          <w:szCs w:val="24"/>
        </w:rPr>
        <w:t xml:space="preserve"> </w:t>
      </w:r>
      <w:r w:rsidRPr="002759CA">
        <w:rPr>
          <w:rStyle w:val="StyleUnderline"/>
          <w:b/>
          <w:bCs/>
          <w:sz w:val="24"/>
          <w:szCs w:val="24"/>
          <w:highlight w:val="green"/>
        </w:rPr>
        <w:t>to</w:t>
      </w:r>
      <w:r w:rsidRPr="002759CA">
        <w:rPr>
          <w:rStyle w:val="StyleUnderline"/>
          <w:b/>
          <w:bCs/>
          <w:sz w:val="24"/>
          <w:szCs w:val="24"/>
        </w:rPr>
        <w:t xml:space="preserve"> MCM</w:t>
      </w:r>
      <w:r w:rsidRPr="002759CA">
        <w:rPr>
          <w:rStyle w:val="StyleUnderline"/>
          <w:sz w:val="24"/>
          <w:szCs w:val="24"/>
        </w:rPr>
        <w:t xml:space="preserve"> </w:t>
      </w:r>
      <w:r w:rsidRPr="002759CA">
        <w:rPr>
          <w:rStyle w:val="Emphasis"/>
          <w:sz w:val="24"/>
          <w:szCs w:val="24"/>
          <w:highlight w:val="green"/>
        </w:rPr>
        <w:t>innovation</w:t>
      </w:r>
      <w:r w:rsidRPr="002759CA">
        <w:rPr>
          <w:sz w:val="16"/>
          <w:szCs w:val="24"/>
        </w:rPr>
        <w:t xml:space="preserve">. We must develop a system for environmental detection that leverages the ingenuity of industry and meets the growing threat. We must overhaul the Select Agent Program to enable a secure system that simultaneously encourages participation by the scientific community. Finally, we must help lead the international community toward the establishment of a fully functional and agile global public health response apparatus. Conclusions We have reached a critical mass of biological crises. Myriad biological threats, vulnerabilities, and consequences have collectively and dramatically increased the risk to the Nation. They have also, we believe, garnered the attention of enough people who understand the threat is real, want to mobilize and </w:t>
      </w:r>
      <w:proofErr w:type="gramStart"/>
      <w:r w:rsidRPr="002759CA">
        <w:rPr>
          <w:sz w:val="16"/>
          <w:szCs w:val="24"/>
        </w:rPr>
        <w:t>take action</w:t>
      </w:r>
      <w:proofErr w:type="gramEnd"/>
      <w:r w:rsidRPr="002759CA">
        <w:rPr>
          <w:sz w:val="16"/>
          <w:szCs w:val="24"/>
        </w:rPr>
        <w:t>, and can provide for effective national biodefense. Leadership moves America forward</w:t>
      </w:r>
      <w:r w:rsidRPr="002759CA">
        <w:rPr>
          <w:rStyle w:val="StyleUnderline"/>
          <w:sz w:val="24"/>
          <w:szCs w:val="24"/>
        </w:rPr>
        <w:t>. A central and authoritative leader</w:t>
      </w:r>
      <w:r w:rsidRPr="002759CA">
        <w:rPr>
          <w:sz w:val="16"/>
          <w:szCs w:val="24"/>
        </w:rPr>
        <w:t xml:space="preserve"> – who, by recommendation of this report, is the Vice President – </w:t>
      </w:r>
      <w:r w:rsidRPr="002759CA">
        <w:rPr>
          <w:rStyle w:val="StyleUnderline"/>
          <w:sz w:val="24"/>
          <w:szCs w:val="24"/>
        </w:rPr>
        <w:t xml:space="preserve">can </w:t>
      </w:r>
      <w:r w:rsidRPr="002759CA">
        <w:rPr>
          <w:rStyle w:val="Emphasis"/>
          <w:sz w:val="24"/>
          <w:szCs w:val="24"/>
        </w:rPr>
        <w:t>foster substantial progress</w:t>
      </w:r>
      <w:r w:rsidRPr="002759CA">
        <w:rPr>
          <w:rStyle w:val="StyleUnderline"/>
          <w:sz w:val="24"/>
          <w:szCs w:val="24"/>
        </w:rPr>
        <w:t xml:space="preserve"> in biodefense</w:t>
      </w:r>
      <w:r w:rsidRPr="002759CA">
        <w:rPr>
          <w:sz w:val="16"/>
          <w:szCs w:val="24"/>
        </w:rPr>
        <w:t xml:space="preserve">. </w:t>
      </w:r>
      <w:r w:rsidRPr="002759CA">
        <w:rPr>
          <w:rStyle w:val="StyleUnderline"/>
          <w:sz w:val="24"/>
          <w:szCs w:val="24"/>
        </w:rPr>
        <w:t>Once installed as this leader, the Vice President</w:t>
      </w:r>
      <w:r w:rsidRPr="002759CA">
        <w:rPr>
          <w:sz w:val="16"/>
          <w:szCs w:val="24"/>
        </w:rPr>
        <w:t xml:space="preserve"> (</w:t>
      </w:r>
      <w:r w:rsidRPr="002759CA">
        <w:rPr>
          <w:rStyle w:val="StyleUnderline"/>
          <w:sz w:val="24"/>
          <w:szCs w:val="24"/>
        </w:rPr>
        <w:t xml:space="preserve">and the interagency team of experts who will work to realize the strategic vision of the Executive and Legislative Branches) can also foster substantial progress, </w:t>
      </w:r>
      <w:r w:rsidRPr="002759CA">
        <w:rPr>
          <w:sz w:val="16"/>
          <w:szCs w:val="24"/>
        </w:rPr>
        <w:t>much of it in the near term.</w:t>
      </w:r>
      <w:r w:rsidRPr="002759CA">
        <w:rPr>
          <w:rStyle w:val="StyleUnderline"/>
          <w:sz w:val="24"/>
          <w:szCs w:val="24"/>
        </w:rPr>
        <w:t xml:space="preserve"> This is especially true for coordinating federal activities, forging intersectoral partnerships, and revolutionizing the ways in which we approach this mission space. </w:t>
      </w:r>
      <w:r w:rsidRPr="002759CA">
        <w:rPr>
          <w:sz w:val="16"/>
          <w:szCs w:val="24"/>
        </w:rPr>
        <w:t>Dramatic improvements are within our reach if we follow a national blueprint for biodefense, establish leadership, and engage in major reform efforts that build on the good work that is already in place.</w:t>
      </w:r>
    </w:p>
    <w:p w14:paraId="40130A1D" w14:textId="3D168F64" w:rsidR="00A30D02" w:rsidRDefault="00A30D02" w:rsidP="00A30D02">
      <w:pPr>
        <w:pStyle w:val="Heading3"/>
      </w:pPr>
      <w:r>
        <w:t>Case</w:t>
      </w:r>
    </w:p>
    <w:p w14:paraId="6711D336" w14:textId="77777777" w:rsidR="001E26A7" w:rsidRPr="00995585" w:rsidRDefault="001E26A7" w:rsidP="001E26A7">
      <w:pPr>
        <w:pStyle w:val="Heading4"/>
      </w:pPr>
      <w:r w:rsidRPr="00995585">
        <w:t xml:space="preserve">Reject 1AR theory- A] </w:t>
      </w:r>
      <w:proofErr w:type="gramStart"/>
      <w:r w:rsidRPr="00995585">
        <w:t>7-6 time</w:t>
      </w:r>
      <w:proofErr w:type="gramEnd"/>
      <w:r w:rsidRPr="00995585">
        <w:t xml:space="preserve"> skew means it’s endlessly </w:t>
      </w:r>
      <w:proofErr w:type="spellStart"/>
      <w:r w:rsidRPr="00995585">
        <w:t>aff</w:t>
      </w:r>
      <w:proofErr w:type="spellEnd"/>
      <w:r w:rsidRPr="00995585">
        <w:t xml:space="preserve"> biased B] I don’t have a 3nr which allows for endless extrapolation C] 1AR theory is skewed to the </w:t>
      </w:r>
      <w:proofErr w:type="spellStart"/>
      <w:r w:rsidRPr="00995585">
        <w:t>aff</w:t>
      </w:r>
      <w:proofErr w:type="spellEnd"/>
      <w:r w:rsidRPr="00995585">
        <w:t xml:space="preserve"> because they have a 2ar judge psychology warrant which is also a reason why they shouldn’t get 2ar weighing</w:t>
      </w:r>
    </w:p>
    <w:p w14:paraId="31E0AAD1" w14:textId="77777777" w:rsidR="001E26A7" w:rsidRPr="00995585" w:rsidRDefault="001E26A7" w:rsidP="001E26A7">
      <w:pPr>
        <w:pStyle w:val="Heading4"/>
      </w:pPr>
      <w:r w:rsidRPr="00995585">
        <w:t>Infinite abuse claims are wrong- A] Spikes solve-you can just preempt paradigms in the 1AC B] Functional limits- 1nc is only 7 minutes long</w:t>
      </w:r>
    </w:p>
    <w:p w14:paraId="1305D27E" w14:textId="77777777" w:rsidR="001E26A7" w:rsidRPr="00995585" w:rsidRDefault="001E26A7" w:rsidP="001E26A7">
      <w:pPr>
        <w:pStyle w:val="Heading4"/>
      </w:pPr>
      <w:r w:rsidRPr="00995585">
        <w:t xml:space="preserve">Reasonability on 1AR shells – 1AR theory is very </w:t>
      </w:r>
      <w:proofErr w:type="spellStart"/>
      <w:r w:rsidRPr="00995585">
        <w:t>aff</w:t>
      </w:r>
      <w:proofErr w:type="spellEnd"/>
      <w:r w:rsidRPr="00995585">
        <w:t xml:space="preserve">-biased because the 2AR gets to line-by-line every 2NR standard with new answers that never get responded to– reasonability checks 2AR sandbagging by preventing </w:t>
      </w:r>
      <w:proofErr w:type="gramStart"/>
      <w:r w:rsidRPr="00995585">
        <w:t>really abusive</w:t>
      </w:r>
      <w:proofErr w:type="gramEnd"/>
      <w:r w:rsidRPr="00995585">
        <w:t xml:space="preserve"> 1NCs while still giving the 2N a chance. </w:t>
      </w:r>
    </w:p>
    <w:p w14:paraId="6168F8F3" w14:textId="1BCC8750" w:rsidR="001E26A7" w:rsidRDefault="001E26A7" w:rsidP="001E26A7">
      <w:pPr>
        <w:pStyle w:val="Heading4"/>
      </w:pPr>
      <w:r w:rsidRPr="00995585">
        <w:t xml:space="preserve">DTA on 1AR shells - They can blow up a </w:t>
      </w:r>
      <w:proofErr w:type="spellStart"/>
      <w:r w:rsidRPr="00995585">
        <w:t>blippy</w:t>
      </w:r>
      <w:proofErr w:type="spellEnd"/>
      <w:r w:rsidRPr="00995585">
        <w:t xml:space="preserve"> 20 second shell to 3 min of the 2AR while I </w:t>
      </w:r>
      <w:proofErr w:type="gramStart"/>
      <w:r w:rsidRPr="00995585">
        <w:t>have to</w:t>
      </w:r>
      <w:proofErr w:type="gramEnd"/>
      <w:r w:rsidRPr="00995585">
        <w:t xml:space="preserve"> split my time and can’t preempt 2AR spin which necessitates judge intervention and means 1AR theory is irresolvable so you shouldn’t stake the round on it. </w:t>
      </w:r>
    </w:p>
    <w:p w14:paraId="106FD1F2" w14:textId="77777777" w:rsidR="001E26A7" w:rsidRPr="001E26A7" w:rsidRDefault="001E26A7" w:rsidP="001E26A7"/>
    <w:p w14:paraId="2587D562" w14:textId="198198B8" w:rsidR="001E26A7" w:rsidRPr="001E26A7" w:rsidRDefault="001E26A7" w:rsidP="001E26A7">
      <w:pPr>
        <w:pStyle w:val="Heading4"/>
      </w:pPr>
      <w:proofErr w:type="spellStart"/>
      <w:r>
        <w:t>Underview</w:t>
      </w:r>
      <w:proofErr w:type="spellEnd"/>
      <w:r>
        <w:t xml:space="preserve"> did not have a warrant- just asserted a short 1AR = those paradigm issues</w:t>
      </w:r>
    </w:p>
    <w:p w14:paraId="5163F394" w14:textId="271D50DC" w:rsidR="00BE641B" w:rsidRDefault="00BE641B" w:rsidP="00BE641B">
      <w:pPr>
        <w:pStyle w:val="Heading3"/>
      </w:pPr>
      <w:r>
        <w:t>1NC – AT: Hegemony Advantage [Link Turn]</w:t>
      </w:r>
    </w:p>
    <w:p w14:paraId="2AB3BE8C" w14:textId="447A68C7" w:rsidR="00800A47" w:rsidRPr="00800A47" w:rsidRDefault="00800A47" w:rsidP="00800A47">
      <w:r>
        <w:t xml:space="preserve">Presumption- people can misunderstand what an </w:t>
      </w:r>
      <w:proofErr w:type="spellStart"/>
      <w:r>
        <w:t>oandemic</w:t>
      </w:r>
      <w:proofErr w:type="spellEnd"/>
      <w:r>
        <w:t xml:space="preserve"> is</w:t>
      </w:r>
    </w:p>
    <w:p w14:paraId="07DFA6BD" w14:textId="77777777" w:rsidR="00BE641B" w:rsidRDefault="00BE641B" w:rsidP="00BE641B">
      <w:pPr>
        <w:pStyle w:val="Heading4"/>
      </w:pPr>
      <w:r>
        <w:t xml:space="preserve">That </w:t>
      </w:r>
      <w:r>
        <w:rPr>
          <w:u w:val="single"/>
        </w:rPr>
        <w:t>solves the Case</w:t>
      </w:r>
      <w:r>
        <w:t xml:space="preserve"> – China has the vaccine production capacity to </w:t>
      </w:r>
      <w:r>
        <w:rPr>
          <w:u w:val="single"/>
        </w:rPr>
        <w:t>vaccinate the world</w:t>
      </w:r>
      <w:r>
        <w:t>.</w:t>
      </w:r>
    </w:p>
    <w:p w14:paraId="2A0C51BD" w14:textId="77777777" w:rsidR="00BE641B" w:rsidRPr="00F74C8D" w:rsidRDefault="00BE641B" w:rsidP="00BE641B">
      <w:proofErr w:type="spellStart"/>
      <w:r w:rsidRPr="00241110">
        <w:rPr>
          <w:rStyle w:val="Style13ptBold"/>
        </w:rPr>
        <w:t>Mallapaty</w:t>
      </w:r>
      <w:proofErr w:type="spellEnd"/>
      <w:r w:rsidRPr="00241110">
        <w:rPr>
          <w:rStyle w:val="Style13ptBold"/>
        </w:rPr>
        <w:t xml:space="preserve"> 6-9</w:t>
      </w:r>
      <w:r>
        <w:t xml:space="preserve"> </w:t>
      </w:r>
      <w:r w:rsidRPr="00F74C8D">
        <w:t xml:space="preserve">Smriti </w:t>
      </w:r>
      <w:proofErr w:type="spellStart"/>
      <w:r w:rsidRPr="00F74C8D">
        <w:t>Mallapaty</w:t>
      </w:r>
      <w:proofErr w:type="spellEnd"/>
      <w:r w:rsidRPr="00F74C8D">
        <w:t xml:space="preserve"> 6-9-2021 "China is vaccinating a staggering 20 million people a day"</w:t>
      </w:r>
      <w:r>
        <w:t xml:space="preserve"> </w:t>
      </w:r>
      <w:hyperlink r:id="rId16" w:history="1">
        <w:r w:rsidRPr="00B867F4">
          <w:rPr>
            <w:rStyle w:val="Hyperlink"/>
          </w:rPr>
          <w:t>https://www.nature.com/articles/d41586-021-01545-3</w:t>
        </w:r>
      </w:hyperlink>
      <w:r>
        <w:t xml:space="preserve"> (</w:t>
      </w:r>
      <w:r w:rsidRPr="00241110">
        <w:t xml:space="preserve">She has a </w:t>
      </w:r>
      <w:proofErr w:type="gramStart"/>
      <w:r w:rsidRPr="00241110">
        <w:t>master of science</w:t>
      </w:r>
      <w:proofErr w:type="gramEnd"/>
      <w:r w:rsidRPr="00241110">
        <w:t xml:space="preserve"> degree in environmental technology from Imperial College London.</w:t>
      </w:r>
      <w:r>
        <w:t xml:space="preserve">)//Elmer </w:t>
      </w:r>
    </w:p>
    <w:p w14:paraId="35A89887" w14:textId="7DA3084C" w:rsidR="00BE641B" w:rsidRDefault="00BE641B" w:rsidP="00BE641B">
      <w:pPr>
        <w:rPr>
          <w:sz w:val="16"/>
        </w:rPr>
      </w:pPr>
      <w:r w:rsidRPr="00070D83">
        <w:rPr>
          <w:u w:val="single"/>
        </w:rPr>
        <w:t xml:space="preserve">For more than a week, </w:t>
      </w:r>
      <w:r w:rsidRPr="00E70065">
        <w:rPr>
          <w:highlight w:val="green"/>
          <w:u w:val="single"/>
        </w:rPr>
        <w:t xml:space="preserve">an average of </w:t>
      </w:r>
      <w:r w:rsidRPr="00070D83">
        <w:rPr>
          <w:u w:val="single"/>
        </w:rPr>
        <w:t xml:space="preserve">about </w:t>
      </w:r>
      <w:r w:rsidRPr="00E70065">
        <w:rPr>
          <w:b/>
          <w:bCs/>
          <w:highlight w:val="green"/>
          <w:u w:val="single"/>
        </w:rPr>
        <w:t>20 million people</w:t>
      </w:r>
      <w:r w:rsidRPr="00E70065">
        <w:rPr>
          <w:highlight w:val="green"/>
          <w:u w:val="single"/>
        </w:rPr>
        <w:t xml:space="preserve"> </w:t>
      </w:r>
      <w:r w:rsidRPr="00070D83">
        <w:rPr>
          <w:u w:val="single"/>
        </w:rPr>
        <w:t xml:space="preserve">have been </w:t>
      </w:r>
      <w:r w:rsidRPr="00E70065">
        <w:rPr>
          <w:highlight w:val="green"/>
          <w:u w:val="single"/>
        </w:rPr>
        <w:t xml:space="preserve">vaccinated </w:t>
      </w:r>
      <w:r w:rsidRPr="00070D83">
        <w:rPr>
          <w:u w:val="single"/>
        </w:rPr>
        <w:t xml:space="preserve">against COVID-19 </w:t>
      </w:r>
      <w:r w:rsidRPr="00E70065">
        <w:rPr>
          <w:b/>
          <w:bCs/>
          <w:highlight w:val="green"/>
          <w:u w:val="single"/>
        </w:rPr>
        <w:t>every day in China</w:t>
      </w:r>
      <w:r w:rsidRPr="00070D83">
        <w:rPr>
          <w:u w:val="single"/>
        </w:rPr>
        <w:t xml:space="preserve">. </w:t>
      </w:r>
      <w:r w:rsidRPr="00E70065">
        <w:rPr>
          <w:highlight w:val="green"/>
          <w:u w:val="single"/>
        </w:rPr>
        <w:t>At this rate</w:t>
      </w:r>
      <w:r w:rsidRPr="00070D83">
        <w:rPr>
          <w:u w:val="single"/>
        </w:rPr>
        <w:t xml:space="preserve">, </w:t>
      </w:r>
      <w:r w:rsidRPr="00E70065">
        <w:rPr>
          <w:highlight w:val="green"/>
          <w:u w:val="single"/>
        </w:rPr>
        <w:t xml:space="preserve">the nation would </w:t>
      </w:r>
      <w:r w:rsidRPr="00070D83">
        <w:rPr>
          <w:u w:val="single"/>
        </w:rPr>
        <w:t xml:space="preserve">have </w:t>
      </w:r>
      <w:r w:rsidRPr="00E70065">
        <w:rPr>
          <w:highlight w:val="green"/>
          <w:u w:val="single"/>
        </w:rPr>
        <w:t xml:space="preserve">fully vaccinated the entire UK </w:t>
      </w:r>
      <w:r w:rsidRPr="00070D83">
        <w:rPr>
          <w:u w:val="single"/>
        </w:rPr>
        <w:t xml:space="preserve">population </w:t>
      </w:r>
      <w:r w:rsidRPr="00E70065">
        <w:rPr>
          <w:highlight w:val="green"/>
          <w:u w:val="single"/>
        </w:rPr>
        <w:t xml:space="preserve">in </w:t>
      </w:r>
      <w:r w:rsidRPr="00E70065">
        <w:rPr>
          <w:b/>
          <w:bCs/>
          <w:highlight w:val="green"/>
          <w:u w:val="single"/>
        </w:rPr>
        <w:t>little more than six days</w:t>
      </w:r>
      <w:r w:rsidRPr="00070D83">
        <w:rPr>
          <w:u w:val="single"/>
        </w:rPr>
        <w:t>. China now accounts for more than half of the 35 million or so people around the world receiving a COVID-19 shot each day</w:t>
      </w:r>
      <w:r w:rsidRPr="00070D83">
        <w:rPr>
          <w:sz w:val="16"/>
        </w:rPr>
        <w:t xml:space="preserve">. Zoltán Kis, a chemical engineer </w:t>
      </w:r>
      <w:r w:rsidRPr="00070D83">
        <w:rPr>
          <w:u w:val="single"/>
        </w:rPr>
        <w:t xml:space="preserve">in the Future Vaccine Manufacturing Research Hub at Imperial College London, </w:t>
      </w:r>
      <w:r w:rsidRPr="00E70065">
        <w:rPr>
          <w:highlight w:val="green"/>
          <w:u w:val="single"/>
        </w:rPr>
        <w:t xml:space="preserve">doesn’t know of “anything </w:t>
      </w:r>
      <w:r w:rsidRPr="00E70065">
        <w:rPr>
          <w:b/>
          <w:bCs/>
          <w:highlight w:val="green"/>
          <w:u w:val="single"/>
          <w:bdr w:val="single" w:sz="4" w:space="0" w:color="auto"/>
        </w:rPr>
        <w:t>even close to those production scales</w:t>
      </w:r>
      <w:r w:rsidRPr="00070D83">
        <w:rPr>
          <w:u w:val="single"/>
        </w:rPr>
        <w:t>” for a vaccine</w:t>
      </w:r>
      <w:r w:rsidRPr="00070D83">
        <w:rPr>
          <w:sz w:val="16"/>
        </w:rPr>
        <w:t xml:space="preserve">. “The manufacturing efforts required in China to reach this high production throughput are tremendous,” he says. </w:t>
      </w:r>
      <w:proofErr w:type="gramStart"/>
      <w:r w:rsidRPr="00070D83">
        <w:rPr>
          <w:sz w:val="16"/>
        </w:rPr>
        <w:t>The majority of</w:t>
      </w:r>
      <w:proofErr w:type="gramEnd"/>
      <w:r w:rsidRPr="00070D83">
        <w:rPr>
          <w:sz w:val="16"/>
        </w:rPr>
        <w:t xml:space="preserve"> doses are of one of two vaccines, both of which have been approved for emergency use worldwide by the World Health Organization (WHO). CoronaVac — produced by Beijing-based company </w:t>
      </w:r>
      <w:r w:rsidRPr="00070D83">
        <w:rPr>
          <w:u w:val="single"/>
        </w:rPr>
        <w:t>Sinovac</w:t>
      </w:r>
      <w:r w:rsidRPr="00070D83">
        <w:rPr>
          <w:sz w:val="16"/>
        </w:rPr>
        <w:t xml:space="preserve"> — showed an efficacy of 51% against symptoms of COVID-19 in clinical trials, and </w:t>
      </w:r>
      <w:r w:rsidRPr="00070D83">
        <w:rPr>
          <w:u w:val="single"/>
        </w:rPr>
        <w:t>much higher protection against severe disease and death. The second jab was developed in Beijing by state-owned firm Sinopharm and has demonstrated an efficacy of 79% against symptomatic disease and hospitalization.</w:t>
      </w:r>
      <w:r w:rsidRPr="00070D83">
        <w:rPr>
          <w:sz w:val="16"/>
        </w:rPr>
        <w:t xml:space="preserve"> </w:t>
      </w:r>
      <w:r w:rsidRPr="00E70065">
        <w:rPr>
          <w:highlight w:val="green"/>
          <w:u w:val="single"/>
        </w:rPr>
        <w:t>Supplying vaccines</w:t>
      </w:r>
      <w:r w:rsidRPr="00E70065">
        <w:rPr>
          <w:sz w:val="16"/>
          <w:highlight w:val="green"/>
        </w:rPr>
        <w:t xml:space="preserve"> </w:t>
      </w:r>
      <w:r w:rsidRPr="00E70065">
        <w:rPr>
          <w:highlight w:val="green"/>
          <w:u w:val="single"/>
        </w:rPr>
        <w:t>to the world</w:t>
      </w:r>
      <w:r w:rsidRPr="00E70065">
        <w:rPr>
          <w:sz w:val="16"/>
          <w:highlight w:val="green"/>
        </w:rPr>
        <w:t xml:space="preserve"> </w:t>
      </w:r>
      <w:r w:rsidRPr="00E70065">
        <w:rPr>
          <w:highlight w:val="green"/>
          <w:u w:val="single"/>
        </w:rPr>
        <w:t>China’s current vaccine production</w:t>
      </w:r>
      <w:r w:rsidRPr="00E70065">
        <w:rPr>
          <w:sz w:val="16"/>
          <w:highlight w:val="green"/>
        </w:rPr>
        <w:t xml:space="preserve"> </w:t>
      </w:r>
      <w:r w:rsidRPr="00E70065">
        <w:rPr>
          <w:highlight w:val="green"/>
          <w:u w:val="single"/>
        </w:rPr>
        <w:t>rate</w:t>
      </w:r>
      <w:r w:rsidRPr="00E70065">
        <w:rPr>
          <w:sz w:val="16"/>
          <w:highlight w:val="green"/>
        </w:rPr>
        <w:t xml:space="preserve"> </w:t>
      </w:r>
      <w:r w:rsidRPr="00E70065">
        <w:rPr>
          <w:highlight w:val="green"/>
          <w:u w:val="single"/>
        </w:rPr>
        <w:t>could</w:t>
      </w:r>
      <w:r w:rsidRPr="00E70065">
        <w:rPr>
          <w:sz w:val="16"/>
          <w:highlight w:val="green"/>
        </w:rPr>
        <w:t xml:space="preserve"> </w:t>
      </w:r>
      <w:r w:rsidRPr="00070D83">
        <w:rPr>
          <w:u w:val="single"/>
        </w:rPr>
        <w:t xml:space="preserve">potentially </w:t>
      </w:r>
      <w:r w:rsidRPr="00E70065">
        <w:rPr>
          <w:b/>
          <w:bCs/>
          <w:highlight w:val="green"/>
          <w:u w:val="single"/>
          <w:bdr w:val="single" w:sz="4" w:space="0" w:color="auto"/>
        </w:rPr>
        <w:t>make a significant dent in global demand</w:t>
      </w:r>
      <w:r w:rsidRPr="00070D83">
        <w:rPr>
          <w:u w:val="single"/>
        </w:rPr>
        <w:t xml:space="preserve">, says Kis; </w:t>
      </w:r>
      <w:r w:rsidRPr="004410F4">
        <w:rPr>
          <w:u w:val="single"/>
        </w:rPr>
        <w:t>that would be “</w:t>
      </w:r>
      <w:r w:rsidRPr="004410F4">
        <w:rPr>
          <w:b/>
          <w:bCs/>
          <w:u w:val="single"/>
        </w:rPr>
        <w:t>a huge step in reducing the health-care and economic burden of the COVID-19 pandemic</w:t>
      </w:r>
      <w:r w:rsidRPr="004410F4">
        <w:rPr>
          <w:u w:val="single"/>
        </w:rPr>
        <w:t>”.</w:t>
      </w:r>
      <w:r w:rsidRPr="00070D83">
        <w:rPr>
          <w:sz w:val="16"/>
        </w:rPr>
        <w:t xml:space="preserve"> China has </w:t>
      </w:r>
      <w:r w:rsidRPr="00E70065">
        <w:rPr>
          <w:highlight w:val="green"/>
          <w:u w:val="single"/>
        </w:rPr>
        <w:t xml:space="preserve">already supplied 350 million doses </w:t>
      </w:r>
      <w:r w:rsidRPr="00070D83">
        <w:rPr>
          <w:u w:val="single"/>
        </w:rPr>
        <w:t>of the two vaccines to more than 75 nations, and WHO approval should now trigger the further distribution of both vaccines to low-income countries</w:t>
      </w:r>
      <w:r w:rsidRPr="00070D83">
        <w:rPr>
          <w:sz w:val="16"/>
        </w:rPr>
        <w:t xml:space="preserve">. “China’s vaccination campaign got off to a slow start, but has rapidly picked up pace,” says </w:t>
      </w:r>
      <w:proofErr w:type="spellStart"/>
      <w:r w:rsidRPr="00070D83">
        <w:rPr>
          <w:sz w:val="16"/>
        </w:rPr>
        <w:t>Rongjun</w:t>
      </w:r>
      <w:proofErr w:type="spellEnd"/>
      <w:r w:rsidRPr="00070D83">
        <w:rPr>
          <w:sz w:val="16"/>
        </w:rPr>
        <w:t xml:space="preserve"> Chen, a biomaterials scientist also at the Future Vaccine Manufacturing Research Hub. </w:t>
      </w:r>
      <w:r w:rsidRPr="00070D83">
        <w:rPr>
          <w:u w:val="single"/>
        </w:rPr>
        <w:t>As recently as mid-April, China was administering only about five million doses a day</w:t>
      </w:r>
      <w:r w:rsidRPr="00070D83">
        <w:rPr>
          <w:sz w:val="16"/>
        </w:rPr>
        <w:t xml:space="preserve">. According to an official at China’s National Health Commission, the nation </w:t>
      </w:r>
      <w:r w:rsidRPr="00E70065">
        <w:rPr>
          <w:highlight w:val="green"/>
          <w:u w:val="single"/>
        </w:rPr>
        <w:t>aims to produce</w:t>
      </w:r>
      <w:r w:rsidRPr="00E70065">
        <w:rPr>
          <w:sz w:val="16"/>
          <w:highlight w:val="green"/>
        </w:rPr>
        <w:t xml:space="preserve"> </w:t>
      </w:r>
      <w:r w:rsidRPr="00070D83">
        <w:rPr>
          <w:sz w:val="16"/>
        </w:rPr>
        <w:t xml:space="preserve">some </w:t>
      </w:r>
      <w:r w:rsidRPr="00E70065">
        <w:rPr>
          <w:highlight w:val="green"/>
          <w:u w:val="single"/>
        </w:rPr>
        <w:t>three billion doses</w:t>
      </w:r>
      <w:r w:rsidRPr="00E70065">
        <w:rPr>
          <w:sz w:val="16"/>
          <w:highlight w:val="green"/>
        </w:rPr>
        <w:t xml:space="preserve"> </w:t>
      </w:r>
      <w:r w:rsidRPr="00070D83">
        <w:rPr>
          <w:sz w:val="16"/>
        </w:rPr>
        <w:t xml:space="preserve">of COVID-19 vaccines </w:t>
      </w:r>
      <w:r w:rsidRPr="00E70065">
        <w:rPr>
          <w:highlight w:val="green"/>
          <w:u w:val="single"/>
        </w:rPr>
        <w:t>in 2021</w:t>
      </w:r>
      <w:r w:rsidRPr="00E70065">
        <w:rPr>
          <w:sz w:val="16"/>
          <w:highlight w:val="green"/>
        </w:rPr>
        <w:t xml:space="preserve"> </w:t>
      </w:r>
      <w:r w:rsidRPr="00070D83">
        <w:rPr>
          <w:sz w:val="16"/>
        </w:rPr>
        <w:t xml:space="preserve">— </w:t>
      </w:r>
      <w:r w:rsidRPr="00E70065">
        <w:rPr>
          <w:highlight w:val="green"/>
          <w:u w:val="single"/>
        </w:rPr>
        <w:t>and</w:t>
      </w:r>
      <w:r w:rsidRPr="00E70065">
        <w:rPr>
          <w:sz w:val="16"/>
          <w:highlight w:val="green"/>
        </w:rPr>
        <w:t xml:space="preserve"> </w:t>
      </w:r>
      <w:r w:rsidRPr="00070D83">
        <w:rPr>
          <w:sz w:val="16"/>
        </w:rPr>
        <w:t xml:space="preserve">up to </w:t>
      </w:r>
      <w:r w:rsidRPr="00E70065">
        <w:rPr>
          <w:b/>
          <w:bCs/>
          <w:highlight w:val="green"/>
          <w:u w:val="single"/>
        </w:rPr>
        <w:t>five billion per year after that</w:t>
      </w:r>
      <w:r w:rsidRPr="00070D83">
        <w:rPr>
          <w:sz w:val="16"/>
        </w:rPr>
        <w:t xml:space="preserve">. To achieve such high production rates, many things need to go according to plan across the entire production and distribution chain, from sourcing raw materials to manufacturing active ingredients, filling </w:t>
      </w:r>
      <w:proofErr w:type="gramStart"/>
      <w:r w:rsidRPr="00070D83">
        <w:rPr>
          <w:sz w:val="16"/>
        </w:rPr>
        <w:t>vials</w:t>
      </w:r>
      <w:proofErr w:type="gramEnd"/>
      <w:r w:rsidRPr="00070D83">
        <w:rPr>
          <w:sz w:val="16"/>
        </w:rPr>
        <w:t xml:space="preserve"> and distributing doses to vaccination </w:t>
      </w:r>
      <w:proofErr w:type="spellStart"/>
      <w:r w:rsidRPr="00070D83">
        <w:rPr>
          <w:sz w:val="16"/>
        </w:rPr>
        <w:t>centres</w:t>
      </w:r>
      <w:proofErr w:type="spellEnd"/>
      <w:r w:rsidRPr="00070D83">
        <w:rPr>
          <w:sz w:val="16"/>
        </w:rPr>
        <w:t>, says Kis. “It is crucial that everything arrives at the right location at the right time.”</w:t>
      </w:r>
    </w:p>
    <w:p w14:paraId="728258FF" w14:textId="77777777" w:rsidR="006376E8" w:rsidRPr="00ED2C28" w:rsidRDefault="006376E8" w:rsidP="00BE641B">
      <w:pPr>
        <w:rPr>
          <w:sz w:val="16"/>
        </w:rPr>
      </w:pPr>
    </w:p>
    <w:p w14:paraId="02844C23" w14:textId="77777777" w:rsidR="00BE641B" w:rsidRDefault="00BE641B" w:rsidP="00BE641B">
      <w:pPr>
        <w:pStyle w:val="Heading4"/>
      </w:pPr>
      <w:r>
        <w:t xml:space="preserve">1] Non-Unique Status Quo solves it – Biden cranked up Vaccine Diplomacy in the wake of China’s Failures – this also answers their China Rise U/Q </w:t>
      </w:r>
    </w:p>
    <w:p w14:paraId="28698640" w14:textId="77777777" w:rsidR="00BE641B" w:rsidRPr="001A3C2D" w:rsidRDefault="00BE641B" w:rsidP="00BE641B">
      <w:r w:rsidRPr="00537486">
        <w:rPr>
          <w:rStyle w:val="Style13ptBold"/>
        </w:rPr>
        <w:t>Wee and Lee 8-20</w:t>
      </w:r>
      <w:r>
        <w:t xml:space="preserve"> </w:t>
      </w:r>
      <w:r w:rsidRPr="00537486">
        <w:t>Sui-Lee Wee and Steven Lee Myers 8-20-2021 "As Chinese Vaccines Stumble, U.S. Finds New Opening in Asia"</w:t>
      </w:r>
      <w:r>
        <w:t xml:space="preserve"> </w:t>
      </w:r>
      <w:r w:rsidRPr="00537486">
        <w:t xml:space="preserve">https://www.nytimes.com/2021/08/20/business/economy/china-vaccine-us-covid-diplomacy.html </w:t>
      </w:r>
      <w:r>
        <w:t>(</w:t>
      </w:r>
      <w:r w:rsidRPr="00537486">
        <w:t>Sui-Lee Wee is a China correspondent for The New York Times. She was part of the team that won the 2021 Pulitzer in public service for coverage of the coronavirus pandemic</w:t>
      </w:r>
      <w:r>
        <w:t xml:space="preserve">)//Elmer </w:t>
      </w:r>
    </w:p>
    <w:p w14:paraId="3E27F4B4" w14:textId="77777777" w:rsidR="007A31B9" w:rsidRDefault="00BE641B" w:rsidP="00BE641B">
      <w:pPr>
        <w:rPr>
          <w:b/>
          <w:sz w:val="26"/>
          <w:u w:val="single"/>
          <w:bdr w:val="single" w:sz="12" w:space="0" w:color="auto"/>
        </w:rPr>
      </w:pPr>
      <w:r w:rsidRPr="00652364">
        <w:rPr>
          <w:sz w:val="16"/>
        </w:rPr>
        <w:t xml:space="preserve">SINGAPORE — The arrival of the </w:t>
      </w:r>
      <w:r w:rsidRPr="00E70065">
        <w:rPr>
          <w:b/>
          <w:sz w:val="26"/>
          <w:highlight w:val="green"/>
          <w:u w:val="single"/>
        </w:rPr>
        <w:t>Chinese vaccines</w:t>
      </w:r>
      <w:r w:rsidRPr="00E70065">
        <w:rPr>
          <w:sz w:val="16"/>
          <w:highlight w:val="green"/>
        </w:rPr>
        <w:t xml:space="preserve"> </w:t>
      </w:r>
      <w:r w:rsidRPr="00652364">
        <w:rPr>
          <w:sz w:val="16"/>
        </w:rPr>
        <w:t xml:space="preserve">was supposed to help stop the spread of the coronavirus in Southeast Asia. </w:t>
      </w:r>
      <w:r w:rsidRPr="00652364">
        <w:rPr>
          <w:u w:val="single"/>
        </w:rPr>
        <w:t xml:space="preserve">Instead, </w:t>
      </w:r>
      <w:r w:rsidRPr="00E70065">
        <w:rPr>
          <w:b/>
          <w:sz w:val="26"/>
          <w:highlight w:val="green"/>
          <w:u w:val="single"/>
        </w:rPr>
        <w:t>countries</w:t>
      </w:r>
      <w:r w:rsidRPr="00E70065">
        <w:rPr>
          <w:highlight w:val="green"/>
          <w:u w:val="single"/>
        </w:rPr>
        <w:t xml:space="preserve"> </w:t>
      </w:r>
      <w:r w:rsidRPr="00652364">
        <w:rPr>
          <w:u w:val="single"/>
        </w:rPr>
        <w:t xml:space="preserve">across the region are </w:t>
      </w:r>
      <w:r w:rsidRPr="00E70065">
        <w:rPr>
          <w:b/>
          <w:sz w:val="26"/>
          <w:highlight w:val="green"/>
          <w:u w:val="single"/>
          <w:bdr w:val="single" w:sz="4" w:space="0" w:color="auto"/>
        </w:rPr>
        <w:t>quickly turning elsewhere</w:t>
      </w:r>
      <w:r w:rsidRPr="00E70065">
        <w:rPr>
          <w:highlight w:val="green"/>
          <w:u w:val="single"/>
        </w:rPr>
        <w:t xml:space="preserve"> </w:t>
      </w:r>
      <w:r w:rsidRPr="00652364">
        <w:rPr>
          <w:u w:val="single"/>
        </w:rPr>
        <w:t>to look for shots</w:t>
      </w:r>
      <w:r w:rsidRPr="00652364">
        <w:rPr>
          <w:sz w:val="16"/>
        </w:rPr>
        <w:t xml:space="preserve">. Residents in Thailand vaccinated with one dose of China’s Sinovac are now given the AstraZeneca shot three to four weeks later. In Indonesia, officials are administering the Moderna vaccine as a booster to health care workers who had received two doses of Sinovac. Malaysia’s health minister said the country would stop using Sinovac once its supply ran out. </w:t>
      </w:r>
      <w:r w:rsidRPr="00652364">
        <w:rPr>
          <w:u w:val="single"/>
        </w:rPr>
        <w:t>Even Cambodia, one of China’s strongest allies, has started using AstraZeneca as a booster for its frontline workers who had taken the Chinese vaccines.</w:t>
      </w:r>
      <w:r w:rsidRPr="00652364">
        <w:rPr>
          <w:sz w:val="16"/>
        </w:rPr>
        <w:t xml:space="preserve"> Few places benefited from China’s vaccine diplomacy as much as Southeast Asia, a region of more than 650 million that has struggled to secure doses from Western drugmakers. Several of these countries have recorded some of the fastest-growing number of cases in the world, underscoring the desperate need for inoculations. China, eager to build good will, stepped in, promising to provide more than 255 million doses, according to Bridge Consulting, a Beijing-based research company. Half a year in, however, that campaign has lost some of its luster. Officials in several countries have raised doubts about the efficacy of Chinese vaccines, especially against the more transmissible Delta variant. Indonesia, which was early to accept Chinese shots, was recently the epicenter of the virus. Others have complained about the conditions that accompanied Chinese donations or sales. The setback to China’s vaccine campaign has created a diplomatic opening for the United States when relations between the two countries are increasingly fraught, in part because of the coronavirus. China has criticized the American handling of the crisis at home and even claimed, with no evidence, that the pandemic originated in a military lab at Fort Detrick, Md., not in Wuhan, where the first cases emerged in late 2019. </w:t>
      </w:r>
      <w:r w:rsidRPr="00E70065">
        <w:rPr>
          <w:b/>
          <w:sz w:val="26"/>
          <w:highlight w:val="green"/>
          <w:u w:val="single"/>
        </w:rPr>
        <w:t>As more countries turn away from Chinese shots</w:t>
      </w:r>
      <w:r w:rsidRPr="00652364">
        <w:rPr>
          <w:u w:val="single"/>
        </w:rPr>
        <w:t xml:space="preserve">, </w:t>
      </w:r>
      <w:r w:rsidRPr="00E70065">
        <w:rPr>
          <w:b/>
          <w:sz w:val="26"/>
          <w:highlight w:val="green"/>
          <w:u w:val="single"/>
        </w:rPr>
        <w:t>vaccine aid from the U</w:t>
      </w:r>
      <w:r w:rsidRPr="00652364">
        <w:rPr>
          <w:u w:val="single"/>
        </w:rPr>
        <w:t xml:space="preserve">nited </w:t>
      </w:r>
      <w:r w:rsidRPr="00E70065">
        <w:rPr>
          <w:b/>
          <w:sz w:val="26"/>
          <w:highlight w:val="green"/>
          <w:u w:val="single"/>
        </w:rPr>
        <w:t>S</w:t>
      </w:r>
      <w:r w:rsidRPr="00652364">
        <w:rPr>
          <w:u w:val="single"/>
        </w:rPr>
        <w:t xml:space="preserve">tates </w:t>
      </w:r>
      <w:r w:rsidRPr="00E70065">
        <w:rPr>
          <w:b/>
          <w:sz w:val="26"/>
          <w:highlight w:val="green"/>
          <w:u w:val="single"/>
        </w:rPr>
        <w:t>offers</w:t>
      </w:r>
      <w:r w:rsidRPr="00E70065">
        <w:rPr>
          <w:highlight w:val="green"/>
          <w:u w:val="single"/>
        </w:rPr>
        <w:t xml:space="preserve"> </w:t>
      </w:r>
      <w:r w:rsidRPr="00652364">
        <w:rPr>
          <w:u w:val="single"/>
        </w:rPr>
        <w:t xml:space="preserve">an </w:t>
      </w:r>
      <w:r w:rsidRPr="00E70065">
        <w:rPr>
          <w:b/>
          <w:sz w:val="26"/>
          <w:highlight w:val="green"/>
          <w:u w:val="single"/>
          <w:bdr w:val="single" w:sz="12" w:space="0" w:color="auto"/>
        </w:rPr>
        <w:t>opportunity to restore relations</w:t>
      </w:r>
      <w:r w:rsidRPr="00E70065">
        <w:rPr>
          <w:highlight w:val="green"/>
          <w:u w:val="single"/>
        </w:rPr>
        <w:t xml:space="preserve"> </w:t>
      </w:r>
      <w:r w:rsidRPr="00E70065">
        <w:rPr>
          <w:b/>
          <w:bCs/>
          <w:sz w:val="26"/>
          <w:highlight w:val="green"/>
          <w:u w:val="single"/>
        </w:rPr>
        <w:t xml:space="preserve">in a region that </w:t>
      </w:r>
      <w:r w:rsidRPr="00652364">
        <w:rPr>
          <w:u w:val="single"/>
        </w:rPr>
        <w:t xml:space="preserve">American officials </w:t>
      </w:r>
      <w:r w:rsidRPr="00E70065">
        <w:rPr>
          <w:b/>
          <w:bCs/>
          <w:sz w:val="26"/>
          <w:highlight w:val="green"/>
          <w:u w:val="single"/>
        </w:rPr>
        <w:t>have</w:t>
      </w:r>
      <w:r w:rsidRPr="00E70065">
        <w:rPr>
          <w:highlight w:val="green"/>
          <w:u w:val="single"/>
        </w:rPr>
        <w:t xml:space="preserve"> </w:t>
      </w:r>
      <w:r w:rsidRPr="00652364">
        <w:rPr>
          <w:u w:val="single"/>
        </w:rPr>
        <w:t xml:space="preserve">mostly </w:t>
      </w:r>
      <w:r w:rsidRPr="00E70065">
        <w:rPr>
          <w:b/>
          <w:bCs/>
          <w:sz w:val="26"/>
          <w:highlight w:val="green"/>
          <w:u w:val="single"/>
        </w:rPr>
        <w:t>ignored for years while China extended its influence</w:t>
      </w:r>
      <w:r w:rsidRPr="00652364">
        <w:rPr>
          <w:u w:val="single"/>
        </w:rPr>
        <w:t xml:space="preserve">. The </w:t>
      </w:r>
      <w:r w:rsidRPr="00E70065">
        <w:rPr>
          <w:b/>
          <w:sz w:val="26"/>
          <w:highlight w:val="green"/>
          <w:u w:val="single"/>
        </w:rPr>
        <w:t>Biden</w:t>
      </w:r>
      <w:r w:rsidRPr="00E70065">
        <w:rPr>
          <w:highlight w:val="green"/>
          <w:u w:val="single"/>
        </w:rPr>
        <w:t xml:space="preserve"> </w:t>
      </w:r>
      <w:r w:rsidRPr="00652364">
        <w:rPr>
          <w:u w:val="single"/>
        </w:rPr>
        <w:t xml:space="preserve">administration has </w:t>
      </w:r>
      <w:r w:rsidRPr="00E70065">
        <w:rPr>
          <w:b/>
          <w:sz w:val="26"/>
          <w:highlight w:val="green"/>
          <w:u w:val="single"/>
        </w:rPr>
        <w:t>dispatched</w:t>
      </w:r>
      <w:r w:rsidRPr="00E70065">
        <w:rPr>
          <w:highlight w:val="green"/>
          <w:u w:val="single"/>
        </w:rPr>
        <w:t xml:space="preserve"> </w:t>
      </w:r>
      <w:r w:rsidRPr="00652364">
        <w:rPr>
          <w:u w:val="single"/>
        </w:rPr>
        <w:t xml:space="preserve">a crowd of </w:t>
      </w:r>
      <w:r w:rsidRPr="00E70065">
        <w:rPr>
          <w:b/>
          <w:sz w:val="26"/>
          <w:highlight w:val="green"/>
          <w:u w:val="single"/>
        </w:rPr>
        <w:t>senior officials,</w:t>
      </w:r>
      <w:r w:rsidRPr="00652364">
        <w:rPr>
          <w:u w:val="single"/>
        </w:rPr>
        <w:t xml:space="preserve"> including Vice President Kamala Harris, who is scheduled to arrive on Sunday to visit Singapore and Vietnam. It has </w:t>
      </w:r>
      <w:r w:rsidRPr="00E70065">
        <w:rPr>
          <w:b/>
          <w:sz w:val="26"/>
          <w:highlight w:val="green"/>
          <w:u w:val="single"/>
        </w:rPr>
        <w:t>also</w:t>
      </w:r>
      <w:r w:rsidRPr="00652364">
        <w:rPr>
          <w:u w:val="single"/>
        </w:rPr>
        <w:t xml:space="preserve">, at last, </w:t>
      </w:r>
      <w:r w:rsidRPr="00E70065">
        <w:rPr>
          <w:b/>
          <w:sz w:val="26"/>
          <w:highlight w:val="green"/>
          <w:u w:val="single"/>
          <w:bdr w:val="single" w:sz="12" w:space="0" w:color="auto"/>
        </w:rPr>
        <w:t>made its own vaccine pledges to Southeast Asia</w:t>
      </w:r>
      <w:r w:rsidRPr="00652364">
        <w:rPr>
          <w:u w:val="single"/>
        </w:rPr>
        <w:t xml:space="preserve">, </w:t>
      </w:r>
      <w:r w:rsidRPr="00E70065">
        <w:rPr>
          <w:b/>
          <w:sz w:val="26"/>
          <w:highlight w:val="green"/>
          <w:u w:val="single"/>
        </w:rPr>
        <w:t>emphasizing</w:t>
      </w:r>
      <w:r w:rsidRPr="00E70065">
        <w:rPr>
          <w:highlight w:val="green"/>
          <w:u w:val="single"/>
        </w:rPr>
        <w:t xml:space="preserve"> </w:t>
      </w:r>
      <w:r w:rsidRPr="00652364">
        <w:rPr>
          <w:u w:val="single"/>
        </w:rPr>
        <w:t xml:space="preserve">that the </w:t>
      </w:r>
      <w:r w:rsidRPr="00E70065">
        <w:rPr>
          <w:b/>
          <w:sz w:val="26"/>
          <w:highlight w:val="green"/>
          <w:u w:val="single"/>
        </w:rPr>
        <w:t>American contribution of</w:t>
      </w:r>
      <w:r w:rsidRPr="00E70065">
        <w:rPr>
          <w:highlight w:val="green"/>
          <w:u w:val="single"/>
        </w:rPr>
        <w:t xml:space="preserve"> </w:t>
      </w:r>
      <w:r w:rsidRPr="00652364">
        <w:rPr>
          <w:u w:val="single"/>
        </w:rPr>
        <w:t xml:space="preserve">roughly </w:t>
      </w:r>
      <w:r w:rsidRPr="00E70065">
        <w:rPr>
          <w:b/>
          <w:sz w:val="26"/>
          <w:highlight w:val="green"/>
          <w:u w:val="single"/>
        </w:rPr>
        <w:t>23 million shots</w:t>
      </w:r>
      <w:r w:rsidRPr="00E70065">
        <w:rPr>
          <w:highlight w:val="green"/>
          <w:u w:val="single"/>
        </w:rPr>
        <w:t xml:space="preserve"> </w:t>
      </w:r>
      <w:r w:rsidRPr="00652364">
        <w:rPr>
          <w:u w:val="single"/>
        </w:rPr>
        <w:t xml:space="preserve">as of this week </w:t>
      </w:r>
      <w:r w:rsidRPr="00E70065">
        <w:rPr>
          <w:b/>
          <w:sz w:val="26"/>
          <w:highlight w:val="green"/>
          <w:u w:val="single"/>
          <w:bdr w:val="single" w:sz="12" w:space="0" w:color="auto"/>
        </w:rPr>
        <w:t xml:space="preserve">comes with “no strings attached,” </w:t>
      </w:r>
      <w:r w:rsidRPr="00652364">
        <w:rPr>
          <w:u w:val="single"/>
        </w:rPr>
        <w:t>an implicit reference to China</w:t>
      </w:r>
      <w:r w:rsidRPr="00652364">
        <w:rPr>
          <w:sz w:val="16"/>
        </w:rPr>
        <w:t xml:space="preserve">. </w:t>
      </w:r>
      <w:r w:rsidRPr="00E70065">
        <w:rPr>
          <w:b/>
          <w:sz w:val="26"/>
          <w:highlight w:val="green"/>
          <w:u w:val="single"/>
        </w:rPr>
        <w:t>Several countries</w:t>
      </w:r>
      <w:r w:rsidRPr="00652364">
        <w:rPr>
          <w:u w:val="single"/>
        </w:rPr>
        <w:t xml:space="preserve"> in the region have been </w:t>
      </w:r>
      <w:r w:rsidRPr="00E70065">
        <w:rPr>
          <w:b/>
          <w:sz w:val="26"/>
          <w:highlight w:val="green"/>
          <w:u w:val="single"/>
        </w:rPr>
        <w:t>eager to receive</w:t>
      </w:r>
      <w:r w:rsidRPr="00E70065">
        <w:rPr>
          <w:highlight w:val="green"/>
          <w:u w:val="single"/>
        </w:rPr>
        <w:t xml:space="preserve"> </w:t>
      </w:r>
      <w:r w:rsidRPr="00652364">
        <w:rPr>
          <w:u w:val="single"/>
        </w:rPr>
        <w:t xml:space="preserve">the </w:t>
      </w:r>
      <w:r w:rsidRPr="00E70065">
        <w:rPr>
          <w:b/>
          <w:sz w:val="26"/>
          <w:highlight w:val="green"/>
          <w:u w:val="single"/>
          <w:bdr w:val="single" w:sz="12" w:space="0" w:color="auto"/>
        </w:rPr>
        <w:t>more effective, Western doses.</w:t>
      </w:r>
    </w:p>
    <w:p w14:paraId="73500D2E" w14:textId="51EAF78E" w:rsidR="00BE641B" w:rsidRDefault="00BE641B" w:rsidP="00BE641B">
      <w:pPr>
        <w:rPr>
          <w:sz w:val="16"/>
        </w:rPr>
      </w:pPr>
      <w:r w:rsidRPr="00652364">
        <w:rPr>
          <w:sz w:val="16"/>
        </w:rPr>
        <w:t xml:space="preserve"> Although they remain far outnumbered by Chinese shots, they present an attractive alternative. China’s “early head-start advantage has lost its magic already,” said Hoang </w:t>
      </w:r>
      <w:proofErr w:type="spellStart"/>
      <w:r w:rsidRPr="00652364">
        <w:rPr>
          <w:sz w:val="16"/>
        </w:rPr>
        <w:t>Thi</w:t>
      </w:r>
      <w:proofErr w:type="spellEnd"/>
      <w:r w:rsidRPr="00652364">
        <w:rPr>
          <w:sz w:val="16"/>
        </w:rPr>
        <w:t xml:space="preserve"> Ha, a researcher with the </w:t>
      </w:r>
      <w:proofErr w:type="spellStart"/>
      <w:r w:rsidRPr="00652364">
        <w:rPr>
          <w:sz w:val="16"/>
        </w:rPr>
        <w:t>Asean</w:t>
      </w:r>
      <w:proofErr w:type="spellEnd"/>
      <w:r w:rsidRPr="00652364">
        <w:rPr>
          <w:sz w:val="16"/>
        </w:rPr>
        <w:t xml:space="preserve"> Studies center of the ISEAS-Yusof Ishak Institute in Singapore. For most of the year, many developing countries in Southeast Asia did not have much of a choice when it came to vaccines. They struggled to acquire doses, many of which were being made by richer nations that have been accused of hoarding them. China sought to fill those needs. The country’s foreign minister, Wang Yi, traveled through the region in January, promising to help fight the pandemic. In April, he declared that Southeast Asia was a priority for Beijing. About a third of the 33 million doses that China has distributed free worldwide were sent to the region, according to the figures provided by Bridge Consulting. Much of Beijing’s focus has been directed at the more populous countries, such as Indonesia and the Philippines, and its longstanding allies like Cambodia and Laos. Indonesia was China’s biggest customer in the region, buying 125 million doses from Sinovac. The Philippines obtained 25 million Sinovac shots after the president, Rodrigo Duterte, said he had turned to Xi Jinping, China’s top leader, for help. Cambodia received more than 2.2 million of China’s Sinopharm doses. It has inoculated roughly 41 percent of its population, achieving the second-highest vaccination rate in the region, after Singapore. Then, signs started emerging that the Chinese vaccines were not as effective as hoped. Indonesia found that 10 percent of its health care workers had become infected with Covid-19 as of July, despite being fully vaccinated with the Sinovac shot, according to the Indonesian Hospital Association. In July, a virologist at Chulalongkorn University in Bangkok said a study of people who had received two doses of the Sinovac vaccine showed that their level of antibodies, 70 percent, was “barely efficacious” against the Alpha variant of the coronavirus, first detected in Britain, or against the Delta variant, first detected in India. The governments in both Indonesia and Thailand decided that they had to make a switch to other vaccines, like those provided by the United States, </w:t>
      </w:r>
      <w:proofErr w:type="gramStart"/>
      <w:r w:rsidRPr="00652364">
        <w:rPr>
          <w:sz w:val="16"/>
        </w:rPr>
        <w:t>Britain</w:t>
      </w:r>
      <w:proofErr w:type="gramEnd"/>
      <w:r w:rsidRPr="00652364">
        <w:rPr>
          <w:sz w:val="16"/>
        </w:rPr>
        <w:t xml:space="preserve"> and Russia. “Now that they have more choices, they can make other decisions,” said Nadège Rolland, senior fellow at the National Bureau of Asian Research in Washington. “I don’t think it’s politically motivated. I think it’s pragmatic.” </w:t>
      </w:r>
      <w:proofErr w:type="spellStart"/>
      <w:r w:rsidRPr="00652364">
        <w:rPr>
          <w:sz w:val="16"/>
        </w:rPr>
        <w:t>Yaowares</w:t>
      </w:r>
      <w:proofErr w:type="spellEnd"/>
      <w:r w:rsidRPr="00652364">
        <w:rPr>
          <w:sz w:val="16"/>
        </w:rPr>
        <w:t xml:space="preserve"> </w:t>
      </w:r>
      <w:proofErr w:type="spellStart"/>
      <w:r w:rsidRPr="00652364">
        <w:rPr>
          <w:sz w:val="16"/>
        </w:rPr>
        <w:t>Wasuwat</w:t>
      </w:r>
      <w:proofErr w:type="spellEnd"/>
      <w:r w:rsidRPr="00652364">
        <w:rPr>
          <w:sz w:val="16"/>
        </w:rPr>
        <w:t xml:space="preserve">, a noodle seller in Thailand’s </w:t>
      </w:r>
      <w:proofErr w:type="spellStart"/>
      <w:r w:rsidRPr="00652364">
        <w:rPr>
          <w:sz w:val="16"/>
        </w:rPr>
        <w:t>Bangsaen</w:t>
      </w:r>
      <w:proofErr w:type="spellEnd"/>
      <w:r w:rsidRPr="00652364">
        <w:rPr>
          <w:sz w:val="16"/>
        </w:rPr>
        <w:t xml:space="preserve"> Chonburi Province, said that she hoped to get the AstraZeneca vaccine for her second shot after being inoculated with Sinovac, but that she would take whatever was available. “I have nothing to lose,” she said. “The economy is so </w:t>
      </w:r>
      <w:proofErr w:type="gramStart"/>
      <w:r w:rsidRPr="00652364">
        <w:rPr>
          <w:sz w:val="16"/>
        </w:rPr>
        <w:t>bad,</w:t>
      </w:r>
      <w:proofErr w:type="gramEnd"/>
      <w:r w:rsidRPr="00652364">
        <w:rPr>
          <w:sz w:val="16"/>
        </w:rPr>
        <w:t xml:space="preserve"> we are gasping for air. It’s like dying while living, so just take whatever protection we can.” </w:t>
      </w:r>
      <w:r w:rsidRPr="00652364">
        <w:rPr>
          <w:u w:val="single"/>
        </w:rPr>
        <w:t xml:space="preserve">China’s early moves in the region stand in marked contrast with the United States, which was </w:t>
      </w:r>
      <w:r w:rsidRPr="00E70065">
        <w:rPr>
          <w:b/>
          <w:sz w:val="26"/>
          <w:highlight w:val="green"/>
          <w:u w:val="single"/>
        </w:rPr>
        <w:t xml:space="preserve">slow to </w:t>
      </w:r>
      <w:proofErr w:type="gramStart"/>
      <w:r w:rsidRPr="00E70065">
        <w:rPr>
          <w:b/>
          <w:sz w:val="26"/>
          <w:highlight w:val="green"/>
          <w:u w:val="single"/>
        </w:rPr>
        <w:t>provide assistance</w:t>
      </w:r>
      <w:proofErr w:type="gramEnd"/>
      <w:r w:rsidRPr="00652364">
        <w:rPr>
          <w:u w:val="single"/>
        </w:rPr>
        <w:t xml:space="preserve">. The calculus </w:t>
      </w:r>
      <w:r w:rsidRPr="00E70065">
        <w:rPr>
          <w:b/>
          <w:sz w:val="26"/>
          <w:highlight w:val="green"/>
          <w:u w:val="single"/>
          <w:bdr w:val="single" w:sz="12" w:space="0" w:color="auto"/>
        </w:rPr>
        <w:t>has now changed</w:t>
      </w:r>
      <w:r w:rsidRPr="00E70065">
        <w:rPr>
          <w:highlight w:val="green"/>
          <w:u w:val="single"/>
        </w:rPr>
        <w:t xml:space="preserve"> </w:t>
      </w:r>
      <w:r w:rsidRPr="00652364">
        <w:rPr>
          <w:u w:val="single"/>
        </w:rPr>
        <w:t xml:space="preserve">under President Biden. Both Lloyd J. Austin III, the American secretary of defense, and Antony J. </w:t>
      </w:r>
      <w:proofErr w:type="spellStart"/>
      <w:r w:rsidRPr="00652364">
        <w:rPr>
          <w:u w:val="single"/>
        </w:rPr>
        <w:t>Blinken</w:t>
      </w:r>
      <w:proofErr w:type="spellEnd"/>
      <w:r w:rsidRPr="00652364">
        <w:rPr>
          <w:u w:val="single"/>
        </w:rPr>
        <w:t xml:space="preserve">, the secretary of state, had meetings with top officials in Southeast Asia in recent weeks. They </w:t>
      </w:r>
      <w:r w:rsidRPr="00E70065">
        <w:rPr>
          <w:b/>
          <w:sz w:val="26"/>
          <w:highlight w:val="green"/>
          <w:u w:val="single"/>
        </w:rPr>
        <w:t>noted</w:t>
      </w:r>
      <w:r w:rsidRPr="00E70065">
        <w:rPr>
          <w:highlight w:val="green"/>
          <w:u w:val="single"/>
        </w:rPr>
        <w:t xml:space="preserve"> </w:t>
      </w:r>
      <w:r w:rsidRPr="00652364">
        <w:rPr>
          <w:u w:val="single"/>
        </w:rPr>
        <w:t xml:space="preserve">the </w:t>
      </w:r>
      <w:r w:rsidRPr="00E70065">
        <w:rPr>
          <w:b/>
          <w:sz w:val="26"/>
          <w:highlight w:val="green"/>
          <w:u w:val="single"/>
          <w:bdr w:val="single" w:sz="12" w:space="0" w:color="auto"/>
        </w:rPr>
        <w:t>donations of roughly 20 million shots</w:t>
      </w:r>
      <w:r w:rsidRPr="00652364">
        <w:rPr>
          <w:u w:val="single"/>
        </w:rPr>
        <w:t>. After Mr. Austin visited the Philippines, Manila restored a defense agreement that had been stuck in limbo for more than a year after Mr. Duterte threatened to terminate it.</w:t>
      </w:r>
      <w:r w:rsidRPr="00652364">
        <w:rPr>
          <w:sz w:val="16"/>
        </w:rPr>
        <w:t xml:space="preserve"> The agreement, which would continue to allow American troops and equipment to be moved in and out of the Philippines, could thwart China’s goal to push the American military out of the region.</w:t>
      </w:r>
    </w:p>
    <w:p w14:paraId="61169CF0" w14:textId="77777777" w:rsidR="00BE641B" w:rsidRDefault="00BE641B" w:rsidP="00BE641B">
      <w:pPr>
        <w:pStyle w:val="Heading4"/>
      </w:pPr>
      <w:r>
        <w:t xml:space="preserve">Pre-empting the 1AR push on Latin America Key to LIO – this card </w:t>
      </w:r>
      <w:r>
        <w:rPr>
          <w:u w:val="single"/>
        </w:rPr>
        <w:t>doesn’t say it</w:t>
      </w:r>
      <w:r>
        <w:t xml:space="preserve"> so don’t give it to them – Southeast Asia is </w:t>
      </w:r>
      <w:r>
        <w:rPr>
          <w:u w:val="single"/>
        </w:rPr>
        <w:t>more important</w:t>
      </w:r>
      <w:r>
        <w:t xml:space="preserve"> to check back China’s rise since it’s in China’s own backyard.</w:t>
      </w:r>
    </w:p>
    <w:p w14:paraId="3B8F8D83" w14:textId="77777777" w:rsidR="00BE641B" w:rsidRDefault="00BE641B" w:rsidP="00BE641B">
      <w:pPr>
        <w:pStyle w:val="Heading4"/>
      </w:pPr>
      <w:r>
        <w:t>Biden is shipping Vaccines to Latin America – post-dates yours by a Month.</w:t>
      </w:r>
    </w:p>
    <w:p w14:paraId="0D34AAC4" w14:textId="77777777" w:rsidR="00BE641B" w:rsidRPr="009B255D" w:rsidRDefault="00BE641B" w:rsidP="00BE641B">
      <w:r w:rsidRPr="009B255D">
        <w:rPr>
          <w:rStyle w:val="Style13ptBold"/>
        </w:rPr>
        <w:t>Gramer 7-9</w:t>
      </w:r>
      <w:r>
        <w:t xml:space="preserve"> </w:t>
      </w:r>
      <w:r w:rsidRPr="009B255D">
        <w:t>Robbie Gramer 7-9-2021 "U.S. Blunts China's Vaccine Diplomacy in Latin America"</w:t>
      </w:r>
      <w:r>
        <w:t xml:space="preserve"> </w:t>
      </w:r>
      <w:hyperlink r:id="rId17" w:anchor="selection-1029.0-1069.263" w:history="1">
        <w:r w:rsidRPr="00234A21">
          <w:rPr>
            <w:rStyle w:val="Hyperlink"/>
          </w:rPr>
          <w:t>https://archive.is/IGWnF#selection-1029.0-1069.263</w:t>
        </w:r>
      </w:hyperlink>
      <w:r>
        <w:t xml:space="preserve"> (</w:t>
      </w:r>
      <w:r w:rsidRPr="009B255D">
        <w:t>diplomacy and national security reporter at Foreign Policy.</w:t>
      </w:r>
      <w:r>
        <w:t xml:space="preserve">)//Elmer </w:t>
      </w:r>
    </w:p>
    <w:p w14:paraId="3887E251" w14:textId="1FB33CBE" w:rsidR="00BE641B" w:rsidRDefault="00BE641B" w:rsidP="00BE641B">
      <w:pPr>
        <w:rPr>
          <w:u w:val="single"/>
        </w:rPr>
      </w:pPr>
      <w:r w:rsidRPr="009B255D">
        <w:rPr>
          <w:u w:val="single"/>
        </w:rPr>
        <w:t xml:space="preserve">The </w:t>
      </w:r>
      <w:r w:rsidRPr="00E70065">
        <w:rPr>
          <w:b/>
          <w:sz w:val="26"/>
          <w:highlight w:val="green"/>
          <w:u w:val="single"/>
        </w:rPr>
        <w:t>U</w:t>
      </w:r>
      <w:r w:rsidRPr="009B255D">
        <w:rPr>
          <w:u w:val="single"/>
        </w:rPr>
        <w:t xml:space="preserve">nited </w:t>
      </w:r>
      <w:r w:rsidRPr="00E70065">
        <w:rPr>
          <w:b/>
          <w:sz w:val="26"/>
          <w:highlight w:val="green"/>
          <w:u w:val="single"/>
        </w:rPr>
        <w:t>S</w:t>
      </w:r>
      <w:r w:rsidRPr="009B255D">
        <w:rPr>
          <w:u w:val="single"/>
        </w:rPr>
        <w:t xml:space="preserve">tates is </w:t>
      </w:r>
      <w:r w:rsidRPr="00E70065">
        <w:rPr>
          <w:b/>
          <w:sz w:val="26"/>
          <w:highlight w:val="green"/>
          <w:u w:val="single"/>
        </w:rPr>
        <w:t>ramping up</w:t>
      </w:r>
      <w:r w:rsidRPr="00E70065">
        <w:rPr>
          <w:highlight w:val="green"/>
          <w:u w:val="single"/>
        </w:rPr>
        <w:t xml:space="preserve"> </w:t>
      </w:r>
      <w:r w:rsidRPr="009B255D">
        <w:rPr>
          <w:u w:val="single"/>
        </w:rPr>
        <w:t xml:space="preserve">the delivery of </w:t>
      </w:r>
      <w:r w:rsidRPr="00E70065">
        <w:rPr>
          <w:b/>
          <w:sz w:val="26"/>
          <w:highlight w:val="green"/>
          <w:u w:val="single"/>
        </w:rPr>
        <w:t>coronavirus vaccines to Latin America</w:t>
      </w:r>
      <w:r w:rsidRPr="00E70065">
        <w:rPr>
          <w:highlight w:val="green"/>
          <w:u w:val="single"/>
        </w:rPr>
        <w:t xml:space="preserve"> </w:t>
      </w:r>
      <w:r w:rsidRPr="009B255D">
        <w:rPr>
          <w:u w:val="single"/>
        </w:rPr>
        <w:t xml:space="preserve">in a move aimed at addressing the region’s public health crisis, but the </w:t>
      </w:r>
      <w:r w:rsidRPr="00E70065">
        <w:rPr>
          <w:b/>
          <w:sz w:val="26"/>
          <w:highlight w:val="green"/>
          <w:u w:val="single"/>
        </w:rPr>
        <w:t>endeavor could</w:t>
      </w:r>
      <w:r w:rsidRPr="00E70065">
        <w:rPr>
          <w:highlight w:val="green"/>
          <w:u w:val="single"/>
        </w:rPr>
        <w:t xml:space="preserve"> </w:t>
      </w:r>
      <w:r w:rsidRPr="009B255D">
        <w:rPr>
          <w:u w:val="single"/>
        </w:rPr>
        <w:t xml:space="preserve">also </w:t>
      </w:r>
      <w:r w:rsidRPr="00E70065">
        <w:rPr>
          <w:b/>
          <w:sz w:val="26"/>
          <w:highlight w:val="green"/>
          <w:u w:val="single"/>
          <w:bdr w:val="single" w:sz="12" w:space="0" w:color="auto"/>
        </w:rPr>
        <w:t>curb China’s efforts to wield its vaccine exports for geopolitical influence.</w:t>
      </w:r>
      <w:r w:rsidRPr="00E70065">
        <w:rPr>
          <w:sz w:val="16"/>
          <w:highlight w:val="green"/>
        </w:rPr>
        <w:t xml:space="preserve"> </w:t>
      </w:r>
      <w:r w:rsidRPr="009B255D">
        <w:rPr>
          <w:sz w:val="16"/>
        </w:rPr>
        <w:t xml:space="preserve">U.S. President Joe Biden declared the United States </w:t>
      </w:r>
      <w:r w:rsidRPr="009B255D">
        <w:rPr>
          <w:u w:val="single"/>
        </w:rPr>
        <w:t xml:space="preserve">would </w:t>
      </w:r>
      <w:r w:rsidRPr="00E70065">
        <w:rPr>
          <w:b/>
          <w:sz w:val="26"/>
          <w:highlight w:val="green"/>
          <w:u w:val="single"/>
        </w:rPr>
        <w:t>export</w:t>
      </w:r>
      <w:r w:rsidRPr="00E70065">
        <w:rPr>
          <w:highlight w:val="green"/>
          <w:u w:val="single"/>
        </w:rPr>
        <w:t xml:space="preserve"> </w:t>
      </w:r>
      <w:r w:rsidRPr="009B255D">
        <w:rPr>
          <w:u w:val="single"/>
        </w:rPr>
        <w:t xml:space="preserve">up to </w:t>
      </w:r>
      <w:r w:rsidRPr="00E70065">
        <w:rPr>
          <w:b/>
          <w:sz w:val="26"/>
          <w:highlight w:val="green"/>
          <w:u w:val="single"/>
        </w:rPr>
        <w:t>80 million vaccines</w:t>
      </w:r>
      <w:r w:rsidRPr="00E70065">
        <w:rPr>
          <w:highlight w:val="green"/>
          <w:u w:val="single"/>
        </w:rPr>
        <w:t xml:space="preserve"> </w:t>
      </w:r>
      <w:r w:rsidRPr="009B255D">
        <w:rPr>
          <w:u w:val="single"/>
        </w:rPr>
        <w:t xml:space="preserve">to other countries, and in recent weeks, his administration announced a slew of deliveries to countries in Central and South America—including initial shipments of 2.5 million vaccine doses to Colombia, 2 million doses to Peru, 3 million doses to Brazil, 1 million doses to Paraguay, 1.5 million doses to Honduras, and 1.35 million doses to Mexico. </w:t>
      </w:r>
      <w:r w:rsidRPr="009B255D">
        <w:rPr>
          <w:sz w:val="16"/>
        </w:rPr>
        <w:t xml:space="preserve">The </w:t>
      </w:r>
      <w:r w:rsidRPr="009B255D">
        <w:rPr>
          <w:u w:val="single"/>
        </w:rPr>
        <w:t xml:space="preserve">flurry of announcements </w:t>
      </w:r>
      <w:r w:rsidRPr="00E70065">
        <w:rPr>
          <w:b/>
          <w:sz w:val="26"/>
          <w:highlight w:val="green"/>
          <w:u w:val="single"/>
        </w:rPr>
        <w:t>signal</w:t>
      </w:r>
      <w:r w:rsidRPr="00E70065">
        <w:rPr>
          <w:highlight w:val="green"/>
          <w:u w:val="single"/>
        </w:rPr>
        <w:t xml:space="preserve"> </w:t>
      </w:r>
      <w:r w:rsidRPr="009B255D">
        <w:rPr>
          <w:u w:val="single"/>
        </w:rPr>
        <w:t xml:space="preserve">the </w:t>
      </w:r>
      <w:r w:rsidRPr="00E70065">
        <w:rPr>
          <w:b/>
          <w:sz w:val="26"/>
          <w:highlight w:val="green"/>
          <w:u w:val="single"/>
        </w:rPr>
        <w:t>U</w:t>
      </w:r>
      <w:r w:rsidRPr="009B255D">
        <w:rPr>
          <w:u w:val="single"/>
        </w:rPr>
        <w:t xml:space="preserve">nited </w:t>
      </w:r>
      <w:r w:rsidRPr="00E70065">
        <w:rPr>
          <w:b/>
          <w:sz w:val="26"/>
          <w:highlight w:val="green"/>
          <w:u w:val="single"/>
        </w:rPr>
        <w:t>S</w:t>
      </w:r>
      <w:r w:rsidRPr="009B255D">
        <w:rPr>
          <w:u w:val="single"/>
        </w:rPr>
        <w:t xml:space="preserve">tates is </w:t>
      </w:r>
      <w:r w:rsidRPr="00E70065">
        <w:rPr>
          <w:b/>
          <w:sz w:val="26"/>
          <w:highlight w:val="green"/>
          <w:u w:val="single"/>
          <w:bdr w:val="single" w:sz="12" w:space="0" w:color="auto"/>
        </w:rPr>
        <w:t>turning a corner in vaccine diplomacy in Latin America</w:t>
      </w:r>
      <w:r w:rsidRPr="00E70065">
        <w:rPr>
          <w:highlight w:val="green"/>
          <w:u w:val="single"/>
        </w:rPr>
        <w:t xml:space="preserve"> </w:t>
      </w:r>
      <w:r w:rsidRPr="009B255D">
        <w:rPr>
          <w:u w:val="single"/>
        </w:rPr>
        <w:t xml:space="preserve">after </w:t>
      </w:r>
      <w:proofErr w:type="gramStart"/>
      <w:r w:rsidRPr="009B255D">
        <w:rPr>
          <w:u w:val="single"/>
        </w:rPr>
        <w:t>lagging behind</w:t>
      </w:r>
      <w:proofErr w:type="gramEnd"/>
      <w:r w:rsidRPr="009B255D">
        <w:rPr>
          <w:u w:val="single"/>
        </w:rPr>
        <w:t xml:space="preserve"> both Russia and China for months in early vaccine exports to the region. “All in, when you look at what the United States has been sharing, Latin America has been by far the largest beneficiary. And this is just the beginning,” said Juan Gonzalez, senior director for the Western Hemisphere on the White House National Security Council.</w:t>
      </w:r>
    </w:p>
    <w:p w14:paraId="60B64FE3" w14:textId="77777777" w:rsidR="006376E8" w:rsidRPr="009B255D" w:rsidRDefault="006376E8" w:rsidP="00BE641B">
      <w:pPr>
        <w:rPr>
          <w:sz w:val="16"/>
        </w:rPr>
      </w:pPr>
    </w:p>
    <w:p w14:paraId="7A604797" w14:textId="77777777" w:rsidR="00BE641B" w:rsidRDefault="00BE641B" w:rsidP="00BE641B">
      <w:pPr>
        <w:pStyle w:val="Heading4"/>
      </w:pPr>
      <w:r>
        <w:t xml:space="preserve">3] </w:t>
      </w:r>
      <w:r>
        <w:rPr>
          <w:u w:val="single"/>
        </w:rPr>
        <w:t>Turn</w:t>
      </w:r>
      <w:r>
        <w:t xml:space="preserve"> – LISTEN this </w:t>
      </w:r>
      <w:proofErr w:type="spellStart"/>
      <w:r>
        <w:t>Aff</w:t>
      </w:r>
      <w:proofErr w:type="spellEnd"/>
      <w:r>
        <w:t xml:space="preserve"> is </w:t>
      </w:r>
      <w:r>
        <w:rPr>
          <w:u w:val="single"/>
        </w:rPr>
        <w:t>not</w:t>
      </w:r>
      <w:r>
        <w:t xml:space="preserve"> Vaccine Diplomacy – Vaccine Diplomacy is hoarding production in one country then distributing it to other countries so they are reliant on a Country which establishes diplomatic ties, the </w:t>
      </w:r>
      <w:proofErr w:type="spellStart"/>
      <w:r>
        <w:t>Affs</w:t>
      </w:r>
      <w:proofErr w:type="spellEnd"/>
      <w:r>
        <w:t xml:space="preserve"> thesis is off-shoring Vaccine Production to other countries so they’re no longer reliant on the US since they can produce Vaccines themselves – here’s the ending of 1AC Carlman and Carl</w:t>
      </w:r>
    </w:p>
    <w:p w14:paraId="5AA757E7" w14:textId="77777777" w:rsidR="00BE641B" w:rsidRPr="00215274" w:rsidRDefault="00BE641B" w:rsidP="00BE641B">
      <w:r>
        <w:rPr>
          <w:rStyle w:val="Style13ptBold"/>
        </w:rPr>
        <w:t xml:space="preserve">1AC </w:t>
      </w:r>
      <w:r w:rsidRPr="00730C32">
        <w:rPr>
          <w:rStyle w:val="Style13ptBold"/>
        </w:rPr>
        <w:t>Carman and Carl 6-15</w:t>
      </w:r>
      <w:r>
        <w:t xml:space="preserve"> </w:t>
      </w:r>
      <w:r w:rsidRPr="00730C32">
        <w:t>Ezequiel Carman and Joseph Carl 6-15-2021 "A U.S. vaccine diplomacy strategy for Latin America and the Caribbean"</w:t>
      </w:r>
      <w:r>
        <w:t xml:space="preserve"> </w:t>
      </w:r>
      <w:hyperlink r:id="rId18" w:history="1">
        <w:r w:rsidRPr="00B867F4">
          <w:rPr>
            <w:rStyle w:val="Hyperlink"/>
          </w:rPr>
          <w:t>https://theglobalamericans.org/2021/06/a-u-s-vaccine-diplomacy-strategy-for-latin-america-and-the-caribbean/</w:t>
        </w:r>
      </w:hyperlink>
      <w:r>
        <w:t xml:space="preserve"> (</w:t>
      </w:r>
      <w:r w:rsidRPr="00730C32">
        <w:t xml:space="preserve">Ezequiel Carman is an Argentine lawyer and global health and trade policy consultant. Previously, he served as a legal advisor to the Ministry of Justice of Buenos Aires, an assistant professor of international public law at the Universidad </w:t>
      </w:r>
      <w:proofErr w:type="spellStart"/>
      <w:r w:rsidRPr="00730C32">
        <w:t>Católica</w:t>
      </w:r>
      <w:proofErr w:type="spellEnd"/>
      <w:r w:rsidRPr="00730C32">
        <w:t xml:space="preserve"> Argentina, and a research assistant at the O’Neill Institute for National and Global Health Law. Joseph Carl is a graduate of Liberty University, where he studied international relations and strategic international studies. He has worked for the U.S. Department of State and the Heritage Foundation.</w:t>
      </w:r>
      <w:r>
        <w:t>)//re-cut by Elmer</w:t>
      </w:r>
    </w:p>
    <w:p w14:paraId="60E4100F" w14:textId="77777777" w:rsidR="00BE641B" w:rsidRPr="00484163" w:rsidRDefault="00BE641B" w:rsidP="00BE641B">
      <w:pPr>
        <w:rPr>
          <w:sz w:val="16"/>
        </w:rPr>
      </w:pPr>
      <w:r w:rsidRPr="00215274">
        <w:rPr>
          <w:sz w:val="16"/>
        </w:rPr>
        <w:t xml:space="preserve">A forward-thinking strategy </w:t>
      </w:r>
      <w:proofErr w:type="gramStart"/>
      <w:r w:rsidRPr="00215274">
        <w:rPr>
          <w:sz w:val="16"/>
        </w:rPr>
        <w:t>To</w:t>
      </w:r>
      <w:proofErr w:type="gramEnd"/>
      <w:r w:rsidRPr="00215274">
        <w:rPr>
          <w:sz w:val="16"/>
        </w:rPr>
        <w:t xml:space="preserve"> this point, the U.S. has been significantly outpaced by China and Russia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 With Latin America and the Caribbean being the region hardest hit in the world by the COVID-19 pandemic—much as Africa was at the height of the AIDS pandemic—the U.S. is only undermining its moral standing and regional influence by failing to </w:t>
      </w:r>
      <w:proofErr w:type="gramStart"/>
      <w:r w:rsidRPr="00215274">
        <w:rPr>
          <w:sz w:val="16"/>
        </w:rPr>
        <w:t>more readily extend a helping hand</w:t>
      </w:r>
      <w:proofErr w:type="gramEnd"/>
      <w:r w:rsidRPr="00215274">
        <w:rPr>
          <w:sz w:val="16"/>
        </w:rPr>
        <w:t xml:space="preserve">. As the war against COVID-19 reaches a détente in the U.S., the Biden administration should make this issue a top priority. First, the U.S. needs to aggressively push its Western partners to back the IP patent waiver at the WTO </w:t>
      </w:r>
      <w:proofErr w:type="gramStart"/>
      <w:r w:rsidRPr="00215274">
        <w:rPr>
          <w:sz w:val="16"/>
        </w:rPr>
        <w:t>in order to</w:t>
      </w:r>
      <w:proofErr w:type="gramEnd"/>
      <w:r w:rsidRPr="00215274">
        <w:rPr>
          <w:sz w:val="16"/>
        </w:rPr>
        <w:t xml:space="preserve"> push forward a patent proposal that will help increase vaccine production capacity worldwide. Doing so will demonstrate to the world that Washington has the political will to defy the wishes of the powerful pharmaceutical industry and </w:t>
      </w:r>
      <w:proofErr w:type="spellStart"/>
      <w:r w:rsidRPr="00215274">
        <w:rPr>
          <w:sz w:val="16"/>
        </w:rPr>
        <w:t>and</w:t>
      </w:r>
      <w:proofErr w:type="spellEnd"/>
      <w:r w:rsidRPr="00215274">
        <w:rPr>
          <w:sz w:val="16"/>
        </w:rPr>
        <w:t xml:space="preserve"> re-establish its leadership role among the Western powers. Second, </w:t>
      </w:r>
      <w:proofErr w:type="gramStart"/>
      <w:r w:rsidRPr="00E70065">
        <w:rPr>
          <w:b/>
          <w:sz w:val="26"/>
          <w:highlight w:val="green"/>
          <w:u w:val="single"/>
        </w:rPr>
        <w:t>in order to</w:t>
      </w:r>
      <w:proofErr w:type="gramEnd"/>
      <w:r w:rsidRPr="00E70065">
        <w:rPr>
          <w:b/>
          <w:sz w:val="26"/>
          <w:highlight w:val="green"/>
          <w:u w:val="single"/>
        </w:rPr>
        <w:t xml:space="preserve"> counter its</w:t>
      </w:r>
      <w:r w:rsidRPr="00E70065">
        <w:rPr>
          <w:sz w:val="16"/>
          <w:highlight w:val="green"/>
        </w:rPr>
        <w:t xml:space="preserve"> </w:t>
      </w:r>
      <w:r w:rsidRPr="00E70065">
        <w:rPr>
          <w:b/>
          <w:sz w:val="26"/>
          <w:highlight w:val="green"/>
          <w:u w:val="single"/>
        </w:rPr>
        <w:t xml:space="preserve">geopolitical rivals </w:t>
      </w:r>
      <w:r w:rsidRPr="00215274">
        <w:rPr>
          <w:sz w:val="16"/>
        </w:rPr>
        <w:t xml:space="preserve">and restore its moral standing, the </w:t>
      </w:r>
      <w:r w:rsidRPr="00E70065">
        <w:rPr>
          <w:b/>
          <w:sz w:val="26"/>
          <w:highlight w:val="green"/>
          <w:u w:val="single"/>
        </w:rPr>
        <w:t>Biden</w:t>
      </w:r>
      <w:r w:rsidRPr="00E70065">
        <w:rPr>
          <w:sz w:val="16"/>
          <w:highlight w:val="green"/>
        </w:rPr>
        <w:t xml:space="preserve"> </w:t>
      </w:r>
      <w:r w:rsidRPr="00215274">
        <w:rPr>
          <w:sz w:val="16"/>
        </w:rPr>
        <w:t xml:space="preserve">administration </w:t>
      </w:r>
      <w:r w:rsidRPr="00E70065">
        <w:rPr>
          <w:b/>
          <w:sz w:val="26"/>
          <w:highlight w:val="green"/>
          <w:u w:val="single"/>
        </w:rPr>
        <w:t xml:space="preserve">will need to be more “present” in </w:t>
      </w:r>
      <w:r w:rsidRPr="00215274">
        <w:rPr>
          <w:sz w:val="16"/>
        </w:rPr>
        <w:t xml:space="preserve">regional vaccine distribution, demonstrated through a vigorous campaign of </w:t>
      </w:r>
      <w:r w:rsidRPr="00E70065">
        <w:rPr>
          <w:b/>
          <w:sz w:val="26"/>
          <w:highlight w:val="green"/>
          <w:u w:val="single"/>
        </w:rPr>
        <w:t>public diplomacy</w:t>
      </w:r>
      <w:r w:rsidRPr="00215274">
        <w:rPr>
          <w:sz w:val="16"/>
        </w:rPr>
        <w:t xml:space="preserve">.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w:t>
      </w:r>
      <w:r w:rsidRPr="00E70065">
        <w:rPr>
          <w:b/>
          <w:sz w:val="26"/>
          <w:highlight w:val="green"/>
          <w:u w:val="single"/>
        </w:rPr>
        <w:t xml:space="preserve">Adopting this strategy would help convey the message that vaccines are </w:t>
      </w:r>
      <w:r w:rsidRPr="00E70065">
        <w:rPr>
          <w:b/>
          <w:sz w:val="26"/>
          <w:highlight w:val="green"/>
          <w:u w:val="single"/>
          <w:bdr w:val="single" w:sz="12" w:space="0" w:color="auto"/>
        </w:rPr>
        <w:t>coming from the American people</w:t>
      </w:r>
      <w:r w:rsidRPr="00215274">
        <w:rPr>
          <w:sz w:val="16"/>
        </w:rPr>
        <w:t xml:space="preserve">, </w:t>
      </w:r>
      <w:r w:rsidRPr="00E70065">
        <w:rPr>
          <w:b/>
          <w:sz w:val="26"/>
          <w:highlight w:val="green"/>
          <w:u w:val="single"/>
        </w:rPr>
        <w:t>rather than from faceless multinational corporations</w:t>
      </w:r>
      <w:r w:rsidRPr="00215274">
        <w:rPr>
          <w:sz w:val="16"/>
        </w:rPr>
        <w:t xml:space="preserve">, and help rebuild moral standing for the U.S. among Latin American and Caribbean citizenries. </w:t>
      </w:r>
      <w:r w:rsidRPr="00E70065">
        <w:rPr>
          <w:b/>
          <w:sz w:val="26"/>
          <w:highlight w:val="green"/>
          <w:u w:val="single"/>
        </w:rPr>
        <w:t>Public-private partnerships</w:t>
      </w:r>
      <w:r w:rsidRPr="00E70065">
        <w:rPr>
          <w:sz w:val="16"/>
          <w:highlight w:val="green"/>
        </w:rPr>
        <w:t xml:space="preserve"> </w:t>
      </w:r>
      <w:r w:rsidRPr="00215274">
        <w:rPr>
          <w:sz w:val="16"/>
        </w:rPr>
        <w:t xml:space="preserve">with these companies would allow the U.S. to obtain more accountability with respect to international vaccine distribution; previous agreements have proven successful in achieving similar public perceptions of transparency and accountability. Finally, </w:t>
      </w:r>
      <w:r w:rsidRPr="00E70065">
        <w:rPr>
          <w:b/>
          <w:sz w:val="26"/>
          <w:highlight w:val="green"/>
          <w:u w:val="single"/>
        </w:rPr>
        <w:t>Washington needs to ramp up its vaccine donations to countries</w:t>
      </w:r>
      <w:r w:rsidRPr="00E70065">
        <w:rPr>
          <w:sz w:val="16"/>
          <w:highlight w:val="green"/>
        </w:rPr>
        <w:t xml:space="preserve"> </w:t>
      </w:r>
      <w:r w:rsidRPr="00215274">
        <w:rPr>
          <w:sz w:val="16"/>
        </w:rPr>
        <w:t>in Latin America and the Caribbean, prioritizing the distribution of Johnson &amp; Johnson (J&amp;J) and AstraZeneca doses for the sake of efficiency and efficacy. (Pfizer and Moderna’s vaccines require expensive cold chain infrastructure for their transport, the capacity for which many regional providers lack.) A prompt, strong showing of U.S. leadership in each of these areas will undoubtedly help boost Washington’s moral standing and counter rival influences in Latin America and the Caribbean.</w:t>
      </w:r>
    </w:p>
    <w:p w14:paraId="13693DD5" w14:textId="77777777" w:rsidR="001727E3" w:rsidRDefault="001727E3" w:rsidP="001727E3">
      <w:pPr>
        <w:pStyle w:val="Heading3"/>
      </w:pPr>
      <w:r>
        <w:t>1NC – AT: COVID Advantage</w:t>
      </w:r>
    </w:p>
    <w:p w14:paraId="4775CE86" w14:textId="77777777" w:rsidR="001727E3" w:rsidRDefault="001727E3" w:rsidP="001727E3">
      <w:pPr>
        <w:pStyle w:val="Heading4"/>
      </w:pPr>
      <w:r>
        <w:t xml:space="preserve">Top-Level: </w:t>
      </w:r>
    </w:p>
    <w:p w14:paraId="0D80C2B9" w14:textId="77777777" w:rsidR="001727E3" w:rsidRPr="00BA2729" w:rsidRDefault="001727E3" w:rsidP="001727E3">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1FBAF718" w14:textId="77777777" w:rsidR="001727E3" w:rsidRPr="007534FF" w:rsidRDefault="001727E3" w:rsidP="001727E3">
      <w:r w:rsidRPr="007534FF">
        <w:rPr>
          <w:rStyle w:val="Style13ptBold"/>
        </w:rPr>
        <w:t>Conrad 5-18</w:t>
      </w:r>
      <w:r>
        <w:t xml:space="preserve"> </w:t>
      </w:r>
      <w:r w:rsidRPr="007534FF">
        <w:t>John Conrad 5-18-2021 "Waiving intellectual property rights is not in the best interests of patients"</w:t>
      </w:r>
      <w:r>
        <w:t xml:space="preserve"> </w:t>
      </w:r>
      <w:hyperlink r:id="rId19"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384E1C08" w14:textId="77777777" w:rsidR="007A31B9" w:rsidRDefault="001727E3" w:rsidP="001727E3">
      <w:pPr>
        <w:rPr>
          <w:sz w:val="16"/>
        </w:rPr>
      </w:pPr>
      <w:r w:rsidRPr="007534FF">
        <w:rPr>
          <w:sz w:val="16"/>
        </w:rPr>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t</w:t>
      </w:r>
    </w:p>
    <w:p w14:paraId="483FB23E" w14:textId="77777777" w:rsidR="007A31B9" w:rsidRDefault="007A31B9" w:rsidP="001727E3">
      <w:pPr>
        <w:rPr>
          <w:sz w:val="16"/>
        </w:rPr>
      </w:pPr>
    </w:p>
    <w:p w14:paraId="62A61CEC" w14:textId="2796336D" w:rsidR="001727E3" w:rsidRDefault="001727E3" w:rsidP="001727E3">
      <w:pPr>
        <w:rPr>
          <w:u w:val="single"/>
        </w:rPr>
      </w:pPr>
      <w:r w:rsidRPr="007534FF">
        <w:rPr>
          <w:sz w:val="16"/>
        </w:rPr>
        <w:t xml:space="preserve">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19B07556" w14:textId="77777777" w:rsidR="001727E3" w:rsidRPr="006C2B22" w:rsidRDefault="001727E3" w:rsidP="001727E3">
      <w:pPr>
        <w:pStyle w:val="Heading4"/>
      </w:pPr>
      <w:r>
        <w:t xml:space="preserve">2] Lack of </w:t>
      </w:r>
      <w:r>
        <w:rPr>
          <w:u w:val="single"/>
        </w:rPr>
        <w:t>key supplies</w:t>
      </w:r>
      <w:r>
        <w:t xml:space="preserve"> </w:t>
      </w:r>
    </w:p>
    <w:p w14:paraId="2192116D" w14:textId="77777777" w:rsidR="001727E3" w:rsidRPr="00F70F86" w:rsidRDefault="001727E3" w:rsidP="001727E3">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7BB34A60" w14:textId="77777777" w:rsidR="001727E3" w:rsidRPr="00F70F86" w:rsidRDefault="001727E3" w:rsidP="001727E3">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Erck,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Erck and his British partners said they were confident they had enough suppliers to avoid disruption to the supply of Novavax.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Erck said. But he added there were others still to overcome. “There’s the media that the cells have to grow in,” Erck said. “</w:t>
      </w:r>
      <w:r w:rsidRPr="00F70F86">
        <w:rPr>
          <w:rFonts w:asciiTheme="majorHAnsi" w:hAnsiTheme="majorHAnsi" w:cstheme="majorHAnsi"/>
          <w:u w:val="single"/>
        </w:rPr>
        <w:t xml:space="preserve">You grow them in these 2,000-litre bags, which are in short supply. Then you pour it out and </w:t>
      </w:r>
      <w:r w:rsidRPr="00E70065">
        <w:rPr>
          <w:rFonts w:asciiTheme="majorHAnsi" w:hAnsiTheme="majorHAnsi" w:cstheme="majorHAnsi"/>
          <w:highlight w:val="green"/>
          <w:u w:val="single"/>
        </w:rPr>
        <w:t xml:space="preserve">you </w:t>
      </w:r>
      <w:proofErr w:type="gramStart"/>
      <w:r w:rsidRPr="00E70065">
        <w:rPr>
          <w:rFonts w:asciiTheme="majorHAnsi" w:hAnsiTheme="majorHAnsi" w:cstheme="majorHAnsi"/>
          <w:highlight w:val="green"/>
          <w:u w:val="single"/>
        </w:rPr>
        <w:t>have to</w:t>
      </w:r>
      <w:proofErr w:type="gramEnd"/>
      <w:r w:rsidRPr="00E70065">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Meeson,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Meeson and Erck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Kells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Erck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bookmarkEnd w:id="0"/>
    <w:p w14:paraId="21107973" w14:textId="77777777" w:rsidR="001727E3" w:rsidRPr="001727E3" w:rsidRDefault="001727E3" w:rsidP="001727E3"/>
    <w:sectPr w:rsidR="001727E3" w:rsidRPr="001727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D43C52"/>
    <w:multiLevelType w:val="hybridMultilevel"/>
    <w:tmpl w:val="AEA20EE0"/>
    <w:lvl w:ilvl="0" w:tplc="FD6EFC96">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07DE2"/>
    <w:multiLevelType w:val="hybridMultilevel"/>
    <w:tmpl w:val="79D8F310"/>
    <w:lvl w:ilvl="0" w:tplc="B540C622">
      <w:start w:val="2"/>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52EE6"/>
    <w:multiLevelType w:val="hybridMultilevel"/>
    <w:tmpl w:val="43F2165E"/>
    <w:lvl w:ilvl="0" w:tplc="F9CEECE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D06C9"/>
    <w:rsid w:val="000139A3"/>
    <w:rsid w:val="000310E9"/>
    <w:rsid w:val="00100833"/>
    <w:rsid w:val="00104529"/>
    <w:rsid w:val="00105942"/>
    <w:rsid w:val="00107396"/>
    <w:rsid w:val="00144A4C"/>
    <w:rsid w:val="001727E3"/>
    <w:rsid w:val="00176AB0"/>
    <w:rsid w:val="00177B7D"/>
    <w:rsid w:val="0018322D"/>
    <w:rsid w:val="001B5156"/>
    <w:rsid w:val="001B5776"/>
    <w:rsid w:val="001E26A7"/>
    <w:rsid w:val="001E527A"/>
    <w:rsid w:val="001F78CE"/>
    <w:rsid w:val="00202912"/>
    <w:rsid w:val="00251FC7"/>
    <w:rsid w:val="002855A7"/>
    <w:rsid w:val="002B146A"/>
    <w:rsid w:val="002B5E17"/>
    <w:rsid w:val="002D06C9"/>
    <w:rsid w:val="002E6D33"/>
    <w:rsid w:val="00315690"/>
    <w:rsid w:val="00316B75"/>
    <w:rsid w:val="00325646"/>
    <w:rsid w:val="003460F2"/>
    <w:rsid w:val="00351105"/>
    <w:rsid w:val="0035772C"/>
    <w:rsid w:val="0038158C"/>
    <w:rsid w:val="003902BA"/>
    <w:rsid w:val="003A09E2"/>
    <w:rsid w:val="00407037"/>
    <w:rsid w:val="00407B3A"/>
    <w:rsid w:val="004605D6"/>
    <w:rsid w:val="004C60E8"/>
    <w:rsid w:val="004E3579"/>
    <w:rsid w:val="004E728B"/>
    <w:rsid w:val="004F39E0"/>
    <w:rsid w:val="00502911"/>
    <w:rsid w:val="00537BD5"/>
    <w:rsid w:val="00552E19"/>
    <w:rsid w:val="0057268A"/>
    <w:rsid w:val="00586A82"/>
    <w:rsid w:val="005D2912"/>
    <w:rsid w:val="006065BD"/>
    <w:rsid w:val="006376E8"/>
    <w:rsid w:val="00645FA9"/>
    <w:rsid w:val="00647866"/>
    <w:rsid w:val="00665003"/>
    <w:rsid w:val="006A2AD0"/>
    <w:rsid w:val="006C2375"/>
    <w:rsid w:val="006D4ECC"/>
    <w:rsid w:val="00722258"/>
    <w:rsid w:val="007243E5"/>
    <w:rsid w:val="00766EA0"/>
    <w:rsid w:val="007A2226"/>
    <w:rsid w:val="007A31B9"/>
    <w:rsid w:val="007F5B66"/>
    <w:rsid w:val="00800A47"/>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30D02"/>
    <w:rsid w:val="00A93661"/>
    <w:rsid w:val="00A95652"/>
    <w:rsid w:val="00AC0AB8"/>
    <w:rsid w:val="00B30572"/>
    <w:rsid w:val="00B33C6D"/>
    <w:rsid w:val="00B4508F"/>
    <w:rsid w:val="00B55AD5"/>
    <w:rsid w:val="00B8057C"/>
    <w:rsid w:val="00BD6238"/>
    <w:rsid w:val="00BE641B"/>
    <w:rsid w:val="00BF593B"/>
    <w:rsid w:val="00BF773A"/>
    <w:rsid w:val="00BF7E81"/>
    <w:rsid w:val="00C13773"/>
    <w:rsid w:val="00C140A5"/>
    <w:rsid w:val="00C17CC8"/>
    <w:rsid w:val="00C47BA8"/>
    <w:rsid w:val="00C83417"/>
    <w:rsid w:val="00C9604F"/>
    <w:rsid w:val="00CA19AA"/>
    <w:rsid w:val="00CC5298"/>
    <w:rsid w:val="00CD736E"/>
    <w:rsid w:val="00CD798D"/>
    <w:rsid w:val="00CE161E"/>
    <w:rsid w:val="00CF3B36"/>
    <w:rsid w:val="00CF59A8"/>
    <w:rsid w:val="00D062F2"/>
    <w:rsid w:val="00D325A9"/>
    <w:rsid w:val="00D32EB7"/>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094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74D0A"/>
  <w15:chartTrackingRefBased/>
  <w15:docId w15:val="{32AF1936-C925-4ECC-8744-7BBF60292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0949"/>
    <w:rPr>
      <w:rFonts w:ascii="Calibri" w:hAnsi="Calibri" w:cs="Calibri"/>
    </w:rPr>
  </w:style>
  <w:style w:type="paragraph" w:styleId="Heading1">
    <w:name w:val="heading 1"/>
    <w:aliases w:val="Pocket"/>
    <w:basedOn w:val="Normal"/>
    <w:next w:val="Normal"/>
    <w:link w:val="Heading1Char"/>
    <w:qFormat/>
    <w:rsid w:val="00FD09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094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094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FD094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09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0949"/>
  </w:style>
  <w:style w:type="character" w:customStyle="1" w:styleId="Heading1Char">
    <w:name w:val="Heading 1 Char"/>
    <w:aliases w:val="Pocket Char"/>
    <w:basedOn w:val="DefaultParagraphFont"/>
    <w:link w:val="Heading1"/>
    <w:rsid w:val="00FD094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094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094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FD094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FD094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0949"/>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FD0949"/>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FD0949"/>
    <w:rPr>
      <w:color w:val="auto"/>
      <w:u w:val="none"/>
    </w:rPr>
  </w:style>
  <w:style w:type="character" w:styleId="FollowedHyperlink">
    <w:name w:val="FollowedHyperlink"/>
    <w:basedOn w:val="DefaultParagraphFont"/>
    <w:uiPriority w:val="99"/>
    <w:semiHidden/>
    <w:unhideWhenUsed/>
    <w:rsid w:val="00FD0949"/>
    <w:rPr>
      <w:color w:val="auto"/>
      <w:u w:val="none"/>
    </w:rPr>
  </w:style>
  <w:style w:type="paragraph" w:customStyle="1" w:styleId="textbold">
    <w:name w:val="text bold"/>
    <w:basedOn w:val="Normal"/>
    <w:link w:val="Emphasis"/>
    <w:autoRedefine/>
    <w:uiPriority w:val="7"/>
    <w:qFormat/>
    <w:rsid w:val="002D06C9"/>
    <w:rPr>
      <w:b/>
      <w:iCs/>
      <w:u w:val="single"/>
    </w:rPr>
  </w:style>
  <w:style w:type="paragraph" w:customStyle="1" w:styleId="Emphasize">
    <w:name w:val="Emphasize"/>
    <w:basedOn w:val="Normal"/>
    <w:uiPriority w:val="7"/>
    <w:qFormat/>
    <w:rsid w:val="002D06C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99"/>
    <w:unhideWhenUsed/>
    <w:qFormat/>
    <w:rsid w:val="002D06C9"/>
    <w:pPr>
      <w:ind w:left="720"/>
      <w:contextualSpacing/>
    </w:pPr>
  </w:style>
  <w:style w:type="paragraph" w:styleId="NoSpacing">
    <w:name w:val="No Spacing"/>
    <w:aliases w:val="Note Level 2,Small Text,Card Format,Note Level 21,ClearFormatting,DDI Tag,Tag Title,No Spacing51,No Spacing11211,card,No Spacing31,No Spacing22,No Spacing3,tag,Dont use,No Spacing41,No Spacing111112,Tag and Cite,CD - Cite,Debate Text,Clear"/>
    <w:basedOn w:val="Heading1"/>
    <w:link w:val="Hyperlink"/>
    <w:autoRedefine/>
    <w:uiPriority w:val="99"/>
    <w:qFormat/>
    <w:rsid w:val="002D06C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13" Type="http://schemas.openxmlformats.org/officeDocument/2006/relationships/hyperlink" Target="https://www.livescience.com/51990-sea-level-rise-unknowns.html" TargetMode="External"/><Relationship Id="rId18" Type="http://schemas.openxmlformats.org/officeDocument/2006/relationships/hyperlink" Target="https://theglobalamericans.org/2021/06/a-u-s-vaccine-diplomacy-strategy-for-latin-america-and-the-caribbea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s://www.livescience.com/55129-how-heat-waves-kill-so-quickly.html" TargetMode="External"/><Relationship Id="rId17" Type="http://schemas.openxmlformats.org/officeDocument/2006/relationships/hyperlink" Target="https://archive.is/IGWnF" TargetMode="External"/><Relationship Id="rId2" Type="http://schemas.openxmlformats.org/officeDocument/2006/relationships/numbering" Target="numbering.xml"/><Relationship Id="rId16" Type="http://schemas.openxmlformats.org/officeDocument/2006/relationships/hyperlink" Target="https://www.nature.com/articles/d41586-021-01545-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s://www.livescience.com/57266-amazon-river.html" TargetMode="External"/><Relationship Id="rId5" Type="http://schemas.openxmlformats.org/officeDocument/2006/relationships/webSettings" Target="webSettings.xml"/><Relationship Id="rId15" Type="http://schemas.openxmlformats.org/officeDocument/2006/relationships/hyperlink" Target="https://archive.is/NOKMj" TargetMode="External"/><Relationship Id="rId10" Type="http://schemas.openxmlformats.org/officeDocument/2006/relationships/hyperlink" Target="https://www.livescience.com/65633-climate-change-dooms-humans-by-2050.html" TargetMode="External"/><Relationship Id="rId19" Type="http://schemas.openxmlformats.org/officeDocument/2006/relationships/hyperlink" Target="https://archive.is/vsNXv" TargetMode="External"/><Relationship Id="rId4" Type="http://schemas.openxmlformats.org/officeDocument/2006/relationships/settings" Target="settings.xml"/><Relationship Id="rId9" Type="http://schemas.openxmlformats.org/officeDocument/2006/relationships/hyperlink" Target="https://www.4ipcouncil.com/application/files/4516/0399/1622/Intellectual_Property_and_Renewable_Energy.pdf" TargetMode="External"/><Relationship Id="rId14" Type="http://schemas.openxmlformats.org/officeDocument/2006/relationships/hyperlink" Target="https://archive.is/wtVC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632</TotalTime>
  <Pages>1</Pages>
  <Words>13857</Words>
  <Characters>78991</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16</cp:revision>
  <dcterms:created xsi:type="dcterms:W3CDTF">2021-09-26T04:23:00Z</dcterms:created>
  <dcterms:modified xsi:type="dcterms:W3CDTF">2021-09-26T15:50:00Z</dcterms:modified>
</cp:coreProperties>
</file>