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A6ECD" w14:textId="77777777" w:rsidR="00646240" w:rsidRPr="00BA6DD9" w:rsidRDefault="00646240" w:rsidP="00646240">
      <w:pPr>
        <w:rPr>
          <w:rFonts w:asciiTheme="majorHAnsi" w:hAnsiTheme="majorHAnsi" w:cstheme="majorHAnsi"/>
        </w:rPr>
      </w:pPr>
    </w:p>
    <w:p w14:paraId="7AD993D9" w14:textId="77777777" w:rsidR="00646240" w:rsidRPr="00BA6DD9" w:rsidRDefault="00646240" w:rsidP="00646240">
      <w:pPr>
        <w:pStyle w:val="Heading3"/>
        <w:rPr>
          <w:rFonts w:asciiTheme="majorHAnsi" w:hAnsiTheme="majorHAnsi" w:cstheme="majorHAnsi"/>
        </w:rPr>
      </w:pPr>
      <w:r w:rsidRPr="00BA6DD9">
        <w:rPr>
          <w:rFonts w:asciiTheme="majorHAnsi" w:hAnsiTheme="majorHAnsi" w:cstheme="majorHAnsi"/>
        </w:rPr>
        <w:lastRenderedPageBreak/>
        <w:t>1</w:t>
      </w:r>
    </w:p>
    <w:p w14:paraId="0809E2E6" w14:textId="77777777" w:rsidR="00646240" w:rsidRPr="00BA6DD9" w:rsidRDefault="00646240" w:rsidP="00646240">
      <w:pPr>
        <w:rPr>
          <w:rFonts w:asciiTheme="majorHAnsi" w:hAnsiTheme="majorHAnsi" w:cstheme="majorHAnsi"/>
        </w:rPr>
      </w:pPr>
      <w:r w:rsidRPr="00BA6DD9">
        <w:rPr>
          <w:rFonts w:asciiTheme="majorHAnsi" w:hAnsiTheme="majorHAnsi" w:cstheme="majorHAnsi"/>
        </w:rPr>
        <w:t>1NC – Topicality</w:t>
      </w:r>
    </w:p>
    <w:p w14:paraId="7E5236CA"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Our Interpretation is the affirmative should defend the hypothetical implementation of Resolved: A just government ought to recognize the unconditional right to strike. </w:t>
      </w:r>
    </w:p>
    <w:p w14:paraId="66AB4E3B" w14:textId="77777777" w:rsidR="00646240" w:rsidRPr="00BA6DD9" w:rsidRDefault="00646240" w:rsidP="00646240">
      <w:pPr>
        <w:rPr>
          <w:rFonts w:asciiTheme="majorHAnsi" w:hAnsiTheme="majorHAnsi" w:cstheme="majorHAnsi"/>
        </w:rPr>
      </w:pPr>
    </w:p>
    <w:p w14:paraId="54E50A1E" w14:textId="77777777" w:rsidR="00646240" w:rsidRPr="00BA6DD9" w:rsidRDefault="00646240" w:rsidP="00646240">
      <w:pPr>
        <w:pStyle w:val="Heading4"/>
        <w:rPr>
          <w:rFonts w:asciiTheme="majorHAnsi" w:eastAsia="Calibri" w:hAnsiTheme="majorHAnsi" w:cstheme="majorHAnsi"/>
        </w:rPr>
      </w:pPr>
      <w:r w:rsidRPr="00BA6DD9">
        <w:rPr>
          <w:rFonts w:asciiTheme="majorHAnsi" w:eastAsia="Calibri" w:hAnsiTheme="majorHAnsi" w:cstheme="majorHAnsi"/>
        </w:rPr>
        <w:t xml:space="preserve">Resolved requires policy action </w:t>
      </w:r>
    </w:p>
    <w:p w14:paraId="71C2152F" w14:textId="77777777" w:rsidR="00646240" w:rsidRPr="00BA6DD9" w:rsidRDefault="00646240" w:rsidP="00646240">
      <w:pPr>
        <w:rPr>
          <w:rFonts w:asciiTheme="majorHAnsi" w:hAnsiTheme="majorHAnsi" w:cstheme="majorHAnsi"/>
        </w:rPr>
      </w:pPr>
      <w:r w:rsidRPr="00BA6DD9">
        <w:rPr>
          <w:rStyle w:val="StyleDate"/>
          <w:rFonts w:asciiTheme="majorHAnsi" w:hAnsiTheme="majorHAnsi" w:cstheme="majorHAnsi"/>
        </w:rPr>
        <w:t>Louisiana State Legislature</w:t>
      </w:r>
      <w:r w:rsidRPr="00BA6DD9">
        <w:rPr>
          <w:rStyle w:val="Style13ptBold"/>
          <w:rFonts w:asciiTheme="majorHAnsi" w:hAnsiTheme="majorHAnsi" w:cstheme="majorHAnsi"/>
        </w:rPr>
        <w:t xml:space="preserve"> </w:t>
      </w:r>
      <w:r w:rsidRPr="00BA6DD9">
        <w:rPr>
          <w:rStyle w:val="Style13ptBold"/>
          <w:rFonts w:asciiTheme="majorHAnsi" w:hAnsiTheme="majorHAnsi" w:cstheme="majorHAnsi"/>
          <w:b w:val="0"/>
          <w:bCs/>
        </w:rPr>
        <w:t>(</w:t>
      </w:r>
      <w:hyperlink r:id="rId11" w:history="1">
        <w:r w:rsidRPr="00BA6DD9">
          <w:rPr>
            <w:rStyle w:val="Hyperlink"/>
            <w:rFonts w:asciiTheme="majorHAnsi" w:hAnsiTheme="majorHAnsi" w:cstheme="majorHAnsi"/>
          </w:rPr>
          <w:t>https://www.legis.la.gov/legis/Glossary.aspx</w:t>
        </w:r>
      </w:hyperlink>
      <w:r w:rsidRPr="00BA6DD9">
        <w:rPr>
          <w:rStyle w:val="Hyperlink"/>
          <w:rFonts w:asciiTheme="majorHAnsi" w:hAnsiTheme="majorHAnsi" w:cstheme="majorHAnsi"/>
        </w:rPr>
        <w:t>)</w:t>
      </w:r>
      <w:r w:rsidRPr="00BA6DD9">
        <w:rPr>
          <w:rFonts w:asciiTheme="majorHAnsi" w:hAnsiTheme="majorHAnsi" w:cstheme="majorHAnsi"/>
        </w:rPr>
        <w:t xml:space="preserve"> Ngong</w:t>
      </w:r>
    </w:p>
    <w:p w14:paraId="3DB3A8AE" w14:textId="77777777" w:rsidR="00646240" w:rsidRPr="00BA6DD9" w:rsidRDefault="00646240" w:rsidP="00646240">
      <w:pPr>
        <w:rPr>
          <w:rFonts w:asciiTheme="majorHAnsi" w:hAnsiTheme="majorHAnsi" w:cstheme="majorHAnsi"/>
          <w:b/>
          <w:highlight w:val="green"/>
          <w:u w:val="single"/>
          <w:shd w:val="clear" w:color="auto" w:fill="00FFFF"/>
        </w:rPr>
      </w:pPr>
      <w:r w:rsidRPr="00BA6DD9">
        <w:rPr>
          <w:rFonts w:asciiTheme="majorHAnsi" w:hAnsiTheme="majorHAnsi" w:cstheme="majorHAnsi"/>
          <w:b/>
          <w:highlight w:val="green"/>
          <w:u w:val="single"/>
          <w:shd w:val="clear" w:color="auto" w:fill="00FFFF"/>
        </w:rPr>
        <w:t xml:space="preserve">Resolution  </w:t>
      </w:r>
    </w:p>
    <w:p w14:paraId="305AF7C0" w14:textId="77777777" w:rsidR="00646240" w:rsidRPr="00BA6DD9" w:rsidRDefault="00646240" w:rsidP="00646240">
      <w:pPr>
        <w:rPr>
          <w:rFonts w:asciiTheme="majorHAnsi" w:hAnsiTheme="majorHAnsi" w:cstheme="majorHAnsi"/>
        </w:rPr>
      </w:pPr>
      <w:r w:rsidRPr="00BA6DD9">
        <w:rPr>
          <w:rFonts w:asciiTheme="majorHAnsi" w:hAnsiTheme="majorHAnsi" w:cstheme="majorHAnsi"/>
          <w:b/>
          <w:highlight w:val="green"/>
          <w:u w:val="single"/>
          <w:shd w:val="clear" w:color="auto" w:fill="00FFFF"/>
        </w:rPr>
        <w:t>A legislative instrument</w:t>
      </w:r>
      <w:r w:rsidRPr="00BA6DD9">
        <w:rPr>
          <w:rFonts w:asciiTheme="majorHAnsi" w:hAnsiTheme="majorHAnsi" w:cstheme="majorHAnsi"/>
          <w:u w:val="single"/>
        </w:rPr>
        <w:t xml:space="preserve"> </w:t>
      </w:r>
      <w:r w:rsidRPr="00BA6DD9">
        <w:rPr>
          <w:rFonts w:asciiTheme="majorHAnsi" w:hAnsiTheme="majorHAnsi" w:cstheme="majorHAnsi"/>
          <w:sz w:val="16"/>
        </w:rPr>
        <w:t xml:space="preserve">that generally is </w:t>
      </w:r>
      <w:r w:rsidRPr="00BA6DD9">
        <w:rPr>
          <w:rFonts w:asciiTheme="majorHAnsi" w:hAnsiTheme="majorHAnsi" w:cstheme="majorHAnsi"/>
          <w:b/>
          <w:highlight w:val="green"/>
          <w:u w:val="single"/>
          <w:shd w:val="clear" w:color="auto" w:fill="00FFFF"/>
        </w:rPr>
        <w:t>used for</w:t>
      </w:r>
      <w:r w:rsidRPr="00BA6DD9">
        <w:rPr>
          <w:rFonts w:asciiTheme="majorHAnsi" w:hAnsiTheme="majorHAnsi" w:cstheme="majorHAnsi"/>
          <w:sz w:val="16"/>
        </w:rPr>
        <w:t xml:space="preserve"> making declarations, </w:t>
      </w:r>
      <w:r w:rsidRPr="00BA6DD9">
        <w:rPr>
          <w:rFonts w:asciiTheme="majorHAnsi" w:hAnsiTheme="majorHAnsi" w:cstheme="majorHAnsi"/>
          <w:b/>
          <w:highlight w:val="green"/>
          <w:u w:val="single"/>
          <w:shd w:val="clear" w:color="auto" w:fill="00FFFF"/>
        </w:rPr>
        <w:t>stating policies</w:t>
      </w:r>
      <w:r w:rsidRPr="00BA6DD9">
        <w:rPr>
          <w:rFonts w:asciiTheme="majorHAnsi" w:hAnsiTheme="majorHAnsi" w:cstheme="majorHAnsi"/>
          <w:sz w:val="16"/>
          <w:highlight w:val="green"/>
        </w:rPr>
        <w:t>,</w:t>
      </w:r>
      <w:r w:rsidRPr="00BA6DD9">
        <w:rPr>
          <w:rFonts w:asciiTheme="majorHAnsi" w:hAnsiTheme="majorHAnsi" w:cstheme="majorHAnsi"/>
          <w:sz w:val="16"/>
        </w:rPr>
        <w:t xml:space="preserve"> and making decisions where some other form is not required. A bill includes the constitutionally required enacting clause; </w:t>
      </w:r>
      <w:r w:rsidRPr="00BA6DD9">
        <w:rPr>
          <w:rFonts w:asciiTheme="majorHAnsi" w:hAnsiTheme="majorHAnsi" w:cstheme="majorHAnsi"/>
          <w:u w:val="single"/>
        </w:rPr>
        <w:t xml:space="preserve">a resolution </w:t>
      </w:r>
      <w:r w:rsidRPr="00BA6DD9">
        <w:rPr>
          <w:rFonts w:asciiTheme="majorHAnsi" w:hAnsiTheme="majorHAnsi" w:cstheme="majorHAnsi"/>
          <w:b/>
          <w:highlight w:val="green"/>
          <w:u w:val="single"/>
          <w:shd w:val="clear" w:color="auto" w:fill="00FFFF"/>
        </w:rPr>
        <w:t>uses the term "resolved".</w:t>
      </w:r>
      <w:r w:rsidRPr="00BA6DD9">
        <w:rPr>
          <w:rFonts w:asciiTheme="majorHAnsi" w:hAnsiTheme="majorHAnsi" w:cstheme="majorHAnsi"/>
          <w:sz w:val="16"/>
        </w:rPr>
        <w:t xml:space="preserve"> Not subject to a time limit for introduction nor to governor's veto. (Const. Art. III, §17(B) and House Rules </w:t>
      </w:r>
      <w:proofErr w:type="gramStart"/>
      <w:r w:rsidRPr="00BA6DD9">
        <w:rPr>
          <w:rFonts w:asciiTheme="majorHAnsi" w:hAnsiTheme="majorHAnsi" w:cstheme="majorHAnsi"/>
          <w:sz w:val="16"/>
        </w:rPr>
        <w:t>8.11 ,</w:t>
      </w:r>
      <w:proofErr w:type="gramEnd"/>
      <w:r w:rsidRPr="00BA6DD9">
        <w:rPr>
          <w:rFonts w:asciiTheme="majorHAnsi" w:hAnsiTheme="majorHAnsi" w:cstheme="majorHAnsi"/>
          <w:sz w:val="16"/>
        </w:rPr>
        <w:t xml:space="preserve"> 13.1 , 6.8 , and </w:t>
      </w:r>
      <w:r w:rsidRPr="00BA6DD9">
        <w:rPr>
          <w:rFonts w:asciiTheme="majorHAnsi" w:hAnsiTheme="majorHAnsi" w:cstheme="majorHAnsi"/>
          <w:sz w:val="16"/>
          <w:szCs w:val="16"/>
        </w:rPr>
        <w:t>7.4 and Senate Rules 10.9, 13.5 and 15.1)</w:t>
      </w:r>
    </w:p>
    <w:p w14:paraId="2CDF40BE" w14:textId="77777777" w:rsidR="00646240" w:rsidRPr="00BA6DD9" w:rsidRDefault="00646240" w:rsidP="00646240">
      <w:pPr>
        <w:rPr>
          <w:rFonts w:asciiTheme="majorHAnsi" w:hAnsiTheme="majorHAnsi" w:cstheme="majorHAnsi"/>
        </w:rPr>
      </w:pPr>
    </w:p>
    <w:p w14:paraId="0BC37126"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Three Standards to Prefer:</w:t>
      </w:r>
    </w:p>
    <w:p w14:paraId="63D87427"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First - </w:t>
      </w:r>
      <w:r w:rsidRPr="00BA6DD9">
        <w:rPr>
          <w:rFonts w:asciiTheme="majorHAnsi" w:hAnsiTheme="majorHAnsi" w:cstheme="majorHAnsi"/>
          <w:u w:val="single"/>
        </w:rPr>
        <w:t>Fairness</w:t>
      </w:r>
      <w:r w:rsidRPr="00BA6DD9">
        <w:rPr>
          <w:rFonts w:asciiTheme="majorHAnsi" w:hAnsiTheme="majorHAnsi" w:cstheme="majorHAnsi"/>
        </w:rPr>
        <w:t xml:space="preserve"> – </w:t>
      </w:r>
      <w:r w:rsidRPr="00BA6DD9">
        <w:rPr>
          <w:rFonts w:asciiTheme="majorHAnsi" w:hAnsiTheme="majorHAnsi" w:cstheme="majorHAnsi"/>
          <w:u w:val="single"/>
        </w:rPr>
        <w:t>radically re-contextualizing</w:t>
      </w:r>
      <w:r w:rsidRPr="00BA6DD9">
        <w:rPr>
          <w:rFonts w:asciiTheme="majorHAnsi" w:hAnsiTheme="majorHAnsi" w:cstheme="majorHAnsi"/>
        </w:rPr>
        <w:t xml:space="preserve"> the resolution lets them defend </w:t>
      </w:r>
      <w:r w:rsidRPr="00BA6DD9">
        <w:rPr>
          <w:rFonts w:asciiTheme="majorHAnsi" w:hAnsiTheme="majorHAnsi" w:cstheme="majorHAnsi"/>
          <w:u w:val="single"/>
        </w:rPr>
        <w:t>any</w:t>
      </w:r>
      <w:r w:rsidRPr="00BA6DD9">
        <w:rPr>
          <w:rFonts w:asciiTheme="majorHAnsi" w:hAnsiTheme="majorHAnsi" w:cstheme="majorHAnsi"/>
        </w:rPr>
        <w:t xml:space="preserve"> method </w:t>
      </w:r>
      <w:r w:rsidRPr="00BA6DD9">
        <w:rPr>
          <w:rFonts w:asciiTheme="majorHAnsi" w:hAnsiTheme="majorHAnsi" w:cstheme="majorHAnsi"/>
          <w:u w:val="single"/>
        </w:rPr>
        <w:t>tangentially related</w:t>
      </w:r>
      <w:r w:rsidRPr="00BA6DD9">
        <w:rPr>
          <w:rFonts w:asciiTheme="majorHAnsi" w:hAnsiTheme="majorHAnsi" w:cstheme="majorHAnsi"/>
        </w:rPr>
        <w:t xml:space="preserve"> to the topic exploding Limits, which </w:t>
      </w:r>
      <w:r w:rsidRPr="00BA6DD9">
        <w:rPr>
          <w:rFonts w:asciiTheme="majorHAnsi" w:hAnsiTheme="majorHAnsi" w:cstheme="majorHAnsi"/>
          <w:u w:val="single"/>
        </w:rPr>
        <w:t>erases neg ground</w:t>
      </w:r>
      <w:r w:rsidRPr="00BA6DD9">
        <w:rPr>
          <w:rFonts w:asciiTheme="majorHAnsi" w:hAnsiTheme="majorHAnsi" w:cstheme="majorHAnsi"/>
        </w:rPr>
        <w:t xml:space="preserve"> via perms and renders </w:t>
      </w:r>
      <w:r w:rsidRPr="00BA6DD9">
        <w:rPr>
          <w:rFonts w:asciiTheme="majorHAnsi" w:hAnsiTheme="majorHAnsi" w:cstheme="majorHAnsi"/>
          <w:u w:val="single"/>
        </w:rPr>
        <w:t>research burdens</w:t>
      </w:r>
      <w:r w:rsidRPr="00BA6DD9">
        <w:rPr>
          <w:rFonts w:asciiTheme="majorHAnsi" w:hAnsiTheme="majorHAnsi" w:cstheme="majorHAnsi"/>
        </w:rPr>
        <w:t xml:space="preserve"> untenable by </w:t>
      </w:r>
      <w:r w:rsidRPr="00BA6DD9">
        <w:rPr>
          <w:rFonts w:asciiTheme="majorHAnsi" w:hAnsiTheme="majorHAnsi" w:cstheme="majorHAnsi"/>
          <w:u w:val="single"/>
        </w:rPr>
        <w:t>eviscerating</w:t>
      </w:r>
      <w:r w:rsidRPr="00BA6DD9">
        <w:rPr>
          <w:rFonts w:asciiTheme="majorHAnsi" w:hAnsiTheme="majorHAnsi" w:cstheme="majorHAnsi"/>
        </w:rPr>
        <w:t xml:space="preserve"> predictable limits. Procedural questions </w:t>
      </w:r>
      <w:r w:rsidRPr="00BA6DD9">
        <w:rPr>
          <w:rFonts w:asciiTheme="majorHAnsi" w:hAnsiTheme="majorHAnsi" w:cstheme="majorHAnsi"/>
          <w:u w:val="single"/>
        </w:rPr>
        <w:t>come first</w:t>
      </w:r>
      <w:r w:rsidRPr="00BA6DD9">
        <w:rPr>
          <w:rFonts w:asciiTheme="majorHAnsi" w:hAnsiTheme="majorHAnsi" w:cstheme="majorHAnsi"/>
        </w:rPr>
        <w:t xml:space="preserve"> – debate is a </w:t>
      </w:r>
      <w:proofErr w:type="gramStart"/>
      <w:r w:rsidRPr="00BA6DD9">
        <w:rPr>
          <w:rFonts w:asciiTheme="majorHAnsi" w:hAnsiTheme="majorHAnsi" w:cstheme="majorHAnsi"/>
          <w:u w:val="single"/>
        </w:rPr>
        <w:t>game</w:t>
      </w:r>
      <w:proofErr w:type="gramEnd"/>
      <w:r w:rsidRPr="00BA6DD9">
        <w:rPr>
          <w:rFonts w:asciiTheme="majorHAnsi" w:hAnsiTheme="majorHAnsi" w:cstheme="majorHAnsi"/>
        </w:rPr>
        <w:t xml:space="preserve"> and it makes no sense to skew a </w:t>
      </w:r>
      <w:r w:rsidRPr="00BA6DD9">
        <w:rPr>
          <w:rFonts w:asciiTheme="majorHAnsi" w:hAnsiTheme="majorHAnsi" w:cstheme="majorHAnsi"/>
          <w:u w:val="single"/>
        </w:rPr>
        <w:t>competitive activity</w:t>
      </w:r>
      <w:r w:rsidRPr="00BA6DD9">
        <w:rPr>
          <w:rFonts w:asciiTheme="majorHAnsi" w:hAnsiTheme="majorHAnsi" w:cstheme="majorHAnsi"/>
        </w:rPr>
        <w:t xml:space="preserve"> as it requires </w:t>
      </w:r>
      <w:r w:rsidRPr="00BA6DD9">
        <w:rPr>
          <w:rFonts w:asciiTheme="majorHAnsi" w:hAnsiTheme="majorHAnsi" w:cstheme="majorHAnsi"/>
          <w:u w:val="single"/>
        </w:rPr>
        <w:t>effective negation</w:t>
      </w:r>
      <w:r w:rsidRPr="00BA6DD9">
        <w:rPr>
          <w:rFonts w:asciiTheme="majorHAnsi" w:hAnsiTheme="majorHAnsi" w:cstheme="majorHAnsi"/>
        </w:rPr>
        <w:t xml:space="preserve"> which incentivizes argument </w:t>
      </w:r>
      <w:r w:rsidRPr="00BA6DD9">
        <w:rPr>
          <w:rFonts w:asciiTheme="majorHAnsi" w:hAnsiTheme="majorHAnsi" w:cstheme="majorHAnsi"/>
          <w:u w:val="single"/>
        </w:rPr>
        <w:t>refinement</w:t>
      </w:r>
      <w:r w:rsidRPr="00BA6DD9">
        <w:rPr>
          <w:rFonts w:asciiTheme="majorHAnsi" w:hAnsiTheme="majorHAnsi" w:cstheme="majorHAnsi"/>
        </w:rPr>
        <w:t xml:space="preserve">, but skewed burdens </w:t>
      </w:r>
      <w:r w:rsidRPr="00BA6DD9">
        <w:rPr>
          <w:rFonts w:asciiTheme="majorHAnsi" w:hAnsiTheme="majorHAnsi" w:cstheme="majorHAnsi"/>
          <w:u w:val="single"/>
        </w:rPr>
        <w:t>deck</w:t>
      </w:r>
      <w:r w:rsidRPr="00BA6DD9">
        <w:rPr>
          <w:rFonts w:asciiTheme="majorHAnsi" w:hAnsiTheme="majorHAnsi" w:cstheme="majorHAnsi"/>
        </w:rPr>
        <w:t xml:space="preserve"> pedagogical engagement. </w:t>
      </w:r>
    </w:p>
    <w:p w14:paraId="01ECE299"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Second - </w:t>
      </w:r>
      <w:r w:rsidRPr="00BA6DD9">
        <w:rPr>
          <w:rFonts w:asciiTheme="majorHAnsi" w:hAnsiTheme="majorHAnsi" w:cstheme="majorHAnsi"/>
          <w:u w:val="single"/>
        </w:rPr>
        <w:t>Clash</w:t>
      </w:r>
      <w:r w:rsidRPr="00BA6DD9">
        <w:rPr>
          <w:rFonts w:asciiTheme="majorHAnsi" w:hAnsiTheme="majorHAnsi" w:cstheme="majorHAnsi"/>
        </w:rPr>
        <w:t xml:space="preserve"> – picking </w:t>
      </w:r>
      <w:r w:rsidRPr="00BA6DD9">
        <w:rPr>
          <w:rFonts w:asciiTheme="majorHAnsi" w:hAnsiTheme="majorHAnsi" w:cstheme="majorHAnsi"/>
          <w:u w:val="single"/>
        </w:rPr>
        <w:t>any grounds</w:t>
      </w:r>
      <w:r w:rsidRPr="00BA6DD9">
        <w:rPr>
          <w:rFonts w:asciiTheme="majorHAnsi" w:hAnsiTheme="majorHAnsi" w:cstheme="majorHAnsi"/>
        </w:rPr>
        <w:t xml:space="preserve"> for debate precludes the </w:t>
      </w:r>
      <w:r w:rsidRPr="00BA6DD9">
        <w:rPr>
          <w:rFonts w:asciiTheme="majorHAnsi" w:hAnsiTheme="majorHAnsi" w:cstheme="majorHAnsi"/>
          <w:u w:val="single"/>
        </w:rPr>
        <w:t>only</w:t>
      </w:r>
      <w:r w:rsidRPr="00BA6DD9">
        <w:rPr>
          <w:rFonts w:asciiTheme="majorHAnsi" w:hAnsiTheme="majorHAnsi" w:cstheme="majorHAnsi"/>
        </w:rPr>
        <w:t xml:space="preserve"> common point of engagement, which obviates </w:t>
      </w:r>
      <w:r w:rsidRPr="00BA6DD9">
        <w:rPr>
          <w:rFonts w:asciiTheme="majorHAnsi" w:hAnsiTheme="majorHAnsi" w:cstheme="majorHAnsi"/>
          <w:u w:val="single"/>
        </w:rPr>
        <w:t>preround research</w:t>
      </w:r>
      <w:r w:rsidRPr="00BA6DD9">
        <w:rPr>
          <w:rFonts w:asciiTheme="majorHAnsi" w:hAnsiTheme="majorHAnsi" w:cstheme="majorHAnsi"/>
        </w:rPr>
        <w:t xml:space="preserve"> and incentivizes </w:t>
      </w:r>
      <w:r w:rsidRPr="00BA6DD9">
        <w:rPr>
          <w:rFonts w:asciiTheme="majorHAnsi" w:hAnsiTheme="majorHAnsi" w:cstheme="majorHAnsi"/>
          <w:u w:val="single"/>
        </w:rPr>
        <w:t>retreat from</w:t>
      </w:r>
      <w:r w:rsidRPr="00BA6DD9">
        <w:rPr>
          <w:rFonts w:asciiTheme="majorHAnsi" w:hAnsiTheme="majorHAnsi" w:cstheme="majorHAnsi"/>
        </w:rPr>
        <w:t xml:space="preserve"> controversy by eliminating any </w:t>
      </w:r>
      <w:r w:rsidRPr="00BA6DD9">
        <w:rPr>
          <w:rFonts w:asciiTheme="majorHAnsi" w:hAnsiTheme="majorHAnsi" w:cstheme="majorHAnsi"/>
          <w:u w:val="single"/>
        </w:rPr>
        <w:t>effective clash</w:t>
      </w:r>
      <w:r w:rsidRPr="00BA6DD9">
        <w:rPr>
          <w:rFonts w:asciiTheme="majorHAnsi" w:hAnsiTheme="majorHAnsi" w:cstheme="majorHAnsi"/>
        </w:rPr>
        <w:t xml:space="preserve">. Only the process of negation distinguishes </w:t>
      </w:r>
      <w:r w:rsidRPr="00BA6DD9">
        <w:rPr>
          <w:rFonts w:asciiTheme="majorHAnsi" w:hAnsiTheme="majorHAnsi" w:cstheme="majorHAnsi"/>
          <w:u w:val="single"/>
        </w:rPr>
        <w:t>debate</w:t>
      </w:r>
      <w:r w:rsidRPr="00BA6DD9">
        <w:rPr>
          <w:rFonts w:asciiTheme="majorHAnsi" w:hAnsiTheme="majorHAnsi" w:cstheme="majorHAnsi"/>
        </w:rPr>
        <w:t xml:space="preserve"> and </w:t>
      </w:r>
      <w:r w:rsidRPr="00BA6DD9">
        <w:rPr>
          <w:rFonts w:asciiTheme="majorHAnsi" w:hAnsiTheme="majorHAnsi" w:cstheme="majorHAnsi"/>
          <w:u w:val="single"/>
        </w:rPr>
        <w:t>discussion</w:t>
      </w:r>
      <w:r w:rsidRPr="00BA6DD9">
        <w:rPr>
          <w:rFonts w:asciiTheme="majorHAnsi" w:hAnsiTheme="majorHAnsi" w:cstheme="majorHAnsi"/>
        </w:rPr>
        <w:t xml:space="preserve"> by necessitating </w:t>
      </w:r>
      <w:r w:rsidRPr="00BA6DD9">
        <w:rPr>
          <w:rFonts w:asciiTheme="majorHAnsi" w:hAnsiTheme="majorHAnsi" w:cstheme="majorHAnsi"/>
          <w:u w:val="single"/>
        </w:rPr>
        <w:t>iterative testing</w:t>
      </w:r>
      <w:r w:rsidRPr="00BA6DD9">
        <w:rPr>
          <w:rFonts w:asciiTheme="majorHAnsi" w:hAnsiTheme="majorHAnsi" w:cstheme="majorHAnsi"/>
        </w:rPr>
        <w:t xml:space="preserve"> and </w:t>
      </w:r>
      <w:r w:rsidRPr="00BA6DD9">
        <w:rPr>
          <w:rFonts w:asciiTheme="majorHAnsi" w:hAnsiTheme="majorHAnsi" w:cstheme="majorHAnsi"/>
          <w:u w:val="single"/>
        </w:rPr>
        <w:t>effective engagement</w:t>
      </w:r>
      <w:r w:rsidRPr="00BA6DD9">
        <w:rPr>
          <w:rFonts w:asciiTheme="majorHAnsi" w:hAnsiTheme="majorHAnsi" w:cstheme="majorHAnsi"/>
        </w:rPr>
        <w:t xml:space="preserve">, but an absence of </w:t>
      </w:r>
      <w:r w:rsidRPr="00BA6DD9">
        <w:rPr>
          <w:rFonts w:asciiTheme="majorHAnsi" w:hAnsiTheme="majorHAnsi" w:cstheme="majorHAnsi"/>
          <w:u w:val="single"/>
        </w:rPr>
        <w:t>constant refinement</w:t>
      </w:r>
      <w:r w:rsidRPr="00BA6DD9">
        <w:rPr>
          <w:rFonts w:asciiTheme="majorHAnsi" w:hAnsiTheme="majorHAnsi" w:cstheme="majorHAnsi"/>
        </w:rPr>
        <w:t xml:space="preserve"> dooms </w:t>
      </w:r>
      <w:r w:rsidRPr="00BA6DD9">
        <w:rPr>
          <w:rFonts w:asciiTheme="majorHAnsi" w:hAnsiTheme="majorHAnsi" w:cstheme="majorHAnsi"/>
          <w:u w:val="single"/>
        </w:rPr>
        <w:t>revolutionary potential</w:t>
      </w:r>
      <w:r w:rsidRPr="00BA6DD9">
        <w:rPr>
          <w:rFonts w:asciiTheme="majorHAnsi" w:hAnsiTheme="majorHAnsi" w:cstheme="majorHAnsi"/>
        </w:rPr>
        <w:t xml:space="preserve">. </w:t>
      </w:r>
    </w:p>
    <w:p w14:paraId="77BDC6AB"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[skip?] Third - </w:t>
      </w:r>
      <w:r w:rsidRPr="00BA6DD9">
        <w:rPr>
          <w:rFonts w:asciiTheme="majorHAnsi" w:hAnsiTheme="majorHAnsi" w:cstheme="majorHAnsi"/>
          <w:u w:val="single"/>
        </w:rPr>
        <w:t>Movement Lawyering Skills</w:t>
      </w:r>
      <w:r w:rsidRPr="00BA6DD9">
        <w:rPr>
          <w:rFonts w:asciiTheme="majorHAnsi" w:hAnsiTheme="majorHAnsi" w:cstheme="majorHAnsi"/>
        </w:rPr>
        <w:t xml:space="preserve"> – contingent, focused debates around </w:t>
      </w:r>
      <w:r w:rsidRPr="00BA6DD9">
        <w:rPr>
          <w:rFonts w:asciiTheme="majorHAnsi" w:hAnsiTheme="majorHAnsi" w:cstheme="majorHAnsi"/>
          <w:u w:val="single"/>
        </w:rPr>
        <w:t>locus points</w:t>
      </w:r>
      <w:r w:rsidRPr="00BA6DD9">
        <w:rPr>
          <w:rFonts w:asciiTheme="majorHAnsi" w:hAnsiTheme="majorHAnsi" w:cstheme="majorHAnsi"/>
        </w:rPr>
        <w:t xml:space="preserve"> of difference are key to develop </w:t>
      </w:r>
      <w:proofErr w:type="gramStart"/>
      <w:r w:rsidRPr="00BA6DD9">
        <w:rPr>
          <w:rFonts w:asciiTheme="majorHAnsi" w:hAnsiTheme="majorHAnsi" w:cstheme="majorHAnsi"/>
        </w:rPr>
        <w:t>activists</w:t>
      </w:r>
      <w:proofErr w:type="gramEnd"/>
      <w:r w:rsidRPr="00BA6DD9">
        <w:rPr>
          <w:rFonts w:asciiTheme="majorHAnsi" w:hAnsiTheme="majorHAnsi" w:cstheme="majorHAnsi"/>
        </w:rPr>
        <w:t xml:space="preserve"> skills for political justice. </w:t>
      </w:r>
    </w:p>
    <w:p w14:paraId="467B8C14" w14:textId="77777777" w:rsidR="00646240" w:rsidRPr="00BA6DD9" w:rsidRDefault="00646240" w:rsidP="00646240">
      <w:pPr>
        <w:rPr>
          <w:rFonts w:asciiTheme="majorHAnsi" w:hAnsiTheme="majorHAnsi" w:cstheme="majorHAnsi"/>
        </w:rPr>
      </w:pPr>
      <w:r w:rsidRPr="00BA6DD9">
        <w:rPr>
          <w:rStyle w:val="Style13ptBold"/>
          <w:rFonts w:asciiTheme="majorHAnsi" w:hAnsiTheme="majorHAnsi" w:cstheme="majorHAnsi"/>
        </w:rPr>
        <w:t>Archer 18</w:t>
      </w:r>
      <w:r w:rsidRPr="00BA6DD9">
        <w:rPr>
          <w:rFonts w:asciiTheme="majorHAnsi" w:hAnsiTheme="majorHAnsi" w:cstheme="majorHAnsi"/>
        </w:rPr>
        <w:t>, Deborah N. "Political Lawyering for the 21st Century." Denv. L. Rev. 96 (2018): 399. (Associate Professor of Clinical Law at NYU School of Law)//Elmer</w:t>
      </w:r>
    </w:p>
    <w:p w14:paraId="0CB9B2B6" w14:textId="77777777" w:rsidR="00646240" w:rsidRDefault="00646240" w:rsidP="00646240">
      <w:pPr>
        <w:rPr>
          <w:rStyle w:val="Emphasis"/>
          <w:rFonts w:asciiTheme="majorHAnsi" w:hAnsiTheme="majorHAnsi" w:cstheme="majorHAnsi"/>
          <w:sz w:val="24"/>
        </w:rPr>
      </w:pPr>
      <w:r w:rsidRPr="00BA6DD9">
        <w:rPr>
          <w:rStyle w:val="StyleUnderline"/>
          <w:rFonts w:asciiTheme="majorHAnsi" w:hAnsiTheme="majorHAnsi" w:cstheme="majorHAnsi"/>
          <w:sz w:val="24"/>
          <w:highlight w:val="green"/>
        </w:rPr>
        <w:t>Political justice lawyers must be able to break</w:t>
      </w:r>
      <w:r w:rsidRPr="00BA6DD9">
        <w:rPr>
          <w:rStyle w:val="StyleUnderline"/>
          <w:rFonts w:asciiTheme="majorHAnsi" w:hAnsiTheme="majorHAnsi" w:cstheme="majorHAnsi"/>
          <w:sz w:val="24"/>
        </w:rPr>
        <w:t xml:space="preserve"> apart </w:t>
      </w:r>
      <w:r w:rsidRPr="00BA6DD9">
        <w:rPr>
          <w:rStyle w:val="StyleUnderline"/>
          <w:rFonts w:asciiTheme="majorHAnsi" w:hAnsiTheme="majorHAnsi" w:cstheme="majorHAnsi"/>
          <w:sz w:val="24"/>
          <w:highlight w:val="green"/>
        </w:rPr>
        <w:t xml:space="preserve">a systemic problem </w:t>
      </w:r>
      <w:r w:rsidRPr="00BA6DD9">
        <w:rPr>
          <w:rStyle w:val="StyleUnderline"/>
          <w:rFonts w:asciiTheme="majorHAnsi" w:hAnsiTheme="majorHAnsi" w:cstheme="majorHAnsi"/>
          <w:bCs/>
          <w:sz w:val="24"/>
          <w:highlight w:val="green"/>
          <w:bdr w:val="single" w:sz="4" w:space="0" w:color="auto"/>
        </w:rPr>
        <w:t>into manageable components</w:t>
      </w:r>
      <w:r w:rsidRPr="00BA6DD9">
        <w:rPr>
          <w:rStyle w:val="StyleUnderline"/>
          <w:rFonts w:asciiTheme="majorHAnsi" w:hAnsiTheme="majorHAnsi" w:cstheme="majorHAnsi"/>
          <w:sz w:val="24"/>
        </w:rPr>
        <w:t xml:space="preserve">. </w:t>
      </w:r>
      <w:proofErr w:type="gramStart"/>
      <w:r w:rsidRPr="00BA6DD9">
        <w:rPr>
          <w:rStyle w:val="StyleUnderline"/>
          <w:rFonts w:asciiTheme="majorHAnsi" w:hAnsiTheme="majorHAnsi" w:cstheme="majorHAnsi"/>
          <w:sz w:val="24"/>
          <w:highlight w:val="green"/>
        </w:rPr>
        <w:t xml:space="preserve">The </w:t>
      </w:r>
      <w:r w:rsidRPr="00BA6DD9">
        <w:rPr>
          <w:rStyle w:val="StyleUnderline"/>
          <w:rFonts w:asciiTheme="majorHAnsi" w:hAnsiTheme="majorHAnsi" w:cstheme="majorHAnsi"/>
          <w:bCs/>
          <w:sz w:val="24"/>
          <w:highlight w:val="green"/>
        </w:rPr>
        <w:t>complexity</w:t>
      </w:r>
      <w:r w:rsidRPr="00BA6DD9">
        <w:rPr>
          <w:rStyle w:val="StyleUnderline"/>
          <w:rFonts w:asciiTheme="majorHAnsi" w:hAnsiTheme="majorHAnsi" w:cstheme="majorHAnsi"/>
          <w:sz w:val="24"/>
          <w:highlight w:val="green"/>
        </w:rPr>
        <w:t xml:space="preserve"> of </w:t>
      </w:r>
      <w:r w:rsidRPr="00BA6DD9">
        <w:rPr>
          <w:rStyle w:val="StyleUnderline"/>
          <w:rFonts w:asciiTheme="majorHAnsi" w:hAnsiTheme="majorHAnsi" w:cstheme="majorHAnsi"/>
          <w:sz w:val="24"/>
        </w:rPr>
        <w:t xml:space="preserve">social </w:t>
      </w:r>
      <w:r w:rsidRPr="00BA6DD9">
        <w:rPr>
          <w:rStyle w:val="StyleUnderline"/>
          <w:rFonts w:asciiTheme="majorHAnsi" w:hAnsiTheme="majorHAnsi" w:cstheme="majorHAnsi"/>
          <w:sz w:val="24"/>
          <w:highlight w:val="green"/>
        </w:rPr>
        <w:t>problems</w:t>
      </w:r>
      <w:r w:rsidRPr="00BA6DD9">
        <w:rPr>
          <w:rStyle w:val="StyleUnderline"/>
          <w:rFonts w:asciiTheme="majorHAnsi" w:hAnsiTheme="majorHAnsi" w:cstheme="majorHAnsi"/>
          <w:sz w:val="24"/>
        </w:rPr>
        <w:t>,</w:t>
      </w:r>
      <w:proofErr w:type="gramEnd"/>
      <w:r w:rsidRPr="00BA6DD9">
        <w:rPr>
          <w:rStyle w:val="StyleUnderline"/>
          <w:rFonts w:asciiTheme="majorHAnsi" w:hAnsiTheme="majorHAnsi" w:cstheme="majorHAnsi"/>
          <w:sz w:val="24"/>
        </w:rPr>
        <w:t xml:space="preserve"> </w:t>
      </w:r>
      <w:r w:rsidRPr="00BA6DD9">
        <w:rPr>
          <w:rStyle w:val="StyleUnderline"/>
          <w:rFonts w:asciiTheme="majorHAnsi" w:hAnsiTheme="majorHAnsi" w:cstheme="majorHAnsi"/>
          <w:sz w:val="24"/>
          <w:highlight w:val="green"/>
        </w:rPr>
        <w:t xml:space="preserve">can </w:t>
      </w:r>
      <w:r w:rsidRPr="00BA6DD9">
        <w:rPr>
          <w:rStyle w:val="StyleUnderline"/>
          <w:rFonts w:asciiTheme="majorHAnsi" w:hAnsiTheme="majorHAnsi" w:cstheme="majorHAnsi"/>
          <w:bCs/>
          <w:sz w:val="24"/>
          <w:highlight w:val="green"/>
        </w:rPr>
        <w:t>cause law students</w:t>
      </w:r>
      <w:r w:rsidRPr="00BA6DD9">
        <w:rPr>
          <w:rStyle w:val="StyleUnderline"/>
          <w:rFonts w:asciiTheme="majorHAnsi" w:hAnsiTheme="majorHAnsi" w:cstheme="majorHAnsi"/>
          <w:bCs/>
          <w:sz w:val="24"/>
        </w:rPr>
        <w:t xml:space="preserve">, </w:t>
      </w:r>
      <w:r w:rsidRPr="00BA6DD9">
        <w:rPr>
          <w:rStyle w:val="StyleUnderline"/>
          <w:rFonts w:asciiTheme="majorHAnsi" w:hAnsiTheme="majorHAnsi" w:cstheme="majorHAnsi"/>
          <w:bCs/>
          <w:sz w:val="24"/>
        </w:rPr>
        <w:lastRenderedPageBreak/>
        <w:t xml:space="preserve">and even experienced political lawyers, </w:t>
      </w:r>
      <w:r w:rsidRPr="00BA6DD9">
        <w:rPr>
          <w:rStyle w:val="StyleUnderline"/>
          <w:rFonts w:asciiTheme="majorHAnsi" w:hAnsiTheme="majorHAnsi" w:cstheme="majorHAnsi"/>
          <w:bCs/>
          <w:sz w:val="24"/>
          <w:highlight w:val="green"/>
        </w:rPr>
        <w:t>to become overwhelmed</w:t>
      </w:r>
      <w:r w:rsidRPr="00BA6DD9">
        <w:rPr>
          <w:rStyle w:val="StyleUnderline"/>
          <w:rFonts w:asciiTheme="majorHAnsi" w:hAnsiTheme="majorHAnsi" w:cstheme="majorHAnsi"/>
          <w:sz w:val="24"/>
        </w:rPr>
        <w:t>.</w:t>
      </w:r>
      <w:r w:rsidRPr="00BA6DD9">
        <w:rPr>
          <w:rFonts w:asciiTheme="majorHAnsi" w:hAnsiTheme="majorHAnsi" w:cstheme="majorHAnsi"/>
          <w:sz w:val="16"/>
        </w:rPr>
        <w:t xml:space="preserve"> In describing his work challenging United States military and economic interventions abroad, civil rights advocate and law professor Jules Lobel wrote of this process: “Our </w:t>
      </w:r>
      <w:r w:rsidRPr="00BA6DD9">
        <w:rPr>
          <w:rStyle w:val="StyleUnderline"/>
          <w:rFonts w:asciiTheme="majorHAnsi" w:hAnsiTheme="majorHAnsi" w:cstheme="majorHAnsi"/>
          <w:sz w:val="24"/>
        </w:rPr>
        <w:t>foreign-policy litigation became a sort of Sisyphean quest as we maneuvered through a hazy maze cluttered with gates. Each gate we unlocked led to yet another that blocked our path</w:t>
      </w:r>
      <w:r w:rsidRPr="00BA6DD9">
        <w:rPr>
          <w:rFonts w:asciiTheme="majorHAnsi" w:hAnsiTheme="majorHAnsi" w:cstheme="majorHAnsi"/>
          <w:sz w:val="16"/>
        </w:rPr>
        <w:t xml:space="preserve">, with the elusive goal of judicial relief always shrouded in the twilight mist of the never-ending maze.”144 </w:t>
      </w:r>
      <w:r w:rsidRPr="00BA6DD9">
        <w:rPr>
          <w:rStyle w:val="StyleUnderline"/>
          <w:rFonts w:asciiTheme="majorHAnsi" w:hAnsiTheme="majorHAnsi" w:cstheme="majorHAnsi"/>
          <w:sz w:val="24"/>
        </w:rPr>
        <w:t xml:space="preserve">Pulling apart a larger, systemic problem into its smaller components can help elucidate options for advocacy. </w:t>
      </w:r>
      <w:r w:rsidRPr="00BA6DD9">
        <w:rPr>
          <w:rStyle w:val="Emphasis"/>
          <w:rFonts w:asciiTheme="majorHAnsi" w:hAnsiTheme="majorHAnsi" w:cstheme="majorHAnsi"/>
          <w:sz w:val="24"/>
        </w:rPr>
        <w:t>An instructive example is the use of excessive force by police officers against people of color.</w:t>
      </w:r>
      <w:r w:rsidRPr="00BA6DD9">
        <w:rPr>
          <w:rFonts w:asciiTheme="majorHAnsi" w:hAnsiTheme="majorHAnsi" w:cstheme="majorHAnsi"/>
          <w:sz w:val="16"/>
        </w:rPr>
        <w:t xml:space="preserve"> </w:t>
      </w:r>
      <w:r w:rsidRPr="00BA6DD9">
        <w:rPr>
          <w:rStyle w:val="StyleUnderline"/>
          <w:rFonts w:asciiTheme="majorHAnsi" w:hAnsiTheme="majorHAnsi" w:cstheme="majorHAnsi"/>
          <w:sz w:val="24"/>
        </w:rPr>
        <w:t>Every week seems to bring a new video featuring graphic police violence against Black men and women.</w:t>
      </w:r>
      <w:r w:rsidRPr="00BA6DD9">
        <w:rPr>
          <w:rFonts w:asciiTheme="majorHAnsi" w:hAnsiTheme="majorHAnsi" w:cstheme="majorHAnsi"/>
          <w:sz w:val="16"/>
        </w:rPr>
        <w:t xml:space="preserve"> </w:t>
      </w:r>
      <w:r w:rsidRPr="00BA6DD9">
        <w:rPr>
          <w:rStyle w:val="Emphasis"/>
          <w:rFonts w:asciiTheme="majorHAnsi" w:hAnsiTheme="majorHAnsi" w:cstheme="majorHAnsi"/>
          <w:sz w:val="24"/>
        </w:rPr>
        <w:t>Law students are frequently outraged by these incidents.</w:t>
      </w:r>
      <w:r w:rsidRPr="00BA6DD9">
        <w:rPr>
          <w:rFonts w:asciiTheme="majorHAnsi" w:hAnsiTheme="majorHAnsi" w:cstheme="majorHAnsi"/>
          <w:sz w:val="16"/>
        </w:rPr>
        <w:t xml:space="preserve"> </w:t>
      </w:r>
      <w:r w:rsidRPr="00BA6DD9">
        <w:rPr>
          <w:rStyle w:val="StyleUnderline"/>
          <w:rFonts w:asciiTheme="majorHAnsi" w:hAnsiTheme="majorHAnsi" w:cstheme="majorHAnsi"/>
          <w:sz w:val="24"/>
        </w:rPr>
        <w:t>But the sheer frequency of these videos and lack of repercussions for perpetrators overwhelm those students just as often.</w:t>
      </w:r>
      <w:r w:rsidRPr="00BA6DD9">
        <w:rPr>
          <w:rFonts w:asciiTheme="majorHAnsi" w:hAnsiTheme="majorHAnsi" w:cstheme="majorHAnsi"/>
          <w:sz w:val="16"/>
        </w:rPr>
        <w:t xml:space="preserve"> </w:t>
      </w:r>
      <w:r w:rsidRPr="00BA6DD9">
        <w:rPr>
          <w:rStyle w:val="Emphasis"/>
          <w:rFonts w:asciiTheme="majorHAnsi" w:hAnsiTheme="majorHAnsi" w:cstheme="majorHAnsi"/>
          <w:sz w:val="24"/>
        </w:rPr>
        <w:t>What can be done</w:t>
      </w:r>
      <w:r w:rsidRPr="00BA6DD9">
        <w:rPr>
          <w:rFonts w:asciiTheme="majorHAnsi" w:hAnsiTheme="majorHAnsi" w:cstheme="majorHAnsi"/>
          <w:sz w:val="16"/>
        </w:rPr>
        <w:t xml:space="preserve"> about a problem so big and so pervasive</w:t>
      </w:r>
      <w:r w:rsidRPr="00BA6DD9">
        <w:rPr>
          <w:rStyle w:val="Emphasis"/>
          <w:rFonts w:asciiTheme="majorHAnsi" w:hAnsiTheme="majorHAnsi" w:cstheme="majorHAnsi"/>
          <w:sz w:val="24"/>
        </w:rPr>
        <w:t>?</w:t>
      </w:r>
      <w:r w:rsidRPr="00BA6DD9">
        <w:rPr>
          <w:rFonts w:asciiTheme="majorHAnsi" w:hAnsiTheme="majorHAnsi" w:cstheme="majorHAnsi"/>
          <w:sz w:val="16"/>
        </w:rPr>
        <w:t xml:space="preserve"> To move toward justice, </w:t>
      </w:r>
      <w:r w:rsidRPr="00BA6DD9">
        <w:rPr>
          <w:rStyle w:val="StyleUnderline"/>
          <w:rFonts w:asciiTheme="majorHAnsi" w:hAnsiTheme="majorHAnsi" w:cstheme="majorHAnsi"/>
          <w:sz w:val="24"/>
          <w:highlight w:val="green"/>
        </w:rPr>
        <w:t xml:space="preserve">advocates must </w:t>
      </w:r>
      <w:r w:rsidRPr="00BA6DD9">
        <w:rPr>
          <w:rStyle w:val="StyleUnderline"/>
          <w:rFonts w:asciiTheme="majorHAnsi" w:hAnsiTheme="majorHAnsi" w:cstheme="majorHAnsi"/>
          <w:sz w:val="24"/>
        </w:rPr>
        <w:t xml:space="preserve">be able to </w:t>
      </w:r>
      <w:r w:rsidRPr="00BA6DD9">
        <w:rPr>
          <w:rStyle w:val="Emphasis"/>
          <w:rFonts w:asciiTheme="majorHAnsi" w:hAnsiTheme="majorHAnsi" w:cstheme="majorHAnsi"/>
          <w:sz w:val="24"/>
          <w:highlight w:val="green"/>
        </w:rPr>
        <w:t>break apart</w:t>
      </w:r>
      <w:r w:rsidRPr="00BA6DD9">
        <w:rPr>
          <w:rStyle w:val="StyleUnderline"/>
          <w:rFonts w:asciiTheme="majorHAnsi" w:hAnsiTheme="majorHAnsi" w:cstheme="majorHAnsi"/>
          <w:sz w:val="24"/>
          <w:highlight w:val="green"/>
        </w:rPr>
        <w:t xml:space="preserve"> the forces </w:t>
      </w:r>
      <w:r w:rsidRPr="00BA6DD9">
        <w:rPr>
          <w:rStyle w:val="StyleUnderline"/>
          <w:rFonts w:asciiTheme="majorHAnsi" w:hAnsiTheme="majorHAnsi" w:cstheme="majorHAnsi"/>
          <w:sz w:val="24"/>
        </w:rPr>
        <w:t xml:space="preserve">that came together to lead to that moment: </w:t>
      </w:r>
      <w:r w:rsidRPr="00BA6DD9">
        <w:rPr>
          <w:rStyle w:val="Emphasis"/>
          <w:rFonts w:asciiTheme="majorHAnsi" w:hAnsiTheme="majorHAnsi" w:cstheme="majorHAnsi"/>
          <w:sz w:val="24"/>
        </w:rPr>
        <w:t>intentional discrimination</w:t>
      </w:r>
      <w:r w:rsidRPr="00BA6DD9">
        <w:rPr>
          <w:rStyle w:val="StyleUnderline"/>
          <w:rFonts w:asciiTheme="majorHAnsi" w:hAnsiTheme="majorHAnsi" w:cstheme="majorHAnsi"/>
          <w:sz w:val="24"/>
        </w:rPr>
        <w:t xml:space="preserve">, </w:t>
      </w:r>
      <w:r w:rsidRPr="00BA6DD9">
        <w:rPr>
          <w:rStyle w:val="Emphasis"/>
          <w:rFonts w:asciiTheme="majorHAnsi" w:hAnsiTheme="majorHAnsi" w:cstheme="majorHAnsi"/>
          <w:sz w:val="24"/>
        </w:rPr>
        <w:t>implicit bias</w:t>
      </w:r>
      <w:r w:rsidRPr="00BA6DD9">
        <w:rPr>
          <w:rStyle w:val="StyleUnderline"/>
          <w:rFonts w:asciiTheme="majorHAnsi" w:hAnsiTheme="majorHAnsi" w:cstheme="majorHAnsi"/>
          <w:sz w:val="24"/>
        </w:rPr>
        <w:t xml:space="preserve">, </w:t>
      </w:r>
      <w:r w:rsidRPr="00BA6DD9">
        <w:rPr>
          <w:rStyle w:val="Emphasis"/>
          <w:rFonts w:asciiTheme="majorHAnsi" w:hAnsiTheme="majorHAnsi" w:cstheme="majorHAnsi"/>
          <w:sz w:val="24"/>
        </w:rPr>
        <w:t>ineffective training</w:t>
      </w:r>
      <w:r w:rsidRPr="00BA6DD9">
        <w:rPr>
          <w:rStyle w:val="StyleUnderline"/>
          <w:rFonts w:asciiTheme="majorHAnsi" w:hAnsiTheme="majorHAnsi" w:cstheme="majorHAnsi"/>
          <w:sz w:val="24"/>
        </w:rPr>
        <w:t xml:space="preserve">, racial </w:t>
      </w:r>
      <w:r w:rsidRPr="00BA6DD9">
        <w:rPr>
          <w:rStyle w:val="Emphasis"/>
          <w:rFonts w:asciiTheme="majorHAnsi" w:hAnsiTheme="majorHAnsi" w:cstheme="majorHAnsi"/>
          <w:sz w:val="24"/>
        </w:rPr>
        <w:t>segregation</w:t>
      </w:r>
      <w:r w:rsidRPr="00BA6DD9">
        <w:rPr>
          <w:rStyle w:val="StyleUnderline"/>
          <w:rFonts w:asciiTheme="majorHAnsi" w:hAnsiTheme="majorHAnsi" w:cstheme="majorHAnsi"/>
          <w:sz w:val="24"/>
        </w:rPr>
        <w:t xml:space="preserve">, </w:t>
      </w:r>
      <w:r w:rsidRPr="00BA6DD9">
        <w:rPr>
          <w:rStyle w:val="Emphasis"/>
          <w:rFonts w:asciiTheme="majorHAnsi" w:hAnsiTheme="majorHAnsi" w:cstheme="majorHAnsi"/>
          <w:sz w:val="24"/>
        </w:rPr>
        <w:t>lack of economic opportunity</w:t>
      </w:r>
      <w:r w:rsidRPr="00BA6DD9">
        <w:rPr>
          <w:rStyle w:val="StyleUnderline"/>
          <w:rFonts w:asciiTheme="majorHAnsi" w:hAnsiTheme="majorHAnsi" w:cstheme="majorHAnsi"/>
          <w:sz w:val="24"/>
        </w:rPr>
        <w:t xml:space="preserve">, the </w:t>
      </w:r>
      <w:r w:rsidRPr="00BA6DD9">
        <w:rPr>
          <w:rStyle w:val="Emphasis"/>
          <w:rFonts w:asciiTheme="majorHAnsi" w:hAnsiTheme="majorHAnsi" w:cstheme="majorHAnsi"/>
          <w:sz w:val="24"/>
        </w:rPr>
        <w:t>over-policing</w:t>
      </w:r>
      <w:r w:rsidRPr="00BA6DD9">
        <w:rPr>
          <w:rStyle w:val="StyleUnderline"/>
          <w:rFonts w:asciiTheme="majorHAnsi" w:hAnsiTheme="majorHAnsi" w:cstheme="majorHAnsi"/>
          <w:sz w:val="24"/>
        </w:rPr>
        <w:t xml:space="preserve"> of minority communities, and the </w:t>
      </w:r>
      <w:r w:rsidRPr="00BA6DD9">
        <w:rPr>
          <w:rStyle w:val="Emphasis"/>
          <w:rFonts w:asciiTheme="majorHAnsi" w:hAnsiTheme="majorHAnsi" w:cstheme="majorHAnsi"/>
          <w:sz w:val="24"/>
        </w:rPr>
        <w:t>failure to invest in non-criminal justice interventions</w:t>
      </w:r>
      <w:r w:rsidRPr="00BA6DD9">
        <w:rPr>
          <w:rStyle w:val="StyleUnderline"/>
          <w:rFonts w:asciiTheme="majorHAnsi" w:hAnsiTheme="majorHAnsi" w:cstheme="majorHAnsi"/>
          <w:sz w:val="24"/>
        </w:rPr>
        <w:t xml:space="preserve"> that adequately respond to homelessness, mental illness, and drug addiction.</w:t>
      </w:r>
      <w:r w:rsidRPr="00BA6DD9">
        <w:rPr>
          <w:rFonts w:asciiTheme="majorHAnsi" w:hAnsiTheme="majorHAnsi" w:cstheme="majorHAnsi"/>
          <w:sz w:val="16"/>
        </w:rPr>
        <w:t xml:space="preserve"> None of these component problems are easily </w:t>
      </w:r>
      <w:proofErr w:type="gramStart"/>
      <w:r w:rsidRPr="00BA6DD9">
        <w:rPr>
          <w:rFonts w:asciiTheme="majorHAnsi" w:hAnsiTheme="majorHAnsi" w:cstheme="majorHAnsi"/>
          <w:sz w:val="16"/>
        </w:rPr>
        <w:t>addressed, but</w:t>
      </w:r>
      <w:proofErr w:type="gramEnd"/>
      <w:r w:rsidRPr="00BA6DD9">
        <w:rPr>
          <w:rFonts w:asciiTheme="majorHAnsi" w:hAnsiTheme="majorHAnsi" w:cstheme="majorHAnsi"/>
          <w:sz w:val="16"/>
        </w:rPr>
        <w:t xml:space="preserve"> </w:t>
      </w:r>
      <w:r w:rsidRPr="00BA6DD9">
        <w:rPr>
          <w:rStyle w:val="Emphasis"/>
          <w:rFonts w:asciiTheme="majorHAnsi" w:hAnsiTheme="majorHAnsi" w:cstheme="majorHAnsi"/>
          <w:sz w:val="24"/>
        </w:rPr>
        <w:t xml:space="preserve">breaking them apart is </w:t>
      </w:r>
      <w:r w:rsidRPr="00BA6DD9">
        <w:rPr>
          <w:rStyle w:val="Emphasis"/>
          <w:rFonts w:asciiTheme="majorHAnsi" w:hAnsiTheme="majorHAnsi" w:cstheme="majorHAnsi"/>
          <w:sz w:val="24"/>
          <w:highlight w:val="green"/>
        </w:rPr>
        <w:t>more manageable</w:t>
      </w:r>
      <w:r w:rsidRPr="00BA6DD9">
        <w:rPr>
          <w:rFonts w:asciiTheme="majorHAnsi" w:hAnsiTheme="majorHAnsi" w:cstheme="majorHAnsi"/>
          <w:sz w:val="16"/>
        </w:rPr>
        <w:t>—and more realistic—</w:t>
      </w:r>
      <w:r w:rsidRPr="00BA6DD9">
        <w:rPr>
          <w:rStyle w:val="Emphasis"/>
          <w:rFonts w:asciiTheme="majorHAnsi" w:hAnsiTheme="majorHAnsi" w:cstheme="majorHAnsi"/>
          <w:sz w:val="24"/>
          <w:highlight w:val="green"/>
        </w:rPr>
        <w:t xml:space="preserve">than </w:t>
      </w:r>
      <w:r w:rsidRPr="00BA6DD9">
        <w:rPr>
          <w:rStyle w:val="Emphasis"/>
          <w:rFonts w:asciiTheme="majorHAnsi" w:hAnsiTheme="majorHAnsi" w:cstheme="majorHAnsi"/>
          <w:sz w:val="24"/>
          <w:highlight w:val="green"/>
          <w:bdr w:val="single" w:sz="4" w:space="0" w:color="auto"/>
        </w:rPr>
        <w:t>acting as though there is a single lever</w:t>
      </w:r>
      <w:r w:rsidRPr="00BA6DD9">
        <w:rPr>
          <w:rStyle w:val="Emphasis"/>
          <w:rFonts w:asciiTheme="majorHAnsi" w:hAnsiTheme="majorHAnsi" w:cstheme="majorHAnsi"/>
          <w:sz w:val="24"/>
          <w:highlight w:val="green"/>
        </w:rPr>
        <w:t xml:space="preserve"> </w:t>
      </w:r>
      <w:r w:rsidRPr="00BA6DD9">
        <w:rPr>
          <w:rStyle w:val="Emphasis"/>
          <w:rFonts w:asciiTheme="majorHAnsi" w:hAnsiTheme="majorHAnsi" w:cstheme="majorHAnsi"/>
          <w:sz w:val="24"/>
        </w:rPr>
        <w:t>that will solve the problem.</w:t>
      </w:r>
      <w:r w:rsidRPr="00BA6DD9">
        <w:rPr>
          <w:rFonts w:asciiTheme="majorHAnsi" w:hAnsiTheme="majorHAnsi" w:cstheme="majorHAnsi"/>
          <w:sz w:val="16"/>
        </w:rPr>
        <w:t xml:space="preserve"> </w:t>
      </w:r>
      <w:r w:rsidRPr="00BA6DD9">
        <w:rPr>
          <w:rStyle w:val="StyleUnderline"/>
          <w:rFonts w:asciiTheme="majorHAnsi" w:hAnsiTheme="majorHAnsi" w:cstheme="majorHAnsi"/>
          <w:sz w:val="24"/>
        </w:rPr>
        <w:t xml:space="preserve">After identifying the component problems, advocates can select one and repeat the process of breaking down that problem until they get to a point of entry for their advocacy. </w:t>
      </w:r>
      <w:r w:rsidRPr="00BA6DD9">
        <w:rPr>
          <w:rFonts w:asciiTheme="majorHAnsi" w:hAnsiTheme="majorHAnsi" w:cstheme="maj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BA6DD9">
        <w:rPr>
          <w:rStyle w:val="StyleUnderline"/>
          <w:rFonts w:asciiTheme="majorHAnsi" w:hAnsiTheme="majorHAnsi" w:cstheme="majorHAnsi"/>
          <w:sz w:val="24"/>
        </w:rPr>
        <w:t>After parsing the underlying issues, lawyers need to identify what a lawyer can and should do on behalf of impacted communities and individuals, and this includes determining the most effective advocacy approach.</w:t>
      </w:r>
      <w:r w:rsidRPr="00BA6DD9">
        <w:rPr>
          <w:rFonts w:asciiTheme="majorHAnsi" w:hAnsiTheme="majorHAnsi" w:cstheme="majorHAnsi"/>
          <w:sz w:val="16"/>
        </w:rPr>
        <w:t xml:space="preserve"> </w:t>
      </w:r>
      <w:r w:rsidRPr="00BA6DD9">
        <w:rPr>
          <w:rStyle w:val="StyleUnderline"/>
          <w:rFonts w:asciiTheme="majorHAnsi" w:hAnsiTheme="majorHAnsi" w:cstheme="majorHAnsi"/>
          <w:sz w:val="24"/>
          <w:highlight w:val="green"/>
        </w:rPr>
        <w:t>Advocates must</w:t>
      </w:r>
      <w:r w:rsidRPr="00BA6DD9">
        <w:rPr>
          <w:rFonts w:asciiTheme="majorHAnsi" w:hAnsiTheme="majorHAnsi" w:cstheme="majorHAnsi"/>
          <w:sz w:val="16"/>
          <w:highlight w:val="green"/>
        </w:rPr>
        <w:t xml:space="preserve"> </w:t>
      </w:r>
      <w:r w:rsidRPr="00BA6DD9">
        <w:rPr>
          <w:rFonts w:asciiTheme="majorHAnsi" w:hAnsiTheme="majorHAnsi" w:cstheme="majorHAnsi"/>
          <w:sz w:val="16"/>
        </w:rPr>
        <w:t xml:space="preserve">also </w:t>
      </w:r>
      <w:r w:rsidRPr="00BA6DD9">
        <w:rPr>
          <w:rStyle w:val="StyleUnderline"/>
          <w:rFonts w:asciiTheme="majorHAnsi" w:hAnsiTheme="majorHAnsi" w:cstheme="majorHAnsi"/>
          <w:sz w:val="24"/>
          <w:highlight w:val="green"/>
        </w:rPr>
        <w:t xml:space="preserve">strategize </w:t>
      </w:r>
      <w:r w:rsidRPr="00BA6DD9">
        <w:rPr>
          <w:rStyle w:val="StyleUnderline"/>
          <w:rFonts w:asciiTheme="majorHAnsi" w:hAnsiTheme="majorHAnsi" w:cstheme="majorHAnsi"/>
          <w:sz w:val="24"/>
        </w:rPr>
        <w:t xml:space="preserve">about what can be achieved in the </w:t>
      </w:r>
      <w:r w:rsidRPr="00BA6DD9">
        <w:rPr>
          <w:rStyle w:val="Emphasis"/>
          <w:rFonts w:asciiTheme="majorHAnsi" w:hAnsiTheme="majorHAnsi" w:cstheme="majorHAnsi"/>
          <w:sz w:val="24"/>
        </w:rPr>
        <w:t>short term</w:t>
      </w:r>
      <w:r w:rsidRPr="00BA6DD9">
        <w:rPr>
          <w:rStyle w:val="StyleUnderline"/>
          <w:rFonts w:asciiTheme="majorHAnsi" w:hAnsiTheme="majorHAnsi" w:cstheme="majorHAnsi"/>
          <w:sz w:val="24"/>
        </w:rPr>
        <w:t xml:space="preserve"> </w:t>
      </w:r>
      <w:r w:rsidRPr="00BA6DD9">
        <w:rPr>
          <w:rStyle w:val="Emphasis"/>
          <w:rFonts w:asciiTheme="majorHAnsi" w:hAnsiTheme="majorHAnsi" w:cstheme="majorHAnsi"/>
          <w:sz w:val="24"/>
        </w:rPr>
        <w:t>versus</w:t>
      </w:r>
      <w:r w:rsidRPr="00BA6DD9">
        <w:rPr>
          <w:rStyle w:val="StyleUnderline"/>
          <w:rFonts w:asciiTheme="majorHAnsi" w:hAnsiTheme="majorHAnsi" w:cstheme="majorHAnsi"/>
          <w:sz w:val="24"/>
        </w:rPr>
        <w:t xml:space="preserve"> the </w:t>
      </w:r>
      <w:r w:rsidRPr="00BA6DD9">
        <w:rPr>
          <w:rStyle w:val="Emphasis"/>
          <w:rFonts w:asciiTheme="majorHAnsi" w:hAnsiTheme="majorHAnsi" w:cstheme="majorHAnsi"/>
          <w:sz w:val="24"/>
        </w:rPr>
        <w:t>long term</w:t>
      </w:r>
      <w:r w:rsidRPr="00BA6DD9">
        <w:rPr>
          <w:rStyle w:val="StyleUnderline"/>
          <w:rFonts w:asciiTheme="majorHAnsi" w:hAnsiTheme="majorHAnsi" w:cstheme="majorHAnsi"/>
          <w:sz w:val="24"/>
        </w:rPr>
        <w:t>.</w:t>
      </w:r>
      <w:r w:rsidRPr="00BA6DD9">
        <w:rPr>
          <w:rFonts w:asciiTheme="majorHAnsi" w:hAnsiTheme="majorHAnsi" w:cstheme="majorHAnsi"/>
          <w:sz w:val="16"/>
        </w:rPr>
        <w:t xml:space="preserve"> </w:t>
      </w:r>
      <w:r w:rsidRPr="00BA6DD9">
        <w:rPr>
          <w:rStyle w:val="Emphasis"/>
          <w:rFonts w:asciiTheme="majorHAnsi" w:hAnsiTheme="majorHAnsi" w:cstheme="majorHAnsi"/>
          <w:sz w:val="24"/>
          <w:highlight w:val="green"/>
          <w:bdr w:val="single" w:sz="4" w:space="0" w:color="auto"/>
        </w:rPr>
        <w:t>The fight for justice is a marathon</w:t>
      </w:r>
      <w:r w:rsidRPr="00BA6DD9">
        <w:rPr>
          <w:rFonts w:asciiTheme="majorHAnsi" w:hAnsiTheme="majorHAnsi" w:cstheme="majorHAnsi"/>
          <w:sz w:val="16"/>
        </w:rPr>
        <w:t xml:space="preserve">, not a sprint. Many law </w:t>
      </w:r>
      <w:r w:rsidRPr="00BA6DD9">
        <w:rPr>
          <w:rStyle w:val="Emphasis"/>
          <w:rFonts w:asciiTheme="majorHAnsi" w:hAnsiTheme="majorHAnsi" w:cstheme="majorHAnsi"/>
          <w:sz w:val="24"/>
        </w:rPr>
        <w:t>students</w:t>
      </w:r>
      <w:r w:rsidRPr="00BA6DD9">
        <w:rPr>
          <w:rStyle w:val="StyleUnderline"/>
          <w:rFonts w:asciiTheme="majorHAnsi" w:hAnsiTheme="majorHAnsi" w:cstheme="majorHAnsi"/>
          <w:sz w:val="24"/>
        </w:rPr>
        <w:t xml:space="preserve"> experience frustration with advocacy because they </w:t>
      </w:r>
      <w:r w:rsidRPr="00BA6DD9">
        <w:rPr>
          <w:rStyle w:val="Emphasis"/>
          <w:rFonts w:asciiTheme="majorHAnsi" w:hAnsiTheme="majorHAnsi" w:cstheme="majorHAnsi"/>
          <w:sz w:val="24"/>
          <w:bdr w:val="single" w:sz="4" w:space="0" w:color="auto"/>
        </w:rPr>
        <w:t>expect immediate justice now</w:t>
      </w:r>
      <w:r w:rsidRPr="00BA6DD9">
        <w:rPr>
          <w:rStyle w:val="Emphasis"/>
          <w:rFonts w:asciiTheme="majorHAnsi" w:hAnsiTheme="majorHAnsi" w:cstheme="majorHAnsi"/>
          <w:sz w:val="24"/>
        </w:rPr>
        <w:t>.</w:t>
      </w:r>
      <w:r w:rsidRPr="00BA6DD9">
        <w:rPr>
          <w:rFonts w:asciiTheme="majorHAnsi" w:hAnsiTheme="majorHAnsi" w:cstheme="majorHAnsi"/>
          <w:sz w:val="16"/>
        </w:rPr>
        <w:t xml:space="preserve"> They have read the opinion in Brown v. Board of </w:t>
      </w:r>
      <w:proofErr w:type="gramStart"/>
      <w:r w:rsidRPr="00BA6DD9">
        <w:rPr>
          <w:rFonts w:asciiTheme="majorHAnsi" w:hAnsiTheme="majorHAnsi" w:cstheme="majorHAnsi"/>
          <w:sz w:val="16"/>
        </w:rPr>
        <w:t>Education, but</w:t>
      </w:r>
      <w:proofErr w:type="gramEnd"/>
      <w:r w:rsidRPr="00BA6DD9">
        <w:rPr>
          <w:rFonts w:asciiTheme="majorHAnsi" w:hAnsiTheme="majorHAnsi" w:cstheme="majorHAnsi"/>
          <w:sz w:val="16"/>
        </w:rPr>
        <w:t xml:space="preserve"> forget that the decision was the result of a decades-long advocacy strategy.145 Indeed, the decision itself was no magic wand, as the country continues to work to give full effect to the decision 70 years hence. </w:t>
      </w:r>
      <w:r w:rsidRPr="00BA6DD9">
        <w:rPr>
          <w:rStyle w:val="StyleUnderline"/>
          <w:rFonts w:asciiTheme="majorHAnsi" w:hAnsiTheme="majorHAnsi" w:cstheme="majorHAnsi"/>
          <w:sz w:val="24"/>
        </w:rPr>
        <w:t xml:space="preserve">Advocates cannot only fight for change they will see in their </w:t>
      </w:r>
      <w:proofErr w:type="gramStart"/>
      <w:r w:rsidRPr="00BA6DD9">
        <w:rPr>
          <w:rStyle w:val="StyleUnderline"/>
          <w:rFonts w:asciiTheme="majorHAnsi" w:hAnsiTheme="majorHAnsi" w:cstheme="majorHAnsi"/>
          <w:sz w:val="24"/>
        </w:rPr>
        <w:t>lifetime,</w:t>
      </w:r>
      <w:proofErr w:type="gramEnd"/>
      <w:r w:rsidRPr="00BA6DD9">
        <w:rPr>
          <w:rStyle w:val="StyleUnderline"/>
          <w:rFonts w:asciiTheme="majorHAnsi" w:hAnsiTheme="majorHAnsi" w:cstheme="majorHAnsi"/>
          <w:sz w:val="24"/>
        </w:rPr>
        <w:t xml:space="preserve"> they must also fight for the future.</w:t>
      </w:r>
      <w:r w:rsidRPr="00BA6DD9">
        <w:rPr>
          <w:rFonts w:asciiTheme="majorHAnsi" w:hAnsiTheme="majorHAnsi" w:cstheme="majorHAnsi"/>
          <w:sz w:val="16"/>
        </w:rPr>
        <w:t xml:space="preserve">146 Change did not happen over night in Brown and lasting change cannot happen over night today. </w:t>
      </w:r>
      <w:r w:rsidRPr="00BA6DD9">
        <w:rPr>
          <w:rStyle w:val="Emphasis"/>
          <w:rFonts w:asciiTheme="majorHAnsi" w:hAnsiTheme="majorHAnsi" w:cstheme="majorHAnsi"/>
          <w:sz w:val="24"/>
          <w:highlight w:val="green"/>
        </w:rPr>
        <w:t>Small victories can be building blocks for systemic reform</w:t>
      </w:r>
      <w:r w:rsidRPr="00BA6DD9">
        <w:rPr>
          <w:rStyle w:val="StyleUnderline"/>
          <w:rFonts w:asciiTheme="majorHAnsi" w:hAnsiTheme="majorHAnsi" w:cstheme="majorHAnsi"/>
          <w:sz w:val="24"/>
        </w:rPr>
        <w:t>, and advocates must learn to see the benefit of short-term responsiveness as a component of long-term advocacy. Many lawyers subscribe to the American culture of success, with its uncompromising focus on</w:t>
      </w:r>
      <w:r w:rsidRPr="00BA6DD9">
        <w:rPr>
          <w:rFonts w:asciiTheme="majorHAnsi" w:hAnsiTheme="majorHAnsi" w:cstheme="majorHAnsi"/>
          <w:sz w:val="16"/>
        </w:rPr>
        <w:t xml:space="preserve"> immediate </w:t>
      </w:r>
      <w:r w:rsidRPr="00BA6DD9">
        <w:rPr>
          <w:rStyle w:val="StyleUnderline"/>
          <w:rFonts w:asciiTheme="majorHAnsi" w:hAnsiTheme="majorHAnsi" w:cstheme="majorHAnsi"/>
          <w:sz w:val="24"/>
        </w:rPr>
        <w:t>accomplishments and victories.</w:t>
      </w:r>
      <w:r w:rsidRPr="00BA6DD9">
        <w:rPr>
          <w:rFonts w:asciiTheme="majorHAnsi" w:hAnsiTheme="majorHAnsi" w:cstheme="majorHAnsi"/>
          <w:sz w:val="16"/>
        </w:rPr>
        <w:t xml:space="preserve">147 However, those interested in social justice must adjust their expectations. </w:t>
      </w:r>
      <w:r w:rsidRPr="00BA6DD9">
        <w:rPr>
          <w:rStyle w:val="StyleUnderline"/>
          <w:rFonts w:asciiTheme="majorHAnsi" w:hAnsiTheme="majorHAnsi" w:cstheme="majorHAnsi"/>
          <w:sz w:val="24"/>
        </w:rPr>
        <w:t>Many pivotal civil rights victories were made possible by the seemingly hopeless cases that were brought, and lost, before them.</w:t>
      </w:r>
      <w:r w:rsidRPr="00BA6DD9">
        <w:rPr>
          <w:rFonts w:asciiTheme="majorHAnsi" w:hAnsiTheme="majorHAnsi" w:cstheme="majorHAnsi"/>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w:t>
      </w:r>
      <w:r w:rsidRPr="00BA6DD9">
        <w:rPr>
          <w:rFonts w:asciiTheme="majorHAnsi" w:hAnsiTheme="majorHAnsi" w:cstheme="majorHAnsi"/>
          <w:sz w:val="16"/>
        </w:rPr>
        <w:lastRenderedPageBreak/>
        <w:t xml:space="preserve">legal battle to protect the rights of Poles, to save Jews, and to oppose German troops’ war crimes, he made it clear that he struggled not just to win in the moment but to build a future.”151 3. Creating a Hierarchy of Values </w:t>
      </w:r>
      <w:r w:rsidRPr="00BA6DD9">
        <w:rPr>
          <w:rStyle w:val="StyleUnderline"/>
          <w:rFonts w:asciiTheme="majorHAnsi" w:hAnsiTheme="majorHAnsi" w:cstheme="majorHAnsi"/>
          <w:sz w:val="24"/>
        </w:rPr>
        <w:t xml:space="preserve">Advocates challenging complex social justice problems can </w:t>
      </w:r>
      <w:r w:rsidRPr="00BA6DD9">
        <w:rPr>
          <w:rStyle w:val="Emphasis"/>
          <w:rFonts w:asciiTheme="majorHAnsi" w:hAnsiTheme="majorHAnsi" w:cstheme="majorHAnsi"/>
          <w:sz w:val="24"/>
        </w:rPr>
        <w:t>find it difficult to identify the correct solution</w:t>
      </w:r>
      <w:r w:rsidRPr="00BA6DD9">
        <w:rPr>
          <w:rStyle w:val="StyleUnderline"/>
          <w:rFonts w:asciiTheme="majorHAnsi" w:hAnsiTheme="majorHAnsi" w:cstheme="majorHAnsi"/>
          <w:sz w:val="24"/>
        </w:rPr>
        <w:t xml:space="preserve"> when </w:t>
      </w:r>
      <w:r w:rsidRPr="00BA6DD9">
        <w:rPr>
          <w:rStyle w:val="Emphasis"/>
          <w:rFonts w:asciiTheme="majorHAnsi" w:hAnsiTheme="majorHAnsi" w:cstheme="majorHAnsi"/>
          <w:sz w:val="24"/>
        </w:rPr>
        <w:t>one of their</w:t>
      </w:r>
      <w:r w:rsidRPr="00BA6DD9">
        <w:rPr>
          <w:rStyle w:val="StyleUnderline"/>
          <w:rFonts w:asciiTheme="majorHAnsi" w:hAnsiTheme="majorHAnsi" w:cstheme="majorHAnsi"/>
          <w:sz w:val="24"/>
        </w:rPr>
        <w:t xml:space="preserve"> social justice </w:t>
      </w:r>
      <w:r w:rsidRPr="00BA6DD9">
        <w:rPr>
          <w:rStyle w:val="Emphasis"/>
          <w:rFonts w:asciiTheme="majorHAnsi" w:hAnsiTheme="majorHAnsi" w:cstheme="majorHAnsi"/>
          <w:sz w:val="24"/>
        </w:rPr>
        <w:t xml:space="preserve">values </w:t>
      </w:r>
      <w:proofErr w:type="gramStart"/>
      <w:r w:rsidRPr="00BA6DD9">
        <w:rPr>
          <w:rStyle w:val="Emphasis"/>
          <w:rFonts w:asciiTheme="majorHAnsi" w:hAnsiTheme="majorHAnsi" w:cstheme="majorHAnsi"/>
          <w:sz w:val="24"/>
        </w:rPr>
        <w:t>is in conflict with</w:t>
      </w:r>
      <w:proofErr w:type="gramEnd"/>
      <w:r w:rsidRPr="00BA6DD9">
        <w:rPr>
          <w:rStyle w:val="Emphasis"/>
          <w:rFonts w:asciiTheme="majorHAnsi" w:hAnsiTheme="majorHAnsi" w:cstheme="majorHAnsi"/>
          <w:sz w:val="24"/>
        </w:rPr>
        <w:t xml:space="preserve"> another</w:t>
      </w:r>
      <w:r w:rsidRPr="00BA6DD9">
        <w:rPr>
          <w:rStyle w:val="StyleUnderline"/>
          <w:rFonts w:asciiTheme="majorHAnsi" w:hAnsiTheme="majorHAnsi" w:cstheme="majorHAnsi"/>
          <w:sz w:val="24"/>
        </w:rPr>
        <w:t>.</w:t>
      </w:r>
      <w:r w:rsidRPr="00BA6DD9">
        <w:rPr>
          <w:rFonts w:asciiTheme="majorHAnsi" w:hAnsiTheme="majorHAnsi" w:cstheme="majorHAnsi"/>
          <w:sz w:val="16"/>
        </w:rPr>
        <w:t xml:space="preserve"> A simple example: </w:t>
      </w:r>
      <w:r w:rsidRPr="00BA6DD9">
        <w:rPr>
          <w:rStyle w:val="StyleUnderline"/>
          <w:rFonts w:asciiTheme="majorHAnsi" w:hAnsiTheme="majorHAnsi" w:cstheme="majorHAnsi"/>
          <w:sz w:val="24"/>
        </w:rPr>
        <w:t>a social justice lawyer’s demands for swift justice for the victim of police brutality may conflict with the lawyer’s belief in the officer’s fundamental right to due process and a fair trial.</w:t>
      </w:r>
      <w:r w:rsidRPr="00BA6DD9">
        <w:rPr>
          <w:rFonts w:asciiTheme="majorHAnsi" w:hAnsiTheme="majorHAnsi" w:cstheme="majorHAnsi"/>
          <w:sz w:val="16"/>
        </w:rPr>
        <w:t xml:space="preserve"> </w:t>
      </w:r>
      <w:r w:rsidRPr="00BA6DD9">
        <w:rPr>
          <w:rStyle w:val="StyleUnderline"/>
          <w:rFonts w:asciiTheme="majorHAnsi" w:hAnsiTheme="majorHAnsi" w:cstheme="majorHAnsi"/>
          <w:sz w:val="24"/>
        </w:rPr>
        <w:t>While social justice lawyers regularly face these dilemmas,</w:t>
      </w:r>
      <w:r w:rsidRPr="00BA6DD9">
        <w:rPr>
          <w:rFonts w:asciiTheme="majorHAnsi" w:hAnsiTheme="majorHAnsi" w:cstheme="majorHAnsi"/>
          <w:sz w:val="16"/>
        </w:rPr>
        <w:t xml:space="preserve"> law </w:t>
      </w:r>
      <w:r w:rsidRPr="00BA6DD9">
        <w:rPr>
          <w:rStyle w:val="Emphasis"/>
          <w:rFonts w:asciiTheme="majorHAnsi" w:hAnsiTheme="majorHAnsi" w:cstheme="majorHAnsi"/>
          <w:sz w:val="24"/>
          <w:highlight w:val="green"/>
        </w:rPr>
        <w:t xml:space="preserve">students are not often forced to struggle through </w:t>
      </w:r>
      <w:r w:rsidRPr="00BA6DD9">
        <w:rPr>
          <w:rStyle w:val="Emphasis"/>
          <w:rFonts w:asciiTheme="majorHAnsi" w:hAnsiTheme="majorHAnsi" w:cstheme="majorHAnsi"/>
          <w:sz w:val="24"/>
        </w:rPr>
        <w:t xml:space="preserve">them to </w:t>
      </w:r>
      <w:r w:rsidRPr="00BA6DD9">
        <w:rPr>
          <w:rStyle w:val="Emphasis"/>
          <w:rFonts w:asciiTheme="majorHAnsi" w:hAnsiTheme="majorHAnsi" w:cstheme="majorHAnsi"/>
          <w:sz w:val="24"/>
          <w:highlight w:val="green"/>
        </w:rPr>
        <w:t>resolution in real world scenarios</w:t>
      </w:r>
    </w:p>
    <w:p w14:paraId="4B09A29E" w14:textId="77777777" w:rsidR="00646240" w:rsidRPr="00BA6DD9" w:rsidRDefault="00646240" w:rsidP="00646240">
      <w:pPr>
        <w:rPr>
          <w:rFonts w:asciiTheme="majorHAnsi" w:hAnsiTheme="majorHAnsi" w:cstheme="majorHAnsi"/>
          <w:sz w:val="16"/>
        </w:rPr>
      </w:pPr>
      <w:r w:rsidRPr="00BA6DD9">
        <w:rPr>
          <w:rFonts w:asciiTheme="majorHAnsi" w:hAnsiTheme="majorHAnsi" w:cstheme="majorHAnsi"/>
          <w:sz w:val="16"/>
        </w:rPr>
        <w:t>—</w:t>
      </w:r>
      <w:r w:rsidRPr="00BA6DD9">
        <w:rPr>
          <w:rStyle w:val="StyleUnderline"/>
          <w:rFonts w:asciiTheme="majorHAnsi" w:hAnsiTheme="majorHAnsi" w:cstheme="majorHAnsi"/>
          <w:sz w:val="24"/>
        </w:rPr>
        <w:t xml:space="preserve">to </w:t>
      </w:r>
      <w:r w:rsidRPr="00BA6DD9">
        <w:rPr>
          <w:rStyle w:val="Emphasis"/>
          <w:rFonts w:asciiTheme="majorHAnsi" w:hAnsiTheme="majorHAnsi" w:cstheme="majorHAnsi"/>
          <w:sz w:val="24"/>
        </w:rPr>
        <w:t>make difficult decisions</w:t>
      </w:r>
      <w:r w:rsidRPr="00BA6DD9">
        <w:rPr>
          <w:rStyle w:val="StyleUnderline"/>
          <w:rFonts w:asciiTheme="majorHAnsi" w:hAnsiTheme="majorHAnsi" w:cstheme="majorHAnsi"/>
          <w:sz w:val="24"/>
        </w:rPr>
        <w:t xml:space="preserve"> and </w:t>
      </w:r>
      <w:r w:rsidRPr="00BA6DD9">
        <w:rPr>
          <w:rStyle w:val="Emphasis"/>
          <w:rFonts w:asciiTheme="majorHAnsi" w:hAnsiTheme="majorHAnsi" w:cstheme="majorHAnsi"/>
          <w:sz w:val="24"/>
        </w:rPr>
        <w:t>manage the fallout from the choices</w:t>
      </w:r>
      <w:r w:rsidRPr="00BA6DD9">
        <w:rPr>
          <w:rStyle w:val="StyleUnderline"/>
          <w:rFonts w:asciiTheme="majorHAnsi" w:hAnsiTheme="majorHAnsi" w:cstheme="majorHAnsi"/>
          <w:sz w:val="24"/>
        </w:rPr>
        <w:t xml:space="preserve"> they make in resolving the conflict.</w:t>
      </w:r>
      <w:r w:rsidRPr="00BA6DD9">
        <w:rPr>
          <w:rFonts w:asciiTheme="majorHAnsi" w:hAnsiTheme="majorHAnsi" w:cstheme="majorHAnsi"/>
          <w:sz w:val="16"/>
        </w:rPr>
        <w:t xml:space="preserve"> </w:t>
      </w:r>
      <w:r w:rsidRPr="00BA6DD9">
        <w:rPr>
          <w:rFonts w:asciiTheme="majorHAnsi" w:hAnsiTheme="majorHAnsi" w:cstheme="majorHAnsi"/>
          <w:u w:val="single"/>
        </w:rPr>
        <w:t>Engaging in complex cases can force students to work through conflicts, helping them to articulate and sharpen their beliefs and goals, forcing them to clearly define what justice means broadly and in the specific context presented</w:t>
      </w:r>
      <w:r w:rsidRPr="00BA6DD9">
        <w:rPr>
          <w:rFonts w:asciiTheme="majorHAnsi" w:hAnsiTheme="majorHAnsi" w:cstheme="majorHAnsi"/>
          <w:sz w:val="16"/>
        </w:rPr>
        <w:t xml:space="preserve">. </w:t>
      </w:r>
      <w:r w:rsidRPr="00BA6DD9">
        <w:rPr>
          <w:rFonts w:asciiTheme="majorHAnsi" w:hAnsiTheme="majorHAnsi" w:cstheme="maj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BA6DD9">
        <w:rPr>
          <w:rFonts w:asciiTheme="majorHAnsi" w:hAnsiTheme="majorHAnsi" w:cstheme="majorHAnsi"/>
          <w:sz w:val="8"/>
          <w:szCs w:val="8"/>
        </w:rPr>
        <w:t>social</w:t>
      </w:r>
      <w:proofErr w:type="gramEnd"/>
      <w:r w:rsidRPr="00BA6DD9">
        <w:rPr>
          <w:rFonts w:asciiTheme="majorHAnsi" w:hAnsiTheme="majorHAnsi" w:cstheme="majorHAnsi"/>
          <w:sz w:val="8"/>
          <w:szCs w:val="8"/>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BA6DD9">
        <w:rPr>
          <w:rFonts w:asciiTheme="majorHAnsi" w:hAnsiTheme="majorHAnsi" w:cstheme="majorHAnsi"/>
          <w:sz w:val="8"/>
          <w:szCs w:val="8"/>
        </w:rPr>
        <w:t>teach</w:t>
      </w:r>
      <w:proofErr w:type="gramEnd"/>
      <w:r w:rsidRPr="00BA6DD9">
        <w:rPr>
          <w:rFonts w:asciiTheme="majorHAnsi" w:hAnsiTheme="majorHAnsi" w:cstheme="maj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BA6DD9">
        <w:rPr>
          <w:rFonts w:asciiTheme="majorHAnsi" w:hAnsiTheme="majorHAnsi" w:cstheme="majorHAnsi"/>
          <w:sz w:val="8"/>
          <w:szCs w:val="8"/>
        </w:rPr>
        <w:t>be</w:t>
      </w:r>
      <w:proofErr w:type="gramEnd"/>
      <w:r w:rsidRPr="00BA6DD9">
        <w:rPr>
          <w:rFonts w:asciiTheme="majorHAnsi" w:hAnsiTheme="majorHAnsi" w:cstheme="majorHAnsi"/>
          <w:sz w:val="8"/>
          <w:szCs w:val="8"/>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BA6DD9">
        <w:rPr>
          <w:rFonts w:asciiTheme="majorHAnsi" w:hAnsiTheme="majorHAnsi" w:cstheme="majorHAnsi"/>
          <w:sz w:val="8"/>
          <w:szCs w:val="8"/>
        </w:rPr>
        <w:t>in order to</w:t>
      </w:r>
      <w:proofErr w:type="gramEnd"/>
      <w:r w:rsidRPr="00BA6DD9">
        <w:rPr>
          <w:rFonts w:asciiTheme="majorHAnsi" w:hAnsiTheme="majorHAnsi" w:cstheme="majorHAnsi"/>
          <w:sz w:val="8"/>
          <w:szCs w:val="8"/>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BA6DD9">
        <w:rPr>
          <w:rFonts w:asciiTheme="majorHAnsi" w:hAnsiTheme="majorHAnsi" w:cstheme="majorHAnsi"/>
          <w:sz w:val="8"/>
          <w:szCs w:val="8"/>
        </w:rPr>
        <w:t>problems, and</w:t>
      </w:r>
      <w:proofErr w:type="gramEnd"/>
      <w:r w:rsidRPr="00BA6DD9">
        <w:rPr>
          <w:rFonts w:asciiTheme="majorHAnsi" w:hAnsiTheme="majorHAnsi" w:cstheme="majorHAnsi"/>
          <w:sz w:val="8"/>
          <w:szCs w:val="8"/>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BA6DD9">
        <w:rPr>
          <w:rFonts w:asciiTheme="majorHAnsi" w:hAnsiTheme="majorHAnsi" w:cstheme="majorHAnsi"/>
          <w:sz w:val="8"/>
          <w:szCs w:val="8"/>
        </w:rPr>
        <w:t>status quo</w:t>
      </w:r>
      <w:proofErr w:type="gramEnd"/>
      <w:r w:rsidRPr="00BA6DD9">
        <w:rPr>
          <w:rFonts w:asciiTheme="majorHAnsi" w:hAnsiTheme="majorHAnsi" w:cstheme="maj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BA6DD9">
        <w:rPr>
          <w:rFonts w:asciiTheme="majorHAnsi" w:hAnsiTheme="majorHAnsi" w:cstheme="majorHAnsi"/>
          <w:sz w:val="8"/>
          <w:szCs w:val="8"/>
        </w:rPr>
        <w:t>[ ]</w:t>
      </w:r>
      <w:proofErr w:type="gramEnd"/>
      <w:r w:rsidRPr="00BA6DD9">
        <w:rPr>
          <w:rFonts w:asciiTheme="majorHAnsi" w:hAnsiTheme="majorHAnsi" w:cstheme="majorHAnsi"/>
          <w:sz w:val="8"/>
          <w:szCs w:val="8"/>
        </w:rPr>
        <w:t xml:space="preserve">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BA6DD9">
        <w:rPr>
          <w:rFonts w:asciiTheme="majorHAnsi" w:hAnsiTheme="majorHAnsi" w:cstheme="majorHAnsi"/>
          <w:sz w:val="8"/>
          <w:szCs w:val="8"/>
        </w:rPr>
        <w:t>clear</w:t>
      </w:r>
      <w:proofErr w:type="gramEnd"/>
      <w:r w:rsidRPr="00BA6DD9">
        <w:rPr>
          <w:rFonts w:asciiTheme="majorHAnsi" w:hAnsiTheme="majorHAnsi" w:cstheme="majorHAnsi"/>
          <w:sz w:val="8"/>
          <w:szCs w:val="8"/>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BA6DD9">
        <w:rPr>
          <w:rFonts w:asciiTheme="majorHAnsi" w:hAnsiTheme="majorHAnsi" w:cstheme="majorHAnsi"/>
          <w:sz w:val="8"/>
          <w:szCs w:val="8"/>
        </w:rPr>
        <w:t>disparities, and</w:t>
      </w:r>
      <w:proofErr w:type="gramEnd"/>
      <w:r w:rsidRPr="00BA6DD9">
        <w:rPr>
          <w:rFonts w:asciiTheme="majorHAnsi" w:hAnsiTheme="majorHAnsi" w:cstheme="majorHAnsi"/>
          <w:sz w:val="8"/>
          <w:szCs w:val="8"/>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BA6DD9">
        <w:rPr>
          <w:rFonts w:asciiTheme="majorHAnsi" w:hAnsiTheme="majorHAnsi" w:cstheme="majorHAnsi"/>
          <w:sz w:val="8"/>
          <w:szCs w:val="8"/>
        </w:rPr>
        <w:t>a number of</w:t>
      </w:r>
      <w:proofErr w:type="gramEnd"/>
      <w:r w:rsidRPr="00BA6DD9">
        <w:rPr>
          <w:rFonts w:asciiTheme="majorHAnsi" w:hAnsiTheme="majorHAnsi" w:cstheme="majorHAnsi"/>
          <w:sz w:val="8"/>
          <w:szCs w:val="8"/>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BA6DD9">
        <w:rPr>
          <w:rFonts w:asciiTheme="majorHAnsi" w:hAnsiTheme="majorHAnsi" w:cstheme="majorHAnsi"/>
          <w:sz w:val="8"/>
          <w:szCs w:val="8"/>
        </w:rPr>
        <w:t>that public hospitals</w:t>
      </w:r>
      <w:proofErr w:type="gramEnd"/>
      <w:r w:rsidRPr="00BA6DD9">
        <w:rPr>
          <w:rFonts w:asciiTheme="majorHAnsi" w:hAnsiTheme="majorHAnsi" w:cstheme="maj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BA6DD9">
        <w:rPr>
          <w:rFonts w:asciiTheme="majorHAnsi" w:hAnsiTheme="majorHAnsi" w:cstheme="majorHAnsi"/>
          <w:sz w:val="8"/>
          <w:szCs w:val="8"/>
        </w:rPr>
        <w:t>And,</w:t>
      </w:r>
      <w:proofErr w:type="gramEnd"/>
      <w:r w:rsidRPr="00BA6DD9">
        <w:rPr>
          <w:rFonts w:asciiTheme="majorHAnsi" w:hAnsiTheme="majorHAnsi" w:cstheme="majorHAnsi"/>
          <w:sz w:val="8"/>
          <w:szCs w:val="8"/>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BA6DD9">
        <w:rPr>
          <w:rFonts w:asciiTheme="majorHAnsi" w:hAnsiTheme="majorHAnsi" w:cstheme="majorHAnsi"/>
          <w:sz w:val="8"/>
          <w:szCs w:val="8"/>
        </w:rPr>
        <w:t>rights, and</w:t>
      </w:r>
      <w:proofErr w:type="gramEnd"/>
      <w:r w:rsidRPr="00BA6DD9">
        <w:rPr>
          <w:rFonts w:asciiTheme="majorHAnsi" w:hAnsiTheme="majorHAnsi" w:cstheme="majorHAnsi"/>
          <w:sz w:val="8"/>
          <w:szCs w:val="8"/>
        </w:rPr>
        <w:t xml:space="preserve"> altering the allocation of power from government agencies and institutions back into the hands of these women. They questioned whose interests these policies and practices were designed to </w:t>
      </w:r>
      <w:proofErr w:type="gramStart"/>
      <w:r w:rsidRPr="00BA6DD9">
        <w:rPr>
          <w:rFonts w:asciiTheme="majorHAnsi" w:hAnsiTheme="majorHAnsi" w:cstheme="majorHAnsi"/>
          <w:sz w:val="8"/>
          <w:szCs w:val="8"/>
        </w:rPr>
        <w:t>serve, and</w:t>
      </w:r>
      <w:proofErr w:type="gramEnd"/>
      <w:r w:rsidRPr="00BA6DD9">
        <w:rPr>
          <w:rFonts w:asciiTheme="majorHAnsi" w:hAnsiTheme="majorHAnsi" w:cstheme="majorHAnsi"/>
          <w:sz w:val="8"/>
          <w:szCs w:val="8"/>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BA6DD9">
        <w:rPr>
          <w:rFonts w:asciiTheme="majorHAnsi" w:hAnsiTheme="majorHAnsi" w:cstheme="majorHAnsi"/>
          <w:sz w:val="8"/>
          <w:szCs w:val="8"/>
        </w:rPr>
        <w:t>short and long term</w:t>
      </w:r>
      <w:proofErr w:type="gramEnd"/>
      <w:r w:rsidRPr="00BA6DD9">
        <w:rPr>
          <w:rFonts w:asciiTheme="majorHAnsi" w:hAnsiTheme="majorHAnsi" w:cstheme="maj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BA6DD9">
        <w:rPr>
          <w:rFonts w:asciiTheme="majorHAnsi" w:hAnsiTheme="majorHAnsi" w:cstheme="majorHAnsi"/>
          <w:sz w:val="16"/>
        </w:rPr>
        <w:t xml:space="preserve">Working on this case also gave the </w:t>
      </w:r>
      <w:r w:rsidRPr="00BA6DD9">
        <w:rPr>
          <w:rStyle w:val="StyleUnderline"/>
          <w:rFonts w:asciiTheme="majorHAnsi" w:hAnsiTheme="majorHAnsi" w:cstheme="majorHAnsi"/>
          <w:sz w:val="24"/>
        </w:rPr>
        <w:t>students</w:t>
      </w:r>
      <w:r w:rsidRPr="00BA6DD9">
        <w:rPr>
          <w:rFonts w:asciiTheme="majorHAnsi" w:hAnsiTheme="majorHAnsi" w:cstheme="majorHAnsi"/>
          <w:sz w:val="16"/>
        </w:rPr>
        <w:t xml:space="preserve"> and me the opportunity to </w:t>
      </w:r>
      <w:r w:rsidRPr="00BA6DD9">
        <w:rPr>
          <w:rStyle w:val="StyleUnderline"/>
          <w:rFonts w:asciiTheme="majorHAnsi" w:hAnsiTheme="majorHAnsi" w:cstheme="majorHAnsi"/>
          <w:sz w:val="24"/>
        </w:rPr>
        <w:t>work through</w:t>
      </w:r>
      <w:r w:rsidRPr="00BA6DD9">
        <w:rPr>
          <w:rFonts w:asciiTheme="majorHAnsi" w:hAnsiTheme="majorHAnsi" w:cstheme="majorHAnsi"/>
          <w:sz w:val="16"/>
        </w:rPr>
        <w:t xml:space="preserve"> more nuanced applications of some of the lawyering concepts that were introduced in their smaller cases, </w:t>
      </w:r>
      <w:r w:rsidRPr="00BA6DD9">
        <w:rPr>
          <w:rStyle w:val="StyleUnderline"/>
          <w:rFonts w:asciiTheme="majorHAnsi" w:hAnsiTheme="majorHAnsi" w:cstheme="majorHAnsi"/>
          <w:sz w:val="24"/>
        </w:rPr>
        <w:t>including</w:t>
      </w:r>
      <w:r w:rsidRPr="00BA6DD9">
        <w:rPr>
          <w:rFonts w:asciiTheme="majorHAnsi" w:hAnsiTheme="majorHAnsi" w:cstheme="majorHAnsi"/>
          <w:sz w:val="16"/>
        </w:rPr>
        <w:t xml:space="preserve"> client-centered lawyering when </w:t>
      </w:r>
      <w:r w:rsidRPr="00BA6DD9">
        <w:rPr>
          <w:rStyle w:val="StyleUnderline"/>
          <w:rFonts w:asciiTheme="majorHAnsi" w:hAnsiTheme="majorHAnsi" w:cstheme="majorHAnsi"/>
          <w:sz w:val="24"/>
        </w:rPr>
        <w:t>working on behalf of the community</w:t>
      </w:r>
      <w:r w:rsidRPr="00BA6DD9">
        <w:rPr>
          <w:rFonts w:asciiTheme="majorHAnsi" w:hAnsiTheme="majorHAnsi" w:cstheme="majorHAnsi"/>
          <w:sz w:val="16"/>
        </w:rPr>
        <w:t xml:space="preserve">; </w:t>
      </w:r>
      <w:r w:rsidRPr="00BA6DD9">
        <w:rPr>
          <w:rStyle w:val="Emphasis"/>
          <w:rFonts w:asciiTheme="majorHAnsi" w:hAnsiTheme="majorHAnsi" w:cstheme="majorHAnsi"/>
          <w:sz w:val="24"/>
          <w:highlight w:val="green"/>
        </w:rPr>
        <w:t>large-scale fact investigation</w:t>
      </w:r>
      <w:r w:rsidRPr="00BA6DD9">
        <w:rPr>
          <w:rFonts w:asciiTheme="majorHAnsi" w:hAnsiTheme="majorHAnsi" w:cstheme="majorHAnsi"/>
          <w:highlight w:val="green"/>
          <w:u w:val="single"/>
        </w:rPr>
        <w:t xml:space="preserve">; </w:t>
      </w:r>
      <w:r w:rsidRPr="00BA6DD9">
        <w:rPr>
          <w:rStyle w:val="Emphasis"/>
          <w:rFonts w:asciiTheme="majorHAnsi" w:hAnsiTheme="majorHAnsi" w:cstheme="majorHAnsi"/>
          <w:sz w:val="24"/>
          <w:highlight w:val="green"/>
        </w:rPr>
        <w:t>transferring</w:t>
      </w:r>
      <w:r w:rsidRPr="00BA6DD9">
        <w:rPr>
          <w:rFonts w:asciiTheme="majorHAnsi" w:hAnsiTheme="majorHAnsi" w:cstheme="majorHAnsi"/>
          <w:sz w:val="16"/>
          <w:highlight w:val="green"/>
        </w:rPr>
        <w:t xml:space="preserve"> </w:t>
      </w:r>
      <w:r w:rsidRPr="00BA6DD9">
        <w:rPr>
          <w:rFonts w:asciiTheme="majorHAnsi" w:hAnsiTheme="majorHAnsi" w:cstheme="majorHAnsi"/>
          <w:sz w:val="16"/>
        </w:rPr>
        <w:t>their “</w:t>
      </w:r>
      <w:r w:rsidRPr="00BA6DD9">
        <w:rPr>
          <w:rStyle w:val="StyleUnderline"/>
          <w:rFonts w:asciiTheme="majorHAnsi" w:hAnsiTheme="majorHAnsi" w:cstheme="majorHAnsi"/>
          <w:sz w:val="24"/>
        </w:rPr>
        <w:t xml:space="preserve">social justice </w:t>
      </w:r>
      <w:r w:rsidRPr="00BA6DD9">
        <w:rPr>
          <w:rStyle w:val="Emphasis"/>
          <w:rFonts w:asciiTheme="majorHAnsi" w:hAnsiTheme="majorHAnsi" w:cstheme="majorHAnsi"/>
          <w:sz w:val="24"/>
          <w:highlight w:val="green"/>
        </w:rPr>
        <w:t>knowledge</w:t>
      </w:r>
      <w:r w:rsidRPr="00BA6DD9">
        <w:rPr>
          <w:rFonts w:asciiTheme="majorHAnsi" w:hAnsiTheme="majorHAnsi" w:cstheme="majorHAnsi"/>
          <w:highlight w:val="green"/>
          <w:u w:val="single"/>
        </w:rPr>
        <w:t xml:space="preserve">” </w:t>
      </w:r>
      <w:r w:rsidRPr="00BA6DD9">
        <w:rPr>
          <w:rStyle w:val="Emphasis"/>
          <w:rFonts w:asciiTheme="majorHAnsi" w:hAnsiTheme="majorHAnsi" w:cstheme="majorHAnsi"/>
          <w:sz w:val="24"/>
          <w:highlight w:val="green"/>
        </w:rPr>
        <w:t>to different contexts</w:t>
      </w:r>
      <w:r w:rsidRPr="00BA6DD9">
        <w:rPr>
          <w:rFonts w:asciiTheme="majorHAnsi" w:hAnsiTheme="majorHAnsi" w:cstheme="majorHAnsi"/>
          <w:highlight w:val="green"/>
          <w:u w:val="single"/>
        </w:rPr>
        <w:t>;</w:t>
      </w:r>
      <w:r w:rsidRPr="00BA6DD9">
        <w:rPr>
          <w:rFonts w:asciiTheme="majorHAnsi" w:hAnsiTheme="majorHAnsi" w:cstheme="majorHAnsi"/>
          <w:sz w:val="16"/>
        </w:rPr>
        <w:t xml:space="preserve"> </w:t>
      </w:r>
      <w:r w:rsidRPr="00BA6DD9">
        <w:rPr>
          <w:rStyle w:val="Emphasis"/>
          <w:rFonts w:asciiTheme="majorHAnsi" w:hAnsiTheme="majorHAnsi" w:cstheme="majorHAnsi"/>
          <w:sz w:val="24"/>
        </w:rPr>
        <w:t>crafting legal and factual narratives</w:t>
      </w:r>
      <w:r w:rsidRPr="00BA6DD9">
        <w:rPr>
          <w:rStyle w:val="StyleUnderline"/>
          <w:rFonts w:asciiTheme="majorHAnsi" w:hAnsiTheme="majorHAnsi" w:cstheme="majorHAnsi"/>
          <w:sz w:val="24"/>
        </w:rPr>
        <w:t xml:space="preserve"> that</w:t>
      </w:r>
      <w:r w:rsidRPr="00BA6DD9">
        <w:rPr>
          <w:rFonts w:asciiTheme="majorHAnsi" w:hAnsiTheme="majorHAnsi" w:cstheme="majorHAnsi"/>
          <w:sz w:val="16"/>
        </w:rPr>
        <w:t xml:space="preserve"> are not only true to the communities’ experience, but </w:t>
      </w:r>
      <w:r w:rsidRPr="00BA6DD9">
        <w:rPr>
          <w:rStyle w:val="StyleUnderline"/>
          <w:rFonts w:asciiTheme="majorHAnsi" w:hAnsiTheme="majorHAnsi" w:cstheme="majorHAnsi"/>
          <w:sz w:val="24"/>
        </w:rPr>
        <w:t xml:space="preserve">can </w:t>
      </w:r>
      <w:r w:rsidRPr="00BA6DD9">
        <w:rPr>
          <w:rStyle w:val="Emphasis"/>
          <w:rFonts w:asciiTheme="majorHAnsi" w:hAnsiTheme="majorHAnsi" w:cstheme="majorHAnsi"/>
          <w:sz w:val="24"/>
        </w:rPr>
        <w:t>persuade</w:t>
      </w:r>
      <w:r w:rsidRPr="00BA6DD9">
        <w:rPr>
          <w:rStyle w:val="StyleUnderline"/>
          <w:rFonts w:asciiTheme="majorHAnsi" w:hAnsiTheme="majorHAnsi" w:cstheme="majorHAnsi"/>
          <w:sz w:val="24"/>
        </w:rPr>
        <w:t xml:space="preserve"> and </w:t>
      </w:r>
      <w:r w:rsidRPr="00BA6DD9">
        <w:rPr>
          <w:rStyle w:val="Emphasis"/>
          <w:rFonts w:asciiTheme="majorHAnsi" w:hAnsiTheme="majorHAnsi" w:cstheme="majorHAnsi"/>
          <w:sz w:val="24"/>
        </w:rPr>
        <w:t>influence</w:t>
      </w:r>
      <w:r w:rsidRPr="00BA6DD9">
        <w:rPr>
          <w:rStyle w:val="StyleUnderline"/>
          <w:rFonts w:asciiTheme="majorHAnsi" w:hAnsiTheme="majorHAnsi" w:cstheme="majorHAnsi"/>
          <w:sz w:val="24"/>
        </w:rPr>
        <w:t xml:space="preserve"> others</w:t>
      </w:r>
      <w:r w:rsidRPr="00BA6DD9">
        <w:rPr>
          <w:rFonts w:asciiTheme="majorHAnsi" w:hAnsiTheme="majorHAnsi" w:cstheme="majorHAnsi"/>
          <w:sz w:val="16"/>
        </w:rPr>
        <w:t xml:space="preserve">; </w:t>
      </w:r>
      <w:r w:rsidRPr="00BA6DD9">
        <w:rPr>
          <w:rStyle w:val="StyleUnderline"/>
          <w:rFonts w:asciiTheme="majorHAnsi" w:hAnsiTheme="majorHAnsi" w:cstheme="majorHAnsi"/>
          <w:sz w:val="24"/>
        </w:rPr>
        <w:t>and</w:t>
      </w:r>
      <w:r w:rsidRPr="00BA6DD9">
        <w:rPr>
          <w:rFonts w:asciiTheme="majorHAnsi" w:hAnsiTheme="majorHAnsi" w:cstheme="majorHAnsi"/>
          <w:sz w:val="16"/>
        </w:rPr>
        <w:t xml:space="preserve"> how to </w:t>
      </w:r>
      <w:r w:rsidRPr="00BA6DD9">
        <w:rPr>
          <w:rStyle w:val="Emphasis"/>
          <w:rFonts w:asciiTheme="majorHAnsi" w:hAnsiTheme="majorHAnsi" w:cstheme="majorHAnsi"/>
          <w:sz w:val="24"/>
        </w:rPr>
        <w:t>develop an integrated advocacy plan.</w:t>
      </w:r>
      <w:r w:rsidRPr="00BA6DD9">
        <w:rPr>
          <w:rFonts w:asciiTheme="majorHAnsi" w:hAnsiTheme="majorHAnsi" w:cstheme="majorHAnsi"/>
          <w:sz w:val="16"/>
        </w:rPr>
        <w:t xml:space="preserve"> </w:t>
      </w:r>
      <w:r w:rsidRPr="00BA6DD9">
        <w:rPr>
          <w:rStyle w:val="StyleUnderline"/>
          <w:rFonts w:asciiTheme="majorHAnsi" w:hAnsiTheme="majorHAnsi" w:cstheme="majorHAnsi"/>
          <w:sz w:val="24"/>
        </w:rPr>
        <w:t>The students frequently asked whether we should even pursue the matter</w:t>
      </w:r>
      <w:r w:rsidRPr="00BA6DD9">
        <w:rPr>
          <w:rFonts w:asciiTheme="majorHAnsi" w:hAnsiTheme="majorHAnsi" w:cstheme="maj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w:t>
      </w:r>
      <w:r w:rsidRPr="00BA6DD9">
        <w:rPr>
          <w:rFonts w:asciiTheme="majorHAnsi" w:hAnsiTheme="majorHAnsi" w:cstheme="majorHAnsi"/>
          <w:sz w:val="16"/>
        </w:rPr>
        <w:lastRenderedPageBreak/>
        <w:t xml:space="preserve">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 </w:t>
      </w:r>
      <w:r w:rsidRPr="00BA6DD9">
        <w:rPr>
          <w:rStyle w:val="StyleUnderline"/>
          <w:rFonts w:asciiTheme="majorHAnsi" w:hAnsiTheme="majorHAnsi" w:cstheme="majorHAnsi"/>
          <w:sz w:val="24"/>
        </w:rPr>
        <w:t>America continues to grapple with systemic injustice.</w:t>
      </w:r>
      <w:r w:rsidRPr="00BA6DD9">
        <w:rPr>
          <w:rFonts w:asciiTheme="majorHAnsi" w:hAnsiTheme="majorHAnsi" w:cstheme="majorHAnsi"/>
          <w:sz w:val="16"/>
        </w:rPr>
        <w:t xml:space="preserve"> </w:t>
      </w:r>
      <w:r w:rsidRPr="00BA6DD9">
        <w:rPr>
          <w:rStyle w:val="Emphasis"/>
          <w:rFonts w:asciiTheme="majorHAnsi" w:hAnsiTheme="majorHAnsi" w:cstheme="majorHAnsi"/>
          <w:sz w:val="24"/>
          <w:highlight w:val="green"/>
        </w:rPr>
        <w:t>Political justice lawyering offers powerful strategies to advance the cause of justice</w:t>
      </w:r>
      <w:r w:rsidRPr="00BA6DD9">
        <w:rPr>
          <w:rFonts w:asciiTheme="majorHAnsi" w:hAnsiTheme="majorHAnsi" w:cstheme="majorHAnsi"/>
          <w:sz w:val="16"/>
        </w:rPr>
        <w:t>—</w:t>
      </w:r>
      <w:r w:rsidRPr="00BA6DD9">
        <w:rPr>
          <w:rStyle w:val="StyleUnderline"/>
          <w:rFonts w:asciiTheme="majorHAnsi" w:hAnsiTheme="majorHAnsi" w:cstheme="majorHAnsi"/>
          <w:sz w:val="24"/>
          <w:highlight w:val="green"/>
        </w:rPr>
        <w:t xml:space="preserve">through integrated advocacy </w:t>
      </w:r>
      <w:r w:rsidRPr="00BA6DD9">
        <w:rPr>
          <w:rStyle w:val="StyleUnderline"/>
          <w:rFonts w:asciiTheme="majorHAnsi" w:hAnsiTheme="majorHAnsi" w:cstheme="majorHAnsi"/>
          <w:sz w:val="24"/>
        </w:rPr>
        <w:t>comprising the full array of tools available to social justice advocates, including strategic systemic reform litigation.</w:t>
      </w:r>
      <w:r w:rsidRPr="00BA6DD9">
        <w:rPr>
          <w:rFonts w:asciiTheme="majorHAnsi" w:hAnsiTheme="majorHAnsi" w:cstheme="majorHAnsi"/>
          <w:sz w:val="16"/>
        </w:rPr>
        <w:t xml:space="preserve"> </w:t>
      </w:r>
      <w:r w:rsidRPr="00BA6DD9">
        <w:rPr>
          <w:rStyle w:val="Emphasis"/>
          <w:rFonts w:asciiTheme="majorHAnsi" w:hAnsiTheme="majorHAnsi" w:cstheme="majorHAnsi"/>
          <w:sz w:val="24"/>
        </w:rPr>
        <w:t xml:space="preserve">It is </w:t>
      </w:r>
      <w:r w:rsidRPr="00BA6DD9">
        <w:rPr>
          <w:rStyle w:val="Emphasis"/>
          <w:rFonts w:asciiTheme="majorHAnsi" w:hAnsiTheme="majorHAnsi" w:cstheme="majorHAnsi"/>
          <w:sz w:val="24"/>
          <w:highlight w:val="green"/>
          <w:bdr w:val="single" w:sz="4" w:space="0" w:color="auto"/>
        </w:rPr>
        <w:t>the job of legal education</w:t>
      </w:r>
      <w:r w:rsidRPr="00BA6DD9">
        <w:rPr>
          <w:rStyle w:val="Emphasis"/>
          <w:rFonts w:asciiTheme="majorHAnsi" w:hAnsiTheme="majorHAnsi" w:cstheme="majorHAnsi"/>
          <w:sz w:val="24"/>
          <w:highlight w:val="green"/>
        </w:rPr>
        <w:t xml:space="preserve"> </w:t>
      </w:r>
      <w:r w:rsidRPr="00BA6DD9">
        <w:rPr>
          <w:rStyle w:val="Emphasis"/>
          <w:rFonts w:asciiTheme="majorHAnsi" w:hAnsiTheme="majorHAnsi" w:cstheme="majorHAnsi"/>
          <w:sz w:val="24"/>
        </w:rPr>
        <w:t>to prepare law students to become effective lawyers.</w:t>
      </w:r>
      <w:r w:rsidRPr="00BA6DD9">
        <w:rPr>
          <w:rFonts w:asciiTheme="majorHAnsi" w:hAnsiTheme="majorHAnsi" w:cstheme="maj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BA6DD9">
        <w:rPr>
          <w:rFonts w:asciiTheme="majorHAnsi" w:hAnsiTheme="majorHAnsi" w:cstheme="majorHAnsi"/>
          <w:sz w:val="16"/>
        </w:rPr>
        <w:t>they can</w:t>
      </w:r>
      <w:proofErr w:type="gramEnd"/>
      <w:r w:rsidRPr="00BA6DD9">
        <w:rPr>
          <w:rFonts w:asciiTheme="majorHAnsi" w:hAnsiTheme="majorHAnsi" w:cstheme="majorHAnsi"/>
          <w:sz w:val="16"/>
        </w:rPr>
        <w:t xml:space="preserve"> inspire lawyers overwhelmed by the challenges of change. </w:t>
      </w:r>
      <w:proofErr w:type="gramStart"/>
      <w:r w:rsidRPr="00BA6DD9">
        <w:rPr>
          <w:rFonts w:asciiTheme="majorHAnsi" w:hAnsiTheme="majorHAnsi" w:cstheme="majorHAnsi"/>
          <w:sz w:val="16"/>
        </w:rPr>
        <w:t>In order to</w:t>
      </w:r>
      <w:proofErr w:type="gramEnd"/>
      <w:r w:rsidRPr="00BA6DD9">
        <w:rPr>
          <w:rFonts w:asciiTheme="majorHAnsi" w:hAnsiTheme="majorHAnsi" w:cstheme="majorHAnsi"/>
          <w:sz w:val="16"/>
        </w:rPr>
        <w:t xml:space="preserve"> provide transformative learning experiences, clinical education must supplement traditional pedagogical tools and should consider political lawyering’s potential to empower law students and communities.</w:t>
      </w:r>
    </w:p>
    <w:p w14:paraId="4BB07192" w14:textId="77777777" w:rsidR="00646240" w:rsidRPr="00BA6DD9" w:rsidRDefault="00646240" w:rsidP="00646240">
      <w:pPr>
        <w:rPr>
          <w:rFonts w:asciiTheme="majorHAnsi" w:hAnsiTheme="majorHAnsi" w:cstheme="majorHAnsi"/>
        </w:rPr>
      </w:pPr>
    </w:p>
    <w:p w14:paraId="4B01D6A3"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TVA – 1] Affirm a Right to Strike to stop crackdowns on Black Labor Movements like Black Hammer and 2] Affirm a Right to Strike for Prison Laborers to push for an end to the Prison Industrial Complex. </w:t>
      </w:r>
    </w:p>
    <w:p w14:paraId="20941AEF"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The TVA is </w:t>
      </w:r>
      <w:r w:rsidRPr="00BA6DD9">
        <w:rPr>
          <w:rFonts w:asciiTheme="majorHAnsi" w:hAnsiTheme="majorHAnsi" w:cstheme="majorHAnsi"/>
          <w:u w:val="single"/>
        </w:rPr>
        <w:t>terminal defense</w:t>
      </w:r>
      <w:r w:rsidRPr="00BA6DD9">
        <w:rPr>
          <w:rFonts w:asciiTheme="majorHAnsi" w:hAnsiTheme="majorHAnsi" w:cstheme="majorHAnsi"/>
        </w:rPr>
        <w:t xml:space="preserve"> – proves compatibility of our Models AND Solvency Deficits proves </w:t>
      </w:r>
      <w:r w:rsidRPr="00BA6DD9">
        <w:rPr>
          <w:rFonts w:asciiTheme="majorHAnsi" w:hAnsiTheme="majorHAnsi" w:cstheme="majorHAnsi"/>
          <w:u w:val="single"/>
        </w:rPr>
        <w:t>ground</w:t>
      </w:r>
      <w:r w:rsidRPr="00BA6DD9">
        <w:rPr>
          <w:rFonts w:asciiTheme="majorHAnsi" w:hAnsiTheme="majorHAnsi" w:cstheme="majorHAnsi"/>
        </w:rPr>
        <w:t xml:space="preserve"> for </w:t>
      </w:r>
      <w:r w:rsidRPr="00BA6DD9">
        <w:rPr>
          <w:rFonts w:asciiTheme="majorHAnsi" w:hAnsiTheme="majorHAnsi" w:cstheme="majorHAnsi"/>
          <w:u w:val="single"/>
        </w:rPr>
        <w:t>engagement</w:t>
      </w:r>
      <w:r w:rsidRPr="00BA6DD9">
        <w:rPr>
          <w:rFonts w:asciiTheme="majorHAnsi" w:hAnsiTheme="majorHAnsi" w:cstheme="majorHAnsi"/>
        </w:rPr>
        <w:t xml:space="preserve">. </w:t>
      </w:r>
    </w:p>
    <w:p w14:paraId="6CDA15FE"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SSD </w:t>
      </w:r>
      <w:r w:rsidRPr="00BA6DD9">
        <w:rPr>
          <w:rFonts w:asciiTheme="majorHAnsi" w:hAnsiTheme="majorHAnsi" w:cstheme="majorHAnsi"/>
          <w:u w:val="single"/>
        </w:rPr>
        <w:t>solves</w:t>
      </w:r>
      <w:r w:rsidRPr="00BA6DD9">
        <w:rPr>
          <w:rFonts w:asciiTheme="majorHAnsi" w:hAnsiTheme="majorHAnsi" w:cstheme="majorHAnsi"/>
        </w:rPr>
        <w:t xml:space="preserve"> – it preaches </w:t>
      </w:r>
      <w:r w:rsidRPr="00BA6DD9">
        <w:rPr>
          <w:rFonts w:asciiTheme="majorHAnsi" w:hAnsiTheme="majorHAnsi" w:cstheme="majorHAnsi"/>
          <w:u w:val="single"/>
        </w:rPr>
        <w:t>self-reflexive</w:t>
      </w:r>
      <w:r w:rsidRPr="00BA6DD9">
        <w:rPr>
          <w:rFonts w:asciiTheme="majorHAnsi" w:hAnsiTheme="majorHAnsi" w:cstheme="majorHAnsi"/>
        </w:rPr>
        <w:t xml:space="preserve"> ideologies that are key to check back </w:t>
      </w:r>
      <w:r w:rsidRPr="00BA6DD9">
        <w:rPr>
          <w:rFonts w:asciiTheme="majorHAnsi" w:hAnsiTheme="majorHAnsi" w:cstheme="majorHAnsi"/>
          <w:u w:val="single"/>
        </w:rPr>
        <w:t>dogmatism</w:t>
      </w:r>
      <w:r w:rsidRPr="00BA6DD9">
        <w:rPr>
          <w:rFonts w:asciiTheme="majorHAnsi" w:hAnsiTheme="majorHAnsi" w:cstheme="majorHAnsi"/>
        </w:rPr>
        <w:t xml:space="preserve"> – arbitrarily bracketing off </w:t>
      </w:r>
      <w:r w:rsidRPr="00BA6DD9">
        <w:rPr>
          <w:rFonts w:asciiTheme="majorHAnsi" w:hAnsiTheme="majorHAnsi" w:cstheme="majorHAnsi"/>
          <w:u w:val="single"/>
        </w:rPr>
        <w:t>topics of discussion</w:t>
      </w:r>
      <w:r w:rsidRPr="00BA6DD9">
        <w:rPr>
          <w:rFonts w:asciiTheme="majorHAnsi" w:hAnsiTheme="majorHAnsi" w:cstheme="majorHAnsi"/>
        </w:rPr>
        <w:t xml:space="preserve"> creates a groupthink mentality that </w:t>
      </w:r>
      <w:r w:rsidRPr="00BA6DD9">
        <w:rPr>
          <w:rFonts w:asciiTheme="majorHAnsi" w:hAnsiTheme="majorHAnsi" w:cstheme="majorHAnsi"/>
          <w:u w:val="single"/>
        </w:rPr>
        <w:t>dooms</w:t>
      </w:r>
      <w:r w:rsidRPr="00BA6DD9">
        <w:rPr>
          <w:rFonts w:asciiTheme="majorHAnsi" w:hAnsiTheme="majorHAnsi" w:cstheme="majorHAnsi"/>
        </w:rPr>
        <w:t xml:space="preserve"> Social Movements. </w:t>
      </w:r>
    </w:p>
    <w:p w14:paraId="058AA2F2" w14:textId="77777777" w:rsidR="00646240" w:rsidRPr="00BA6DD9" w:rsidRDefault="00646240" w:rsidP="00646240">
      <w:pPr>
        <w:rPr>
          <w:rFonts w:asciiTheme="majorHAnsi" w:hAnsiTheme="majorHAnsi" w:cstheme="majorHAnsi"/>
        </w:rPr>
      </w:pPr>
    </w:p>
    <w:p w14:paraId="3299C028" w14:textId="77777777" w:rsidR="00646240" w:rsidRPr="00BA6DD9" w:rsidRDefault="00646240" w:rsidP="00646240">
      <w:pPr>
        <w:rPr>
          <w:rFonts w:asciiTheme="majorHAnsi" w:hAnsiTheme="majorHAnsi" w:cstheme="majorHAnsi"/>
        </w:rPr>
      </w:pPr>
      <w:r w:rsidRPr="00BA6DD9">
        <w:rPr>
          <w:rFonts w:asciiTheme="majorHAnsi" w:hAnsiTheme="majorHAnsi" w:cstheme="majorHAnsi"/>
        </w:rPr>
        <w:t>CI- links ot offense</w:t>
      </w:r>
    </w:p>
    <w:p w14:paraId="4F6D98BF" w14:textId="77777777" w:rsidR="00646240" w:rsidRPr="00BA6DD9" w:rsidRDefault="00646240" w:rsidP="00646240">
      <w:pPr>
        <w:rPr>
          <w:rFonts w:asciiTheme="majorHAnsi" w:hAnsiTheme="majorHAnsi" w:cstheme="majorHAnsi"/>
        </w:rPr>
      </w:pPr>
      <w:r w:rsidRPr="00BA6DD9">
        <w:rPr>
          <w:rFonts w:asciiTheme="majorHAnsi" w:hAnsiTheme="majorHAnsi" w:cstheme="majorHAnsi"/>
        </w:rPr>
        <w:t>DTD- alr skewed and norm</w:t>
      </w:r>
    </w:p>
    <w:p w14:paraId="3A89A58A" w14:textId="77777777" w:rsidR="00646240" w:rsidRPr="00BA6DD9" w:rsidRDefault="00646240" w:rsidP="00646240">
      <w:pPr>
        <w:rPr>
          <w:rFonts w:asciiTheme="majorHAnsi" w:hAnsiTheme="majorHAnsi" w:cstheme="majorHAnsi"/>
        </w:rPr>
      </w:pPr>
      <w:r w:rsidRPr="00BA6DD9">
        <w:rPr>
          <w:rFonts w:asciiTheme="majorHAnsi" w:hAnsiTheme="majorHAnsi" w:cstheme="majorHAnsi"/>
        </w:rPr>
        <w:t xml:space="preserve">Eval after the 1NC- </w:t>
      </w:r>
    </w:p>
    <w:p w14:paraId="4DA063EB" w14:textId="77777777" w:rsidR="00646240" w:rsidRPr="00BA6DD9" w:rsidRDefault="00646240" w:rsidP="00646240">
      <w:pPr>
        <w:rPr>
          <w:rFonts w:asciiTheme="majorHAnsi" w:hAnsiTheme="majorHAnsi" w:cstheme="majorHAnsi"/>
        </w:rPr>
      </w:pPr>
    </w:p>
    <w:p w14:paraId="1D25FE79" w14:textId="77777777" w:rsidR="00646240" w:rsidRPr="00BA6DD9" w:rsidRDefault="00646240" w:rsidP="00646240">
      <w:pPr>
        <w:pStyle w:val="Heading3"/>
        <w:rPr>
          <w:rFonts w:asciiTheme="majorHAnsi" w:hAnsiTheme="majorHAnsi" w:cstheme="majorHAnsi"/>
        </w:rPr>
      </w:pPr>
      <w:r w:rsidRPr="00BA6DD9">
        <w:rPr>
          <w:rFonts w:asciiTheme="majorHAnsi" w:hAnsiTheme="majorHAnsi" w:cstheme="majorHAnsi"/>
        </w:rPr>
        <w:lastRenderedPageBreak/>
        <w:t>2</w:t>
      </w:r>
    </w:p>
    <w:p w14:paraId="55A0221A" w14:textId="77777777" w:rsidR="00646240" w:rsidRPr="00BA6DD9" w:rsidRDefault="00646240" w:rsidP="00646240">
      <w:pPr>
        <w:rPr>
          <w:rFonts w:asciiTheme="majorHAnsi" w:hAnsiTheme="majorHAnsi" w:cstheme="majorHAnsi"/>
          <w:lang w:eastAsia="zh-CN"/>
        </w:rPr>
      </w:pPr>
      <w:r w:rsidRPr="00BA6DD9">
        <w:rPr>
          <w:rFonts w:asciiTheme="majorHAnsi" w:hAnsiTheme="majorHAnsi" w:cstheme="majorHAnsi"/>
          <w:lang w:eastAsia="zh-CN"/>
        </w:rPr>
        <w:t>Truth Testing</w:t>
      </w:r>
    </w:p>
    <w:p w14:paraId="7B49177C"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The role of the ballot is truth testing</w:t>
      </w:r>
    </w:p>
    <w:p w14:paraId="3E16DA4C"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1] Inclusion: Anything can function under truth testing insofar as it proves the resolution either true or false. Specific role of the ballots </w:t>
      </w:r>
      <w:proofErr w:type="gramStart"/>
      <w:r w:rsidRPr="00BA6DD9">
        <w:rPr>
          <w:rFonts w:asciiTheme="majorHAnsi" w:hAnsiTheme="majorHAnsi" w:cstheme="majorHAnsi"/>
        </w:rPr>
        <w:t>exclude</w:t>
      </w:r>
      <w:proofErr w:type="gramEnd"/>
      <w:r w:rsidRPr="00BA6DD9">
        <w:rPr>
          <w:rFonts w:asciiTheme="majorHAnsi" w:hAnsiTheme="majorHAnsi" w:cstheme="majorHAnsi"/>
        </w:rPr>
        <w:t xml:space="preserve"> all offense besides those that follow from their framework which shuts out people without the technical skill or resources to prep for it.</w:t>
      </w:r>
    </w:p>
    <w:p w14:paraId="0DC15EF8" w14:textId="77777777" w:rsidR="00646240" w:rsidRPr="00BA6DD9" w:rsidRDefault="00646240" w:rsidP="00646240">
      <w:pPr>
        <w:pStyle w:val="Heading4"/>
        <w:spacing w:line="276" w:lineRule="auto"/>
        <w:rPr>
          <w:rFonts w:asciiTheme="majorHAnsi" w:hAnsiTheme="majorHAnsi" w:cstheme="majorHAnsi"/>
          <w:color w:val="000000" w:themeColor="text1"/>
        </w:rPr>
      </w:pPr>
      <w:r w:rsidRPr="00BA6DD9">
        <w:rPr>
          <w:rFonts w:asciiTheme="majorHAnsi" w:hAnsiTheme="majorHAnsi" w:cstheme="majorHAnsi"/>
        </w:rPr>
        <w:t>2] Textuality – Five Dictionaries</w:t>
      </w:r>
      <w:r w:rsidRPr="00BA6DD9">
        <w:rPr>
          <w:rStyle w:val="FootnoteReference"/>
          <w:rFonts w:asciiTheme="majorHAnsi" w:hAnsiTheme="majorHAnsi" w:cstheme="majorHAnsi"/>
        </w:rPr>
        <w:footnoteReference w:id="1"/>
      </w:r>
      <w:r w:rsidRPr="00BA6DD9">
        <w:rPr>
          <w:rFonts w:asciiTheme="majorHAnsi" w:hAnsiTheme="majorHAnsi" w:cstheme="majorHAnsi"/>
        </w:rPr>
        <w:t xml:space="preserve"> define to affirm as to prove true</w:t>
      </w:r>
      <w:r w:rsidRPr="00BA6DD9">
        <w:rPr>
          <w:rStyle w:val="FootnoteReference"/>
          <w:rFonts w:asciiTheme="majorHAnsi" w:hAnsiTheme="majorHAnsi" w:cstheme="majorHAnsi"/>
        </w:rPr>
        <w:footnoteReference w:id="2"/>
      </w:r>
      <w:r w:rsidRPr="00BA6DD9">
        <w:rPr>
          <w:rFonts w:asciiTheme="majorHAnsi" w:hAnsiTheme="majorHAnsi" w:cstheme="majorHAnsi"/>
        </w:rPr>
        <w:t xml:space="preserve"> and negate as to deny the truth of </w:t>
      </w:r>
      <w:r w:rsidRPr="00BA6DD9">
        <w:rPr>
          <w:rFonts w:asciiTheme="majorHAnsi" w:hAnsiTheme="majorHAnsi" w:cstheme="majorHAnsi"/>
          <w:color w:val="000000" w:themeColor="text1"/>
        </w:rPr>
        <w:t xml:space="preserve">which means the sole judge jurisdiction is to vote on the resolution’s truth or falsity. This outweighs on common usage – it is abundantly clear that </w:t>
      </w:r>
      <w:r w:rsidRPr="00BA6DD9">
        <w:rPr>
          <w:rFonts w:asciiTheme="majorHAnsi" w:hAnsiTheme="majorHAnsi" w:cstheme="majorHAnsi"/>
        </w:rPr>
        <w:t>our</w:t>
      </w:r>
      <w:r w:rsidRPr="00BA6DD9">
        <w:rPr>
          <w:rFonts w:asciiTheme="majorHAnsi" w:hAnsiTheme="majorHAnsi" w:cstheme="majorHAnsi"/>
          <w:color w:val="000000" w:themeColor="text1"/>
        </w:rPr>
        <w:t xml:space="preserve"> roles are verified.</w:t>
      </w:r>
    </w:p>
    <w:p w14:paraId="4E64FCE6"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3] Co-opts their role of the ballot any comparison between worlds requires proving a statement “X world is more desirable than the Y world” true. It collapses because all statements assume the truth value of such statement.</w:t>
      </w:r>
    </w:p>
    <w:p w14:paraId="1346F539"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Neg definition choice – The aff should have defined ought in the 1ac as their value, by not doing so they have forfeited their right to read a new definition – kills 1NC strategy since I premised my engagement on a lack of your definition. </w:t>
      </w:r>
    </w:p>
    <w:p w14:paraId="243A543D" w14:textId="77777777" w:rsidR="00646240" w:rsidRPr="00BA6DD9" w:rsidRDefault="00646240" w:rsidP="00646240">
      <w:pPr>
        <w:pStyle w:val="Heading3"/>
        <w:rPr>
          <w:rFonts w:asciiTheme="majorHAnsi" w:hAnsiTheme="majorHAnsi" w:cstheme="majorHAnsi"/>
        </w:rPr>
      </w:pPr>
      <w:r w:rsidRPr="00BA6DD9">
        <w:rPr>
          <w:rFonts w:asciiTheme="majorHAnsi" w:hAnsiTheme="majorHAnsi" w:cstheme="majorHAnsi"/>
        </w:rPr>
        <w:lastRenderedPageBreak/>
        <w:t>3</w:t>
      </w:r>
    </w:p>
    <w:p w14:paraId="6CBE7B67" w14:textId="77777777" w:rsidR="00646240" w:rsidRPr="00BA6DD9" w:rsidRDefault="00646240" w:rsidP="00646240">
      <w:pPr>
        <w:rPr>
          <w:rFonts w:asciiTheme="majorHAnsi" w:hAnsiTheme="majorHAnsi" w:cstheme="majorHAnsi"/>
        </w:rPr>
      </w:pPr>
      <w:r w:rsidRPr="00BA6DD9">
        <w:rPr>
          <w:rFonts w:asciiTheme="majorHAnsi" w:hAnsiTheme="majorHAnsi" w:cstheme="majorHAnsi"/>
        </w:rPr>
        <w:t>Logical Consequences</w:t>
      </w:r>
    </w:p>
    <w:p w14:paraId="6291170D" w14:textId="77777777" w:rsidR="00646240" w:rsidRPr="00BA6DD9" w:rsidRDefault="00646240" w:rsidP="00646240">
      <w:pPr>
        <w:pStyle w:val="Heading4"/>
        <w:rPr>
          <w:rFonts w:asciiTheme="majorHAnsi" w:hAnsiTheme="majorHAnsi" w:cstheme="majorHAnsi"/>
          <w:color w:val="000000" w:themeColor="text1"/>
        </w:rPr>
      </w:pPr>
      <w:r w:rsidRPr="00BA6DD9">
        <w:rPr>
          <w:rFonts w:asciiTheme="majorHAnsi" w:hAnsiTheme="majorHAnsi" w:cstheme="majorHAnsi"/>
          <w:color w:val="000000" w:themeColor="text1"/>
        </w:rPr>
        <w:t>The neg burden is to prove that the aff won’t logically happen in the status quo, and the aff burden is to prove that it will.</w:t>
      </w:r>
    </w:p>
    <w:p w14:paraId="732E38A4" w14:textId="77777777" w:rsidR="00646240" w:rsidRPr="00BA6DD9" w:rsidRDefault="00646240" w:rsidP="00646240">
      <w:pPr>
        <w:pBdr>
          <w:bottom w:val="single" w:sz="6" w:space="1" w:color="auto"/>
        </w:pBdr>
        <w:jc w:val="center"/>
        <w:rPr>
          <w:rFonts w:asciiTheme="majorHAnsi" w:hAnsiTheme="majorHAnsi" w:cstheme="majorHAnsi"/>
          <w:vanish/>
          <w:szCs w:val="16"/>
        </w:rPr>
      </w:pPr>
      <w:r w:rsidRPr="00BA6DD9">
        <w:rPr>
          <w:rFonts w:asciiTheme="majorHAnsi" w:hAnsiTheme="majorHAnsi" w:cstheme="majorHAnsi"/>
          <w:vanish/>
          <w:szCs w:val="16"/>
        </w:rPr>
        <w:t>Top of Form</w:t>
      </w:r>
    </w:p>
    <w:p w14:paraId="4F3FF37F" w14:textId="77777777" w:rsidR="00646240" w:rsidRPr="00BA6DD9" w:rsidRDefault="00646240" w:rsidP="00646240">
      <w:pPr>
        <w:pBdr>
          <w:top w:val="single" w:sz="6" w:space="1" w:color="auto"/>
        </w:pBdr>
        <w:jc w:val="center"/>
        <w:rPr>
          <w:rFonts w:asciiTheme="majorHAnsi" w:hAnsiTheme="majorHAnsi" w:cstheme="majorHAnsi"/>
          <w:vanish/>
          <w:szCs w:val="16"/>
        </w:rPr>
      </w:pPr>
      <w:r w:rsidRPr="00BA6DD9">
        <w:rPr>
          <w:rFonts w:asciiTheme="majorHAnsi" w:hAnsiTheme="majorHAnsi" w:cstheme="majorHAnsi"/>
          <w:vanish/>
          <w:szCs w:val="16"/>
        </w:rPr>
        <w:t>Bottom of Form</w:t>
      </w:r>
    </w:p>
    <w:p w14:paraId="636D3C28"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Prefer:</w:t>
      </w:r>
    </w:p>
    <w:p w14:paraId="70A9AF62"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1] Text –</w:t>
      </w:r>
    </w:p>
    <w:p w14:paraId="38BA2F2C"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A] Ought </w:t>
      </w:r>
      <w:proofErr w:type="gramStart"/>
      <w:r w:rsidRPr="00BA6DD9">
        <w:rPr>
          <w:rFonts w:asciiTheme="majorHAnsi" w:hAnsiTheme="majorHAnsi" w:cstheme="majorHAnsi"/>
        </w:rPr>
        <w:t>is</w:t>
      </w:r>
      <w:proofErr w:type="gramEnd"/>
      <w:r w:rsidRPr="00BA6DD9">
        <w:rPr>
          <w:rFonts w:asciiTheme="majorHAnsi" w:hAnsiTheme="majorHAnsi" w:cstheme="majorHAnsi"/>
        </w:rPr>
        <w:t xml:space="preserve"> “</w:t>
      </w:r>
      <w:r w:rsidRPr="00BA6DD9">
        <w:rPr>
          <w:rFonts w:asciiTheme="majorHAnsi" w:hAnsiTheme="majorHAnsi" w:cstheme="majorHAnsi"/>
          <w:u w:val="single"/>
        </w:rPr>
        <w:t>used to express logical consequence</w:t>
      </w:r>
      <w:r w:rsidRPr="00BA6DD9">
        <w:rPr>
          <w:rFonts w:asciiTheme="majorHAnsi" w:hAnsiTheme="majorHAnsi" w:cstheme="majorHAnsi"/>
        </w:rPr>
        <w:t xml:space="preserve">” as defined by Merriam-Webster </w:t>
      </w:r>
    </w:p>
    <w:p w14:paraId="59B08C77" w14:textId="77777777" w:rsidR="00646240" w:rsidRPr="00BA6DD9" w:rsidRDefault="00646240" w:rsidP="00646240">
      <w:pPr>
        <w:rPr>
          <w:rFonts w:asciiTheme="majorHAnsi" w:hAnsiTheme="majorHAnsi" w:cstheme="majorHAnsi"/>
          <w:szCs w:val="16"/>
        </w:rPr>
      </w:pPr>
      <w:r w:rsidRPr="00BA6DD9">
        <w:rPr>
          <w:rFonts w:asciiTheme="majorHAnsi" w:hAnsiTheme="majorHAnsi" w:cstheme="majorHAnsi"/>
          <w:szCs w:val="16"/>
        </w:rPr>
        <w:t>(</w:t>
      </w:r>
      <w:hyperlink r:id="rId12" w:history="1">
        <w:r w:rsidRPr="00BA6DD9">
          <w:rPr>
            <w:rStyle w:val="Hyperlink"/>
            <w:rFonts w:asciiTheme="majorHAnsi" w:hAnsiTheme="majorHAnsi" w:cstheme="majorHAnsi"/>
            <w:szCs w:val="16"/>
          </w:rPr>
          <w:t>http://www.merriam-webster.com/dictionary/ought</w:t>
        </w:r>
      </w:hyperlink>
      <w:r w:rsidRPr="00BA6DD9">
        <w:rPr>
          <w:rFonts w:asciiTheme="majorHAnsi" w:hAnsiTheme="majorHAnsi" w:cstheme="majorHAnsi"/>
          <w:szCs w:val="16"/>
        </w:rPr>
        <w:t>) //Massa</w:t>
      </w:r>
    </w:p>
    <w:p w14:paraId="65099722"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B] Oxford Dictionary defines ought as “</w:t>
      </w:r>
      <w:r w:rsidRPr="00BA6DD9">
        <w:rPr>
          <w:rFonts w:asciiTheme="majorHAnsi" w:hAnsiTheme="majorHAnsi" w:cstheme="majorHAnsi"/>
          <w:u w:val="single"/>
        </w:rPr>
        <w:t>used to indicate something that is probable</w:t>
      </w:r>
      <w:r w:rsidRPr="00BA6DD9">
        <w:rPr>
          <w:rFonts w:asciiTheme="majorHAnsi" w:hAnsiTheme="majorHAnsi" w:cstheme="majorHAnsi"/>
        </w:rPr>
        <w:t>.”</w:t>
      </w:r>
    </w:p>
    <w:p w14:paraId="3BF7CE64" w14:textId="77777777" w:rsidR="00646240" w:rsidRPr="00BA6DD9" w:rsidRDefault="00646240" w:rsidP="00646240">
      <w:pPr>
        <w:rPr>
          <w:rFonts w:asciiTheme="majorHAnsi" w:hAnsiTheme="majorHAnsi" w:cstheme="majorHAnsi"/>
          <w:szCs w:val="16"/>
        </w:rPr>
      </w:pPr>
      <w:hyperlink r:id="rId13" w:history="1">
        <w:r w:rsidRPr="00BA6DD9">
          <w:rPr>
            <w:rStyle w:val="Hyperlink"/>
            <w:rFonts w:asciiTheme="majorHAnsi" w:hAnsiTheme="majorHAnsi" w:cstheme="majorHAnsi"/>
            <w:szCs w:val="16"/>
          </w:rPr>
          <w:t>https://en.oxforddictionaries.com/definition/ought</w:t>
        </w:r>
      </w:hyperlink>
      <w:r w:rsidRPr="00BA6DD9">
        <w:rPr>
          <w:rFonts w:asciiTheme="majorHAnsi" w:hAnsiTheme="majorHAnsi" w:cstheme="majorHAnsi"/>
          <w:szCs w:val="16"/>
        </w:rPr>
        <w:t xml:space="preserve"> //Massa</w:t>
      </w:r>
    </w:p>
    <w:p w14:paraId="2CB5A068" w14:textId="77777777" w:rsidR="00646240" w:rsidRPr="00BA6DD9" w:rsidRDefault="00646240" w:rsidP="00646240">
      <w:pPr>
        <w:pStyle w:val="Heading4"/>
        <w:tabs>
          <w:tab w:val="center" w:pos="9910"/>
        </w:tabs>
        <w:rPr>
          <w:rFonts w:asciiTheme="majorHAnsi" w:hAnsiTheme="majorHAnsi" w:cstheme="majorHAnsi"/>
        </w:rPr>
      </w:pPr>
      <w:r w:rsidRPr="00BA6DD9">
        <w:rPr>
          <w:rFonts w:asciiTheme="majorHAnsi" w:hAnsiTheme="majorHAnsi" w:cstheme="majorHAnsi"/>
        </w:rPr>
        <w:t xml:space="preserve">Outweighs on common usage, </w:t>
      </w:r>
      <w:r w:rsidRPr="00BA6DD9">
        <w:rPr>
          <w:rFonts w:asciiTheme="majorHAnsi" w:hAnsiTheme="majorHAnsi" w:cstheme="majorHAnsi"/>
        </w:rPr>
        <w:tab/>
      </w:r>
    </w:p>
    <w:p w14:paraId="4ED77399" w14:textId="77777777" w:rsidR="00646240" w:rsidRPr="00BA6DD9" w:rsidRDefault="00646240" w:rsidP="00646240">
      <w:pPr>
        <w:rPr>
          <w:rFonts w:asciiTheme="majorHAnsi" w:hAnsiTheme="majorHAnsi" w:cstheme="majorHAnsi"/>
        </w:rPr>
      </w:pPr>
      <w:r w:rsidRPr="00BA6DD9">
        <w:rPr>
          <w:rFonts w:asciiTheme="majorHAnsi" w:hAnsiTheme="majorHAnsi" w:cstheme="majorHAnsi"/>
        </w:rPr>
        <w:t xml:space="preserve">Richard </w:t>
      </w:r>
      <w:r w:rsidRPr="00BA6DD9">
        <w:rPr>
          <w:rStyle w:val="Style13ptBold"/>
          <w:rFonts w:asciiTheme="majorHAnsi" w:hAnsiTheme="majorHAnsi" w:cstheme="majorHAnsi"/>
        </w:rPr>
        <w:t>Robinson 2</w:t>
      </w:r>
      <w:r w:rsidRPr="00BA6DD9">
        <w:rPr>
          <w:rFonts w:asciiTheme="majorHAnsi" w:hAnsiTheme="majorHAnsi" w:cstheme="majorHAnsi"/>
        </w:rPr>
        <w:t>, “Ought and Ought Not,” Philosophy, Vol. 46, No. 177 (</w:t>
      </w:r>
      <w:proofErr w:type="gramStart"/>
      <w:r w:rsidRPr="00BA6DD9">
        <w:rPr>
          <w:rFonts w:asciiTheme="majorHAnsi" w:hAnsiTheme="majorHAnsi" w:cstheme="majorHAnsi"/>
        </w:rPr>
        <w:t>Jul.,</w:t>
      </w:r>
      <w:proofErr w:type="gramEnd"/>
      <w:r w:rsidRPr="00BA6DD9">
        <w:rPr>
          <w:rFonts w:asciiTheme="majorHAnsi" w:hAnsiTheme="majorHAnsi" w:cstheme="majorHAnsi"/>
        </w:rPr>
        <w:t xml:space="preserve"> 1971), pp. 193-202.)</w:t>
      </w:r>
    </w:p>
    <w:p w14:paraId="3A7A88CD" w14:textId="77777777" w:rsidR="00646240" w:rsidRPr="00BA6DD9" w:rsidRDefault="00646240" w:rsidP="00646240">
      <w:pPr>
        <w:rPr>
          <w:rFonts w:asciiTheme="majorHAnsi" w:hAnsiTheme="majorHAnsi" w:cstheme="majorHAnsi"/>
        </w:rPr>
      </w:pPr>
      <w:r w:rsidRPr="00BA6DD9">
        <w:rPr>
          <w:rFonts w:asciiTheme="majorHAnsi" w:hAnsiTheme="majorHAnsi" w:cstheme="majorHAnsi"/>
          <w:b/>
          <w:u w:val="single"/>
        </w:rPr>
        <w:t>"That ought to be easy to find." "He ought to be here soon." "</w:t>
      </w:r>
      <w:r w:rsidRPr="00BA6DD9">
        <w:rPr>
          <w:rFonts w:asciiTheme="majorHAnsi" w:hAnsiTheme="majorHAnsi" w:cstheme="majorHAnsi"/>
        </w:rPr>
        <w:t xml:space="preserve">I have oiled the bearing and loosened the nut; that ought to do it." </w:t>
      </w:r>
      <w:r w:rsidRPr="00BA6DD9">
        <w:rPr>
          <w:rFonts w:asciiTheme="majorHAnsi" w:hAnsiTheme="majorHAnsi" w:cstheme="majorHAnsi"/>
          <w:b/>
          <w:u w:val="single"/>
        </w:rPr>
        <w:t xml:space="preserve">"He ought to have reached London by now." </w:t>
      </w:r>
      <w:r w:rsidRPr="00BA6DD9">
        <w:rPr>
          <w:rFonts w:asciiTheme="majorHAnsi" w:hAnsiTheme="majorHAnsi" w:cstheme="majorHAnsi"/>
          <w:b/>
          <w:highlight w:val="green"/>
          <w:u w:val="single"/>
        </w:rPr>
        <w:t>Many ought-sentences express neither a prescription nor a valuation, but an estimate of probability. "He ought to be here soon" can be meant in the same sense as "He will probably be here soon</w:t>
      </w:r>
      <w:r w:rsidRPr="00BA6DD9">
        <w:rPr>
          <w:rFonts w:asciiTheme="majorHAnsi" w:hAnsiTheme="majorHAnsi" w:cstheme="majorHAnsi"/>
          <w:b/>
          <w:u w:val="single"/>
        </w:rPr>
        <w:t xml:space="preserve">." </w:t>
      </w:r>
    </w:p>
    <w:p w14:paraId="09DF009C" w14:textId="77777777" w:rsidR="00646240" w:rsidRPr="00BA6DD9" w:rsidRDefault="00646240" w:rsidP="00646240">
      <w:pPr>
        <w:rPr>
          <w:rFonts w:asciiTheme="majorHAnsi" w:hAnsiTheme="majorHAnsi" w:cstheme="majorHAnsi"/>
          <w:sz w:val="16"/>
        </w:rPr>
      </w:pPr>
      <w:r w:rsidRPr="00BA6DD9">
        <w:rPr>
          <w:rFonts w:asciiTheme="majorHAnsi" w:hAnsiTheme="majorHAnsi" w:cstheme="majorHAnsi"/>
          <w:sz w:val="16"/>
        </w:rPr>
        <w:t>have some more explaining to do.</w:t>
      </w:r>
    </w:p>
    <w:p w14:paraId="4B2715DF" w14:textId="77777777" w:rsidR="00646240" w:rsidRPr="00BA6DD9" w:rsidRDefault="00646240" w:rsidP="00646240">
      <w:pPr>
        <w:rPr>
          <w:rFonts w:asciiTheme="majorHAnsi" w:hAnsiTheme="majorHAnsi" w:cstheme="majorHAnsi"/>
        </w:rPr>
      </w:pPr>
    </w:p>
    <w:p w14:paraId="357EE481" w14:textId="77777777" w:rsidR="00646240" w:rsidRPr="00BA6DD9" w:rsidRDefault="00646240" w:rsidP="00646240">
      <w:pPr>
        <w:rPr>
          <w:rFonts w:asciiTheme="majorHAnsi" w:hAnsiTheme="majorHAnsi" w:cstheme="majorHAnsi"/>
        </w:rPr>
      </w:pPr>
      <w:r w:rsidRPr="00BA6DD9">
        <w:rPr>
          <w:rFonts w:asciiTheme="majorHAnsi" w:hAnsiTheme="majorHAnsi" w:cstheme="majorHAnsi"/>
        </w:rPr>
        <w:t>Negate</w:t>
      </w:r>
    </w:p>
    <w:p w14:paraId="6010F032"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 xml:space="preserve">1] Inherency – either a) the aff is non-inherent and you vote neg on presumption or b) it </w:t>
      </w:r>
      <w:proofErr w:type="gramStart"/>
      <w:r w:rsidRPr="00BA6DD9">
        <w:rPr>
          <w:rFonts w:asciiTheme="majorHAnsi" w:hAnsiTheme="majorHAnsi" w:cstheme="majorHAnsi"/>
        </w:rPr>
        <w:t>is</w:t>
      </w:r>
      <w:proofErr w:type="gramEnd"/>
      <w:r w:rsidRPr="00BA6DD9">
        <w:rPr>
          <w:rFonts w:asciiTheme="majorHAnsi" w:hAnsiTheme="majorHAnsi" w:cstheme="majorHAnsi"/>
        </w:rPr>
        <w:t xml:space="preserve"> and it isn’t going to happen. </w:t>
      </w:r>
    </w:p>
    <w:p w14:paraId="04DB8503" w14:textId="77777777" w:rsidR="00646240" w:rsidRPr="00BA6DD9" w:rsidRDefault="00646240" w:rsidP="00646240">
      <w:pPr>
        <w:pStyle w:val="Heading4"/>
        <w:rPr>
          <w:rFonts w:asciiTheme="majorHAnsi" w:hAnsiTheme="majorHAnsi" w:cstheme="majorHAnsi"/>
          <w:lang w:eastAsia="zh-CN"/>
        </w:rPr>
      </w:pPr>
      <w:r w:rsidRPr="00BA6DD9">
        <w:rPr>
          <w:rFonts w:asciiTheme="majorHAnsi" w:hAnsiTheme="majorHAnsi" w:cstheme="majorHAnsi"/>
        </w:rPr>
        <w:t xml:space="preserve">2. </w:t>
      </w:r>
      <w:r w:rsidRPr="00BA6DD9">
        <w:rPr>
          <w:rFonts w:asciiTheme="majorHAnsi" w:hAnsiTheme="majorHAnsi" w:cstheme="majorHAnsi"/>
          <w:lang w:eastAsia="zh-CN"/>
        </w:rPr>
        <w:t xml:space="preserve">Good Samaritan – in order to say I want to fic x problem, you must say that you want x problem to exist, since it requires the problem exist to solve, which makes </w:t>
      </w:r>
      <w:proofErr w:type="gramStart"/>
      <w:r w:rsidRPr="00BA6DD9">
        <w:rPr>
          <w:rFonts w:asciiTheme="majorHAnsi" w:hAnsiTheme="majorHAnsi" w:cstheme="majorHAnsi"/>
          <w:lang w:eastAsia="zh-CN"/>
        </w:rPr>
        <w:t>an</w:t>
      </w:r>
      <w:proofErr w:type="gramEnd"/>
      <w:r w:rsidRPr="00BA6DD9">
        <w:rPr>
          <w:rFonts w:asciiTheme="majorHAnsi" w:hAnsiTheme="majorHAnsi" w:cstheme="majorHAnsi"/>
          <w:lang w:eastAsia="zh-CN"/>
        </w:rPr>
        <w:t xml:space="preserve"> moral attempt inherently immoral </w:t>
      </w:r>
    </w:p>
    <w:p w14:paraId="748A6535" w14:textId="77777777" w:rsidR="00646240" w:rsidRPr="00BA6DD9" w:rsidRDefault="00646240" w:rsidP="00646240">
      <w:pPr>
        <w:pStyle w:val="Heading4"/>
        <w:rPr>
          <w:rFonts w:asciiTheme="majorHAnsi" w:hAnsiTheme="majorHAnsi" w:cstheme="majorHAnsi"/>
        </w:rPr>
      </w:pPr>
      <w:r w:rsidRPr="00BA6DD9">
        <w:rPr>
          <w:rFonts w:asciiTheme="majorHAnsi" w:hAnsiTheme="majorHAnsi" w:cstheme="majorHAnsi"/>
        </w:rPr>
        <w:t>3. To go anywhere, you must go halfway first, and then you must go half of the remaining distance, and half of the remaining distance, and so forth to infinity – thus, motion is impossible.</w:t>
      </w:r>
    </w:p>
    <w:p w14:paraId="0AFE597A" w14:textId="02D0374E" w:rsidR="00E42E4C" w:rsidRPr="00646240" w:rsidRDefault="00646240" w:rsidP="00646240">
      <w:pPr>
        <w:pStyle w:val="Heading4"/>
        <w:rPr>
          <w:rFonts w:asciiTheme="majorHAnsi" w:hAnsiTheme="majorHAnsi" w:cstheme="majorHAnsi"/>
        </w:rPr>
      </w:pPr>
      <w:r w:rsidRPr="00BA6DD9">
        <w:rPr>
          <w:rFonts w:asciiTheme="majorHAnsi" w:hAnsiTheme="majorHAnsi" w:cstheme="majorHAnsi"/>
        </w:rPr>
        <w:t>4] you can’t be sure anything besides yourself exists – we could be deceived by a demon, dreaming, or in a simulation so the whole world could be nonexistent</w:t>
      </w:r>
    </w:p>
    <w:sectPr w:rsidR="00E42E4C" w:rsidRPr="006462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5AF9C" w14:textId="77777777" w:rsidR="00A71FC4" w:rsidRDefault="00A71FC4" w:rsidP="00646240">
      <w:pPr>
        <w:spacing w:after="0" w:line="240" w:lineRule="auto"/>
      </w:pPr>
      <w:r>
        <w:separator/>
      </w:r>
    </w:p>
  </w:endnote>
  <w:endnote w:type="continuationSeparator" w:id="0">
    <w:p w14:paraId="5E24A7C0" w14:textId="77777777" w:rsidR="00A71FC4" w:rsidRDefault="00A71FC4" w:rsidP="00646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701B4" w14:textId="77777777" w:rsidR="00A71FC4" w:rsidRDefault="00A71FC4" w:rsidP="00646240">
      <w:pPr>
        <w:spacing w:after="0" w:line="240" w:lineRule="auto"/>
      </w:pPr>
      <w:r>
        <w:separator/>
      </w:r>
    </w:p>
  </w:footnote>
  <w:footnote w:type="continuationSeparator" w:id="0">
    <w:p w14:paraId="60B41611" w14:textId="77777777" w:rsidR="00A71FC4" w:rsidRDefault="00A71FC4" w:rsidP="00646240">
      <w:pPr>
        <w:spacing w:after="0" w:line="240" w:lineRule="auto"/>
      </w:pPr>
      <w:r>
        <w:continuationSeparator/>
      </w:r>
    </w:p>
  </w:footnote>
  <w:footnote w:id="1">
    <w:p w14:paraId="20B1958E" w14:textId="77777777" w:rsidR="00646240" w:rsidRPr="00F06ECC" w:rsidRDefault="00646240" w:rsidP="00646240">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7C32A39" w14:textId="77777777" w:rsidR="00646240" w:rsidRPr="00F06ECC" w:rsidRDefault="00646240" w:rsidP="00646240">
      <w:pPr>
        <w:rPr>
          <w:i/>
          <w:sz w:val="16"/>
        </w:rPr>
      </w:pPr>
      <w:r>
        <w:rPr>
          <w:rStyle w:val="FootnoteReference"/>
        </w:rPr>
        <w:footnoteRef/>
      </w:r>
      <w: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62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24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FC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601716"/>
  <w14:defaultImageDpi w14:val="300"/>
  <w15:docId w15:val="{402C718B-CDEE-2D46-AF82-DB9DF4451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62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62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62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62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6462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62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240"/>
  </w:style>
  <w:style w:type="character" w:customStyle="1" w:styleId="Heading1Char">
    <w:name w:val="Heading 1 Char"/>
    <w:aliases w:val="Pocket Char"/>
    <w:basedOn w:val="DefaultParagraphFont"/>
    <w:link w:val="Heading1"/>
    <w:uiPriority w:val="9"/>
    <w:rsid w:val="006462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62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6240"/>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462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624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646240"/>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20"/>
    <w:qFormat/>
    <w:rsid w:val="006462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6240"/>
    <w:rPr>
      <w:color w:val="auto"/>
      <w:u w:val="none"/>
    </w:rPr>
  </w:style>
  <w:style w:type="character" w:styleId="Hyperlink">
    <w:name w:val="Hyperlink"/>
    <w:aliases w:val="No Spacing Char,Card Format Char,ClearFormatting Char,Clear Char,DDI Tag Char,Tag Title Char,Dont use Char,Tag and Cite Char,No Spacing31 Char,No Spacing41 Char,No Spacing6 Char,No Spacing7 Char,Very Small Text Char,No Spacing8 Char,Dont u Cha"/>
    <w:basedOn w:val="DefaultParagraphFont"/>
    <w:link w:val="NoSpacing"/>
    <w:uiPriority w:val="99"/>
    <w:unhideWhenUsed/>
    <w:rsid w:val="00646240"/>
    <w:rPr>
      <w:color w:val="auto"/>
      <w:u w:val="none"/>
    </w:rPr>
  </w:style>
  <w:style w:type="paragraph" w:styleId="DocumentMap">
    <w:name w:val="Document Map"/>
    <w:basedOn w:val="Normal"/>
    <w:link w:val="DocumentMapChar"/>
    <w:uiPriority w:val="99"/>
    <w:semiHidden/>
    <w:unhideWhenUsed/>
    <w:rsid w:val="006462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6240"/>
    <w:rPr>
      <w:rFonts w:ascii="Lucida Grande" w:hAnsi="Lucida Grande" w:cs="Lucida Grande"/>
    </w:rPr>
  </w:style>
  <w:style w:type="paragraph" w:customStyle="1" w:styleId="textbold">
    <w:name w:val="text bold"/>
    <w:basedOn w:val="Normal"/>
    <w:link w:val="Emphasis"/>
    <w:autoRedefine/>
    <w:uiPriority w:val="20"/>
    <w:qFormat/>
    <w:rsid w:val="00646240"/>
    <w:pPr>
      <w:pBdr>
        <w:top w:val="single" w:sz="18" w:space="1" w:color="auto"/>
        <w:left w:val="single" w:sz="18" w:space="4" w:color="auto"/>
        <w:bottom w:val="single" w:sz="18" w:space="1" w:color="auto"/>
        <w:right w:val="single" w:sz="18" w:space="4" w:color="auto"/>
      </w:pBdr>
      <w:ind w:left="720"/>
      <w:jc w:val="both"/>
    </w:pPr>
    <w:rPr>
      <w:b/>
      <w:iCs/>
      <w:u w:val="single"/>
    </w:rPr>
  </w:style>
  <w:style w:type="character" w:customStyle="1" w:styleId="StyleDate">
    <w:name w:val="Style Date"/>
    <w:aliases w:val="Author"/>
    <w:basedOn w:val="DefaultParagraphFont"/>
    <w:uiPriority w:val="1"/>
    <w:qFormat/>
    <w:rsid w:val="00646240"/>
    <w:rPr>
      <w:rFonts w:ascii="Georgia" w:hAnsi="Georgia"/>
      <w:b/>
      <w:sz w:val="24"/>
      <w:u w:val="single"/>
    </w:rPr>
  </w:style>
  <w:style w:type="paragraph" w:styleId="ListParagraph">
    <w:name w:val="List Paragraph"/>
    <w:aliases w:val="6 font"/>
    <w:basedOn w:val="Normal"/>
    <w:uiPriority w:val="99"/>
    <w:qFormat/>
    <w:rsid w:val="00646240"/>
    <w:pPr>
      <w:ind w:left="720"/>
      <w:contextualSpacing/>
    </w:pPr>
  </w:style>
  <w:style w:type="paragraph" w:styleId="NoSpacing">
    <w:name w:val="No Spacing"/>
    <w:aliases w:val="Card Format,ClearFormatting,Clear,DDI Tag,Tag Title,Dont use,Tag and Cite,No Spacing31,No Spacing41,No Spacing6,No Spacing7,Very Small Text,No Spacing8,Dont u,No Spacing311,No Spacing111112,No Spacing51,No Spacing22,CD - Cite,No Spacing2,tag"/>
    <w:basedOn w:val="Heading1"/>
    <w:link w:val="Hyperlink"/>
    <w:autoRedefine/>
    <w:uiPriority w:val="99"/>
    <w:qFormat/>
    <w:rsid w:val="006462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nhideWhenUsed/>
    <w:qFormat/>
    <w:rsid w:val="00646240"/>
    <w:rPr>
      <w:vertAlign w:val="superscript"/>
    </w:rPr>
  </w:style>
  <w:style w:type="paragraph" w:styleId="NormalWeb">
    <w:name w:val="Normal (Web)"/>
    <w:basedOn w:val="Normal"/>
    <w:uiPriority w:val="99"/>
    <w:semiHidden/>
    <w:unhideWhenUsed/>
    <w:rsid w:val="0064624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oxforddictionaries.com/definition/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gov/legis/Glossary.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4378</Words>
  <Characters>24955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2021-12-04T07:29:00Z</dcterms:created>
  <dcterms:modified xsi:type="dcterms:W3CDTF">2021-12-04T07:30:00Z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