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81197" w14:textId="77777777" w:rsidR="00265F84" w:rsidRPr="00311CBF" w:rsidRDefault="00265F84" w:rsidP="00265F84">
      <w:pPr>
        <w:pStyle w:val="Heading3"/>
        <w:rPr>
          <w:rFonts w:cs="Calibri"/>
        </w:rPr>
      </w:pPr>
      <w:r w:rsidRPr="00311CBF">
        <w:rPr>
          <w:rFonts w:cs="Calibri"/>
        </w:rPr>
        <w:t>1</w:t>
      </w:r>
    </w:p>
    <w:p w14:paraId="25F7780B" w14:textId="77777777" w:rsidR="00265F84" w:rsidRPr="00311CBF" w:rsidRDefault="00265F84" w:rsidP="00265F84">
      <w:pPr>
        <w:keepNext/>
        <w:keepLines/>
        <w:tabs>
          <w:tab w:val="left" w:pos="14112"/>
        </w:tabs>
        <w:spacing w:before="40"/>
        <w:outlineLvl w:val="3"/>
        <w:rPr>
          <w:rFonts w:eastAsiaTheme="majorEastAsia" w:cs="Calibri"/>
          <w:b/>
          <w:iCs/>
        </w:rPr>
      </w:pPr>
      <w:r w:rsidRPr="00311CBF">
        <w:rPr>
          <w:rFonts w:eastAsiaTheme="majorEastAsia" w:cs="Calibri"/>
          <w:b/>
          <w:iCs/>
        </w:rPr>
        <w:t xml:space="preserve">The 1AC’s </w:t>
      </w:r>
      <w:r w:rsidRPr="00311CBF">
        <w:rPr>
          <w:rFonts w:eastAsiaTheme="majorEastAsia" w:cs="Calibri"/>
          <w:b/>
          <w:iCs/>
          <w:u w:val="single"/>
        </w:rPr>
        <w:t>abstraction</w:t>
      </w:r>
      <w:r w:rsidRPr="00311CBF">
        <w:rPr>
          <w:rFonts w:eastAsiaTheme="majorEastAsia" w:cs="Calibri"/>
          <w:b/>
          <w:iCs/>
        </w:rPr>
        <w:t xml:space="preserve"> from the </w:t>
      </w:r>
      <w:r w:rsidRPr="00311CBF">
        <w:rPr>
          <w:rFonts w:eastAsiaTheme="majorEastAsia" w:cs="Calibri"/>
          <w:b/>
          <w:iCs/>
          <w:u w:val="single"/>
        </w:rPr>
        <w:t>material consequences</w:t>
      </w:r>
      <w:r w:rsidRPr="00311CBF">
        <w:rPr>
          <w:rFonts w:eastAsiaTheme="majorEastAsia" w:cs="Calibri"/>
          <w:b/>
          <w:iCs/>
        </w:rPr>
        <w:t xml:space="preserve"> of </w:t>
      </w:r>
      <w:r w:rsidRPr="00311CBF">
        <w:rPr>
          <w:rFonts w:eastAsiaTheme="majorEastAsia" w:cs="Calibri"/>
          <w:b/>
          <w:iCs/>
          <w:u w:val="single"/>
        </w:rPr>
        <w:t>racialized violence</w:t>
      </w:r>
      <w:r w:rsidRPr="00311CBF">
        <w:rPr>
          <w:rFonts w:eastAsiaTheme="majorEastAsia" w:cs="Calibri"/>
          <w:b/>
          <w:iCs/>
        </w:rPr>
        <w:t xml:space="preserve">-- their </w:t>
      </w:r>
      <w:r w:rsidRPr="00311CBF">
        <w:rPr>
          <w:rFonts w:eastAsiaTheme="majorEastAsia" w:cs="Calibri"/>
          <w:b/>
          <w:iCs/>
          <w:u w:val="single"/>
        </w:rPr>
        <w:t>race-neutral rhetoric</w:t>
      </w:r>
      <w:r w:rsidRPr="00311CBF">
        <w:rPr>
          <w:rFonts w:eastAsiaTheme="majorEastAsia" w:cs="Calibri"/>
          <w:b/>
          <w:iCs/>
        </w:rPr>
        <w:t xml:space="preserve"> and </w:t>
      </w:r>
      <w:r w:rsidRPr="00311CBF">
        <w:rPr>
          <w:rFonts w:eastAsiaTheme="majorEastAsia" w:cs="Calibri"/>
          <w:b/>
          <w:iCs/>
          <w:u w:val="single"/>
        </w:rPr>
        <w:t>humanistic principles</w:t>
      </w:r>
      <w:r w:rsidRPr="00311CBF">
        <w:rPr>
          <w:rFonts w:eastAsiaTheme="majorEastAsia" w:cs="Calibri"/>
          <w:b/>
          <w:iCs/>
        </w:rPr>
        <w:t xml:space="preserve"> reduces systemic racism to a </w:t>
      </w:r>
      <w:r w:rsidRPr="00311CBF">
        <w:rPr>
          <w:rFonts w:eastAsiaTheme="majorEastAsia" w:cs="Calibri"/>
          <w:b/>
          <w:iCs/>
          <w:u w:val="single"/>
        </w:rPr>
        <w:t>problem of recognition</w:t>
      </w:r>
      <w:r w:rsidRPr="00311CBF">
        <w:rPr>
          <w:rFonts w:eastAsiaTheme="majorEastAsia" w:cs="Calibri"/>
          <w:b/>
          <w:iCs/>
        </w:rPr>
        <w:t xml:space="preserve"> that prevents effective mobilization against white supremacy</w:t>
      </w:r>
    </w:p>
    <w:p w14:paraId="21C4FB97" w14:textId="77777777" w:rsidR="00265F84" w:rsidRPr="00311CBF" w:rsidRDefault="00265F84" w:rsidP="00265F84">
      <w:pPr>
        <w:tabs>
          <w:tab w:val="center" w:pos="8445"/>
        </w:tabs>
        <w:rPr>
          <w:rFonts w:cs="Calibri"/>
          <w:sz w:val="16"/>
        </w:rPr>
      </w:pPr>
      <w:r w:rsidRPr="00311CBF">
        <w:rPr>
          <w:rFonts w:cs="Calibri"/>
          <w:sz w:val="16"/>
        </w:rPr>
        <w:t xml:space="preserve">Tommy J. </w:t>
      </w:r>
      <w:r w:rsidRPr="00311CBF">
        <w:rPr>
          <w:rFonts w:cs="Calibri"/>
          <w:b/>
          <w:bCs/>
          <w:u w:val="single"/>
        </w:rPr>
        <w:t>Curry and Curry 18</w:t>
      </w:r>
      <w:r w:rsidRPr="00311CBF">
        <w:rPr>
          <w:rFonts w:cs="Calibri"/>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1CF48F2C" w14:textId="77777777" w:rsidR="00265F84" w:rsidRPr="00311CBF" w:rsidRDefault="00265F84" w:rsidP="00265F84">
      <w:pPr>
        <w:rPr>
          <w:rFonts w:cs="Calibri"/>
          <w:sz w:val="16"/>
        </w:rPr>
      </w:pPr>
      <w:r w:rsidRPr="00311CBF">
        <w:rPr>
          <w:rFonts w:cs="Calibri"/>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311CBF">
        <w:rPr>
          <w:rFonts w:cs="Calibri"/>
          <w:sz w:val="16"/>
        </w:rPr>
        <w:t>theorist, and</w:t>
      </w:r>
      <w:proofErr w:type="gramEnd"/>
      <w:r w:rsidRPr="00311CBF">
        <w:rPr>
          <w:rFonts w:cs="Calibri"/>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311CBF">
        <w:rPr>
          <w:rFonts w:cs="Calibri"/>
          <w:b/>
          <w:u w:val="single"/>
        </w:rPr>
        <w:t>philosophy</w:t>
      </w:r>
      <w:r w:rsidRPr="00311CBF">
        <w:rPr>
          <w:rFonts w:cs="Calibri"/>
          <w:sz w:val="16"/>
        </w:rPr>
        <w:t xml:space="preserve">, really theory itself—our present categories of knowledge, such as race, class, and gender, found through disciplines—actually </w:t>
      </w:r>
      <w:r w:rsidRPr="00311CBF">
        <w:rPr>
          <w:rFonts w:cs="Calibri"/>
          <w:b/>
          <w:u w:val="single"/>
        </w:rPr>
        <w:t>hastens the deaths of subjugated peoples in the U</w:t>
      </w:r>
      <w:r w:rsidRPr="00311CBF">
        <w:rPr>
          <w:rFonts w:cs="Calibri"/>
          <w:sz w:val="16"/>
        </w:rPr>
        <w:t xml:space="preserve">nited </w:t>
      </w:r>
      <w:r w:rsidRPr="00311CBF">
        <w:rPr>
          <w:rFonts w:cs="Calibri"/>
          <w:b/>
          <w:u w:val="single"/>
        </w:rPr>
        <w:t>S</w:t>
      </w:r>
      <w:r w:rsidRPr="00311CBF">
        <w:rPr>
          <w:rFonts w:cs="Calibri"/>
          <w:sz w:val="16"/>
        </w:rPr>
        <w:t xml:space="preserve">tates. </w:t>
      </w:r>
      <w:r w:rsidRPr="00311CBF">
        <w:rPr>
          <w:rFonts w:cs="Calibri"/>
          <w:b/>
          <w:highlight w:val="green"/>
          <w:u w:val="single"/>
        </w:rPr>
        <w:t xml:space="preserve">Academic philosophy </w:t>
      </w:r>
      <w:r w:rsidRPr="00311CBF">
        <w:rPr>
          <w:rFonts w:cs="Calibri"/>
          <w:b/>
          <w:u w:val="single"/>
        </w:rPr>
        <w:t xml:space="preserve">routinely </w:t>
      </w:r>
      <w:r w:rsidRPr="00311CBF">
        <w:rPr>
          <w:rFonts w:cs="Calibri"/>
          <w:b/>
          <w:highlight w:val="green"/>
          <w:u w:val="single"/>
        </w:rPr>
        <w:t>abstracts away from</w:t>
      </w:r>
      <w:r w:rsidRPr="00311CBF">
        <w:rPr>
          <w:rFonts w:cs="Calibri"/>
          <w:sz w:val="16"/>
        </w:rPr>
        <w:t>—directs thought to not attend to the realities of death, dying, and despair created by—</w:t>
      </w:r>
      <w:r w:rsidRPr="00311CBF">
        <w:rPr>
          <w:rFonts w:cs="Calibri"/>
          <w:b/>
          <w:u w:val="single"/>
        </w:rPr>
        <w:t xml:space="preserve">antiBlack </w:t>
      </w:r>
      <w:r w:rsidRPr="00311CBF">
        <w:rPr>
          <w:rFonts w:cs="Calibri"/>
          <w:b/>
          <w:highlight w:val="green"/>
          <w:u w:val="single"/>
        </w:rPr>
        <w:t>racism</w:t>
      </w:r>
      <w:r w:rsidRPr="00311CBF">
        <w:rPr>
          <w:rFonts w:cs="Calibri"/>
          <w:b/>
          <w:u w:val="single"/>
        </w:rPr>
        <w:t xml:space="preserve">. Black, Brown, and Indigenous populations are routinely </w:t>
      </w:r>
      <w:r w:rsidRPr="00311CBF">
        <w:rPr>
          <w:rFonts w:cs="Calibri"/>
          <w:b/>
          <w:iCs/>
          <w:u w:val="single"/>
          <w:bdr w:val="single" w:sz="8" w:space="0" w:color="auto"/>
        </w:rPr>
        <w:t>rationalized as disposable flesh</w:t>
      </w:r>
      <w:r w:rsidRPr="00311CBF">
        <w:rPr>
          <w:rFonts w:cs="Calibri"/>
          <w:b/>
          <w:u w:val="single"/>
        </w:rPr>
        <w:t xml:space="preserve">. The deaths of these groups launch </w:t>
      </w:r>
      <w:r w:rsidRPr="00311CBF">
        <w:rPr>
          <w:rFonts w:cs="Calibri"/>
          <w:b/>
          <w:iCs/>
          <w:u w:val="single"/>
          <w:bdr w:val="single" w:sz="8" w:space="0" w:color="auto"/>
        </w:rPr>
        <w:t>philosophical discussions</w:t>
      </w:r>
      <w:r w:rsidRPr="00311CBF">
        <w:rPr>
          <w:rFonts w:cs="Calibri"/>
          <w:sz w:val="16"/>
        </w:rPr>
        <w:t xml:space="preserve"> of social injustice and spark awareness by whites, </w:t>
      </w:r>
      <w:r w:rsidRPr="00311CBF">
        <w:rPr>
          <w:rFonts w:cs="Calibri"/>
          <w:b/>
          <w:iCs/>
          <w:u w:val="single"/>
          <w:bdr w:val="single" w:sz="8" w:space="0" w:color="auto"/>
        </w:rPr>
        <w:t>while the deaths of white people direct policy and demand outrage</w:t>
      </w:r>
      <w:r w:rsidRPr="00311CBF">
        <w:rPr>
          <w:rFonts w:cs="Calibri"/>
          <w:b/>
          <w:u w:val="single"/>
        </w:rPr>
        <w:t>. Because racialized bodies are confined to inhumane living conditions that nurture violence</w:t>
      </w:r>
      <w:r w:rsidRPr="00311CBF">
        <w:rPr>
          <w:rFonts w:cs="Calibri"/>
          <w:sz w:val="16"/>
        </w:rPr>
        <w:t xml:space="preserve"> and despair </w:t>
      </w:r>
      <w:r w:rsidRPr="00311CBF">
        <w:rPr>
          <w:rFonts w:cs="Calibri"/>
          <w:b/>
          <w:u w:val="single"/>
        </w:rPr>
        <w:t xml:space="preserve">that become attributed to the savage nature of nonwhites and evidence of their inhumanity, the </w:t>
      </w:r>
      <w:r w:rsidRPr="00311CBF">
        <w:rPr>
          <w:rFonts w:cs="Calibri"/>
          <w:b/>
          <w:highlight w:val="green"/>
          <w:u w:val="single"/>
        </w:rPr>
        <w:t>deaths of</w:t>
      </w:r>
      <w:r w:rsidRPr="00311CBF">
        <w:rPr>
          <w:rFonts w:cs="Calibri"/>
          <w:b/>
          <w:u w:val="single"/>
        </w:rPr>
        <w:t xml:space="preserve"> these</w:t>
      </w:r>
      <w:r w:rsidRPr="00311CBF">
        <w:rPr>
          <w:rFonts w:cs="Calibri"/>
          <w:sz w:val="16"/>
        </w:rPr>
        <w:t xml:space="preserve"> </w:t>
      </w:r>
      <w:r w:rsidRPr="00311CBF">
        <w:rPr>
          <w:rFonts w:cs="Calibri"/>
          <w:b/>
          <w:highlight w:val="green"/>
          <w:u w:val="single"/>
        </w:rPr>
        <w:t>dehumanized peoples are</w:t>
      </w:r>
      <w:r w:rsidRPr="00311CBF">
        <w:rPr>
          <w:rFonts w:cs="Calibri"/>
          <w:sz w:val="16"/>
          <w:highlight w:val="green"/>
        </w:rPr>
        <w:t xml:space="preserve"> </w:t>
      </w:r>
      <w:r w:rsidRPr="00311CBF">
        <w:rPr>
          <w:rFonts w:cs="Calibri"/>
          <w:sz w:val="16"/>
        </w:rPr>
        <w:t xml:space="preserve">often </w:t>
      </w:r>
      <w:r w:rsidRPr="00311CBF">
        <w:rPr>
          <w:rFonts w:cs="Calibri"/>
          <w:b/>
          <w:highlight w:val="green"/>
          <w:u w:val="single"/>
        </w:rPr>
        <w:t xml:space="preserve">measured against the dangers they </w:t>
      </w:r>
      <w:r w:rsidRPr="00311CBF">
        <w:rPr>
          <w:rFonts w:cs="Calibri"/>
          <w:b/>
          <w:u w:val="single"/>
        </w:rPr>
        <w:t xml:space="preserve">are thought to </w:t>
      </w:r>
      <w:r w:rsidRPr="00311CBF">
        <w:rPr>
          <w:rFonts w:cs="Calibri"/>
          <w:b/>
          <w:highlight w:val="green"/>
          <w:u w:val="single"/>
        </w:rPr>
        <w:t xml:space="preserve">pose </w:t>
      </w:r>
      <w:r w:rsidRPr="00311CBF">
        <w:rPr>
          <w:rFonts w:cs="Calibri"/>
          <w:b/>
          <w:u w:val="single"/>
        </w:rPr>
        <w:t>to others</w:t>
      </w:r>
      <w:r w:rsidRPr="00311CBF">
        <w:rPr>
          <w:rFonts w:cs="Calibri"/>
          <w:sz w:val="16"/>
        </w:rPr>
        <w:t>.</w:t>
      </w:r>
    </w:p>
    <w:p w14:paraId="6D25511D" w14:textId="77777777" w:rsidR="00265F84" w:rsidRPr="00311CBF" w:rsidRDefault="00265F84" w:rsidP="00265F84">
      <w:pPr>
        <w:rPr>
          <w:rFonts w:cs="Calibri"/>
          <w:sz w:val="16"/>
        </w:rPr>
      </w:pPr>
      <w:r w:rsidRPr="00311CBF">
        <w:rPr>
          <w:rFonts w:cs="Calibri"/>
          <w:b/>
          <w:u w:val="single"/>
        </w:rPr>
        <w:t>The interpretation of the inferior position that racialized groups occupy in the U</w:t>
      </w:r>
      <w:r w:rsidRPr="00311CBF">
        <w:rPr>
          <w:rFonts w:cs="Calibri"/>
          <w:sz w:val="16"/>
        </w:rPr>
        <w:t xml:space="preserve">nited </w:t>
      </w:r>
      <w:r w:rsidRPr="00311CBF">
        <w:rPr>
          <w:rFonts w:cs="Calibri"/>
          <w:b/>
          <w:u w:val="single"/>
        </w:rPr>
        <w:t>S</w:t>
      </w:r>
      <w:r w:rsidRPr="00311CBF">
        <w:rPr>
          <w:rFonts w:cs="Calibri"/>
          <w:sz w:val="16"/>
        </w:rPr>
        <w:t xml:space="preserve">tates </w:t>
      </w:r>
      <w:r w:rsidRPr="00311CBF">
        <w:rPr>
          <w:rFonts w:cs="Calibri"/>
          <w:b/>
          <w:u w:val="single"/>
        </w:rPr>
        <w:t>is grounded in how whites often think of themselves in relation to problem populations. This relationship is</w:t>
      </w:r>
      <w:r w:rsidRPr="00311CBF">
        <w:rPr>
          <w:rFonts w:cs="Calibri"/>
          <w:sz w:val="16"/>
        </w:rPr>
        <w:t xml:space="preserve"> often </w:t>
      </w:r>
      <w:r w:rsidRPr="00311CBF">
        <w:rPr>
          <w:rFonts w:cs="Calibri"/>
          <w:b/>
          <w:u w:val="single"/>
        </w:rPr>
        <w:t>rationalized by avoidance and by</w:t>
      </w:r>
      <w:r w:rsidRPr="00311CBF">
        <w:rPr>
          <w:rFonts w:cs="Calibri"/>
          <w:sz w:val="16"/>
        </w:rPr>
        <w:t xml:space="preserve"> the </w:t>
      </w:r>
      <w:r w:rsidRPr="00311CBF">
        <w:rPr>
          <w:rFonts w:cs="Calibri"/>
          <w:b/>
          <w:u w:val="single"/>
        </w:rPr>
        <w:t>denials</w:t>
      </w:r>
      <w:r w:rsidRPr="00311CBF">
        <w:rPr>
          <w:rFonts w:cs="Calibri"/>
          <w:sz w:val="16"/>
        </w:rPr>
        <w:t xml:space="preserve"> of whites </w:t>
      </w:r>
      <w:r w:rsidRPr="00311CBF">
        <w:rPr>
          <w:rFonts w:cs="Calibri"/>
          <w:b/>
          <w:u w:val="single"/>
        </w:rPr>
        <w:t xml:space="preserve">about being causally related to the harsh conditions imposed on nonwhites in the world. Philosophy, and its </w:t>
      </w:r>
      <w:r w:rsidRPr="00311CBF">
        <w:rPr>
          <w:rFonts w:cs="Calibri"/>
          <w:b/>
          <w:highlight w:val="green"/>
          <w:u w:val="single"/>
        </w:rPr>
        <w:t xml:space="preserve">glorification of the rational individual, ignores </w:t>
      </w:r>
      <w:r w:rsidRPr="00311CBF">
        <w:rPr>
          <w:rFonts w:cs="Calibri"/>
          <w:b/>
          <w:u w:val="single"/>
        </w:rPr>
        <w:t>the complexity of</w:t>
      </w:r>
      <w:r w:rsidRPr="00311CBF">
        <w:rPr>
          <w:rFonts w:cs="Calibri"/>
          <w:b/>
          <w:highlight w:val="green"/>
          <w:u w:val="single"/>
        </w:rPr>
        <w:t xml:space="preserve"> anti-Black racism </w:t>
      </w:r>
      <w:r w:rsidRPr="00311CBF">
        <w:rPr>
          <w:rFonts w:cs="Calibri"/>
          <w:b/>
          <w:u w:val="single"/>
        </w:rPr>
        <w:t>by blaming the complacency</w:t>
      </w:r>
      <w:r w:rsidRPr="00311CBF">
        <w:rPr>
          <w:rFonts w:cs="Calibri"/>
          <w:sz w:val="16"/>
        </w:rPr>
        <w:t xml:space="preserve">, if not outright hostility, </w:t>
      </w:r>
      <w:r w:rsidRPr="00311CBF">
        <w:rPr>
          <w:rFonts w:cs="Calibri"/>
          <w:b/>
          <w:u w:val="single"/>
        </w:rPr>
        <w:t>towards Blacks on the mass ignorance of white America</w:t>
      </w:r>
      <w:r w:rsidRPr="00311CBF">
        <w:rPr>
          <w:rFonts w:cs="Calibri"/>
          <w:sz w:val="16"/>
        </w:rPr>
        <w:t xml:space="preserve">. To remedy this problem, Black philosophers are asked to respond by gearing their writings, lectures, and professional presence to further educate and dialogue with white philosophers </w:t>
      </w:r>
      <w:proofErr w:type="gramStart"/>
      <w:r w:rsidRPr="00311CBF">
        <w:rPr>
          <w:rFonts w:cs="Calibri"/>
          <w:sz w:val="16"/>
        </w:rPr>
        <w:t>in order to</w:t>
      </w:r>
      <w:proofErr w:type="gramEnd"/>
      <w:r w:rsidRPr="00311CBF">
        <w:rPr>
          <w:rFonts w:cs="Calibri"/>
          <w:sz w:val="16"/>
        </w:rPr>
        <w:t xml:space="preserve"> enable them to better understand anti-Black racism and white supremacy (Curry 2008, 2015). This therapy is often rewarded as scholarship. </w:t>
      </w:r>
      <w:r w:rsidRPr="00311CBF">
        <w:rPr>
          <w:rFonts w:cs="Calibri"/>
          <w:b/>
          <w:u w:val="single"/>
        </w:rPr>
        <w:t xml:space="preserve">Philosophical </w:t>
      </w:r>
      <w:r w:rsidRPr="00311CBF">
        <w:rPr>
          <w:rFonts w:cs="Calibri"/>
          <w:b/>
          <w:highlight w:val="green"/>
          <w:u w:val="single"/>
        </w:rPr>
        <w:t xml:space="preserve">positions that analyze racism as a problem </w:t>
      </w:r>
      <w:r w:rsidRPr="00311CBF">
        <w:rPr>
          <w:rFonts w:cs="Calibri"/>
          <w:b/>
          <w:u w:val="single"/>
        </w:rPr>
        <w:t xml:space="preserve">of </w:t>
      </w:r>
      <w:r w:rsidRPr="00311CBF">
        <w:rPr>
          <w:rFonts w:cs="Calibri"/>
          <w:b/>
          <w:iCs/>
          <w:u w:val="single"/>
          <w:bdr w:val="single" w:sz="8" w:space="0" w:color="auto"/>
        </w:rPr>
        <w:t>miscommunication, misunderstanding, and ignorance</w:t>
      </w:r>
      <w:r w:rsidRPr="00311CBF">
        <w:rPr>
          <w:rFonts w:cs="Calibri"/>
          <w:sz w:val="16"/>
        </w:rPr>
        <w:t xml:space="preserve"> (philosophies predicated on the capacity of whites to change) </w:t>
      </w:r>
      <w:r w:rsidRPr="00311CBF">
        <w:rPr>
          <w:rFonts w:cs="Calibri"/>
          <w:b/>
          <w:u w:val="single"/>
        </w:rPr>
        <w:t xml:space="preserve">are rewarded and praised as the cutting edge and most impactful theories about race and racism. Reducing racism to </w:t>
      </w:r>
      <w:r w:rsidRPr="00311CBF">
        <w:rPr>
          <w:rFonts w:cs="Calibri"/>
          <w:b/>
          <w:iCs/>
          <w:u w:val="single"/>
          <w:bdr w:val="single" w:sz="8" w:space="0" w:color="auto"/>
        </w:rPr>
        <w:t xml:space="preserve">a problem </w:t>
      </w:r>
      <w:r w:rsidRPr="00311CBF">
        <w:rPr>
          <w:rFonts w:cs="Calibri"/>
          <w:b/>
          <w:iCs/>
          <w:highlight w:val="green"/>
          <w:u w:val="single"/>
          <w:bdr w:val="single" w:sz="8" w:space="0" w:color="auto"/>
        </w:rPr>
        <w:t>of recognition</w:t>
      </w:r>
      <w:r w:rsidRPr="00311CBF">
        <w:rPr>
          <w:rFonts w:cs="Calibri"/>
          <w:sz w:val="16"/>
        </w:rPr>
        <w:t xml:space="preserve"> and understanding </w:t>
      </w:r>
      <w:r w:rsidRPr="00311CBF">
        <w:rPr>
          <w:rFonts w:cs="Calibri"/>
          <w:b/>
          <w:highlight w:val="green"/>
          <w:u w:val="single"/>
        </w:rPr>
        <w:t xml:space="preserve">allows white philosophers to </w:t>
      </w:r>
      <w:r w:rsidRPr="00311CBF">
        <w:rPr>
          <w:rFonts w:cs="Calibri"/>
          <w:b/>
          <w:iCs/>
          <w:highlight w:val="green"/>
          <w:u w:val="single"/>
          <w:bdr w:val="single" w:sz="8" w:space="0" w:color="auto"/>
        </w:rPr>
        <w:t>remain absolved</w:t>
      </w:r>
      <w:r w:rsidRPr="00311CBF">
        <w:rPr>
          <w:rFonts w:cs="Calibri"/>
          <w:b/>
          <w:highlight w:val="green"/>
          <w:u w:val="single"/>
        </w:rPr>
        <w:t xml:space="preserve"> </w:t>
      </w:r>
      <w:r w:rsidRPr="00311CBF">
        <w:rPr>
          <w:rFonts w:cs="Calibri"/>
          <w:b/>
          <w:u w:val="single"/>
        </w:rPr>
        <w:t xml:space="preserve">of their contribution to the </w:t>
      </w:r>
      <w:r w:rsidRPr="00311CBF">
        <w:rPr>
          <w:rFonts w:cs="Calibri"/>
          <w:b/>
          <w:highlight w:val="green"/>
          <w:u w:val="single"/>
        </w:rPr>
        <w:t>apathy that white America has to the death</w:t>
      </w:r>
      <w:r w:rsidRPr="00311CBF">
        <w:rPr>
          <w:rFonts w:cs="Calibri"/>
          <w:sz w:val="16"/>
          <w:highlight w:val="green"/>
        </w:rPr>
        <w:t xml:space="preserve"> </w:t>
      </w:r>
      <w:r w:rsidRPr="00311CBF">
        <w:rPr>
          <w:rFonts w:cs="Calibri"/>
          <w:sz w:val="16"/>
        </w:rPr>
        <w:t xml:space="preserve">and subjugation </w:t>
      </w:r>
      <w:r w:rsidRPr="00311CBF">
        <w:rPr>
          <w:rFonts w:cs="Calibri"/>
          <w:b/>
          <w:highlight w:val="green"/>
          <w:u w:val="single"/>
        </w:rPr>
        <w:t>Black Americans endure</w:t>
      </w:r>
      <w:r w:rsidRPr="00311CBF">
        <w:rPr>
          <w:rFonts w:cs="Calibri"/>
          <w:sz w:val="16"/>
          <w:highlight w:val="green"/>
        </w:rPr>
        <w:t xml:space="preserve"> </w:t>
      </w:r>
      <w:r w:rsidRPr="00311CBF">
        <w:rPr>
          <w:rFonts w:cs="Calibri"/>
          <w:sz w:val="16"/>
        </w:rPr>
        <w:t>at the hands of the white race.</w:t>
      </w:r>
    </w:p>
    <w:p w14:paraId="4BA5C656" w14:textId="77777777" w:rsidR="00265F84" w:rsidRPr="00311CBF" w:rsidRDefault="00265F84" w:rsidP="00265F84">
      <w:pPr>
        <w:rPr>
          <w:rFonts w:cs="Calibri"/>
          <w:sz w:val="16"/>
        </w:rPr>
      </w:pPr>
      <w:r w:rsidRPr="00311CBF">
        <w:rPr>
          <w:rFonts w:cs="Calibri"/>
          <w:sz w:val="16"/>
        </w:rPr>
        <w:t xml:space="preserve">To some readers, speaking about races as different groups with opposite, if not antagonistic, social lives </w:t>
      </w:r>
      <w:proofErr w:type="gramStart"/>
      <w:r w:rsidRPr="00311CBF">
        <w:rPr>
          <w:rFonts w:cs="Calibri"/>
          <w:sz w:val="16"/>
        </w:rPr>
        <w:t>seems</w:t>
      </w:r>
      <w:proofErr w:type="gramEnd"/>
      <w:r w:rsidRPr="00311CBF">
        <w:rPr>
          <w:rFonts w:cs="Calibri"/>
          <w:sz w:val="16"/>
        </w:rPr>
        <w:t xml:space="preserve"> to run contrary to the idea that there are no real races, just people, only the human race. This is the core of </w:t>
      </w:r>
      <w:r w:rsidRPr="00311CBF">
        <w:rPr>
          <w:rFonts w:cs="Calibri"/>
          <w:b/>
          <w:iCs/>
          <w:highlight w:val="green"/>
          <w:u w:val="single"/>
          <w:bdr w:val="single" w:sz="8" w:space="0" w:color="auto"/>
        </w:rPr>
        <w:t>race-neutral theory</w:t>
      </w:r>
      <w:r w:rsidRPr="00311CBF">
        <w:rPr>
          <w:rFonts w:cs="Calibri"/>
          <w:sz w:val="16"/>
        </w:rPr>
        <w:t xml:space="preserve"> in academic philosophy. Race neutrality </w:t>
      </w:r>
      <w:r w:rsidRPr="00311CBF">
        <w:rPr>
          <w:rFonts w:cs="Calibri"/>
          <w:b/>
          <w:highlight w:val="green"/>
          <w:u w:val="single"/>
        </w:rPr>
        <w:t>asserts that</w:t>
      </w:r>
      <w:r w:rsidRPr="00311CBF">
        <w:rPr>
          <w:rFonts w:cs="Calibri"/>
          <w:b/>
          <w:u w:val="single"/>
        </w:rPr>
        <w:t xml:space="preserve"> while</w:t>
      </w:r>
      <w:r w:rsidRPr="00311CBF">
        <w:rPr>
          <w:rFonts w:cs="Calibri"/>
          <w:b/>
          <w:highlight w:val="green"/>
          <w:u w:val="single"/>
        </w:rPr>
        <w:t xml:space="preserve"> race</w:t>
      </w:r>
      <w:r w:rsidRPr="00311CBF">
        <w:rPr>
          <w:rFonts w:cs="Calibri"/>
          <w:b/>
          <w:u w:val="single"/>
        </w:rPr>
        <w:t>, class, and gender may</w:t>
      </w:r>
      <w:r w:rsidRPr="00311CBF">
        <w:rPr>
          <w:rFonts w:cs="Calibri"/>
          <w:sz w:val="16"/>
        </w:rPr>
        <w:t xml:space="preserve"> in fact </w:t>
      </w:r>
      <w:r w:rsidRPr="00311CBF">
        <w:rPr>
          <w:rFonts w:cs="Calibri"/>
          <w:b/>
          <w:highlight w:val="green"/>
          <w:u w:val="single"/>
        </w:rPr>
        <w:t>differentiate bodies, the capacity for reason</w:t>
      </w:r>
      <w:r w:rsidRPr="00311CBF">
        <w:rPr>
          <w:rFonts w:cs="Calibri"/>
          <w:b/>
          <w:u w:val="single"/>
        </w:rPr>
        <w:t>—</w:t>
      </w:r>
      <w:r w:rsidRPr="00311CBF">
        <w:rPr>
          <w:rFonts w:cs="Calibri"/>
          <w:b/>
          <w:iCs/>
          <w:u w:val="single"/>
          <w:bdr w:val="single" w:sz="8" w:space="0" w:color="auto"/>
        </w:rPr>
        <w:t>the human essence beneath it all</w:t>
      </w:r>
      <w:r w:rsidRPr="00311CBF">
        <w:rPr>
          <w:rFonts w:cs="Calibri"/>
          <w:b/>
          <w:u w:val="single"/>
        </w:rPr>
        <w:t>—</w:t>
      </w:r>
      <w:r w:rsidRPr="00311CBF">
        <w:rPr>
          <w:rFonts w:cs="Calibri"/>
          <w:b/>
          <w:highlight w:val="green"/>
          <w:u w:val="single"/>
        </w:rPr>
        <w:t xml:space="preserve">is what is ultimately at stake </w:t>
      </w:r>
      <w:r w:rsidRPr="00311CBF">
        <w:rPr>
          <w:rFonts w:cs="Calibri"/>
          <w:b/>
          <w:u w:val="single"/>
        </w:rPr>
        <w:t>in the recognition of difference</w:t>
      </w:r>
      <w:r w:rsidRPr="00311CBF">
        <w:rPr>
          <w:rFonts w:cs="Calibri"/>
          <w:sz w:val="16"/>
        </w:rPr>
        <w:t xml:space="preserve">. While </w:t>
      </w:r>
      <w:r w:rsidRPr="00311CBF">
        <w:rPr>
          <w:rFonts w:cs="Calibri"/>
          <w:b/>
          <w:highlight w:val="green"/>
          <w:u w:val="single"/>
        </w:rPr>
        <w:t xml:space="preserve">this </w:t>
      </w:r>
      <w:r w:rsidRPr="00311CBF">
        <w:rPr>
          <w:rFonts w:cs="Calibri"/>
          <w:b/>
          <w:u w:val="single"/>
        </w:rPr>
        <w:t>mantra</w:t>
      </w:r>
      <w:r w:rsidRPr="00311CBF">
        <w:rPr>
          <w:rFonts w:cs="Calibri"/>
          <w:sz w:val="16"/>
        </w:rPr>
        <w:t xml:space="preserve"> has been offered to whites since the integrationist strategies of the U.S. Supreme Court in the 1950s under Chief Justice Earl Warren, it </w:t>
      </w:r>
      <w:r w:rsidRPr="00311CBF">
        <w:rPr>
          <w:rFonts w:cs="Calibri"/>
          <w:b/>
          <w:highlight w:val="green"/>
          <w:u w:val="single"/>
        </w:rPr>
        <w:t>has</w:t>
      </w:r>
      <w:r w:rsidRPr="00311CBF">
        <w:rPr>
          <w:rFonts w:cs="Calibri"/>
          <w:b/>
          <w:u w:val="single"/>
        </w:rPr>
        <w:t xml:space="preserve"> had </w:t>
      </w:r>
      <w:r w:rsidRPr="00311CBF">
        <w:rPr>
          <w:rFonts w:cs="Calibri"/>
          <w:b/>
          <w:highlight w:val="green"/>
          <w:u w:val="single"/>
        </w:rPr>
        <w:t xml:space="preserve">little effect in </w:t>
      </w:r>
      <w:r w:rsidRPr="00311CBF">
        <w:rPr>
          <w:rFonts w:cs="Calibri"/>
          <w:b/>
          <w:iCs/>
          <w:highlight w:val="green"/>
          <w:u w:val="single"/>
          <w:bdr w:val="single" w:sz="8" w:space="0" w:color="auto"/>
        </w:rPr>
        <w:t>restructuring</w:t>
      </w:r>
      <w:r w:rsidRPr="00311CBF">
        <w:rPr>
          <w:rFonts w:cs="Calibri"/>
          <w:b/>
          <w:iCs/>
          <w:u w:val="single"/>
          <w:bdr w:val="single" w:sz="8" w:space="0" w:color="auto"/>
        </w:rPr>
        <w:t xml:space="preserve"> the psychology of </w:t>
      </w:r>
      <w:r w:rsidRPr="00311CBF">
        <w:rPr>
          <w:rFonts w:cs="Calibri"/>
          <w:b/>
          <w:iCs/>
          <w:highlight w:val="green"/>
          <w:u w:val="single"/>
          <w:bdr w:val="single" w:sz="8" w:space="0" w:color="auto"/>
        </w:rPr>
        <w:t>white individuals</w:t>
      </w:r>
      <w:r w:rsidRPr="00311CBF">
        <w:rPr>
          <w:rFonts w:cs="Calibri"/>
          <w:b/>
          <w:highlight w:val="green"/>
          <w:u w:val="single"/>
        </w:rPr>
        <w:t xml:space="preserve"> or remedying</w:t>
      </w:r>
      <w:r w:rsidRPr="00311CBF">
        <w:rPr>
          <w:rFonts w:cs="Calibri"/>
          <w:sz w:val="16"/>
          <w:highlight w:val="green"/>
        </w:rPr>
        <w:t xml:space="preserve"> </w:t>
      </w:r>
      <w:r w:rsidRPr="00311CBF">
        <w:rPr>
          <w:rFonts w:cs="Calibri"/>
          <w:sz w:val="16"/>
        </w:rPr>
        <w:t xml:space="preserve">the </w:t>
      </w:r>
      <w:r w:rsidRPr="00311CBF">
        <w:rPr>
          <w:rFonts w:cs="Calibri"/>
          <w:b/>
          <w:iCs/>
          <w:highlight w:val="green"/>
          <w:u w:val="single"/>
          <w:bdr w:val="single" w:sz="8" w:space="0" w:color="auto"/>
        </w:rPr>
        <w:t>institutional</w:t>
      </w:r>
      <w:r w:rsidRPr="00311CBF">
        <w:rPr>
          <w:rFonts w:cs="Calibri"/>
          <w:sz w:val="16"/>
        </w:rPr>
        <w:t xml:space="preserve"> practices of </w:t>
      </w:r>
      <w:r w:rsidRPr="00311CBF">
        <w:rPr>
          <w:rFonts w:cs="Calibri"/>
          <w:b/>
          <w:iCs/>
          <w:highlight w:val="green"/>
          <w:u w:val="single"/>
          <w:bdr w:val="single" w:sz="8" w:space="0" w:color="auto"/>
        </w:rPr>
        <w:t>racism</w:t>
      </w:r>
      <w:r w:rsidRPr="00311CBF">
        <w:rPr>
          <w:rFonts w:cs="Calibri"/>
          <w:b/>
          <w:u w:val="single"/>
        </w:rPr>
        <w:t xml:space="preserve"> that continue to exclude</w:t>
      </w:r>
      <w:r w:rsidRPr="00311CBF">
        <w:rPr>
          <w:rFonts w:cs="Calibri"/>
          <w:sz w:val="16"/>
        </w:rPr>
        <w:t xml:space="preserve"> or punish </w:t>
      </w:r>
      <w:r w:rsidRPr="00311CBF">
        <w:rPr>
          <w:rFonts w:cs="Calibri"/>
          <w:b/>
          <w:u w:val="single"/>
        </w:rPr>
        <w:t>Black Americans</w:t>
      </w:r>
      <w:r w:rsidRPr="00311CBF">
        <w:rPr>
          <w:rFonts w:cs="Calibri"/>
          <w:sz w:val="16"/>
        </w:rPr>
        <w:t xml:space="preserve">. How are Black scholars to speak about racism, specifically the violence and death that seem to gravitate towards Black bodies if the rules of philosophy and </w:t>
      </w:r>
      <w:r w:rsidRPr="00311CBF">
        <w:rPr>
          <w:rFonts w:cs="Calibri"/>
          <w:sz w:val="16"/>
        </w:rPr>
        <w:lastRenderedPageBreak/>
        <w:t>the fragility of white Americans insist that racism is not the cause of the disproportionate death Black Americans suffer and race is not a significant factor in Black people’s lives?</w:t>
      </w:r>
    </w:p>
    <w:p w14:paraId="31B6B460" w14:textId="77777777" w:rsidR="00265F84" w:rsidRPr="00311CBF" w:rsidRDefault="00265F84" w:rsidP="00265F84">
      <w:pPr>
        <w:rPr>
          <w:rFonts w:cs="Calibri"/>
          <w:sz w:val="16"/>
        </w:rPr>
      </w:pPr>
      <w:r w:rsidRPr="00311CBF">
        <w:rPr>
          <w:rFonts w:cs="Calibri"/>
          <w:sz w:val="16"/>
        </w:rPr>
        <w:t xml:space="preserve">This article is an attempt to debunk the seemingly neutral starting point of academic philosophy. </w:t>
      </w:r>
      <w:r w:rsidRPr="00311CBF">
        <w:rPr>
          <w:rFonts w:cs="Calibri"/>
          <w:b/>
          <w:u w:val="single"/>
        </w:rPr>
        <w:t xml:space="preserve">For decades, Black philosophers have attempted to </w:t>
      </w:r>
      <w:r w:rsidRPr="00311CBF">
        <w:rPr>
          <w:rFonts w:cs="Calibri"/>
          <w:sz w:val="16"/>
        </w:rPr>
        <w:t xml:space="preserve">educate white philosophers and </w:t>
      </w:r>
      <w:r w:rsidRPr="00311CBF">
        <w:rPr>
          <w:rFonts w:cs="Calibri"/>
          <w:b/>
          <w:u w:val="single"/>
        </w:rPr>
        <w:t xml:space="preserve">reorient the philosophical anthropologies of the discipline. Black, Brown, and Indigenous philosophers have dedicated their lives </w:t>
      </w:r>
      <w:r w:rsidRPr="00311CBF">
        <w:rPr>
          <w:rFonts w:cs="Calibri"/>
          <w:sz w:val="16"/>
        </w:rPr>
        <w:t xml:space="preserve">and careers </w:t>
      </w:r>
      <w:r w:rsidRPr="00311CBF">
        <w:rPr>
          <w:rFonts w:cs="Calibri"/>
          <w:b/>
          <w:u w:val="single"/>
        </w:rPr>
        <w:t xml:space="preserve">to educating white philosophers </w:t>
      </w:r>
      <w:r w:rsidRPr="00311CBF">
        <w:rPr>
          <w:rFonts w:cs="Calibri"/>
          <w:sz w:val="16"/>
        </w:rPr>
        <w:t xml:space="preserve">and students, </w:t>
      </w:r>
      <w:r w:rsidRPr="00311CBF">
        <w:rPr>
          <w:rFonts w:cs="Calibri"/>
          <w:b/>
          <w:u w:val="single"/>
        </w:rPr>
        <w:t xml:space="preserve">with little to no effect on the composition </w:t>
      </w:r>
      <w:r w:rsidRPr="00311CBF">
        <w:rPr>
          <w:rFonts w:cs="Calibri"/>
          <w:sz w:val="16"/>
        </w:rPr>
        <w:t xml:space="preserve">and disposition </w:t>
      </w:r>
      <w:r w:rsidRPr="00311CBF">
        <w:rPr>
          <w:rFonts w:cs="Calibri"/>
          <w:b/>
          <w:u w:val="single"/>
        </w:rPr>
        <w:t>of the discipline</w:t>
      </w:r>
      <w:r w:rsidRPr="00311CBF">
        <w:rPr>
          <w:rFonts w:cs="Calibri"/>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311CBF">
        <w:rPr>
          <w:rFonts w:cs="Calibri"/>
          <w:b/>
          <w:highlight w:val="green"/>
          <w:u w:val="single"/>
        </w:rPr>
        <w:t>This article</w:t>
      </w:r>
      <w:r w:rsidRPr="00311CBF">
        <w:rPr>
          <w:rFonts w:cs="Calibri"/>
          <w:b/>
          <w:u w:val="single"/>
        </w:rPr>
        <w:t xml:space="preserve"> should be read as an attemp</w:t>
      </w:r>
      <w:r w:rsidRPr="00311CBF">
        <w:rPr>
          <w:rFonts w:cs="Calibri"/>
          <w:b/>
          <w:highlight w:val="green"/>
          <w:u w:val="single"/>
        </w:rPr>
        <w:t xml:space="preserve">t </w:t>
      </w:r>
      <w:r w:rsidRPr="00311CBF">
        <w:rPr>
          <w:rFonts w:cs="Calibri"/>
          <w:b/>
          <w:iCs/>
          <w:highlight w:val="green"/>
          <w:u w:val="single"/>
          <w:bdr w:val="single" w:sz="8" w:space="0" w:color="auto"/>
        </w:rPr>
        <w:t xml:space="preserve">not to amend the Western </w:t>
      </w:r>
      <w:r w:rsidRPr="00311CBF">
        <w:rPr>
          <w:rFonts w:cs="Calibri"/>
          <w:b/>
          <w:iCs/>
          <w:u w:val="single"/>
          <w:bdr w:val="single" w:sz="8" w:space="0" w:color="auto"/>
        </w:rPr>
        <w:t>metaphysical</w:t>
      </w:r>
      <w:r w:rsidRPr="00311CBF">
        <w:rPr>
          <w:rFonts w:cs="Calibri"/>
          <w:b/>
          <w:iCs/>
          <w:highlight w:val="green"/>
          <w:u w:val="single"/>
          <w:bdr w:val="single" w:sz="8" w:space="0" w:color="auto"/>
        </w:rPr>
        <w:t xml:space="preserve"> tradition</w:t>
      </w:r>
      <w:r w:rsidRPr="00311CBF">
        <w:rPr>
          <w:rFonts w:cs="Calibri"/>
          <w:b/>
          <w:highlight w:val="green"/>
          <w:u w:val="single"/>
        </w:rPr>
        <w:t xml:space="preserve"> but</w:t>
      </w:r>
      <w:r w:rsidRPr="00311CBF">
        <w:rPr>
          <w:rFonts w:cs="Calibri"/>
          <w:b/>
          <w:u w:val="single"/>
        </w:rPr>
        <w:t xml:space="preserve"> to</w:t>
      </w:r>
      <w:r w:rsidRPr="00311CBF">
        <w:rPr>
          <w:rFonts w:cs="Calibri"/>
          <w:b/>
          <w:highlight w:val="green"/>
          <w:u w:val="single"/>
        </w:rPr>
        <w:t xml:space="preserve"> reveal</w:t>
      </w:r>
      <w:r w:rsidRPr="00311CBF">
        <w:rPr>
          <w:rFonts w:cs="Calibri"/>
          <w:b/>
          <w:u w:val="single"/>
        </w:rPr>
        <w:t xml:space="preserve"> the obstacles that indicate </w:t>
      </w:r>
      <w:r w:rsidRPr="00311CBF">
        <w:rPr>
          <w:rFonts w:cs="Calibri"/>
          <w:b/>
          <w:iCs/>
          <w:u w:val="single"/>
          <w:bdr w:val="single" w:sz="8" w:space="0" w:color="auto"/>
        </w:rPr>
        <w:t xml:space="preserve">its </w:t>
      </w:r>
      <w:r w:rsidRPr="00311CBF">
        <w:rPr>
          <w:rFonts w:cs="Calibri"/>
          <w:b/>
          <w:iCs/>
          <w:highlight w:val="green"/>
          <w:u w:val="single"/>
          <w:bdr w:val="single" w:sz="8" w:space="0" w:color="auto"/>
        </w:rPr>
        <w:t>perennial failure</w:t>
      </w:r>
      <w:r w:rsidRPr="00311CBF">
        <w:rPr>
          <w:rFonts w:cs="Calibri"/>
          <w:sz w:val="16"/>
        </w:rPr>
        <w:t xml:space="preserve">. It is the position of the authors that many of the demands for disciplinary change are often expressed as politics, when </w:t>
      </w:r>
      <w:proofErr w:type="gramStart"/>
      <w:r w:rsidRPr="00311CBF">
        <w:rPr>
          <w:rFonts w:cs="Calibri"/>
          <w:sz w:val="16"/>
        </w:rPr>
        <w:t xml:space="preserve">in reality </w:t>
      </w:r>
      <w:r w:rsidRPr="00311CBF">
        <w:rPr>
          <w:rFonts w:cs="Calibri"/>
          <w:b/>
          <w:u w:val="single"/>
        </w:rPr>
        <w:t>there</w:t>
      </w:r>
      <w:proofErr w:type="gramEnd"/>
      <w:r w:rsidRPr="00311CBF">
        <w:rPr>
          <w:rFonts w:cs="Calibri"/>
          <w:b/>
          <w:u w:val="single"/>
        </w:rPr>
        <w:t xml:space="preserve"> are issues of metaphysics</w:t>
      </w:r>
      <w:r w:rsidRPr="00311CBF">
        <w:rPr>
          <w:rFonts w:cs="Calibri"/>
          <w:sz w:val="16"/>
        </w:rPr>
        <w:t xml:space="preserve"> (the concerns of being) </w:t>
      </w:r>
      <w:r w:rsidRPr="00311CBF">
        <w:rPr>
          <w:rFonts w:cs="Calibri"/>
          <w:b/>
          <w:u w:val="single"/>
        </w:rPr>
        <w:t>and philosophical anthropology</w:t>
      </w:r>
      <w:r w:rsidRPr="00311CBF">
        <w:rPr>
          <w:rFonts w:cs="Calibri"/>
          <w:sz w:val="16"/>
        </w:rPr>
        <w:t xml:space="preserve"> (the concerns about the (non)being capable of thinking) </w:t>
      </w:r>
      <w:r w:rsidRPr="00311CBF">
        <w:rPr>
          <w:rFonts w:cs="Calibri"/>
          <w:b/>
          <w:u w:val="single"/>
        </w:rPr>
        <w:t>that are unaddressed in much of the current literature</w:t>
      </w:r>
      <w:r w:rsidRPr="00311CBF">
        <w:rPr>
          <w:rFonts w:cs="Calibri"/>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49328644" w14:textId="77777777" w:rsidR="00265F84" w:rsidRPr="00311CBF" w:rsidRDefault="00265F84" w:rsidP="00265F84">
      <w:pPr>
        <w:rPr>
          <w:rFonts w:cs="Calibri"/>
        </w:rPr>
      </w:pPr>
    </w:p>
    <w:p w14:paraId="3255ABCE" w14:textId="77777777" w:rsidR="00265F84" w:rsidRPr="00311CBF" w:rsidRDefault="00265F84" w:rsidP="00265F84">
      <w:pPr>
        <w:keepNext/>
        <w:keepLines/>
        <w:spacing w:before="40"/>
        <w:outlineLvl w:val="3"/>
        <w:rPr>
          <w:rFonts w:eastAsiaTheme="majorEastAsia" w:cs="Calibri"/>
          <w:b/>
          <w:iCs/>
        </w:rPr>
      </w:pPr>
      <w:r w:rsidRPr="00311CBF">
        <w:rPr>
          <w:rFonts w:eastAsiaTheme="majorEastAsia" w:cs="Calibri"/>
          <w:b/>
          <w:iCs/>
        </w:rPr>
        <w:t xml:space="preserve">Even if they win that their colorblindness is theoretically ideal, it is </w:t>
      </w:r>
      <w:r w:rsidRPr="00311CBF">
        <w:rPr>
          <w:rFonts w:eastAsiaTheme="majorEastAsia" w:cs="Calibri"/>
          <w:b/>
          <w:iCs/>
          <w:u w:val="single"/>
        </w:rPr>
        <w:t>practically impossible</w:t>
      </w:r>
      <w:r w:rsidRPr="00311CBF">
        <w:rPr>
          <w:rFonts w:eastAsiaTheme="majorEastAsia" w:cs="Calibri"/>
          <w:b/>
          <w:iCs/>
        </w:rPr>
        <w:t xml:space="preserve"> because racialized bodies are </w:t>
      </w:r>
      <w:r w:rsidRPr="00311CBF">
        <w:rPr>
          <w:rFonts w:eastAsiaTheme="majorEastAsia" w:cs="Calibri"/>
          <w:b/>
          <w:iCs/>
          <w:u w:val="single"/>
        </w:rPr>
        <w:t>marked</w:t>
      </w:r>
      <w:r w:rsidRPr="00311CBF">
        <w:rPr>
          <w:rFonts w:eastAsiaTheme="majorEastAsia" w:cs="Calibri"/>
          <w:b/>
          <w:iCs/>
        </w:rPr>
        <w:t xml:space="preserve"> by their </w:t>
      </w:r>
      <w:r w:rsidRPr="00311CBF">
        <w:rPr>
          <w:rFonts w:eastAsiaTheme="majorEastAsia" w:cs="Calibri"/>
          <w:b/>
          <w:iCs/>
          <w:u w:val="single"/>
        </w:rPr>
        <w:t>skin color</w:t>
      </w:r>
      <w:r w:rsidRPr="00311CBF">
        <w:rPr>
          <w:rFonts w:eastAsiaTheme="majorEastAsia" w:cs="Calibri"/>
          <w:b/>
          <w:iCs/>
        </w:rPr>
        <w:t xml:space="preserve"> – the </w:t>
      </w:r>
      <w:r w:rsidRPr="00311CBF">
        <w:rPr>
          <w:rFonts w:eastAsiaTheme="majorEastAsia" w:cs="Calibri"/>
          <w:b/>
          <w:iCs/>
          <w:u w:val="single"/>
        </w:rPr>
        <w:t>psychological construction</w:t>
      </w:r>
      <w:r w:rsidRPr="00311CBF">
        <w:rPr>
          <w:rFonts w:eastAsiaTheme="majorEastAsia" w:cs="Calibri"/>
          <w:b/>
          <w:iCs/>
        </w:rPr>
        <w:t xml:space="preserve"> of Black as inferior </w:t>
      </w:r>
      <w:r w:rsidRPr="00311CBF">
        <w:rPr>
          <w:rFonts w:eastAsiaTheme="majorEastAsia" w:cs="Calibri"/>
          <w:b/>
          <w:iCs/>
          <w:u w:val="single"/>
        </w:rPr>
        <w:t>makes their impacts inevitable</w:t>
      </w:r>
      <w:r w:rsidRPr="00311CBF">
        <w:rPr>
          <w:rFonts w:eastAsiaTheme="majorEastAsia" w:cs="Calibri"/>
          <w:b/>
          <w:iCs/>
        </w:rPr>
        <w:t xml:space="preserve"> – philosophy’s </w:t>
      </w:r>
      <w:r w:rsidRPr="00311CBF">
        <w:rPr>
          <w:rFonts w:eastAsiaTheme="majorEastAsia" w:cs="Calibri"/>
          <w:b/>
          <w:iCs/>
          <w:u w:val="single"/>
        </w:rPr>
        <w:t>segregation</w:t>
      </w:r>
      <w:r w:rsidRPr="00311CBF">
        <w:rPr>
          <w:rFonts w:eastAsiaTheme="majorEastAsia" w:cs="Calibri"/>
          <w:b/>
          <w:iCs/>
        </w:rPr>
        <w:t xml:space="preserve"> of black scholarship is </w:t>
      </w:r>
      <w:r w:rsidRPr="00311CBF">
        <w:rPr>
          <w:rFonts w:eastAsiaTheme="majorEastAsia" w:cs="Calibri"/>
          <w:b/>
          <w:iCs/>
          <w:u w:val="single"/>
        </w:rPr>
        <w:t>not neutral</w:t>
      </w:r>
      <w:r w:rsidRPr="00311CBF">
        <w:rPr>
          <w:rFonts w:eastAsiaTheme="majorEastAsia" w:cs="Calibri"/>
          <w:b/>
          <w:iCs/>
        </w:rPr>
        <w:t>.</w:t>
      </w:r>
    </w:p>
    <w:p w14:paraId="1BACD428" w14:textId="77777777" w:rsidR="00265F84" w:rsidRPr="00311CBF" w:rsidRDefault="00265F84" w:rsidP="00265F84">
      <w:pPr>
        <w:tabs>
          <w:tab w:val="center" w:pos="8445"/>
        </w:tabs>
        <w:rPr>
          <w:rFonts w:cs="Calibri"/>
          <w:sz w:val="16"/>
        </w:rPr>
      </w:pPr>
      <w:r w:rsidRPr="00311CBF">
        <w:rPr>
          <w:rFonts w:cs="Calibri"/>
          <w:sz w:val="16"/>
        </w:rPr>
        <w:t xml:space="preserve">Tommy J. </w:t>
      </w:r>
      <w:r w:rsidRPr="00311CBF">
        <w:rPr>
          <w:rFonts w:cs="Calibri"/>
          <w:b/>
          <w:bCs/>
          <w:u w:val="single"/>
        </w:rPr>
        <w:t>Curry and Curry 18</w:t>
      </w:r>
      <w:r w:rsidRPr="00311CBF">
        <w:rPr>
          <w:rFonts w:cs="Calibri"/>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5053BF99" w14:textId="77777777" w:rsidR="00265F84" w:rsidRPr="00311CBF" w:rsidRDefault="00265F84" w:rsidP="00265F84">
      <w:pPr>
        <w:rPr>
          <w:rFonts w:cs="Calibri"/>
          <w:sz w:val="16"/>
        </w:rPr>
      </w:pPr>
      <w:r w:rsidRPr="00311CBF">
        <w:rPr>
          <w:rFonts w:cs="Calibri"/>
          <w:sz w:val="16"/>
        </w:rPr>
        <w:t xml:space="preserve">Eduardo Bonilla-Silva (2010: 15) explains that </w:t>
      </w:r>
      <w:r w:rsidRPr="00311CBF">
        <w:rPr>
          <w:rFonts w:cs="Calibri"/>
          <w:b/>
          <w:highlight w:val="green"/>
          <w:u w:val="single"/>
        </w:rPr>
        <w:t xml:space="preserve">colorblind </w:t>
      </w:r>
      <w:r w:rsidRPr="00311CBF">
        <w:rPr>
          <w:rFonts w:cs="Calibri"/>
          <w:b/>
          <w:u w:val="single"/>
        </w:rPr>
        <w:t>racism emerged as a new racial ideology in the late 1960s</w:t>
      </w:r>
      <w:r w:rsidRPr="00311CBF">
        <w:rPr>
          <w:rFonts w:cs="Calibri"/>
          <w:sz w:val="16"/>
        </w:rPr>
        <w:t xml:space="preserve"> concomitantly with the crystallization of the “new racism” as America’s new racial structure. </w:t>
      </w:r>
      <w:r w:rsidRPr="00311CBF">
        <w:rPr>
          <w:rFonts w:cs="Calibri"/>
          <w:b/>
          <w:u w:val="single"/>
        </w:rPr>
        <w:t>Whites could no longer get away with the overt racist practices</w:t>
      </w:r>
      <w:r w:rsidRPr="00311CBF">
        <w:rPr>
          <w:rFonts w:cs="Calibri"/>
          <w:sz w:val="16"/>
        </w:rPr>
        <w:t xml:space="preserve"> that were used before the civil rights movements </w:t>
      </w:r>
      <w:r w:rsidRPr="00311CBF">
        <w:rPr>
          <w:rFonts w:cs="Calibri"/>
          <w:b/>
          <w:u w:val="single"/>
        </w:rPr>
        <w:t xml:space="preserve">but instead </w:t>
      </w:r>
      <w:r w:rsidRPr="00311CBF">
        <w:rPr>
          <w:rFonts w:cs="Calibri"/>
          <w:b/>
          <w:highlight w:val="green"/>
          <w:u w:val="single"/>
        </w:rPr>
        <w:t>depended on more subtle ways to maintain</w:t>
      </w:r>
      <w:r w:rsidRPr="00311CBF">
        <w:rPr>
          <w:rFonts w:cs="Calibri"/>
          <w:b/>
          <w:u w:val="single"/>
        </w:rPr>
        <w:t xml:space="preserve"> their </w:t>
      </w:r>
      <w:r w:rsidRPr="00311CBF">
        <w:rPr>
          <w:rFonts w:cs="Calibri"/>
          <w:b/>
          <w:highlight w:val="green"/>
          <w:u w:val="single"/>
        </w:rPr>
        <w:t>racial dominance</w:t>
      </w:r>
      <w:r w:rsidRPr="00311CBF">
        <w:rPr>
          <w:rFonts w:cs="Calibri"/>
          <w:sz w:val="16"/>
          <w:highlight w:val="green"/>
        </w:rPr>
        <w:t xml:space="preserve"> </w:t>
      </w:r>
      <w:r w:rsidRPr="00311CBF">
        <w:rPr>
          <w:rFonts w:cs="Calibri"/>
          <w:sz w:val="16"/>
        </w:rPr>
        <w:t xml:space="preserve">without using race. </w:t>
      </w:r>
      <w:proofErr w:type="gramStart"/>
      <w:r w:rsidRPr="00311CBF">
        <w:rPr>
          <w:rFonts w:cs="Calibri"/>
          <w:sz w:val="16"/>
        </w:rPr>
        <w:t>In today’s society</w:t>
      </w:r>
      <w:proofErr w:type="gramEnd"/>
      <w:r w:rsidRPr="00311CBF">
        <w:rPr>
          <w:rFonts w:cs="Calibri"/>
          <w:sz w:val="16"/>
        </w:rPr>
        <w:t>, there are very few whites who outwardly consider themselves to be racist, but they will still support systems that create inequalities among minority populations.</w:t>
      </w:r>
    </w:p>
    <w:p w14:paraId="37EA2BD8" w14:textId="77777777" w:rsidR="00265F84" w:rsidRPr="00311CBF" w:rsidRDefault="00265F84" w:rsidP="00265F84">
      <w:pPr>
        <w:rPr>
          <w:rFonts w:cs="Calibri"/>
          <w:sz w:val="16"/>
        </w:rPr>
      </w:pPr>
      <w:r w:rsidRPr="00311CBF">
        <w:rPr>
          <w:rFonts w:cs="Calibri"/>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311CBF">
        <w:rPr>
          <w:rFonts w:cs="Calibri"/>
          <w:b/>
          <w:u w:val="single"/>
        </w:rPr>
        <w:t xml:space="preserve">the racialized system incentivizes how racialized persons develop their identities within racist structures. </w:t>
      </w:r>
      <w:r w:rsidRPr="00311CBF">
        <w:rPr>
          <w:rFonts w:cs="Calibri"/>
          <w:b/>
          <w:highlight w:val="green"/>
          <w:u w:val="single"/>
        </w:rPr>
        <w:t xml:space="preserve">Race </w:t>
      </w:r>
      <w:r w:rsidRPr="00CA0FC7">
        <w:rPr>
          <w:rFonts w:cs="Calibri"/>
          <w:b/>
          <w:u w:val="single"/>
        </w:rPr>
        <w:t xml:space="preserve">is not simply imposed on bodies but is </w:t>
      </w:r>
      <w:r w:rsidRPr="00311CBF">
        <w:rPr>
          <w:rFonts w:cs="Calibri"/>
          <w:b/>
          <w:iCs/>
          <w:highlight w:val="green"/>
          <w:u w:val="single"/>
          <w:bdr w:val="single" w:sz="8" w:space="0" w:color="auto"/>
        </w:rPr>
        <w:t>psychologically invested in by individuals</w:t>
      </w:r>
      <w:r w:rsidRPr="00311CBF">
        <w:rPr>
          <w:rFonts w:cs="Calibri"/>
          <w:b/>
          <w:highlight w:val="green"/>
          <w:u w:val="single"/>
        </w:rPr>
        <w:t xml:space="preserve"> </w:t>
      </w:r>
      <w:r w:rsidRPr="00CA0FC7">
        <w:rPr>
          <w:rFonts w:cs="Calibri"/>
          <w:b/>
          <w:u w:val="single"/>
        </w:rPr>
        <w:t>in terms of how dominant racial groups identify themselves</w:t>
      </w:r>
      <w:r w:rsidRPr="00311CBF">
        <w:rPr>
          <w:rFonts w:cs="Calibri"/>
          <w:b/>
          <w:u w:val="single"/>
        </w:rPr>
        <w:t xml:space="preserve"> in relationship to the</w:t>
      </w:r>
      <w:r w:rsidRPr="00311CBF">
        <w:rPr>
          <w:rFonts w:cs="Calibri"/>
          <w:sz w:val="16"/>
        </w:rPr>
        <w:t xml:space="preserve"> </w:t>
      </w:r>
      <w:r w:rsidRPr="00311CBF">
        <w:rPr>
          <w:rFonts w:cs="Calibri"/>
          <w:b/>
          <w:u w:val="single"/>
        </w:rPr>
        <w:t>groups</w:t>
      </w:r>
      <w:r w:rsidRPr="00311CBF">
        <w:rPr>
          <w:rFonts w:cs="Calibri"/>
          <w:sz w:val="16"/>
        </w:rPr>
        <w:t xml:space="preserve"> and individuals </w:t>
      </w:r>
      <w:r w:rsidRPr="00311CBF">
        <w:rPr>
          <w:rFonts w:cs="Calibri"/>
          <w:b/>
          <w:u w:val="single"/>
        </w:rPr>
        <w:t xml:space="preserve">they construct as inferiors. For some groups </w:t>
      </w:r>
      <w:r w:rsidRPr="00311CBF">
        <w:rPr>
          <w:rFonts w:cs="Calibri"/>
          <w:b/>
          <w:highlight w:val="green"/>
          <w:u w:val="single"/>
        </w:rPr>
        <w:t xml:space="preserve">assimilation </w:t>
      </w:r>
      <w:r w:rsidRPr="00311CBF">
        <w:rPr>
          <w:rFonts w:cs="Calibri"/>
          <w:b/>
          <w:u w:val="single"/>
        </w:rPr>
        <w:t xml:space="preserve">is possible. This is the case for ethnic groups like the Irish and the Jews because their skin color is closer to that of whites, but it would be </w:t>
      </w:r>
      <w:r w:rsidRPr="00311CBF">
        <w:rPr>
          <w:rFonts w:cs="Calibri"/>
          <w:b/>
          <w:highlight w:val="green"/>
          <w:u w:val="single"/>
        </w:rPr>
        <w:t>impossible</w:t>
      </w:r>
      <w:r w:rsidRPr="00311CBF">
        <w:rPr>
          <w:rFonts w:cs="Calibri"/>
          <w:b/>
          <w:u w:val="single"/>
        </w:rPr>
        <w:t xml:space="preserve"> for Black groups to similarly disappear. </w:t>
      </w:r>
      <w:r w:rsidRPr="00311CBF">
        <w:rPr>
          <w:rFonts w:cs="Calibri"/>
          <w:b/>
          <w:highlight w:val="green"/>
          <w:u w:val="single"/>
        </w:rPr>
        <w:t>Colorblindness</w:t>
      </w:r>
      <w:r w:rsidRPr="00311CBF">
        <w:rPr>
          <w:rFonts w:cs="Calibri"/>
          <w:b/>
          <w:u w:val="single"/>
        </w:rPr>
        <w:t xml:space="preserve"> could exist </w:t>
      </w:r>
      <w:r w:rsidRPr="00311CBF">
        <w:rPr>
          <w:rFonts w:cs="Calibri"/>
          <w:b/>
          <w:highlight w:val="green"/>
          <w:u w:val="single"/>
        </w:rPr>
        <w:t>in theory</w:t>
      </w:r>
      <w:r w:rsidRPr="00311CBF">
        <w:rPr>
          <w:rFonts w:cs="Calibri"/>
          <w:b/>
          <w:u w:val="single"/>
        </w:rPr>
        <w:t xml:space="preserve">, </w:t>
      </w:r>
      <w:proofErr w:type="gramStart"/>
      <w:r w:rsidRPr="00311CBF">
        <w:rPr>
          <w:rFonts w:cs="Calibri"/>
          <w:b/>
          <w:u w:val="single"/>
        </w:rPr>
        <w:t xml:space="preserve">but in </w:t>
      </w:r>
      <w:r w:rsidRPr="00311CBF">
        <w:rPr>
          <w:rFonts w:cs="Calibri"/>
          <w:b/>
          <w:highlight w:val="green"/>
          <w:u w:val="single"/>
        </w:rPr>
        <w:t xml:space="preserve">reality, </w:t>
      </w:r>
      <w:r w:rsidRPr="00311CBF">
        <w:rPr>
          <w:rFonts w:cs="Calibri"/>
          <w:b/>
          <w:iCs/>
          <w:highlight w:val="green"/>
          <w:u w:val="single"/>
          <w:bdr w:val="single" w:sz="8" w:space="0" w:color="auto"/>
        </w:rPr>
        <w:t>people</w:t>
      </w:r>
      <w:proofErr w:type="gramEnd"/>
      <w:r w:rsidRPr="00311CBF">
        <w:rPr>
          <w:rFonts w:cs="Calibri"/>
          <w:b/>
          <w:iCs/>
          <w:highlight w:val="green"/>
          <w:u w:val="single"/>
          <w:bdr w:val="single" w:sz="8" w:space="0" w:color="auto"/>
        </w:rPr>
        <w:t xml:space="preserve"> see skin color</w:t>
      </w:r>
      <w:r w:rsidRPr="00311CBF">
        <w:rPr>
          <w:rFonts w:cs="Calibri"/>
          <w:b/>
          <w:u w:val="single"/>
        </w:rPr>
        <w:t>, and in America, white skin stands for superiority.</w:t>
      </w:r>
    </w:p>
    <w:p w14:paraId="2DA0E073" w14:textId="77777777" w:rsidR="00265F84" w:rsidRPr="00311CBF" w:rsidRDefault="00265F84" w:rsidP="00265F84">
      <w:pPr>
        <w:rPr>
          <w:rFonts w:cs="Calibri"/>
          <w:sz w:val="16"/>
        </w:rPr>
      </w:pPr>
      <w:r w:rsidRPr="00311CBF">
        <w:rPr>
          <w:rFonts w:cs="Calibri"/>
          <w:sz w:val="16"/>
        </w:rPr>
        <w:t xml:space="preserve">Racial </w:t>
      </w:r>
      <w:r w:rsidRPr="00311CBF">
        <w:rPr>
          <w:rFonts w:cs="Calibri"/>
          <w:b/>
          <w:iCs/>
          <w:highlight w:val="green"/>
          <w:u w:val="single"/>
          <w:bdr w:val="single" w:sz="8" w:space="0" w:color="auto"/>
        </w:rPr>
        <w:t>segregation</w:t>
      </w:r>
      <w:r w:rsidRPr="00311CBF">
        <w:rPr>
          <w:rFonts w:cs="Calibri"/>
          <w:sz w:val="16"/>
          <w:highlight w:val="green"/>
        </w:rPr>
        <w:t xml:space="preserve"> </w:t>
      </w:r>
      <w:r w:rsidRPr="00311CBF">
        <w:rPr>
          <w:rFonts w:cs="Calibri"/>
          <w:sz w:val="16"/>
        </w:rPr>
        <w:t xml:space="preserve">has been a mainstay of the American race problem since the beginning of slavery. Assigning the places that Blacks belonged, whether it be in the fields or as the “house Negro,” </w:t>
      </w:r>
      <w:r w:rsidRPr="00311CBF">
        <w:rPr>
          <w:rFonts w:cs="Calibri"/>
          <w:b/>
          <w:u w:val="single"/>
        </w:rPr>
        <w:t>has been one of the primary ways that racism has been enforced against Blacks</w:t>
      </w:r>
      <w:r w:rsidRPr="00311CBF">
        <w:rPr>
          <w:rFonts w:cs="Calibri"/>
          <w:sz w:val="16"/>
        </w:rPr>
        <w:t xml:space="preserve">. Even after the end of slavery, </w:t>
      </w:r>
      <w:r w:rsidRPr="00311CBF">
        <w:rPr>
          <w:rFonts w:cs="Calibri"/>
          <w:b/>
          <w:highlight w:val="green"/>
          <w:u w:val="single"/>
        </w:rPr>
        <w:t xml:space="preserve">Jim Crow </w:t>
      </w:r>
      <w:r w:rsidRPr="00311CBF">
        <w:rPr>
          <w:rFonts w:cs="Calibri"/>
          <w:b/>
          <w:u w:val="single"/>
        </w:rPr>
        <w:t xml:space="preserve">was established </w:t>
      </w:r>
      <w:r w:rsidRPr="00311CBF">
        <w:rPr>
          <w:rFonts w:cs="Calibri"/>
          <w:b/>
          <w:highlight w:val="green"/>
          <w:u w:val="single"/>
        </w:rPr>
        <w:t xml:space="preserve">to terrorize Blacks into staying </w:t>
      </w:r>
      <w:r w:rsidRPr="00311CBF">
        <w:rPr>
          <w:rFonts w:cs="Calibri"/>
          <w:b/>
          <w:highlight w:val="green"/>
          <w:u w:val="single"/>
        </w:rPr>
        <w:lastRenderedPageBreak/>
        <w:t xml:space="preserve">confined </w:t>
      </w:r>
      <w:r w:rsidRPr="00311CBF">
        <w:rPr>
          <w:rFonts w:cs="Calibri"/>
          <w:b/>
          <w:u w:val="single"/>
        </w:rPr>
        <w:t>by their segregated spaces</w:t>
      </w:r>
      <w:r w:rsidRPr="00311CBF">
        <w:rPr>
          <w:rFonts w:cs="Calibri"/>
          <w:sz w:val="16"/>
        </w:rPr>
        <w:t xml:space="preserve">. We would argue that </w:t>
      </w:r>
      <w:r w:rsidRPr="00311CBF">
        <w:rPr>
          <w:rFonts w:cs="Calibri"/>
          <w:b/>
          <w:highlight w:val="green"/>
          <w:u w:val="single"/>
        </w:rPr>
        <w:t>even today</w:t>
      </w:r>
      <w:r w:rsidRPr="00311CBF">
        <w:rPr>
          <w:rFonts w:cs="Calibri"/>
          <w:sz w:val="16"/>
          <w:highlight w:val="green"/>
        </w:rPr>
        <w:t xml:space="preserve">, </w:t>
      </w:r>
      <w:r w:rsidRPr="00311CBF">
        <w:rPr>
          <w:rFonts w:cs="Calibri"/>
          <w:sz w:val="16"/>
        </w:rPr>
        <w:t xml:space="preserve">the established racial dynamic in America maintains racial segregation. In The Hidden Cost of Being African American, Thomas Shapiro (2004: 152) has shown how </w:t>
      </w:r>
      <w:r w:rsidRPr="00311CBF">
        <w:rPr>
          <w:rFonts w:cs="Calibri"/>
          <w:b/>
          <w:highlight w:val="green"/>
          <w:u w:val="single"/>
        </w:rPr>
        <w:t xml:space="preserve">whites have been able to move into </w:t>
      </w:r>
      <w:r w:rsidRPr="00311CBF">
        <w:rPr>
          <w:rFonts w:cs="Calibri"/>
          <w:b/>
          <w:u w:val="single"/>
        </w:rPr>
        <w:t xml:space="preserve">the </w:t>
      </w:r>
      <w:r w:rsidRPr="00311CBF">
        <w:rPr>
          <w:rFonts w:cs="Calibri"/>
          <w:b/>
          <w:highlight w:val="green"/>
          <w:u w:val="single"/>
        </w:rPr>
        <w:t>neighborhoods with</w:t>
      </w:r>
      <w:r w:rsidRPr="00311CBF">
        <w:rPr>
          <w:rFonts w:cs="Calibri"/>
          <w:b/>
          <w:u w:val="single"/>
        </w:rPr>
        <w:t xml:space="preserve"> the </w:t>
      </w:r>
      <w:r w:rsidRPr="00311CBF">
        <w:rPr>
          <w:rFonts w:cs="Calibri"/>
          <w:b/>
          <w:highlight w:val="green"/>
          <w:u w:val="single"/>
        </w:rPr>
        <w:t xml:space="preserve">better </w:t>
      </w:r>
      <w:r w:rsidRPr="00311CBF">
        <w:rPr>
          <w:rFonts w:cs="Calibri"/>
          <w:b/>
          <w:u w:val="single"/>
        </w:rPr>
        <w:t xml:space="preserve">schools and </w:t>
      </w:r>
      <w:r w:rsidRPr="00311CBF">
        <w:rPr>
          <w:rFonts w:cs="Calibri"/>
          <w:b/>
          <w:highlight w:val="green"/>
          <w:u w:val="single"/>
        </w:rPr>
        <w:t xml:space="preserve">resources </w:t>
      </w:r>
      <w:r w:rsidRPr="00311CBF">
        <w:rPr>
          <w:rFonts w:cs="Calibri"/>
          <w:b/>
          <w:u w:val="single"/>
        </w:rPr>
        <w:t>with the help of their inheritances</w:t>
      </w:r>
      <w:r w:rsidRPr="00311CBF">
        <w:rPr>
          <w:rFonts w:cs="Calibri"/>
          <w:sz w:val="16"/>
        </w:rPr>
        <w:t xml:space="preserve">. Many of the people he interviewed about their housing location stated that they did not look at race when deciding to move to certain neighborhoods but rather they focused on the lifestyle and “standards” of the people. </w:t>
      </w:r>
      <w:r w:rsidRPr="00311CBF">
        <w:rPr>
          <w:rFonts w:cs="Calibri"/>
          <w:b/>
          <w:highlight w:val="green"/>
          <w:u w:val="single"/>
        </w:rPr>
        <w:t>Most stated that “it just happened”</w:t>
      </w:r>
      <w:r w:rsidRPr="00311CBF">
        <w:rPr>
          <w:rFonts w:cs="Calibri"/>
          <w:b/>
          <w:u w:val="single"/>
        </w:rPr>
        <w:t xml:space="preserve"> that there were no African Americans at the school their child attends. </w:t>
      </w:r>
      <w:r w:rsidRPr="00311CBF">
        <w:rPr>
          <w:rFonts w:cs="Calibri"/>
          <w:b/>
          <w:highlight w:val="green"/>
          <w:u w:val="single"/>
        </w:rPr>
        <w:t xml:space="preserve">These understandings of “standards” </w:t>
      </w:r>
      <w:r w:rsidRPr="00311CBF">
        <w:rPr>
          <w:rFonts w:cs="Calibri"/>
          <w:b/>
          <w:u w:val="single"/>
        </w:rPr>
        <w:t xml:space="preserve">and lifestyle </w:t>
      </w:r>
      <w:r w:rsidRPr="00311CBF">
        <w:rPr>
          <w:rFonts w:cs="Calibri"/>
          <w:b/>
          <w:highlight w:val="green"/>
          <w:u w:val="single"/>
        </w:rPr>
        <w:t>are nested in the notion that white culture</w:t>
      </w:r>
      <w:r w:rsidRPr="00311CBF">
        <w:rPr>
          <w:rFonts w:cs="Calibri"/>
          <w:b/>
          <w:u w:val="single"/>
        </w:rPr>
        <w:t xml:space="preserve"> defines the norms and standards</w:t>
      </w:r>
      <w:r w:rsidRPr="00311CBF">
        <w:rPr>
          <w:rFonts w:cs="Calibri"/>
          <w:sz w:val="16"/>
        </w:rPr>
        <w:t>. Eduardo Bonilla-Silva’s concept of “white habitus” explains the tendency whites have for racial segregation, namely, their preference for moving to all-white neighborhoods and the effects this practice has on African Americans.</w:t>
      </w:r>
    </w:p>
    <w:p w14:paraId="0FCF7399" w14:textId="77777777" w:rsidR="00265F84" w:rsidRPr="00311CBF" w:rsidRDefault="00265F84" w:rsidP="00265F84">
      <w:pPr>
        <w:rPr>
          <w:rFonts w:cs="Calibri"/>
          <w:sz w:val="16"/>
        </w:rPr>
      </w:pPr>
      <w:r w:rsidRPr="00311CBF">
        <w:rPr>
          <w:rFonts w:cs="Calibri"/>
          <w:sz w:val="16"/>
        </w:rPr>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311CBF">
        <w:rPr>
          <w:rFonts w:cs="Calibri"/>
          <w:b/>
          <w:u w:val="single"/>
        </w:rPr>
        <w:t xml:space="preserve">In these all-white spaces, </w:t>
      </w:r>
      <w:r w:rsidRPr="00311CBF">
        <w:rPr>
          <w:rFonts w:cs="Calibri"/>
          <w:b/>
          <w:highlight w:val="green"/>
          <w:u w:val="single"/>
        </w:rPr>
        <w:t xml:space="preserve">whites become the </w:t>
      </w:r>
      <w:r w:rsidRPr="00311CBF">
        <w:rPr>
          <w:rFonts w:cs="Calibri"/>
          <w:b/>
          <w:u w:val="single"/>
        </w:rPr>
        <w:t xml:space="preserve">standard or </w:t>
      </w:r>
      <w:r w:rsidRPr="00311CBF">
        <w:rPr>
          <w:rFonts w:cs="Calibri"/>
          <w:b/>
          <w:highlight w:val="green"/>
          <w:u w:val="single"/>
        </w:rPr>
        <w:t xml:space="preserve">norm while anything </w:t>
      </w:r>
      <w:r w:rsidRPr="00311CBF">
        <w:rPr>
          <w:rFonts w:cs="Calibri"/>
          <w:b/>
          <w:u w:val="single"/>
        </w:rPr>
        <w:t xml:space="preserve">or anyone </w:t>
      </w:r>
      <w:r w:rsidRPr="00311CBF">
        <w:rPr>
          <w:rFonts w:cs="Calibri"/>
          <w:b/>
          <w:highlight w:val="green"/>
          <w:u w:val="single"/>
        </w:rPr>
        <w:t xml:space="preserve">different becomes unnatural </w:t>
      </w:r>
      <w:r w:rsidRPr="00311CBF">
        <w:rPr>
          <w:rFonts w:cs="Calibri"/>
          <w:b/>
          <w:u w:val="single"/>
        </w:rPr>
        <w:t>or problematic</w:t>
      </w:r>
      <w:r w:rsidRPr="00311CBF">
        <w:rPr>
          <w:rFonts w:cs="Calibri"/>
          <w:sz w:val="16"/>
        </w:rPr>
        <w:t xml:space="preserve">. White habitus promotes minorities being viewed based on stereotypes and generalizations perpetuated by the media or through other second-hand sources. </w:t>
      </w:r>
      <w:r w:rsidRPr="00311CBF">
        <w:rPr>
          <w:rFonts w:cs="Calibri"/>
          <w:b/>
          <w:u w:val="single"/>
        </w:rPr>
        <w:t>The greatest irony of Bonilla-Silva et al.’s interviews was their finding that “</w:t>
      </w:r>
      <w:r w:rsidRPr="00311CBF">
        <w:rPr>
          <w:rFonts w:cs="Calibri"/>
          <w:b/>
          <w:iCs/>
          <w:highlight w:val="green"/>
          <w:u w:val="single"/>
          <w:bdr w:val="single" w:sz="8" w:space="0" w:color="auto"/>
        </w:rPr>
        <w:t xml:space="preserve">whites do not interpret their racial isolation </w:t>
      </w:r>
      <w:r w:rsidRPr="00311CBF">
        <w:rPr>
          <w:rFonts w:cs="Calibri"/>
          <w:b/>
          <w:iCs/>
          <w:u w:val="single"/>
          <w:bdr w:val="single" w:sz="8" w:space="0" w:color="auto"/>
        </w:rPr>
        <w:t xml:space="preserve">and segregation </w:t>
      </w:r>
      <w:r w:rsidRPr="00311CBF">
        <w:rPr>
          <w:rFonts w:cs="Calibri"/>
          <w:b/>
          <w:iCs/>
          <w:highlight w:val="green"/>
          <w:u w:val="single"/>
          <w:bdr w:val="single" w:sz="8" w:space="0" w:color="auto"/>
        </w:rPr>
        <w:t>from Blacks as something racial</w:t>
      </w:r>
      <w:r w:rsidRPr="00311CBF">
        <w:rPr>
          <w:rFonts w:cs="Calibri"/>
          <w:b/>
          <w:u w:val="single"/>
        </w:rPr>
        <w:t>.”</w:t>
      </w:r>
      <w:r w:rsidRPr="00311CBF">
        <w:rPr>
          <w:rFonts w:cs="Calibri"/>
          <w:sz w:val="16"/>
        </w:rPr>
        <w:t xml:space="preserve"> This qualitative project shows that </w:t>
      </w:r>
      <w:r w:rsidRPr="00311CBF">
        <w:rPr>
          <w:rFonts w:cs="Calibri"/>
          <w:b/>
          <w:u w:val="single"/>
        </w:rPr>
        <w:t>even when whites are communally segregated</w:t>
      </w:r>
      <w:r w:rsidRPr="00311CBF">
        <w:rPr>
          <w:rFonts w:cs="Calibri"/>
          <w:sz w:val="16"/>
        </w:rPr>
        <w:t xml:space="preserve"> from Blacks, </w:t>
      </w:r>
      <w:r w:rsidRPr="00311CBF">
        <w:rPr>
          <w:rFonts w:cs="Calibri"/>
          <w:b/>
          <w:u w:val="single"/>
        </w:rPr>
        <w:t>they do not interpret this as a racialized or racist environment</w:t>
      </w:r>
      <w:r w:rsidRPr="00311CBF">
        <w:rPr>
          <w:rFonts w:cs="Calibri"/>
          <w:sz w:val="16"/>
        </w:rPr>
        <w:t xml:space="preserve">. The absence of Blacks is thought to be compatible with how white Americans think about colorblindness. The idea of white superiority, or whiteonly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311CBF">
        <w:rPr>
          <w:rFonts w:cs="Calibri"/>
          <w:b/>
          <w:iCs/>
          <w:highlight w:val="green"/>
          <w:u w:val="single"/>
          <w:bdr w:val="single" w:sz="8" w:space="0" w:color="auto"/>
        </w:rPr>
        <w:t>Academic philosophy operates similarly</w:t>
      </w:r>
      <w:r w:rsidRPr="00311CBF">
        <w:rPr>
          <w:rFonts w:cs="Calibri"/>
          <w:sz w:val="16"/>
        </w:rPr>
        <w:t>.</w:t>
      </w:r>
    </w:p>
    <w:p w14:paraId="24926390" w14:textId="77777777" w:rsidR="00265F84" w:rsidRPr="00311CBF" w:rsidRDefault="00265F84" w:rsidP="00265F84">
      <w:pPr>
        <w:rPr>
          <w:rFonts w:cs="Calibri"/>
        </w:rPr>
      </w:pPr>
    </w:p>
    <w:p w14:paraId="1F0260E2" w14:textId="77777777" w:rsidR="00265F84" w:rsidRPr="00311CBF" w:rsidRDefault="00265F84" w:rsidP="00265F84">
      <w:pPr>
        <w:keepNext/>
        <w:keepLines/>
        <w:spacing w:before="40"/>
        <w:outlineLvl w:val="3"/>
        <w:rPr>
          <w:rFonts w:eastAsiaTheme="majorEastAsia" w:cs="Calibri"/>
          <w:b/>
          <w:iCs/>
        </w:rPr>
      </w:pPr>
      <w:r w:rsidRPr="00311CBF">
        <w:rPr>
          <w:rFonts w:eastAsiaTheme="majorEastAsia" w:cs="Calibri"/>
          <w:b/>
          <w:iCs/>
        </w:rPr>
        <w:t xml:space="preserve">Racism deems Black life </w:t>
      </w:r>
      <w:r w:rsidRPr="00311CBF">
        <w:rPr>
          <w:rFonts w:eastAsiaTheme="majorEastAsia" w:cs="Calibri"/>
          <w:b/>
          <w:iCs/>
          <w:u w:val="single"/>
        </w:rPr>
        <w:t>disposable</w:t>
      </w:r>
      <w:r w:rsidRPr="00311CBF">
        <w:rPr>
          <w:rFonts w:eastAsiaTheme="majorEastAsia" w:cs="Calibri"/>
          <w:b/>
          <w:iCs/>
        </w:rPr>
        <w:t xml:space="preserve"> and </w:t>
      </w:r>
      <w:r w:rsidRPr="00311CBF">
        <w:rPr>
          <w:rFonts w:eastAsiaTheme="majorEastAsia" w:cs="Calibri"/>
          <w:b/>
          <w:iCs/>
          <w:u w:val="single"/>
        </w:rPr>
        <w:t>demands</w:t>
      </w:r>
      <w:r w:rsidRPr="00311CBF">
        <w:rPr>
          <w:rFonts w:eastAsiaTheme="majorEastAsia" w:cs="Calibri"/>
          <w:b/>
          <w:iCs/>
        </w:rPr>
        <w:t xml:space="preserve"> </w:t>
      </w:r>
      <w:r w:rsidRPr="00311CBF">
        <w:rPr>
          <w:rFonts w:eastAsiaTheme="majorEastAsia" w:cs="Calibri"/>
          <w:b/>
          <w:iCs/>
          <w:u w:val="single"/>
        </w:rPr>
        <w:t>racialized violence</w:t>
      </w:r>
      <w:r w:rsidRPr="00311CBF">
        <w:rPr>
          <w:rFonts w:eastAsiaTheme="majorEastAsia" w:cs="Calibri"/>
          <w:b/>
          <w:iCs/>
        </w:rPr>
        <w:t xml:space="preserve"> – we’re </w:t>
      </w:r>
      <w:r w:rsidRPr="00311CBF">
        <w:rPr>
          <w:rFonts w:eastAsiaTheme="majorEastAsia" w:cs="Calibri"/>
          <w:b/>
          <w:iCs/>
          <w:u w:val="single"/>
        </w:rPr>
        <w:t>not</w:t>
      </w:r>
      <w:r w:rsidRPr="00311CBF">
        <w:rPr>
          <w:rFonts w:eastAsiaTheme="majorEastAsia" w:cs="Calibri"/>
          <w:b/>
          <w:iCs/>
        </w:rPr>
        <w:t xml:space="preserve"> an ad-hom that criticizes the positionality or personal views of their authors – their philosophy is </w:t>
      </w:r>
      <w:r w:rsidRPr="00311CBF">
        <w:rPr>
          <w:rFonts w:eastAsiaTheme="majorEastAsia" w:cs="Calibri"/>
          <w:b/>
          <w:iCs/>
          <w:u w:val="single"/>
        </w:rPr>
        <w:t>actively used</w:t>
      </w:r>
      <w:r w:rsidRPr="00311CBF">
        <w:rPr>
          <w:rFonts w:eastAsiaTheme="majorEastAsia" w:cs="Calibri"/>
          <w:b/>
          <w:iCs/>
        </w:rPr>
        <w:t xml:space="preserve"> as an </w:t>
      </w:r>
      <w:r w:rsidRPr="00311CBF">
        <w:rPr>
          <w:rFonts w:eastAsiaTheme="majorEastAsia" w:cs="Calibri"/>
          <w:b/>
          <w:iCs/>
          <w:u w:val="single"/>
        </w:rPr>
        <w:t>expression</w:t>
      </w:r>
      <w:r w:rsidRPr="00311CBF">
        <w:rPr>
          <w:rFonts w:eastAsiaTheme="majorEastAsia" w:cs="Calibri"/>
          <w:b/>
          <w:iCs/>
        </w:rPr>
        <w:t xml:space="preserve"> of </w:t>
      </w:r>
      <w:r w:rsidRPr="00311CBF">
        <w:rPr>
          <w:rFonts w:eastAsiaTheme="majorEastAsia" w:cs="Calibri"/>
          <w:b/>
          <w:iCs/>
          <w:u w:val="single"/>
        </w:rPr>
        <w:t>white supremacy</w:t>
      </w:r>
      <w:r w:rsidRPr="00311CBF">
        <w:rPr>
          <w:rFonts w:eastAsiaTheme="majorEastAsia" w:cs="Calibri"/>
          <w:b/>
          <w:iCs/>
        </w:rPr>
        <w:t xml:space="preserve"> and to </w:t>
      </w:r>
      <w:r w:rsidRPr="00311CBF">
        <w:rPr>
          <w:rFonts w:eastAsiaTheme="majorEastAsia" w:cs="Calibri"/>
          <w:b/>
          <w:iCs/>
          <w:u w:val="single"/>
        </w:rPr>
        <w:t>rationalize</w:t>
      </w:r>
      <w:r w:rsidRPr="00311CBF">
        <w:rPr>
          <w:rFonts w:eastAsiaTheme="majorEastAsia" w:cs="Calibri"/>
          <w:b/>
          <w:iCs/>
        </w:rPr>
        <w:t xml:space="preserve"> the </w:t>
      </w:r>
      <w:r w:rsidRPr="00311CBF">
        <w:rPr>
          <w:rFonts w:eastAsiaTheme="majorEastAsia" w:cs="Calibri"/>
          <w:b/>
          <w:iCs/>
          <w:u w:val="single"/>
        </w:rPr>
        <w:t>deaths of Black men and women</w:t>
      </w:r>
      <w:r w:rsidRPr="00311CBF">
        <w:rPr>
          <w:rFonts w:eastAsiaTheme="majorEastAsia" w:cs="Calibri"/>
          <w:b/>
          <w:iCs/>
        </w:rPr>
        <w:t>.</w:t>
      </w:r>
    </w:p>
    <w:p w14:paraId="394B8236" w14:textId="77777777" w:rsidR="00265F84" w:rsidRPr="00311CBF" w:rsidRDefault="00265F84" w:rsidP="00265F84">
      <w:pPr>
        <w:tabs>
          <w:tab w:val="center" w:pos="8445"/>
        </w:tabs>
        <w:rPr>
          <w:rFonts w:cs="Calibri"/>
          <w:sz w:val="16"/>
        </w:rPr>
      </w:pPr>
      <w:r w:rsidRPr="00311CBF">
        <w:rPr>
          <w:rFonts w:cs="Calibri"/>
          <w:sz w:val="16"/>
        </w:rPr>
        <w:t xml:space="preserve">Tommy J. </w:t>
      </w:r>
      <w:r w:rsidRPr="00311CBF">
        <w:rPr>
          <w:rFonts w:cs="Calibri"/>
          <w:b/>
          <w:bCs/>
          <w:u w:val="single"/>
        </w:rPr>
        <w:t>Curry and Curry 18</w:t>
      </w:r>
      <w:r w:rsidRPr="00311CBF">
        <w:rPr>
          <w:rFonts w:cs="Calibri"/>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20CF2FBB" w14:textId="77777777" w:rsidR="00265F84" w:rsidRPr="00311CBF" w:rsidRDefault="00265F84" w:rsidP="00265F84">
      <w:pPr>
        <w:rPr>
          <w:rFonts w:cs="Calibri"/>
          <w:sz w:val="16"/>
        </w:rPr>
      </w:pPr>
      <w:r w:rsidRPr="00311CBF">
        <w:rPr>
          <w:rFonts w:cs="Calibri"/>
          <w:b/>
          <w:u w:val="single"/>
        </w:rPr>
        <w:t xml:space="preserve">Far too often, the Black philosopher is charged with making sense of the irrationality of white America’s erroneous perceptions of Black, Brown, and Indigenous people. The </w:t>
      </w:r>
      <w:r w:rsidRPr="00311CBF">
        <w:rPr>
          <w:rFonts w:cs="Calibri"/>
          <w:b/>
          <w:highlight w:val="green"/>
          <w:u w:val="single"/>
        </w:rPr>
        <w:t xml:space="preserve">histories of </w:t>
      </w:r>
      <w:r w:rsidRPr="00311CBF">
        <w:rPr>
          <w:rFonts w:cs="Calibri"/>
          <w:b/>
          <w:iCs/>
          <w:highlight w:val="green"/>
          <w:u w:val="single"/>
          <w:bdr w:val="single" w:sz="8" w:space="0" w:color="auto"/>
        </w:rPr>
        <w:t>terror, death, rape, and murder</w:t>
      </w:r>
      <w:r w:rsidRPr="00311CBF">
        <w:rPr>
          <w:rFonts w:cs="Calibri"/>
          <w:b/>
          <w:highlight w:val="green"/>
          <w:u w:val="single"/>
        </w:rPr>
        <w:t xml:space="preserve"> are</w:t>
      </w:r>
      <w:r w:rsidRPr="00311CBF">
        <w:rPr>
          <w:rFonts w:cs="Calibri"/>
          <w:sz w:val="16"/>
        </w:rPr>
        <w:t xml:space="preserve"> often </w:t>
      </w:r>
      <w:r w:rsidRPr="00311CBF">
        <w:rPr>
          <w:rFonts w:cs="Calibri"/>
          <w:b/>
          <w:highlight w:val="green"/>
          <w:u w:val="single"/>
        </w:rPr>
        <w:t>said to be remnants of the past</w:t>
      </w:r>
      <w:r w:rsidRPr="00311CBF">
        <w:rPr>
          <w:rFonts w:cs="Calibri"/>
          <w:b/>
          <w:u w:val="single"/>
        </w:rPr>
        <w:t>. To speak of anti-Black racism as an ever-threatening doom</w:t>
      </w:r>
      <w:r w:rsidRPr="00311CBF">
        <w:rPr>
          <w:rFonts w:cs="Calibri"/>
          <w:sz w:val="16"/>
        </w:rPr>
        <w:t>—a looming threat of death and dying—</w:t>
      </w:r>
      <w:r w:rsidRPr="00311CBF">
        <w:rPr>
          <w:rFonts w:cs="Calibri"/>
          <w:b/>
          <w:u w:val="single"/>
        </w:rPr>
        <w:t>after</w:t>
      </w:r>
      <w:r w:rsidRPr="00311CBF">
        <w:rPr>
          <w:rFonts w:cs="Calibri"/>
          <w:sz w:val="16"/>
        </w:rPr>
        <w:t xml:space="preserve"> the presidency of Barack </w:t>
      </w:r>
      <w:r w:rsidRPr="00311CBF">
        <w:rPr>
          <w:rFonts w:cs="Calibri"/>
          <w:b/>
          <w:u w:val="single"/>
        </w:rPr>
        <w:t>Obama seems heresy to many white Americans</w:t>
      </w:r>
      <w:r w:rsidRPr="00311CBF">
        <w:rPr>
          <w:rFonts w:cs="Calibri"/>
          <w:sz w:val="16"/>
        </w:rPr>
        <w:t>. Despite the horrors that now confront the United States under 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Black person is a professor, there is, 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Wilderson (2009) writes of the slave.</w:t>
      </w:r>
    </w:p>
    <w:p w14:paraId="4766D1CE" w14:textId="77777777" w:rsidR="00265F84" w:rsidRPr="00311CBF" w:rsidRDefault="00265F84" w:rsidP="00265F84">
      <w:pPr>
        <w:rPr>
          <w:rFonts w:cs="Calibri"/>
          <w:sz w:val="16"/>
        </w:rPr>
      </w:pPr>
      <w:r w:rsidRPr="00311CBF">
        <w:rPr>
          <w:rFonts w:cs="Calibri"/>
          <w:b/>
          <w:highlight w:val="green"/>
          <w:u w:val="single"/>
        </w:rPr>
        <w:lastRenderedPageBreak/>
        <w:t>To be Black is to render the very grammar of the academy delusional</w:t>
      </w:r>
      <w:r w:rsidRPr="00311CBF">
        <w:rPr>
          <w:rFonts w:cs="Calibri"/>
          <w:b/>
          <w:u w:val="single"/>
        </w:rPr>
        <w:t>. To speak of impending death and sub-personhood</w:t>
      </w:r>
      <w:r w:rsidRPr="00311CBF">
        <w:rPr>
          <w:rFonts w:cs="Calibri"/>
          <w:sz w:val="16"/>
        </w:rPr>
        <w:t xml:space="preserve"> and explain the experiences of violence and dehumanization that accompany this position to white individuals who only think of their existence in terms of always being human and persons is ineffable. </w:t>
      </w:r>
      <w:r w:rsidRPr="00311CBF">
        <w:rPr>
          <w:rFonts w:cs="Calibri"/>
          <w:b/>
          <w:u w:val="single"/>
        </w:rPr>
        <w:t>Perhaps</w:t>
      </w:r>
      <w:r w:rsidRPr="00311CBF">
        <w:rPr>
          <w:rFonts w:cs="Calibri"/>
          <w:sz w:val="16"/>
        </w:rPr>
        <w:t xml:space="preserve"> the theorist Calvin </w:t>
      </w:r>
      <w:r w:rsidRPr="00311CBF">
        <w:rPr>
          <w:rFonts w:cs="Calibri"/>
          <w:b/>
          <w:u w:val="single"/>
        </w:rPr>
        <w:t>Warren best captures this problem in his book Ontological Terror</w:t>
      </w:r>
      <w:r w:rsidRPr="00311CBF">
        <w:rPr>
          <w:rFonts w:cs="Calibri"/>
          <w:sz w:val="16"/>
        </w:rPr>
        <w:t>: Blackness, Nihilism, and Emancipation. Warren (2018: 2) argues:</w:t>
      </w:r>
    </w:p>
    <w:p w14:paraId="4E8BA081" w14:textId="77777777" w:rsidR="00265F84" w:rsidRPr="00311CBF" w:rsidRDefault="00265F84" w:rsidP="00265F84">
      <w:pPr>
        <w:rPr>
          <w:rFonts w:cs="Calibri"/>
          <w:sz w:val="16"/>
        </w:rPr>
      </w:pPr>
      <w:r w:rsidRPr="00311CBF">
        <w:rPr>
          <w:rFonts w:cs="Calibri"/>
          <w:b/>
          <w:highlight w:val="green"/>
          <w:u w:val="single"/>
        </w:rPr>
        <w:t>The human</w:t>
      </w:r>
      <w:r w:rsidRPr="00311CBF">
        <w:rPr>
          <w:rFonts w:cs="Calibri"/>
          <w:b/>
          <w:u w:val="single"/>
        </w:rPr>
        <w:t xml:space="preserve"> being </w:t>
      </w:r>
      <w:r w:rsidRPr="00311CBF">
        <w:rPr>
          <w:rFonts w:cs="Calibri"/>
          <w:b/>
          <w:highlight w:val="green"/>
          <w:u w:val="single"/>
        </w:rPr>
        <w:t xml:space="preserve">provides an anchor for the declaration, and since </w:t>
      </w:r>
      <w:r w:rsidRPr="00311CBF">
        <w:rPr>
          <w:rFonts w:cs="Calibri"/>
          <w:b/>
          <w:u w:val="single"/>
        </w:rPr>
        <w:t xml:space="preserve">the being of the </w:t>
      </w:r>
      <w:r w:rsidRPr="00311CBF">
        <w:rPr>
          <w:rFonts w:cs="Calibri"/>
          <w:b/>
          <w:highlight w:val="green"/>
          <w:u w:val="single"/>
        </w:rPr>
        <w:t>human is invaluable, then Black life must also matter</w:t>
      </w:r>
      <w:r w:rsidRPr="00311CBF">
        <w:rPr>
          <w:rFonts w:cs="Calibri"/>
          <w:b/>
          <w:u w:val="single"/>
        </w:rPr>
        <w:t>, if the Black is a human</w:t>
      </w:r>
      <w:r w:rsidRPr="00311CBF">
        <w:rPr>
          <w:rFonts w:cs="Calibri"/>
          <w:sz w:val="16"/>
        </w:rPr>
        <w:t xml:space="preserve"> (the declaration anchors mattering in the human’s Being). </w:t>
      </w:r>
      <w:r w:rsidRPr="00311CBF">
        <w:rPr>
          <w:rFonts w:cs="Calibri"/>
          <w:b/>
          <w:highlight w:val="green"/>
          <w:u w:val="single"/>
        </w:rPr>
        <w:t xml:space="preserve">But </w:t>
      </w:r>
      <w:r w:rsidRPr="00311CBF">
        <w:rPr>
          <w:rFonts w:cs="Calibri"/>
          <w:b/>
          <w:u w:val="single"/>
        </w:rPr>
        <w:t>we</w:t>
      </w:r>
      <w:r w:rsidRPr="00311CBF">
        <w:rPr>
          <w:rFonts w:cs="Calibri"/>
          <w:b/>
          <w:highlight w:val="green"/>
          <w:u w:val="single"/>
        </w:rPr>
        <w:t xml:space="preserve"> reach a point of terror with this syllogistic reasoning</w:t>
      </w:r>
      <w:r w:rsidRPr="00311CBF">
        <w:rPr>
          <w:rFonts w:cs="Calibri"/>
          <w:b/>
          <w:u w:val="single"/>
        </w:rPr>
        <w:t>. One must take a step backward and ask the fundamental question: is the Black, in fact, a human being?</w:t>
      </w:r>
      <w:r w:rsidRPr="00311CBF">
        <w:rPr>
          <w:rFonts w:cs="Calibri"/>
          <w:sz w:val="16"/>
        </w:rPr>
        <w:t xml:space="preserve"> Or </w:t>
      </w:r>
      <w:r w:rsidRPr="00311CBF">
        <w:rPr>
          <w:rFonts w:cs="Calibri"/>
          <w:b/>
          <w:u w:val="single"/>
        </w:rPr>
        <w:t xml:space="preserve">can Black(ness) ground itself in the being of the human? If it cannot, then </w:t>
      </w:r>
      <w:r w:rsidRPr="00311CBF">
        <w:rPr>
          <w:rFonts w:cs="Calibri"/>
          <w:b/>
          <w:iCs/>
          <w:u w:val="single"/>
          <w:bdr w:val="single" w:sz="8" w:space="0" w:color="auto"/>
        </w:rPr>
        <w:t>on what bases can we assert the mattering of Black existence</w:t>
      </w:r>
      <w:r w:rsidRPr="00311CBF">
        <w:rPr>
          <w:rFonts w:cs="Calibri"/>
          <w:b/>
          <w:u w:val="single"/>
        </w:rPr>
        <w:t>?</w:t>
      </w:r>
    </w:p>
    <w:p w14:paraId="5D995871" w14:textId="77777777" w:rsidR="00265F84" w:rsidRPr="00311CBF" w:rsidRDefault="00265F84" w:rsidP="00265F84">
      <w:pPr>
        <w:rPr>
          <w:rFonts w:cs="Calibri"/>
          <w:sz w:val="16"/>
        </w:rPr>
      </w:pPr>
      <w:r w:rsidRPr="00311CBF">
        <w:rPr>
          <w:rFonts w:cs="Calibri"/>
          <w:sz w:val="16"/>
        </w:rPr>
        <w:t xml:space="preserve">The consequence of attending to the problem of Blackness and the </w:t>
      </w:r>
      <w:proofErr w:type="gramStart"/>
      <w:r w:rsidRPr="00311CBF">
        <w:rPr>
          <w:rFonts w:cs="Calibri"/>
          <w:sz w:val="16"/>
        </w:rPr>
        <w:t>realities</w:t>
      </w:r>
      <w:proofErr w:type="gramEnd"/>
      <w:r w:rsidRPr="00311CBF">
        <w:rPr>
          <w:rFonts w:cs="Calibri"/>
          <w:sz w:val="16"/>
        </w:rPr>
        <w:t xml:space="preserve"> of death is that </w:t>
      </w:r>
      <w:r w:rsidRPr="00311CBF">
        <w:rPr>
          <w:rFonts w:cs="Calibri"/>
          <w:b/>
          <w:u w:val="single"/>
        </w:rPr>
        <w:t>the theories that emerge to account for what is taken to be the accidental positionality of whites who are thought to be human</w:t>
      </w:r>
      <w:r w:rsidRPr="00311CBF">
        <w:rPr>
          <w:rFonts w:cs="Calibri"/>
          <w:sz w:val="16"/>
        </w:rPr>
        <w:t xml:space="preserve">, individuals, citizens, and persons </w:t>
      </w:r>
      <w:r w:rsidRPr="00311CBF">
        <w:rPr>
          <w:rFonts w:cs="Calibri"/>
          <w:b/>
          <w:u w:val="single"/>
        </w:rPr>
        <w:t>must make sense of a reality where to be Black is to be nonhuman, savage, alien, and reified and consequently subject to violence and wished dead. As</w:t>
      </w:r>
      <w:r w:rsidRPr="00311CBF">
        <w:rPr>
          <w:rFonts w:cs="Calibri"/>
          <w:sz w:val="16"/>
        </w:rPr>
        <w:t xml:space="preserve"> the late Critical Race Theorist, </w:t>
      </w:r>
      <w:r w:rsidRPr="00311CBF">
        <w:rPr>
          <w:rFonts w:cs="Calibri"/>
          <w:b/>
          <w:u w:val="single"/>
        </w:rPr>
        <w:t>Derrick Bell</w:t>
      </w:r>
      <w:r w:rsidRPr="00311CBF">
        <w:rPr>
          <w:rFonts w:cs="Calibri"/>
          <w:sz w:val="16"/>
        </w:rPr>
        <w:t xml:space="preserve"> (1997: 23) </w:t>
      </w:r>
      <w:r w:rsidRPr="00311CBF">
        <w:rPr>
          <w:rFonts w:cs="Calibri"/>
          <w:b/>
          <w:u w:val="single"/>
        </w:rPr>
        <w:t>once said</w:t>
      </w:r>
      <w:r w:rsidRPr="00311CBF">
        <w:rPr>
          <w:rFonts w:cs="Calibri"/>
          <w:sz w:val="16"/>
        </w:rPr>
        <w:t xml:space="preserve">: </w:t>
      </w:r>
    </w:p>
    <w:p w14:paraId="5EE2D040" w14:textId="77777777" w:rsidR="00265F84" w:rsidRPr="00311CBF" w:rsidRDefault="00265F84" w:rsidP="00265F84">
      <w:pPr>
        <w:rPr>
          <w:rFonts w:cs="Calibri"/>
          <w:sz w:val="16"/>
        </w:rPr>
      </w:pPr>
      <w:r w:rsidRPr="00311CBF">
        <w:rPr>
          <w:rFonts w:cs="Calibri"/>
          <w:b/>
          <w:highlight w:val="green"/>
          <w:u w:val="single"/>
        </w:rPr>
        <w:t>We have never understood</w:t>
      </w:r>
      <w:r w:rsidRPr="00311CBF">
        <w:rPr>
          <w:rFonts w:cs="Calibri"/>
          <w:b/>
          <w:u w:val="single"/>
        </w:rPr>
        <w:t xml:space="preserve"> that the essence of the </w:t>
      </w:r>
      <w:r w:rsidRPr="00311CBF">
        <w:rPr>
          <w:rFonts w:cs="Calibri"/>
          <w:b/>
          <w:highlight w:val="green"/>
          <w:u w:val="single"/>
        </w:rPr>
        <w:t>racism we contended against was not simply that we were exploited in slavery</w:t>
      </w:r>
      <w:r w:rsidRPr="00311CBF">
        <w:rPr>
          <w:rFonts w:cs="Calibri"/>
          <w:sz w:val="16"/>
        </w:rPr>
        <w:t xml:space="preserve">, degraded by </w:t>
      </w:r>
      <w:r w:rsidRPr="00311CBF">
        <w:rPr>
          <w:rFonts w:cs="Calibri"/>
          <w:b/>
          <w:u w:val="single"/>
        </w:rPr>
        <w:t>segregation, and</w:t>
      </w:r>
      <w:r w:rsidRPr="00311CBF">
        <w:rPr>
          <w:rFonts w:cs="Calibri"/>
          <w:sz w:val="16"/>
        </w:rPr>
        <w:t xml:space="preserve"> frustrated by </w:t>
      </w:r>
      <w:r w:rsidRPr="00311CBF">
        <w:rPr>
          <w:rFonts w:cs="Calibri"/>
          <w:b/>
          <w:u w:val="single"/>
        </w:rPr>
        <w:t xml:space="preserve">the unmet promises of equal opportunity. The essence of </w:t>
      </w:r>
      <w:r w:rsidRPr="00311CBF">
        <w:rPr>
          <w:rFonts w:cs="Calibri"/>
          <w:b/>
          <w:highlight w:val="green"/>
          <w:u w:val="single"/>
        </w:rPr>
        <w:t xml:space="preserve">racism in America was the hope that </w:t>
      </w:r>
      <w:r w:rsidRPr="00311CBF">
        <w:rPr>
          <w:rFonts w:cs="Calibri"/>
          <w:b/>
          <w:u w:val="single"/>
        </w:rPr>
        <w:t xml:space="preserve">we who were </w:t>
      </w:r>
      <w:r w:rsidRPr="00311CBF">
        <w:rPr>
          <w:rFonts w:cs="Calibri"/>
          <w:b/>
          <w:highlight w:val="green"/>
          <w:u w:val="single"/>
        </w:rPr>
        <w:t xml:space="preserve">Black </w:t>
      </w:r>
      <w:r w:rsidRPr="00311CBF">
        <w:rPr>
          <w:rFonts w:cs="Calibri"/>
          <w:b/>
          <w:iCs/>
          <w:highlight w:val="green"/>
          <w:u w:val="single"/>
          <w:bdr w:val="single" w:sz="8" w:space="0" w:color="auto"/>
        </w:rPr>
        <w:t>would not exist</w:t>
      </w:r>
      <w:r w:rsidRPr="00311CBF">
        <w:rPr>
          <w:rFonts w:cs="Calibri"/>
          <w:sz w:val="16"/>
        </w:rPr>
        <w:t>.</w:t>
      </w:r>
    </w:p>
    <w:p w14:paraId="3E5C01FD" w14:textId="77777777" w:rsidR="00265F84" w:rsidRPr="00311CBF" w:rsidRDefault="00265F84" w:rsidP="00265F84">
      <w:pPr>
        <w:rPr>
          <w:rFonts w:cs="Calibri"/>
          <w:sz w:val="16"/>
        </w:rPr>
      </w:pPr>
      <w:r w:rsidRPr="00311CBF">
        <w:rPr>
          <w:rFonts w:cs="Calibri"/>
          <w:sz w:val="16"/>
        </w:rPr>
        <w:t>Instead of racism being defined as a set of attitudes or beliefs about racial groups held by biased individuals, the authors prefer to understand racism as</w:t>
      </w:r>
    </w:p>
    <w:p w14:paraId="6AC51F79" w14:textId="77777777" w:rsidR="00265F84" w:rsidRPr="00311CBF" w:rsidRDefault="00265F84" w:rsidP="00265F84">
      <w:pPr>
        <w:rPr>
          <w:rFonts w:cs="Calibri"/>
          <w:sz w:val="16"/>
        </w:rPr>
      </w:pPr>
      <w:r w:rsidRPr="00311CBF">
        <w:rPr>
          <w:rFonts w:cs="Calibri"/>
          <w:sz w:val="16"/>
        </w:rPr>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2755599F" w14:textId="77777777" w:rsidR="00265F84" w:rsidRDefault="00265F84" w:rsidP="00265F84">
      <w:pPr>
        <w:rPr>
          <w:rFonts w:cs="Calibri"/>
          <w:b/>
          <w:u w:val="single"/>
        </w:rPr>
      </w:pPr>
      <w:r w:rsidRPr="00311CBF">
        <w:rPr>
          <w:rFonts w:cs="Calibri"/>
          <w:b/>
          <w:bCs/>
          <w:highlight w:val="green"/>
          <w:u w:val="single"/>
        </w:rPr>
        <w:t xml:space="preserve">Racism </w:t>
      </w:r>
      <w:r w:rsidRPr="00311CBF">
        <w:rPr>
          <w:rFonts w:cs="Calibri"/>
          <w:b/>
          <w:bCs/>
          <w:u w:val="single"/>
        </w:rPr>
        <w:t xml:space="preserve">is a social process that </w:t>
      </w:r>
      <w:r w:rsidRPr="00311CBF">
        <w:rPr>
          <w:rFonts w:cs="Calibri"/>
          <w:b/>
          <w:iCs/>
          <w:highlight w:val="green"/>
          <w:u w:val="single"/>
          <w:bdr w:val="single" w:sz="8" w:space="0" w:color="auto"/>
        </w:rPr>
        <w:t>demands the extinguishing of Black life</w:t>
      </w:r>
      <w:r w:rsidRPr="00311CBF">
        <w:rPr>
          <w:rFonts w:cs="Calibri"/>
          <w:b/>
          <w:bCs/>
          <w:u w:val="single"/>
        </w:rPr>
        <w:t xml:space="preserve">. Racism </w:t>
      </w:r>
      <w:r w:rsidRPr="00311CBF">
        <w:rPr>
          <w:rFonts w:cs="Calibri"/>
          <w:b/>
          <w:iCs/>
          <w:u w:val="single"/>
          <w:bdr w:val="single" w:sz="8" w:space="0" w:color="auto"/>
        </w:rPr>
        <w:t>craves death</w:t>
      </w:r>
      <w:r w:rsidRPr="00311CBF">
        <w:rPr>
          <w:rFonts w:cs="Calibri"/>
          <w:sz w:val="16"/>
        </w:rPr>
        <w:t xml:space="preserve">. It is constructed, then legitimized through cultural and individual complacency. </w:t>
      </w:r>
      <w:r w:rsidRPr="00311CBF">
        <w:rPr>
          <w:rFonts w:cs="Calibri"/>
          <w:b/>
          <w:highlight w:val="green"/>
          <w:u w:val="single"/>
        </w:rPr>
        <w:t xml:space="preserve">When a young Black boy is killed, the instruments of the state, the authority of the police, and the vulnerability of the Black male </w:t>
      </w:r>
      <w:r w:rsidRPr="00311CBF">
        <w:rPr>
          <w:rFonts w:cs="Calibri"/>
          <w:b/>
          <w:u w:val="single"/>
        </w:rPr>
        <w:t xml:space="preserve">body </w:t>
      </w:r>
      <w:r w:rsidRPr="00311CBF">
        <w:rPr>
          <w:rFonts w:cs="Calibri"/>
          <w:b/>
          <w:highlight w:val="green"/>
          <w:u w:val="single"/>
        </w:rPr>
        <w:t>converge in the ultimate expression of violence</w:t>
      </w:r>
      <w:r w:rsidRPr="00311CBF">
        <w:rPr>
          <w:rFonts w:cs="Calibri"/>
          <w:sz w:val="16"/>
          <w:highlight w:val="green"/>
        </w:rPr>
        <w:t xml:space="preserve"> </w:t>
      </w:r>
      <w:r w:rsidRPr="00311CBF">
        <w:rPr>
          <w:rFonts w:cs="Calibri"/>
          <w:sz w:val="16"/>
        </w:rPr>
        <w:t xml:space="preserve">that results in death. </w:t>
      </w:r>
      <w:r w:rsidRPr="00311CBF">
        <w:rPr>
          <w:rFonts w:cs="Calibri"/>
          <w:b/>
          <w:highlight w:val="green"/>
          <w:u w:val="single"/>
        </w:rPr>
        <w:t xml:space="preserve">The public </w:t>
      </w:r>
      <w:r w:rsidRPr="00311CBF">
        <w:rPr>
          <w:rFonts w:cs="Calibri"/>
          <w:b/>
          <w:u w:val="single"/>
        </w:rPr>
        <w:t xml:space="preserve">then </w:t>
      </w:r>
      <w:r w:rsidRPr="00311CBF">
        <w:rPr>
          <w:rFonts w:cs="Calibri"/>
          <w:b/>
          <w:highlight w:val="green"/>
          <w:u w:val="single"/>
        </w:rPr>
        <w:t xml:space="preserve">rationalizes this exercise of state </w:t>
      </w:r>
      <w:proofErr w:type="gramStart"/>
      <w:r w:rsidRPr="00311CBF">
        <w:rPr>
          <w:rFonts w:cs="Calibri"/>
          <w:b/>
          <w:highlight w:val="green"/>
          <w:u w:val="single"/>
        </w:rPr>
        <w:t>violence</w:t>
      </w:r>
      <w:proofErr w:type="gramEnd"/>
      <w:r w:rsidRPr="00311CBF">
        <w:rPr>
          <w:rFonts w:cs="Calibri"/>
          <w:sz w:val="16"/>
          <w:highlight w:val="green"/>
        </w:rPr>
        <w:t xml:space="preserve"> </w:t>
      </w:r>
      <w:r w:rsidRPr="00311CBF">
        <w:rPr>
          <w:rFonts w:cs="Calibri"/>
          <w:sz w:val="16"/>
        </w:rPr>
        <w:t xml:space="preserve">and the individual will of the police officer who killed the Black boy </w:t>
      </w:r>
      <w:r w:rsidRPr="00311CBF">
        <w:rPr>
          <w:rFonts w:cs="Calibri"/>
          <w:b/>
          <w:u w:val="single"/>
        </w:rPr>
        <w:t>through empathy</w:t>
      </w:r>
      <w:r w:rsidRPr="00311CBF">
        <w:rPr>
          <w:rFonts w:cs="Calibri"/>
          <w:sz w:val="16"/>
        </w:rPr>
        <w:t xml:space="preserve">. The white individual who sees the dead Black male body understands the need to kill the Black boy because Blackness socially expresses criminality, danger, and the possible death of a white life. </w:t>
      </w:r>
      <w:r w:rsidRPr="00311CBF">
        <w:rPr>
          <w:rFonts w:cs="Calibri"/>
          <w:b/>
          <w:u w:val="single"/>
        </w:rPr>
        <w:t xml:space="preserve">This </w:t>
      </w:r>
      <w:r w:rsidRPr="00311CBF">
        <w:rPr>
          <w:rFonts w:cs="Calibri"/>
          <w:b/>
          <w:highlight w:val="green"/>
          <w:u w:val="single"/>
        </w:rPr>
        <w:t xml:space="preserve">fear of Blackness creates empathy for the officer </w:t>
      </w:r>
    </w:p>
    <w:p w14:paraId="105BFB90" w14:textId="77777777" w:rsidR="00265F84" w:rsidRPr="00311CBF" w:rsidRDefault="00265F84" w:rsidP="00265F84">
      <w:pPr>
        <w:rPr>
          <w:rFonts w:cs="Calibri"/>
          <w:sz w:val="16"/>
        </w:rPr>
      </w:pPr>
      <w:r w:rsidRPr="00311CBF">
        <w:rPr>
          <w:rFonts w:cs="Calibri"/>
          <w:b/>
          <w:u w:val="single"/>
        </w:rPr>
        <w:t xml:space="preserve">who killed the Black </w:t>
      </w:r>
      <w:proofErr w:type="gramStart"/>
      <w:r w:rsidRPr="00311CBF">
        <w:rPr>
          <w:rFonts w:cs="Calibri"/>
          <w:b/>
          <w:u w:val="single"/>
        </w:rPr>
        <w:t>boy</w:t>
      </w:r>
      <w:r w:rsidRPr="00311CBF">
        <w:rPr>
          <w:rFonts w:cs="Calibri"/>
          <w:sz w:val="16"/>
        </w:rPr>
        <w:t>.</w:t>
      </w:r>
      <w:proofErr w:type="gramEnd"/>
      <w:r w:rsidRPr="00311CBF">
        <w:rPr>
          <w:rFonts w:cs="Calibri"/>
          <w:sz w:val="16"/>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311CBF">
        <w:rPr>
          <w:rFonts w:cs="Calibri"/>
          <w:b/>
          <w:u w:val="single"/>
        </w:rPr>
        <w:t>This is how populations feared by the society are simultaneously constructed and destroyed</w:t>
      </w:r>
      <w:r w:rsidRPr="00311CBF">
        <w:rPr>
          <w:rFonts w:cs="Calibri"/>
          <w:sz w:val="16"/>
        </w:rPr>
        <w:t>.</w:t>
      </w:r>
    </w:p>
    <w:p w14:paraId="33CE6BC6" w14:textId="77777777" w:rsidR="00265F84" w:rsidRPr="00311CBF" w:rsidRDefault="00265F84" w:rsidP="00265F84">
      <w:pPr>
        <w:rPr>
          <w:rFonts w:cs="Calibri"/>
          <w:sz w:val="16"/>
        </w:rPr>
      </w:pPr>
      <w:r w:rsidRPr="00311CBF">
        <w:rPr>
          <w:rFonts w:cs="Calibri"/>
          <w:sz w:val="16"/>
        </w:rPr>
        <w:t xml:space="preserve">This brief example describes the depth of the problem involved with racism. </w:t>
      </w:r>
      <w:r w:rsidRPr="00311CBF">
        <w:rPr>
          <w:rFonts w:cs="Calibri"/>
          <w:b/>
          <w:highlight w:val="green"/>
          <w:u w:val="single"/>
        </w:rPr>
        <w:t xml:space="preserve">Black philosophers are </w:t>
      </w:r>
      <w:r w:rsidRPr="00311CBF">
        <w:rPr>
          <w:rFonts w:cs="Calibri"/>
          <w:b/>
          <w:iCs/>
          <w:highlight w:val="green"/>
          <w:u w:val="single"/>
          <w:bdr w:val="single" w:sz="8" w:space="0" w:color="auto"/>
        </w:rPr>
        <w:t>not</w:t>
      </w:r>
      <w:r w:rsidRPr="00311CBF">
        <w:rPr>
          <w:rFonts w:cs="Calibri"/>
          <w:b/>
          <w:iCs/>
          <w:u w:val="single"/>
          <w:bdr w:val="single" w:sz="8" w:space="0" w:color="auto"/>
        </w:rPr>
        <w:t xml:space="preserve"> simply</w:t>
      </w:r>
      <w:r w:rsidRPr="00311CBF">
        <w:rPr>
          <w:rFonts w:cs="Calibri"/>
          <w:b/>
          <w:iCs/>
          <w:highlight w:val="green"/>
          <w:u w:val="single"/>
          <w:bdr w:val="single" w:sz="8" w:space="0" w:color="auto"/>
        </w:rPr>
        <w:t xml:space="preserve"> objecting to the thoughts </w:t>
      </w:r>
      <w:r w:rsidRPr="00311CBF">
        <w:rPr>
          <w:rFonts w:cs="Calibri"/>
          <w:b/>
          <w:iCs/>
          <w:u w:val="single"/>
          <w:bdr w:val="single" w:sz="8" w:space="0" w:color="auto"/>
        </w:rPr>
        <w:t>individuals hold</w:t>
      </w:r>
      <w:r w:rsidRPr="00311CBF">
        <w:rPr>
          <w:rFonts w:cs="Calibri"/>
          <w:b/>
          <w:u w:val="single"/>
        </w:rPr>
        <w:t xml:space="preserve"> about different groups of people, </w:t>
      </w:r>
      <w:r w:rsidRPr="00311CBF">
        <w:rPr>
          <w:rFonts w:cs="Calibri"/>
          <w:b/>
          <w:highlight w:val="green"/>
          <w:u w:val="single"/>
        </w:rPr>
        <w:t xml:space="preserve">but how </w:t>
      </w:r>
      <w:r w:rsidRPr="00311CBF">
        <w:rPr>
          <w:rFonts w:cs="Calibri"/>
          <w:b/>
          <w:u w:val="single"/>
        </w:rPr>
        <w:t xml:space="preserve">the </w:t>
      </w:r>
      <w:r w:rsidRPr="00311CBF">
        <w:rPr>
          <w:rFonts w:cs="Calibri"/>
          <w:b/>
          <w:highlight w:val="green"/>
          <w:u w:val="single"/>
        </w:rPr>
        <w:t xml:space="preserve">thoughts that white individuals hold can </w:t>
      </w:r>
      <w:r w:rsidRPr="00311CBF">
        <w:rPr>
          <w:rFonts w:cs="Calibri"/>
          <w:b/>
          <w:u w:val="single"/>
        </w:rPr>
        <w:t xml:space="preserve">be </w:t>
      </w:r>
      <w:r w:rsidRPr="00311CBF">
        <w:rPr>
          <w:rFonts w:cs="Calibri"/>
          <w:b/>
          <w:iCs/>
          <w:u w:val="single"/>
          <w:bdr w:val="single" w:sz="8" w:space="0" w:color="auto"/>
        </w:rPr>
        <w:t xml:space="preserve">supported and </w:t>
      </w:r>
      <w:r w:rsidRPr="00311CBF">
        <w:rPr>
          <w:rFonts w:cs="Calibri"/>
          <w:b/>
          <w:iCs/>
          <w:highlight w:val="green"/>
          <w:u w:val="single"/>
          <w:bdr w:val="single" w:sz="8" w:space="0" w:color="auto"/>
        </w:rPr>
        <w:t>expressed in violence against Black</w:t>
      </w:r>
      <w:r w:rsidRPr="00311CBF">
        <w:rPr>
          <w:rFonts w:cs="Calibri"/>
          <w:b/>
          <w:iCs/>
          <w:u w:val="single"/>
          <w:bdr w:val="single" w:sz="8" w:space="0" w:color="auto"/>
        </w:rPr>
        <w:t xml:space="preserve"> men and women</w:t>
      </w:r>
      <w:r w:rsidRPr="00311CBF">
        <w:rPr>
          <w:rFonts w:cs="Calibri"/>
          <w:b/>
          <w:u w:val="single"/>
        </w:rPr>
        <w:t xml:space="preserve"> in the world</w:t>
      </w:r>
      <w:r w:rsidRPr="00311CBF">
        <w:rPr>
          <w:rFonts w:cs="Calibri"/>
          <w:sz w:val="16"/>
        </w:rPr>
        <w:t xml:space="preserve">. Because a white supremacist world supports the fears of the white racist, </w:t>
      </w:r>
      <w:r w:rsidRPr="00311CBF">
        <w:rPr>
          <w:rFonts w:cs="Calibri"/>
          <w:b/>
          <w:bCs/>
          <w:u w:val="single"/>
        </w:rPr>
        <w:t>the</w:t>
      </w:r>
      <w:r w:rsidRPr="00311CBF">
        <w:rPr>
          <w:rFonts w:cs="Calibri"/>
          <w:sz w:val="16"/>
        </w:rPr>
        <w:t xml:space="preserve"> individual </w:t>
      </w:r>
      <w:r w:rsidRPr="00311CBF">
        <w:rPr>
          <w:rFonts w:cs="Calibri"/>
          <w:b/>
          <w:bCs/>
          <w:u w:val="single"/>
        </w:rPr>
        <w:t>racist’s anti-Blackness is aspirational. It is expressed as a will for there to be no Black bodies</w:t>
      </w:r>
      <w:r w:rsidRPr="00311CBF">
        <w:rPr>
          <w:rFonts w:cs="Calibri"/>
          <w:sz w:val="16"/>
        </w:rPr>
        <w:t xml:space="preserve"> there. </w:t>
      </w:r>
      <w:r w:rsidRPr="00311CBF">
        <w:rPr>
          <w:rFonts w:cs="Calibri"/>
          <w:b/>
          <w:bCs/>
          <w:u w:val="single"/>
        </w:rPr>
        <w:t xml:space="preserve">As such, </w:t>
      </w:r>
      <w:r w:rsidRPr="00311CBF">
        <w:rPr>
          <w:rFonts w:cs="Calibri"/>
          <w:b/>
          <w:bCs/>
          <w:highlight w:val="green"/>
          <w:u w:val="single"/>
        </w:rPr>
        <w:t xml:space="preserve">the human </w:t>
      </w:r>
      <w:r w:rsidRPr="00311CBF">
        <w:rPr>
          <w:rFonts w:cs="Calibri"/>
          <w:b/>
          <w:bCs/>
          <w:u w:val="single"/>
        </w:rPr>
        <w:t xml:space="preserve">becomes an </w:t>
      </w:r>
      <w:r w:rsidRPr="00311CBF">
        <w:rPr>
          <w:rFonts w:cs="Calibri"/>
          <w:b/>
          <w:iCs/>
          <w:u w:val="single"/>
          <w:bdr w:val="single" w:sz="8" w:space="0" w:color="auto"/>
        </w:rPr>
        <w:t>untenable</w:t>
      </w:r>
      <w:r w:rsidRPr="00311CBF">
        <w:rPr>
          <w:rFonts w:cs="Calibri"/>
          <w:b/>
          <w:iCs/>
          <w:highlight w:val="green"/>
          <w:u w:val="single"/>
          <w:bdr w:val="single" w:sz="8" w:space="0" w:color="auto"/>
        </w:rPr>
        <w:t xml:space="preserve"> account of Black life, given</w:t>
      </w:r>
      <w:r w:rsidRPr="00311CBF">
        <w:rPr>
          <w:rFonts w:cs="Calibri"/>
          <w:b/>
          <w:iCs/>
          <w:u w:val="single"/>
          <w:bdr w:val="single" w:sz="8" w:space="0" w:color="auto"/>
        </w:rPr>
        <w:t xml:space="preserve"> this </w:t>
      </w:r>
      <w:r w:rsidRPr="00311CBF">
        <w:rPr>
          <w:rFonts w:cs="Calibri"/>
          <w:b/>
          <w:iCs/>
          <w:highlight w:val="green"/>
          <w:u w:val="single"/>
          <w:bdr w:val="single" w:sz="8" w:space="0" w:color="auto"/>
        </w:rPr>
        <w:t>disposability</w:t>
      </w:r>
      <w:r w:rsidRPr="00311CBF">
        <w:rPr>
          <w:rFonts w:cs="Calibri"/>
          <w:sz w:val="16"/>
        </w:rPr>
        <w:t xml:space="preserve">. The world is simply not organized in such a way that allows Blackness to not be seen, perceived, and dehumanized in relation to whites. </w:t>
      </w:r>
      <w:r w:rsidRPr="00311CBF">
        <w:rPr>
          <w:rFonts w:cs="Calibri"/>
          <w:b/>
          <w:u w:val="single"/>
        </w:rPr>
        <w:t>No amount of evidence</w:t>
      </w:r>
      <w:r w:rsidRPr="00311CBF">
        <w:rPr>
          <w:rFonts w:cs="Calibri"/>
          <w:sz w:val="16"/>
        </w:rPr>
        <w:t xml:space="preserve"> or argument </w:t>
      </w:r>
      <w:r w:rsidRPr="00311CBF">
        <w:rPr>
          <w:rFonts w:cs="Calibri"/>
          <w:b/>
          <w:u w:val="single"/>
        </w:rPr>
        <w:t xml:space="preserve">seems to be </w:t>
      </w:r>
      <w:r w:rsidRPr="00311CBF">
        <w:rPr>
          <w:rFonts w:cs="Calibri"/>
          <w:b/>
          <w:u w:val="single"/>
        </w:rPr>
        <w:lastRenderedPageBreak/>
        <w:t>able to displace the faith philosophers have in education, dialogue, and mutual understanding</w:t>
      </w:r>
      <w:r w:rsidRPr="00311CBF">
        <w:rPr>
          <w:rFonts w:cs="Calibri"/>
          <w:sz w:val="16"/>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w:t>
      </w:r>
    </w:p>
    <w:p w14:paraId="11096812" w14:textId="77777777" w:rsidR="00265F84" w:rsidRPr="00311CBF" w:rsidRDefault="00265F84" w:rsidP="00265F84">
      <w:pPr>
        <w:rPr>
          <w:rFonts w:cs="Calibri"/>
          <w:sz w:val="16"/>
        </w:rPr>
      </w:pPr>
      <w:r w:rsidRPr="00311CBF">
        <w:rPr>
          <w:rFonts w:cs="Calibri"/>
          <w:sz w:val="16"/>
        </w:rPr>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311CBF">
        <w:rPr>
          <w:rFonts w:cs="Calibri"/>
          <w:b/>
          <w:highlight w:val="green"/>
          <w:u w:val="single"/>
        </w:rPr>
        <w:t>philosophers</w:t>
      </w:r>
      <w:r w:rsidRPr="00311CBF">
        <w:rPr>
          <w:rFonts w:cs="Calibri"/>
          <w:sz w:val="16"/>
          <w:highlight w:val="green"/>
        </w:rPr>
        <w:t xml:space="preserve"> </w:t>
      </w:r>
      <w:r w:rsidRPr="00311CBF">
        <w:rPr>
          <w:rFonts w:cs="Calibri"/>
          <w:sz w:val="16"/>
        </w:rPr>
        <w:t xml:space="preserve">more generally </w:t>
      </w:r>
      <w:r w:rsidRPr="00311CBF">
        <w:rPr>
          <w:rFonts w:cs="Calibri"/>
          <w:b/>
          <w:highlight w:val="green"/>
          <w:u w:val="single"/>
        </w:rPr>
        <w:t xml:space="preserve">refuse to acknowledge that racism remains </w:t>
      </w:r>
      <w:r w:rsidRPr="00311CBF">
        <w:rPr>
          <w:rFonts w:cs="Calibri"/>
          <w:b/>
          <w:iCs/>
          <w:highlight w:val="green"/>
          <w:u w:val="single"/>
          <w:bdr w:val="single" w:sz="8" w:space="0" w:color="auto"/>
        </w:rPr>
        <w:t>the core and most determining aspect of America’s social processes</w:t>
      </w:r>
      <w:r w:rsidRPr="00311CBF">
        <w:rPr>
          <w:rFonts w:cs="Calibri"/>
          <w:sz w:val="16"/>
        </w:rPr>
        <w:t xml:space="preserve">. Enamored by the stories of Blacks suffering, many scholarly conversations about Blackness and racism focus on the harm that Black individuals suffer at the hands of whites or the discipline of philosophy. Relatively few works </w:t>
      </w:r>
      <w:proofErr w:type="gramStart"/>
      <w:r w:rsidRPr="00311CBF">
        <w:rPr>
          <w:rFonts w:cs="Calibri"/>
          <w:sz w:val="16"/>
        </w:rPr>
        <w:t>actually analyze</w:t>
      </w:r>
      <w:proofErr w:type="gramEnd"/>
      <w:r w:rsidRPr="00311CBF">
        <w:rPr>
          <w:rFonts w:cs="Calibri"/>
          <w:sz w:val="16"/>
        </w:rPr>
        <w:t xml:space="preserve"> racism structurally or beyond identity at all. </w:t>
      </w:r>
      <w:r w:rsidRPr="00311CBF">
        <w:rPr>
          <w:rFonts w:cs="Calibri"/>
          <w:b/>
          <w:bCs/>
          <w:u w:val="single"/>
        </w:rPr>
        <w:t>Philosophical analyses do not revolve around death or the material consequences of anti-Blackness</w:t>
      </w:r>
      <w:r w:rsidRPr="00311CBF">
        <w:rPr>
          <w:rFonts w:cs="Calibri"/>
          <w:sz w:val="16"/>
        </w:rPr>
        <w:t>. Instead, the fear and anxiety that Black philosophers and graduate students share with whites become more worthwhile topics.</w:t>
      </w:r>
    </w:p>
    <w:p w14:paraId="30EA258D" w14:textId="77777777" w:rsidR="00265F84" w:rsidRPr="00311CBF" w:rsidRDefault="00265F84" w:rsidP="00265F84">
      <w:pPr>
        <w:rPr>
          <w:rFonts w:cs="Calibri"/>
        </w:rPr>
      </w:pPr>
    </w:p>
    <w:p w14:paraId="21AF4FBE" w14:textId="77777777" w:rsidR="00265F84" w:rsidRPr="00311CBF" w:rsidRDefault="00265F84" w:rsidP="00265F84">
      <w:pPr>
        <w:rPr>
          <w:rFonts w:cs="Calibri"/>
        </w:rPr>
      </w:pPr>
    </w:p>
    <w:p w14:paraId="5D92E45E" w14:textId="77777777" w:rsidR="00265F84" w:rsidRPr="00311CBF" w:rsidRDefault="00265F84" w:rsidP="00265F84">
      <w:pPr>
        <w:keepNext/>
        <w:keepLines/>
        <w:spacing w:before="40"/>
        <w:outlineLvl w:val="3"/>
        <w:rPr>
          <w:rFonts w:eastAsiaTheme="majorEastAsia" w:cs="Calibri"/>
          <w:b/>
          <w:iCs/>
        </w:rPr>
      </w:pPr>
      <w:r w:rsidRPr="00311CBF">
        <w:rPr>
          <w:rFonts w:eastAsiaTheme="majorEastAsia" w:cs="Calibri"/>
          <w:b/>
          <w:iCs/>
        </w:rPr>
        <w:t xml:space="preserve">This </w:t>
      </w:r>
      <w:r w:rsidRPr="00311CBF">
        <w:rPr>
          <w:rFonts w:eastAsiaTheme="majorEastAsia" w:cs="Calibri"/>
          <w:b/>
          <w:iCs/>
          <w:u w:val="single"/>
        </w:rPr>
        <w:t>turns the aff</w:t>
      </w:r>
      <w:r w:rsidRPr="00311CBF">
        <w:rPr>
          <w:rFonts w:eastAsiaTheme="majorEastAsia" w:cs="Calibri"/>
          <w:b/>
          <w:iCs/>
        </w:rPr>
        <w:t xml:space="preserve"> – America is </w:t>
      </w:r>
      <w:r w:rsidRPr="00311CBF">
        <w:rPr>
          <w:rFonts w:eastAsiaTheme="majorEastAsia" w:cs="Calibri"/>
          <w:b/>
          <w:iCs/>
          <w:u w:val="single"/>
        </w:rPr>
        <w:t>organized</w:t>
      </w:r>
      <w:r w:rsidRPr="00311CBF">
        <w:rPr>
          <w:rFonts w:eastAsiaTheme="majorEastAsia" w:cs="Calibri"/>
          <w:b/>
          <w:iCs/>
        </w:rPr>
        <w:t xml:space="preserve"> around the </w:t>
      </w:r>
      <w:r w:rsidRPr="00311CBF">
        <w:rPr>
          <w:rFonts w:eastAsiaTheme="majorEastAsia" w:cs="Calibri"/>
          <w:b/>
          <w:iCs/>
          <w:u w:val="single"/>
        </w:rPr>
        <w:t>subjugation</w:t>
      </w:r>
      <w:r w:rsidRPr="00311CBF">
        <w:rPr>
          <w:rFonts w:eastAsiaTheme="majorEastAsia" w:cs="Calibri"/>
          <w:b/>
          <w:iCs/>
        </w:rPr>
        <w:t xml:space="preserve"> and </w:t>
      </w:r>
      <w:r w:rsidRPr="00311CBF">
        <w:rPr>
          <w:rFonts w:eastAsiaTheme="majorEastAsia" w:cs="Calibri"/>
          <w:b/>
          <w:iCs/>
          <w:u w:val="single"/>
        </w:rPr>
        <w:t>death</w:t>
      </w:r>
      <w:r w:rsidRPr="00311CBF">
        <w:rPr>
          <w:rFonts w:eastAsiaTheme="majorEastAsia" w:cs="Calibri"/>
          <w:b/>
          <w:iCs/>
        </w:rPr>
        <w:t xml:space="preserve"> of non-white people – </w:t>
      </w:r>
      <w:r w:rsidRPr="00311CBF">
        <w:rPr>
          <w:rFonts w:eastAsiaTheme="majorEastAsia" w:cs="Calibri"/>
          <w:b/>
          <w:iCs/>
          <w:u w:val="single"/>
        </w:rPr>
        <w:t>discriminatory applications</w:t>
      </w:r>
      <w:r w:rsidRPr="00311CBF">
        <w:rPr>
          <w:rFonts w:eastAsiaTheme="majorEastAsia" w:cs="Calibri"/>
          <w:b/>
          <w:iCs/>
        </w:rPr>
        <w:t xml:space="preserve"> of their policy are </w:t>
      </w:r>
      <w:r w:rsidRPr="00311CBF">
        <w:rPr>
          <w:rFonts w:eastAsiaTheme="majorEastAsia" w:cs="Calibri"/>
          <w:b/>
          <w:iCs/>
          <w:u w:val="single"/>
        </w:rPr>
        <w:t>inevitable</w:t>
      </w:r>
      <w:r w:rsidRPr="00311CBF">
        <w:rPr>
          <w:rFonts w:eastAsiaTheme="majorEastAsia" w:cs="Calibri"/>
          <w:b/>
          <w:iCs/>
        </w:rPr>
        <w:t xml:space="preserve"> absent a recognition of </w:t>
      </w:r>
      <w:r w:rsidRPr="00311CBF">
        <w:rPr>
          <w:rFonts w:eastAsiaTheme="majorEastAsia" w:cs="Calibri"/>
          <w:b/>
          <w:iCs/>
          <w:u w:val="single"/>
        </w:rPr>
        <w:t>racialization in the law</w:t>
      </w:r>
      <w:r w:rsidRPr="00311CBF">
        <w:rPr>
          <w:rFonts w:eastAsiaTheme="majorEastAsia" w:cs="Calibri"/>
          <w:b/>
          <w:iCs/>
        </w:rPr>
        <w:t xml:space="preserve"> – their </w:t>
      </w:r>
      <w:r w:rsidRPr="00311CBF">
        <w:rPr>
          <w:rFonts w:eastAsiaTheme="majorEastAsia" w:cs="Calibri"/>
          <w:b/>
          <w:iCs/>
          <w:u w:val="single"/>
        </w:rPr>
        <w:t>colorblindness</w:t>
      </w:r>
      <w:r w:rsidRPr="00311CBF">
        <w:rPr>
          <w:rFonts w:eastAsiaTheme="majorEastAsia" w:cs="Calibri"/>
          <w:b/>
          <w:iCs/>
        </w:rPr>
        <w:t xml:space="preserve"> is </w:t>
      </w:r>
      <w:r w:rsidRPr="00311CBF">
        <w:rPr>
          <w:rFonts w:eastAsiaTheme="majorEastAsia" w:cs="Calibri"/>
          <w:b/>
          <w:iCs/>
          <w:u w:val="single"/>
        </w:rPr>
        <w:t>mutually exclusive</w:t>
      </w:r>
      <w:r w:rsidRPr="00311CBF">
        <w:rPr>
          <w:rFonts w:eastAsiaTheme="majorEastAsia" w:cs="Calibri"/>
          <w:b/>
          <w:iCs/>
        </w:rPr>
        <w:t xml:space="preserve"> with the necessary </w:t>
      </w:r>
      <w:r w:rsidRPr="00311CBF">
        <w:rPr>
          <w:rFonts w:eastAsiaTheme="majorEastAsia" w:cs="Calibri"/>
          <w:b/>
          <w:iCs/>
          <w:u w:val="single"/>
        </w:rPr>
        <w:t>upheaval</w:t>
      </w:r>
      <w:r w:rsidRPr="00311CBF">
        <w:rPr>
          <w:rFonts w:eastAsiaTheme="majorEastAsia" w:cs="Calibri"/>
          <w:b/>
          <w:iCs/>
        </w:rPr>
        <w:t xml:space="preserve"> of the racial dynamics that </w:t>
      </w:r>
      <w:r w:rsidRPr="00311CBF">
        <w:rPr>
          <w:rFonts w:eastAsiaTheme="majorEastAsia" w:cs="Calibri"/>
          <w:b/>
          <w:iCs/>
          <w:u w:val="single"/>
        </w:rPr>
        <w:t>necessitate inequality</w:t>
      </w:r>
      <w:r w:rsidRPr="00311CBF">
        <w:rPr>
          <w:rFonts w:eastAsiaTheme="majorEastAsia" w:cs="Calibri"/>
          <w:b/>
          <w:iCs/>
        </w:rPr>
        <w:t>.</w:t>
      </w:r>
    </w:p>
    <w:p w14:paraId="674FDAC3" w14:textId="77777777" w:rsidR="00265F84" w:rsidRPr="00311CBF" w:rsidRDefault="00265F84" w:rsidP="00265F84">
      <w:pPr>
        <w:tabs>
          <w:tab w:val="center" w:pos="8445"/>
        </w:tabs>
        <w:rPr>
          <w:rFonts w:cs="Calibri"/>
          <w:sz w:val="16"/>
        </w:rPr>
      </w:pPr>
      <w:r w:rsidRPr="00311CBF">
        <w:rPr>
          <w:rFonts w:cs="Calibri"/>
          <w:sz w:val="16"/>
        </w:rPr>
        <w:t xml:space="preserve">Tommy J. and Gwenetta </w:t>
      </w:r>
      <w:r w:rsidRPr="00311CBF">
        <w:rPr>
          <w:rFonts w:cs="Calibri"/>
          <w:b/>
          <w:bCs/>
          <w:u w:val="single"/>
        </w:rPr>
        <w:t>Curry and Curry 18</w:t>
      </w:r>
      <w:r w:rsidRPr="00311CBF">
        <w:rPr>
          <w:rFonts w:cs="Calibri"/>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7D886B43" w14:textId="77777777" w:rsidR="00265F84" w:rsidRPr="00311CBF" w:rsidRDefault="00265F84" w:rsidP="00265F84">
      <w:pPr>
        <w:rPr>
          <w:rFonts w:cs="Calibri"/>
          <w:sz w:val="16"/>
        </w:rPr>
      </w:pPr>
      <w:r w:rsidRPr="00311CBF">
        <w:rPr>
          <w:rFonts w:cs="Calibri"/>
          <w:sz w:val="16"/>
        </w:rPr>
        <w:t xml:space="preserve">It is now accepted fact that </w:t>
      </w:r>
      <w:r w:rsidRPr="00311CBF">
        <w:rPr>
          <w:rFonts w:cs="Calibri"/>
          <w:b/>
          <w:u w:val="single"/>
        </w:rPr>
        <w:t>scientists have been able to demonstrate that race does not exist on a biological level, but instead was constructed by society</w:t>
      </w:r>
      <w:r w:rsidRPr="00311CBF">
        <w:rPr>
          <w:rFonts w:cs="Calibri"/>
          <w:sz w:val="16"/>
        </w:rPr>
        <w:t xml:space="preserve">. Classifying race as a social construct conveys that there is a “process of endowing a group or concept with a delineation, name or reality” (Delgado and Stefancic 2012: 155). Race has a reality to it, a substance given by the historical and cultural projections of the specific society within which it is birthed. </w:t>
      </w:r>
      <w:r w:rsidRPr="00311CBF">
        <w:rPr>
          <w:rFonts w:cs="Calibri"/>
          <w:b/>
          <w:u w:val="single"/>
        </w:rPr>
        <w:t>While philosophers commonly entertain</w:t>
      </w:r>
      <w:r w:rsidRPr="00311CBF">
        <w:rPr>
          <w:rFonts w:cs="Calibri"/>
          <w:sz w:val="16"/>
        </w:rPr>
        <w:t xml:space="preserve">, at least at the theoretical level, </w:t>
      </w:r>
      <w:r w:rsidRPr="00311CBF">
        <w:rPr>
          <w:rFonts w:cs="Calibri"/>
          <w:b/>
          <w:u w:val="single"/>
        </w:rPr>
        <w:t xml:space="preserve">the idea that race does not have any real consequence, </w:t>
      </w:r>
      <w:r w:rsidRPr="00311CBF">
        <w:rPr>
          <w:rFonts w:cs="Calibri"/>
          <w:b/>
          <w:iCs/>
          <w:u w:val="single"/>
          <w:bdr w:val="single" w:sz="8" w:space="0" w:color="auto"/>
        </w:rPr>
        <w:t>that is a pernicious supposition</w:t>
      </w:r>
      <w:r w:rsidRPr="00311CBF">
        <w:rPr>
          <w:rFonts w:cs="Calibri"/>
          <w:sz w:val="16"/>
        </w:rPr>
        <w:t xml:space="preserve">. Tessman and </w:t>
      </w:r>
      <w:proofErr w:type="gramStart"/>
      <w:r w:rsidRPr="00311CBF">
        <w:rPr>
          <w:rFonts w:cs="Calibri"/>
          <w:sz w:val="16"/>
        </w:rPr>
        <w:t>On</w:t>
      </w:r>
      <w:proofErr w:type="gramEnd"/>
      <w:r w:rsidRPr="00311CBF">
        <w:rPr>
          <w:rFonts w:cs="Calibri"/>
          <w:sz w:val="16"/>
        </w:rPr>
        <w:t xml:space="preserve"> (2001: 5) suggest that “</w:t>
      </w:r>
      <w:r w:rsidRPr="00311CBF">
        <w:rPr>
          <w:rFonts w:cs="Calibri"/>
          <w:b/>
          <w:u w:val="single"/>
        </w:rPr>
        <w:t xml:space="preserve">an analysis of racialization as the process of the social construction of race can lead theorists away from the possibility of </w:t>
      </w:r>
      <w:r w:rsidRPr="00311CBF">
        <w:rPr>
          <w:rFonts w:cs="Calibri"/>
          <w:b/>
          <w:iCs/>
          <w:u w:val="single"/>
          <w:bdr w:val="single" w:sz="8" w:space="0" w:color="auto"/>
        </w:rPr>
        <w:t>race-conscious strategies for struggling against racism</w:t>
      </w:r>
      <w:r w:rsidRPr="00311CBF">
        <w:rPr>
          <w:rFonts w:cs="Calibri"/>
          <w:sz w:val="16"/>
        </w:rPr>
        <w:t xml:space="preserve">.” </w:t>
      </w:r>
      <w:r w:rsidRPr="00311CBF">
        <w:rPr>
          <w:rFonts w:cs="Calibri"/>
          <w:b/>
          <w:highlight w:val="green"/>
          <w:u w:val="single"/>
        </w:rPr>
        <w:t xml:space="preserve">If the </w:t>
      </w:r>
      <w:r w:rsidRPr="00311CBF">
        <w:rPr>
          <w:rFonts w:cs="Calibri"/>
          <w:b/>
          <w:u w:val="single"/>
        </w:rPr>
        <w:t xml:space="preserve">issues surrounding race and racism are </w:t>
      </w:r>
      <w:r w:rsidRPr="00311CBF">
        <w:rPr>
          <w:rFonts w:cs="Calibri"/>
          <w:b/>
          <w:highlight w:val="green"/>
          <w:u w:val="single"/>
        </w:rPr>
        <w:t xml:space="preserve">not addressed, minorities will </w:t>
      </w:r>
      <w:r w:rsidRPr="00311CBF">
        <w:rPr>
          <w:rFonts w:cs="Calibri"/>
          <w:b/>
          <w:iCs/>
          <w:highlight w:val="green"/>
          <w:u w:val="single"/>
          <w:bdr w:val="single" w:sz="8" w:space="0" w:color="auto"/>
        </w:rPr>
        <w:t>still fall victim to unfair treatment</w:t>
      </w:r>
      <w:r w:rsidRPr="00311CBF">
        <w:rPr>
          <w:rFonts w:cs="Calibri"/>
          <w:b/>
          <w:highlight w:val="green"/>
          <w:u w:val="single"/>
        </w:rPr>
        <w:t xml:space="preserve"> in education, housing, and the court systems</w:t>
      </w:r>
      <w:r w:rsidRPr="00311CBF">
        <w:rPr>
          <w:rFonts w:cs="Calibri"/>
          <w:sz w:val="16"/>
        </w:rPr>
        <w:t>.</w:t>
      </w:r>
    </w:p>
    <w:p w14:paraId="7587F647" w14:textId="77777777" w:rsidR="00265F84" w:rsidRDefault="00265F84" w:rsidP="00265F84">
      <w:pPr>
        <w:rPr>
          <w:rFonts w:cs="Calibri"/>
          <w:sz w:val="16"/>
        </w:rPr>
      </w:pPr>
      <w:r w:rsidRPr="00311CBF">
        <w:rPr>
          <w:rFonts w:cs="Calibri"/>
          <w:sz w:val="16"/>
        </w:rPr>
        <w:t xml:space="preserve">Although the concept of race is socially constructed, the populations most affected by racialization and racial disparities agree that </w:t>
      </w:r>
      <w:r w:rsidRPr="00311CBF">
        <w:rPr>
          <w:rFonts w:cs="Calibri"/>
          <w:b/>
          <w:highlight w:val="green"/>
          <w:u w:val="single"/>
        </w:rPr>
        <w:t xml:space="preserve">there are still real consequences </w:t>
      </w:r>
      <w:r w:rsidRPr="00311CBF">
        <w:rPr>
          <w:rFonts w:cs="Calibri"/>
          <w:b/>
          <w:u w:val="single"/>
        </w:rPr>
        <w:t xml:space="preserve">to race </w:t>
      </w:r>
      <w:r w:rsidRPr="00311CBF">
        <w:rPr>
          <w:rFonts w:cs="Calibri"/>
          <w:b/>
          <w:highlight w:val="green"/>
          <w:u w:val="single"/>
        </w:rPr>
        <w:t>because of its embeddedness within</w:t>
      </w:r>
      <w:r w:rsidRPr="00311CBF">
        <w:rPr>
          <w:rFonts w:cs="Calibri"/>
          <w:sz w:val="16"/>
        </w:rPr>
        <w:t xml:space="preserve"> practically </w:t>
      </w:r>
      <w:r w:rsidRPr="00311CBF">
        <w:rPr>
          <w:rFonts w:cs="Calibri"/>
          <w:b/>
          <w:iCs/>
          <w:highlight w:val="green"/>
          <w:u w:val="single"/>
          <w:bdr w:val="single" w:sz="8" w:space="0" w:color="auto"/>
        </w:rPr>
        <w:t>all facets of American society</w:t>
      </w:r>
      <w:r w:rsidRPr="00311CBF">
        <w:rPr>
          <w:rFonts w:cs="Calibri"/>
          <w:b/>
          <w:highlight w:val="green"/>
          <w:u w:val="single"/>
        </w:rPr>
        <w:t xml:space="preserve">. Race consciousness is </w:t>
      </w:r>
      <w:r w:rsidRPr="00311CBF">
        <w:rPr>
          <w:rFonts w:cs="Calibri"/>
          <w:b/>
          <w:iCs/>
          <w:highlight w:val="green"/>
          <w:u w:val="single"/>
          <w:bdr w:val="single" w:sz="8" w:space="0" w:color="auto"/>
        </w:rPr>
        <w:t>necessary to diagnose the function</w:t>
      </w:r>
      <w:r w:rsidRPr="00311CBF">
        <w:rPr>
          <w:rFonts w:cs="Calibri"/>
          <w:sz w:val="16"/>
          <w:highlight w:val="green"/>
        </w:rPr>
        <w:t xml:space="preserve"> </w:t>
      </w:r>
      <w:r w:rsidRPr="00311CBF">
        <w:rPr>
          <w:rFonts w:cs="Calibri"/>
          <w:sz w:val="16"/>
        </w:rPr>
        <w:t xml:space="preserve">and effects </w:t>
      </w:r>
      <w:r w:rsidRPr="00311CBF">
        <w:rPr>
          <w:rFonts w:cs="Calibri"/>
          <w:b/>
          <w:highlight w:val="green"/>
          <w:u w:val="single"/>
        </w:rPr>
        <w:t xml:space="preserve">of </w:t>
      </w:r>
      <w:r w:rsidRPr="00311CBF">
        <w:rPr>
          <w:rFonts w:cs="Calibri"/>
          <w:b/>
          <w:iCs/>
          <w:highlight w:val="green"/>
          <w:u w:val="single"/>
          <w:bdr w:val="single" w:sz="8" w:space="0" w:color="auto"/>
        </w:rPr>
        <w:t>racialization in law, policy, and social interactions</w:t>
      </w:r>
      <w:r w:rsidRPr="00311CBF">
        <w:rPr>
          <w:rFonts w:cs="Calibri"/>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311CBF">
        <w:rPr>
          <w:rFonts w:cs="Calibri"/>
          <w:b/>
          <w:highlight w:val="green"/>
          <w:u w:val="single"/>
        </w:rPr>
        <w:t>racism is a driving force behind social organization</w:t>
      </w:r>
      <w:r w:rsidRPr="00311CBF">
        <w:rPr>
          <w:rFonts w:cs="Calibri"/>
          <w:b/>
          <w:u w:val="single"/>
        </w:rPr>
        <w:t xml:space="preserve">—an architecture around which social hierarchy and disparity accumulate. Racism </w:t>
      </w:r>
      <w:r w:rsidRPr="00311CBF">
        <w:rPr>
          <w:rFonts w:cs="Calibri"/>
          <w:b/>
          <w:highlight w:val="green"/>
          <w:u w:val="single"/>
        </w:rPr>
        <w:t xml:space="preserve">explains why the penal system is filled with Black men </w:t>
      </w:r>
      <w:r w:rsidRPr="00311CBF">
        <w:rPr>
          <w:rFonts w:cs="Calibri"/>
          <w:b/>
          <w:u w:val="single"/>
        </w:rPr>
        <w:t>who are incarcerated and how labeling them as felons</w:t>
      </w:r>
      <w:r w:rsidRPr="00311CBF">
        <w:rPr>
          <w:rFonts w:cs="Calibri"/>
          <w:sz w:val="16"/>
        </w:rPr>
        <w:t xml:space="preserve">, primarily due to the criminalization of drugs, </w:t>
      </w:r>
      <w:r w:rsidRPr="00311CBF">
        <w:rPr>
          <w:rFonts w:cs="Calibri"/>
          <w:b/>
          <w:highlight w:val="green"/>
          <w:u w:val="single"/>
        </w:rPr>
        <w:t>causes them to lose their basic civil rights</w:t>
      </w:r>
      <w:r w:rsidRPr="00311CBF">
        <w:rPr>
          <w:rFonts w:cs="Calibri"/>
          <w:sz w:val="16"/>
        </w:rPr>
        <w:t>.</w:t>
      </w:r>
    </w:p>
    <w:p w14:paraId="7BFFF541" w14:textId="77777777" w:rsidR="00265F84" w:rsidRPr="00311CBF" w:rsidRDefault="00265F84" w:rsidP="00265F84">
      <w:pPr>
        <w:rPr>
          <w:rFonts w:cs="Calibri"/>
          <w:sz w:val="16"/>
        </w:rPr>
      </w:pPr>
      <w:r w:rsidRPr="00311CBF">
        <w:rPr>
          <w:rFonts w:cs="Calibri"/>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w:t>
      </w:r>
      <w:r w:rsidRPr="00311CBF">
        <w:rPr>
          <w:rFonts w:cs="Calibri"/>
          <w:sz w:val="16"/>
        </w:rPr>
        <w:lastRenderedPageBreak/>
        <w:t xml:space="preserve">sought to strengthen the law in 1996, adding </w:t>
      </w:r>
      <w:r w:rsidRPr="00311CBF">
        <w:rPr>
          <w:rFonts w:cs="Calibri"/>
          <w:b/>
          <w:highlight w:val="green"/>
          <w:u w:val="single"/>
        </w:rPr>
        <w:t>the “One Strike and You’re Out”</w:t>
      </w:r>
      <w:r w:rsidRPr="00311CBF">
        <w:rPr>
          <w:rFonts w:cs="Calibri"/>
          <w:sz w:val="16"/>
          <w:highlight w:val="green"/>
        </w:rPr>
        <w:t xml:space="preserve"> </w:t>
      </w:r>
      <w:r w:rsidRPr="00311CBF">
        <w:rPr>
          <w:rFonts w:cs="Calibri"/>
          <w:sz w:val="16"/>
        </w:rPr>
        <w:t xml:space="preserve">legislation whose goal is to prevent people with criminal records from being able to live in public housing. This </w:t>
      </w:r>
      <w:r w:rsidRPr="00311CBF">
        <w:rPr>
          <w:rFonts w:cs="Calibri"/>
          <w:b/>
          <w:u w:val="single"/>
        </w:rPr>
        <w:t xml:space="preserve">measure to “crack down” on crime </w:t>
      </w:r>
      <w:r w:rsidRPr="00311CBF">
        <w:rPr>
          <w:rFonts w:cs="Calibri"/>
          <w:b/>
          <w:highlight w:val="green"/>
          <w:u w:val="single"/>
        </w:rPr>
        <w:t xml:space="preserve">has had a debilitating effect on the family lives of people of color </w:t>
      </w:r>
      <w:r w:rsidRPr="00311CBF">
        <w:rPr>
          <w:rFonts w:cs="Calibri"/>
          <w:b/>
          <w:u w:val="single"/>
        </w:rPr>
        <w:t>living in public housing units</w:t>
      </w:r>
      <w:r w:rsidRPr="00311CBF">
        <w:rPr>
          <w:rFonts w:cs="Calibri"/>
          <w:sz w:val="16"/>
        </w:rPr>
        <w:t>.</w:t>
      </w:r>
    </w:p>
    <w:p w14:paraId="2570BB5F" w14:textId="77777777" w:rsidR="00265F84" w:rsidRPr="00311CBF" w:rsidRDefault="00265F84" w:rsidP="00265F84">
      <w:pPr>
        <w:rPr>
          <w:rFonts w:cs="Calibri"/>
          <w:sz w:val="16"/>
        </w:rPr>
      </w:pPr>
      <w:r w:rsidRPr="00311CBF">
        <w:rPr>
          <w:rFonts w:cs="Calibri"/>
          <w:b/>
          <w:iCs/>
          <w:highlight w:val="green"/>
          <w:u w:val="single"/>
          <w:bdr w:val="single" w:sz="8" w:space="0" w:color="auto"/>
        </w:rPr>
        <w:t>America is organized around the subjugation, death, and political suppression of racialized people’s voice</w:t>
      </w:r>
      <w:r w:rsidRPr="00311CBF">
        <w:rPr>
          <w:rFonts w:cs="Calibri"/>
          <w:sz w:val="16"/>
        </w:rPr>
        <w:t>. Even under the ethno-nationalist regime of Donald Trump, there is a reactionary consensus that has reemerged, namely, that a truly white supremacist society is colorblind. This follows a similar logic as the dissent of Justice John Harlan in Plessy v. Ferguson (1896):</w:t>
      </w:r>
    </w:p>
    <w:p w14:paraId="70D0EF9E" w14:textId="77777777" w:rsidR="00265F84" w:rsidRPr="00311CBF" w:rsidRDefault="00265F84" w:rsidP="00265F84">
      <w:pPr>
        <w:rPr>
          <w:rFonts w:cs="Calibri"/>
          <w:sz w:val="16"/>
        </w:rPr>
      </w:pPr>
      <w:r w:rsidRPr="00311CBF">
        <w:rPr>
          <w:rFonts w:cs="Calibri"/>
          <w:sz w:val="16"/>
        </w:rPr>
        <w:t xml:space="preserve">The white race deems itself to be the dominant race in this country. And so it is, in prestige, in achievements, in education, in wealth, and in power. So, I doubt not, it will continue to be for all </w:t>
      </w:r>
      <w:proofErr w:type="gramStart"/>
      <w:r w:rsidRPr="00311CBF">
        <w:rPr>
          <w:rFonts w:cs="Calibri"/>
          <w:sz w:val="16"/>
        </w:rPr>
        <w:t>time, if</w:t>
      </w:r>
      <w:proofErr w:type="gramEnd"/>
      <w:r w:rsidRPr="00311CBF">
        <w:rPr>
          <w:rFonts w:cs="Calibri"/>
          <w:sz w:val="16"/>
        </w:rPr>
        <w:t xml:space="preserve">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14:paraId="1A8584E0" w14:textId="77777777" w:rsidR="00265F84" w:rsidRPr="00311CBF" w:rsidRDefault="00265F84" w:rsidP="00265F84">
      <w:pPr>
        <w:rPr>
          <w:rFonts w:cs="Calibri"/>
          <w:sz w:val="16"/>
        </w:rPr>
      </w:pPr>
      <w:r w:rsidRPr="00311CBF">
        <w:rPr>
          <w:rFonts w:cs="Calibri"/>
          <w:b/>
          <w:u w:val="single"/>
        </w:rPr>
        <w:t>Notice</w:t>
      </w:r>
      <w:r w:rsidRPr="00311CBF">
        <w:rPr>
          <w:rFonts w:cs="Calibri"/>
          <w:sz w:val="16"/>
        </w:rPr>
        <w:t xml:space="preserve"> how </w:t>
      </w:r>
      <w:r w:rsidRPr="00311CBF">
        <w:rPr>
          <w:rFonts w:cs="Calibri"/>
          <w:b/>
          <w:u w:val="single"/>
        </w:rPr>
        <w:t>the assumption</w:t>
      </w:r>
      <w:r w:rsidRPr="00311CBF">
        <w:rPr>
          <w:rFonts w:cs="Calibri"/>
          <w:sz w:val="16"/>
        </w:rPr>
        <w:t xml:space="preserve"> behind Harlan’s words asserts </w:t>
      </w:r>
      <w:r w:rsidRPr="00311CBF">
        <w:rPr>
          <w:rFonts w:cs="Calibri"/>
          <w:b/>
          <w:u w:val="single"/>
        </w:rPr>
        <w:t xml:space="preserve">that the law guarantees equality, while the disparities in society are due to the racial superiority of the white race. In this sense, </w:t>
      </w:r>
      <w:r w:rsidRPr="00311CBF">
        <w:rPr>
          <w:rFonts w:cs="Calibri"/>
          <w:b/>
          <w:highlight w:val="green"/>
          <w:u w:val="single"/>
        </w:rPr>
        <w:t xml:space="preserve">race </w:t>
      </w:r>
      <w:r w:rsidRPr="00311CBF">
        <w:rPr>
          <w:rFonts w:cs="Calibri"/>
          <w:b/>
          <w:u w:val="single"/>
        </w:rPr>
        <w:t xml:space="preserve">is irrelevant in law, but </w:t>
      </w:r>
      <w:r w:rsidRPr="00311CBF">
        <w:rPr>
          <w:rFonts w:cs="Calibri"/>
          <w:b/>
          <w:iCs/>
          <w:highlight w:val="green"/>
          <w:u w:val="single"/>
          <w:bdr w:val="single" w:sz="8" w:space="0" w:color="auto"/>
        </w:rPr>
        <w:t xml:space="preserve">undergirds the dynamics that produce inequality in </w:t>
      </w:r>
      <w:r w:rsidRPr="00311CBF">
        <w:rPr>
          <w:rFonts w:cs="Calibri"/>
          <w:b/>
          <w:iCs/>
          <w:u w:val="single"/>
          <w:bdr w:val="single" w:sz="8" w:space="0" w:color="auto"/>
        </w:rPr>
        <w:t xml:space="preserve">the </w:t>
      </w:r>
      <w:r w:rsidRPr="00311CBF">
        <w:rPr>
          <w:rFonts w:cs="Calibri"/>
          <w:b/>
          <w:iCs/>
          <w:highlight w:val="green"/>
          <w:u w:val="single"/>
          <w:bdr w:val="single" w:sz="8" w:space="0" w:color="auto"/>
        </w:rPr>
        <w:t>society</w:t>
      </w:r>
      <w:r w:rsidRPr="00311CBF">
        <w:rPr>
          <w:rFonts w:cs="Calibri"/>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0F473E40" w14:textId="77777777" w:rsidR="00265F84" w:rsidRPr="00311CBF" w:rsidRDefault="00265F84" w:rsidP="00265F84">
      <w:pPr>
        <w:rPr>
          <w:rFonts w:cs="Calibri"/>
          <w:sz w:val="16"/>
        </w:rPr>
      </w:pPr>
      <w:r w:rsidRPr="00311CBF">
        <w:rPr>
          <w:rFonts w:cs="Calibri"/>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311CBF">
        <w:rPr>
          <w:rFonts w:cs="Calibri"/>
          <w:b/>
          <w:u w:val="single"/>
        </w:rPr>
        <w:t>Racism has always existed in American society and continues to be a major problem for</w:t>
      </w:r>
      <w:r w:rsidRPr="00311CBF">
        <w:rPr>
          <w:rFonts w:cs="Calibri"/>
          <w:sz w:val="16"/>
        </w:rPr>
        <w:t xml:space="preserve"> many </w:t>
      </w:r>
      <w:r w:rsidRPr="00311CBF">
        <w:rPr>
          <w:rFonts w:cs="Calibri"/>
          <w:b/>
          <w:u w:val="single"/>
        </w:rPr>
        <w:t>people of color</w:t>
      </w:r>
      <w:r w:rsidRPr="00311CBF">
        <w:rPr>
          <w:rFonts w:cs="Calibri"/>
          <w:sz w:val="16"/>
        </w:rPr>
        <w:t xml:space="preserve"> who live in the United States. </w:t>
      </w:r>
      <w:r w:rsidRPr="00311CBF">
        <w:rPr>
          <w:rFonts w:cs="Calibri"/>
          <w:b/>
          <w:u w:val="single"/>
        </w:rPr>
        <w:t>The</w:t>
      </w:r>
      <w:r w:rsidRPr="00311CBF">
        <w:rPr>
          <w:rFonts w:cs="Calibri"/>
          <w:sz w:val="16"/>
        </w:rPr>
        <w:t xml:space="preserve"> recent </w:t>
      </w:r>
      <w:r w:rsidRPr="00311CBF">
        <w:rPr>
          <w:rFonts w:cs="Calibri"/>
          <w:b/>
          <w:u w:val="single"/>
        </w:rPr>
        <w:t>election of</w:t>
      </w:r>
      <w:r w:rsidRPr="00311CBF">
        <w:rPr>
          <w:rFonts w:cs="Calibri"/>
          <w:sz w:val="16"/>
        </w:rPr>
        <w:t xml:space="preserve"> President Donald </w:t>
      </w:r>
      <w:r w:rsidRPr="00311CBF">
        <w:rPr>
          <w:rFonts w:cs="Calibri"/>
          <w:b/>
          <w:u w:val="single"/>
        </w:rPr>
        <w:t>Trump showed that there are always going to be consequences for disrupting</w:t>
      </w:r>
      <w:r w:rsidRPr="00311CBF">
        <w:rPr>
          <w:rFonts w:cs="Calibri"/>
          <w:sz w:val="16"/>
        </w:rPr>
        <w:t xml:space="preserve"> the grand narrative of </w:t>
      </w:r>
      <w:r w:rsidRPr="00311CBF">
        <w:rPr>
          <w:rFonts w:cs="Calibri"/>
          <w:b/>
          <w:u w:val="single"/>
        </w:rPr>
        <w:t>white supremacy</w:t>
      </w:r>
      <w:r w:rsidRPr="00311CBF">
        <w:rPr>
          <w:rFonts w:cs="Calibri"/>
          <w:sz w:val="16"/>
        </w:rPr>
        <w:t xml:space="preserve">. Perhaps the best way to understand this backlash that resulted in the election of Trump is through a measure of covert or overt racism. </w:t>
      </w:r>
      <w:r w:rsidRPr="00311CBF">
        <w:rPr>
          <w:rFonts w:cs="Calibri"/>
          <w:b/>
          <w:highlight w:val="green"/>
          <w:u w:val="single"/>
        </w:rPr>
        <w:t xml:space="preserve">While many philosophers maintain that it is desirable to live in a colorblind society </w:t>
      </w:r>
      <w:r w:rsidRPr="00311CBF">
        <w:rPr>
          <w:rFonts w:cs="Calibri"/>
          <w:b/>
          <w:u w:val="single"/>
        </w:rPr>
        <w:t xml:space="preserve">where race does not matter, </w:t>
      </w:r>
      <w:r w:rsidRPr="00311CBF">
        <w:rPr>
          <w:rFonts w:cs="Calibri"/>
          <w:b/>
          <w:highlight w:val="green"/>
          <w:u w:val="single"/>
        </w:rPr>
        <w:t xml:space="preserve">social science research has </w:t>
      </w:r>
      <w:r w:rsidRPr="00311CBF">
        <w:rPr>
          <w:rFonts w:cs="Calibri"/>
          <w:b/>
          <w:iCs/>
          <w:highlight w:val="green"/>
          <w:u w:val="single"/>
          <w:bdr w:val="single" w:sz="8" w:space="0" w:color="auto"/>
        </w:rPr>
        <w:t>vehemently rejected this notion</w:t>
      </w:r>
      <w:r w:rsidRPr="00311CBF">
        <w:rPr>
          <w:rFonts w:cs="Calibri"/>
          <w:sz w:val="16"/>
        </w:rPr>
        <w:t xml:space="preserve">. Joe Feagin’s theory of systemic racism is beneficial for race analysis because it places white agents at the front of racial oppression. </w:t>
      </w:r>
      <w:r w:rsidRPr="00311CBF">
        <w:rPr>
          <w:rFonts w:cs="Calibri"/>
          <w:b/>
          <w:u w:val="single"/>
        </w:rPr>
        <w:t xml:space="preserve">Feagin </w:t>
      </w:r>
      <w:r w:rsidRPr="00311CBF">
        <w:rPr>
          <w:rFonts w:cs="Calibri"/>
          <w:sz w:val="16"/>
        </w:rPr>
        <w:t xml:space="preserve">(2012: 937) </w:t>
      </w:r>
      <w:r w:rsidRPr="00311CBF">
        <w:rPr>
          <w:rFonts w:cs="Calibri"/>
          <w:b/>
          <w:u w:val="single"/>
        </w:rPr>
        <w:t xml:space="preserve">refers to systemic racism as “the foundational, large-scale and inescapable hierarchical system of US racial oppression devised and maintained by whites and directed at people of color.” </w:t>
      </w:r>
      <w:r w:rsidRPr="00311CBF">
        <w:rPr>
          <w:rFonts w:cs="Calibri"/>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311CBF">
        <w:rPr>
          <w:rFonts w:cs="Calibri"/>
          <w:b/>
          <w:highlight w:val="green"/>
          <w:u w:val="single"/>
        </w:rPr>
        <w:t>whites</w:t>
      </w:r>
      <w:r w:rsidRPr="00311CBF">
        <w:rPr>
          <w:rFonts w:cs="Calibri"/>
          <w:sz w:val="16"/>
          <w:highlight w:val="green"/>
        </w:rPr>
        <w:t xml:space="preserve"> </w:t>
      </w:r>
      <w:r w:rsidRPr="00311CBF">
        <w:rPr>
          <w:rFonts w:cs="Calibri"/>
          <w:sz w:val="16"/>
        </w:rPr>
        <w:t xml:space="preserve">being inherently superior, they </w:t>
      </w:r>
      <w:r w:rsidRPr="00311CBF">
        <w:rPr>
          <w:rFonts w:cs="Calibri"/>
          <w:b/>
          <w:highlight w:val="green"/>
          <w:u w:val="single"/>
        </w:rPr>
        <w:t>rely on institutional racism to produce social structures that reward and elevate whites</w:t>
      </w:r>
      <w:r w:rsidRPr="00311CBF">
        <w:rPr>
          <w:rFonts w:cs="Calibri"/>
          <w:sz w:val="16"/>
        </w:rPr>
        <w:t>.</w:t>
      </w:r>
    </w:p>
    <w:p w14:paraId="3B2BCB8E" w14:textId="77777777" w:rsidR="00265F84" w:rsidRPr="00311CBF" w:rsidRDefault="00265F84" w:rsidP="00265F84">
      <w:pPr>
        <w:rPr>
          <w:rFonts w:cs="Calibri"/>
          <w:sz w:val="16"/>
        </w:rPr>
      </w:pPr>
    </w:p>
    <w:p w14:paraId="1A2CEA2B" w14:textId="77777777" w:rsidR="00265F84" w:rsidRPr="00311CBF" w:rsidRDefault="00265F84" w:rsidP="00265F84">
      <w:pPr>
        <w:rPr>
          <w:rFonts w:cs="Calibri"/>
        </w:rPr>
      </w:pPr>
    </w:p>
    <w:p w14:paraId="48203675" w14:textId="77777777" w:rsidR="00265F84" w:rsidRPr="00311CBF" w:rsidRDefault="00265F84" w:rsidP="00265F84">
      <w:pPr>
        <w:rPr>
          <w:rFonts w:cs="Calibri"/>
        </w:rPr>
      </w:pPr>
    </w:p>
    <w:p w14:paraId="16D6013F" w14:textId="77777777" w:rsidR="00265F84" w:rsidRPr="00311CBF" w:rsidRDefault="00265F84" w:rsidP="00265F84">
      <w:pPr>
        <w:keepNext/>
        <w:keepLines/>
        <w:spacing w:before="40"/>
        <w:outlineLvl w:val="3"/>
        <w:rPr>
          <w:rFonts w:eastAsiaTheme="majorEastAsia" w:cs="Calibri"/>
          <w:b/>
          <w:iCs/>
        </w:rPr>
      </w:pPr>
      <w:r w:rsidRPr="00311CBF">
        <w:rPr>
          <w:rFonts w:eastAsiaTheme="majorEastAsia" w:cs="Calibri"/>
          <w:b/>
          <w:iCs/>
        </w:rPr>
        <w:t xml:space="preserve">Vote negative to endorse </w:t>
      </w:r>
      <w:r w:rsidRPr="00311CBF">
        <w:rPr>
          <w:rFonts w:eastAsiaTheme="majorEastAsia" w:cs="Calibri"/>
          <w:b/>
          <w:iCs/>
          <w:u w:val="single"/>
        </w:rPr>
        <w:t>Black philosophy</w:t>
      </w:r>
      <w:r w:rsidRPr="00311CBF">
        <w:rPr>
          <w:rFonts w:eastAsiaTheme="majorEastAsia" w:cs="Calibri"/>
          <w:b/>
          <w:iCs/>
        </w:rPr>
        <w:t xml:space="preserve"> as a site to </w:t>
      </w:r>
      <w:r w:rsidRPr="00311CBF">
        <w:rPr>
          <w:rFonts w:eastAsiaTheme="majorEastAsia" w:cs="Calibri"/>
          <w:b/>
          <w:iCs/>
          <w:u w:val="single"/>
        </w:rPr>
        <w:t>engage</w:t>
      </w:r>
      <w:r w:rsidRPr="00311CBF">
        <w:rPr>
          <w:rFonts w:eastAsiaTheme="majorEastAsia" w:cs="Calibri"/>
          <w:b/>
          <w:iCs/>
        </w:rPr>
        <w:t xml:space="preserve"> in </w:t>
      </w:r>
      <w:r w:rsidRPr="00311CBF">
        <w:rPr>
          <w:rFonts w:eastAsiaTheme="majorEastAsia" w:cs="Calibri"/>
          <w:b/>
          <w:iCs/>
          <w:u w:val="single"/>
        </w:rPr>
        <w:t>radical theorizations</w:t>
      </w:r>
      <w:r w:rsidRPr="00311CBF">
        <w:rPr>
          <w:rFonts w:eastAsiaTheme="majorEastAsia" w:cs="Calibri"/>
          <w:b/>
          <w:iCs/>
        </w:rPr>
        <w:t xml:space="preserve">—any attempt at </w:t>
      </w:r>
      <w:r w:rsidRPr="00311CBF">
        <w:rPr>
          <w:rFonts w:eastAsiaTheme="majorEastAsia" w:cs="Calibri"/>
          <w:b/>
          <w:iCs/>
          <w:u w:val="single"/>
        </w:rPr>
        <w:t>integration</w:t>
      </w:r>
      <w:r w:rsidRPr="00311CBF">
        <w:rPr>
          <w:rFonts w:eastAsiaTheme="majorEastAsia" w:cs="Calibri"/>
          <w:b/>
          <w:iCs/>
        </w:rPr>
        <w:t xml:space="preserve"> </w:t>
      </w:r>
      <w:r w:rsidRPr="00311CBF">
        <w:rPr>
          <w:rFonts w:eastAsiaTheme="majorEastAsia" w:cs="Calibri"/>
          <w:b/>
          <w:iCs/>
          <w:u w:val="single"/>
        </w:rPr>
        <w:t>commodifies</w:t>
      </w:r>
      <w:r w:rsidRPr="00311CBF">
        <w:rPr>
          <w:rFonts w:eastAsiaTheme="majorEastAsia" w:cs="Calibri"/>
          <w:b/>
          <w:iCs/>
        </w:rPr>
        <w:t xml:space="preserve"> </w:t>
      </w:r>
      <w:proofErr w:type="gramStart"/>
      <w:r w:rsidRPr="00311CBF">
        <w:rPr>
          <w:rFonts w:eastAsiaTheme="majorEastAsia" w:cs="Calibri"/>
          <w:b/>
          <w:iCs/>
        </w:rPr>
        <w:t>forces</w:t>
      </w:r>
      <w:proofErr w:type="gramEnd"/>
      <w:r w:rsidRPr="00311CBF">
        <w:rPr>
          <w:rFonts w:eastAsiaTheme="majorEastAsia" w:cs="Calibri"/>
          <w:b/>
          <w:iCs/>
        </w:rPr>
        <w:t xml:space="preserve"> </w:t>
      </w:r>
      <w:r w:rsidRPr="00311CBF">
        <w:rPr>
          <w:rFonts w:eastAsiaTheme="majorEastAsia" w:cs="Calibri"/>
          <w:b/>
          <w:iCs/>
          <w:u w:val="single"/>
        </w:rPr>
        <w:t>Black philosophy</w:t>
      </w:r>
      <w:r w:rsidRPr="00311CBF">
        <w:rPr>
          <w:rFonts w:eastAsiaTheme="majorEastAsia" w:cs="Calibri"/>
          <w:b/>
          <w:iCs/>
        </w:rPr>
        <w:t xml:space="preserve"> to a form for white philosophers to deem </w:t>
      </w:r>
      <w:r w:rsidRPr="00311CBF">
        <w:rPr>
          <w:rFonts w:eastAsiaTheme="majorEastAsia" w:cs="Calibri"/>
          <w:b/>
          <w:iCs/>
          <w:u w:val="single"/>
        </w:rPr>
        <w:t>respectable scholarship</w:t>
      </w:r>
      <w:r w:rsidRPr="00311CBF">
        <w:rPr>
          <w:rFonts w:eastAsiaTheme="majorEastAsia" w:cs="Calibri"/>
          <w:b/>
          <w:iCs/>
        </w:rPr>
        <w:t xml:space="preserve"> –</w:t>
      </w:r>
      <w:r w:rsidRPr="00311CBF">
        <w:rPr>
          <w:rFonts w:eastAsiaTheme="majorEastAsia" w:cs="Calibri"/>
          <w:b/>
          <w:iCs/>
          <w:u w:val="single"/>
        </w:rPr>
        <w:t>reorientation</w:t>
      </w:r>
      <w:r w:rsidRPr="00311CBF">
        <w:rPr>
          <w:rFonts w:eastAsiaTheme="majorEastAsia" w:cs="Calibri"/>
          <w:b/>
          <w:iCs/>
        </w:rPr>
        <w:t xml:space="preserve"> </w:t>
      </w:r>
      <w:r w:rsidRPr="00311CBF">
        <w:rPr>
          <w:rFonts w:eastAsiaTheme="majorEastAsia" w:cs="Calibri"/>
          <w:b/>
          <w:iCs/>
          <w:u w:val="single"/>
        </w:rPr>
        <w:t>away</w:t>
      </w:r>
      <w:r w:rsidRPr="00311CBF">
        <w:rPr>
          <w:rFonts w:eastAsiaTheme="majorEastAsia" w:cs="Calibri"/>
          <w:b/>
          <w:iCs/>
        </w:rPr>
        <w:t xml:space="preserve"> from </w:t>
      </w:r>
      <w:r w:rsidRPr="00311CBF">
        <w:rPr>
          <w:rFonts w:eastAsiaTheme="majorEastAsia" w:cs="Calibri"/>
          <w:b/>
          <w:iCs/>
          <w:u w:val="single"/>
        </w:rPr>
        <w:t>universal reason</w:t>
      </w:r>
      <w:r w:rsidRPr="00311CBF">
        <w:rPr>
          <w:rFonts w:eastAsiaTheme="majorEastAsia" w:cs="Calibri"/>
          <w:b/>
          <w:iCs/>
        </w:rPr>
        <w:t xml:space="preserve"> is key.</w:t>
      </w:r>
    </w:p>
    <w:p w14:paraId="2AFA8017" w14:textId="77777777" w:rsidR="00265F84" w:rsidRPr="00311CBF" w:rsidRDefault="00265F84" w:rsidP="00265F84">
      <w:pPr>
        <w:tabs>
          <w:tab w:val="center" w:pos="8445"/>
        </w:tabs>
        <w:rPr>
          <w:rFonts w:cs="Calibri"/>
          <w:sz w:val="16"/>
        </w:rPr>
      </w:pPr>
      <w:r w:rsidRPr="00311CBF">
        <w:rPr>
          <w:rFonts w:cs="Calibri"/>
          <w:sz w:val="16"/>
        </w:rPr>
        <w:t xml:space="preserve">Tommy J. </w:t>
      </w:r>
      <w:r w:rsidRPr="00311CBF">
        <w:rPr>
          <w:rFonts w:cs="Calibri"/>
          <w:b/>
          <w:bCs/>
          <w:u w:val="single"/>
        </w:rPr>
        <w:t>Curry and Curry 18</w:t>
      </w:r>
      <w:r w:rsidRPr="00311CBF">
        <w:rPr>
          <w:rFonts w:cs="Calibri"/>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 Recut Ngong</w:t>
      </w:r>
    </w:p>
    <w:p w14:paraId="6710C0A7" w14:textId="77777777" w:rsidR="00265F84" w:rsidRPr="00311CBF" w:rsidRDefault="00265F84" w:rsidP="00265F84">
      <w:pPr>
        <w:rPr>
          <w:rFonts w:cs="Calibri"/>
          <w:sz w:val="16"/>
        </w:rPr>
      </w:pPr>
      <w:r w:rsidRPr="00311CBF">
        <w:rPr>
          <w:rFonts w:cs="Calibri"/>
          <w:sz w:val="16"/>
        </w:rPr>
        <w:lastRenderedPageBreak/>
        <w:t xml:space="preserve">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w:t>
      </w:r>
      <w:proofErr w:type="gramStart"/>
      <w:r w:rsidRPr="00311CBF">
        <w:rPr>
          <w:rFonts w:cs="Calibri"/>
          <w:sz w:val="16"/>
        </w:rPr>
        <w:t>present day</w:t>
      </w:r>
      <w:proofErr w:type="gramEnd"/>
      <w:r w:rsidRPr="00311CBF">
        <w:rPr>
          <w:rFonts w:cs="Calibri"/>
          <w:sz w:val="16"/>
        </w:rPr>
        <w:t xml:space="preserve">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theories. </w:t>
      </w:r>
      <w:r w:rsidRPr="00311CBF">
        <w:rPr>
          <w:rFonts w:cs="Calibri"/>
          <w:b/>
          <w:u w:val="single"/>
        </w:rPr>
        <w:t>To the extent that</w:t>
      </w:r>
      <w:r w:rsidRPr="00311CBF">
        <w:rPr>
          <w:rFonts w:cs="Calibri"/>
          <w:b/>
          <w:highlight w:val="green"/>
          <w:u w:val="single"/>
        </w:rPr>
        <w:t xml:space="preserve"> African</w:t>
      </w:r>
      <w:r w:rsidRPr="00311CBF">
        <w:rPr>
          <w:rFonts w:cs="Calibri"/>
          <w:b/>
          <w:u w:val="single"/>
        </w:rPr>
        <w:t xml:space="preserve"> American</w:t>
      </w:r>
      <w:r w:rsidRPr="00311CBF">
        <w:rPr>
          <w:rFonts w:cs="Calibri"/>
          <w:b/>
          <w:highlight w:val="green"/>
          <w:u w:val="single"/>
        </w:rPr>
        <w:t xml:space="preserve"> philosophy </w:t>
      </w:r>
      <w:r w:rsidRPr="00311CBF">
        <w:rPr>
          <w:rFonts w:cs="Calibri"/>
          <w:b/>
          <w:u w:val="single"/>
        </w:rPr>
        <w:t xml:space="preserve">chooses to </w:t>
      </w:r>
      <w:r w:rsidRPr="00311CBF">
        <w:rPr>
          <w:rFonts w:cs="Calibri"/>
          <w:b/>
          <w:highlight w:val="green"/>
          <w:u w:val="single"/>
        </w:rPr>
        <w:t>abandon the</w:t>
      </w:r>
      <w:r w:rsidRPr="00311CBF">
        <w:rPr>
          <w:rFonts w:cs="Calibri"/>
          <w:b/>
          <w:u w:val="single"/>
        </w:rPr>
        <w:t xml:space="preserve"> genealogical patterns of Black</w:t>
      </w:r>
      <w:r w:rsidRPr="00311CBF">
        <w:rPr>
          <w:rFonts w:cs="Calibri"/>
          <w:b/>
          <w:highlight w:val="green"/>
          <w:u w:val="single"/>
        </w:rPr>
        <w:t xml:space="preserve"> thought for philosophically</w:t>
      </w:r>
      <w:r w:rsidRPr="00311CBF">
        <w:rPr>
          <w:rFonts w:cs="Calibri"/>
          <w:b/>
          <w:u w:val="single"/>
        </w:rPr>
        <w:t xml:space="preserve"> privileged associations with</w:t>
      </w:r>
      <w:r w:rsidRPr="00311CBF">
        <w:rPr>
          <w:rFonts w:cs="Calibri"/>
          <w:b/>
          <w:highlight w:val="green"/>
          <w:u w:val="single"/>
        </w:rPr>
        <w:t xml:space="preserve"> white thinkers, it </w:t>
      </w:r>
      <w:r w:rsidRPr="00311CBF">
        <w:rPr>
          <w:rFonts w:cs="Calibri"/>
          <w:b/>
          <w:u w:val="single"/>
        </w:rPr>
        <w:t xml:space="preserve">remains derelictical—continuing to </w:t>
      </w:r>
      <w:r w:rsidRPr="00311CBF">
        <w:rPr>
          <w:rFonts w:cs="Calibri"/>
          <w:b/>
          <w:highlight w:val="green"/>
          <w:u w:val="single"/>
        </w:rPr>
        <w:t>neglect its only actual duty</w:t>
      </w:r>
      <w:r w:rsidRPr="00311CBF">
        <w:rPr>
          <w:rFonts w:cs="Calibri"/>
          <w:sz w:val="16"/>
        </w:rPr>
        <w:t xml:space="preserve">—the duty </w:t>
      </w:r>
      <w:r w:rsidRPr="00311CBF">
        <w:rPr>
          <w:rFonts w:cs="Calibri"/>
          <w:b/>
          <w:highlight w:val="green"/>
          <w:u w:val="single"/>
        </w:rPr>
        <w:t xml:space="preserve">to inquiry into the reality of African-descended people </w:t>
      </w:r>
      <w:r w:rsidRPr="00311CBF">
        <w:rPr>
          <w:rFonts w:cs="Calibri"/>
          <w:b/>
          <w:u w:val="single"/>
        </w:rPr>
        <w:t>as they have revealed it</w:t>
      </w:r>
      <w:r w:rsidRPr="00311CBF">
        <w:rPr>
          <w:rFonts w:cs="Calibri"/>
          <w:sz w:val="16"/>
        </w:rPr>
        <w:t>.</w:t>
      </w:r>
      <w:r w:rsidRPr="00311CBF">
        <w:rPr>
          <w:rFonts w:cs="Calibri"/>
          <w:sz w:val="16"/>
        </w:rPr>
        <w:tab/>
      </w:r>
    </w:p>
    <w:p w14:paraId="08BBBFC1" w14:textId="77777777" w:rsidR="00265F84" w:rsidRPr="00311CBF" w:rsidRDefault="00265F84" w:rsidP="00265F84">
      <w:pPr>
        <w:rPr>
          <w:rFonts w:cs="Calibri"/>
          <w:sz w:val="16"/>
        </w:rPr>
      </w:pPr>
      <w:r w:rsidRPr="00311CBF">
        <w:rPr>
          <w:rFonts w:cs="Calibri"/>
          <w:sz w:val="16"/>
        </w:rPr>
        <w:t xml:space="preserve">We begin with the premise that </w:t>
      </w:r>
      <w:r w:rsidRPr="00311CBF">
        <w:rPr>
          <w:rFonts w:cs="Calibri"/>
          <w:b/>
          <w:u w:val="single"/>
        </w:rPr>
        <w:t>racism permeates the discipline of philosophy</w:t>
      </w:r>
      <w:r w:rsidRPr="00311CBF">
        <w:rPr>
          <w:rFonts w:cs="Calibri"/>
          <w:sz w:val="16"/>
        </w:rPr>
        <w:t xml:space="preserve">. We are attempting to bring attention to the ways in which </w:t>
      </w:r>
      <w:r w:rsidRPr="00311CBF">
        <w:rPr>
          <w:rFonts w:cs="Calibri"/>
          <w:b/>
          <w:bCs/>
          <w:highlight w:val="green"/>
          <w:u w:val="single"/>
        </w:rPr>
        <w:t xml:space="preserve">authentic Black philosophy has been </w:t>
      </w:r>
      <w:r w:rsidRPr="00311CBF">
        <w:rPr>
          <w:rFonts w:cs="Calibri"/>
          <w:b/>
          <w:iCs/>
          <w:highlight w:val="green"/>
          <w:u w:val="single"/>
          <w:bdr w:val="single" w:sz="8" w:space="0" w:color="auto"/>
        </w:rPr>
        <w:t xml:space="preserve">revised </w:t>
      </w:r>
      <w:r w:rsidRPr="00311CBF">
        <w:rPr>
          <w:rFonts w:cs="Calibri"/>
          <w:b/>
          <w:iCs/>
          <w:u w:val="single"/>
          <w:bdr w:val="single" w:sz="8" w:space="0" w:color="auto"/>
        </w:rPr>
        <w:t>and denatured</w:t>
      </w:r>
      <w:r w:rsidRPr="00311CBF">
        <w:rPr>
          <w:rFonts w:cs="Calibri"/>
          <w:b/>
          <w:bCs/>
          <w:u w:val="single"/>
        </w:rPr>
        <w:t xml:space="preserve"> </w:t>
      </w:r>
      <w:r w:rsidRPr="00311CBF">
        <w:rPr>
          <w:rFonts w:cs="Calibri"/>
          <w:b/>
          <w:bCs/>
          <w:highlight w:val="green"/>
          <w:u w:val="single"/>
        </w:rPr>
        <w:t xml:space="preserve">into a form that </w:t>
      </w:r>
      <w:r w:rsidRPr="00311CBF">
        <w:rPr>
          <w:rFonts w:cs="Calibri"/>
          <w:b/>
          <w:iCs/>
          <w:highlight w:val="green"/>
          <w:u w:val="single"/>
          <w:bdr w:val="single" w:sz="8" w:space="0" w:color="auto"/>
        </w:rPr>
        <w:t>whites</w:t>
      </w:r>
      <w:r w:rsidRPr="00311CBF">
        <w:rPr>
          <w:rFonts w:cs="Calibri"/>
          <w:b/>
          <w:iCs/>
          <w:u w:val="single"/>
          <w:bdr w:val="single" w:sz="8" w:space="0" w:color="auto"/>
        </w:rPr>
        <w:t xml:space="preserve"> in the discipline </w:t>
      </w:r>
      <w:r w:rsidRPr="00311CBF">
        <w:rPr>
          <w:rFonts w:cs="Calibri"/>
          <w:b/>
          <w:iCs/>
          <w:highlight w:val="green"/>
          <w:u w:val="single"/>
          <w:bdr w:val="single" w:sz="8" w:space="0" w:color="auto"/>
        </w:rPr>
        <w:t xml:space="preserve">accept </w:t>
      </w:r>
      <w:r w:rsidRPr="00311CBF">
        <w:rPr>
          <w:rFonts w:cs="Calibri"/>
          <w:b/>
          <w:iCs/>
          <w:u w:val="single"/>
          <w:bdr w:val="single" w:sz="8" w:space="0" w:color="auto"/>
        </w:rPr>
        <w:t>as philosophical</w:t>
      </w:r>
      <w:r w:rsidRPr="00311CBF">
        <w:rPr>
          <w:rFonts w:cs="Calibri"/>
          <w:sz w:val="16"/>
        </w:rPr>
        <w:t xml:space="preserve">. Whereas all disciplines have norms or rules of scholarly rigor, </w:t>
      </w:r>
      <w:r w:rsidRPr="00311CBF">
        <w:rPr>
          <w:rFonts w:cs="Calibri"/>
          <w:b/>
          <w:u w:val="single"/>
        </w:rPr>
        <w:t xml:space="preserve">philosophy demands that Black thinking and thought tend towards specific political ends </w:t>
      </w:r>
      <w:proofErr w:type="gramStart"/>
      <w:r w:rsidRPr="00311CBF">
        <w:rPr>
          <w:rFonts w:cs="Calibri"/>
          <w:b/>
          <w:u w:val="single"/>
        </w:rPr>
        <w:t>in order to</w:t>
      </w:r>
      <w:proofErr w:type="gramEnd"/>
      <w:r w:rsidRPr="00311CBF">
        <w:rPr>
          <w:rFonts w:cs="Calibri"/>
          <w:b/>
          <w:u w:val="single"/>
        </w:rPr>
        <w:t xml:space="preserve"> be considered philosophy</w:t>
      </w:r>
      <w:r w:rsidRPr="00311CBF">
        <w:rPr>
          <w:rFonts w:cs="Calibri"/>
          <w:sz w:val="16"/>
        </w:rPr>
        <w:t>. Whether or not the thought and texts of Black philosophers are correctly interpreted, understood, or even read ultimately becomes irrelevant to the larger political orientation of the discipline.</w:t>
      </w:r>
    </w:p>
    <w:p w14:paraId="25B816F9" w14:textId="77777777" w:rsidR="00265F84" w:rsidRPr="00311CBF" w:rsidRDefault="00265F84" w:rsidP="00265F84">
      <w:pPr>
        <w:rPr>
          <w:rFonts w:cs="Calibri"/>
          <w:sz w:val="16"/>
        </w:rPr>
      </w:pPr>
      <w:r w:rsidRPr="00311CBF">
        <w:rPr>
          <w:rFonts w:cs="Calibri"/>
          <w:b/>
          <w:highlight w:val="green"/>
          <w:u w:val="single"/>
        </w:rPr>
        <w:t xml:space="preserve">Black philosophers are read as </w:t>
      </w:r>
      <w:r w:rsidRPr="00311CBF">
        <w:rPr>
          <w:rFonts w:cs="Calibri"/>
          <w:b/>
          <w:iCs/>
          <w:highlight w:val="green"/>
          <w:u w:val="single"/>
          <w:bdr w:val="single" w:sz="8" w:space="0" w:color="auto"/>
        </w:rPr>
        <w:t>extensions of white</w:t>
      </w:r>
      <w:r w:rsidRPr="00311CBF">
        <w:rPr>
          <w:rFonts w:cs="Calibri"/>
          <w:b/>
          <w:iCs/>
          <w:u w:val="single"/>
          <w:bdr w:val="single" w:sz="8" w:space="0" w:color="auto"/>
        </w:rPr>
        <w:t xml:space="preserve"> thought</w:t>
      </w:r>
      <w:r w:rsidRPr="00311CBF">
        <w:rPr>
          <w:rFonts w:cs="Calibri"/>
          <w:b/>
          <w:highlight w:val="green"/>
          <w:u w:val="single"/>
        </w:rPr>
        <w:t xml:space="preserve">. A Black </w:t>
      </w:r>
      <w:r w:rsidRPr="00311CBF">
        <w:rPr>
          <w:rFonts w:cs="Calibri"/>
          <w:b/>
          <w:u w:val="single"/>
        </w:rPr>
        <w:t xml:space="preserve">philosophical </w:t>
      </w:r>
      <w:r w:rsidRPr="00311CBF">
        <w:rPr>
          <w:rFonts w:cs="Calibri"/>
          <w:b/>
          <w:highlight w:val="green"/>
          <w:u w:val="single"/>
        </w:rPr>
        <w:t>figure is relevant only to the extent that [they]</w:t>
      </w:r>
      <w:r w:rsidRPr="00311CBF">
        <w:rPr>
          <w:rFonts w:cs="Calibri"/>
          <w:b/>
          <w:u w:val="single"/>
        </w:rPr>
        <w:t xml:space="preserve"> he or she </w:t>
      </w:r>
      <w:r w:rsidRPr="00311CBF">
        <w:rPr>
          <w:rFonts w:cs="Calibri"/>
          <w:b/>
          <w:highlight w:val="green"/>
          <w:u w:val="single"/>
        </w:rPr>
        <w:t>can be understood as</w:t>
      </w:r>
      <w:r w:rsidRPr="00311CBF">
        <w:rPr>
          <w:rFonts w:cs="Calibri"/>
          <w:b/>
          <w:u w:val="single"/>
        </w:rPr>
        <w:t xml:space="preserve"> the </w:t>
      </w:r>
      <w:r w:rsidRPr="00311CBF">
        <w:rPr>
          <w:rFonts w:cs="Calibri"/>
          <w:b/>
          <w:iCs/>
          <w:u w:val="single"/>
          <w:bdr w:val="single" w:sz="8" w:space="0" w:color="auto"/>
        </w:rPr>
        <w:t xml:space="preserve">unrealized intentionality of canonical </w:t>
      </w:r>
      <w:r w:rsidRPr="00311CBF">
        <w:rPr>
          <w:rFonts w:cs="Calibri"/>
          <w:b/>
          <w:iCs/>
          <w:highlight w:val="green"/>
          <w:u w:val="single"/>
          <w:bdr w:val="single" w:sz="8" w:space="0" w:color="auto"/>
        </w:rPr>
        <w:t>white</w:t>
      </w:r>
      <w:r w:rsidRPr="00311CBF">
        <w:rPr>
          <w:rFonts w:cs="Calibri"/>
          <w:b/>
          <w:iCs/>
          <w:u w:val="single"/>
          <w:bdr w:val="single" w:sz="8" w:space="0" w:color="auto"/>
        </w:rPr>
        <w:t xml:space="preserve"> figures</w:t>
      </w:r>
      <w:r w:rsidRPr="00311CBF">
        <w:rPr>
          <w:rFonts w:cs="Calibri"/>
          <w:b/>
          <w:u w:val="single"/>
        </w:rPr>
        <w:t xml:space="preserve">. Black historical figures are made philosophical by the extent to which </w:t>
      </w:r>
      <w:r w:rsidRPr="00311CBF">
        <w:rPr>
          <w:rFonts w:cs="Calibri"/>
          <w:b/>
          <w:iCs/>
          <w:u w:val="single"/>
          <w:bdr w:val="single" w:sz="8" w:space="0" w:color="auto"/>
        </w:rPr>
        <w:t>their voice can be imagined</w:t>
      </w:r>
      <w:r w:rsidRPr="00311CBF">
        <w:rPr>
          <w:rFonts w:cs="Calibri"/>
          <w:b/>
          <w:u w:val="single"/>
        </w:rPr>
        <w:t xml:space="preserve"> as what Dewey, Hegel, Addams, or Foucault </w:t>
      </w:r>
      <w:r w:rsidRPr="00311CBF">
        <w:rPr>
          <w:rFonts w:cs="Calibri"/>
          <w:b/>
          <w:iCs/>
          <w:u w:val="single"/>
          <w:bdr w:val="single" w:sz="8" w:space="0" w:color="auto"/>
        </w:rPr>
        <w:t>would have said</w:t>
      </w:r>
      <w:r w:rsidRPr="00311CBF">
        <w:rPr>
          <w:rFonts w:cs="Calibri"/>
          <w:b/>
          <w:u w:val="single"/>
        </w:rPr>
        <w:t xml:space="preserve"> </w:t>
      </w:r>
      <w:r w:rsidRPr="00311CBF">
        <w:rPr>
          <w:rFonts w:cs="Calibri"/>
          <w:b/>
          <w:highlight w:val="green"/>
          <w:u w:val="single"/>
        </w:rPr>
        <w:t>if they thought more seriously about race</w:t>
      </w:r>
      <w:r w:rsidRPr="00311CBF">
        <w:rPr>
          <w:rFonts w:cs="Calibri"/>
          <w:b/>
          <w:u w:val="single"/>
        </w:rPr>
        <w:t xml:space="preserve"> </w:t>
      </w:r>
      <w:r w:rsidRPr="00311CBF">
        <w:rPr>
          <w:rFonts w:cs="Calibri"/>
          <w:sz w:val="16"/>
        </w:rPr>
        <w:t>and racism. Consequently, writes Curry (2011b: 141):</w:t>
      </w:r>
    </w:p>
    <w:p w14:paraId="2256095A" w14:textId="77777777" w:rsidR="00265F84" w:rsidRPr="00311CBF" w:rsidRDefault="00265F84" w:rsidP="00265F84">
      <w:pPr>
        <w:rPr>
          <w:rFonts w:cs="Calibri"/>
          <w:sz w:val="16"/>
        </w:rPr>
      </w:pPr>
      <w:r w:rsidRPr="00311CBF">
        <w:rPr>
          <w:rFonts w:cs="Calibri"/>
          <w:b/>
          <w:u w:val="single"/>
        </w:rPr>
        <w:t xml:space="preserve">Black thinkers function as the racial hypothetical of European thought whereby Black thought is read as the </w:t>
      </w:r>
      <w:r w:rsidRPr="00311CBF">
        <w:rPr>
          <w:rFonts w:cs="Calibri"/>
          <w:b/>
          <w:iCs/>
          <w:u w:val="single"/>
          <w:bdr w:val="single" w:sz="8" w:space="0" w:color="auto"/>
        </w:rPr>
        <w:t>concretization of European reflections</w:t>
      </w:r>
      <w:r w:rsidRPr="00311CBF">
        <w:rPr>
          <w:rFonts w:cs="Calibri"/>
          <w:b/>
          <w:u w:val="single"/>
        </w:rPr>
        <w:t xml:space="preserve"> turned to the problem of race, and </w:t>
      </w:r>
      <w:r w:rsidRPr="00311CBF">
        <w:rPr>
          <w:rFonts w:cs="Calibri"/>
          <w:b/>
          <w:highlight w:val="green"/>
          <w:u w:val="single"/>
        </w:rPr>
        <w:t>Black thinkers</w:t>
      </w:r>
      <w:r w:rsidRPr="00311CBF">
        <w:rPr>
          <w:rFonts w:cs="Calibri"/>
          <w:b/>
          <w:u w:val="single"/>
        </w:rPr>
        <w:t xml:space="preserve"> are </w:t>
      </w:r>
      <w:r w:rsidRPr="00311CBF">
        <w:rPr>
          <w:rFonts w:cs="Calibri"/>
          <w:b/>
          <w:highlight w:val="green"/>
          <w:u w:val="single"/>
        </w:rPr>
        <w:t xml:space="preserve">seen as </w:t>
      </w:r>
      <w:r w:rsidRPr="00311CBF">
        <w:rPr>
          <w:rFonts w:cs="Calibri"/>
          <w:b/>
          <w:iCs/>
          <w:highlight w:val="green"/>
          <w:u w:val="single"/>
          <w:bdr w:val="single" w:sz="8" w:space="0" w:color="auto"/>
        </w:rPr>
        <w:t>racial embodiments of white thinkers’</w:t>
      </w:r>
      <w:r w:rsidRPr="00311CBF">
        <w:rPr>
          <w:rFonts w:cs="Calibri"/>
          <w:b/>
          <w:u w:val="single"/>
        </w:rPr>
        <w:t xml:space="preserve"> philosophical spirits</w:t>
      </w:r>
      <w:r w:rsidRPr="00311CBF">
        <w:rPr>
          <w:rFonts w:cs="Calibri"/>
          <w:sz w:val="16"/>
        </w:rPr>
        <w:t xml:space="preserve">. In this vein, the most studied Black philosophers are read as the embodiment of their white associates; </w:t>
      </w:r>
      <w:r w:rsidRPr="00311CBF">
        <w:rPr>
          <w:rFonts w:cs="Calibri"/>
          <w:b/>
          <w:u w:val="single"/>
        </w:rPr>
        <w:t>W. E. B. Du Bois is read as the Black Hegel, the Black James, the Black Dewey, and Frantz Fanon as a Black Sartre</w:t>
      </w:r>
      <w:r w:rsidRPr="00311CBF">
        <w:rPr>
          <w:rFonts w:cs="Calibri"/>
          <w:sz w:val="16"/>
        </w:rPr>
        <w:t xml:space="preserve">, or Black Husserl. </w:t>
      </w:r>
      <w:r w:rsidRPr="00311CBF">
        <w:rPr>
          <w:rFonts w:cs="Calibri"/>
          <w:b/>
          <w:u w:val="single"/>
        </w:rPr>
        <w:t xml:space="preserve">This </w:t>
      </w:r>
      <w:r w:rsidRPr="00311CBF">
        <w:rPr>
          <w:rFonts w:cs="Calibri"/>
          <w:b/>
          <w:iCs/>
          <w:highlight w:val="green"/>
          <w:u w:val="single"/>
          <w:bdr w:val="single" w:sz="8" w:space="0" w:color="auto"/>
        </w:rPr>
        <w:t>demonization of Black thinkers</w:t>
      </w:r>
      <w:r w:rsidRPr="00311CBF">
        <w:rPr>
          <w:rFonts w:cs="Calibri"/>
          <w:b/>
          <w:u w:val="single"/>
        </w:rPr>
        <w:t xml:space="preserve"> by the various </w:t>
      </w:r>
      <w:r w:rsidRPr="00311CBF">
        <w:rPr>
          <w:rFonts w:cs="Calibri"/>
          <w:b/>
          <w:iCs/>
          <w:u w:val="single"/>
          <w:bdr w:val="single" w:sz="8" w:space="0" w:color="auto"/>
        </w:rPr>
        <w:t>manifestations of the European logos as necessary</w:t>
      </w:r>
      <w:r w:rsidRPr="00311CBF">
        <w:rPr>
          <w:rFonts w:cs="Calibri"/>
          <w:b/>
          <w:u w:val="single"/>
        </w:rPr>
        <w:t xml:space="preserve"> to the production of AfricanAmerican philosophy </w:t>
      </w:r>
      <w:r w:rsidRPr="00311CBF">
        <w:rPr>
          <w:rFonts w:cs="Calibri"/>
          <w:b/>
          <w:highlight w:val="green"/>
          <w:u w:val="single"/>
        </w:rPr>
        <w:t xml:space="preserve">is a </w:t>
      </w:r>
      <w:r w:rsidRPr="00311CBF">
        <w:rPr>
          <w:rFonts w:cs="Calibri"/>
          <w:b/>
          <w:iCs/>
          <w:u w:val="single"/>
          <w:bdr w:val="single" w:sz="8" w:space="0" w:color="auto"/>
        </w:rPr>
        <w:t>serious</w:t>
      </w:r>
      <w:r w:rsidRPr="00311CBF">
        <w:rPr>
          <w:rFonts w:cs="Calibri"/>
          <w:b/>
          <w:iCs/>
          <w:highlight w:val="green"/>
          <w:u w:val="single"/>
          <w:bdr w:val="single" w:sz="8" w:space="0" w:color="auto"/>
        </w:rPr>
        <w:t xml:space="preserve"> impediment</w:t>
      </w:r>
      <w:r w:rsidRPr="00311CBF">
        <w:rPr>
          <w:rFonts w:cs="Calibri"/>
          <w:b/>
          <w:highlight w:val="green"/>
          <w:u w:val="single"/>
        </w:rPr>
        <w:t xml:space="preserve"> to the development of a</w:t>
      </w:r>
      <w:r w:rsidRPr="00311CBF">
        <w:rPr>
          <w:rFonts w:cs="Calibri"/>
          <w:b/>
          <w:u w:val="single"/>
        </w:rPr>
        <w:t xml:space="preserve"> </w:t>
      </w:r>
      <w:r w:rsidRPr="00311CBF">
        <w:rPr>
          <w:rFonts w:cs="Calibri"/>
          <w:b/>
          <w:iCs/>
          <w:u w:val="single"/>
          <w:bdr w:val="single" w:sz="8" w:space="0" w:color="auto"/>
        </w:rPr>
        <w:t>genuine</w:t>
      </w:r>
      <w:r w:rsidRPr="00311CBF">
        <w:rPr>
          <w:rFonts w:cs="Calibri"/>
          <w:b/>
          <w:iCs/>
          <w:highlight w:val="green"/>
          <w:u w:val="single"/>
          <w:bdr w:val="single" w:sz="8" w:space="0" w:color="auto"/>
        </w:rPr>
        <w:t xml:space="preserve"> genealogy</w:t>
      </w:r>
      <w:r w:rsidRPr="00311CBF">
        <w:rPr>
          <w:rFonts w:cs="Calibri"/>
          <w:sz w:val="16"/>
        </w:rPr>
        <w:t xml:space="preserve"> of the ideas </w:t>
      </w:r>
      <w:r w:rsidRPr="00311CBF">
        <w:rPr>
          <w:rFonts w:cs="Calibri"/>
          <w:b/>
          <w:u w:val="single"/>
        </w:rPr>
        <w:t xml:space="preserve">that </w:t>
      </w:r>
      <w:proofErr w:type="gramStart"/>
      <w:r w:rsidRPr="00311CBF">
        <w:rPr>
          <w:rFonts w:cs="Calibri"/>
          <w:b/>
          <w:u w:val="single"/>
        </w:rPr>
        <w:t>actually define</w:t>
      </w:r>
      <w:proofErr w:type="gramEnd"/>
      <w:r w:rsidRPr="00311CBF">
        <w:rPr>
          <w:rFonts w:cs="Calibri"/>
          <w:b/>
          <w:u w:val="single"/>
        </w:rPr>
        <w:t xml:space="preserve"> Africana philosophy’s Diasporic identity</w:t>
      </w:r>
      <w:r w:rsidRPr="00311CBF">
        <w:rPr>
          <w:rFonts w:cs="Calibri"/>
          <w:sz w:val="16"/>
        </w:rPr>
        <w:t>.</w:t>
      </w:r>
    </w:p>
    <w:p w14:paraId="59B192B1" w14:textId="77777777" w:rsidR="00265F84" w:rsidRDefault="00265F84" w:rsidP="00265F84">
      <w:pPr>
        <w:rPr>
          <w:rFonts w:cs="Calibri"/>
          <w:b/>
          <w:iCs/>
          <w:u w:val="single"/>
          <w:bdr w:val="single" w:sz="8" w:space="0" w:color="auto"/>
        </w:rPr>
      </w:pPr>
      <w:r w:rsidRPr="00311CBF">
        <w:rPr>
          <w:rFonts w:cs="Calibri"/>
          <w:b/>
          <w:highlight w:val="green"/>
          <w:u w:val="single"/>
        </w:rPr>
        <w:t xml:space="preserve">The insistence that Black philosophy </w:t>
      </w:r>
      <w:r w:rsidRPr="00311CBF">
        <w:rPr>
          <w:rFonts w:cs="Calibri"/>
          <w:b/>
          <w:iCs/>
          <w:highlight w:val="green"/>
          <w:u w:val="single"/>
          <w:bdr w:val="single" w:sz="8" w:space="0" w:color="auto"/>
        </w:rPr>
        <w:t>parallel white phi</w:t>
      </w:r>
      <w:r w:rsidRPr="00311CBF">
        <w:rPr>
          <w:rFonts w:cs="Calibri"/>
          <w:b/>
          <w:iCs/>
          <w:u w:val="single"/>
          <w:bdr w:val="single" w:sz="8" w:space="0" w:color="auto"/>
        </w:rPr>
        <w:t>losophical traditions</w:t>
      </w:r>
      <w:r w:rsidRPr="00311CBF">
        <w:rPr>
          <w:rFonts w:cs="Calibri"/>
          <w:b/>
          <w:u w:val="single"/>
        </w:rPr>
        <w:t xml:space="preserve">, such as pragmatism, feminism, and Rawlsianism, and </w:t>
      </w:r>
      <w:r w:rsidRPr="00311CBF">
        <w:rPr>
          <w:rFonts w:cs="Calibri"/>
          <w:b/>
          <w:iCs/>
          <w:u w:val="single"/>
          <w:bdr w:val="single" w:sz="8" w:space="0" w:color="auto"/>
        </w:rPr>
        <w:t>arrive at integrationism as the concluding political goal</w:t>
      </w:r>
      <w:r w:rsidRPr="00311CBF">
        <w:rPr>
          <w:rFonts w:cs="Calibri"/>
          <w:b/>
          <w:u w:val="single"/>
        </w:rPr>
        <w:t xml:space="preserve"> </w:t>
      </w:r>
      <w:r w:rsidRPr="00311CBF">
        <w:rPr>
          <w:rFonts w:cs="Calibri"/>
          <w:b/>
          <w:highlight w:val="green"/>
          <w:u w:val="single"/>
        </w:rPr>
        <w:t xml:space="preserve">suggests that </w:t>
      </w:r>
      <w:r w:rsidRPr="00311CBF">
        <w:rPr>
          <w:rFonts w:cs="Calibri"/>
          <w:b/>
          <w:u w:val="single"/>
        </w:rPr>
        <w:t xml:space="preserve">the study of Black philosophy </w:t>
      </w:r>
      <w:r w:rsidRPr="00311CBF">
        <w:rPr>
          <w:rFonts w:cs="Calibri"/>
          <w:b/>
          <w:highlight w:val="green"/>
          <w:u w:val="single"/>
        </w:rPr>
        <w:t xml:space="preserve">is </w:t>
      </w:r>
      <w:r w:rsidRPr="00311CBF">
        <w:rPr>
          <w:rFonts w:cs="Calibri"/>
          <w:b/>
          <w:iCs/>
          <w:highlight w:val="green"/>
          <w:u w:val="single"/>
          <w:bdr w:val="single" w:sz="8" w:space="0" w:color="auto"/>
        </w:rPr>
        <w:t>little more than a disciplinary ruse</w:t>
      </w:r>
      <w:r w:rsidRPr="00311CBF">
        <w:rPr>
          <w:rFonts w:cs="Calibri"/>
          <w:b/>
          <w:u w:val="single"/>
        </w:rPr>
        <w:t>. Critical Race Theory is consistently revised away from materialist interpretations</w:t>
      </w:r>
      <w:r w:rsidRPr="00311CBF">
        <w:rPr>
          <w:rFonts w:cs="Calibri"/>
          <w:sz w:val="16"/>
        </w:rPr>
        <w:t xml:space="preserve"> of racism and racist institutions </w:t>
      </w:r>
      <w:r w:rsidRPr="00311CBF">
        <w:rPr>
          <w:rFonts w:cs="Calibri"/>
          <w:b/>
          <w:u w:val="single"/>
        </w:rPr>
        <w:t xml:space="preserve">towards a focus on the history and racism of </w:t>
      </w:r>
      <w:proofErr w:type="gramStart"/>
      <w:r w:rsidRPr="00311CBF">
        <w:rPr>
          <w:rFonts w:cs="Calibri"/>
          <w:b/>
          <w:u w:val="single"/>
        </w:rPr>
        <w:t>particular white</w:t>
      </w:r>
      <w:proofErr w:type="gramEnd"/>
      <w:r w:rsidRPr="00311CBF">
        <w:rPr>
          <w:rFonts w:cs="Calibri"/>
          <w:b/>
          <w:u w:val="single"/>
        </w:rPr>
        <w:t xml:space="preserve"> European thinkers</w:t>
      </w:r>
      <w:r w:rsidRPr="00311CBF">
        <w:rPr>
          <w:rFonts w:cs="Calibri"/>
          <w:sz w:val="16"/>
        </w:rPr>
        <w:t xml:space="preserve"> (Curry 2017b). This derelictical demand is so powerful that </w:t>
      </w:r>
      <w:r w:rsidRPr="00311CBF">
        <w:rPr>
          <w:rFonts w:cs="Calibri"/>
          <w:b/>
          <w:highlight w:val="green"/>
          <w:u w:val="single"/>
        </w:rPr>
        <w:t xml:space="preserve">Black philosophers </w:t>
      </w:r>
      <w:r w:rsidRPr="00311CBF">
        <w:rPr>
          <w:rFonts w:cs="Calibri"/>
          <w:b/>
          <w:u w:val="single"/>
        </w:rPr>
        <w:t xml:space="preserve">are rarely asked to verify, empirically or historically, their theories about racism. Instead, they </w:t>
      </w:r>
      <w:r w:rsidRPr="00311CBF">
        <w:rPr>
          <w:rFonts w:cs="Calibri"/>
          <w:b/>
          <w:highlight w:val="green"/>
          <w:u w:val="single"/>
        </w:rPr>
        <w:t xml:space="preserve">are evaluated </w:t>
      </w:r>
      <w:proofErr w:type="gramStart"/>
      <w:r w:rsidRPr="00311CBF">
        <w:rPr>
          <w:rFonts w:cs="Calibri"/>
          <w:b/>
          <w:highlight w:val="green"/>
          <w:u w:val="single"/>
        </w:rPr>
        <w:t>on the basis of</w:t>
      </w:r>
      <w:proofErr w:type="gramEnd"/>
      <w:r w:rsidRPr="00311CBF">
        <w:rPr>
          <w:rFonts w:cs="Calibri"/>
          <w:b/>
          <w:highlight w:val="green"/>
          <w:u w:val="single"/>
        </w:rPr>
        <w:t xml:space="preserve"> the extent</w:t>
      </w:r>
      <w:r w:rsidRPr="00311CBF">
        <w:rPr>
          <w:rFonts w:cs="Calibri"/>
          <w:b/>
          <w:u w:val="single"/>
        </w:rPr>
        <w:t xml:space="preserve"> to which</w:t>
      </w:r>
      <w:r w:rsidRPr="00311CBF">
        <w:rPr>
          <w:rFonts w:cs="Calibri"/>
          <w:b/>
          <w:highlight w:val="green"/>
          <w:u w:val="single"/>
        </w:rPr>
        <w:t xml:space="preserve"> </w:t>
      </w:r>
      <w:r w:rsidRPr="00311CBF">
        <w:rPr>
          <w:rFonts w:cs="Calibri"/>
          <w:b/>
          <w:iCs/>
          <w:highlight w:val="green"/>
          <w:u w:val="single"/>
          <w:bdr w:val="single" w:sz="8" w:space="0" w:color="auto"/>
        </w:rPr>
        <w:t xml:space="preserve">white philosophers </w:t>
      </w:r>
      <w:r w:rsidRPr="00311CBF">
        <w:rPr>
          <w:rFonts w:cs="Calibri"/>
          <w:b/>
          <w:iCs/>
          <w:u w:val="single"/>
          <w:bdr w:val="single" w:sz="8" w:space="0" w:color="auto"/>
        </w:rPr>
        <w:t xml:space="preserve">can or do </w:t>
      </w:r>
      <w:r w:rsidRPr="00311CBF">
        <w:rPr>
          <w:rFonts w:cs="Calibri"/>
          <w:b/>
          <w:iCs/>
          <w:highlight w:val="green"/>
          <w:u w:val="single"/>
          <w:bdr w:val="single" w:sz="8" w:space="0" w:color="auto"/>
        </w:rPr>
        <w:t>agree with their position</w:t>
      </w:r>
    </w:p>
    <w:p w14:paraId="0C5577B5" w14:textId="77777777" w:rsidR="00265F84" w:rsidRPr="00311CBF" w:rsidRDefault="00265F84" w:rsidP="00265F84">
      <w:pPr>
        <w:rPr>
          <w:rFonts w:cs="Calibri"/>
          <w:sz w:val="16"/>
        </w:rPr>
      </w:pPr>
      <w:r w:rsidRPr="00311CBF">
        <w:rPr>
          <w:rFonts w:cs="Calibri"/>
          <w:sz w:val="16"/>
        </w:rPr>
        <w:t xml:space="preserve">. Said differently, the racism of philosophy is so overwhelming and severe that </w:t>
      </w:r>
      <w:r w:rsidRPr="00311CBF">
        <w:rPr>
          <w:rFonts w:cs="Calibri"/>
          <w:b/>
          <w:u w:val="single"/>
        </w:rPr>
        <w:t xml:space="preserve">the question of </w:t>
      </w:r>
      <w:proofErr w:type="gramStart"/>
      <w:r w:rsidRPr="00311CBF">
        <w:rPr>
          <w:rFonts w:cs="Calibri"/>
          <w:b/>
          <w:u w:val="single"/>
        </w:rPr>
        <w:t>whether or not</w:t>
      </w:r>
      <w:proofErr w:type="gramEnd"/>
      <w:r w:rsidRPr="00311CBF">
        <w:rPr>
          <w:rFonts w:cs="Calibri"/>
          <w:b/>
          <w:u w:val="single"/>
        </w:rPr>
        <w:t xml:space="preserve"> a claim or statement about racism or Black people is true or false is arbitrated by whether or not there is a white consensus supporting or rejecting the claim</w:t>
      </w:r>
      <w:r w:rsidRPr="00311CBF">
        <w:rPr>
          <w:rFonts w:cs="Calibri"/>
          <w:sz w:val="16"/>
        </w:rPr>
        <w:t xml:space="preserve">. Often, manifestly false statements about Black people are made by white and </w:t>
      </w:r>
      <w:r w:rsidRPr="00311CBF">
        <w:rPr>
          <w:rFonts w:cs="Calibri"/>
          <w:sz w:val="16"/>
        </w:rPr>
        <w:lastRenderedPageBreak/>
        <w:t>Black philosophers that are taken to be fact because white philosophers and the discipline at large agree to act and think as if the statement is true. These debates often concern easily verifiable facts of underrepresentation, the use of discourse and education to solve racism, and gender dynamics both intra- and inter-racially.</w:t>
      </w:r>
    </w:p>
    <w:p w14:paraId="45DE0158" w14:textId="77777777" w:rsidR="00265F84" w:rsidRPr="00311CBF" w:rsidRDefault="00265F84" w:rsidP="00265F84">
      <w:pPr>
        <w:rPr>
          <w:rFonts w:cs="Calibri"/>
          <w:sz w:val="16"/>
        </w:rPr>
      </w:pPr>
      <w:r w:rsidRPr="00311CBF">
        <w:rPr>
          <w:rFonts w:cs="Calibri"/>
          <w:sz w:val="16"/>
        </w:rPr>
        <w:t xml:space="preserve">The problem of dereliction emphasizes the point that </w:t>
      </w:r>
      <w:r w:rsidRPr="00311CBF">
        <w:rPr>
          <w:rFonts w:cs="Calibri"/>
          <w:b/>
          <w:highlight w:val="green"/>
          <w:u w:val="single"/>
        </w:rPr>
        <w:t>philosophy is constructed with a white audience</w:t>
      </w:r>
      <w:r w:rsidRPr="00311CBF">
        <w:rPr>
          <w:rFonts w:cs="Calibri"/>
          <w:b/>
          <w:u w:val="single"/>
        </w:rPr>
        <w:t xml:space="preserve"> and public </w:t>
      </w:r>
      <w:r w:rsidRPr="00311CBF">
        <w:rPr>
          <w:rFonts w:cs="Calibri"/>
          <w:b/>
          <w:highlight w:val="green"/>
          <w:u w:val="single"/>
        </w:rPr>
        <w:t>in mind. The admission of Black</w:t>
      </w:r>
      <w:r w:rsidRPr="00311CBF">
        <w:rPr>
          <w:rFonts w:cs="Calibri"/>
          <w:b/>
          <w:u w:val="single"/>
        </w:rPr>
        <w:t xml:space="preserve">, Brown, and Indigenous </w:t>
      </w:r>
      <w:r w:rsidRPr="00311CBF">
        <w:rPr>
          <w:rFonts w:cs="Calibri"/>
          <w:b/>
          <w:highlight w:val="green"/>
          <w:u w:val="single"/>
        </w:rPr>
        <w:t>students</w:t>
      </w:r>
      <w:r w:rsidRPr="00311CBF">
        <w:rPr>
          <w:rFonts w:cs="Calibri"/>
          <w:sz w:val="16"/>
          <w:highlight w:val="green"/>
        </w:rPr>
        <w:t xml:space="preserve"> </w:t>
      </w:r>
      <w:r w:rsidRPr="00311CBF">
        <w:rPr>
          <w:rFonts w:cs="Calibri"/>
          <w:sz w:val="16"/>
        </w:rPr>
        <w:t xml:space="preserve">into graduate programs across the country </w:t>
      </w:r>
      <w:r w:rsidRPr="00311CBF">
        <w:rPr>
          <w:rFonts w:cs="Calibri"/>
          <w:b/>
          <w:iCs/>
          <w:highlight w:val="green"/>
          <w:u w:val="single"/>
          <w:bdr w:val="single" w:sz="8" w:space="0" w:color="auto"/>
        </w:rPr>
        <w:t xml:space="preserve">is not meant to fundamentally </w:t>
      </w:r>
      <w:r w:rsidRPr="00311CBF">
        <w:rPr>
          <w:rFonts w:cs="Calibri"/>
          <w:b/>
          <w:iCs/>
          <w:u w:val="single"/>
          <w:bdr w:val="single" w:sz="8" w:space="0" w:color="auto"/>
        </w:rPr>
        <w:t xml:space="preserve">change or </w:t>
      </w:r>
      <w:r w:rsidRPr="00311CBF">
        <w:rPr>
          <w:rFonts w:cs="Calibri"/>
          <w:b/>
          <w:iCs/>
          <w:highlight w:val="green"/>
          <w:u w:val="single"/>
          <w:bdr w:val="single" w:sz="8" w:space="0" w:color="auto"/>
        </w:rPr>
        <w:t xml:space="preserve">reorient </w:t>
      </w:r>
      <w:r w:rsidRPr="00311CBF">
        <w:rPr>
          <w:rFonts w:cs="Calibri"/>
          <w:b/>
          <w:iCs/>
          <w:u w:val="single"/>
          <w:bdr w:val="single" w:sz="8" w:space="0" w:color="auto"/>
        </w:rPr>
        <w:t>the discipline</w:t>
      </w:r>
      <w:r w:rsidRPr="00311CBF">
        <w:rPr>
          <w:rFonts w:cs="Calibri"/>
          <w:sz w:val="16"/>
        </w:rPr>
        <w:t xml:space="preserve">. As a matter of professional survival, </w:t>
      </w:r>
      <w:r w:rsidRPr="00311CBF">
        <w:rPr>
          <w:rFonts w:cs="Calibri"/>
          <w:b/>
          <w:u w:val="single"/>
        </w:rPr>
        <w:t xml:space="preserve">racialized minority students are </w:t>
      </w:r>
      <w:r w:rsidRPr="00311CBF">
        <w:rPr>
          <w:rFonts w:cs="Calibri"/>
          <w:b/>
          <w:highlight w:val="green"/>
          <w:u w:val="single"/>
        </w:rPr>
        <w:t>being professionalized</w:t>
      </w:r>
      <w:r w:rsidRPr="00311CBF">
        <w:rPr>
          <w:rFonts w:cs="Calibri"/>
          <w:b/>
          <w:u w:val="single"/>
        </w:rPr>
        <w:t xml:space="preserve"> to accept</w:t>
      </w:r>
      <w:r w:rsidRPr="00311CBF">
        <w:rPr>
          <w:rFonts w:cs="Calibri"/>
          <w:b/>
          <w:highlight w:val="green"/>
          <w:u w:val="single"/>
        </w:rPr>
        <w:t xml:space="preserve"> that their </w:t>
      </w:r>
      <w:r w:rsidRPr="00311CBF">
        <w:rPr>
          <w:rFonts w:cs="Calibri"/>
          <w:b/>
          <w:u w:val="single"/>
        </w:rPr>
        <w:t xml:space="preserve">work </w:t>
      </w:r>
      <w:r w:rsidRPr="00311CBF">
        <w:rPr>
          <w:rFonts w:cs="Calibri"/>
          <w:b/>
          <w:highlight w:val="green"/>
          <w:u w:val="single"/>
        </w:rPr>
        <w:t xml:space="preserve">must </w:t>
      </w:r>
      <w:r w:rsidRPr="00311CBF">
        <w:rPr>
          <w:rFonts w:cs="Calibri"/>
          <w:b/>
          <w:u w:val="single"/>
        </w:rPr>
        <w:t xml:space="preserve">focus on global problems and </w:t>
      </w:r>
      <w:r w:rsidRPr="00311CBF">
        <w:rPr>
          <w:rFonts w:cs="Calibri"/>
          <w:b/>
          <w:iCs/>
          <w:highlight w:val="green"/>
          <w:u w:val="single"/>
          <w:bdr w:val="single" w:sz="8" w:space="0" w:color="auto"/>
        </w:rPr>
        <w:t>sustain</w:t>
      </w:r>
      <w:r w:rsidRPr="00311CBF">
        <w:rPr>
          <w:rFonts w:cs="Calibri"/>
          <w:b/>
          <w:iCs/>
          <w:u w:val="single"/>
          <w:bdr w:val="single" w:sz="8" w:space="0" w:color="auto"/>
        </w:rPr>
        <w:t xml:space="preserve"> the supposed</w:t>
      </w:r>
      <w:r w:rsidRPr="00311CBF">
        <w:rPr>
          <w:rFonts w:cs="Calibri"/>
          <w:b/>
          <w:iCs/>
          <w:highlight w:val="green"/>
          <w:u w:val="single"/>
          <w:bdr w:val="single" w:sz="8" w:space="0" w:color="auto"/>
        </w:rPr>
        <w:t xml:space="preserve"> universalism of reason</w:t>
      </w:r>
      <w:r w:rsidRPr="00311CBF">
        <w:rPr>
          <w:rFonts w:cs="Calibri"/>
          <w:b/>
          <w:iCs/>
          <w:u w:val="single"/>
          <w:bdr w:val="single" w:sz="8" w:space="0" w:color="auto"/>
        </w:rPr>
        <w:t>,</w:t>
      </w:r>
      <w:r w:rsidRPr="00311CBF">
        <w:rPr>
          <w:rFonts w:cs="Calibri"/>
          <w:b/>
          <w:iCs/>
          <w:highlight w:val="green"/>
          <w:u w:val="single"/>
          <w:bdr w:val="single" w:sz="8" w:space="0" w:color="auto"/>
        </w:rPr>
        <w:t xml:space="preserve"> ethics</w:t>
      </w:r>
      <w:r w:rsidRPr="00311CBF">
        <w:rPr>
          <w:rFonts w:cs="Calibri"/>
          <w:b/>
          <w:iCs/>
          <w:u w:val="single"/>
          <w:bdr w:val="single" w:sz="8" w:space="0" w:color="auto"/>
        </w:rPr>
        <w:t>, and dialogue</w:t>
      </w:r>
      <w:r w:rsidRPr="00311CBF">
        <w:rPr>
          <w:rFonts w:cs="Calibri"/>
          <w:sz w:val="16"/>
        </w:rPr>
        <w:t xml:space="preserve">, even while they rhetorically claim they reject such an orientation. Ensuring that young Black philosophers fear being labeled as too radical, or having their work designated as controversial or unsafe, is reason enough to self-censor and revise the original thinking of Black scholars. As such, </w:t>
      </w:r>
      <w:r w:rsidRPr="00311CBF">
        <w:rPr>
          <w:rFonts w:cs="Calibri"/>
          <w:b/>
          <w:u w:val="single"/>
        </w:rPr>
        <w:t xml:space="preserve">Black philosophy becomes a discipline accepted as philosophy by </w:t>
      </w:r>
      <w:r w:rsidRPr="00311CBF">
        <w:rPr>
          <w:rFonts w:cs="Calibri"/>
          <w:b/>
          <w:iCs/>
          <w:u w:val="single"/>
          <w:bdr w:val="single" w:sz="8" w:space="0" w:color="auto"/>
        </w:rPr>
        <w:t>the extent to which it mirrors, or Blackfaces, the insights of white thinkers</w:t>
      </w:r>
      <w:r w:rsidRPr="00311CBF">
        <w:rPr>
          <w:rFonts w:cs="Calibri"/>
          <w:b/>
          <w:u w:val="single"/>
        </w:rPr>
        <w:t xml:space="preserve"> and theories</w:t>
      </w:r>
      <w:r w:rsidRPr="00311CBF">
        <w:rPr>
          <w:rFonts w:cs="Calibri"/>
          <w:sz w:val="16"/>
        </w:rPr>
        <w:t>. Philosophy departments have ensured that conversations go unattended that concern the permanence of racism and the histories of trauma and bidirectional violence amongst Blacks (Hernandez et al. 1993; Cascardi and Avery-Leaf 2015; Curry and Utley 2018c). They have also ignored the imperialism and colonial heritage of feminism and the paternal benevolence that white women receive from patriarchal power and sexism, despite decades of research that documents the truth of such positions in the social sciences and history (Newman 1999, 2007; Glick and Fiske 2001).</w:t>
      </w:r>
    </w:p>
    <w:p w14:paraId="70E65559" w14:textId="77777777" w:rsidR="00265F84" w:rsidRPr="00311CBF" w:rsidRDefault="00265F84" w:rsidP="00265F84">
      <w:pPr>
        <w:rPr>
          <w:rFonts w:cs="Calibri"/>
          <w:sz w:val="16"/>
        </w:rPr>
      </w:pPr>
      <w:r w:rsidRPr="00311CBF">
        <w:rPr>
          <w:rFonts w:cs="Calibri"/>
          <w:sz w:val="16"/>
        </w:rPr>
        <w:t xml:space="preserve">Black philosophy is forced to interpret the world in the most elementary terms of white theory. 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of Black philosophers is so severe that popularly held opinions and majority (white) consensus can dictate the interpretations of race, class, and gender amongst Blacks. Many of the theories proposed by Black philosophers concerning racism, intimate partner violence, classism and privilege, underrepresentation, and sexism are routinely found to be out of line with, if not outright rejected by, the scientific accounts of the very same social problems. </w:t>
      </w:r>
      <w:r w:rsidRPr="00311CBF">
        <w:rPr>
          <w:rFonts w:cs="Calibri"/>
          <w:b/>
          <w:u w:val="single"/>
        </w:rPr>
        <w:t>The social sciences</w:t>
      </w:r>
      <w:r w:rsidRPr="00311CBF">
        <w:rPr>
          <w:rFonts w:cs="Calibri"/>
          <w:sz w:val="16"/>
        </w:rPr>
        <w:t xml:space="preserve">, history, and epidemiology </w:t>
      </w:r>
      <w:r w:rsidRPr="00311CBF">
        <w:rPr>
          <w:rFonts w:cs="Calibri"/>
          <w:b/>
          <w:u w:val="single"/>
        </w:rPr>
        <w:t xml:space="preserve">have shown that </w:t>
      </w:r>
      <w:r w:rsidRPr="00311CBF">
        <w:rPr>
          <w:rFonts w:cs="Calibri"/>
          <w:b/>
          <w:highlight w:val="green"/>
          <w:u w:val="single"/>
        </w:rPr>
        <w:t xml:space="preserve">the causes of social problems in white communities </w:t>
      </w:r>
      <w:r w:rsidRPr="00311CBF">
        <w:rPr>
          <w:rFonts w:cs="Calibri"/>
          <w:b/>
          <w:u w:val="single"/>
        </w:rPr>
        <w:t xml:space="preserve">often </w:t>
      </w:r>
      <w:r w:rsidRPr="00311CBF">
        <w:rPr>
          <w:rFonts w:cs="Calibri"/>
          <w:b/>
          <w:highlight w:val="green"/>
          <w:u w:val="single"/>
        </w:rPr>
        <w:t xml:space="preserve">have </w:t>
      </w:r>
      <w:r w:rsidRPr="00311CBF">
        <w:rPr>
          <w:rFonts w:cs="Calibri"/>
          <w:b/>
          <w:u w:val="single"/>
        </w:rPr>
        <w:t xml:space="preserve">very </w:t>
      </w:r>
      <w:r w:rsidRPr="00311CBF">
        <w:rPr>
          <w:rFonts w:cs="Calibri"/>
          <w:b/>
          <w:highlight w:val="green"/>
          <w:u w:val="single"/>
        </w:rPr>
        <w:t xml:space="preserve">different causes when analyzed in Black </w:t>
      </w:r>
      <w:r w:rsidRPr="00311CBF">
        <w:rPr>
          <w:rFonts w:cs="Calibri"/>
          <w:b/>
          <w:u w:val="single"/>
        </w:rPr>
        <w:t xml:space="preserve">or Brown </w:t>
      </w:r>
      <w:r w:rsidRPr="00311CBF">
        <w:rPr>
          <w:rFonts w:cs="Calibri"/>
          <w:b/>
          <w:highlight w:val="green"/>
          <w:u w:val="single"/>
        </w:rPr>
        <w:t>communities. In philosophy</w:t>
      </w:r>
      <w:r w:rsidRPr="00311CBF">
        <w:rPr>
          <w:rFonts w:cs="Calibri"/>
          <w:b/>
          <w:u w:val="single"/>
        </w:rPr>
        <w:t xml:space="preserve">, however, </w:t>
      </w:r>
      <w:r w:rsidRPr="00311CBF">
        <w:rPr>
          <w:rFonts w:cs="Calibri"/>
          <w:b/>
          <w:highlight w:val="green"/>
          <w:u w:val="single"/>
        </w:rPr>
        <w:t xml:space="preserve">there are </w:t>
      </w:r>
      <w:r w:rsidRPr="00311CBF">
        <w:rPr>
          <w:rFonts w:cs="Calibri"/>
          <w:b/>
          <w:iCs/>
          <w:highlight w:val="green"/>
          <w:u w:val="single"/>
          <w:bdr w:val="single" w:sz="8" w:space="0" w:color="auto"/>
        </w:rPr>
        <w:t>no distinctions in causation</w:t>
      </w:r>
      <w:r w:rsidRPr="00311CBF">
        <w:rPr>
          <w:rFonts w:cs="Calibri"/>
          <w:b/>
          <w:highlight w:val="green"/>
          <w:u w:val="single"/>
        </w:rPr>
        <w:t>. All social ills stem from</w:t>
      </w:r>
      <w:r w:rsidRPr="00311CBF">
        <w:rPr>
          <w:rFonts w:cs="Calibri"/>
          <w:sz w:val="16"/>
          <w:highlight w:val="green"/>
        </w:rPr>
        <w:t xml:space="preserve"> </w:t>
      </w:r>
      <w:r w:rsidRPr="00311CBF">
        <w:rPr>
          <w:rFonts w:cs="Calibri"/>
          <w:sz w:val="16"/>
        </w:rPr>
        <w:t xml:space="preserve">ignorance, patriarchy, or </w:t>
      </w:r>
      <w:r w:rsidRPr="00311CBF">
        <w:rPr>
          <w:rFonts w:cs="Calibri"/>
          <w:b/>
          <w:highlight w:val="green"/>
          <w:u w:val="single"/>
        </w:rPr>
        <w:t>some incredibly general theory that</w:t>
      </w:r>
      <w:r w:rsidRPr="00311CBF">
        <w:rPr>
          <w:rFonts w:cs="Calibri"/>
          <w:b/>
          <w:u w:val="single"/>
        </w:rPr>
        <w:t xml:space="preserve"> often </w:t>
      </w:r>
      <w:r w:rsidRPr="00311CBF">
        <w:rPr>
          <w:rFonts w:cs="Calibri"/>
          <w:b/>
          <w:iCs/>
          <w:highlight w:val="green"/>
          <w:u w:val="single"/>
          <w:bdr w:val="single" w:sz="8" w:space="0" w:color="auto"/>
        </w:rPr>
        <w:t>lacks cultural specificity or racial nuance</w:t>
      </w:r>
      <w:r w:rsidRPr="00311CBF">
        <w:rPr>
          <w:rFonts w:cs="Calibri"/>
          <w:sz w:val="16"/>
        </w:rPr>
        <w:t>. To appear legitimate, these categories simply mimic the already established thinking of whites and in doing so gain the appearance of truth. No matter the empirical findings or authoritative literatures by experts in other disciplines, all conversations about racism and Black folk that run contrary to the endorsed whites are effectively banned by social stigma and punished through professional ostracism.</w:t>
      </w:r>
    </w:p>
    <w:p w14:paraId="4F652301" w14:textId="77777777" w:rsidR="00265F84" w:rsidRPr="00311CBF" w:rsidRDefault="00265F84" w:rsidP="00265F84">
      <w:pPr>
        <w:rPr>
          <w:rFonts w:cs="Calibri"/>
          <w:sz w:val="16"/>
        </w:rPr>
      </w:pPr>
      <w:r w:rsidRPr="00311CBF">
        <w:rPr>
          <w:rFonts w:cs="Calibri"/>
          <w:b/>
          <w:highlight w:val="green"/>
          <w:u w:val="single"/>
        </w:rPr>
        <w:t>Black phil</w:t>
      </w:r>
      <w:r w:rsidRPr="00311CBF">
        <w:rPr>
          <w:rFonts w:cs="Calibri"/>
          <w:b/>
          <w:u w:val="single"/>
        </w:rPr>
        <w:t xml:space="preserve">osophy has a responsibility to engage the Black experience </w:t>
      </w:r>
      <w:r w:rsidRPr="00311CBF">
        <w:rPr>
          <w:rFonts w:cs="Calibri"/>
          <w:b/>
          <w:highlight w:val="green"/>
          <w:u w:val="single"/>
        </w:rPr>
        <w:t xml:space="preserve">as a </w:t>
      </w:r>
      <w:r w:rsidRPr="00311CBF">
        <w:rPr>
          <w:rFonts w:cs="Calibri"/>
          <w:b/>
          <w:iCs/>
          <w:highlight w:val="green"/>
          <w:u w:val="single"/>
          <w:bdr w:val="single" w:sz="8" w:space="0" w:color="auto"/>
        </w:rPr>
        <w:t>genuine site</w:t>
      </w:r>
      <w:r w:rsidRPr="00311CBF">
        <w:rPr>
          <w:rFonts w:cs="Calibri"/>
          <w:b/>
          <w:highlight w:val="green"/>
          <w:u w:val="single"/>
        </w:rPr>
        <w:t xml:space="preserve"> of </w:t>
      </w:r>
      <w:r w:rsidRPr="00311CBF">
        <w:rPr>
          <w:rFonts w:cs="Calibri"/>
          <w:b/>
          <w:iCs/>
          <w:highlight w:val="green"/>
          <w:u w:val="single"/>
          <w:bdr w:val="single" w:sz="8" w:space="0" w:color="auto"/>
        </w:rPr>
        <w:t>existential reflection</w:t>
      </w:r>
      <w:r w:rsidRPr="00311CBF">
        <w:rPr>
          <w:rFonts w:cs="Calibri"/>
          <w:b/>
          <w:highlight w:val="green"/>
          <w:u w:val="single"/>
        </w:rPr>
        <w:t xml:space="preserve"> and </w:t>
      </w:r>
      <w:r w:rsidRPr="00311CBF">
        <w:rPr>
          <w:rFonts w:cs="Calibri"/>
          <w:b/>
          <w:iCs/>
          <w:highlight w:val="green"/>
          <w:u w:val="single"/>
          <w:bdr w:val="single" w:sz="8" w:space="0" w:color="auto"/>
        </w:rPr>
        <w:t>epistemological tool making</w:t>
      </w:r>
      <w:r w:rsidRPr="00311CBF">
        <w:rPr>
          <w:rFonts w:cs="Calibri"/>
          <w:b/>
          <w:highlight w:val="green"/>
          <w:u w:val="single"/>
        </w:rPr>
        <w:t xml:space="preserve">. </w:t>
      </w:r>
      <w:r w:rsidRPr="00311CBF">
        <w:rPr>
          <w:rFonts w:cs="Calibri"/>
          <w:b/>
          <w:u w:val="single"/>
        </w:rPr>
        <w:t xml:space="preserve">The idea that Black experience and reality must be </w:t>
      </w:r>
      <w:r w:rsidRPr="00311CBF">
        <w:rPr>
          <w:rFonts w:cs="Calibri"/>
          <w:b/>
          <w:iCs/>
          <w:u w:val="single"/>
          <w:bdr w:val="single" w:sz="8" w:space="0" w:color="auto"/>
        </w:rPr>
        <w:t>accounted for by white theories of causality</w:t>
      </w:r>
      <w:r w:rsidRPr="00311CBF">
        <w:rPr>
          <w:rFonts w:cs="Calibri"/>
          <w:b/>
          <w:u w:val="single"/>
        </w:rPr>
        <w:t xml:space="preserve"> or aim towards the </w:t>
      </w:r>
      <w:r w:rsidRPr="00311CBF">
        <w:rPr>
          <w:rFonts w:cs="Calibri"/>
          <w:b/>
          <w:iCs/>
          <w:u w:val="single"/>
          <w:bdr w:val="single" w:sz="8" w:space="0" w:color="auto"/>
        </w:rPr>
        <w:t>same ends of white philosophy</w:t>
      </w:r>
      <w:r w:rsidRPr="00311CBF">
        <w:rPr>
          <w:rFonts w:cs="Calibri"/>
          <w:b/>
          <w:u w:val="single"/>
        </w:rPr>
        <w:t xml:space="preserve"> is </w:t>
      </w:r>
      <w:r w:rsidRPr="00311CBF">
        <w:rPr>
          <w:rFonts w:cs="Calibri"/>
          <w:b/>
          <w:iCs/>
          <w:u w:val="single"/>
          <w:bdr w:val="single" w:sz="8" w:space="0" w:color="auto"/>
        </w:rPr>
        <w:t>delusional</w:t>
      </w:r>
      <w:r w:rsidRPr="00311CBF">
        <w:rPr>
          <w:rFonts w:cs="Calibri"/>
          <w:b/>
          <w:u w:val="single"/>
        </w:rPr>
        <w:t xml:space="preserve">. Black philosophy </w:t>
      </w:r>
      <w:r w:rsidRPr="00311CBF">
        <w:rPr>
          <w:rFonts w:cs="Calibri"/>
          <w:b/>
          <w:highlight w:val="green"/>
          <w:u w:val="single"/>
        </w:rPr>
        <w:t xml:space="preserve">must engage in </w:t>
      </w:r>
      <w:r w:rsidRPr="00311CBF">
        <w:rPr>
          <w:rFonts w:cs="Calibri"/>
          <w:b/>
          <w:iCs/>
          <w:highlight w:val="green"/>
          <w:u w:val="single"/>
          <w:bdr w:val="single" w:sz="8" w:space="0" w:color="auto"/>
        </w:rPr>
        <w:t>radical theorizations</w:t>
      </w:r>
      <w:r w:rsidRPr="00311CBF">
        <w:rPr>
          <w:rFonts w:cs="Calibri"/>
          <w:b/>
          <w:highlight w:val="green"/>
          <w:u w:val="single"/>
        </w:rPr>
        <w:t xml:space="preserve"> that can be traced back to the problems tackled in the texts </w:t>
      </w:r>
      <w:r w:rsidRPr="00311CBF">
        <w:rPr>
          <w:rFonts w:cs="Calibri"/>
          <w:b/>
          <w:u w:val="single"/>
        </w:rPr>
        <w:t xml:space="preserve">and debates </w:t>
      </w:r>
      <w:r w:rsidRPr="00311CBF">
        <w:rPr>
          <w:rFonts w:cs="Calibri"/>
          <w:b/>
          <w:highlight w:val="green"/>
          <w:u w:val="single"/>
        </w:rPr>
        <w:t>of Black thinkers</w:t>
      </w:r>
      <w:r w:rsidRPr="00311CBF">
        <w:rPr>
          <w:rFonts w:cs="Calibri"/>
          <w:sz w:val="16"/>
        </w:rPr>
        <w:t xml:space="preserve">. The </w:t>
      </w:r>
      <w:r w:rsidRPr="00311CBF">
        <w:rPr>
          <w:rFonts w:cs="Calibri"/>
          <w:b/>
          <w:u w:val="single"/>
        </w:rPr>
        <w:t>social prognoses suggested</w:t>
      </w:r>
      <w:r w:rsidRPr="00311CBF">
        <w:rPr>
          <w:rFonts w:cs="Calibri"/>
          <w:sz w:val="16"/>
        </w:rPr>
        <w:t xml:space="preserve"> by Black philosophers </w:t>
      </w:r>
      <w:r w:rsidRPr="00311CBF">
        <w:rPr>
          <w:rFonts w:cs="Calibri"/>
          <w:b/>
          <w:u w:val="single"/>
        </w:rPr>
        <w:t>should also have some accountability to the realities that Black people are facing in the U</w:t>
      </w:r>
      <w:r w:rsidRPr="00311CBF">
        <w:rPr>
          <w:rFonts w:cs="Calibri"/>
          <w:sz w:val="16"/>
        </w:rPr>
        <w:t xml:space="preserve">nited </w:t>
      </w:r>
      <w:r w:rsidRPr="00311CBF">
        <w:rPr>
          <w:rFonts w:cs="Calibri"/>
          <w:b/>
          <w:u w:val="single"/>
        </w:rPr>
        <w:t>S</w:t>
      </w:r>
      <w:r w:rsidRPr="00311CBF">
        <w:rPr>
          <w:rFonts w:cs="Calibri"/>
          <w:sz w:val="16"/>
        </w:rPr>
        <w:t xml:space="preserve">tates, </w:t>
      </w:r>
      <w:r w:rsidRPr="00311CBF">
        <w:rPr>
          <w:rFonts w:cs="Calibri"/>
          <w:b/>
          <w:u w:val="single"/>
        </w:rPr>
        <w:t>if not the world</w:t>
      </w:r>
      <w:r w:rsidRPr="00311CBF">
        <w:rPr>
          <w:rFonts w:cs="Calibri"/>
          <w:sz w:val="16"/>
        </w:rPr>
        <w:t xml:space="preserve">. There is no time for idle thought that simply attempts to imitate white theories of causality and canonical traditions </w:t>
      </w:r>
      <w:proofErr w:type="gramStart"/>
      <w:r w:rsidRPr="00311CBF">
        <w:rPr>
          <w:rFonts w:cs="Calibri"/>
          <w:sz w:val="16"/>
        </w:rPr>
        <w:t>in order to</w:t>
      </w:r>
      <w:proofErr w:type="gramEnd"/>
      <w:r w:rsidRPr="00311CBF">
        <w:rPr>
          <w:rFonts w:cs="Calibri"/>
          <w:sz w:val="16"/>
        </w:rPr>
        <w:t xml:space="preserve"> be accepted. How can we demonstrate the importance of Black philosophy, if not for what we observe and verify in the lives of Black people in the world? </w:t>
      </w:r>
      <w:r w:rsidRPr="00311CBF">
        <w:rPr>
          <w:rFonts w:cs="Calibri"/>
          <w:b/>
          <w:highlight w:val="green"/>
          <w:u w:val="single"/>
        </w:rPr>
        <w:t xml:space="preserve">Its ability to express the full complexity of Black life and death </w:t>
      </w:r>
      <w:r w:rsidRPr="00311CBF">
        <w:rPr>
          <w:rFonts w:cs="Calibri"/>
          <w:b/>
          <w:u w:val="single"/>
        </w:rPr>
        <w:t xml:space="preserve">in theory </w:t>
      </w:r>
      <w:r w:rsidRPr="00311CBF">
        <w:rPr>
          <w:rFonts w:cs="Calibri"/>
          <w:b/>
          <w:highlight w:val="green"/>
          <w:u w:val="single"/>
        </w:rPr>
        <w:t>at the most abstract levels of thought is what is at stake</w:t>
      </w:r>
      <w:r w:rsidRPr="00311CBF">
        <w:rPr>
          <w:rFonts w:cs="Calibri"/>
          <w:b/>
          <w:u w:val="single"/>
        </w:rPr>
        <w:t xml:space="preserve"> in the Black philosophical project</w:t>
      </w:r>
      <w:r w:rsidRPr="00311CBF">
        <w:rPr>
          <w:rFonts w:cs="Calibri"/>
          <w:sz w:val="16"/>
        </w:rPr>
        <w:t>.</w:t>
      </w:r>
    </w:p>
    <w:p w14:paraId="75FCB7F3" w14:textId="77777777" w:rsidR="00265F84" w:rsidRPr="00311CBF" w:rsidRDefault="00265F84" w:rsidP="00265F84">
      <w:pPr>
        <w:rPr>
          <w:rFonts w:cs="Calibri"/>
        </w:rPr>
      </w:pPr>
    </w:p>
    <w:p w14:paraId="7B29D644" w14:textId="77777777" w:rsidR="00265F84" w:rsidRPr="00311CBF" w:rsidRDefault="00265F84" w:rsidP="00265F84">
      <w:pPr>
        <w:pStyle w:val="Heading3"/>
        <w:rPr>
          <w:rFonts w:cs="Calibri"/>
        </w:rPr>
      </w:pPr>
      <w:r w:rsidRPr="00311CBF">
        <w:rPr>
          <w:rFonts w:cs="Calibri"/>
        </w:rPr>
        <w:lastRenderedPageBreak/>
        <w:t>2</w:t>
      </w:r>
    </w:p>
    <w:p w14:paraId="0F0DEB9D" w14:textId="77777777" w:rsidR="00265F84" w:rsidRPr="00311CBF" w:rsidRDefault="00265F84" w:rsidP="00265F84">
      <w:pPr>
        <w:pStyle w:val="Heading4"/>
        <w:rPr>
          <w:rFonts w:cs="Calibri"/>
        </w:rPr>
      </w:pPr>
      <w:r w:rsidRPr="00311CBF">
        <w:rPr>
          <w:rFonts w:cs="Calibri"/>
        </w:rPr>
        <w:t xml:space="preserve">Kant is Homophobic: This isn’t </w:t>
      </w:r>
      <w:proofErr w:type="gramStart"/>
      <w:r w:rsidRPr="00311CBF">
        <w:rPr>
          <w:rFonts w:cs="Calibri"/>
        </w:rPr>
        <w:t>an ad hominem</w:t>
      </w:r>
      <w:proofErr w:type="gramEnd"/>
      <w:r w:rsidRPr="00311CBF">
        <w:rPr>
          <w:rFonts w:cs="Calibri"/>
        </w:rPr>
        <w:t xml:space="preserve"> but the logical conclusion of his philosophy. Being gay is a contradiction in conception, since if everyone had homosexual intercourse, </w:t>
      </w:r>
      <w:proofErr w:type="gramStart"/>
      <w:r w:rsidRPr="00311CBF">
        <w:rPr>
          <w:rFonts w:cs="Calibri"/>
        </w:rPr>
        <w:t>their</w:t>
      </w:r>
      <w:proofErr w:type="gramEnd"/>
      <w:r w:rsidRPr="00311CBF">
        <w:rPr>
          <w:rFonts w:cs="Calibri"/>
        </w:rPr>
        <w:t xml:space="preserve"> would be no reproduction. Kant believes this is sex without function, requires sacrificing rational agency for the subordinate end of pleasure. </w:t>
      </w:r>
    </w:p>
    <w:p w14:paraId="241491B8" w14:textId="77777777" w:rsidR="00265F84" w:rsidRPr="00311CBF" w:rsidRDefault="00265F84" w:rsidP="00265F84">
      <w:pPr>
        <w:rPr>
          <w:rFonts w:cs="Calibri"/>
          <w:sz w:val="14"/>
        </w:rPr>
      </w:pPr>
      <w:r w:rsidRPr="00311CBF">
        <w:rPr>
          <w:rFonts w:cs="Calibri"/>
          <w:sz w:val="14"/>
        </w:rPr>
        <w:t xml:space="preserve">Alan </w:t>
      </w:r>
      <w:r w:rsidRPr="00311CBF">
        <w:rPr>
          <w:rStyle w:val="Style13ptBold"/>
          <w:rFonts w:cs="Calibri"/>
        </w:rPr>
        <w:t>Soble</w:t>
      </w:r>
      <w:r w:rsidRPr="00311CBF">
        <w:rPr>
          <w:rFonts w:cs="Calibri"/>
          <w:sz w:val="14"/>
        </w:rPr>
        <w:t xml:space="preserve">, American </w:t>
      </w:r>
      <w:proofErr w:type="gramStart"/>
      <w:r w:rsidRPr="00311CBF">
        <w:rPr>
          <w:rFonts w:cs="Calibri"/>
          <w:sz w:val="14"/>
        </w:rPr>
        <w:t>philosopher</w:t>
      </w:r>
      <w:proofErr w:type="gramEnd"/>
      <w:r w:rsidRPr="00311CBF">
        <w:rPr>
          <w:rFonts w:cs="Calibri"/>
          <w:sz w:val="14"/>
        </w:rPr>
        <w:t xml:space="preserve"> and author of several books on the philosophy of sex. He taught at the University of New Orleans from 1986 to 2006. He is currently Adjunct Professor of philosophy at Drexel University in Philadelphia, Kant and Sexual Perversion, The Monist 86:1 (Jan. </w:t>
      </w:r>
      <w:r w:rsidRPr="00311CBF">
        <w:rPr>
          <w:rStyle w:val="Style13ptBold"/>
          <w:rFonts w:cs="Calibri"/>
        </w:rPr>
        <w:t>2003</w:t>
      </w:r>
      <w:r w:rsidRPr="00311CBF">
        <w:rPr>
          <w:rFonts w:cs="Calibri"/>
          <w:sz w:val="14"/>
        </w:rPr>
        <w:t xml:space="preserve">), pp. 55-89, </w:t>
      </w:r>
      <w:hyperlink r:id="rId9" w:history="1">
        <w:r w:rsidRPr="00311CBF">
          <w:rPr>
            <w:rStyle w:val="Hyperlink"/>
            <w:rFonts w:cs="Calibri"/>
            <w:sz w:val="14"/>
          </w:rPr>
          <w:t>https://philpapers.org/archive/SOBKAS</w:t>
        </w:r>
      </w:hyperlink>
      <w:r w:rsidRPr="00311CBF">
        <w:rPr>
          <w:rFonts w:cs="Calibri"/>
          <w:sz w:val="14"/>
        </w:rPr>
        <w:t xml:space="preserve"> ///AHS PB</w:t>
      </w:r>
    </w:p>
    <w:p w14:paraId="442715B6" w14:textId="77777777" w:rsidR="00265F84" w:rsidRPr="00311CBF" w:rsidRDefault="00265F84" w:rsidP="00265F84">
      <w:pPr>
        <w:rPr>
          <w:rFonts w:cs="Calibri"/>
          <w:sz w:val="14"/>
        </w:rPr>
      </w:pPr>
      <w:r w:rsidRPr="00311CBF">
        <w:rPr>
          <w:rFonts w:cs="Calibri"/>
          <w:sz w:val="14"/>
        </w:rPr>
        <w:t xml:space="preserve">Kant's Vorlesung treatment of the crimina carnis contra naturam sounds like Aquinas's and (ignoring the chronology) looks like an extension to other practices of what Kant wrote about masturbation in the Tugendlehre: </w:t>
      </w:r>
      <w:r w:rsidRPr="00311CBF">
        <w:rPr>
          <w:rStyle w:val="Style13ptBold"/>
          <w:rFonts w:cs="Calibri"/>
          <w:highlight w:val="yellow"/>
        </w:rPr>
        <w:t>Uses of sexuality which</w:t>
      </w:r>
      <w:r w:rsidRPr="00311CBF">
        <w:rPr>
          <w:rFonts w:cs="Calibri"/>
          <w:sz w:val="14"/>
        </w:rPr>
        <w:t xml:space="preserve"> are contrary to </w:t>
      </w:r>
      <w:proofErr w:type="gramStart"/>
      <w:r w:rsidRPr="00311CBF">
        <w:rPr>
          <w:rFonts w:cs="Calibri"/>
          <w:sz w:val="14"/>
        </w:rPr>
        <w:t>natural instinct</w:t>
      </w:r>
      <w:proofErr w:type="gramEnd"/>
      <w:r w:rsidRPr="00311CBF">
        <w:rPr>
          <w:rFonts w:cs="Calibri"/>
          <w:sz w:val="14"/>
        </w:rPr>
        <w:t xml:space="preserve"> and to animal nature are crimina carnis contra naturam. First among them we have onanism. This is abuse of the sexual faculty without any object, the exercise of the faculty in the complete absence of any object of sexuality. The practice is contrary to the ends of humanity and even opposed to animal nature. By </w:t>
      </w:r>
      <w:proofErr w:type="gramStart"/>
      <w:r w:rsidRPr="00311CBF">
        <w:rPr>
          <w:rFonts w:cs="Calibri"/>
          <w:sz w:val="14"/>
        </w:rPr>
        <w:t>it</w:t>
      </w:r>
      <w:proofErr w:type="gramEnd"/>
      <w:r w:rsidRPr="00311CBF">
        <w:rPr>
          <w:rFonts w:cs="Calibri"/>
          <w:sz w:val="14"/>
        </w:rPr>
        <w:t xml:space="preserve"> man sets aside his person and degrades himself below the level of animals.74 Kant does not mention that the masturbator might create an object through imagination. What the masturbator does is to have a sexual experience without any worldly object (Aquinas) and hence </w:t>
      </w:r>
      <w:r w:rsidRPr="00311CBF">
        <w:rPr>
          <w:rStyle w:val="Style13ptBold"/>
          <w:rFonts w:cs="Calibri"/>
          <w:highlight w:val="yellow"/>
        </w:rPr>
        <w:t>cannot preserve the species</w:t>
      </w:r>
      <w:r w:rsidRPr="00311CBF">
        <w:rPr>
          <w:rFonts w:cs="Calibri"/>
          <w:sz w:val="14"/>
        </w:rPr>
        <w:t>. But notice that Kant says that masturbation "is contrary to the ends of humanity and even opposed to animal nature," as if its being contrary to nature is of independent and secondary moral importance. What seems crucial for Kant is that masturbation "</w:t>
      </w:r>
      <w:r w:rsidRPr="00311CBF">
        <w:rPr>
          <w:rStyle w:val="Style13ptBold"/>
          <w:rFonts w:cs="Calibri"/>
        </w:rPr>
        <w:t xml:space="preserve">is contrary to the ends of humanity," that is, </w:t>
      </w:r>
      <w:r w:rsidRPr="00311CBF">
        <w:rPr>
          <w:rStyle w:val="Style13ptBold"/>
          <w:rFonts w:cs="Calibri"/>
          <w:highlight w:val="yellow"/>
        </w:rPr>
        <w:t>directly violate</w:t>
      </w:r>
      <w:r w:rsidRPr="00311CBF">
        <w:rPr>
          <w:rStyle w:val="Style13ptBold"/>
          <w:rFonts w:cs="Calibri"/>
        </w:rPr>
        <w:t xml:space="preserve">s </w:t>
      </w:r>
      <w:r w:rsidRPr="00311CBF">
        <w:rPr>
          <w:rStyle w:val="Style13ptBold"/>
          <w:rFonts w:cs="Calibri"/>
          <w:highlight w:val="yellow"/>
        </w:rPr>
        <w:t>the Second Formulation</w:t>
      </w:r>
      <w:r w:rsidRPr="00311CBF">
        <w:rPr>
          <w:rFonts w:cs="Calibri"/>
          <w:sz w:val="14"/>
        </w:rPr>
        <w:t xml:space="preserve">. Kant immediately continues by completing his sparse inventory of three objectionable, sexually unnatural, practices: A second crimen carnis contra naturam is </w:t>
      </w:r>
      <w:r w:rsidRPr="00311CBF">
        <w:rPr>
          <w:rStyle w:val="Style13ptBold"/>
          <w:rFonts w:cs="Calibri"/>
          <w:highlight w:val="yellow"/>
        </w:rPr>
        <w:t>intercourse</w:t>
      </w:r>
      <w:r w:rsidRPr="00311CBF">
        <w:rPr>
          <w:rFonts w:cs="Calibri"/>
          <w:sz w:val="14"/>
        </w:rPr>
        <w:t xml:space="preserve"> between sexus homogenii, </w:t>
      </w:r>
      <w:r w:rsidRPr="00311CBF">
        <w:rPr>
          <w:rStyle w:val="Style13ptBold"/>
          <w:rFonts w:cs="Calibri"/>
          <w:highlight w:val="yellow"/>
        </w:rPr>
        <w:t>in which</w:t>
      </w:r>
      <w:r w:rsidRPr="00311CBF">
        <w:rPr>
          <w:rFonts w:cs="Calibri"/>
          <w:sz w:val="14"/>
        </w:rPr>
        <w:t xml:space="preserve"> the object of sexual impulse is a human being but </w:t>
      </w:r>
      <w:r w:rsidRPr="00311CBF">
        <w:rPr>
          <w:rStyle w:val="Style13ptBold"/>
          <w:rFonts w:cs="Calibri"/>
          <w:highlight w:val="yellow"/>
        </w:rPr>
        <w:t>there is homogeneity instead of heterogeneity</w:t>
      </w:r>
      <w:r w:rsidRPr="00311CBF">
        <w:rPr>
          <w:rStyle w:val="Style13ptBold"/>
          <w:rFonts w:cs="Calibri"/>
        </w:rPr>
        <w:t xml:space="preserve"> of sex</w:t>
      </w:r>
      <w:proofErr w:type="gramStart"/>
      <w:r w:rsidRPr="00311CBF">
        <w:rPr>
          <w:rFonts w:cs="Calibri"/>
          <w:sz w:val="14"/>
        </w:rPr>
        <w:t>. . . .</w:t>
      </w:r>
      <w:proofErr w:type="gramEnd"/>
      <w:r w:rsidRPr="00311CBF">
        <w:rPr>
          <w:rFonts w:cs="Calibri"/>
          <w:sz w:val="14"/>
        </w:rPr>
        <w:t xml:space="preserve"> This practice too </w:t>
      </w:r>
      <w:r w:rsidRPr="00311CBF">
        <w:rPr>
          <w:rStyle w:val="Style13ptBold"/>
          <w:rFonts w:cs="Calibri"/>
          <w:highlight w:val="yellow"/>
        </w:rPr>
        <w:t>is contrary to the ends of humanity; for the end</w:t>
      </w:r>
      <w:r w:rsidRPr="00311CBF">
        <w:rPr>
          <w:rStyle w:val="Style13ptBold"/>
          <w:rFonts w:cs="Calibri"/>
        </w:rPr>
        <w:t xml:space="preserve"> of humanity in respect </w:t>
      </w:r>
      <w:r w:rsidRPr="00311CBF">
        <w:rPr>
          <w:rStyle w:val="Style13ptBold"/>
          <w:rFonts w:cs="Calibri"/>
          <w:highlight w:val="yellow"/>
        </w:rPr>
        <w:t>of sexuality is to preserve the species without debasing the person; but</w:t>
      </w:r>
      <w:r w:rsidRPr="00311CBF">
        <w:rPr>
          <w:rStyle w:val="Style13ptBold"/>
          <w:rFonts w:cs="Calibri"/>
        </w:rPr>
        <w:t xml:space="preserve"> in </w:t>
      </w:r>
      <w:r w:rsidRPr="00311CBF">
        <w:rPr>
          <w:rStyle w:val="Style13ptBold"/>
          <w:rFonts w:cs="Calibri"/>
          <w:highlight w:val="yellow"/>
        </w:rPr>
        <w:t>this</w:t>
      </w:r>
      <w:r w:rsidRPr="00311CBF">
        <w:rPr>
          <w:rStyle w:val="Style13ptBold"/>
          <w:rFonts w:cs="Calibri"/>
        </w:rPr>
        <w:t xml:space="preserve"> instance the species is not being preserved</w:t>
      </w:r>
      <w:r w:rsidRPr="00311CBF">
        <w:rPr>
          <w:rFonts w:cs="Calibri"/>
          <w:sz w:val="14"/>
        </w:rPr>
        <w:t xml:space="preserve"> (</w:t>
      </w:r>
      <w:r w:rsidRPr="00311CBF">
        <w:rPr>
          <w:rStyle w:val="Style13ptBold"/>
          <w:rFonts w:cs="Calibri"/>
        </w:rPr>
        <w:t>as it</w:t>
      </w:r>
      <w:r w:rsidRPr="00311CBF">
        <w:rPr>
          <w:rFonts w:cs="Calibri"/>
          <w:sz w:val="14"/>
        </w:rPr>
        <w:t xml:space="preserve"> can be by a crimen carnis secundum naturam), but the person is set aside, the self is degraded below the level of the animals, and humanity is dishonoured. The third crimen carnis contra naturam occurs when the object of the desire is in fact of the opposite sex but is not human. Such is sodomy, or intercourse with animals. This, too, </w:t>
      </w:r>
      <w:r w:rsidRPr="00311CBF">
        <w:rPr>
          <w:rStyle w:val="Style13ptBold"/>
          <w:rFonts w:cs="Calibri"/>
        </w:rPr>
        <w:t>is</w:t>
      </w:r>
      <w:r w:rsidRPr="00311CBF">
        <w:rPr>
          <w:rFonts w:cs="Calibri"/>
          <w:sz w:val="14"/>
        </w:rPr>
        <w:t xml:space="preserve"> contrary to the ends of humanity and </w:t>
      </w:r>
      <w:r w:rsidRPr="00311CBF">
        <w:rPr>
          <w:rStyle w:val="Style13ptBold"/>
          <w:rFonts w:cs="Calibri"/>
        </w:rPr>
        <w:t xml:space="preserve">against our </w:t>
      </w:r>
      <w:proofErr w:type="gramStart"/>
      <w:r w:rsidRPr="00311CBF">
        <w:rPr>
          <w:rStyle w:val="Style13ptBold"/>
          <w:rFonts w:cs="Calibri"/>
        </w:rPr>
        <w:t>natural instinct</w:t>
      </w:r>
      <w:proofErr w:type="gramEnd"/>
      <w:r w:rsidRPr="00311CBF">
        <w:rPr>
          <w:rStyle w:val="Style13ptBold"/>
          <w:rFonts w:cs="Calibri"/>
        </w:rPr>
        <w:t xml:space="preserve">. It </w:t>
      </w:r>
      <w:r w:rsidRPr="00311CBF">
        <w:rPr>
          <w:rStyle w:val="Style13ptBold"/>
          <w:rFonts w:cs="Calibri"/>
          <w:highlight w:val="yellow"/>
        </w:rPr>
        <w:t>degrades mankind below the level of animals</w:t>
      </w:r>
      <w:r w:rsidRPr="00311CBF">
        <w:rPr>
          <w:rStyle w:val="Style13ptBold"/>
          <w:rFonts w:cs="Calibri"/>
        </w:rPr>
        <w:t>, for no animal turns in this way from its own species</w:t>
      </w:r>
      <w:r w:rsidRPr="00311CBF">
        <w:rPr>
          <w:rFonts w:cs="Calibri"/>
          <w:sz w:val="14"/>
        </w:rPr>
        <w:t>.75</w:t>
      </w:r>
    </w:p>
    <w:p w14:paraId="2A78C71A" w14:textId="77777777" w:rsidR="00265F84" w:rsidRPr="00311CBF" w:rsidRDefault="00265F84" w:rsidP="00265F84">
      <w:pPr>
        <w:pStyle w:val="Heading4"/>
        <w:rPr>
          <w:rFonts w:cs="Calibri"/>
        </w:rPr>
      </w:pPr>
      <w:r w:rsidRPr="00311CBF">
        <w:rPr>
          <w:rFonts w:cs="Calibri"/>
        </w:rPr>
        <w:t xml:space="preserve">And Kant’s conclusion is not just that homosexual intercourse is bad, but also that queer people literally are not human and can be killed with impunity. </w:t>
      </w:r>
    </w:p>
    <w:p w14:paraId="767AFE11" w14:textId="77777777" w:rsidR="00265F84" w:rsidRPr="00311CBF" w:rsidRDefault="00265F84" w:rsidP="00265F84">
      <w:pPr>
        <w:rPr>
          <w:rFonts w:cs="Calibri"/>
          <w:b/>
          <w:bCs/>
          <w:sz w:val="26"/>
          <w:szCs w:val="26"/>
          <w:u w:val="single"/>
        </w:rPr>
      </w:pPr>
      <w:r w:rsidRPr="00311CBF">
        <w:rPr>
          <w:rFonts w:cs="Calibri"/>
          <w:b/>
          <w:bCs/>
          <w:sz w:val="26"/>
          <w:szCs w:val="26"/>
          <w:u w:val="single"/>
        </w:rPr>
        <w:t>Soble 2</w:t>
      </w:r>
    </w:p>
    <w:p w14:paraId="6771D945" w14:textId="77777777" w:rsidR="00265F84" w:rsidRPr="00311CBF" w:rsidRDefault="00265F84" w:rsidP="00265F84">
      <w:pPr>
        <w:rPr>
          <w:rFonts w:cs="Calibri"/>
          <w:sz w:val="14"/>
        </w:rPr>
      </w:pPr>
      <w:r w:rsidRPr="00311CBF">
        <w:rPr>
          <w:rFonts w:cs="Calibri"/>
          <w:sz w:val="14"/>
        </w:rPr>
        <w:t xml:space="preserve">Given what </w:t>
      </w:r>
      <w:r w:rsidRPr="00311CBF">
        <w:rPr>
          <w:rStyle w:val="Style13ptBold"/>
          <w:rFonts w:cs="Calibri"/>
        </w:rPr>
        <w:t>Kant claims</w:t>
      </w:r>
      <w:r w:rsidRPr="00311CBF">
        <w:rPr>
          <w:rFonts w:cs="Calibri"/>
          <w:sz w:val="14"/>
        </w:rPr>
        <w:t xml:space="preserve"> about </w:t>
      </w:r>
      <w:r w:rsidRPr="00311CBF">
        <w:rPr>
          <w:rStyle w:val="Style13ptBold"/>
          <w:rFonts w:cs="Calibri"/>
        </w:rPr>
        <w:t>the</w:t>
      </w:r>
      <w:r w:rsidRPr="00311CBF">
        <w:rPr>
          <w:rFonts w:cs="Calibri"/>
          <w:sz w:val="14"/>
        </w:rPr>
        <w:t xml:space="preserve"> meager status of the masturbator and </w:t>
      </w:r>
      <w:r w:rsidRPr="00311CBF">
        <w:rPr>
          <w:rStyle w:val="Style13ptBold"/>
          <w:rFonts w:cs="Calibri"/>
        </w:rPr>
        <w:t>homosexual</w:t>
      </w:r>
      <w:r w:rsidRPr="00311CBF">
        <w:rPr>
          <w:rFonts w:cs="Calibri"/>
          <w:sz w:val="14"/>
        </w:rPr>
        <w:t xml:space="preserve">, that they are below the beasts and </w:t>
      </w:r>
      <w:r w:rsidRPr="00311CBF">
        <w:rPr>
          <w:rStyle w:val="Style13ptBold"/>
          <w:rFonts w:cs="Calibri"/>
        </w:rPr>
        <w:t>no longer deserve to be persons</w:t>
      </w:r>
      <w:r w:rsidRPr="00311CBF">
        <w:rPr>
          <w:rFonts w:cs="Calibri"/>
          <w:sz w:val="14"/>
        </w:rPr>
        <w:t xml:space="preserve">, we would have expected a better treatment by him of the principle(s) by which these practices are to be so severely condemned. (I suppose Kant was led here mostly by emotional disgust at the crimina carnis contra naturam.) This failure to provide a more solid principled foundation for his judgments about sexual perversion is especially surprising, since </w:t>
      </w:r>
      <w:r w:rsidRPr="00311CBF">
        <w:rPr>
          <w:rStyle w:val="Style13ptBold"/>
          <w:rFonts w:cs="Calibri"/>
          <w:highlight w:val="yellow"/>
        </w:rPr>
        <w:t>Kant's intellectual gay-bashing is supplemented</w:t>
      </w:r>
      <w:r w:rsidRPr="00311CBF">
        <w:rPr>
          <w:rFonts w:cs="Calibri"/>
          <w:sz w:val="14"/>
        </w:rPr>
        <w:t xml:space="preserve">, in effect, </w:t>
      </w:r>
      <w:r w:rsidRPr="00311CBF">
        <w:rPr>
          <w:rStyle w:val="Style13ptBold"/>
          <w:rFonts w:cs="Calibri"/>
          <w:highlight w:val="yellow"/>
        </w:rPr>
        <w:t>by the advocation of physical gay-bashing [Quote</w:t>
      </w:r>
      <w:r w:rsidRPr="00311CBF">
        <w:rPr>
          <w:rStyle w:val="Style13ptBold"/>
          <w:rFonts w:cs="Calibri"/>
        </w:rPr>
        <w:t xml:space="preserve"> Starts]</w:t>
      </w:r>
      <w:r w:rsidRPr="00311CBF">
        <w:rPr>
          <w:rFonts w:cs="Calibri"/>
          <w:sz w:val="14"/>
        </w:rPr>
        <w:t xml:space="preserve">: </w:t>
      </w:r>
      <w:r w:rsidRPr="00311CBF">
        <w:rPr>
          <w:rStyle w:val="Style13ptBold"/>
          <w:rFonts w:cs="Calibri"/>
          <w:highlight w:val="yellow"/>
        </w:rPr>
        <w:t>Man can only dispose over</w:t>
      </w:r>
      <w:r w:rsidRPr="00311CBF">
        <w:rPr>
          <w:rStyle w:val="Style13ptBold"/>
          <w:rFonts w:cs="Calibri"/>
        </w:rPr>
        <w:t xml:space="preserve"> things; </w:t>
      </w:r>
      <w:r w:rsidRPr="00311CBF">
        <w:rPr>
          <w:rStyle w:val="Style13ptBold"/>
          <w:rFonts w:cs="Calibri"/>
          <w:highlight w:val="yellow"/>
        </w:rPr>
        <w:t>beasts</w:t>
      </w:r>
      <w:r w:rsidRPr="00311CBF">
        <w:rPr>
          <w:rStyle w:val="Style13ptBold"/>
          <w:rFonts w:cs="Calibri"/>
        </w:rPr>
        <w:t xml:space="preserve"> are things in this sense; but man is not a thing, not a beast. </w:t>
      </w:r>
      <w:r w:rsidRPr="00311CBF">
        <w:rPr>
          <w:rStyle w:val="Style13ptBold"/>
          <w:rFonts w:cs="Calibri"/>
          <w:highlight w:val="yellow"/>
        </w:rPr>
        <w:t>If he disposes over himself, he treats his value as that of a beast</w:t>
      </w:r>
      <w:r w:rsidRPr="00311CBF">
        <w:rPr>
          <w:rStyle w:val="Style13ptBold"/>
          <w:rFonts w:cs="Calibri"/>
        </w:rPr>
        <w:t xml:space="preserve">. He who so behaves, who has no respect for human nature and makes a thing of himself, becomes for everyone an Object of freewill. </w:t>
      </w:r>
      <w:r w:rsidRPr="00311CBF">
        <w:rPr>
          <w:rStyle w:val="Style13ptBold"/>
          <w:rFonts w:cs="Calibri"/>
          <w:highlight w:val="yellow"/>
        </w:rPr>
        <w:t>We are free to treat him as a beast</w:t>
      </w:r>
      <w:r w:rsidRPr="00311CBF">
        <w:rPr>
          <w:rStyle w:val="Style13ptBold"/>
          <w:rFonts w:cs="Calibri"/>
        </w:rPr>
        <w:t xml:space="preserve">, as a thing, </w:t>
      </w:r>
      <w:r w:rsidRPr="00311CBF">
        <w:rPr>
          <w:rStyle w:val="Style13ptBold"/>
          <w:rFonts w:cs="Calibri"/>
          <w:highlight w:val="yellow"/>
        </w:rPr>
        <w:t xml:space="preserve">and </w:t>
      </w:r>
      <w:r w:rsidRPr="00311CBF">
        <w:rPr>
          <w:rStyle w:val="Style13ptBold"/>
          <w:rFonts w:cs="Calibri"/>
          <w:highlight w:val="yellow"/>
        </w:rPr>
        <w:lastRenderedPageBreak/>
        <w:t>to use him for our sport as we do a</w:t>
      </w:r>
      <w:r w:rsidRPr="00311CBF">
        <w:rPr>
          <w:rStyle w:val="Style13ptBold"/>
          <w:rFonts w:cs="Calibri"/>
        </w:rPr>
        <w:t xml:space="preserve"> horse or a </w:t>
      </w:r>
      <w:r w:rsidRPr="00311CBF">
        <w:rPr>
          <w:rStyle w:val="Style13ptBold"/>
          <w:rFonts w:cs="Calibri"/>
          <w:highlight w:val="yellow"/>
        </w:rPr>
        <w:t>dog, for he is no longer a human being</w:t>
      </w:r>
      <w:r w:rsidRPr="00311CBF">
        <w:rPr>
          <w:rFonts w:cs="Calibri"/>
          <w:sz w:val="14"/>
        </w:rPr>
        <w:t xml:space="preserve">.89 </w:t>
      </w:r>
      <w:r w:rsidRPr="00311CBF">
        <w:rPr>
          <w:rStyle w:val="Style13ptBold"/>
          <w:rFonts w:cs="Calibri"/>
        </w:rPr>
        <w:t>We can dispose of things which have no</w:t>
      </w:r>
      <w:r w:rsidRPr="00311CBF">
        <w:rPr>
          <w:rFonts w:cs="Calibri"/>
          <w:sz w:val="14"/>
        </w:rPr>
        <w:t xml:space="preserve"> freedom but not of a being which has </w:t>
      </w:r>
      <w:r w:rsidRPr="00311CBF">
        <w:rPr>
          <w:rStyle w:val="Style13ptBold"/>
          <w:rFonts w:cs="Calibri"/>
        </w:rPr>
        <w:t>free will</w:t>
      </w:r>
      <w:r w:rsidRPr="00311CBF">
        <w:rPr>
          <w:rFonts w:cs="Calibri"/>
          <w:sz w:val="14"/>
        </w:rPr>
        <w:t xml:space="preserve">. A man who sells himself makes himself a thing and, as he has jettisoned his person, it is open to anyone to deal with him as he pleases. Another instance of this kind is where </w:t>
      </w:r>
      <w:r w:rsidRPr="00311CBF">
        <w:rPr>
          <w:rStyle w:val="Style13ptBold"/>
          <w:rFonts w:cs="Calibri"/>
          <w:highlight w:val="yellow"/>
        </w:rPr>
        <w:t>a human being makes himself a thing by making himself an object of enjoyment for some one's sexual desire</w:t>
      </w:r>
      <w:r w:rsidRPr="00311CBF">
        <w:rPr>
          <w:rStyle w:val="Style13ptBold"/>
          <w:rFonts w:cs="Calibri"/>
        </w:rPr>
        <w:t xml:space="preserve"> [Quote Ends]</w:t>
      </w:r>
      <w:r w:rsidRPr="00311CBF">
        <w:rPr>
          <w:rFonts w:cs="Calibri"/>
          <w:sz w:val="14"/>
        </w:rPr>
        <w:t xml:space="preserve">.90 </w:t>
      </w:r>
      <w:r w:rsidRPr="00311CBF">
        <w:rPr>
          <w:rStyle w:val="Style13ptBold"/>
          <w:rFonts w:cs="Calibri"/>
        </w:rPr>
        <w:t>Kant's sadistic leitmotif</w:t>
      </w:r>
      <w:r w:rsidRPr="00311CBF">
        <w:rPr>
          <w:rFonts w:cs="Calibri"/>
          <w:sz w:val="14"/>
        </w:rPr>
        <w:t xml:space="preserve"> permits if not </w:t>
      </w:r>
      <w:r w:rsidRPr="00311CBF">
        <w:rPr>
          <w:rStyle w:val="Style13ptBold"/>
          <w:rFonts w:cs="Calibri"/>
        </w:rPr>
        <w:t>encourages treating as lower than animals the animals or things that the</w:t>
      </w:r>
      <w:r w:rsidRPr="00311CBF">
        <w:rPr>
          <w:rFonts w:cs="Calibri"/>
          <w:sz w:val="14"/>
        </w:rPr>
        <w:t xml:space="preserve"> masturbator and the </w:t>
      </w:r>
      <w:r w:rsidRPr="00311CBF">
        <w:rPr>
          <w:rStyle w:val="Style13ptBold"/>
          <w:rFonts w:cs="Calibri"/>
        </w:rPr>
        <w:t>homosexual</w:t>
      </w:r>
      <w:r w:rsidRPr="00311CBF">
        <w:rPr>
          <w:rFonts w:cs="Calibri"/>
          <w:sz w:val="14"/>
        </w:rPr>
        <w:t xml:space="preserve">, by their own deliberate choices, </w:t>
      </w:r>
      <w:r w:rsidRPr="00311CBF">
        <w:rPr>
          <w:rStyle w:val="Style13ptBold"/>
          <w:rFonts w:cs="Calibri"/>
        </w:rPr>
        <w:t>have become</w:t>
      </w:r>
      <w:r w:rsidRPr="00311CBF">
        <w:rPr>
          <w:rFonts w:cs="Calibri"/>
          <w:sz w:val="14"/>
        </w:rPr>
        <w:t>.</w:t>
      </w:r>
    </w:p>
    <w:p w14:paraId="15A91917" w14:textId="77777777" w:rsidR="00265F84" w:rsidRPr="00311CBF" w:rsidRDefault="00265F84" w:rsidP="00265F84"/>
    <w:p w14:paraId="133445D9" w14:textId="77777777" w:rsidR="00265F84" w:rsidRPr="00311CBF" w:rsidRDefault="00265F84" w:rsidP="00265F84">
      <w:pPr>
        <w:pStyle w:val="Heading4"/>
        <w:rPr>
          <w:rFonts w:cs="Calibri"/>
        </w:rPr>
      </w:pPr>
      <w:r w:rsidRPr="00311CBF">
        <w:rPr>
          <w:rFonts w:cs="Calibri"/>
        </w:rPr>
        <w:t xml:space="preserve">Three Impacts: </w:t>
      </w:r>
    </w:p>
    <w:p w14:paraId="57685C0A" w14:textId="77777777" w:rsidR="00265F84" w:rsidRPr="00311CBF" w:rsidRDefault="00265F84" w:rsidP="00265F84">
      <w:pPr>
        <w:pStyle w:val="Heading4"/>
        <w:rPr>
          <w:rFonts w:cs="Calibri"/>
        </w:rPr>
      </w:pPr>
      <w:r w:rsidRPr="00311CBF">
        <w:rPr>
          <w:rFonts w:cs="Calibri"/>
        </w:rPr>
        <w:t>[1] Proves the framework logically false since we have a strong moral intuition that being homophobic is wrong. This outweighs on scope since its accepted across moral systems and has a higher probability of truth then one ethical theory.</w:t>
      </w:r>
    </w:p>
    <w:p w14:paraId="599FCD0A" w14:textId="77777777" w:rsidR="00265F84" w:rsidRPr="00311CBF" w:rsidRDefault="00265F84" w:rsidP="00265F84">
      <w:pPr>
        <w:pStyle w:val="Heading4"/>
        <w:rPr>
          <w:rFonts w:cs="Calibri"/>
        </w:rPr>
      </w:pPr>
      <w:r w:rsidRPr="00311CBF">
        <w:rPr>
          <w:rFonts w:cs="Calibri"/>
        </w:rPr>
        <w:t>[2] It makes trying to obligate people to act under Kant incoherent since A) a large portion of the population has no reason to care about obligations under your framework since they aren’t Kantian agents and B) even if they were, the standard just violates their freedom which is a prior condition to any other actions under it.</w:t>
      </w:r>
    </w:p>
    <w:p w14:paraId="6289D791" w14:textId="77777777" w:rsidR="00265F84" w:rsidRPr="00311CBF" w:rsidRDefault="00265F84" w:rsidP="00265F84">
      <w:pPr>
        <w:pStyle w:val="Heading4"/>
        <w:rPr>
          <w:rFonts w:cs="Calibri"/>
        </w:rPr>
      </w:pPr>
      <w:r w:rsidRPr="00311CBF">
        <w:rPr>
          <w:rFonts w:cs="Calibri"/>
        </w:rPr>
        <w:t>[3] Making repugnant arguments is a voting issue. Thus, drop the debater, to ensure that debate remains a space safe for all.</w:t>
      </w:r>
    </w:p>
    <w:p w14:paraId="5D1FB4D5" w14:textId="77777777" w:rsidR="00265F84" w:rsidRPr="00311CBF" w:rsidRDefault="00265F84" w:rsidP="00265F84">
      <w:pPr>
        <w:rPr>
          <w:rFonts w:cs="Calibri"/>
        </w:rPr>
      </w:pPr>
      <w:r w:rsidRPr="00311CBF">
        <w:rPr>
          <w:rFonts w:cs="Calibri"/>
        </w:rPr>
        <w:t>Reject rvis on Ivis</w:t>
      </w:r>
    </w:p>
    <w:p w14:paraId="24694372" w14:textId="77777777" w:rsidR="00265F84" w:rsidRPr="00311CBF" w:rsidRDefault="00265F84" w:rsidP="00265F84">
      <w:pPr>
        <w:rPr>
          <w:rFonts w:cs="Calibri"/>
        </w:rPr>
      </w:pPr>
      <w:r w:rsidRPr="00311CBF">
        <w:rPr>
          <w:rFonts w:cs="Calibri"/>
        </w:rPr>
        <w:t>1] cross apply all reasons from theory</w:t>
      </w:r>
    </w:p>
    <w:p w14:paraId="754D2DC0" w14:textId="77777777" w:rsidR="00265F84" w:rsidRPr="00311CBF" w:rsidRDefault="00265F84" w:rsidP="00265F84">
      <w:pPr>
        <w:rPr>
          <w:rFonts w:cs="Calibri"/>
        </w:rPr>
      </w:pPr>
      <w:r w:rsidRPr="00311CBF">
        <w:rPr>
          <w:rFonts w:cs="Calibri"/>
        </w:rPr>
        <w:t>2] means that we don’t call out abuse out of the fear that we might strategically lose – makes debate prioritize winning over safety which turns accessibility</w:t>
      </w:r>
    </w:p>
    <w:p w14:paraId="2CE10794" w14:textId="77777777" w:rsidR="00265F84" w:rsidRPr="00311CBF" w:rsidRDefault="00265F84" w:rsidP="00265F84">
      <w:pPr>
        <w:rPr>
          <w:rFonts w:cs="Calibri"/>
        </w:rPr>
      </w:pPr>
      <w:r w:rsidRPr="00311CBF">
        <w:rPr>
          <w:rFonts w:cs="Calibri"/>
        </w:rPr>
        <w:t>3] reading ivis don’t normalize violence – even if we don’t go for it means you have proven you were’nt homophobic which is your burden.</w:t>
      </w:r>
    </w:p>
    <w:p w14:paraId="4FEC70BD" w14:textId="77777777" w:rsidR="00265F84" w:rsidRPr="00311CBF" w:rsidRDefault="00265F84" w:rsidP="00265F84">
      <w:pPr>
        <w:pStyle w:val="Heading3"/>
        <w:rPr>
          <w:rFonts w:cs="Calibri"/>
        </w:rPr>
      </w:pPr>
      <w:r w:rsidRPr="00311CBF">
        <w:rPr>
          <w:rFonts w:cs="Calibri"/>
        </w:rPr>
        <w:lastRenderedPageBreak/>
        <w:t>3</w:t>
      </w:r>
    </w:p>
    <w:p w14:paraId="3CADD070" w14:textId="77777777" w:rsidR="00265F84" w:rsidRPr="00311CBF" w:rsidRDefault="00265F84" w:rsidP="00265F84">
      <w:pPr>
        <w:pStyle w:val="Heading4"/>
        <w:rPr>
          <w:rFonts w:cs="Calibri"/>
          <w:color w:val="FF0000"/>
          <w:shd w:val="clear" w:color="auto" w:fill="FFFFFF"/>
        </w:rPr>
      </w:pPr>
      <w:r w:rsidRPr="00311CBF">
        <w:rPr>
          <w:rFonts w:cs="Calibri"/>
          <w:shd w:val="clear" w:color="auto" w:fill="FFFFFF"/>
        </w:rPr>
        <w:t xml:space="preserve">1AC’s must use the three-tier process to justify the plan as topical. </w:t>
      </w:r>
      <w:r w:rsidRPr="00311CBF">
        <w:rPr>
          <w:rFonts w:cs="Calibri"/>
          <w:color w:val="FF0000"/>
          <w:shd w:val="clear" w:color="auto" w:fill="FFFFFF"/>
        </w:rPr>
        <w:t xml:space="preserve">They don’t because of </w:t>
      </w:r>
    </w:p>
    <w:p w14:paraId="732220FE" w14:textId="77777777" w:rsidR="00265F84" w:rsidRPr="00311CBF" w:rsidRDefault="00265F84" w:rsidP="00265F84">
      <w:pPr>
        <w:rPr>
          <w:rFonts w:cs="Calibri"/>
        </w:rPr>
      </w:pPr>
      <w:r w:rsidRPr="00311CBF">
        <w:rPr>
          <w:rFonts w:cs="Calibri"/>
        </w:rPr>
        <w:t xml:space="preserve">Shanara </w:t>
      </w:r>
      <w:r w:rsidRPr="00311CBF">
        <w:rPr>
          <w:rStyle w:val="Style13ptBold"/>
          <w:rFonts w:cs="Calibri"/>
        </w:rPr>
        <w:t>Reid-Brinkley</w:t>
      </w:r>
      <w:r w:rsidRPr="00311CBF">
        <w:rPr>
          <w:rFonts w:cs="Calibri"/>
        </w:rPr>
        <w:t xml:space="preserve"> 20</w:t>
      </w:r>
      <w:r w:rsidRPr="00311CBF">
        <w:rPr>
          <w:rStyle w:val="Style13ptBold"/>
          <w:rFonts w:cs="Calibri"/>
        </w:rPr>
        <w:t>08</w:t>
      </w:r>
      <w:r w:rsidRPr="00311CBF">
        <w:rPr>
          <w:rFonts w:cs="Calibri"/>
        </w:rPr>
        <w:t xml:space="preserve"> (“THE HARSH REALITIES OF “ACTING BLACK”: HOW AFRICAN-AMERICAN POLICY DEBATERS NEGOTIATE REPRESENTATION THROUGH RACIAL PERFORMANCE AND STYLE”, https://getd.libs.uga.edu/pdfs/reid-brinkley_shanara_r_200805_phd.pdf) VHS AI</w:t>
      </w:r>
    </w:p>
    <w:p w14:paraId="7F5894F9" w14:textId="77777777" w:rsidR="00265F84" w:rsidRDefault="00265F84" w:rsidP="00265F84">
      <w:pPr>
        <w:rPr>
          <w:rFonts w:cs="Calibri"/>
          <w:szCs w:val="22"/>
          <w:u w:val="single"/>
        </w:rPr>
      </w:pPr>
      <w:r w:rsidRPr="00311CBF">
        <w:rPr>
          <w:rFonts w:cs="Calibri"/>
          <w:sz w:val="16"/>
          <w:szCs w:val="22"/>
        </w:rPr>
        <w:t xml:space="preserve">In other words, those with </w:t>
      </w:r>
      <w:r w:rsidRPr="00311CBF">
        <w:rPr>
          <w:rFonts w:cs="Calibri"/>
          <w:szCs w:val="22"/>
          <w:highlight w:val="green"/>
          <w:u w:val="single"/>
        </w:rPr>
        <w:t>social power within</w:t>
      </w:r>
      <w:r w:rsidRPr="00311CBF">
        <w:rPr>
          <w:rFonts w:cs="Calibri"/>
          <w:szCs w:val="22"/>
          <w:u w:val="single"/>
        </w:rPr>
        <w:t xml:space="preserve"> the </w:t>
      </w:r>
      <w:r w:rsidRPr="00311CBF">
        <w:rPr>
          <w:rFonts w:cs="Calibri"/>
          <w:szCs w:val="22"/>
          <w:highlight w:val="green"/>
          <w:u w:val="single"/>
        </w:rPr>
        <w:t>debate</w:t>
      </w:r>
      <w:r w:rsidRPr="00311CBF">
        <w:rPr>
          <w:rFonts w:cs="Calibri"/>
          <w:szCs w:val="22"/>
          <w:u w:val="single"/>
        </w:rPr>
        <w:t xml:space="preserve"> community </w:t>
      </w:r>
      <w:proofErr w:type="gramStart"/>
      <w:r w:rsidRPr="00311CBF">
        <w:rPr>
          <w:rFonts w:cs="Calibri"/>
          <w:szCs w:val="22"/>
          <w:u w:val="single"/>
        </w:rPr>
        <w:t>are able to</w:t>
      </w:r>
      <w:proofErr w:type="gramEnd"/>
      <w:r w:rsidRPr="00311CBF">
        <w:rPr>
          <w:rFonts w:cs="Calibri"/>
          <w:sz w:val="16"/>
          <w:szCs w:val="22"/>
        </w:rPr>
        <w:t xml:space="preserve"> produce and </w:t>
      </w:r>
      <w:r w:rsidRPr="00311CBF">
        <w:rPr>
          <w:rFonts w:cs="Calibri"/>
          <w:szCs w:val="22"/>
          <w:highlight w:val="green"/>
          <w:u w:val="single"/>
        </w:rPr>
        <w:t>determine “legitimate” knowledge</w:t>
      </w:r>
      <w:r w:rsidRPr="00311CBF">
        <w:rPr>
          <w:rFonts w:cs="Calibri"/>
          <w:sz w:val="16"/>
          <w:szCs w:val="22"/>
        </w:rPr>
        <w:t xml:space="preserve">. </w:t>
      </w:r>
      <w:r w:rsidRPr="00311CBF">
        <w:rPr>
          <w:rFonts w:cs="Calibri"/>
          <w:szCs w:val="22"/>
          <w:highlight w:val="green"/>
          <w:u w:val="single"/>
        </w:rPr>
        <w:t>These</w:t>
      </w:r>
      <w:r w:rsidRPr="00311CBF">
        <w:rPr>
          <w:rFonts w:cs="Calibri"/>
          <w:sz w:val="16"/>
          <w:szCs w:val="22"/>
        </w:rPr>
        <w:t xml:space="preserve"> legitimating </w:t>
      </w:r>
      <w:r w:rsidRPr="00311CBF">
        <w:rPr>
          <w:rFonts w:cs="Calibri"/>
          <w:szCs w:val="22"/>
          <w:highlight w:val="green"/>
          <w:u w:val="single"/>
        </w:rPr>
        <w:t>practices</w:t>
      </w:r>
      <w:r w:rsidRPr="00311CBF">
        <w:rPr>
          <w:rFonts w:cs="Calibri"/>
          <w:sz w:val="16"/>
          <w:szCs w:val="22"/>
        </w:rPr>
        <w:t xml:space="preserve"> usually function to </w:t>
      </w:r>
      <w:r w:rsidRPr="00311CBF">
        <w:rPr>
          <w:rFonts w:cs="Calibri"/>
          <w:szCs w:val="22"/>
          <w:highlight w:val="green"/>
          <w:u w:val="single"/>
        </w:rPr>
        <w:t>maintain</w:t>
      </w:r>
      <w:r w:rsidRPr="00311CBF">
        <w:rPr>
          <w:rFonts w:cs="Calibri"/>
          <w:sz w:val="16"/>
          <w:szCs w:val="22"/>
        </w:rPr>
        <w:t xml:space="preserve"> the </w:t>
      </w:r>
      <w:r w:rsidRPr="00311CBF">
        <w:rPr>
          <w:rFonts w:cs="Calibri"/>
          <w:szCs w:val="22"/>
          <w:u w:val="single"/>
        </w:rPr>
        <w:t xml:space="preserve">dominance of </w:t>
      </w:r>
      <w:r w:rsidRPr="00311CBF">
        <w:rPr>
          <w:rFonts w:cs="Calibri"/>
          <w:szCs w:val="22"/>
          <w:highlight w:val="green"/>
          <w:u w:val="single"/>
        </w:rPr>
        <w:t>normative</w:t>
      </w:r>
      <w:r w:rsidRPr="00311CBF">
        <w:rPr>
          <w:rFonts w:cs="Calibri"/>
          <w:sz w:val="16"/>
          <w:szCs w:val="22"/>
        </w:rPr>
        <w:t xml:space="preserve"> knowledgemaking </w:t>
      </w:r>
      <w:r w:rsidRPr="00311CBF">
        <w:rPr>
          <w:rFonts w:cs="Calibri"/>
          <w:szCs w:val="22"/>
          <w:highlight w:val="green"/>
          <w:u w:val="single"/>
        </w:rPr>
        <w:t>practices,</w:t>
      </w:r>
      <w:r w:rsidRPr="00311CBF">
        <w:rPr>
          <w:rFonts w:cs="Calibri"/>
          <w:szCs w:val="22"/>
          <w:u w:val="single"/>
        </w:rPr>
        <w:t xml:space="preserve"> while </w:t>
      </w:r>
      <w:r w:rsidRPr="00311CBF">
        <w:rPr>
          <w:rFonts w:cs="Calibri"/>
          <w:szCs w:val="22"/>
          <w:highlight w:val="green"/>
          <w:u w:val="single"/>
        </w:rPr>
        <w:t>crowding out</w:t>
      </w:r>
      <w:r w:rsidRPr="00311CBF">
        <w:rPr>
          <w:rFonts w:cs="Calibri"/>
          <w:sz w:val="16"/>
          <w:szCs w:val="22"/>
        </w:rPr>
        <w:t xml:space="preserve"> or directly excluding </w:t>
      </w:r>
      <w:r w:rsidRPr="00311CBF">
        <w:rPr>
          <w:rFonts w:cs="Calibri"/>
          <w:szCs w:val="22"/>
          <w:highlight w:val="green"/>
          <w:u w:val="single"/>
        </w:rPr>
        <w:t>alternative knowledge</w:t>
      </w:r>
      <w:r w:rsidRPr="00311CBF">
        <w:rPr>
          <w:rFonts w:cs="Calibri"/>
          <w:szCs w:val="22"/>
          <w:u w:val="single"/>
        </w:rPr>
        <w:t xml:space="preserve">-making </w:t>
      </w:r>
      <w:r w:rsidRPr="00311CBF">
        <w:rPr>
          <w:rFonts w:cs="Calibri"/>
          <w:sz w:val="16"/>
          <w:szCs w:val="22"/>
        </w:rPr>
        <w:t xml:space="preserve">83 practices. The Louisville “framework looks to the people who are oppressed by current constructions of power.”58 </w:t>
      </w:r>
      <w:r w:rsidRPr="00311CBF">
        <w:rPr>
          <w:rFonts w:cs="Calibri"/>
          <w:szCs w:val="22"/>
          <w:u w:val="single"/>
        </w:rPr>
        <w:t>Jones and Green offer an alternative framework</w:t>
      </w:r>
      <w:r w:rsidRPr="00311CBF">
        <w:rPr>
          <w:rFonts w:cs="Calibri"/>
          <w:sz w:val="16"/>
          <w:szCs w:val="22"/>
        </w:rPr>
        <w:t xml:space="preserve"> for drawing claims in debate speeches, they refer to it as </w:t>
      </w:r>
      <w:r w:rsidRPr="00311CBF">
        <w:rPr>
          <w:rFonts w:cs="Calibri"/>
          <w:szCs w:val="22"/>
          <w:highlight w:val="green"/>
          <w:u w:val="single"/>
        </w:rPr>
        <w:t>a three-tier process</w:t>
      </w:r>
      <w:r w:rsidRPr="00311CBF">
        <w:rPr>
          <w:rFonts w:cs="Calibri"/>
          <w:sz w:val="16"/>
          <w:szCs w:val="22"/>
        </w:rPr>
        <w:t xml:space="preserve">: A way in which you can validate our claims, is through the three-tier process. And we talk about personal experience, organic intellectuals, and academic intellectuals. Let me give you an analogy. If you place an elephant in the room and send in three blind folded people into the room, and each of them are touching a different part of the elephant. And they come back </w:t>
      </w:r>
      <w:proofErr w:type="gramStart"/>
      <w:r w:rsidRPr="00311CBF">
        <w:rPr>
          <w:rFonts w:cs="Calibri"/>
          <w:sz w:val="16"/>
          <w:szCs w:val="22"/>
        </w:rPr>
        <w:t>outside</w:t>
      </w:r>
      <w:proofErr w:type="gramEnd"/>
      <w:r w:rsidRPr="00311CBF">
        <w:rPr>
          <w:rFonts w:cs="Calibri"/>
          <w:sz w:val="16"/>
          <w:szCs w:val="22"/>
        </w:rPr>
        <w:t xml:space="preserve"> and you ask each different person they gone have a different idea about what they was talking about. </w:t>
      </w:r>
      <w:proofErr w:type="gramStart"/>
      <w:r w:rsidRPr="00311CBF">
        <w:rPr>
          <w:rFonts w:cs="Calibri"/>
          <w:sz w:val="16"/>
          <w:szCs w:val="22"/>
        </w:rPr>
        <w:t>But,</w:t>
      </w:r>
      <w:proofErr w:type="gramEnd"/>
      <w:r w:rsidRPr="00311CBF">
        <w:rPr>
          <w:rFonts w:cs="Calibri"/>
          <w:sz w:val="16"/>
          <w:szCs w:val="22"/>
        </w:rPr>
        <w:t xml:space="preserve"> if you let those people converse and bring those three different people together then you can achieve a greater truth.59 Jones argues that </w:t>
      </w:r>
      <w:r w:rsidRPr="00311CBF">
        <w:rPr>
          <w:rFonts w:cs="Calibri"/>
          <w:szCs w:val="22"/>
          <w:u w:val="single"/>
        </w:rPr>
        <w:t>without the three tier process debate</w:t>
      </w:r>
      <w:r w:rsidRPr="00311CBF">
        <w:rPr>
          <w:rFonts w:cs="Calibri"/>
          <w:sz w:val="16"/>
          <w:szCs w:val="22"/>
        </w:rPr>
        <w:t xml:space="preserve"> </w:t>
      </w:r>
      <w:r w:rsidRPr="00311CBF">
        <w:rPr>
          <w:rFonts w:cs="Calibri"/>
          <w:szCs w:val="22"/>
          <w:u w:val="single"/>
        </w:rPr>
        <w:t>claims are based on singular perspectives</w:t>
      </w:r>
      <w:r w:rsidRPr="00311CBF">
        <w:rPr>
          <w:rFonts w:cs="Calibri"/>
          <w:sz w:val="16"/>
          <w:szCs w:val="22"/>
        </w:rPr>
        <w:t xml:space="preserve"> that privilege those with institutional and economic power. The Louisville </w:t>
      </w:r>
      <w:r w:rsidRPr="00311CBF">
        <w:rPr>
          <w:rFonts w:cs="Calibri"/>
          <w:szCs w:val="22"/>
          <w:highlight w:val="green"/>
          <w:u w:val="single"/>
        </w:rPr>
        <w:t>debaters</w:t>
      </w:r>
      <w:r w:rsidRPr="00311CBF">
        <w:rPr>
          <w:rFonts w:cs="Calibri"/>
          <w:szCs w:val="22"/>
          <w:u w:val="single"/>
        </w:rPr>
        <w:t xml:space="preserve"> do not reject traditional evidence</w:t>
      </w:r>
      <w:r w:rsidRPr="00311CBF">
        <w:rPr>
          <w:rFonts w:cs="Calibri"/>
          <w:sz w:val="16"/>
          <w:szCs w:val="22"/>
        </w:rPr>
        <w:t xml:space="preserve"> per se, </w:t>
      </w:r>
      <w:r w:rsidRPr="00311CBF">
        <w:rPr>
          <w:rFonts w:cs="Calibri"/>
          <w:szCs w:val="22"/>
          <w:u w:val="single"/>
        </w:rPr>
        <w:t xml:space="preserve">instead they </w:t>
      </w:r>
      <w:r w:rsidRPr="00311CBF">
        <w:rPr>
          <w:rFonts w:cs="Calibri"/>
          <w:szCs w:val="22"/>
          <w:highlight w:val="green"/>
          <w:u w:val="single"/>
        </w:rPr>
        <w:t>seek to augment</w:t>
      </w:r>
      <w:r w:rsidRPr="00311CBF">
        <w:rPr>
          <w:rFonts w:cs="Calibri"/>
          <w:sz w:val="16"/>
          <w:szCs w:val="22"/>
        </w:rPr>
        <w:t xml:space="preserve"> or supplement </w:t>
      </w:r>
      <w:r w:rsidRPr="00311CBF">
        <w:rPr>
          <w:rFonts w:cs="Calibri"/>
          <w:szCs w:val="22"/>
          <w:u w:val="single"/>
        </w:rPr>
        <w:t xml:space="preserve">what counts as </w:t>
      </w:r>
      <w:r w:rsidRPr="00311CBF">
        <w:rPr>
          <w:rFonts w:cs="Calibri"/>
          <w:szCs w:val="22"/>
          <w:highlight w:val="green"/>
          <w:u w:val="single"/>
        </w:rPr>
        <w:t>evidence with other</w:t>
      </w:r>
      <w:r w:rsidRPr="00311CBF">
        <w:rPr>
          <w:rFonts w:cs="Calibri"/>
          <w:szCs w:val="22"/>
          <w:u w:val="single"/>
        </w:rPr>
        <w:t xml:space="preserve"> forms of </w:t>
      </w:r>
      <w:r w:rsidRPr="00311CBF">
        <w:rPr>
          <w:rFonts w:cs="Calibri"/>
          <w:szCs w:val="22"/>
          <w:highlight w:val="green"/>
          <w:u w:val="single"/>
        </w:rPr>
        <w:t>knowledge</w:t>
      </w:r>
      <w:r w:rsidRPr="00311CBF">
        <w:rPr>
          <w:rFonts w:cs="Calibri"/>
          <w:sz w:val="16"/>
          <w:szCs w:val="22"/>
        </w:rPr>
        <w:t xml:space="preserve"> produced outside of academia. As Green notes in the doubleocto-finals at CEDA Nationals, “Knowledge surrounds me in the streets, through my peers, through personal experiences, and everyday wars that I fight with my mind.”60 </w:t>
      </w:r>
      <w:r w:rsidRPr="00311CBF">
        <w:rPr>
          <w:rStyle w:val="Emphasis"/>
          <w:rFonts w:cs="Calibri"/>
          <w:szCs w:val="22"/>
          <w:highlight w:val="green"/>
        </w:rPr>
        <w:t>The three-tier process: personal experience, organic intellectuals, and traditional evidence</w:t>
      </w:r>
      <w:r w:rsidRPr="00311CBF">
        <w:rPr>
          <w:rFonts w:cs="Calibri"/>
          <w:szCs w:val="22"/>
          <w:u w:val="single"/>
        </w:rPr>
        <w:t>,</w:t>
      </w:r>
      <w:r w:rsidRPr="00311CBF">
        <w:rPr>
          <w:rFonts w:cs="Calibri"/>
          <w:sz w:val="16"/>
          <w:szCs w:val="22"/>
        </w:rPr>
        <w:t xml:space="preserve"> provides a method of argumentation that taps into diverse forms of knowledge-making practices. With the Louisville method, </w:t>
      </w:r>
      <w:r w:rsidRPr="00311CBF">
        <w:rPr>
          <w:rFonts w:cs="Calibri"/>
          <w:szCs w:val="22"/>
          <w:u w:val="single"/>
        </w:rPr>
        <w:t xml:space="preserve">personal </w:t>
      </w:r>
      <w:r w:rsidRPr="00311CBF">
        <w:rPr>
          <w:rFonts w:cs="Calibri"/>
          <w:szCs w:val="22"/>
          <w:highlight w:val="green"/>
          <w:u w:val="single"/>
        </w:rPr>
        <w:t>experience and</w:t>
      </w:r>
      <w:r w:rsidRPr="00311CBF">
        <w:rPr>
          <w:rFonts w:cs="Calibri"/>
          <w:szCs w:val="22"/>
          <w:u w:val="single"/>
        </w:rPr>
        <w:t xml:space="preserve"> organic </w:t>
      </w:r>
      <w:r w:rsidRPr="00311CBF">
        <w:rPr>
          <w:rFonts w:cs="Calibri"/>
          <w:szCs w:val="22"/>
          <w:highlight w:val="green"/>
          <w:u w:val="single"/>
        </w:rPr>
        <w:t>intellectuals are placed on par with traditional</w:t>
      </w:r>
      <w:r w:rsidRPr="00311CBF">
        <w:rPr>
          <w:rFonts w:cs="Calibri"/>
          <w:szCs w:val="22"/>
          <w:u w:val="single"/>
        </w:rPr>
        <w:t xml:space="preserve"> forms of </w:t>
      </w:r>
      <w:r w:rsidRPr="00311CBF">
        <w:rPr>
          <w:rFonts w:cs="Calibri"/>
          <w:szCs w:val="22"/>
          <w:highlight w:val="green"/>
          <w:u w:val="single"/>
        </w:rPr>
        <w:t>evidence</w:t>
      </w:r>
    </w:p>
    <w:p w14:paraId="04581975" w14:textId="77777777" w:rsidR="00265F84" w:rsidRPr="00311CBF" w:rsidRDefault="00265F84" w:rsidP="00265F84">
      <w:pPr>
        <w:rPr>
          <w:rFonts w:cs="Calibri"/>
          <w:sz w:val="16"/>
          <w:szCs w:val="22"/>
        </w:rPr>
      </w:pPr>
      <w:r w:rsidRPr="00311CBF">
        <w:rPr>
          <w:rFonts w:cs="Calibri"/>
          <w:sz w:val="16"/>
          <w:szCs w:val="22"/>
        </w:rPr>
        <w:t xml:space="preserve">. While the Louisville </w:t>
      </w:r>
      <w:r w:rsidRPr="00311CBF">
        <w:rPr>
          <w:rFonts w:cs="Calibri"/>
          <w:szCs w:val="22"/>
          <w:highlight w:val="green"/>
          <w:u w:val="single"/>
        </w:rPr>
        <w:t>debaters</w:t>
      </w:r>
      <w:r w:rsidRPr="00311CBF">
        <w:rPr>
          <w:rFonts w:cs="Calibri"/>
          <w:sz w:val="16"/>
          <w:szCs w:val="22"/>
        </w:rPr>
        <w:t xml:space="preserve"> see the benefit of academic research, they </w:t>
      </w:r>
      <w:r w:rsidRPr="00311CBF">
        <w:rPr>
          <w:rFonts w:cs="Calibri"/>
          <w:szCs w:val="22"/>
          <w:highlight w:val="green"/>
          <w:u w:val="single"/>
        </w:rPr>
        <w:t>are</w:t>
      </w:r>
      <w:r w:rsidRPr="00311CBF">
        <w:rPr>
          <w:rFonts w:cs="Calibri"/>
          <w:szCs w:val="22"/>
          <w:u w:val="single"/>
        </w:rPr>
        <w:t xml:space="preserve"> also critically </w:t>
      </w:r>
      <w:r w:rsidRPr="00311CBF">
        <w:rPr>
          <w:rFonts w:cs="Calibri"/>
          <w:szCs w:val="22"/>
          <w:highlight w:val="green"/>
          <w:u w:val="single"/>
        </w:rPr>
        <w:t>aware of</w:t>
      </w:r>
      <w:r w:rsidRPr="00311CBF">
        <w:rPr>
          <w:rFonts w:cs="Calibri"/>
          <w:szCs w:val="22"/>
          <w:u w:val="single"/>
        </w:rPr>
        <w:t xml:space="preserve"> the </w:t>
      </w:r>
      <w:r w:rsidRPr="00311CBF">
        <w:rPr>
          <w:rFonts w:cs="Calibri"/>
          <w:szCs w:val="22"/>
          <w:highlight w:val="green"/>
          <w:u w:val="single"/>
        </w:rPr>
        <w:t>normative practices that exclude</w:t>
      </w:r>
      <w:r w:rsidRPr="00311CBF">
        <w:rPr>
          <w:rFonts w:cs="Calibri"/>
          <w:szCs w:val="22"/>
          <w:u w:val="single"/>
        </w:rPr>
        <w:t xml:space="preserve"> racial </w:t>
      </w:r>
      <w:r w:rsidRPr="00311CBF">
        <w:rPr>
          <w:rFonts w:cs="Calibri"/>
          <w:sz w:val="16"/>
          <w:szCs w:val="22"/>
        </w:rPr>
        <w:t xml:space="preserve">and ethnic </w:t>
      </w:r>
      <w:r w:rsidRPr="00311CBF">
        <w:rPr>
          <w:rFonts w:cs="Calibri"/>
          <w:szCs w:val="22"/>
          <w:highlight w:val="green"/>
          <w:u w:val="single"/>
        </w:rPr>
        <w:t>minorities</w:t>
      </w:r>
      <w:r w:rsidRPr="00311CBF">
        <w:rPr>
          <w:rFonts w:cs="Calibri"/>
          <w:szCs w:val="22"/>
          <w:u w:val="single"/>
        </w:rPr>
        <w:t xml:space="preserve"> from</w:t>
      </w:r>
      <w:r w:rsidRPr="00311CBF">
        <w:rPr>
          <w:rFonts w:cs="Calibri"/>
          <w:sz w:val="16"/>
          <w:szCs w:val="22"/>
        </w:rPr>
        <w:t xml:space="preserve"> </w:t>
      </w:r>
      <w:r w:rsidRPr="00311CBF">
        <w:rPr>
          <w:rFonts w:cs="Calibri"/>
          <w:szCs w:val="22"/>
          <w:u w:val="single"/>
        </w:rPr>
        <w:t>policy-oriented</w:t>
      </w:r>
      <w:r w:rsidRPr="00311CBF">
        <w:rPr>
          <w:rFonts w:cs="Calibri"/>
          <w:sz w:val="16"/>
          <w:szCs w:val="22"/>
        </w:rPr>
        <w:t xml:space="preserve"> </w:t>
      </w:r>
      <w:r w:rsidRPr="00311CBF">
        <w:rPr>
          <w:rFonts w:cs="Calibri"/>
          <w:szCs w:val="22"/>
          <w:u w:val="single"/>
        </w:rPr>
        <w:t>discussions</w:t>
      </w:r>
      <w:r w:rsidRPr="00311CBF">
        <w:rPr>
          <w:rFonts w:cs="Calibri"/>
          <w:sz w:val="16"/>
          <w:szCs w:val="22"/>
        </w:rPr>
        <w:t xml:space="preserve"> because of their lack of training and expertise. </w:t>
      </w:r>
      <w:r w:rsidRPr="00311CBF">
        <w:rPr>
          <w:rFonts w:cs="Calibri"/>
          <w:szCs w:val="22"/>
          <w:u w:val="single"/>
        </w:rPr>
        <w:t>Such exclusions 84 prevent radical solutions</w:t>
      </w:r>
      <w:r w:rsidRPr="00311CBF">
        <w:rPr>
          <w:rFonts w:cs="Calibri"/>
          <w:sz w:val="16"/>
          <w:szCs w:val="22"/>
        </w:rPr>
        <w:t xml:space="preserve"> to racism, classism, sexism, and homophobia from being more permanently addressed. According to Green: bell hooks </w:t>
      </w:r>
      <w:proofErr w:type="gramStart"/>
      <w:r w:rsidRPr="00311CBF">
        <w:rPr>
          <w:rFonts w:cs="Calibri"/>
          <w:sz w:val="16"/>
          <w:szCs w:val="22"/>
        </w:rPr>
        <w:t>talks</w:t>
      </w:r>
      <w:proofErr w:type="gramEnd"/>
      <w:r w:rsidRPr="00311CBF">
        <w:rPr>
          <w:rFonts w:cs="Calibri"/>
          <w:sz w:val="16"/>
          <w:szCs w:val="22"/>
        </w:rPr>
        <w:t xml:space="preserve"> about how when we rely solely on one perspective to make our claims, radical liberatory theory becomes rootless. That’s the reason why we use a three-tiered process. That’s why we use alternative forms of discourse such as hip hop. That’s also how </w:t>
      </w:r>
      <w:r w:rsidRPr="00311CBF">
        <w:rPr>
          <w:rFonts w:cs="Calibri"/>
          <w:szCs w:val="22"/>
          <w:highlight w:val="green"/>
          <w:u w:val="single"/>
        </w:rPr>
        <w:t>we use traditional</w:t>
      </w:r>
      <w:r w:rsidRPr="00311CBF">
        <w:rPr>
          <w:rFonts w:cs="Calibri"/>
          <w:szCs w:val="22"/>
          <w:u w:val="single"/>
        </w:rPr>
        <w:t xml:space="preserve"> evidence </w:t>
      </w:r>
      <w:r w:rsidRPr="00311CBF">
        <w:rPr>
          <w:rFonts w:cs="Calibri"/>
          <w:szCs w:val="22"/>
          <w:highlight w:val="green"/>
          <w:u w:val="single"/>
        </w:rPr>
        <w:t>and</w:t>
      </w:r>
      <w:r w:rsidRPr="00311CBF">
        <w:rPr>
          <w:rFonts w:cs="Calibri"/>
          <w:szCs w:val="22"/>
          <w:u w:val="single"/>
        </w:rPr>
        <w:t xml:space="preserve"> our </w:t>
      </w:r>
      <w:r w:rsidRPr="00311CBF">
        <w:rPr>
          <w:rFonts w:cs="Calibri"/>
          <w:szCs w:val="22"/>
          <w:highlight w:val="green"/>
          <w:u w:val="single"/>
        </w:rPr>
        <w:t xml:space="preserve">personal </w:t>
      </w:r>
      <w:proofErr w:type="gramStart"/>
      <w:r w:rsidRPr="00311CBF">
        <w:rPr>
          <w:rFonts w:cs="Calibri"/>
          <w:szCs w:val="22"/>
          <w:highlight w:val="green"/>
          <w:u w:val="single"/>
        </w:rPr>
        <w:t>narratives</w:t>
      </w:r>
      <w:proofErr w:type="gramEnd"/>
      <w:r w:rsidRPr="00311CBF">
        <w:rPr>
          <w:rFonts w:cs="Calibri"/>
          <w:szCs w:val="22"/>
          <w:highlight w:val="green"/>
          <w:u w:val="single"/>
        </w:rPr>
        <w:t xml:space="preserve"> so you don’t get</w:t>
      </w:r>
      <w:r w:rsidRPr="00311CBF">
        <w:rPr>
          <w:rFonts w:cs="Calibri"/>
          <w:szCs w:val="22"/>
          <w:u w:val="single"/>
        </w:rPr>
        <w:t xml:space="preserve"> </w:t>
      </w:r>
      <w:r w:rsidRPr="00311CBF">
        <w:rPr>
          <w:rFonts w:cs="Calibri"/>
          <w:sz w:val="16"/>
          <w:szCs w:val="22"/>
        </w:rPr>
        <w:t xml:space="preserve">just </w:t>
      </w:r>
      <w:r w:rsidRPr="00311CBF">
        <w:rPr>
          <w:rFonts w:cs="Calibri"/>
          <w:szCs w:val="22"/>
          <w:highlight w:val="green"/>
          <w:u w:val="single"/>
        </w:rPr>
        <w:t>one perspective</w:t>
      </w:r>
      <w:r w:rsidRPr="00311CBF">
        <w:rPr>
          <w:rFonts w:cs="Calibri"/>
          <w:sz w:val="16"/>
          <w:szCs w:val="22"/>
        </w:rPr>
        <w:t xml:space="preserve"> claiming to be the right way. Because </w:t>
      </w:r>
      <w:r w:rsidRPr="00311CBF">
        <w:rPr>
          <w:rFonts w:cs="Calibri"/>
          <w:szCs w:val="22"/>
          <w:u w:val="single"/>
        </w:rPr>
        <w:t>it becomes a more meaningful and educational view</w:t>
      </w:r>
      <w:r w:rsidRPr="00311CBF">
        <w:rPr>
          <w:rFonts w:cs="Calibri"/>
          <w:sz w:val="16"/>
          <w:szCs w:val="22"/>
        </w:rPr>
        <w:t xml:space="preserve"> as far as how we achieve our education.61 The use of hip hop and personal experience function as a check against the homogenizing function of academic and expert discourse. Note the reference to bell hooks. Green argues that </w:t>
      </w:r>
      <w:r w:rsidRPr="00311CBF">
        <w:rPr>
          <w:rFonts w:cs="Calibri"/>
          <w:szCs w:val="22"/>
          <w:u w:val="single"/>
        </w:rPr>
        <w:t>without alternative perspectives, “radical libratory theory becomes rootless</w:t>
      </w:r>
      <w:r w:rsidRPr="00311CBF">
        <w:rPr>
          <w:rFonts w:cs="Calibri"/>
          <w:sz w:val="16"/>
          <w:szCs w:val="22"/>
        </w:rPr>
        <w:t xml:space="preserve">.” The term rootless seems to refer to a lack of grounded-ness in the material circumstances that academics or </w:t>
      </w:r>
      <w:proofErr w:type="gramStart"/>
      <w:r w:rsidRPr="00311CBF">
        <w:rPr>
          <w:rFonts w:cs="Calibri"/>
          <w:sz w:val="16"/>
          <w:szCs w:val="22"/>
        </w:rPr>
        <w:t>experts</w:t>
      </w:r>
      <w:proofErr w:type="gramEnd"/>
      <w:r w:rsidRPr="00311CBF">
        <w:rPr>
          <w:rFonts w:cs="Calibri"/>
          <w:sz w:val="16"/>
          <w:szCs w:val="22"/>
        </w:rPr>
        <w:t xml:space="preserve"> study. In other words, academics and experts </w:t>
      </w:r>
      <w:proofErr w:type="gramStart"/>
      <w:r w:rsidRPr="00311CBF">
        <w:rPr>
          <w:rFonts w:cs="Calibri"/>
          <w:sz w:val="16"/>
          <w:szCs w:val="22"/>
        </w:rPr>
        <w:t>by definition represent</w:t>
      </w:r>
      <w:proofErr w:type="gramEnd"/>
      <w:r w:rsidRPr="00311CBF">
        <w:rPr>
          <w:rFonts w:cs="Calibri"/>
          <w:sz w:val="16"/>
          <w:szCs w:val="22"/>
        </w:rPr>
        <w:t xml:space="preserve"> an intellectual population with a level of objective distance from that which they study. For the Louisville debaters, this distance is problematic as it prevents the development of a social politic that is rooted in the community of those most greatly affected by the status of oppression.</w:t>
      </w:r>
    </w:p>
    <w:p w14:paraId="42D560DD" w14:textId="77777777" w:rsidR="00265F84" w:rsidRPr="00311CBF" w:rsidRDefault="00265F84" w:rsidP="00265F84">
      <w:pPr>
        <w:pStyle w:val="Heading4"/>
        <w:rPr>
          <w:rFonts w:cs="Calibri"/>
        </w:rPr>
      </w:pPr>
      <w:r w:rsidRPr="00311CBF">
        <w:rPr>
          <w:rFonts w:cs="Calibri"/>
        </w:rPr>
        <w:lastRenderedPageBreak/>
        <w:t>To clarify, debaters don’t have to disclose traumatic past experiences, just something about their social location that informs the way in which they engage with the topic within the 1AC</w:t>
      </w:r>
    </w:p>
    <w:p w14:paraId="0EF1E371" w14:textId="77777777" w:rsidR="00265F84" w:rsidRPr="00311CBF" w:rsidRDefault="00265F84" w:rsidP="00265F84">
      <w:pPr>
        <w:pStyle w:val="Heading4"/>
        <w:rPr>
          <w:rFonts w:cs="Calibri"/>
        </w:rPr>
      </w:pPr>
      <w:r w:rsidRPr="00311CBF">
        <w:rPr>
          <w:rFonts w:cs="Calibri"/>
        </w:rPr>
        <w:t xml:space="preserve">Vote negative for </w:t>
      </w:r>
      <w:r w:rsidRPr="00311CBF">
        <w:rPr>
          <w:rFonts w:cs="Calibri"/>
          <w:u w:val="single"/>
        </w:rPr>
        <w:t>access</w:t>
      </w:r>
      <w:r w:rsidRPr="00311CBF">
        <w:rPr>
          <w:rFonts w:cs="Calibri"/>
        </w:rPr>
        <w:t xml:space="preserve"> – normative knowledge-making practices are steeped in </w:t>
      </w:r>
      <w:r w:rsidRPr="00311CBF">
        <w:rPr>
          <w:rFonts w:cs="Calibri"/>
          <w:u w:val="single"/>
        </w:rPr>
        <w:t>expert</w:t>
      </w:r>
      <w:r w:rsidRPr="00311CBF">
        <w:rPr>
          <w:rFonts w:cs="Calibri"/>
        </w:rPr>
        <w:t xml:space="preserve"> vernaculars that </w:t>
      </w:r>
      <w:r w:rsidRPr="00311CBF">
        <w:rPr>
          <w:rFonts w:cs="Calibri"/>
          <w:u w:val="single"/>
        </w:rPr>
        <w:t>crowd-out</w:t>
      </w:r>
      <w:r w:rsidRPr="00311CBF">
        <w:rPr>
          <w:rFonts w:cs="Calibri"/>
        </w:rPr>
        <w:t xml:space="preserve"> minority participation which is a </w:t>
      </w:r>
      <w:r w:rsidRPr="00311CBF">
        <w:rPr>
          <w:rFonts w:cs="Calibri"/>
          <w:u w:val="single"/>
        </w:rPr>
        <w:t>prereq</w:t>
      </w:r>
      <w:r w:rsidRPr="00311CBF">
        <w:rPr>
          <w:rFonts w:cs="Calibri"/>
        </w:rPr>
        <w:t xml:space="preserve"> to debate’s benefits – topical analysis without the three-tiers leads to </w:t>
      </w:r>
      <w:r w:rsidRPr="00311CBF">
        <w:rPr>
          <w:rFonts w:cs="Calibri"/>
          <w:u w:val="single"/>
        </w:rPr>
        <w:t>distancing</w:t>
      </w:r>
      <w:r w:rsidRPr="00311CBF">
        <w:rPr>
          <w:rFonts w:cs="Calibri"/>
        </w:rPr>
        <w:t xml:space="preserve"> that </w:t>
      </w:r>
      <w:r w:rsidRPr="00311CBF">
        <w:rPr>
          <w:rFonts w:cs="Calibri"/>
          <w:u w:val="single"/>
        </w:rPr>
        <w:t>demobilizes</w:t>
      </w:r>
      <w:r w:rsidRPr="00311CBF">
        <w:rPr>
          <w:rFonts w:cs="Calibri"/>
        </w:rPr>
        <w:t xml:space="preserve"> politics toward interpassivity and </w:t>
      </w:r>
      <w:r w:rsidRPr="00311CBF">
        <w:rPr>
          <w:rFonts w:cs="Calibri"/>
          <w:u w:val="single"/>
        </w:rPr>
        <w:t>secures</w:t>
      </w:r>
      <w:r w:rsidRPr="00311CBF">
        <w:rPr>
          <w:rFonts w:cs="Calibri"/>
        </w:rPr>
        <w:t xml:space="preserve"> psychic violence</w:t>
      </w:r>
    </w:p>
    <w:p w14:paraId="70AF21C4" w14:textId="77777777" w:rsidR="00265F84" w:rsidRPr="00311CBF" w:rsidRDefault="00265F84" w:rsidP="00265F84">
      <w:pPr>
        <w:rPr>
          <w:rFonts w:cs="Calibri"/>
        </w:rPr>
      </w:pPr>
    </w:p>
    <w:p w14:paraId="09AF537E" w14:textId="77777777" w:rsidR="00265F84" w:rsidRPr="00311CBF" w:rsidRDefault="00265F84" w:rsidP="00265F84">
      <w:pPr>
        <w:pStyle w:val="Heading4"/>
        <w:rPr>
          <w:rFonts w:cs="Calibri"/>
        </w:rPr>
      </w:pPr>
      <w:r w:rsidRPr="00311CBF">
        <w:rPr>
          <w:rFonts w:cs="Calibri"/>
        </w:rPr>
        <w:t xml:space="preserve">TVA – Include organic intellectuals to have a more robust defense of the 1AC </w:t>
      </w:r>
      <w:proofErr w:type="gramStart"/>
      <w:r w:rsidRPr="00311CBF">
        <w:rPr>
          <w:rFonts w:cs="Calibri"/>
        </w:rPr>
        <w:t>and also</w:t>
      </w:r>
      <w:proofErr w:type="gramEnd"/>
      <w:r w:rsidRPr="00311CBF">
        <w:rPr>
          <w:rFonts w:cs="Calibri"/>
        </w:rPr>
        <w:t xml:space="preserve"> include how your social location or personal experinces relate to the 1AC</w:t>
      </w:r>
    </w:p>
    <w:p w14:paraId="2622C2D8" w14:textId="77777777" w:rsidR="00265F84" w:rsidRPr="00311CBF" w:rsidRDefault="00265F84" w:rsidP="00265F84">
      <w:pPr>
        <w:rPr>
          <w:rFonts w:cs="Calibri"/>
        </w:rPr>
      </w:pPr>
      <w:r w:rsidRPr="00311CBF">
        <w:rPr>
          <w:rFonts w:cs="Calibri"/>
        </w:rPr>
        <w:t>Add paradigm issues</w:t>
      </w:r>
    </w:p>
    <w:p w14:paraId="1E99A98B" w14:textId="77777777" w:rsidR="00265F84" w:rsidRPr="00311CBF" w:rsidRDefault="00265F84" w:rsidP="00265F84">
      <w:pPr>
        <w:pStyle w:val="Heading4"/>
        <w:rPr>
          <w:rFonts w:cs="Calibri"/>
        </w:rPr>
      </w:pPr>
      <w:r w:rsidRPr="00311CBF">
        <w:rPr>
          <w:rFonts w:cs="Calibri"/>
        </w:rPr>
        <w:t>They should lose for defending an inaccessible model of politics</w:t>
      </w:r>
    </w:p>
    <w:p w14:paraId="080A0182" w14:textId="77777777" w:rsidR="00265F84" w:rsidRPr="00311CBF" w:rsidRDefault="00265F84" w:rsidP="00265F84">
      <w:pPr>
        <w:rPr>
          <w:rFonts w:cs="Calibri"/>
        </w:rPr>
      </w:pPr>
      <w:r w:rsidRPr="00311CBF">
        <w:rPr>
          <w:rFonts w:cs="Calibri"/>
        </w:rPr>
        <w:t>CI – Holds debaters accountable for actively excluding alternate forms of knowledge</w:t>
      </w:r>
    </w:p>
    <w:p w14:paraId="02E87AB3" w14:textId="77777777" w:rsidR="00265F84" w:rsidRPr="00311CBF" w:rsidRDefault="00265F84" w:rsidP="00265F84">
      <w:pPr>
        <w:rPr>
          <w:rFonts w:cs="Calibri"/>
        </w:rPr>
      </w:pPr>
      <w:r w:rsidRPr="00311CBF">
        <w:rPr>
          <w:rFonts w:cs="Calibri"/>
        </w:rPr>
        <w:t>No Rvis – proves our argument about how debates super competitive nature excludes good models of politics also hypercharges because they don’t care about their aff just about getting another route to the ballot</w:t>
      </w:r>
    </w:p>
    <w:p w14:paraId="2BB7C76C" w14:textId="77777777" w:rsidR="00265F84" w:rsidRDefault="00265F84" w:rsidP="00265F84">
      <w:r>
        <w:t xml:space="preserve">1. Reject 1AR theory- A] </w:t>
      </w:r>
      <w:proofErr w:type="gramStart"/>
      <w:r>
        <w:t>7-6 time</w:t>
      </w:r>
      <w:proofErr w:type="gramEnd"/>
      <w:r>
        <w:t xml:space="preserve"> skew means it’s endlessly aff biased B] I don’t have a 3nr which allows for endless extrapolation C] 1AR theory is skewed to the aff because they have a 2ar judge psychology warrant.</w:t>
      </w:r>
    </w:p>
    <w:p w14:paraId="446A3C06" w14:textId="77777777" w:rsidR="00265F84" w:rsidRDefault="00265F84" w:rsidP="00265F84">
      <w:r>
        <w:t>Infinite abuse claims are wrong- A] Spikes solve-you can just preempt paradigms in the 1AC B] Functional limits- 1nc is only 7 minutes long</w:t>
      </w:r>
    </w:p>
    <w:p w14:paraId="3A8D8F17" w14:textId="77777777" w:rsidR="00265F84" w:rsidRDefault="00265F84" w:rsidP="00265F84">
      <w:r>
        <w:t xml:space="preserve">2. 1NC theory first - 1] Abuse was self-inflicted- They started the chain of abuse and forced me down this strategy 2] Norming- We have more speeches to norm over whether it’s a good idea since the shell was read earlier. </w:t>
      </w:r>
    </w:p>
    <w:p w14:paraId="63B7482F" w14:textId="77777777" w:rsidR="00265F84" w:rsidRDefault="00265F84" w:rsidP="00265F84">
      <w:r>
        <w:t xml:space="preserve">3. Neg abuse outweighs Aff abuse – 1] Infinite prep time before round to frontline 2] 2AR judge psychology and 1st and last speech 3] Infinite perms and uplayering in the 1AR. </w:t>
      </w:r>
    </w:p>
    <w:p w14:paraId="09592352" w14:textId="77777777" w:rsidR="00265F84" w:rsidRDefault="00265F84" w:rsidP="00265F84">
      <w:r>
        <w:t xml:space="preserve">4. Reasonability on 1AR shells – 1AR theory is very aff-biased because the 2AR gets to line-by-line every 2NR standard with new answers that never get responded to– reasonability checks 2AR sandbagging by preventing </w:t>
      </w:r>
      <w:proofErr w:type="gramStart"/>
      <w:r>
        <w:t>really abusive</w:t>
      </w:r>
      <w:proofErr w:type="gramEnd"/>
      <w:r>
        <w:t xml:space="preserve"> 1NCs while still giving the 2N a chance. </w:t>
      </w:r>
    </w:p>
    <w:p w14:paraId="3BACB803" w14:textId="77777777" w:rsidR="00265F84" w:rsidRDefault="00265F84" w:rsidP="00265F84">
      <w:r>
        <w:t xml:space="preserve">5. DTA on 1AR shells - They can blow up a blippy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6C1C1FE8" w14:textId="77777777" w:rsidR="00265F84" w:rsidRDefault="00265F84" w:rsidP="00265F84">
      <w:r>
        <w:t>6. RVIs on 1AR theory – 1AR being able to spend 20 seconds on a shell and still win forces the 2N to allocate at least 2:30 on the shell which means RVIs check back time skew – ows on quantifiability</w:t>
      </w:r>
    </w:p>
    <w:p w14:paraId="0E00F8CD" w14:textId="77777777" w:rsidR="00265F84" w:rsidRDefault="00265F84" w:rsidP="00265F84">
      <w:r>
        <w:lastRenderedPageBreak/>
        <w:t>7. No new 1ar theory paradigm issues- A] the 1NC has already occurred with current paradigm issues in mind so new 1ar paradigms moot any theoretical offense B] introducing them in the aff allows for them to be more rigorously tested which o/w’s on time frame since we can set higher quality norms.</w:t>
      </w:r>
    </w:p>
    <w:p w14:paraId="56558B24" w14:textId="77777777" w:rsidR="00265F84" w:rsidRPr="00F601E6" w:rsidRDefault="00265F84" w:rsidP="00265F84">
      <w:r>
        <w:t>8. Evaluate 1AR Voting issues after the 2NR</w:t>
      </w:r>
      <w:proofErr w:type="gramStart"/>
      <w:r>
        <w:t>-  It’s</w:t>
      </w:r>
      <w:proofErr w:type="gramEnd"/>
      <w:r>
        <w:t xml:space="preserve"> key to reciprocity since it means we both get 1 speech each instead of them getting a 2ar to blow them up</w:t>
      </w:r>
    </w:p>
    <w:p w14:paraId="2AC7C689" w14:textId="77777777" w:rsidR="00265F84" w:rsidRDefault="00265F84" w:rsidP="00265F84">
      <w:pPr>
        <w:pStyle w:val="Heading3"/>
      </w:pPr>
      <w:r>
        <w:lastRenderedPageBreak/>
        <w:t xml:space="preserve">Misdisclosure </w:t>
      </w:r>
    </w:p>
    <w:p w14:paraId="4D18432C" w14:textId="77777777" w:rsidR="00265F84" w:rsidRDefault="00265F84" w:rsidP="00265F84">
      <w:r>
        <w:t>Must not disclose the aff</w:t>
      </w:r>
    </w:p>
    <w:p w14:paraId="36D5BAD0" w14:textId="77777777" w:rsidR="00265F84" w:rsidRDefault="00265F84" w:rsidP="00265F84">
      <w:r>
        <w:rPr>
          <w:noProof/>
        </w:rPr>
        <w:drawing>
          <wp:inline distT="0" distB="0" distL="0" distR="0" wp14:anchorId="1FF76190" wp14:editId="70668383">
            <wp:extent cx="5943600" cy="4509135"/>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0"/>
                    <a:stretch>
                      <a:fillRect/>
                    </a:stretch>
                  </pic:blipFill>
                  <pic:spPr>
                    <a:xfrm>
                      <a:off x="0" y="0"/>
                      <a:ext cx="5943600" cy="4509135"/>
                    </a:xfrm>
                    <a:prstGeom prst="rect">
                      <a:avLst/>
                    </a:prstGeom>
                  </pic:spPr>
                </pic:pic>
              </a:graphicData>
            </a:graphic>
          </wp:inline>
        </w:drawing>
      </w:r>
    </w:p>
    <w:p w14:paraId="406C9082" w14:textId="77777777" w:rsidR="00265F84" w:rsidRDefault="00265F84" w:rsidP="00265F84">
      <w:r>
        <w:t>Plan text is different</w:t>
      </w:r>
    </w:p>
    <w:p w14:paraId="1FF0A7FD" w14:textId="77777777" w:rsidR="00265F84" w:rsidRDefault="00265F84" w:rsidP="00265F84">
      <w:r>
        <w:rPr>
          <w:noProof/>
        </w:rPr>
        <w:drawing>
          <wp:inline distT="0" distB="0" distL="0" distR="0" wp14:anchorId="27D02D41" wp14:editId="7864E968">
            <wp:extent cx="5943600" cy="1592580"/>
            <wp:effectExtent l="0" t="0" r="0" b="0"/>
            <wp:docPr id="2" name="Picture 2"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 Word&#10;&#10;Description automatically generated"/>
                    <pic:cNvPicPr/>
                  </pic:nvPicPr>
                  <pic:blipFill>
                    <a:blip r:embed="rId11"/>
                    <a:stretch>
                      <a:fillRect/>
                    </a:stretch>
                  </pic:blipFill>
                  <pic:spPr>
                    <a:xfrm>
                      <a:off x="0" y="0"/>
                      <a:ext cx="5943600" cy="1592580"/>
                    </a:xfrm>
                    <a:prstGeom prst="rect">
                      <a:avLst/>
                    </a:prstGeom>
                  </pic:spPr>
                </pic:pic>
              </a:graphicData>
            </a:graphic>
          </wp:inline>
        </w:drawing>
      </w:r>
    </w:p>
    <w:p w14:paraId="2E2C3861" w14:textId="0C4AC0B5" w:rsidR="00E42E4C" w:rsidRPr="00F601E6" w:rsidRDefault="00265F84" w:rsidP="00F601E6">
      <w:r>
        <w:t>DTD – literally changed the plan text I couldn’t even read a util NC – at worst justifies all forms of 1Nc abuse bc we were skewed</w:t>
      </w:r>
    </w:p>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571357636">
    <w:abstractNumId w:val="10"/>
  </w:num>
  <w:num w:numId="2" w16cid:durableId="392437062">
    <w:abstractNumId w:val="8"/>
  </w:num>
  <w:num w:numId="3" w16cid:durableId="1128284912">
    <w:abstractNumId w:val="7"/>
  </w:num>
  <w:num w:numId="4" w16cid:durableId="563806834">
    <w:abstractNumId w:val="6"/>
  </w:num>
  <w:num w:numId="5" w16cid:durableId="899899203">
    <w:abstractNumId w:val="5"/>
  </w:num>
  <w:num w:numId="6" w16cid:durableId="1314136593">
    <w:abstractNumId w:val="9"/>
  </w:num>
  <w:num w:numId="7" w16cid:durableId="2127458382">
    <w:abstractNumId w:val="4"/>
  </w:num>
  <w:num w:numId="8" w16cid:durableId="768695044">
    <w:abstractNumId w:val="3"/>
  </w:num>
  <w:num w:numId="9" w16cid:durableId="202980158">
    <w:abstractNumId w:val="2"/>
  </w:num>
  <w:num w:numId="10" w16cid:durableId="239023722">
    <w:abstractNumId w:val="1"/>
  </w:num>
  <w:num w:numId="11" w16cid:durableId="1788236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5F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F8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FD8"/>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C79FCF"/>
  <w14:defaultImageDpi w14:val="300"/>
  <w15:docId w15:val="{188C9E31-E6D1-8046-BD34-94EC1B2B0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5F8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65F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5F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65F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No Spacing11111,No Spacing4,No Spacing21,No Spacing2,Debate Text,ta,No Spacing11,t,Ta"/>
    <w:basedOn w:val="Normal"/>
    <w:next w:val="Normal"/>
    <w:link w:val="Heading4Char"/>
    <w:uiPriority w:val="9"/>
    <w:unhideWhenUsed/>
    <w:qFormat/>
    <w:rsid w:val="00265F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65F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5F84"/>
  </w:style>
  <w:style w:type="character" w:customStyle="1" w:styleId="Heading1Char">
    <w:name w:val="Heading 1 Char"/>
    <w:aliases w:val="Pocket Char"/>
    <w:basedOn w:val="DefaultParagraphFont"/>
    <w:link w:val="Heading1"/>
    <w:uiPriority w:val="9"/>
    <w:rsid w:val="00265F8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65F8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65F8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265F8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5F84"/>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1"/>
    <w:qFormat/>
    <w:rsid w:val="00265F84"/>
    <w:rPr>
      <w:b w:val="0"/>
      <w:sz w:val="22"/>
      <w:u w:val="single"/>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20"/>
    <w:qFormat/>
    <w:rsid w:val="00265F8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65F8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265F84"/>
    <w:rPr>
      <w:color w:val="auto"/>
      <w:u w:val="none"/>
    </w:rPr>
  </w:style>
  <w:style w:type="paragraph" w:styleId="DocumentMap">
    <w:name w:val="Document Map"/>
    <w:basedOn w:val="Normal"/>
    <w:link w:val="DocumentMapChar"/>
    <w:uiPriority w:val="99"/>
    <w:semiHidden/>
    <w:unhideWhenUsed/>
    <w:rsid w:val="00265F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5F84"/>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Clear,No Spacing7,Card,card,No Spacing22,No Spacing3,No Spacing41,No Spacing111112"/>
    <w:basedOn w:val="Heading1"/>
    <w:link w:val="Hyperlink"/>
    <w:autoRedefine/>
    <w:uiPriority w:val="99"/>
    <w:qFormat/>
    <w:rsid w:val="00265F8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65F84"/>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philpapers.org/archive/SOBKA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gong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14</Pages>
  <Words>7572</Words>
  <Characters>43163</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Gong</cp:lastModifiedBy>
  <cp:revision>1</cp:revision>
  <dcterms:created xsi:type="dcterms:W3CDTF">2022-04-24T01:43:00Z</dcterms:created>
  <dcterms:modified xsi:type="dcterms:W3CDTF">2022-04-24T01:43:00Z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