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A4D5B" w14:textId="77777777" w:rsidR="006E0478" w:rsidRDefault="006E0478" w:rsidP="006E0478">
      <w:pPr>
        <w:pStyle w:val="Heading2"/>
      </w:pPr>
      <w:r>
        <w:t>Advantage</w:t>
      </w:r>
    </w:p>
    <w:p w14:paraId="6FB6984A" w14:textId="77777777" w:rsidR="006E0478" w:rsidRPr="00F6234D" w:rsidRDefault="006E0478" w:rsidP="006E0478">
      <w:r>
        <w:t>The Advantage is Innovation</w:t>
      </w:r>
    </w:p>
    <w:p w14:paraId="4AFD2F04" w14:textId="77777777" w:rsidR="006E0478" w:rsidRDefault="006E0478" w:rsidP="006E0478">
      <w:pPr>
        <w:pStyle w:val="Heading4"/>
      </w:pPr>
      <w:r>
        <w:t xml:space="preserve">1]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E018817" w14:textId="77777777" w:rsidR="006E0478" w:rsidRPr="005B38BB" w:rsidRDefault="006E0478" w:rsidP="006E0478">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BCEB9D0" w14:textId="77777777" w:rsidR="006E0478" w:rsidRDefault="006E0478" w:rsidP="006E0478">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4BB4A49" w14:textId="77777777" w:rsidR="006E0478" w:rsidRPr="007E660D" w:rsidRDefault="006E0478" w:rsidP="006E0478">
      <w:pPr>
        <w:rPr>
          <w:sz w:val="16"/>
        </w:rPr>
      </w:pPr>
    </w:p>
    <w:p w14:paraId="301DB7AD" w14:textId="77777777" w:rsidR="006E0478" w:rsidRDefault="006E0478" w:rsidP="006E0478">
      <w:pPr>
        <w:pStyle w:val="Heading4"/>
      </w:pPr>
      <w:r>
        <w:t xml:space="preserve">2] We </w:t>
      </w:r>
      <w:r>
        <w:rPr>
          <w:u w:val="single"/>
        </w:rPr>
        <w:t>control Uniqueness</w:t>
      </w:r>
      <w:r>
        <w:t xml:space="preserve"> – 78% of New Drugs </w:t>
      </w:r>
      <w:r>
        <w:rPr>
          <w:u w:val="single"/>
        </w:rPr>
        <w:t>aren’t innovative</w:t>
      </w:r>
      <w:r>
        <w:t>.</w:t>
      </w:r>
    </w:p>
    <w:p w14:paraId="7F1C2390" w14:textId="77777777" w:rsidR="006E0478" w:rsidRPr="008A0F84" w:rsidRDefault="006E0478" w:rsidP="006E0478">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758D4298" w14:textId="77777777" w:rsidR="006E0478" w:rsidRPr="00ED30E0" w:rsidRDefault="006E0478" w:rsidP="006E0478">
      <w:pPr>
        <w:rPr>
          <w:u w:val="single"/>
        </w:rPr>
      </w:pPr>
      <w:r w:rsidRPr="00ED30E0">
        <w:rPr>
          <w:sz w:val="16"/>
        </w:rPr>
        <w:t xml:space="preserve">The drug industry talks a </w:t>
      </w:r>
      <w:r w:rsidRPr="00ED30E0">
        <w:rPr>
          <w:u w:val="single"/>
        </w:rPr>
        <w:t>lot about how reforms to lower prices threaten cutting-edge breakthroughs</w:t>
      </w:r>
      <w:r w:rsidRPr="00ED30E0">
        <w:rPr>
          <w:sz w:val="16"/>
        </w:rPr>
        <w:t xml:space="preserve">, but in reality, </w:t>
      </w:r>
      <w:r w:rsidRPr="00ED30E0">
        <w:rPr>
          <w:b/>
          <w:highlight w:val="green"/>
          <w:u w:val="single"/>
          <w:bdr w:val="single" w:sz="12" w:space="0" w:color="auto"/>
        </w:rPr>
        <w:t>only a fraction</w:t>
      </w:r>
      <w:r w:rsidRPr="00ED30E0">
        <w:rPr>
          <w:b/>
          <w:highlight w:val="green"/>
          <w:u w:val="single"/>
        </w:rPr>
        <w:t xml:space="preserve"> of new medications are truly innovative</w:t>
      </w:r>
      <w:r w:rsidRPr="00ED30E0">
        <w:rPr>
          <w:sz w:val="16"/>
        </w:rPr>
        <w:t xml:space="preserve">. </w:t>
      </w:r>
      <w:r w:rsidRPr="00ED30E0">
        <w:rPr>
          <w:b/>
          <w:highlight w:val="green"/>
          <w:u w:val="single"/>
        </w:rPr>
        <w:t>Since 1975</w:t>
      </w:r>
      <w:r w:rsidRPr="00ED30E0">
        <w:rPr>
          <w:sz w:val="16"/>
        </w:rPr>
        <w:t xml:space="preserve">, </w:t>
      </w:r>
      <w:r w:rsidRPr="00ED30E0">
        <w:rPr>
          <w:b/>
          <w:highlight w:val="green"/>
          <w:u w:val="single"/>
        </w:rPr>
        <w:t>only 10</w:t>
      </w:r>
      <w:r w:rsidRPr="00ED30E0">
        <w:rPr>
          <w:sz w:val="16"/>
        </w:rPr>
        <w:t xml:space="preserve"> to 15 </w:t>
      </w:r>
      <w:r w:rsidRPr="00ED30E0">
        <w:rPr>
          <w:b/>
          <w:highlight w:val="green"/>
          <w:u w:val="single"/>
        </w:rPr>
        <w:t>percent</w:t>
      </w:r>
      <w:r w:rsidRPr="00ED30E0">
        <w:rPr>
          <w:sz w:val="16"/>
        </w:rPr>
        <w:t xml:space="preserve"> of drugs entering the market </w:t>
      </w:r>
      <w:r w:rsidRPr="00ED30E0">
        <w:rPr>
          <w:b/>
          <w:highlight w:val="green"/>
          <w:u w:val="single"/>
        </w:rPr>
        <w:t>represented</w:t>
      </w:r>
      <w:r w:rsidRPr="00ED30E0">
        <w:rPr>
          <w:sz w:val="16"/>
        </w:rPr>
        <w:t xml:space="preserve"> </w:t>
      </w:r>
      <w:r w:rsidRPr="00ED30E0">
        <w:rPr>
          <w:b/>
          <w:u w:val="single"/>
        </w:rPr>
        <w:t>therapeutic</w:t>
      </w:r>
      <w:r w:rsidRPr="00ED30E0">
        <w:rPr>
          <w:b/>
          <w:highlight w:val="green"/>
          <w:u w:val="single"/>
        </w:rPr>
        <w:t xml:space="preserve"> advances</w:t>
      </w:r>
      <w:r w:rsidRPr="00ED30E0">
        <w:rPr>
          <w:sz w:val="16"/>
        </w:rPr>
        <w:t xml:space="preserve">; </w:t>
      </w:r>
      <w:r w:rsidRPr="00ED30E0">
        <w:rPr>
          <w:b/>
          <w:u w:val="single"/>
        </w:rPr>
        <w:t>instead</w:t>
      </w:r>
      <w:r w:rsidRPr="00ED30E0">
        <w:rPr>
          <w:sz w:val="16"/>
        </w:rPr>
        <w:t xml:space="preserve">, </w:t>
      </w:r>
      <w:r w:rsidRPr="00ED30E0">
        <w:rPr>
          <w:b/>
          <w:highlight w:val="green"/>
          <w:u w:val="single"/>
        </w:rPr>
        <w:t xml:space="preserve">drug companies prioritized the development of existing drugs with </w:t>
      </w:r>
      <w:r w:rsidRPr="00ED30E0">
        <w:rPr>
          <w:b/>
          <w:highlight w:val="green"/>
          <w:u w:val="single"/>
          <w:bdr w:val="single" w:sz="12" w:space="0" w:color="auto"/>
        </w:rPr>
        <w:t>minor variations that lack clinical significance</w:t>
      </w:r>
      <w:r w:rsidRPr="00ED30E0">
        <w:rPr>
          <w:sz w:val="16"/>
        </w:rPr>
        <w:t xml:space="preserve">.21 Drug patents offer a stark illustration of this point. Between 2005 and 2015, </w:t>
      </w:r>
      <w:r w:rsidRPr="00ED30E0">
        <w:rPr>
          <w:b/>
          <w:highlight w:val="green"/>
          <w:u w:val="single"/>
          <w:bdr w:val="single" w:sz="12" w:space="0" w:color="auto"/>
        </w:rPr>
        <w:t>78 percent of drug patents were related to drugs already on the market.</w:t>
      </w:r>
      <w:r w:rsidRPr="00ED30E0">
        <w:rPr>
          <w:sz w:val="16"/>
        </w:rPr>
        <w:t xml:space="preserve">22 </w:t>
      </w:r>
      <w:r w:rsidRPr="00ED30E0">
        <w:rPr>
          <w:b/>
          <w:highlight w:val="green"/>
          <w:u w:val="single"/>
        </w:rPr>
        <w:t>Instead of investing in R&amp;D that could lead to new</w:t>
      </w:r>
      <w:r w:rsidRPr="00ED30E0">
        <w:rPr>
          <w:sz w:val="16"/>
        </w:rPr>
        <w:t xml:space="preserve"> breakthrough </w:t>
      </w:r>
      <w:r w:rsidRPr="00ED30E0">
        <w:rPr>
          <w:b/>
          <w:highlight w:val="green"/>
          <w:u w:val="single"/>
        </w:rPr>
        <w:t>therapies</w:t>
      </w:r>
      <w:r w:rsidRPr="00ED30E0">
        <w:rPr>
          <w:sz w:val="16"/>
        </w:rPr>
        <w:t xml:space="preserve">, </w:t>
      </w:r>
      <w:r w:rsidRPr="00ED30E0">
        <w:rPr>
          <w:b/>
          <w:highlight w:val="green"/>
          <w:u w:val="single"/>
        </w:rPr>
        <w:t xml:space="preserve">drug companies spend resources </w:t>
      </w:r>
      <w:r w:rsidRPr="00ED30E0">
        <w:rPr>
          <w:b/>
          <w:highlight w:val="green"/>
          <w:u w:val="single"/>
          <w:bdr w:val="single" w:sz="12" w:space="0" w:color="auto"/>
        </w:rPr>
        <w:t>obtaining patents on old drugs</w:t>
      </w:r>
      <w:r w:rsidRPr="00ED30E0">
        <w:rPr>
          <w:sz w:val="16"/>
        </w:rPr>
        <w:t xml:space="preserve"> </w:t>
      </w:r>
      <w:r w:rsidRPr="00ED30E0">
        <w:rPr>
          <w:u w:val="single"/>
        </w:rPr>
        <w:t xml:space="preserve">— not to improve user experience — but </w:t>
      </w:r>
      <w:r w:rsidRPr="00ED30E0">
        <w:rPr>
          <w:b/>
          <w:highlight w:val="green"/>
          <w:u w:val="single"/>
        </w:rPr>
        <w:t>to extend patent protection</w:t>
      </w:r>
      <w:r w:rsidRPr="00ED30E0">
        <w:rPr>
          <w:u w:val="single"/>
        </w:rPr>
        <w:t>, prolong monopoly pricing periods, and keep generic competitors off the market</w:t>
      </w:r>
      <w:r w:rsidRPr="00ED30E0">
        <w:rPr>
          <w:sz w:val="16"/>
        </w:rPr>
        <w:t xml:space="preserve">. So if we understand that new drugs are not the same as new cures, a small reduction in new drugs doesn’t pose a threat to innovation. </w:t>
      </w:r>
      <w:r w:rsidRPr="00ED30E0">
        <w:rPr>
          <w:u w:val="single"/>
        </w:rPr>
        <w:t xml:space="preserve">Harvard economist Richard Frank summed it up this way: “If drug companies claim lowering drug prices means somewhat fewer new drug launches, remember that there are </w:t>
      </w:r>
      <w:r w:rsidRPr="00ED30E0">
        <w:rPr>
          <w:b/>
          <w:bCs/>
          <w:u w:val="single"/>
        </w:rPr>
        <w:t>numerous new products sold every year whose elimination would have little to no impact on the health of Americans</w:t>
      </w:r>
      <w:r w:rsidRPr="00ED30E0">
        <w:rPr>
          <w:sz w:val="16"/>
        </w:rPr>
        <w:t xml:space="preserve">.”23 If our current system of drug development does not result primarily in truly innovative drugs, we can’t let the pharmaceutical industry use the threat of R&amp;D cuts as a scapegoat to thwart reforms. </w:t>
      </w:r>
      <w:r w:rsidRPr="00ED30E0">
        <w:rPr>
          <w:u w:val="single"/>
        </w:rPr>
        <w:t>We can create a system that incentivizes valuable innovation that delivers meaningful clinical benefit to patients — instead of repurposing old drugs.</w:t>
      </w:r>
    </w:p>
    <w:p w14:paraId="4740C804" w14:textId="77777777" w:rsidR="006E0478" w:rsidRDefault="006E0478" w:rsidP="006E0478">
      <w:pPr>
        <w:rPr>
          <w:sz w:val="16"/>
        </w:rPr>
      </w:pPr>
    </w:p>
    <w:p w14:paraId="1B46129A" w14:textId="77777777" w:rsidR="006E0478" w:rsidRDefault="006E0478" w:rsidP="006E0478">
      <w:pPr>
        <w:pStyle w:val="Heading4"/>
      </w:pPr>
      <w:r>
        <w:t xml:space="preserve">3] 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A446CEB" w14:textId="77777777" w:rsidR="006E0478" w:rsidRPr="00791206" w:rsidRDefault="006E0478" w:rsidP="006E0478">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E135E71" w14:textId="77777777" w:rsidR="006E0478" w:rsidRPr="00E755CC" w:rsidRDefault="006E0478" w:rsidP="006E0478">
      <w:pPr>
        <w:rPr>
          <w:b/>
          <w:sz w:val="26"/>
          <w:highlight w:val="green"/>
          <w:u w:val="single"/>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w:t>
      </w:r>
      <w:r w:rsidRPr="00E755CC">
        <w:rPr>
          <w:u w:val="single"/>
        </w:rPr>
        <w:t xml:space="preserve">is most commonly used with blockbuster drugs generating the highest prices and profits. </w:t>
      </w:r>
      <w:r w:rsidRPr="00E755CC">
        <w:rPr>
          <w:b/>
          <w:bCs/>
          <w:u w:val="single"/>
        </w:rPr>
        <w:t>Of the roughly 100 best-selling drugs, more than</w:t>
      </w:r>
      <w:r w:rsidRPr="00E974A9">
        <w:rPr>
          <w:b/>
          <w:bCs/>
          <w:u w:val="single"/>
        </w:rPr>
        <w:t xml:space="preserve">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Pr>
          <w:b/>
          <w:sz w:val="26"/>
          <w:u w:val="single"/>
        </w:rPr>
        <w:t xml:space="preserve"> </w:t>
      </w:r>
      <w:r w:rsidRPr="00E974A9">
        <w:rPr>
          <w:u w:val="single"/>
        </w:rPr>
        <w:t xml:space="preserve">to be sure we were as fair and reasonable as possible.” </w:t>
      </w:r>
    </w:p>
    <w:p w14:paraId="281B048C" w14:textId="77777777" w:rsidR="006E0478" w:rsidRPr="00E974A9" w:rsidRDefault="006E0478" w:rsidP="006E0478">
      <w:pPr>
        <w:rPr>
          <w:sz w:val="16"/>
        </w:rPr>
      </w:pPr>
    </w:p>
    <w:p w14:paraId="2F8A2D20" w14:textId="77777777" w:rsidR="006E0478" w:rsidRDefault="006E0478" w:rsidP="006E0478">
      <w:pPr>
        <w:pStyle w:val="Heading4"/>
      </w:pPr>
      <w:r>
        <w:t>4 impacts:</w:t>
      </w:r>
    </w:p>
    <w:p w14:paraId="62F1FC4A" w14:textId="77777777" w:rsidR="006E0478" w:rsidRPr="006A5D4C" w:rsidRDefault="006E0478" w:rsidP="006E0478">
      <w:pPr>
        <w:rPr>
          <w:sz w:val="16"/>
        </w:rPr>
      </w:pPr>
    </w:p>
    <w:p w14:paraId="786890A6" w14:textId="77777777" w:rsidR="006E0478" w:rsidRDefault="006E0478" w:rsidP="006E0478">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5E82347A" w14:textId="77777777" w:rsidR="006E0478" w:rsidRPr="00E2724F" w:rsidRDefault="006E0478" w:rsidP="006E0478">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4424160B" w14:textId="77777777" w:rsidR="006E0478" w:rsidRDefault="006E0478" w:rsidP="006E0478">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1"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2"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8D1909">
        <w:rPr>
          <w:rStyle w:val="Emphasis"/>
        </w:rPr>
        <w:t>not insurmountable</w:t>
      </w:r>
      <w:r w:rsidRPr="008D1909">
        <w:rPr>
          <w:sz w:val="16"/>
        </w:rPr>
        <w:t xml:space="preserve">,” and that </w:t>
      </w:r>
      <w:r w:rsidRPr="008D1909">
        <w:rPr>
          <w:rStyle w:val="StyleUnderline"/>
        </w:rPr>
        <w:t>coordinated action will</w:t>
      </w:r>
      <w:r w:rsidRPr="008D1909">
        <w:rPr>
          <w:sz w:val="16"/>
        </w:rPr>
        <w:t xml:space="preserve"> “help to </w:t>
      </w:r>
      <w:r w:rsidRPr="008D1909">
        <w:rPr>
          <w:rStyle w:val="StyleUnderline"/>
        </w:rPr>
        <w:t>save millions</w:t>
      </w:r>
      <w:r w:rsidRPr="008D1909">
        <w:rPr>
          <w:sz w:val="16"/>
        </w:rPr>
        <w:t xml:space="preserve"> of lives, </w:t>
      </w:r>
      <w:r w:rsidRPr="008D1909">
        <w:rPr>
          <w:rStyle w:val="StyleUnderline"/>
        </w:rPr>
        <w:t>preserve antimicrobials for generations</w:t>
      </w:r>
      <w:r w:rsidRPr="008D1909">
        <w:rPr>
          <w:sz w:val="16"/>
        </w:rPr>
        <w:t xml:space="preserve"> to come </w:t>
      </w:r>
      <w:r w:rsidRPr="008D1909">
        <w:rPr>
          <w:rStyle w:val="StyleUnderline"/>
        </w:rPr>
        <w:t xml:space="preserve">and </w:t>
      </w:r>
      <w:r w:rsidRPr="008D1909">
        <w:rPr>
          <w:rStyle w:val="Emphasis"/>
        </w:rPr>
        <w:t>secure the fu</w:t>
      </w:r>
      <w:r w:rsidRPr="00272531">
        <w:rPr>
          <w:rStyle w:val="Emphasis"/>
        </w:rPr>
        <w:t>ture</w:t>
      </w:r>
      <w:r w:rsidRPr="00272531">
        <w:rPr>
          <w:rStyle w:val="StyleUnderline"/>
        </w:rPr>
        <w:t xml:space="preserve"> from drug-resistant diseases</w:t>
      </w:r>
      <w:r w:rsidRPr="003C32B5">
        <w:rPr>
          <w:sz w:val="16"/>
        </w:rPr>
        <w:t>.”</w:t>
      </w:r>
    </w:p>
    <w:p w14:paraId="376E8926" w14:textId="77777777" w:rsidR="006E0478" w:rsidRPr="001948D4" w:rsidRDefault="006E0478" w:rsidP="006E0478">
      <w:pPr>
        <w:rPr>
          <w:sz w:val="16"/>
        </w:rPr>
      </w:pPr>
    </w:p>
    <w:p w14:paraId="269058E3" w14:textId="77777777" w:rsidR="006E0478" w:rsidRPr="00BA63B8" w:rsidRDefault="006E0478" w:rsidP="006E0478">
      <w:pPr>
        <w:pStyle w:val="Heading4"/>
      </w:pPr>
      <w:r w:rsidRPr="00C253D1">
        <w:t>Evolving</w:t>
      </w:r>
      <w:r>
        <w:t xml:space="preserve"> superbugs trigger </w:t>
      </w:r>
      <w:r w:rsidRPr="00BA63B8">
        <w:rPr>
          <w:u w:val="single"/>
        </w:rPr>
        <w:t>extinction</w:t>
      </w:r>
      <w:r>
        <w:t>.</w:t>
      </w:r>
    </w:p>
    <w:p w14:paraId="0AAECD64" w14:textId="77777777" w:rsidR="006E0478" w:rsidRPr="000370A8" w:rsidRDefault="006E0478" w:rsidP="006E0478">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F0A2F65" w14:textId="77777777" w:rsidR="006E0478" w:rsidRPr="000370A8" w:rsidRDefault="006E0478" w:rsidP="006E0478">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74C92D20" w14:textId="77777777" w:rsidR="006E0478" w:rsidRDefault="006E0478" w:rsidP="006E0478">
      <w:pPr>
        <w:rPr>
          <w:b/>
          <w:iCs/>
          <w:u w:val="single"/>
          <w:bdr w:val="single" w:sz="18" w:space="0" w:color="auto"/>
        </w:rPr>
      </w:pPr>
    </w:p>
    <w:p w14:paraId="64D51324" w14:textId="77777777" w:rsidR="006E0478" w:rsidRDefault="006E0478" w:rsidP="006E0478">
      <w:pPr>
        <w:pStyle w:val="Heading4"/>
      </w:pPr>
      <w:r>
        <w:t xml:space="preserve">We’re on the Brink – </w:t>
      </w:r>
      <w:r>
        <w:rPr>
          <w:u w:val="single"/>
        </w:rPr>
        <w:t>new diseases</w:t>
      </w:r>
      <w:r>
        <w:t xml:space="preserve"> are </w:t>
      </w:r>
      <w:r>
        <w:rPr>
          <w:u w:val="single"/>
        </w:rPr>
        <w:t>emerging</w:t>
      </w:r>
      <w:r>
        <w:t>.</w:t>
      </w:r>
    </w:p>
    <w:p w14:paraId="5D4C4948" w14:textId="77777777" w:rsidR="006E0478" w:rsidRDefault="006E0478" w:rsidP="006E0478">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52A43D00" w14:textId="77777777" w:rsidR="006E0478" w:rsidRPr="00B40B3C" w:rsidRDefault="006E0478" w:rsidP="006E0478">
      <w:pPr>
        <w:rPr>
          <w:sz w:val="20"/>
          <w:szCs w:val="20"/>
          <w:u w:val="single"/>
        </w:rPr>
      </w:pPr>
      <w:r w:rsidRPr="00B40B3C">
        <w:rPr>
          <w:sz w:val="16"/>
          <w:szCs w:val="20"/>
        </w:rPr>
        <w:t xml:space="preserve">A </w:t>
      </w:r>
      <w:r w:rsidRPr="00392C12">
        <w:rPr>
          <w:b/>
          <w:sz w:val="20"/>
          <w:szCs w:val="20"/>
          <w:u w:val="single"/>
        </w:rPr>
        <w:t>woman</w:t>
      </w:r>
      <w:r w:rsidRPr="00392C12">
        <w:rPr>
          <w:sz w:val="16"/>
          <w:szCs w:val="20"/>
        </w:rPr>
        <w:t xml:space="preserve"> in a remote town in the Democratic Republic of Congo has been </w:t>
      </w:r>
      <w:r w:rsidRPr="00392C12">
        <w:rPr>
          <w:b/>
          <w:sz w:val="20"/>
          <w:szCs w:val="20"/>
          <w:u w:val="single"/>
        </w:rPr>
        <w:t>showing</w:t>
      </w:r>
      <w:r w:rsidRPr="00392C12">
        <w:rPr>
          <w:sz w:val="16"/>
          <w:szCs w:val="20"/>
        </w:rPr>
        <w:t xml:space="preserve"> symptoms</w:t>
      </w:r>
      <w:r w:rsidRPr="00B40B3C">
        <w:rPr>
          <w:sz w:val="16"/>
          <w:szCs w:val="20"/>
        </w:rPr>
        <w:t xml:space="preserve"> of hemorrhagic fever, which scientists fear may be a </w:t>
      </w:r>
      <w:r w:rsidRPr="00392C12">
        <w:rPr>
          <w:b/>
          <w:sz w:val="20"/>
          <w:szCs w:val="20"/>
          <w:u w:val="single"/>
        </w:rPr>
        <w:t xml:space="preserve">sign of a </w:t>
      </w:r>
      <w:r w:rsidRPr="00B40B3C">
        <w:rPr>
          <w:b/>
          <w:sz w:val="20"/>
          <w:szCs w:val="20"/>
          <w:highlight w:val="green"/>
          <w:u w:val="single"/>
        </w:rPr>
        <w:t xml:space="preserve">new </w:t>
      </w:r>
      <w:r w:rsidRPr="00392C12">
        <w:rPr>
          <w:b/>
          <w:sz w:val="20"/>
          <w:szCs w:val="20"/>
          <w:u w:val="single"/>
        </w:rPr>
        <w:t xml:space="preserve">deadly </w:t>
      </w:r>
      <w:r w:rsidRPr="00B40B3C">
        <w:rPr>
          <w:b/>
          <w:sz w:val="20"/>
          <w:szCs w:val="20"/>
          <w:highlight w:val="green"/>
          <w:u w:val="single"/>
        </w:rPr>
        <w:t xml:space="preserve">virus, </w:t>
      </w:r>
      <w:r w:rsidRPr="00392C12">
        <w:rPr>
          <w:b/>
          <w:sz w:val="20"/>
          <w:szCs w:val="20"/>
          <w:u w:val="single"/>
          <w:bdr w:val="single" w:sz="12" w:space="0" w:color="auto"/>
        </w:rPr>
        <w:t>termed</w:t>
      </w:r>
      <w:r w:rsidRPr="00B40B3C">
        <w:rPr>
          <w:b/>
          <w:sz w:val="20"/>
          <w:szCs w:val="20"/>
          <w:highlight w:val="green"/>
          <w:u w:val="single"/>
          <w:bdr w:val="single" w:sz="12" w:space="0" w:color="auto"/>
        </w:rPr>
        <w:t xml:space="preserve"> ‘Disease X’,</w:t>
      </w:r>
      <w:r w:rsidRPr="00B40B3C">
        <w:rPr>
          <w:sz w:val="16"/>
          <w:szCs w:val="20"/>
          <w:highlight w:val="green"/>
        </w:rPr>
        <w:t xml:space="preserve"> </w:t>
      </w:r>
      <w:r w:rsidRPr="00B40B3C">
        <w:rPr>
          <w:sz w:val="16"/>
          <w:szCs w:val="20"/>
        </w:rPr>
        <w:t xml:space="preserve">which could </w:t>
      </w:r>
      <w:r w:rsidRPr="00392C12">
        <w:rPr>
          <w:sz w:val="16"/>
          <w:szCs w:val="20"/>
        </w:rPr>
        <w:t xml:space="preserve">be </w:t>
      </w:r>
      <w:r w:rsidRPr="00392C12">
        <w:rPr>
          <w:b/>
          <w:sz w:val="20"/>
          <w:szCs w:val="20"/>
          <w:u w:val="single"/>
        </w:rPr>
        <w:t xml:space="preserve">as </w:t>
      </w:r>
      <w:r w:rsidRPr="00B40B3C">
        <w:rPr>
          <w:b/>
          <w:sz w:val="20"/>
          <w:szCs w:val="20"/>
          <w:highlight w:val="green"/>
          <w:u w:val="single"/>
        </w:rPr>
        <w:t>contagious as</w:t>
      </w:r>
      <w:r w:rsidRPr="00B40B3C">
        <w:rPr>
          <w:sz w:val="16"/>
          <w:szCs w:val="20"/>
          <w:highlight w:val="green"/>
        </w:rPr>
        <w:t xml:space="preserve"> </w:t>
      </w:r>
      <w:r w:rsidRPr="00B40B3C">
        <w:rPr>
          <w:b/>
          <w:sz w:val="20"/>
          <w:szCs w:val="20"/>
          <w:highlight w:val="green"/>
          <w:u w:val="single"/>
        </w:rPr>
        <w:t>COVID</w:t>
      </w:r>
      <w:r w:rsidRPr="00B40B3C">
        <w:rPr>
          <w:sz w:val="16"/>
          <w:szCs w:val="20"/>
        </w:rPr>
        <w:t xml:space="preserve">-19 virus </w:t>
      </w:r>
      <w:r w:rsidRPr="00392C12">
        <w:rPr>
          <w:b/>
          <w:sz w:val="20"/>
          <w:szCs w:val="20"/>
          <w:u w:val="single"/>
        </w:rPr>
        <w:t>but have Ebola’s</w:t>
      </w:r>
      <w:r w:rsidRPr="00B40B3C">
        <w:rPr>
          <w:b/>
          <w:sz w:val="20"/>
          <w:szCs w:val="20"/>
          <w:highlight w:val="green"/>
          <w:u w:val="single"/>
        </w:rPr>
        <w:t xml:space="preserve"> fatality</w:t>
      </w:r>
      <w:r w:rsidRPr="00B40B3C">
        <w:rPr>
          <w:sz w:val="16"/>
          <w:szCs w:val="20"/>
          <w:highlight w:val="green"/>
        </w:rPr>
        <w:t xml:space="preserve"> </w:t>
      </w:r>
      <w:r w:rsidRPr="00B40B3C">
        <w:rPr>
          <w:b/>
          <w:sz w:val="20"/>
          <w:szCs w:val="20"/>
          <w:highlight w:val="green"/>
          <w:u w:val="single"/>
        </w:rPr>
        <w:t>rate</w:t>
      </w:r>
      <w:r w:rsidRPr="00392C12">
        <w:rPr>
          <w:b/>
          <w:sz w:val="20"/>
          <w:szCs w:val="20"/>
          <w:u w:val="single"/>
        </w:rPr>
        <w:t xml:space="preserve"> of</w:t>
      </w:r>
      <w:r w:rsidRPr="00392C12">
        <w:rPr>
          <w:sz w:val="16"/>
          <w:szCs w:val="20"/>
        </w:rPr>
        <w:t xml:space="preserve"> </w:t>
      </w:r>
      <w:r w:rsidRPr="00B40B3C">
        <w:rPr>
          <w:sz w:val="16"/>
          <w:szCs w:val="20"/>
        </w:rPr>
        <w:t>50-</w:t>
      </w:r>
      <w:r w:rsidRPr="00B40B3C">
        <w:rPr>
          <w:b/>
          <w:sz w:val="20"/>
          <w:szCs w:val="20"/>
          <w:highlight w:val="green"/>
          <w:u w:val="single"/>
        </w:rPr>
        <w:t>90 per cent</w:t>
      </w:r>
      <w:r w:rsidRPr="00B40B3C">
        <w:rPr>
          <w:sz w:val="16"/>
          <w:szCs w:val="20"/>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40B3C">
        <w:rPr>
          <w:sz w:val="20"/>
          <w:szCs w:val="20"/>
          <w:u w:val="single"/>
        </w:rPr>
        <w:t xml:space="preserve">Scientists now fear this could be </w:t>
      </w:r>
      <w:r w:rsidRPr="00392C12">
        <w:rPr>
          <w:b/>
          <w:sz w:val="20"/>
          <w:szCs w:val="20"/>
          <w:u w:val="single"/>
        </w:rPr>
        <w:t>that deadly virus</w:t>
      </w:r>
      <w:r w:rsidRPr="00392C12">
        <w:rPr>
          <w:sz w:val="20"/>
          <w:szCs w:val="20"/>
          <w:u w:val="single"/>
        </w:rPr>
        <w:t>, one</w:t>
      </w:r>
      <w:r w:rsidRPr="00B40B3C">
        <w:rPr>
          <w:sz w:val="20"/>
          <w:szCs w:val="20"/>
          <w:u w:val="single"/>
        </w:rPr>
        <w:t xml:space="preserve"> of many that </w:t>
      </w:r>
      <w:r w:rsidRPr="00392C12">
        <w:rPr>
          <w:b/>
          <w:sz w:val="20"/>
          <w:szCs w:val="20"/>
          <w:u w:val="single"/>
        </w:rPr>
        <w:t xml:space="preserve">could </w:t>
      </w:r>
      <w:r w:rsidRPr="00B40B3C">
        <w:rPr>
          <w:b/>
          <w:sz w:val="20"/>
          <w:szCs w:val="20"/>
          <w:highlight w:val="green"/>
          <w:u w:val="single"/>
        </w:rPr>
        <w:t xml:space="preserve">emerge from </w:t>
      </w:r>
      <w:r w:rsidRPr="00392C12">
        <w:rPr>
          <w:b/>
          <w:sz w:val="20"/>
          <w:szCs w:val="20"/>
          <w:u w:val="single"/>
        </w:rPr>
        <w:t>the</w:t>
      </w:r>
      <w:r w:rsidRPr="00392C12">
        <w:rPr>
          <w:sz w:val="20"/>
          <w:szCs w:val="20"/>
          <w:u w:val="single"/>
        </w:rPr>
        <w:t xml:space="preserve"> African</w:t>
      </w:r>
      <w:r w:rsidRPr="00B40B3C">
        <w:rPr>
          <w:sz w:val="20"/>
          <w:szCs w:val="20"/>
          <w:u w:val="single"/>
        </w:rPr>
        <w:t xml:space="preserve"> tropical </w:t>
      </w:r>
      <w:r w:rsidRPr="00B40B3C">
        <w:rPr>
          <w:b/>
          <w:sz w:val="20"/>
          <w:szCs w:val="20"/>
          <w:highlight w:val="green"/>
          <w:u w:val="single"/>
        </w:rPr>
        <w:t>rainforests</w:t>
      </w:r>
      <w:r w:rsidRPr="00B40B3C">
        <w:rPr>
          <w:sz w:val="20"/>
          <w:szCs w:val="20"/>
          <w:u w:val="single"/>
        </w:rPr>
        <w:t xml:space="preserve">. “We are now </w:t>
      </w:r>
      <w:r w:rsidRPr="00B40B3C">
        <w:rPr>
          <w:b/>
          <w:sz w:val="20"/>
          <w:szCs w:val="20"/>
          <w:highlight w:val="green"/>
          <w:u w:val="single"/>
        </w:rPr>
        <w:t xml:space="preserve">in a world </w:t>
      </w:r>
      <w:r w:rsidRPr="00B40B3C">
        <w:rPr>
          <w:b/>
          <w:sz w:val="20"/>
          <w:szCs w:val="20"/>
          <w:highlight w:val="green"/>
          <w:u w:val="single"/>
          <w:bdr w:val="single" w:sz="12" w:space="0" w:color="auto"/>
        </w:rPr>
        <w:t>where new pathogens will come out</w:t>
      </w:r>
      <w:r w:rsidRPr="00B40B3C">
        <w:rPr>
          <w:sz w:val="20"/>
          <w:szCs w:val="20"/>
          <w:u w:val="single"/>
        </w:rPr>
        <w:t xml:space="preserve">. And that is what </w:t>
      </w:r>
      <w:r w:rsidRPr="00B40B3C">
        <w:rPr>
          <w:b/>
          <w:sz w:val="20"/>
          <w:szCs w:val="20"/>
          <w:highlight w:val="green"/>
          <w:u w:val="single"/>
        </w:rPr>
        <w:t>constitutes</w:t>
      </w:r>
      <w:r w:rsidRPr="00B40B3C">
        <w:rPr>
          <w:sz w:val="20"/>
          <w:szCs w:val="20"/>
          <w:highlight w:val="green"/>
          <w:u w:val="single"/>
        </w:rPr>
        <w:t xml:space="preserve"> </w:t>
      </w:r>
      <w:r w:rsidRPr="00B40B3C">
        <w:rPr>
          <w:sz w:val="20"/>
          <w:szCs w:val="20"/>
          <w:u w:val="single"/>
        </w:rPr>
        <w:t xml:space="preserve">a </w:t>
      </w:r>
      <w:r w:rsidRPr="00B40B3C">
        <w:rPr>
          <w:b/>
          <w:sz w:val="20"/>
          <w:szCs w:val="20"/>
          <w:highlight w:val="green"/>
          <w:u w:val="single"/>
          <w:bdr w:val="single" w:sz="12" w:space="0" w:color="auto"/>
        </w:rPr>
        <w:t>threat for humanity</w:t>
      </w:r>
      <w:r w:rsidRPr="00B40B3C">
        <w:rPr>
          <w:sz w:val="16"/>
          <w:szCs w:val="20"/>
        </w:rPr>
        <w:t xml:space="preserve">,” Professor Jean-Jacques Muyembe Tamfum, the scientist who helped discover the Ebola virus in 1976 told CNN, </w:t>
      </w:r>
      <w:r w:rsidRPr="00B40B3C">
        <w:rPr>
          <w:sz w:val="20"/>
          <w:szCs w:val="20"/>
          <w:u w:val="single"/>
        </w:rPr>
        <w:t xml:space="preserve">adding that </w:t>
      </w:r>
      <w:r w:rsidRPr="00B40B3C">
        <w:rPr>
          <w:b/>
          <w:sz w:val="20"/>
          <w:szCs w:val="20"/>
          <w:highlight w:val="green"/>
          <w:u w:val="single"/>
        </w:rPr>
        <w:t xml:space="preserve">these new viruses </w:t>
      </w:r>
      <w:r w:rsidRPr="00B40B3C">
        <w:rPr>
          <w:sz w:val="20"/>
          <w:szCs w:val="20"/>
          <w:u w:val="single"/>
        </w:rPr>
        <w:t xml:space="preserve">could be </w:t>
      </w:r>
      <w:r w:rsidRPr="00B40B3C">
        <w:rPr>
          <w:b/>
          <w:sz w:val="20"/>
          <w:szCs w:val="20"/>
          <w:highlight w:val="green"/>
          <w:u w:val="single"/>
        </w:rPr>
        <w:t>much deadlier than Covid-19</w:t>
      </w:r>
      <w:r w:rsidRPr="00B40B3C">
        <w:rPr>
          <w:sz w:val="20"/>
          <w:szCs w:val="20"/>
          <w:u w:val="single"/>
        </w:rPr>
        <w:t xml:space="preserve">. The scientist has warned of </w:t>
      </w:r>
      <w:r w:rsidRPr="00B40B3C">
        <w:rPr>
          <w:b/>
          <w:sz w:val="20"/>
          <w:szCs w:val="20"/>
          <w:highlight w:val="green"/>
          <w:u w:val="single"/>
        </w:rPr>
        <w:t>many</w:t>
      </w:r>
      <w:r w:rsidRPr="00B40B3C">
        <w:rPr>
          <w:sz w:val="20"/>
          <w:szCs w:val="20"/>
          <w:highlight w:val="green"/>
          <w:u w:val="single"/>
        </w:rPr>
        <w:t xml:space="preserve"> </w:t>
      </w:r>
      <w:r w:rsidRPr="00B40B3C">
        <w:rPr>
          <w:sz w:val="20"/>
          <w:szCs w:val="20"/>
          <w:u w:val="single"/>
        </w:rPr>
        <w:t xml:space="preserve">animal-based </w:t>
      </w:r>
      <w:r w:rsidRPr="00B40B3C">
        <w:rPr>
          <w:b/>
          <w:sz w:val="20"/>
          <w:szCs w:val="20"/>
          <w:highlight w:val="green"/>
          <w:u w:val="single"/>
        </w:rPr>
        <w:t>viruses</w:t>
      </w:r>
      <w:r w:rsidRPr="00B40B3C">
        <w:rPr>
          <w:sz w:val="20"/>
          <w:szCs w:val="20"/>
          <w:highlight w:val="green"/>
          <w:u w:val="single"/>
        </w:rPr>
        <w:t xml:space="preserve"> </w:t>
      </w:r>
      <w:r w:rsidRPr="00B40B3C">
        <w:rPr>
          <w:sz w:val="20"/>
          <w:szCs w:val="20"/>
          <w:u w:val="single"/>
        </w:rPr>
        <w:t xml:space="preserve">or those viruses that </w:t>
      </w:r>
      <w:r w:rsidRPr="00B40B3C">
        <w:rPr>
          <w:b/>
          <w:sz w:val="20"/>
          <w:szCs w:val="20"/>
          <w:highlight w:val="green"/>
          <w:u w:val="single"/>
        </w:rPr>
        <w:t>can jump the species barrier</w:t>
      </w:r>
      <w:r w:rsidRPr="00B40B3C">
        <w:rPr>
          <w:sz w:val="20"/>
          <w:szCs w:val="20"/>
          <w:highlight w:val="green"/>
          <w:u w:val="single"/>
        </w:rPr>
        <w:t xml:space="preserve"> </w:t>
      </w:r>
      <w:r w:rsidRPr="00B40B3C">
        <w:rPr>
          <w:sz w:val="20"/>
          <w:szCs w:val="20"/>
          <w:u w:val="single"/>
        </w:rPr>
        <w:t>and infect humans. He said that Covid-19 is among those diseases, along with rabies and yellow fever.</w:t>
      </w:r>
    </w:p>
    <w:p w14:paraId="01C50DC8" w14:textId="77777777" w:rsidR="006E0478" w:rsidRDefault="006E0478" w:rsidP="006E0478">
      <w:pPr>
        <w:rPr>
          <w:u w:val="single"/>
        </w:rPr>
      </w:pPr>
    </w:p>
    <w:p w14:paraId="7FAE70E4" w14:textId="77777777" w:rsidR="006E0478" w:rsidRDefault="006E0478" w:rsidP="006E0478">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622DE6B8" w14:textId="77777777" w:rsidR="006E0478" w:rsidRPr="00BF0E80" w:rsidRDefault="006E0478" w:rsidP="006E0478">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15F91669" w14:textId="77777777" w:rsidR="006E0478" w:rsidRPr="00B40B3C" w:rsidRDefault="006E0478" w:rsidP="006E0478">
      <w:pPr>
        <w:rPr>
          <w:b/>
          <w:highlight w:val="green"/>
          <w:u w:val="single"/>
          <w:bdr w:val="single" w:sz="12" w:space="0" w:color="auto"/>
        </w:rPr>
      </w:pPr>
      <w:r w:rsidRPr="00B40B3C">
        <w:rPr>
          <w:sz w:val="16"/>
        </w:rPr>
        <w:t xml:space="preserve">3.1 Current risks Pandemic 3.1.4 Global </w:t>
      </w:r>
      <w:r w:rsidRPr="00B40B3C">
        <w:rPr>
          <w:b/>
          <w:highlight w:val="green"/>
          <w:u w:val="single"/>
        </w:rPr>
        <w:t>A pandemic</w:t>
      </w:r>
      <w:r w:rsidRPr="00B40B3C">
        <w:rPr>
          <w:sz w:val="16"/>
        </w:rPr>
        <w:t xml:space="preserve"> (from Greek πᾶν, pan, “all”, and δῆμος demos, “people”) is an epidemic of infectious disease that has spread through human populations across a large region; for instance several continents, or even </w:t>
      </w:r>
      <w:r w:rsidRPr="00B40B3C">
        <w:rPr>
          <w:b/>
          <w:highlight w:val="green"/>
          <w:u w:val="single"/>
        </w:rPr>
        <w:t>worldwide</w:t>
      </w:r>
      <w:r w:rsidRPr="00B40B3C">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B40B3C">
        <w:rPr>
          <w:b/>
          <w:highlight w:val="green"/>
          <w:u w:val="single"/>
          <w:bdr w:val="single" w:sz="12" w:space="0" w:color="auto"/>
        </w:rPr>
        <w:t>greatest causes of mortality in history</w:t>
      </w:r>
      <w:r w:rsidRPr="00B40B3C">
        <w:rPr>
          <w:sz w:val="16"/>
        </w:rPr>
        <w:t xml:space="preserve">. Unlike many other global challenges pandemics have happened recently, as we can see where reasonably good data </w:t>
      </w:r>
      <w:r w:rsidRPr="00B40B3C">
        <w:rPr>
          <w:u w:val="single"/>
        </w:rPr>
        <w:t xml:space="preserve">exist. </w:t>
      </w:r>
      <w:r w:rsidRPr="00B40B3C">
        <w:rPr>
          <w:b/>
          <w:u w:val="single"/>
        </w:rPr>
        <w:t>Plotting</w:t>
      </w:r>
      <w:r w:rsidRPr="00B40B3C">
        <w:rPr>
          <w:u w:val="single"/>
        </w:rPr>
        <w:t xml:space="preserve"> historic epidemic </w:t>
      </w:r>
      <w:r w:rsidRPr="00B40B3C">
        <w:rPr>
          <w:b/>
          <w:u w:val="single"/>
        </w:rPr>
        <w:t>fatalities</w:t>
      </w:r>
      <w:r w:rsidRPr="00B40B3C">
        <w:rPr>
          <w:u w:val="single"/>
        </w:rPr>
        <w:t xml:space="preserve"> on a log scale </w:t>
      </w:r>
      <w:r w:rsidRPr="00B40B3C">
        <w:rPr>
          <w:b/>
          <w:u w:val="single"/>
        </w:rPr>
        <w:t>reveals</w:t>
      </w:r>
      <w:r w:rsidRPr="00B40B3C">
        <w:rPr>
          <w:u w:val="single"/>
        </w:rPr>
        <w:t xml:space="preserve"> that these tend to follow </w:t>
      </w:r>
      <w:r w:rsidRPr="00B40B3C">
        <w:rPr>
          <w:b/>
          <w:u w:val="single"/>
          <w:bdr w:val="single" w:sz="12" w:space="0" w:color="auto"/>
        </w:rPr>
        <w:t>a power law with a small exponent</w:t>
      </w:r>
      <w:r w:rsidRPr="00B40B3C">
        <w:rPr>
          <w:u w:val="single"/>
        </w:rPr>
        <w:t xml:space="preserve">: many plagues have been found to follow a power law with exponent 0.26.261 </w:t>
      </w:r>
      <w:r w:rsidRPr="00B40B3C">
        <w:rPr>
          <w:sz w:val="16"/>
        </w:rPr>
        <w:t xml:space="preserve">These kinds of power laws are </w:t>
      </w:r>
      <w:r w:rsidRPr="00B40B3C">
        <w:rPr>
          <w:b/>
          <w:u w:val="single"/>
        </w:rPr>
        <w:t>heavy-tailed</w:t>
      </w:r>
      <w:r w:rsidRPr="00B40B3C">
        <w:rPr>
          <w:sz w:val="16"/>
        </w:rPr>
        <w:t xml:space="preserve">262 </w:t>
      </w:r>
      <w:r w:rsidRPr="00B40B3C">
        <w:rPr>
          <w:b/>
          <w:u w:val="single"/>
          <w:bdr w:val="single" w:sz="12" w:space="0" w:color="auto"/>
        </w:rPr>
        <w:t>to a significant degree</w:t>
      </w:r>
      <w:r w:rsidRPr="00B40B3C">
        <w:rPr>
          <w:sz w:val="16"/>
        </w:rPr>
        <w:t xml:space="preserve">.263 In consequence most of the fatalities are accounted for by the top few events.264 If this law holds for future pandemics as well,265 then </w:t>
      </w:r>
      <w:r w:rsidRPr="00B40B3C">
        <w:rPr>
          <w:b/>
          <w:u w:val="single"/>
        </w:rPr>
        <w:t>the majority</w:t>
      </w:r>
      <w:r w:rsidRPr="00B40B3C">
        <w:rPr>
          <w:sz w:val="16"/>
        </w:rPr>
        <w:t xml:space="preserve"> of people who </w:t>
      </w:r>
      <w:r w:rsidRPr="00B40B3C">
        <w:rPr>
          <w:b/>
          <w:u w:val="single"/>
        </w:rPr>
        <w:t>will die</w:t>
      </w:r>
      <w:r w:rsidRPr="00B40B3C">
        <w:rPr>
          <w:sz w:val="16"/>
        </w:rPr>
        <w:t xml:space="preserve"> from epidemics will likely die </w:t>
      </w:r>
      <w:r w:rsidRPr="00B40B3C">
        <w:rPr>
          <w:b/>
          <w:u w:val="single"/>
          <w:bdr w:val="single" w:sz="12" w:space="0" w:color="auto"/>
        </w:rPr>
        <w:t>from the single largest pandemic</w:t>
      </w:r>
      <w:r w:rsidRPr="00B40B3C">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B40B3C">
        <w:rPr>
          <w:b/>
          <w:highlight w:val="green"/>
          <w:u w:val="single"/>
          <w:bdr w:val="single" w:sz="12" w:space="0" w:color="auto"/>
        </w:rPr>
        <w:t xml:space="preserve">greater probability </w:t>
      </w:r>
      <w:r w:rsidRPr="00392C12">
        <w:rPr>
          <w:b/>
          <w:u w:val="single"/>
          <w:bdr w:val="single" w:sz="12" w:space="0" w:color="auto"/>
        </w:rPr>
        <w:t>than usually assumed</w:t>
      </w:r>
      <w:r w:rsidRPr="00392C12">
        <w:rPr>
          <w:u w:val="single"/>
        </w:rPr>
        <w:t xml:space="preserve">. </w:t>
      </w:r>
      <w:r w:rsidRPr="00392C12">
        <w:rPr>
          <w:b/>
          <w:u w:val="single"/>
        </w:rPr>
        <w:t>All</w:t>
      </w:r>
      <w:r w:rsidRPr="00B40B3C">
        <w:rPr>
          <w:b/>
          <w:u w:val="single"/>
        </w:rPr>
        <w:t xml:space="preserve"> the features</w:t>
      </w:r>
      <w:r w:rsidRPr="00B40B3C">
        <w:rPr>
          <w:u w:val="single"/>
        </w:rPr>
        <w:t xml:space="preserve"> of an extremely devastating disease </w:t>
      </w:r>
      <w:r w:rsidRPr="00392C12">
        <w:rPr>
          <w:b/>
          <w:u w:val="single"/>
        </w:rPr>
        <w:t>already exist</w:t>
      </w:r>
      <w:r w:rsidRPr="00392C12">
        <w:rPr>
          <w:u w:val="single"/>
        </w:rPr>
        <w:t xml:space="preserve"> in</w:t>
      </w:r>
      <w:r w:rsidRPr="00B40B3C">
        <w:rPr>
          <w:u w:val="single"/>
        </w:rPr>
        <w:t xml:space="preserve"> nature: essentially </w:t>
      </w:r>
      <w:r w:rsidRPr="00B40B3C">
        <w:rPr>
          <w:b/>
          <w:highlight w:val="green"/>
          <w:u w:val="single"/>
        </w:rPr>
        <w:t>incurable</w:t>
      </w:r>
      <w:r w:rsidRPr="00B40B3C">
        <w:rPr>
          <w:highlight w:val="green"/>
          <w:u w:val="single"/>
        </w:rPr>
        <w:t xml:space="preserve"> </w:t>
      </w:r>
      <w:r w:rsidRPr="00B40B3C">
        <w:rPr>
          <w:u w:val="single"/>
        </w:rPr>
        <w:t xml:space="preserve">(Ebola268), nearly </w:t>
      </w:r>
      <w:r w:rsidRPr="00B40B3C">
        <w:rPr>
          <w:b/>
          <w:highlight w:val="green"/>
          <w:u w:val="single"/>
        </w:rPr>
        <w:t>always fatal</w:t>
      </w:r>
      <w:r w:rsidRPr="00B40B3C">
        <w:rPr>
          <w:highlight w:val="green"/>
          <w:u w:val="single"/>
        </w:rPr>
        <w:t xml:space="preserve"> </w:t>
      </w:r>
      <w:r w:rsidRPr="00B40B3C">
        <w:rPr>
          <w:u w:val="single"/>
        </w:rPr>
        <w:t xml:space="preserve">(rabies269), </w:t>
      </w:r>
      <w:r w:rsidRPr="00B40B3C">
        <w:rPr>
          <w:b/>
          <w:highlight w:val="green"/>
          <w:u w:val="single"/>
        </w:rPr>
        <w:t>extremely infectious</w:t>
      </w:r>
      <w:r w:rsidRPr="00B40B3C">
        <w:rPr>
          <w:highlight w:val="green"/>
          <w:u w:val="single"/>
        </w:rPr>
        <w:t xml:space="preserve"> </w:t>
      </w:r>
      <w:r w:rsidRPr="00B40B3C">
        <w:rPr>
          <w:u w:val="single"/>
        </w:rPr>
        <w:t xml:space="preserve">(common cold270), and </w:t>
      </w:r>
      <w:r w:rsidRPr="00B40B3C">
        <w:rPr>
          <w:b/>
          <w:highlight w:val="green"/>
          <w:u w:val="single"/>
        </w:rPr>
        <w:t>long incubation periods</w:t>
      </w:r>
      <w:r w:rsidRPr="00B40B3C">
        <w:rPr>
          <w:highlight w:val="green"/>
          <w:u w:val="single"/>
        </w:rPr>
        <w:t xml:space="preserve"> </w:t>
      </w:r>
      <w:r w:rsidRPr="00B40B3C">
        <w:rPr>
          <w:u w:val="single"/>
        </w:rPr>
        <w:t xml:space="preserve">(HIV271). </w:t>
      </w:r>
      <w:r w:rsidRPr="00B40B3C">
        <w:rPr>
          <w:b/>
          <w:u w:val="single"/>
        </w:rPr>
        <w:t>If a pathogen</w:t>
      </w:r>
      <w:r w:rsidRPr="00B40B3C">
        <w:rPr>
          <w:u w:val="single"/>
        </w:rPr>
        <w:t xml:space="preserve"> were to emerge that somehow </w:t>
      </w:r>
      <w:r w:rsidRPr="00B40B3C">
        <w:rPr>
          <w:b/>
          <w:highlight w:val="green"/>
          <w:u w:val="single"/>
        </w:rPr>
        <w:t>combined these</w:t>
      </w:r>
      <w:r w:rsidRPr="00B40B3C">
        <w:rPr>
          <w:highlight w:val="green"/>
          <w:u w:val="single"/>
        </w:rPr>
        <w:t xml:space="preserve"> </w:t>
      </w:r>
      <w:r w:rsidRPr="00B40B3C">
        <w:rPr>
          <w:u w:val="single"/>
        </w:rPr>
        <w:t xml:space="preserve">features (and </w:t>
      </w:r>
      <w:r w:rsidRPr="00B40B3C">
        <w:rPr>
          <w:b/>
          <w:u w:val="single"/>
        </w:rPr>
        <w:t>influenza</w:t>
      </w:r>
      <w:r w:rsidRPr="00B40B3C">
        <w:rPr>
          <w:u w:val="single"/>
        </w:rPr>
        <w:t xml:space="preserve"> has </w:t>
      </w:r>
      <w:r w:rsidRPr="00B40B3C">
        <w:rPr>
          <w:b/>
          <w:u w:val="single"/>
        </w:rPr>
        <w:t>demonstrated antigenic shift</w:t>
      </w:r>
      <w:r w:rsidRPr="00B40B3C">
        <w:rPr>
          <w:u w:val="single"/>
        </w:rPr>
        <w:t xml:space="preserve">, the </w:t>
      </w:r>
      <w:r w:rsidRPr="00B40B3C">
        <w:rPr>
          <w:b/>
          <w:u w:val="single"/>
        </w:rPr>
        <w:t>ability to combine features from different viruses272</w:t>
      </w:r>
      <w:r w:rsidRPr="00B40B3C">
        <w:rPr>
          <w:u w:val="single"/>
        </w:rPr>
        <w:t xml:space="preserve">), </w:t>
      </w:r>
      <w:r w:rsidRPr="00B40B3C">
        <w:rPr>
          <w:b/>
          <w:highlight w:val="green"/>
          <w:u w:val="single"/>
          <w:bdr w:val="single" w:sz="12" w:space="0" w:color="auto"/>
        </w:rPr>
        <w:t>its death toll would be extreme</w:t>
      </w:r>
      <w:r w:rsidRPr="00B40B3C">
        <w:rPr>
          <w:sz w:val="16"/>
        </w:rPr>
        <w:t xml:space="preserve">. Many relevant features of </w:t>
      </w:r>
      <w:r w:rsidRPr="00B40B3C">
        <w:rPr>
          <w:b/>
          <w:highlight w:val="green"/>
          <w:u w:val="single"/>
        </w:rPr>
        <w:t>the world have</w:t>
      </w:r>
      <w:r w:rsidRPr="00B40B3C">
        <w:rPr>
          <w:sz w:val="16"/>
        </w:rPr>
        <w:t xml:space="preserve"> </w:t>
      </w:r>
      <w:r w:rsidRPr="00B40B3C">
        <w:rPr>
          <w:b/>
          <w:highlight w:val="green"/>
          <w:u w:val="single"/>
        </w:rPr>
        <w:t>changed</w:t>
      </w:r>
      <w:r w:rsidRPr="00B40B3C">
        <w:rPr>
          <w:sz w:val="16"/>
        </w:rPr>
        <w:t xml:space="preserve"> considerably, </w:t>
      </w:r>
      <w:r w:rsidRPr="00B40B3C">
        <w:rPr>
          <w:b/>
          <w:highlight w:val="green"/>
          <w:u w:val="single"/>
          <w:bdr w:val="single" w:sz="12" w:space="0" w:color="auto"/>
        </w:rPr>
        <w:t>making past comparisons problematic</w:t>
      </w:r>
      <w:r w:rsidRPr="00B40B3C">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B40B3C">
        <w:rPr>
          <w:b/>
          <w:highlight w:val="green"/>
          <w:u w:val="single"/>
        </w:rPr>
        <w:t>modern transport</w:t>
      </w:r>
      <w:r w:rsidRPr="00B40B3C">
        <w:rPr>
          <w:highlight w:val="green"/>
          <w:u w:val="single"/>
        </w:rPr>
        <w:t xml:space="preserve"> </w:t>
      </w:r>
      <w:r w:rsidRPr="00B40B3C">
        <w:rPr>
          <w:u w:val="single"/>
        </w:rPr>
        <w:t xml:space="preserve">and </w:t>
      </w:r>
      <w:r w:rsidRPr="00B40B3C">
        <w:rPr>
          <w:b/>
          <w:highlight w:val="green"/>
          <w:u w:val="single"/>
        </w:rPr>
        <w:t>dense</w:t>
      </w:r>
      <w:r w:rsidRPr="00B40B3C">
        <w:rPr>
          <w:highlight w:val="green"/>
          <w:u w:val="single"/>
        </w:rPr>
        <w:t xml:space="preserve"> </w:t>
      </w:r>
      <w:r w:rsidRPr="00B40B3C">
        <w:rPr>
          <w:u w:val="single"/>
        </w:rPr>
        <w:t xml:space="preserve">human </w:t>
      </w:r>
      <w:r w:rsidRPr="00B40B3C">
        <w:rPr>
          <w:b/>
          <w:highlight w:val="green"/>
          <w:u w:val="single"/>
        </w:rPr>
        <w:t>population</w:t>
      </w:r>
      <w:r w:rsidRPr="00B40B3C">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40B3C">
        <w:rPr>
          <w:u w:val="single"/>
        </w:rPr>
        <w:t xml:space="preserve">And there would probably be survivors, if only in isolated locations. Hence the risk of a civilisation collapse would come from the </w:t>
      </w:r>
      <w:r w:rsidRPr="00B40B3C">
        <w:rPr>
          <w:b/>
          <w:highlight w:val="green"/>
          <w:u w:val="single"/>
        </w:rPr>
        <w:t>ripple effect</w:t>
      </w:r>
      <w:r w:rsidRPr="00B40B3C">
        <w:rPr>
          <w:highlight w:val="green"/>
          <w:u w:val="single"/>
        </w:rPr>
        <w:t xml:space="preserve"> </w:t>
      </w:r>
      <w:r w:rsidRPr="00B40B3C">
        <w:rPr>
          <w:u w:val="single"/>
        </w:rPr>
        <w:t xml:space="preserve">of the fatalities and the policy responses. These would include </w:t>
      </w:r>
      <w:r w:rsidRPr="00B40B3C">
        <w:rPr>
          <w:b/>
          <w:highlight w:val="green"/>
          <w:u w:val="single"/>
          <w:bdr w:val="single" w:sz="12" w:space="0" w:color="auto"/>
        </w:rPr>
        <w:t>political and agricultural disruption</w:t>
      </w:r>
      <w:r w:rsidRPr="00B40B3C">
        <w:rPr>
          <w:highlight w:val="green"/>
          <w:u w:val="single"/>
        </w:rPr>
        <w:t xml:space="preserve"> </w:t>
      </w:r>
      <w:r w:rsidRPr="00B40B3C">
        <w:rPr>
          <w:u w:val="single"/>
        </w:rPr>
        <w:t xml:space="preserve">as well as economic dislocation and damage to the world’s trade network (including the food trade). Extinction risk is only possible if the aftermath of the </w:t>
      </w:r>
      <w:r w:rsidRPr="00B40B3C">
        <w:rPr>
          <w:b/>
          <w:u w:val="single"/>
        </w:rPr>
        <w:t>epidemic fragments</w:t>
      </w:r>
      <w:r w:rsidRPr="00B40B3C">
        <w:rPr>
          <w:u w:val="single"/>
        </w:rPr>
        <w:t xml:space="preserve"> and diminishes </w:t>
      </w:r>
      <w:r w:rsidRPr="00B40B3C">
        <w:rPr>
          <w:b/>
          <w:highlight w:val="green"/>
          <w:u w:val="single"/>
        </w:rPr>
        <w:t xml:space="preserve">human </w:t>
      </w:r>
      <w:r w:rsidRPr="00B40B3C">
        <w:rPr>
          <w:b/>
          <w:u w:val="single"/>
        </w:rPr>
        <w:t>society to the extent that</w:t>
      </w:r>
      <w:r w:rsidRPr="00B40B3C">
        <w:rPr>
          <w:b/>
          <w:highlight w:val="green"/>
          <w:u w:val="single"/>
        </w:rPr>
        <w:t xml:space="preserve"> recovery </w:t>
      </w:r>
      <w:r w:rsidRPr="00B40B3C">
        <w:rPr>
          <w:b/>
          <w:u w:val="single"/>
        </w:rPr>
        <w:t xml:space="preserve">becomes </w:t>
      </w:r>
      <w:r w:rsidRPr="00B40B3C">
        <w:rPr>
          <w:b/>
          <w:bCs/>
          <w:highlight w:val="green"/>
          <w:u w:val="single"/>
        </w:rPr>
        <w:t>impossible</w:t>
      </w:r>
      <w:r w:rsidRPr="00B40B3C">
        <w:rPr>
          <w:b/>
          <w:bCs/>
          <w:u w:val="single"/>
        </w:rPr>
        <w:t>277 before humanity succumbs to other risks (such as</w:t>
      </w:r>
      <w:r w:rsidRPr="00B40B3C">
        <w:rPr>
          <w:u w:val="single"/>
        </w:rPr>
        <w:t xml:space="preserve"> </w:t>
      </w:r>
      <w:r w:rsidRPr="00B40B3C">
        <w:rPr>
          <w:b/>
          <w:u w:val="single"/>
        </w:rPr>
        <w:t>climate</w:t>
      </w:r>
      <w:r w:rsidRPr="00B40B3C">
        <w:rPr>
          <w:u w:val="single"/>
        </w:rPr>
        <w:t xml:space="preserve"> change </w:t>
      </w:r>
      <w:r w:rsidRPr="00B40B3C">
        <w:rPr>
          <w:b/>
          <w:u w:val="single"/>
        </w:rPr>
        <w:t>or further pandemics</w:t>
      </w:r>
      <w:r w:rsidRPr="00B40B3C">
        <w:rPr>
          <w:u w:val="single"/>
        </w:rPr>
        <w:t xml:space="preserve">). </w:t>
      </w:r>
      <w:r w:rsidRPr="00B40B3C">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0FDD6D66" w14:textId="77777777" w:rsidR="006E0478" w:rsidRPr="00BF0E80" w:rsidRDefault="006E0478" w:rsidP="006E0478">
      <w:pPr>
        <w:rPr>
          <w:sz w:val="16"/>
        </w:rPr>
      </w:pPr>
    </w:p>
    <w:p w14:paraId="3CBA9ED2" w14:textId="77777777" w:rsidR="006E0478" w:rsidRDefault="006E0478" w:rsidP="006E0478">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5E6BC40A" w14:textId="77777777" w:rsidR="006E0478" w:rsidRPr="00CB1B2A" w:rsidRDefault="006E0478" w:rsidP="006E0478">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74CA718" w14:textId="77777777" w:rsidR="006E0478" w:rsidRDefault="006E0478" w:rsidP="006E0478">
      <w:pPr>
        <w:rPr>
          <w:u w:val="single"/>
        </w:rPr>
      </w:pPr>
      <w:r w:rsidRPr="00CB1B2A">
        <w:rPr>
          <w:u w:val="single"/>
        </w:rPr>
        <w:t xml:space="preserve">Fostering Industries to Counter Global Problems The </w:t>
      </w:r>
      <w:r w:rsidRPr="0071310D">
        <w:rPr>
          <w:highlight w:val="green"/>
          <w:u w:val="single"/>
        </w:rPr>
        <w:t>life sciences</w:t>
      </w:r>
      <w:r w:rsidRPr="00CB1B2A">
        <w:rPr>
          <w:u w:val="single"/>
        </w:rPr>
        <w:t xml:space="preserve"> </w:t>
      </w:r>
      <w:r w:rsidRPr="0071310D">
        <w:rPr>
          <w:highlight w:val="green"/>
          <w:u w:val="single"/>
        </w:rPr>
        <w:t xml:space="preserve">have applications </w:t>
      </w:r>
      <w:r w:rsidRPr="00CB1B2A">
        <w:rPr>
          <w:u w:val="single"/>
        </w:rPr>
        <w:t xml:space="preserve">in areas that range far </w:t>
      </w:r>
      <w:r w:rsidRPr="0071310D">
        <w:rPr>
          <w:highlight w:val="green"/>
          <w:u w:val="single"/>
        </w:rPr>
        <w:t>beyond human health</w:t>
      </w:r>
      <w:r w:rsidRPr="00CB1B2A">
        <w:rPr>
          <w:u w:val="single"/>
        </w:rPr>
        <w:t xml:space="preserve">. Life-science based approaches could </w:t>
      </w:r>
      <w:r w:rsidRPr="0071310D">
        <w:rPr>
          <w:b/>
          <w:bCs/>
          <w:highlight w:val="green"/>
          <w:u w:val="single"/>
        </w:rPr>
        <w:t>contribute to advances in</w:t>
      </w:r>
      <w:r w:rsidRPr="00CB1B2A">
        <w:rPr>
          <w:u w:val="single"/>
        </w:rPr>
        <w:t xml:space="preserve"> many industries, from </w:t>
      </w:r>
      <w:r w:rsidRPr="0071310D">
        <w:rPr>
          <w:rStyle w:val="Emphasis"/>
          <w:highlight w:val="green"/>
        </w:rPr>
        <w:t>energy production</w:t>
      </w:r>
      <w:r w:rsidRPr="0071310D">
        <w:rPr>
          <w:highlight w:val="green"/>
          <w:u w:val="single"/>
        </w:rPr>
        <w:t xml:space="preserve"> and </w:t>
      </w:r>
      <w:r w:rsidRPr="0071310D">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71310D">
        <w:rPr>
          <w:highlight w:val="green"/>
          <w:u w:val="single"/>
        </w:rPr>
        <w:t xml:space="preserve">to </w:t>
      </w:r>
      <w:r w:rsidRPr="0071310D">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71310D">
        <w:rPr>
          <w:rStyle w:val="Emphasis"/>
          <w:highlight w:val="green"/>
        </w:rPr>
        <w:t>the global ag</w:t>
      </w:r>
      <w:r w:rsidRPr="00CB1B2A">
        <w:rPr>
          <w:rStyle w:val="Emphasis"/>
        </w:rPr>
        <w:t xml:space="preserve">ricultural </w:t>
      </w:r>
      <w:r w:rsidRPr="0071310D">
        <w:rPr>
          <w:rStyle w:val="Emphasis"/>
          <w:highlight w:val="green"/>
        </w:rPr>
        <w:t>system</w:t>
      </w:r>
      <w:r w:rsidRPr="0071310D">
        <w:rPr>
          <w:highlight w:val="green"/>
          <w:u w:val="single"/>
        </w:rPr>
        <w:t xml:space="preserve"> needs to</w:t>
      </w:r>
      <w:r w:rsidRPr="00CB1B2A">
        <w:rPr>
          <w:u w:val="single"/>
        </w:rPr>
        <w:t xml:space="preserve"> adopt the goal of </w:t>
      </w:r>
      <w:r w:rsidRPr="0071310D">
        <w:rPr>
          <w:highlight w:val="green"/>
          <w:u w:val="single"/>
        </w:rPr>
        <w:t>doubl</w:t>
      </w:r>
      <w:r w:rsidRPr="00CB1B2A">
        <w:rPr>
          <w:u w:val="single"/>
        </w:rPr>
        <w:t xml:space="preserve">ing the current yield of </w:t>
      </w:r>
      <w:r w:rsidRPr="0071310D">
        <w:rPr>
          <w:b/>
          <w:bCs/>
          <w:highlight w:val="green"/>
          <w:u w:val="single"/>
        </w:rPr>
        <w:t>crops while reducing</w:t>
      </w:r>
      <w:r w:rsidRPr="0010630F">
        <w:rPr>
          <w:b/>
          <w:bCs/>
          <w:u w:val="single"/>
        </w:rPr>
        <w:t xml:space="preserve"> key inputs like pesticides, </w:t>
      </w:r>
      <w:r w:rsidRPr="0071310D">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71310D">
        <w:rPr>
          <w:highlight w:val="green"/>
          <w:u w:val="single"/>
        </w:rPr>
        <w:t>new tools</w:t>
      </w:r>
      <w:r w:rsidRPr="00CB1B2A">
        <w:rPr>
          <w:u w:val="single"/>
        </w:rPr>
        <w:t xml:space="preserve"> have become available to </w:t>
      </w:r>
      <w:r w:rsidRPr="0071310D">
        <w:rPr>
          <w:highlight w:val="green"/>
          <w:u w:val="single"/>
        </w:rPr>
        <w:t>explore</w:t>
      </w:r>
      <w:r w:rsidRPr="00CB1B2A">
        <w:rPr>
          <w:u w:val="single"/>
        </w:rPr>
        <w:t xml:space="preserve"> the </w:t>
      </w:r>
      <w:r w:rsidRPr="0071310D">
        <w:rPr>
          <w:highlight w:val="green"/>
          <w:u w:val="single"/>
        </w:rPr>
        <w:t>microbial processes that</w:t>
      </w:r>
      <w:r w:rsidRPr="00CB1B2A">
        <w:rPr>
          <w:u w:val="single"/>
        </w:rPr>
        <w:t xml:space="preserve"> </w:t>
      </w:r>
      <w:r w:rsidRPr="0071310D">
        <w:rPr>
          <w:highlight w:val="green"/>
          <w:u w:val="single"/>
        </w:rPr>
        <w:t xml:space="preserve">drive the </w:t>
      </w:r>
      <w:r w:rsidRPr="0071310D">
        <w:rPr>
          <w:b/>
          <w:bCs/>
          <w:highlight w:val="green"/>
          <w:u w:val="single"/>
        </w:rPr>
        <w:t>chemistry of the oceans</w:t>
      </w:r>
      <w:r w:rsidRPr="00CB1B2A">
        <w:rPr>
          <w:u w:val="single"/>
        </w:rPr>
        <w:t xml:space="preserve">, observed David Kingsbury, Chief Program Officer for Science at the Gordon and Betty Moore Foundation. </w:t>
      </w:r>
      <w:r w:rsidRPr="0071310D">
        <w:rPr>
          <w:highlight w:val="green"/>
          <w:u w:val="single"/>
        </w:rPr>
        <w:t xml:space="preserve">These </w:t>
      </w:r>
      <w:r w:rsidRPr="00CB1B2A">
        <w:rPr>
          <w:u w:val="single"/>
        </w:rPr>
        <w:t xml:space="preserve">technologies have </w:t>
      </w:r>
      <w:r w:rsidRPr="0071310D">
        <w:rPr>
          <w:highlight w:val="green"/>
          <w:u w:val="single"/>
        </w:rPr>
        <w:t>revealed</w:t>
      </w:r>
      <w:r w:rsidRPr="00CB1B2A">
        <w:rPr>
          <w:u w:val="single"/>
        </w:rPr>
        <w:t xml:space="preserve"> that a large proportion of </w:t>
      </w:r>
      <w:r w:rsidRPr="00CB1B2A">
        <w:rPr>
          <w:rStyle w:val="Emphasis"/>
        </w:rPr>
        <w:t>the planet’s</w:t>
      </w:r>
      <w:r w:rsidRPr="0071310D">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71310D">
        <w:rPr>
          <w:rStyle w:val="Emphasis"/>
          <w:highlight w:val="green"/>
        </w:rPr>
        <w:t xml:space="preserve">If </w:t>
      </w:r>
      <w:r w:rsidRPr="001640EF">
        <w:rPr>
          <w:rStyle w:val="Emphasis"/>
        </w:rPr>
        <w:t xml:space="preserve">we are </w:t>
      </w:r>
      <w:r w:rsidRPr="0071310D">
        <w:rPr>
          <w:rStyle w:val="Emphasis"/>
          <w:highlight w:val="green"/>
        </w:rPr>
        <w:t xml:space="preserve">not careful, we are not going to have a sustainable planet </w:t>
      </w:r>
      <w:r w:rsidRPr="001640EF">
        <w:rPr>
          <w:rStyle w:val="Emphasis"/>
        </w:rPr>
        <w:t>to live on,</w:t>
      </w:r>
      <w:r w:rsidRPr="001640EF">
        <w:rPr>
          <w:u w:val="single"/>
        </w:rPr>
        <w:t>” said Kingsbury. Only by understanding the basic biological processes at work in the oceans can humans live sustainably</w:t>
      </w:r>
      <w:r w:rsidRPr="00CB1B2A">
        <w:rPr>
          <w:u w:val="single"/>
        </w:rPr>
        <w:t xml:space="preserve"> on earth.</w:t>
      </w:r>
    </w:p>
    <w:p w14:paraId="02B34067" w14:textId="77777777" w:rsidR="006E0478" w:rsidRDefault="006E0478" w:rsidP="006E0478">
      <w:pPr>
        <w:rPr>
          <w:u w:val="single"/>
        </w:rPr>
      </w:pPr>
    </w:p>
    <w:p w14:paraId="31BA6C7C" w14:textId="77777777" w:rsidR="006E0478" w:rsidRPr="00F038BA" w:rsidRDefault="006E0478" w:rsidP="006E0478">
      <w:pPr>
        <w:pStyle w:val="Heading4"/>
      </w:pPr>
      <w:r w:rsidRPr="00F038BA">
        <w:t>Climate change destroys the world.</w:t>
      </w:r>
    </w:p>
    <w:p w14:paraId="57E0AC50" w14:textId="77777777" w:rsidR="006E0478" w:rsidRPr="00F038BA" w:rsidRDefault="006E0478" w:rsidP="006E0478">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5" w:history="1">
        <w:r w:rsidRPr="00F038BA">
          <w:rPr>
            <w:rStyle w:val="Hyperlink"/>
          </w:rPr>
          <w:t>https://www.livescience.com/65633-climate-change-dooms-humans-by-2050.html</w:t>
        </w:r>
      </w:hyperlink>
      <w:r w:rsidRPr="00F038BA">
        <w:t xml:space="preserve"> JW</w:t>
      </w:r>
    </w:p>
    <w:p w14:paraId="613F4CAE" w14:textId="77777777" w:rsidR="006E0478" w:rsidRPr="00F038BA" w:rsidRDefault="006E0478" w:rsidP="006E0478">
      <w:pPr>
        <w:rPr>
          <w:u w:val="single"/>
        </w:rPr>
      </w:pPr>
      <w:r w:rsidRPr="00F038BA">
        <w:t>**</w:t>
      </w:r>
      <w:r w:rsidRPr="00F038BA">
        <w:rPr>
          <w:u w:val="single"/>
        </w:rPr>
        <w:t>Cites and talks about the Spratt and Dunlop study</w:t>
      </w:r>
    </w:p>
    <w:p w14:paraId="546DA453" w14:textId="77777777" w:rsidR="006E0478" w:rsidRPr="005B2064" w:rsidRDefault="006E0478" w:rsidP="006E0478">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16"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0D45DA53" w14:textId="77777777" w:rsidR="006E0478" w:rsidRPr="005B2064" w:rsidRDefault="006E0478" w:rsidP="006E0478">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7"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BD55148" w14:textId="77777777" w:rsidR="006E0478" w:rsidRPr="00F038BA" w:rsidRDefault="006E0478" w:rsidP="006E0478">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 xml:space="preserve">agriculture </w:t>
      </w:r>
      <w:r w:rsidRPr="005A6995">
        <w:rPr>
          <w:color w:val="000000" w:themeColor="text1"/>
          <w:u w:val="single"/>
        </w:rPr>
        <w:t>and turning more than 1 billion people into refugees.</w:t>
      </w:r>
    </w:p>
    <w:p w14:paraId="519C1AA9" w14:textId="77777777" w:rsidR="006E0478" w:rsidRPr="00F038BA" w:rsidRDefault="006E0478" w:rsidP="006E0478">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8"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6CB7A7A0" w14:textId="77777777" w:rsidR="006E0478" w:rsidRDefault="006E0478" w:rsidP="006E0478">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5CA683FC" w14:textId="77777777" w:rsidR="006E0478" w:rsidRDefault="006E0478" w:rsidP="006E0478">
      <w:pPr>
        <w:rPr>
          <w:color w:val="000000" w:themeColor="text1"/>
          <w:u w:val="single"/>
        </w:rPr>
      </w:pPr>
    </w:p>
    <w:p w14:paraId="7B2232E2" w14:textId="77777777" w:rsidR="006E0478" w:rsidRDefault="006E0478" w:rsidP="006E0478">
      <w:pPr>
        <w:pStyle w:val="Heading4"/>
      </w:pPr>
      <w:r>
        <w:t xml:space="preserve">3] 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6A070E39" w14:textId="77777777" w:rsidR="006E0478" w:rsidRPr="00CB1B2A" w:rsidRDefault="006E0478" w:rsidP="006E0478">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BB97FF1" w14:textId="77777777" w:rsidR="006E0478" w:rsidRDefault="006E0478" w:rsidP="006E0478">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71310D">
        <w:rPr>
          <w:rStyle w:val="Emphasis"/>
          <w:highlight w:val="green"/>
        </w:rPr>
        <w:t>r</w:t>
      </w:r>
      <w:r w:rsidRPr="00CB1B2A">
        <w:rPr>
          <w:rStyle w:val="Emphasis"/>
        </w:rPr>
        <w:t xml:space="preserve">esearch </w:t>
      </w:r>
      <w:r w:rsidRPr="0071310D">
        <w:rPr>
          <w:rStyle w:val="Emphasis"/>
          <w:highlight w:val="green"/>
        </w:rPr>
        <w:t>and d</w:t>
      </w:r>
      <w:r w:rsidRPr="00CB1B2A">
        <w:rPr>
          <w:rStyle w:val="Emphasis"/>
        </w:rPr>
        <w:t>evelopment agenda</w:t>
      </w:r>
      <w:r w:rsidRPr="00CB1B2A">
        <w:rPr>
          <w:sz w:val="16"/>
        </w:rPr>
        <w:t xml:space="preserve"> </w:t>
      </w:r>
      <w:r w:rsidRPr="0071310D">
        <w:rPr>
          <w:rStyle w:val="StyleUnderline"/>
          <w:highlight w:val="green"/>
        </w:rPr>
        <w:t>for</w:t>
      </w:r>
      <w:r w:rsidRPr="00CB1B2A">
        <w:rPr>
          <w:sz w:val="16"/>
        </w:rPr>
        <w:t xml:space="preserve"> the </w:t>
      </w:r>
      <w:r w:rsidRPr="0071310D">
        <w:rPr>
          <w:rStyle w:val="StyleUnderline"/>
          <w:b/>
          <w:bCs/>
          <w:highlight w:val="green"/>
        </w:rPr>
        <w:t>NTDs</w:t>
      </w:r>
      <w:r w:rsidRPr="0071310D">
        <w:rPr>
          <w:rStyle w:val="StyleUnderline"/>
          <w:highlight w:val="green"/>
        </w:rPr>
        <w:t xml:space="preserve"> in the U</w:t>
      </w:r>
      <w:r w:rsidRPr="00CB1B2A">
        <w:rPr>
          <w:rStyle w:val="StyleUnderline"/>
        </w:rPr>
        <w:t xml:space="preserve">nited </w:t>
      </w:r>
      <w:r w:rsidRPr="0071310D">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71310D">
        <w:rPr>
          <w:rStyle w:val="StyleUnderline"/>
          <w:highlight w:val="green"/>
        </w:rPr>
        <w:t xml:space="preserve">need </w:t>
      </w:r>
      <w:r w:rsidRPr="0071310D">
        <w:rPr>
          <w:rStyle w:val="Emphasis"/>
          <w:highlight w:val="green"/>
        </w:rPr>
        <w:t>new</w:t>
      </w:r>
      <w:r w:rsidRPr="00CB1B2A">
        <w:rPr>
          <w:rStyle w:val="Emphasis"/>
        </w:rPr>
        <w:t xml:space="preserve"> and improved </w:t>
      </w:r>
      <w:r w:rsidRPr="0071310D">
        <w:rPr>
          <w:rStyle w:val="Emphasis"/>
          <w:highlight w:val="green"/>
        </w:rPr>
        <w:t>treatments and vaccines</w:t>
      </w:r>
      <w:r w:rsidRPr="00CB1B2A">
        <w:rPr>
          <w:sz w:val="16"/>
        </w:rPr>
        <w:t xml:space="preserve">. </w:t>
      </w:r>
      <w:r w:rsidRPr="00CB1B2A">
        <w:rPr>
          <w:rStyle w:val="StyleUnderline"/>
        </w:rPr>
        <w:t xml:space="preserve">Because the </w:t>
      </w:r>
      <w:r w:rsidRPr="0071310D">
        <w:rPr>
          <w:rStyle w:val="StyleUnderline"/>
          <w:highlight w:val="green"/>
        </w:rPr>
        <w:t>NTDs</w:t>
      </w:r>
      <w:r w:rsidRPr="00CB1B2A">
        <w:rPr>
          <w:rStyle w:val="StyleUnderline"/>
        </w:rPr>
        <w:t xml:space="preserve"> are poverty-related diseases, they often </w:t>
      </w:r>
      <w:r w:rsidRPr="0071310D">
        <w:rPr>
          <w:rStyle w:val="Emphasis"/>
          <w:highlight w:val="green"/>
        </w:rPr>
        <w:t>fly below the radar</w:t>
      </w:r>
      <w:r w:rsidRPr="00CB1B2A">
        <w:rPr>
          <w:rStyle w:val="StyleUnderline"/>
        </w:rPr>
        <w:t xml:space="preserve"> screen </w:t>
      </w:r>
      <w:r w:rsidRPr="0071310D">
        <w:rPr>
          <w:rStyle w:val="StyleUnderline"/>
          <w:highlight w:val="green"/>
        </w:rPr>
        <w:t>of</w:t>
      </w:r>
      <w:r w:rsidRPr="00CB1B2A">
        <w:rPr>
          <w:rStyle w:val="StyleUnderline"/>
        </w:rPr>
        <w:t xml:space="preserve"> the major </w:t>
      </w:r>
      <w:r w:rsidRPr="0071310D">
        <w:rPr>
          <w:rStyle w:val="StyleUnderline"/>
          <w:highlight w:val="green"/>
        </w:rPr>
        <w:t>pharma</w:t>
      </w:r>
      <w:r w:rsidRPr="00CB1B2A">
        <w:rPr>
          <w:rStyle w:val="StyleUnderline"/>
        </w:rPr>
        <w:t xml:space="preserve">ceutical </w:t>
      </w:r>
      <w:r w:rsidRPr="0071310D">
        <w:rPr>
          <w:rStyle w:val="StyleUnderline"/>
          <w:highlight w:val="green"/>
        </w:rPr>
        <w:t xml:space="preserve">companies and are </w:t>
      </w:r>
      <w:r w:rsidRPr="0071310D">
        <w:rPr>
          <w:rStyle w:val="Emphasis"/>
          <w:highlight w:val="green"/>
        </w:rPr>
        <w:t>not prioritized</w:t>
      </w:r>
      <w:r w:rsidRPr="0071310D">
        <w:rPr>
          <w:sz w:val="16"/>
          <w:highlight w:val="green"/>
        </w:rPr>
        <w:t xml:space="preserve">. </w:t>
      </w:r>
      <w:r w:rsidRPr="0071310D">
        <w:rPr>
          <w:rStyle w:val="StyleUnderline"/>
          <w:highlight w:val="green"/>
        </w:rPr>
        <w:t>Thus,</w:t>
      </w:r>
      <w:r w:rsidRPr="00CB1B2A">
        <w:rPr>
          <w:rStyle w:val="StyleUnderline"/>
        </w:rPr>
        <w:t xml:space="preserve"> the </w:t>
      </w:r>
      <w:r w:rsidRPr="0071310D">
        <w:rPr>
          <w:rStyle w:val="StyleUnderline"/>
          <w:highlight w:val="green"/>
        </w:rPr>
        <w:t>drugs</w:t>
      </w:r>
      <w:r w:rsidRPr="00CB1B2A">
        <w:rPr>
          <w:rStyle w:val="StyleUnderline"/>
        </w:rPr>
        <w:t xml:space="preserve"> used to treat these illnesses </w:t>
      </w:r>
      <w:r w:rsidRPr="0071310D">
        <w:rPr>
          <w:rStyle w:val="StyleUnderline"/>
          <w:highlight w:val="green"/>
        </w:rPr>
        <w:t xml:space="preserve">are </w:t>
      </w:r>
      <w:r w:rsidRPr="0071310D">
        <w:rPr>
          <w:rStyle w:val="Emphasis"/>
          <w:highlight w:val="green"/>
        </w:rPr>
        <w:t>not</w:t>
      </w:r>
      <w:r w:rsidRPr="00CB1B2A">
        <w:rPr>
          <w:rStyle w:val="Emphasis"/>
        </w:rPr>
        <w:t xml:space="preserve"> widely </w:t>
      </w:r>
      <w:r w:rsidRPr="0071310D">
        <w:rPr>
          <w:rStyle w:val="Emphasis"/>
          <w:highlight w:val="gree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w:t>
      </w:r>
      <w:r w:rsidRPr="002168C1">
        <w:rPr>
          <w:sz w:val="8"/>
          <w:szCs w:val="8"/>
        </w:rPr>
        <w:t xml:space="preserve">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2168C1">
        <w:rPr>
          <w:rStyle w:val="StyleUnderline"/>
          <w:sz w:val="8"/>
          <w:szCs w:val="8"/>
        </w:rPr>
        <w:t xml:space="preserve">Currently, new innovations for NTDs like Chagas dis- multinational ease still rely on </w:t>
      </w:r>
      <w:r w:rsidRPr="002168C1">
        <w:rPr>
          <w:rStyle w:val="Emphasis"/>
          <w:sz w:val="8"/>
          <w:szCs w:val="8"/>
        </w:rPr>
        <w:t>nonprofit PDPs</w:t>
      </w:r>
      <w:r w:rsidRPr="002168C1">
        <w:rPr>
          <w:sz w:val="8"/>
          <w:szCs w:val="8"/>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2168C1">
        <w:rPr>
          <w:rStyle w:val="StyleUnderline"/>
          <w:sz w:val="8"/>
          <w:szCs w:val="8"/>
        </w:rPr>
        <w:t xml:space="preserve">Approximately </w:t>
      </w:r>
      <w:r w:rsidRPr="002168C1">
        <w:rPr>
          <w:rStyle w:val="Emphasis"/>
          <w:sz w:val="8"/>
          <w:szCs w:val="8"/>
        </w:rPr>
        <w:t>12 million Americans</w:t>
      </w:r>
      <w:r w:rsidRPr="002168C1">
        <w:rPr>
          <w:rStyle w:val="StyleUnderline"/>
          <w:sz w:val="8"/>
          <w:szCs w:val="8"/>
        </w:rPr>
        <w:t xml:space="preserve"> are infected with NTDs, led by </w:t>
      </w:r>
      <w:r w:rsidRPr="002168C1">
        <w:rPr>
          <w:rStyle w:val="Emphasis"/>
          <w:sz w:val="8"/>
          <w:szCs w:val="8"/>
        </w:rPr>
        <w:t>toxocariasis</w:t>
      </w:r>
      <w:r w:rsidRPr="002168C1">
        <w:rPr>
          <w:rStyle w:val="StyleUnderline"/>
          <w:sz w:val="8"/>
          <w:szCs w:val="8"/>
        </w:rPr>
        <w:t xml:space="preserve"> and </w:t>
      </w:r>
      <w:r w:rsidRPr="002168C1">
        <w:rPr>
          <w:rStyle w:val="Emphasis"/>
          <w:sz w:val="8"/>
          <w:szCs w:val="8"/>
        </w:rPr>
        <w:t>trichomoniasis</w:t>
      </w:r>
      <w:r w:rsidRPr="002168C1">
        <w:rPr>
          <w:rStyle w:val="StyleUnderline"/>
          <w:sz w:val="8"/>
          <w:szCs w:val="8"/>
        </w:rPr>
        <w:t xml:space="preserve">—which disproportionately affect African Americans—and </w:t>
      </w:r>
      <w:r w:rsidRPr="002168C1">
        <w:rPr>
          <w:rStyle w:val="Emphasis"/>
          <w:sz w:val="8"/>
          <w:szCs w:val="8"/>
        </w:rPr>
        <w:t>Chagas</w:t>
      </w:r>
      <w:r w:rsidRPr="002168C1">
        <w:rPr>
          <w:rStyle w:val="StyleUnderline"/>
          <w:sz w:val="8"/>
          <w:szCs w:val="8"/>
        </w:rPr>
        <w:t xml:space="preserve"> disease</w:t>
      </w:r>
      <w:r w:rsidRPr="002168C1">
        <w:rPr>
          <w:sz w:val="8"/>
          <w:szCs w:val="8"/>
        </w:rPr>
        <w:t xml:space="preserve"> (American trypanosomiasis) </w:t>
      </w:r>
      <w:r w:rsidRPr="002168C1">
        <w:rPr>
          <w:rStyle w:val="StyleUnderline"/>
          <w:sz w:val="8"/>
          <w:szCs w:val="8"/>
        </w:rPr>
        <w:t>and cysticercosis—which disproportionately affect people of Hispanic origin</w:t>
      </w:r>
      <w:r w:rsidRPr="002168C1">
        <w:rPr>
          <w:sz w:val="8"/>
          <w:szCs w:val="8"/>
        </w:rPr>
        <w:t xml:space="preserve">. </w:t>
      </w:r>
      <w:r w:rsidRPr="002168C1">
        <w:rPr>
          <w:rStyle w:val="Emphasis"/>
          <w:sz w:val="8"/>
          <w:szCs w:val="8"/>
        </w:rPr>
        <w:t>Toxoplasmosis</w:t>
      </w:r>
      <w:r w:rsidRPr="002168C1">
        <w:rPr>
          <w:sz w:val="8"/>
          <w:szCs w:val="8"/>
        </w:rPr>
        <w:t xml:space="preserve"> </w:t>
      </w:r>
      <w:r w:rsidRPr="002168C1">
        <w:rPr>
          <w:rStyle w:val="StyleUnderline"/>
          <w:sz w:val="8"/>
          <w:szCs w:val="8"/>
        </w:rPr>
        <w:t xml:space="preserve">is another important NTD. Toxocariasis, cysticercosis, and toxocariasis exert important </w:t>
      </w:r>
      <w:r w:rsidRPr="002168C1">
        <w:rPr>
          <w:rStyle w:val="Emphasis"/>
          <w:sz w:val="8"/>
          <w:szCs w:val="8"/>
        </w:rPr>
        <w:t>mental health effects</w:t>
      </w:r>
      <w:r w:rsidRPr="002168C1">
        <w:rPr>
          <w:sz w:val="8"/>
          <w:szCs w:val="8"/>
        </w:rPr>
        <w:t xml:space="preserve"> </w:t>
      </w:r>
      <w:r w:rsidRPr="002168C1">
        <w:rPr>
          <w:rStyle w:val="StyleUnderline"/>
          <w:sz w:val="8"/>
          <w:szCs w:val="8"/>
        </w:rPr>
        <w:t xml:space="preserve">on impoverished Americans. Many of these NTDs are transmitted </w:t>
      </w:r>
      <w:r w:rsidRPr="002168C1">
        <w:rPr>
          <w:rStyle w:val="Emphasis"/>
          <w:sz w:val="8"/>
          <w:szCs w:val="8"/>
        </w:rPr>
        <w:t>within US borders</w:t>
      </w:r>
      <w:r w:rsidRPr="002168C1">
        <w:rPr>
          <w:sz w:val="8"/>
          <w:szCs w:val="8"/>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2168C1">
        <w:rPr>
          <w:rStyle w:val="StyleUnderline"/>
          <w:sz w:val="8"/>
          <w:szCs w:val="8"/>
        </w:rPr>
        <w:t xml:space="preserve">There is an </w:t>
      </w:r>
      <w:r w:rsidRPr="002168C1">
        <w:rPr>
          <w:rStyle w:val="Emphasis"/>
          <w:sz w:val="8"/>
          <w:szCs w:val="8"/>
        </w:rPr>
        <w:t>urgent need</w:t>
      </w:r>
      <w:r w:rsidRPr="002168C1">
        <w:rPr>
          <w:sz w:val="8"/>
          <w:szCs w:val="8"/>
        </w:rPr>
        <w:t xml:space="preserve"> </w:t>
      </w:r>
      <w:r w:rsidRPr="002168C1">
        <w:rPr>
          <w:rStyle w:val="StyleUnderline"/>
          <w:sz w:val="8"/>
          <w:szCs w:val="8"/>
        </w:rPr>
        <w:t xml:space="preserve">for </w:t>
      </w:r>
      <w:r w:rsidRPr="002168C1">
        <w:rPr>
          <w:rStyle w:val="Emphasis"/>
          <w:sz w:val="8"/>
          <w:szCs w:val="8"/>
        </w:rPr>
        <w:t xml:space="preserve">new “control tools” for American NTDs, </w:t>
      </w:r>
      <w:r w:rsidRPr="002168C1">
        <w:rPr>
          <w:rStyle w:val="StyleUnderline"/>
          <w:sz w:val="8"/>
          <w:szCs w:val="8"/>
        </w:rPr>
        <w:t>including</w:t>
      </w:r>
      <w:r w:rsidRPr="002168C1">
        <w:rPr>
          <w:sz w:val="8"/>
          <w:szCs w:val="8"/>
        </w:rPr>
        <w:t xml:space="preserve"> point-of-care </w:t>
      </w:r>
      <w:r w:rsidRPr="002168C1">
        <w:rPr>
          <w:rStyle w:val="Emphasis"/>
          <w:sz w:val="8"/>
          <w:szCs w:val="8"/>
        </w:rPr>
        <w:t>diagnostics</w:t>
      </w:r>
      <w:r w:rsidRPr="002168C1">
        <w:rPr>
          <w:sz w:val="8"/>
          <w:szCs w:val="8"/>
        </w:rPr>
        <w:t xml:space="preserve">, </w:t>
      </w:r>
      <w:r w:rsidRPr="002168C1">
        <w:rPr>
          <w:rStyle w:val="Emphasis"/>
          <w:sz w:val="8"/>
          <w:szCs w:val="8"/>
        </w:rPr>
        <w:t>antiparasitic and antiviral drugs</w:t>
      </w:r>
      <w:r w:rsidRPr="002168C1">
        <w:rPr>
          <w:sz w:val="8"/>
          <w:szCs w:val="8"/>
        </w:rPr>
        <w:t xml:space="preserve">, </w:t>
      </w:r>
      <w:r w:rsidRPr="002168C1">
        <w:rPr>
          <w:rStyle w:val="StyleUnderline"/>
          <w:sz w:val="8"/>
          <w:szCs w:val="8"/>
        </w:rPr>
        <w:t>and</w:t>
      </w:r>
      <w:r w:rsidRPr="002168C1">
        <w:rPr>
          <w:sz w:val="8"/>
          <w:szCs w:val="8"/>
        </w:rPr>
        <w:t xml:space="preserve"> </w:t>
      </w:r>
      <w:r w:rsidRPr="002168C1">
        <w:rPr>
          <w:rStyle w:val="Emphasis"/>
          <w:sz w:val="8"/>
          <w:szCs w:val="8"/>
        </w:rPr>
        <w:t>vaccines</w:t>
      </w:r>
      <w:r w:rsidRPr="002168C1">
        <w:rPr>
          <w:sz w:val="8"/>
          <w:szCs w:val="8"/>
        </w:rPr>
        <w:t xml:space="preserve">. </w:t>
      </w:r>
      <w:r w:rsidRPr="002168C1">
        <w:rPr>
          <w:rStyle w:val="StyleUnderline"/>
          <w:sz w:val="8"/>
          <w:szCs w:val="8"/>
        </w:rPr>
        <w:t xml:space="preserve">Many of these products are being developed by </w:t>
      </w:r>
      <w:r w:rsidRPr="002168C1">
        <w:rPr>
          <w:rStyle w:val="Emphasis"/>
          <w:sz w:val="8"/>
          <w:szCs w:val="8"/>
        </w:rPr>
        <w:t>nonprofit PDPs</w:t>
      </w:r>
      <w:r w:rsidRPr="002168C1">
        <w:rPr>
          <w:rStyle w:val="StyleUnderline"/>
          <w:sz w:val="8"/>
          <w:szCs w:val="8"/>
        </w:rPr>
        <w:t xml:space="preserve"> rather than </w:t>
      </w:r>
      <w:r w:rsidRPr="002168C1">
        <w:rPr>
          <w:rStyle w:val="Emphasis"/>
          <w:sz w:val="8"/>
          <w:szCs w:val="8"/>
        </w:rPr>
        <w:t>pharmaceutical companies</w:t>
      </w:r>
      <w:r w:rsidRPr="002168C1">
        <w:rPr>
          <w:rStyle w:val="StyleUnderline"/>
          <w:sz w:val="8"/>
          <w:szCs w:val="8"/>
        </w:rPr>
        <w:t xml:space="preserve">. </w:t>
      </w:r>
      <w:r w:rsidRPr="002168C1">
        <w:rPr>
          <w:sz w:val="8"/>
          <w:szCs w:val="8"/>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w:t>
      </w:r>
      <w:r w:rsidRPr="00860251">
        <w:rPr>
          <w:sz w:val="16"/>
        </w:rPr>
        <w:t xml:space="preserve">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71310D">
        <w:rPr>
          <w:rStyle w:val="StyleUnderline"/>
          <w:highlight w:val="gree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71310D">
        <w:rPr>
          <w:rStyle w:val="StyleUnderline"/>
          <w:highlight w:val="green"/>
        </w:rPr>
        <w:t>need</w:t>
      </w:r>
      <w:r w:rsidRPr="00CB1B2A">
        <w:rPr>
          <w:rStyle w:val="StyleUnderline"/>
        </w:rPr>
        <w:t xml:space="preserve"> increasingly </w:t>
      </w:r>
      <w:r w:rsidRPr="0071310D">
        <w:rPr>
          <w:rStyle w:val="StyleUnderline"/>
          <w:highlight w:val="green"/>
        </w:rPr>
        <w:t>to recognize the</w:t>
      </w:r>
      <w:r w:rsidRPr="00CB1B2A">
        <w:rPr>
          <w:rStyle w:val="StyleUnderline"/>
        </w:rPr>
        <w:t xml:space="preserve"> hidden </w:t>
      </w:r>
      <w:r w:rsidRPr="0071310D">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71310D">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71310D">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71310D">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71310D">
        <w:rPr>
          <w:rStyle w:val="Emphasis"/>
          <w:highlight w:val="green"/>
        </w:rPr>
        <w:t>toward</w:t>
      </w:r>
      <w:r w:rsidRPr="00CB1B2A">
        <w:rPr>
          <w:rStyle w:val="Emphasis"/>
        </w:rPr>
        <w:t xml:space="preserve"> </w:t>
      </w:r>
      <w:r w:rsidRPr="0071310D">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71310D">
        <w:rPr>
          <w:rStyle w:val="StyleUnderline"/>
          <w:highlight w:val="green"/>
        </w:rPr>
        <w:t xml:space="preserve">could result in </w:t>
      </w:r>
      <w:r w:rsidRPr="0071310D">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71310D">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71310D">
        <w:rPr>
          <w:rStyle w:val="Emphasis"/>
          <w:highlight w:val="green"/>
        </w:rPr>
        <w:t>the US government</w:t>
      </w:r>
      <w:r w:rsidRPr="00CB1B2A">
        <w:rPr>
          <w:sz w:val="16"/>
        </w:rPr>
        <w:t xml:space="preserve"> </w:t>
      </w:r>
      <w:r w:rsidRPr="00CB1B2A">
        <w:rPr>
          <w:rStyle w:val="StyleUnderline"/>
        </w:rPr>
        <w:t xml:space="preserve">conducted </w:t>
      </w:r>
      <w:r w:rsidRPr="0071310D">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71310D">
        <w:rPr>
          <w:rStyle w:val="StyleUnderline"/>
          <w:highlight w:val="green"/>
        </w:rPr>
        <w:t>can</w:t>
      </w:r>
      <w:r w:rsidRPr="00CB1B2A">
        <w:rPr>
          <w:sz w:val="16"/>
        </w:rPr>
        <w:t xml:space="preserve"> be as much as 24% in low- and middle-income countries; (2) implementation of a “grand convergence” in global health through </w:t>
      </w:r>
      <w:r w:rsidRPr="0071310D">
        <w:rPr>
          <w:rStyle w:val="Emphasis"/>
          <w:highlight w:val="green"/>
        </w:rPr>
        <w:t>scale-up</w:t>
      </w:r>
      <w:r w:rsidRPr="00CB1B2A">
        <w:rPr>
          <w:rStyle w:val="Emphasis"/>
        </w:rPr>
        <w:t xml:space="preserve"> of </w:t>
      </w:r>
      <w:r w:rsidRPr="0071310D">
        <w:rPr>
          <w:rStyle w:val="Emphasis"/>
          <w:highlight w:val="green"/>
        </w:rPr>
        <w:t>health tech</w:t>
      </w:r>
      <w:r w:rsidRPr="00CB1B2A">
        <w:rPr>
          <w:rStyle w:val="Emphasis"/>
        </w:rPr>
        <w:t>nologies</w:t>
      </w:r>
      <w:r w:rsidRPr="00CB1B2A">
        <w:rPr>
          <w:sz w:val="16"/>
        </w:rPr>
        <w:t xml:space="preserve"> </w:t>
      </w:r>
      <w:r w:rsidRPr="0071310D">
        <w:rPr>
          <w:rStyle w:val="StyleUnderline"/>
          <w:highlight w:val="green"/>
        </w:rPr>
        <w:t xml:space="preserve">and </w:t>
      </w:r>
      <w:r w:rsidRPr="0071310D">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71310D">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71310D">
        <w:rPr>
          <w:rStyle w:val="StyleUnderline"/>
          <w:highlight w:val="green"/>
        </w:rPr>
        <w:t>to provide “financial protection”</w:t>
      </w:r>
      <w:r w:rsidRPr="00CB1B2A">
        <w:rPr>
          <w:sz w:val="16"/>
        </w:rPr>
        <w:t xml:space="preserve"> </w:t>
      </w:r>
    </w:p>
    <w:p w14:paraId="066E1539" w14:textId="77777777" w:rsidR="006E0478" w:rsidRDefault="006E0478" w:rsidP="006E0478">
      <w:pPr>
        <w:rPr>
          <w:sz w:val="16"/>
        </w:rPr>
      </w:pPr>
      <w:r w:rsidRPr="00CB1B2A">
        <w:rPr>
          <w:sz w:val="16"/>
        </w:rPr>
        <w:t xml:space="preserve">[8].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71310D">
        <w:rPr>
          <w:rStyle w:val="StyleUnderline"/>
          <w:highlight w:val="green"/>
        </w:rPr>
        <w:t>codevelopment</w:t>
      </w:r>
      <w:r w:rsidRPr="00CB1B2A">
        <w:rPr>
          <w:sz w:val="16"/>
        </w:rPr>
        <w:t xml:space="preserve"> of lifesaving vaccines </w:t>
      </w:r>
      <w:r w:rsidRPr="0071310D">
        <w:rPr>
          <w:rStyle w:val="StyleUnderline"/>
          <w:highlight w:val="green"/>
        </w:rPr>
        <w:t>between scientists</w:t>
      </w:r>
      <w:r w:rsidRPr="00CB1B2A">
        <w:rPr>
          <w:sz w:val="16"/>
        </w:rPr>
        <w:t xml:space="preserve"> of different nations, but particularly </w:t>
      </w:r>
      <w:r w:rsidRPr="0071310D">
        <w:rPr>
          <w:rStyle w:val="StyleUnderline"/>
          <w:highlight w:val="green"/>
        </w:rPr>
        <w:t>from nations with</w:t>
      </w:r>
      <w:r w:rsidRPr="00CB1B2A">
        <w:rPr>
          <w:rStyle w:val="StyleUnderline"/>
        </w:rPr>
        <w:t xml:space="preserve"> </w:t>
      </w:r>
      <w:r w:rsidRPr="00CB1B2A">
        <w:rPr>
          <w:rStyle w:val="Emphasis"/>
        </w:rPr>
        <w:t xml:space="preserve">strained or evenly </w:t>
      </w:r>
      <w:r w:rsidRPr="0071310D">
        <w:rPr>
          <w:rStyle w:val="Emphasis"/>
          <w:highlight w:val="green"/>
        </w:rPr>
        <w:t>openly contentious</w:t>
      </w:r>
      <w:r w:rsidRPr="00CB1B2A">
        <w:rPr>
          <w:rStyle w:val="Emphasis"/>
        </w:rPr>
        <w:t xml:space="preserve"> international </w:t>
      </w:r>
      <w:r w:rsidRPr="0071310D">
        <w:rPr>
          <w:rStyle w:val="Emphasis"/>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71310D">
        <w:rPr>
          <w:rStyle w:val="StyleUnderline"/>
          <w:highlight w:val="green"/>
        </w:rPr>
        <w:t>create</w:t>
      </w:r>
      <w:r w:rsidRPr="0071310D">
        <w:rPr>
          <w:sz w:val="16"/>
          <w:highlight w:val="green"/>
        </w:rPr>
        <w:t xml:space="preserve"> </w:t>
      </w:r>
      <w:r w:rsidRPr="0071310D">
        <w:rPr>
          <w:rStyle w:val="Emphasis"/>
          <w:highlight w:val="green"/>
        </w:rPr>
        <w:t>new NTD tech</w:t>
      </w:r>
      <w:r w:rsidRPr="00CB1B2A">
        <w:rPr>
          <w:rStyle w:val="Emphasis"/>
        </w:rPr>
        <w:t>nologies</w:t>
      </w:r>
      <w:r w:rsidRPr="00CB1B2A">
        <w:rPr>
          <w:sz w:val="16"/>
        </w:rPr>
        <w:t xml:space="preserve"> </w:t>
      </w:r>
      <w:r w:rsidRPr="0071310D">
        <w:rPr>
          <w:rStyle w:val="StyleUnderline"/>
          <w:highlight w:val="green"/>
        </w:rPr>
        <w:t>for</w:t>
      </w:r>
      <w:r w:rsidRPr="00CB1B2A">
        <w:rPr>
          <w:sz w:val="16"/>
        </w:rPr>
        <w:t xml:space="preserve"> some of </w:t>
      </w:r>
      <w:r w:rsidRPr="0071310D">
        <w:rPr>
          <w:rStyle w:val="StyleUnderline"/>
          <w:highlight w:val="green"/>
        </w:rPr>
        <w:t>the</w:t>
      </w:r>
      <w:r w:rsidRPr="0071310D">
        <w:rPr>
          <w:sz w:val="16"/>
          <w:highlight w:val="green"/>
        </w:rPr>
        <w:t xml:space="preserve"> </w:t>
      </w:r>
      <w:r w:rsidRPr="0071310D">
        <w:rPr>
          <w:rStyle w:val="Emphasis"/>
          <w:highlight w:val="green"/>
        </w:rPr>
        <w:t>worst-off</w:t>
      </w:r>
      <w:r w:rsidRPr="00CB1B2A">
        <w:rPr>
          <w:rStyle w:val="Emphasis"/>
        </w:rPr>
        <w:t xml:space="preserve"> </w:t>
      </w:r>
      <w:r w:rsidRPr="00CB1B2A">
        <w:rPr>
          <w:sz w:val="16"/>
        </w:rPr>
        <w:t xml:space="preserve">Muslim-majority </w:t>
      </w:r>
      <w:r w:rsidRPr="0071310D">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4830E8EC" w14:textId="77777777" w:rsidR="006E0478" w:rsidRPr="00CB1B2A" w:rsidRDefault="006E0478" w:rsidP="006E0478">
      <w:pPr>
        <w:rPr>
          <w:sz w:val="16"/>
        </w:rPr>
      </w:pPr>
    </w:p>
    <w:p w14:paraId="17648EF0" w14:textId="77777777" w:rsidR="006E0478" w:rsidRDefault="006E0478" w:rsidP="006E0478">
      <w:pPr>
        <w:pStyle w:val="Heading4"/>
      </w:pPr>
      <w:r>
        <w:t xml:space="preserve">Public Health Diplomacy solves </w:t>
      </w:r>
      <w:r>
        <w:rPr>
          <w:u w:val="single"/>
        </w:rPr>
        <w:t>Existential Threats</w:t>
      </w:r>
      <w:r>
        <w:t>.</w:t>
      </w:r>
    </w:p>
    <w:p w14:paraId="07CC4191" w14:textId="77777777" w:rsidR="006E0478" w:rsidRPr="004578B0" w:rsidRDefault="006E0478" w:rsidP="006E0478">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41FC09E1" w14:textId="77777777" w:rsidR="006E0478" w:rsidRDefault="006E0478" w:rsidP="006E0478">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71310D">
        <w:rPr>
          <w:b/>
          <w:sz w:val="26"/>
          <w:highlight w:val="green"/>
          <w:u w:val="single"/>
        </w:rPr>
        <w:t>Health</w:t>
      </w:r>
      <w:r w:rsidRPr="004578B0">
        <w:rPr>
          <w:sz w:val="16"/>
        </w:rPr>
        <w:t xml:space="preserve"> security </w:t>
      </w:r>
      <w:r w:rsidRPr="0071310D">
        <w:rPr>
          <w:b/>
          <w:sz w:val="26"/>
          <w:highlight w:val="green"/>
          <w:u w:val="single"/>
        </w:rPr>
        <w:t xml:space="preserve">is </w:t>
      </w:r>
      <w:r w:rsidRPr="00504BEE">
        <w:rPr>
          <w:b/>
          <w:sz w:val="26"/>
          <w:u w:val="single"/>
        </w:rPr>
        <w:t>humanity’s</w:t>
      </w:r>
      <w:r w:rsidRPr="0071310D">
        <w:rPr>
          <w:b/>
          <w:sz w:val="26"/>
          <w:highlight w:val="green"/>
          <w:u w:val="single"/>
        </w:rPr>
        <w:t xml:space="preserve">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504BEE">
        <w:rPr>
          <w:b/>
          <w:sz w:val="26"/>
          <w:u w:val="single"/>
        </w:rPr>
        <w:t>Medicine</w:t>
      </w:r>
      <w:r w:rsidRPr="00504BEE">
        <w:rPr>
          <w:u w:val="single"/>
        </w:rPr>
        <w:t xml:space="preserve"> is</w:t>
      </w:r>
      <w:r w:rsidRPr="004578B0">
        <w:rPr>
          <w:u w:val="single"/>
        </w:rPr>
        <w:t xml:space="preserve"> one of the earliest and greatest human achievements because it is a </w:t>
      </w:r>
      <w:r w:rsidRPr="0071310D">
        <w:rPr>
          <w:b/>
          <w:sz w:val="26"/>
          <w:highlight w:val="green"/>
          <w:u w:val="single"/>
        </w:rPr>
        <w:t>co-operative enterprise</w:t>
      </w:r>
      <w:r w:rsidRPr="004578B0">
        <w:rPr>
          <w:u w:val="single"/>
        </w:rPr>
        <w:t xml:space="preserve"> involving highly skilled </w:t>
      </w:r>
      <w:r w:rsidRPr="00504BEE">
        <w:rPr>
          <w:u w:val="single"/>
        </w:rPr>
        <w:t xml:space="preserve">individuals; and it is </w:t>
      </w:r>
      <w:r w:rsidRPr="00504BEE">
        <w:rPr>
          <w:b/>
          <w:sz w:val="26"/>
          <w:u w:val="single"/>
        </w:rPr>
        <w:t>as a result</w:t>
      </w:r>
      <w:r w:rsidRPr="004578B0">
        <w:rPr>
          <w:u w:val="single"/>
        </w:rPr>
        <w:t xml:space="preserve"> of cooperation –</w:t>
      </w:r>
      <w:r w:rsidRPr="004578B0">
        <w:rPr>
          <w:sz w:val="16"/>
        </w:rPr>
        <w:t xml:space="preserve"> and our unusual ability for complex language – that cumulative </w:t>
      </w:r>
      <w:r w:rsidRPr="0071310D">
        <w:rPr>
          <w:b/>
          <w:sz w:val="26"/>
          <w:highlight w:val="green"/>
          <w:u w:val="single"/>
          <w:bdr w:val="single" w:sz="12" w:space="0" w:color="auto"/>
        </w:rPr>
        <w:t>civilisation is possible</w:t>
      </w:r>
      <w:r w:rsidRPr="004578B0">
        <w:rPr>
          <w:sz w:val="16"/>
        </w:rPr>
        <w:t xml:space="preserve">. In the age of globalisation, it is </w:t>
      </w:r>
      <w:r w:rsidRPr="0071310D">
        <w:rPr>
          <w:b/>
          <w:sz w:val="26"/>
          <w:highlight w:val="green"/>
          <w:u w:val="single"/>
        </w:rPr>
        <w:t>health security</w:t>
      </w:r>
      <w:r w:rsidRPr="004578B0">
        <w:rPr>
          <w:sz w:val="16"/>
        </w:rPr>
        <w:t xml:space="preserve">, a recent Lancet editorial stated, that “is now the </w:t>
      </w:r>
      <w:r w:rsidRPr="0071310D">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71310D">
        <w:rPr>
          <w:b/>
          <w:sz w:val="26"/>
          <w:highlight w:val="green"/>
          <w:u w:val="single"/>
        </w:rPr>
        <w:t>disease</w:t>
      </w:r>
      <w:r w:rsidRPr="004578B0">
        <w:rPr>
          <w:u w:val="single"/>
        </w:rPr>
        <w:t xml:space="preserve">, of which Zika is the most recent, the slow but steady cumulative acts of nature associated with </w:t>
      </w:r>
      <w:r w:rsidRPr="0071310D">
        <w:rPr>
          <w:b/>
          <w:sz w:val="26"/>
          <w:highlight w:val="green"/>
          <w:u w:val="single"/>
        </w:rPr>
        <w:t>climate change</w:t>
      </w:r>
      <w:r w:rsidRPr="004578B0">
        <w:rPr>
          <w:u w:val="single"/>
        </w:rPr>
        <w:t xml:space="preserve">, high-risk </w:t>
      </w:r>
      <w:r w:rsidRPr="0071310D">
        <w:rPr>
          <w:b/>
          <w:sz w:val="26"/>
          <w:highlight w:val="green"/>
          <w:u w:val="single"/>
        </w:rPr>
        <w:t>forced migration</w:t>
      </w:r>
      <w:r w:rsidRPr="004578B0">
        <w:rPr>
          <w:u w:val="single"/>
        </w:rPr>
        <w:t xml:space="preserve"> caused by desperation and war, the creeping reality of </w:t>
      </w:r>
      <w:r w:rsidRPr="0071310D">
        <w:rPr>
          <w:b/>
          <w:sz w:val="26"/>
          <w:highlight w:val="green"/>
          <w:u w:val="single"/>
        </w:rPr>
        <w:t>biochemical terror and</w:t>
      </w:r>
      <w:r w:rsidRPr="004578B0">
        <w:rPr>
          <w:u w:val="single"/>
        </w:rPr>
        <w:t xml:space="preserve"> the threat of </w:t>
      </w:r>
      <w:r w:rsidRPr="0071310D">
        <w:rPr>
          <w:b/>
          <w:sz w:val="26"/>
          <w:highlight w:val="green"/>
          <w:u w:val="single"/>
        </w:rPr>
        <w:t>nuclear war, propel human survival</w:t>
      </w:r>
      <w:r w:rsidRPr="004578B0">
        <w:rPr>
          <w:u w:val="single"/>
        </w:rPr>
        <w:t xml:space="preserve"> and well-being </w:t>
      </w:r>
      <w:r w:rsidRPr="0071310D">
        <w:rPr>
          <w:b/>
          <w:sz w:val="26"/>
          <w:highlight w:val="green"/>
          <w:u w:val="single"/>
        </w:rPr>
        <w:t>to the frontline</w:t>
      </w:r>
      <w:r w:rsidRPr="004578B0">
        <w:rPr>
          <w:sz w:val="16"/>
        </w:rPr>
        <w:t xml:space="preserve"> of what today must be everybody’s concern. The field of </w:t>
      </w:r>
      <w:r w:rsidRPr="0071310D">
        <w:rPr>
          <w:b/>
          <w:sz w:val="26"/>
          <w:highlight w:val="green"/>
          <w:u w:val="single"/>
        </w:rPr>
        <w:t>health diplomacy provides</w:t>
      </w:r>
      <w:r w:rsidRPr="004578B0">
        <w:rPr>
          <w:sz w:val="16"/>
        </w:rPr>
        <w:t xml:space="preserve"> an </w:t>
      </w:r>
      <w:r w:rsidRPr="0071310D">
        <w:rPr>
          <w:b/>
          <w:sz w:val="26"/>
          <w:highlight w:val="green"/>
          <w:u w:val="single"/>
        </w:rPr>
        <w:t>unprecedented opportunity to build</w:t>
      </w:r>
      <w:r w:rsidRPr="004578B0">
        <w:rPr>
          <w:sz w:val="16"/>
        </w:rPr>
        <w:t xml:space="preserve"> human </w:t>
      </w:r>
      <w:r w:rsidRPr="0071310D">
        <w:rPr>
          <w:b/>
          <w:sz w:val="26"/>
          <w:highlight w:val="green"/>
          <w:u w:val="single"/>
        </w:rPr>
        <w:t>solidarity</w:t>
      </w:r>
      <w:r w:rsidRPr="004578B0">
        <w:rPr>
          <w:sz w:val="16"/>
        </w:rPr>
        <w:t xml:space="preserve">. </w:t>
      </w:r>
      <w:r w:rsidRPr="004578B0">
        <w:rPr>
          <w:u w:val="single"/>
        </w:rPr>
        <w:t xml:space="preserve">It is an area of human endeavour that </w:t>
      </w:r>
      <w:r w:rsidRPr="0071310D">
        <w:rPr>
          <w:b/>
          <w:sz w:val="26"/>
          <w:highlight w:val="green"/>
          <w:u w:val="single"/>
        </w:rPr>
        <w:t>cuts through</w:t>
      </w:r>
      <w:r w:rsidRPr="004578B0">
        <w:rPr>
          <w:u w:val="single"/>
        </w:rPr>
        <w:t xml:space="preserve"> inherited </w:t>
      </w:r>
      <w:r w:rsidRPr="0071310D">
        <w:rPr>
          <w:b/>
          <w:sz w:val="26"/>
          <w:highlight w:val="green"/>
          <w:u w:val="single"/>
        </w:rPr>
        <w:t>antagonisms</w:t>
      </w:r>
      <w:r w:rsidRPr="0071310D">
        <w:rPr>
          <w:highlight w:val="green"/>
          <w:u w:val="single"/>
        </w:rPr>
        <w:t xml:space="preserve">. </w:t>
      </w:r>
      <w:r w:rsidRPr="004578B0">
        <w:rPr>
          <w:u w:val="single"/>
        </w:rPr>
        <w:t xml:space="preserve">Governments that offer </w:t>
      </w:r>
      <w:r w:rsidRPr="0071310D">
        <w:rPr>
          <w:b/>
          <w:sz w:val="26"/>
          <w:highlight w:val="green"/>
          <w:u w:val="single"/>
        </w:rPr>
        <w:t>health improvements</w:t>
      </w:r>
      <w:r w:rsidRPr="004578B0">
        <w:rPr>
          <w:u w:val="single"/>
        </w:rPr>
        <w:t xml:space="preserve"> as part of aid to nations with whom they wish to </w:t>
      </w:r>
      <w:r w:rsidRPr="0071310D">
        <w:rPr>
          <w:b/>
          <w:sz w:val="26"/>
          <w:highlight w:val="green"/>
          <w:u w:val="single"/>
        </w:rPr>
        <w:t>develop</w:t>
      </w:r>
      <w:r w:rsidRPr="004578B0">
        <w:rPr>
          <w:u w:val="single"/>
        </w:rPr>
        <w:t xml:space="preserve"> stronger </w:t>
      </w:r>
      <w:r w:rsidRPr="0071310D">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7D13CB09" w14:textId="77777777" w:rsidR="006E0478" w:rsidRDefault="006E0478" w:rsidP="006E0478">
      <w:pPr>
        <w:rPr>
          <w:sz w:val="16"/>
        </w:rPr>
      </w:pPr>
    </w:p>
    <w:p w14:paraId="7B61115A" w14:textId="77777777" w:rsidR="006E0478" w:rsidRPr="009639F0" w:rsidRDefault="006E0478" w:rsidP="006E0478">
      <w:pPr>
        <w:pStyle w:val="Heading4"/>
        <w:rPr>
          <w:rFonts w:asciiTheme="minorHAnsi" w:hAnsiTheme="minorHAnsi" w:cstheme="minorHAnsi"/>
        </w:rPr>
      </w:pPr>
      <w:r w:rsidRPr="009639F0">
        <w:rPr>
          <w:rFonts w:asciiTheme="minorHAnsi" w:hAnsiTheme="minorHAnsi" w:cstheme="minorHAnsi"/>
        </w:rPr>
        <w:t xml:space="preserve">Nuclear war causes </w:t>
      </w:r>
      <w:r w:rsidRPr="009639F0">
        <w:rPr>
          <w:rFonts w:asciiTheme="minorHAnsi" w:hAnsiTheme="minorHAnsi" w:cstheme="minorHAnsi"/>
          <w:u w:val="single"/>
        </w:rPr>
        <w:t xml:space="preserve">extinction </w:t>
      </w:r>
      <w:r w:rsidRPr="009639F0">
        <w:rPr>
          <w:rFonts w:asciiTheme="minorHAnsi" w:hAnsiTheme="minorHAnsi" w:cstheme="minorHAnsi"/>
        </w:rPr>
        <w:t>-- counter-forcing is impossible</w:t>
      </w:r>
    </w:p>
    <w:p w14:paraId="55E397EA" w14:textId="77777777" w:rsidR="006E0478" w:rsidRPr="009639F0" w:rsidRDefault="006E0478" w:rsidP="006E0478">
      <w:pPr>
        <w:rPr>
          <w:rFonts w:asciiTheme="minorHAnsi" w:hAnsiTheme="minorHAnsi" w:cstheme="minorHAnsi"/>
        </w:rPr>
      </w:pPr>
      <w:r w:rsidRPr="009639F0">
        <w:rPr>
          <w:rFonts w:asciiTheme="minorHAnsi" w:hAnsiTheme="minorHAnsi" w:cstheme="minorHAnsi"/>
        </w:rPr>
        <w:t xml:space="preserve">Steven </w:t>
      </w:r>
      <w:r w:rsidRPr="009639F0">
        <w:rPr>
          <w:rStyle w:val="Style13ptBold"/>
          <w:rFonts w:asciiTheme="minorHAnsi" w:hAnsiTheme="minorHAnsi" w:cstheme="minorHAnsi"/>
        </w:rPr>
        <w:t>Starr,</w:t>
      </w:r>
      <w:r w:rsidRPr="009639F0">
        <w:rPr>
          <w:rFonts w:asciiTheme="minorHAnsi" w:hAnsiTheme="minorHAnsi" w:cstheme="minorHAnsi"/>
        </w:rPr>
        <w:t xml:space="preserve"> June 11th, 20</w:t>
      </w:r>
      <w:r w:rsidRPr="009639F0">
        <w:rPr>
          <w:rStyle w:val="Style13ptBold"/>
          <w:rFonts w:asciiTheme="minorHAnsi" w:hAnsiTheme="minorHAnsi" w:cstheme="minorHAnsi"/>
        </w:rPr>
        <w:t>14</w:t>
      </w:r>
      <w:r w:rsidRPr="009639F0">
        <w:rPr>
          <w:rFonts w:asciiTheme="minorHAnsi" w:hAnsiTheme="minorHAnsi" w:cstheme="min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9" w:history="1">
        <w:r w:rsidRPr="009639F0">
          <w:rPr>
            <w:rStyle w:val="Hyperlink"/>
            <w:rFonts w:asciiTheme="minorHAnsi" w:hAnsiTheme="minorHAnsi" w:cstheme="minorHAnsi"/>
          </w:rPr>
          <w:t>https://truthout.org/articles/there-can-be-no-winners-in-a-nuclear-war/</w:t>
        </w:r>
      </w:hyperlink>
      <w:r w:rsidRPr="009639F0">
        <w:rPr>
          <w:rStyle w:val="Hyperlink"/>
          <w:rFonts w:asciiTheme="minorHAnsi" w:hAnsiTheme="minorHAnsi" w:cstheme="minorHAnsi"/>
        </w:rPr>
        <w:t xml:space="preserve">) </w:t>
      </w:r>
    </w:p>
    <w:p w14:paraId="1747CD58" w14:textId="77777777" w:rsidR="006E0478" w:rsidRPr="00504BEE" w:rsidRDefault="006E0478" w:rsidP="006E0478">
      <w:pPr>
        <w:rPr>
          <w:rFonts w:asciiTheme="minorHAnsi" w:hAnsiTheme="minorHAnsi" w:cstheme="minorHAnsi"/>
          <w:b/>
          <w:bCs/>
          <w:sz w:val="32"/>
          <w:szCs w:val="32"/>
          <w:u w:val="single"/>
        </w:rPr>
      </w:pPr>
      <w:r w:rsidRPr="00504BEE">
        <w:rPr>
          <w:rStyle w:val="StyleUnderline"/>
          <w:rFonts w:asciiTheme="minorHAnsi" w:hAnsiTheme="minorHAnsi" w:cstheme="minorHAnsi"/>
        </w:rPr>
        <w:t>Nuclear war has no winner</w:t>
      </w:r>
      <w:r w:rsidRPr="00504BEE">
        <w:rPr>
          <w:rFonts w:asciiTheme="minorHAnsi" w:hAnsiTheme="minorHAnsi" w:cstheme="minorHAnsi"/>
          <w:sz w:val="16"/>
          <w:szCs w:val="28"/>
        </w:rPr>
        <w:t>. Beginning</w:t>
      </w:r>
      <w:r w:rsidRPr="009639F0">
        <w:rPr>
          <w:rFonts w:asciiTheme="minorHAnsi" w:hAnsiTheme="minorHAnsi" w:cstheme="minorHAnsi"/>
          <w:sz w:val="16"/>
          <w:szCs w:val="28"/>
        </w:rPr>
        <w:t xml:space="preserve"> in 2006, several of </w:t>
      </w:r>
      <w:r w:rsidRPr="009639F0">
        <w:rPr>
          <w:rStyle w:val="StyleUnderline"/>
          <w:rFonts w:asciiTheme="minorHAnsi" w:hAnsiTheme="minorHAnsi" w:cstheme="minorHAnsi"/>
        </w:rPr>
        <w:t>the world’s leading climatologists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(at Rutgers, UCLA, John Hopkins University, and the University of Colorado-Boulder) </w:t>
      </w:r>
      <w:r w:rsidRPr="009639F0">
        <w:rPr>
          <w:rStyle w:val="StyleUnderline"/>
          <w:rFonts w:asciiTheme="minorHAnsi" w:hAnsiTheme="minorHAnsi" w:cstheme="minorHAnsi"/>
        </w:rPr>
        <w:t>published a series of studies that evaluated the long-term environmental consequences of a nuclear war</w:t>
      </w:r>
      <w:r w:rsidRPr="009639F0">
        <w:rPr>
          <w:rFonts w:asciiTheme="minorHAnsi" w:hAnsiTheme="minorHAnsi" w:cstheme="minorHAnsi"/>
          <w:sz w:val="16"/>
          <w:szCs w:val="28"/>
        </w:rPr>
        <w:t xml:space="preserve">, including baseline scenarios fought with </w:t>
      </w:r>
      <w:r w:rsidRPr="009639F0">
        <w:rPr>
          <w:rStyle w:val="Emphasis"/>
          <w:rFonts w:asciiTheme="minorHAnsi" w:hAnsiTheme="minorHAnsi" w:cstheme="minorHAnsi"/>
        </w:rPr>
        <w:t>merely 1% of the explosive</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power in the US and/or Russian launch-ready nuclear arsenals. </w:t>
      </w:r>
      <w:r w:rsidRPr="009639F0">
        <w:rPr>
          <w:rStyle w:val="StyleUnderline"/>
          <w:rFonts w:asciiTheme="minorHAnsi" w:hAnsiTheme="minorHAnsi" w:cstheme="minorHAnsi"/>
        </w:rPr>
        <w:t xml:space="preserve">They concluded that the consequences of </w:t>
      </w:r>
      <w:r w:rsidRPr="009639F0">
        <w:rPr>
          <w:rStyle w:val="Emphasis"/>
          <w:rFonts w:asciiTheme="minorHAnsi" w:hAnsiTheme="minorHAnsi" w:cstheme="minorHAnsi"/>
          <w:highlight w:val="green"/>
        </w:rPr>
        <w:t xml:space="preserve">even a “small” nuclear </w:t>
      </w:r>
      <w:r w:rsidRPr="00504BEE">
        <w:rPr>
          <w:rStyle w:val="Emphasis"/>
          <w:rFonts w:asciiTheme="minorHAnsi" w:hAnsiTheme="minorHAnsi" w:cstheme="minorHAnsi"/>
        </w:rPr>
        <w:t>war would include catastrophic disruptions of global climate</w:t>
      </w:r>
      <w:r w:rsidRPr="00504BEE">
        <w:rPr>
          <w:rStyle w:val="StyleUnderline"/>
          <w:rFonts w:asciiTheme="minorHAnsi" w:hAnsiTheme="minorHAnsi" w:cstheme="minorHAnsi"/>
        </w:rPr>
        <w:t xml:space="preserve"> and</w:t>
      </w:r>
      <w:r w:rsidRPr="009639F0">
        <w:rPr>
          <w:rStyle w:val="StyleUnderline"/>
          <w:rFonts w:asciiTheme="minorHAnsi" w:hAnsiTheme="minorHAnsi" w:cstheme="minorHAnsi"/>
        </w:rPr>
        <w:t xml:space="preserve"> massive destruction of Earth’s protective ozone layer</w:t>
      </w:r>
      <w:r w:rsidRPr="009639F0">
        <w:rPr>
          <w:rFonts w:asciiTheme="minorHAnsi" w:hAnsiTheme="minorHAnsi" w:cstheme="minorHAnsi"/>
          <w:sz w:val="16"/>
          <w:szCs w:val="28"/>
        </w:rPr>
        <w:t xml:space="preserve">.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w:t>
      </w:r>
      <w:r w:rsidRPr="00504BEE">
        <w:rPr>
          <w:rFonts w:asciiTheme="minorHAnsi" w:hAnsiTheme="minorHAnsi" w:cstheme="minorHAnsi"/>
          <w:sz w:val="16"/>
          <w:szCs w:val="28"/>
        </w:rPr>
        <w:t>strategic</w:t>
      </w:r>
      <w:r w:rsidRPr="00504BEE">
        <w:rPr>
          <w:rFonts w:asciiTheme="minorHAnsi" w:hAnsiTheme="minorHAnsi" w:cstheme="minorHAnsi"/>
          <w:sz w:val="12"/>
        </w:rPr>
        <w:t xml:space="preserve"> </w:t>
      </w:r>
      <w:r w:rsidRPr="00504BEE">
        <w:rPr>
          <w:rStyle w:val="StyleUnderline"/>
          <w:rFonts w:asciiTheme="minorHAnsi" w:hAnsiTheme="minorHAnsi" w:cstheme="minorHAnsi"/>
        </w:rPr>
        <w:t xml:space="preserve">nuclear weapons </w:t>
      </w:r>
      <w:r w:rsidRPr="009639F0">
        <w:rPr>
          <w:rStyle w:val="StyleUnderline"/>
          <w:rFonts w:asciiTheme="minorHAnsi" w:hAnsiTheme="minorHAnsi" w:cstheme="minorHAnsi"/>
          <w:highlight w:val="green"/>
        </w:rPr>
        <w:t>would destroy the human race</w:t>
      </w:r>
      <w:r w:rsidRPr="009639F0">
        <w:rPr>
          <w:rFonts w:asciiTheme="minorHAnsi" w:hAnsiTheme="minorHAnsi" w:cstheme="minorHAnsi"/>
          <w:sz w:val="16"/>
          <w:szCs w:val="28"/>
        </w:rPr>
        <w:t xml:space="preserve">. In other words, a US-Russian nuclear war would </w:t>
      </w:r>
      <w:r w:rsidRPr="009639F0">
        <w:rPr>
          <w:rStyle w:val="StyleUnderline"/>
          <w:rFonts w:asciiTheme="minorHAnsi" w:hAnsiTheme="minorHAnsi" w:cstheme="minorHAnsi"/>
        </w:rPr>
        <w:t xml:space="preserve">create such extreme long-term damage to the global environment that </w:t>
      </w:r>
      <w:r w:rsidRPr="009639F0">
        <w:rPr>
          <w:rStyle w:val="StyleUnderline"/>
          <w:rFonts w:asciiTheme="minorHAnsi" w:hAnsiTheme="minorHAnsi" w:cstheme="minorHAnsi"/>
          <w:highlight w:val="green"/>
        </w:rPr>
        <w:t>it would leave the Earth uninhabitable for humans and most animal forms of life</w:t>
      </w:r>
      <w:r w:rsidRPr="009639F0">
        <w:rPr>
          <w:rFonts w:asciiTheme="minorHAnsi" w:hAnsiTheme="minorHAnsi" w:cstheme="minorHAnsi"/>
          <w:sz w:val="16"/>
          <w:szCs w:val="28"/>
        </w:rPr>
        <w:t>. A recent article in the Bulletin of the Atomic Scientists, “Self-assured destruction: The climate impacts of nuclear war,” begins by stating: “</w:t>
      </w:r>
      <w:r w:rsidRPr="009639F0">
        <w:rPr>
          <w:rStyle w:val="StyleUnderline"/>
          <w:rFonts w:asciiTheme="minorHAnsi" w:hAnsiTheme="minorHAnsi" w:cstheme="minorHAnsi"/>
        </w:rPr>
        <w:t>A nuclear war</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between Russia and the United States, even after the arsenal reductions planned under New START, </w:t>
      </w:r>
      <w:r w:rsidRPr="009639F0">
        <w:rPr>
          <w:rStyle w:val="StyleUnderline"/>
          <w:rFonts w:asciiTheme="minorHAnsi" w:hAnsiTheme="minorHAnsi" w:cstheme="minorHAnsi"/>
        </w:rPr>
        <w:t>could produce a nuclear winter. Hence, an attack by either side could be suicidal, resulting in self-assured destruction</w:t>
      </w:r>
      <w:r w:rsidRPr="009639F0">
        <w:rPr>
          <w:rFonts w:asciiTheme="minorHAnsi" w:hAnsiTheme="minorHAnsi" w:cstheme="minorHAnsi"/>
          <w:sz w:val="16"/>
          <w:szCs w:val="28"/>
        </w:rPr>
        <w:t xml:space="preserve">.” In 2009, I wrote “Catastrophic Climatic Consequences of Nuclear Conflicts” for the International Commission on Nuclear Non-proliferation and Disarmament. The article summarizes the findings of these studies. </w:t>
      </w:r>
      <w:r w:rsidRPr="009639F0">
        <w:rPr>
          <w:rStyle w:val="StyleUnderline"/>
          <w:rFonts w:asciiTheme="minorHAnsi" w:hAnsiTheme="minorHAnsi" w:cstheme="minorHAnsi"/>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9639F0">
        <w:rPr>
          <w:rFonts w:asciiTheme="minorHAnsi" w:hAnsiTheme="minorHAnsi" w:cstheme="minorHAnsi"/>
          <w:sz w:val="12"/>
        </w:rPr>
        <w:t xml:space="preserve"> (</w:t>
      </w:r>
      <w:r w:rsidRPr="009639F0">
        <w:rPr>
          <w:rStyle w:val="StyleUnderline"/>
          <w:rFonts w:asciiTheme="minorHAnsi" w:hAnsiTheme="minorHAnsi" w:cstheme="minorHAnsi"/>
        </w:rPr>
        <w:t>vastly increasing the UV-B reaching Earth</w:t>
      </w:r>
      <w:r w:rsidRPr="009639F0">
        <w:rPr>
          <w:rFonts w:asciiTheme="minorHAnsi" w:hAnsiTheme="minorHAnsi" w:cstheme="minorHAnsi"/>
          <w:sz w:val="12"/>
        </w:rPr>
        <w:t xml:space="preserve">) </w:t>
      </w:r>
      <w:r w:rsidRPr="009639F0">
        <w:rPr>
          <w:rStyle w:val="StyleUnderline"/>
          <w:rFonts w:asciiTheme="minorHAnsi" w:hAnsiTheme="minorHAnsi" w:cstheme="minorHAnsi"/>
        </w:rPr>
        <w:t>as well as block warming sunlight, thus creating Ice Age weather conditions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that would last 10 years or longer. Following a US-Russian nuclear war, </w:t>
      </w:r>
      <w:r w:rsidRPr="009639F0">
        <w:rPr>
          <w:rStyle w:val="StyleUnderline"/>
          <w:rFonts w:asciiTheme="minorHAnsi" w:hAnsiTheme="minorHAnsi" w:cstheme="minorHAnsi"/>
        </w:rPr>
        <w:t>temperatures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in the central US and Eurasia </w:t>
      </w:r>
      <w:r w:rsidRPr="009639F0">
        <w:rPr>
          <w:rStyle w:val="StyleUnderline"/>
          <w:rFonts w:asciiTheme="minorHAnsi" w:hAnsiTheme="minorHAnsi" w:cstheme="minorHAnsi"/>
        </w:rPr>
        <w:t>would fall below freezing every day</w:t>
      </w:r>
      <w:r w:rsidRPr="009639F0">
        <w:rPr>
          <w:rFonts w:asciiTheme="minorHAnsi" w:hAnsiTheme="minorHAnsi" w:cstheme="minorHAnsi"/>
          <w:sz w:val="12"/>
        </w:rPr>
        <w:t xml:space="preserve"> </w:t>
      </w:r>
      <w:r w:rsidRPr="009639F0">
        <w:rPr>
          <w:rFonts w:asciiTheme="minorHAnsi" w:hAnsiTheme="minorHAnsi" w:cstheme="minorHAnsi"/>
          <w:sz w:val="16"/>
          <w:szCs w:val="28"/>
        </w:rPr>
        <w:t>for one to three years</w:t>
      </w:r>
      <w:r w:rsidRPr="009639F0">
        <w:rPr>
          <w:rStyle w:val="StyleUnderline"/>
          <w:rFonts w:asciiTheme="minorHAnsi" w:hAnsiTheme="minorHAnsi" w:cstheme="minorHAnsi"/>
        </w:rPr>
        <w:t>; the intense cold would completely eliminate growing seasons</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for a decade or longer. </w:t>
      </w:r>
      <w:r w:rsidRPr="009639F0">
        <w:rPr>
          <w:rStyle w:val="StyleUnderline"/>
          <w:rFonts w:asciiTheme="minorHAnsi" w:hAnsiTheme="minorHAnsi" w:cstheme="minorHAnsi"/>
          <w:highlight w:val="green"/>
        </w:rPr>
        <w:t xml:space="preserve">No crops </w:t>
      </w:r>
      <w:r w:rsidRPr="00504BEE">
        <w:rPr>
          <w:rStyle w:val="StyleUnderline"/>
          <w:rFonts w:asciiTheme="minorHAnsi" w:hAnsiTheme="minorHAnsi" w:cstheme="minorHAnsi"/>
        </w:rPr>
        <w:t xml:space="preserve">could be </w:t>
      </w:r>
      <w:r w:rsidRPr="009639F0">
        <w:rPr>
          <w:rStyle w:val="StyleUnderline"/>
          <w:rFonts w:asciiTheme="minorHAnsi" w:hAnsiTheme="minorHAnsi" w:cstheme="minorHAnsi"/>
          <w:highlight w:val="green"/>
        </w:rPr>
        <w:t xml:space="preserve">grown, </w:t>
      </w:r>
      <w:r w:rsidRPr="00504BEE">
        <w:rPr>
          <w:rStyle w:val="StyleUnderline"/>
          <w:rFonts w:asciiTheme="minorHAnsi" w:hAnsiTheme="minorHAnsi" w:cstheme="minorHAnsi"/>
        </w:rPr>
        <w:t xml:space="preserve">leading to a </w:t>
      </w:r>
      <w:r w:rsidRPr="009639F0">
        <w:rPr>
          <w:rStyle w:val="StyleUnderline"/>
          <w:rFonts w:asciiTheme="minorHAnsi" w:hAnsiTheme="minorHAnsi" w:cstheme="minorHAnsi"/>
          <w:highlight w:val="green"/>
        </w:rPr>
        <w:t xml:space="preserve">famine </w:t>
      </w:r>
      <w:r w:rsidRPr="00504BEE">
        <w:rPr>
          <w:rStyle w:val="StyleUnderline"/>
          <w:rFonts w:asciiTheme="minorHAnsi" w:hAnsiTheme="minorHAnsi" w:cstheme="minorHAnsi"/>
        </w:rPr>
        <w:t xml:space="preserve">that would </w:t>
      </w:r>
      <w:r w:rsidRPr="009639F0">
        <w:rPr>
          <w:rStyle w:val="StyleUnderline"/>
          <w:rFonts w:asciiTheme="minorHAnsi" w:hAnsiTheme="minorHAnsi" w:cstheme="minorHAnsi"/>
          <w:highlight w:val="green"/>
        </w:rPr>
        <w:t>kill most humans</w:t>
      </w:r>
      <w:r w:rsidRPr="009639F0">
        <w:rPr>
          <w:rStyle w:val="StyleUnderline"/>
          <w:rFonts w:asciiTheme="minorHAnsi" w:hAnsiTheme="minorHAnsi" w:cstheme="minorHAnsi"/>
        </w:rPr>
        <w:t xml:space="preserve"> and large animal populations. </w:t>
      </w:r>
      <w:r w:rsidRPr="009639F0">
        <w:rPr>
          <w:rStyle w:val="Emphasis"/>
          <w:rFonts w:asciiTheme="minorHAnsi" w:hAnsiTheme="minorHAnsi" w:cstheme="minorHAnsi"/>
          <w:highlight w:val="green"/>
        </w:rPr>
        <w:t>E</w:t>
      </w:r>
      <w:r w:rsidRPr="009639F0">
        <w:rPr>
          <w:rStyle w:val="StyleUnderline"/>
          <w:rFonts w:asciiTheme="minorHAnsi" w:hAnsiTheme="minorHAnsi" w:cstheme="minorHAnsi"/>
        </w:rPr>
        <w:t>lectro</w:t>
      </w:r>
      <w:r w:rsidRPr="009639F0">
        <w:rPr>
          <w:rStyle w:val="Emphasis"/>
          <w:rFonts w:asciiTheme="minorHAnsi" w:hAnsiTheme="minorHAnsi" w:cstheme="minorHAnsi"/>
          <w:highlight w:val="green"/>
        </w:rPr>
        <w:t>m</w:t>
      </w:r>
      <w:r w:rsidRPr="009639F0">
        <w:rPr>
          <w:rStyle w:val="StyleUnderline"/>
          <w:rFonts w:asciiTheme="minorHAnsi" w:hAnsiTheme="minorHAnsi" w:cstheme="minorHAnsi"/>
        </w:rPr>
        <w:t xml:space="preserve">agnetic </w:t>
      </w:r>
      <w:r w:rsidRPr="009639F0">
        <w:rPr>
          <w:rStyle w:val="Emphasis"/>
          <w:rFonts w:asciiTheme="minorHAnsi" w:hAnsiTheme="minorHAnsi" w:cstheme="minorHAnsi"/>
          <w:highlight w:val="green"/>
        </w:rPr>
        <w:t>p</w:t>
      </w:r>
      <w:r w:rsidRPr="009639F0">
        <w:rPr>
          <w:rStyle w:val="StyleUnderline"/>
          <w:rFonts w:asciiTheme="minorHAnsi" w:hAnsiTheme="minorHAnsi" w:cstheme="minorHAnsi"/>
        </w:rPr>
        <w:t xml:space="preserve">ulse </w:t>
      </w:r>
      <w:r w:rsidRPr="009639F0">
        <w:rPr>
          <w:rStyle w:val="StyleUnderline"/>
          <w:rFonts w:asciiTheme="minorHAnsi" w:hAnsiTheme="minorHAnsi" w:cstheme="minorHAnsi"/>
          <w:highlight w:val="green"/>
        </w:rPr>
        <w:t>from high-altitude</w:t>
      </w:r>
      <w:r w:rsidRPr="009639F0">
        <w:rPr>
          <w:rStyle w:val="StyleUnderline"/>
          <w:rFonts w:asciiTheme="minorHAnsi" w:hAnsiTheme="minorHAnsi" w:cstheme="minorHAnsi"/>
        </w:rPr>
        <w:t xml:space="preserve"> nuclear detonations </w:t>
      </w:r>
      <w:r w:rsidRPr="009639F0">
        <w:rPr>
          <w:rStyle w:val="StyleUnderline"/>
          <w:rFonts w:asciiTheme="minorHAnsi" w:hAnsiTheme="minorHAnsi" w:cstheme="minorHAnsi"/>
          <w:highlight w:val="green"/>
        </w:rPr>
        <w:t>would destroy</w:t>
      </w:r>
      <w:r w:rsidRPr="009639F0">
        <w:rPr>
          <w:rStyle w:val="StyleUnderline"/>
          <w:rFonts w:asciiTheme="minorHAnsi" w:hAnsiTheme="minorHAnsi" w:cstheme="minorHAnsi"/>
        </w:rPr>
        <w:t xml:space="preserve"> the integrated circuits in all </w:t>
      </w:r>
      <w:r w:rsidRPr="009639F0">
        <w:rPr>
          <w:rStyle w:val="StyleUnderline"/>
          <w:rFonts w:asciiTheme="minorHAnsi" w:hAnsiTheme="minorHAnsi" w:cstheme="minorHAnsi"/>
          <w:highlight w:val="green"/>
        </w:rPr>
        <w:t>modern electronic devices</w:t>
      </w:r>
      <w:r w:rsidRPr="009639F0">
        <w:rPr>
          <w:rStyle w:val="StyleUnderline"/>
          <w:rFonts w:asciiTheme="minorHAnsi" w:hAnsiTheme="minorHAnsi" w:cstheme="minorHAnsi"/>
        </w:rPr>
        <w:t xml:space="preserve">, including those in commercial nuclear power plants. </w:t>
      </w:r>
      <w:r w:rsidRPr="00504BEE">
        <w:rPr>
          <w:rStyle w:val="StyleUnderline"/>
          <w:rFonts w:asciiTheme="minorHAnsi" w:hAnsiTheme="minorHAnsi" w:cstheme="minorHAnsi"/>
        </w:rPr>
        <w:t xml:space="preserve">Every </w:t>
      </w:r>
      <w:r w:rsidRPr="009639F0">
        <w:rPr>
          <w:rStyle w:val="StyleUnderline"/>
          <w:rFonts w:asciiTheme="minorHAnsi" w:hAnsiTheme="minorHAnsi" w:cstheme="minorHAnsi"/>
          <w:highlight w:val="green"/>
        </w:rPr>
        <w:t xml:space="preserve">nuclear reactor </w:t>
      </w:r>
      <w:r w:rsidRPr="00504BEE">
        <w:rPr>
          <w:rStyle w:val="StyleUnderline"/>
          <w:rFonts w:asciiTheme="minorHAnsi" w:hAnsiTheme="minorHAnsi" w:cstheme="minorHAnsi"/>
        </w:rPr>
        <w:t xml:space="preserve">would almost </w:t>
      </w:r>
      <w:r w:rsidRPr="009639F0">
        <w:rPr>
          <w:rStyle w:val="Emphasis"/>
          <w:rFonts w:asciiTheme="minorHAnsi" w:hAnsiTheme="minorHAnsi" w:cstheme="minorHAnsi"/>
          <w:highlight w:val="green"/>
        </w:rPr>
        <w:t>instantly meltdown</w:t>
      </w:r>
      <w:r w:rsidRPr="009639F0">
        <w:rPr>
          <w:rStyle w:val="StyleUnderline"/>
          <w:rFonts w:asciiTheme="minorHAnsi" w:hAnsiTheme="minorHAnsi" w:cstheme="minorHAnsi"/>
        </w:rPr>
        <w:t>; every nuclear spent fuel pool</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which contain many times more radioactivity than found in the reactors) </w:t>
      </w:r>
      <w:r w:rsidRPr="009639F0">
        <w:rPr>
          <w:rStyle w:val="StyleUnderline"/>
          <w:rFonts w:asciiTheme="minorHAnsi" w:hAnsiTheme="minorHAnsi" w:cstheme="minorHAnsi"/>
        </w:rPr>
        <w:t>would boil off, releasing vast amounts of long-lived radioactivity. The fallout</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would make most of the US and Europe </w:t>
      </w:r>
      <w:r w:rsidRPr="009639F0">
        <w:rPr>
          <w:rStyle w:val="Emphasis"/>
          <w:rFonts w:asciiTheme="minorHAnsi" w:hAnsiTheme="minorHAnsi" w:cstheme="minorHAnsi"/>
        </w:rPr>
        <w:t>uninhabitable</w:t>
      </w:r>
      <w:r w:rsidRPr="009639F0">
        <w:rPr>
          <w:rFonts w:asciiTheme="minorHAnsi" w:hAnsiTheme="minorHAnsi" w:cstheme="minorHAnsi"/>
          <w:sz w:val="16"/>
          <w:szCs w:val="28"/>
        </w:rPr>
        <w:t xml:space="preserve">. Of course, </w:t>
      </w:r>
      <w:r w:rsidRPr="009639F0">
        <w:rPr>
          <w:rStyle w:val="StyleUnderline"/>
          <w:rFonts w:asciiTheme="minorHAnsi" w:hAnsiTheme="minorHAnsi" w:cstheme="minorHAnsi"/>
        </w:rPr>
        <w:t>the survivors of the nuclear war would be starving to death</w:t>
      </w:r>
      <w:r w:rsidRPr="009639F0">
        <w:rPr>
          <w:rFonts w:asciiTheme="minorHAnsi" w:hAnsiTheme="minorHAnsi" w:cstheme="minorHAnsi"/>
          <w:sz w:val="12"/>
        </w:rPr>
        <w:t xml:space="preserve"> </w:t>
      </w:r>
      <w:r w:rsidRPr="009639F0">
        <w:rPr>
          <w:rFonts w:asciiTheme="minorHAnsi" w:hAnsiTheme="minorHAnsi" w:cstheme="minorHAnsi"/>
          <w:sz w:val="16"/>
          <w:szCs w:val="28"/>
        </w:rPr>
        <w:t xml:space="preserve">anyway. Once nuclear weapons were introduced into a US-Russian conflict, there would be little chance that a nuclear holocaust could be avoided. </w:t>
      </w:r>
      <w:r w:rsidRPr="009639F0">
        <w:rPr>
          <w:rStyle w:val="StyleUnderline"/>
          <w:rFonts w:asciiTheme="minorHAnsi" w:hAnsiTheme="minorHAnsi" w:cstheme="minorHAnsi"/>
          <w:highlight w:val="green"/>
        </w:rPr>
        <w:t>Theories of “limited nuclear war” and “nuclear de-escalation” are unrealistic</w:t>
      </w:r>
      <w:r w:rsidRPr="009639F0">
        <w:rPr>
          <w:rFonts w:asciiTheme="minorHAnsi" w:hAnsiTheme="minorHAnsi" w:cstheme="minorHAns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9639F0">
        <w:rPr>
          <w:rFonts w:asciiTheme="minorHAnsi" w:hAnsiTheme="minorHAnsi" w:cstheme="minorHAnsi"/>
          <w:sz w:val="16"/>
          <w:szCs w:val="28"/>
          <w:highlight w:val="green"/>
        </w:rPr>
        <w:t xml:space="preserve">, </w:t>
      </w:r>
      <w:r w:rsidRPr="009639F0">
        <w:rPr>
          <w:rStyle w:val="StyleUnderline"/>
          <w:rFonts w:asciiTheme="minorHAnsi" w:hAnsiTheme="minorHAnsi" w:cstheme="minorHAnsi"/>
          <w:highlight w:val="green"/>
        </w:rPr>
        <w:t>Counterforce</w:t>
      </w:r>
      <w:r w:rsidRPr="009639F0">
        <w:rPr>
          <w:rStyle w:val="StyleUnderline"/>
          <w:rFonts w:asciiTheme="minorHAnsi" w:hAnsiTheme="minorHAnsi" w:cstheme="minorHAnsi"/>
        </w:rPr>
        <w:t xml:space="preserve"> doctrine – used by both the US and Russian military </w:t>
      </w:r>
      <w:r w:rsidRPr="00504BEE">
        <w:rPr>
          <w:rStyle w:val="StyleUnderline"/>
          <w:rFonts w:asciiTheme="minorHAnsi" w:hAnsiTheme="minorHAnsi" w:cstheme="minorHAnsi"/>
        </w:rPr>
        <w:t xml:space="preserve">– emphasizes the </w:t>
      </w:r>
      <w:r w:rsidRPr="009639F0">
        <w:rPr>
          <w:rStyle w:val="StyleUnderline"/>
          <w:rFonts w:asciiTheme="minorHAnsi" w:hAnsiTheme="minorHAnsi" w:cstheme="minorHAnsi"/>
          <w:highlight w:val="green"/>
        </w:rPr>
        <w:t xml:space="preserve">need for preemptive strikes </w:t>
      </w:r>
      <w:r w:rsidRPr="009639F0">
        <w:rPr>
          <w:rStyle w:val="StyleUnderline"/>
          <w:rFonts w:asciiTheme="minorHAnsi" w:hAnsiTheme="minorHAnsi" w:cstheme="minorHAnsi"/>
          <w:b/>
          <w:bCs/>
          <w:sz w:val="32"/>
          <w:szCs w:val="32"/>
          <w:highlight w:val="green"/>
        </w:rPr>
        <w:t>once nuclear war begins.</w:t>
      </w:r>
      <w:r>
        <w:rPr>
          <w:rStyle w:val="StyleUnderline"/>
          <w:rFonts w:asciiTheme="minorHAnsi" w:hAnsiTheme="minorHAnsi" w:cstheme="minorHAnsi"/>
          <w:b/>
          <w:bCs/>
          <w:sz w:val="32"/>
          <w:szCs w:val="32"/>
        </w:rPr>
        <w:t xml:space="preserve"> </w:t>
      </w:r>
      <w:r w:rsidRPr="009639F0">
        <w:rPr>
          <w:rFonts w:asciiTheme="minorHAnsi" w:hAnsiTheme="minorHAnsi" w:cstheme="minorHAnsi"/>
          <w:sz w:val="16"/>
          <w:szCs w:val="28"/>
        </w:rPr>
        <w:t xml:space="preserve">Both sides would be under immense pressure to launch a preemptive nuclear first-strike once military hostilities had commenced, especially if nuclear weapons had already been used on the battlefield. </w:t>
      </w:r>
    </w:p>
    <w:p w14:paraId="389D5A92" w14:textId="77777777" w:rsidR="006E0478" w:rsidRPr="004578B0" w:rsidRDefault="006E0478" w:rsidP="006E0478">
      <w:pPr>
        <w:rPr>
          <w:sz w:val="16"/>
        </w:rPr>
      </w:pPr>
    </w:p>
    <w:p w14:paraId="07A87653" w14:textId="77777777" w:rsidR="006E0478" w:rsidRDefault="006E0478" w:rsidP="006E0478">
      <w:pPr>
        <w:pStyle w:val="Heading4"/>
      </w:pPr>
      <w:r>
        <w:t xml:space="preserve">4] Pharma Innovation </w:t>
      </w:r>
      <w:r>
        <w:rPr>
          <w:u w:val="single"/>
        </w:rPr>
        <w:t>solves Bioterrorism</w:t>
      </w:r>
      <w:r>
        <w:t>.</w:t>
      </w:r>
    </w:p>
    <w:p w14:paraId="64CFF51D" w14:textId="77777777" w:rsidR="006E0478" w:rsidRPr="00FF3724" w:rsidRDefault="006E0478" w:rsidP="006E0478">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20"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18FB44C3" w14:textId="77777777" w:rsidR="006E0478" w:rsidRDefault="006E0478" w:rsidP="006E0478">
      <w:pPr>
        <w:rPr>
          <w:sz w:val="16"/>
        </w:rPr>
      </w:pPr>
      <w:r w:rsidRPr="00FF3724">
        <w:rPr>
          <w:sz w:val="16"/>
        </w:rPr>
        <w:t xml:space="preserve">We need to </w:t>
      </w:r>
      <w:r w:rsidRPr="0071310D">
        <w:rPr>
          <w:b/>
          <w:sz w:val="26"/>
          <w:highlight w:val="green"/>
          <w:u w:val="single"/>
        </w:rPr>
        <w:t>ensure</w:t>
      </w:r>
      <w:r w:rsidRPr="0071310D">
        <w:rPr>
          <w:sz w:val="16"/>
          <w:highlight w:val="green"/>
        </w:rPr>
        <w:t xml:space="preserve"> </w:t>
      </w:r>
      <w:r w:rsidRPr="0071310D">
        <w:rPr>
          <w:b/>
          <w:sz w:val="26"/>
          <w:highlight w:val="green"/>
          <w:u w:val="single"/>
        </w:rPr>
        <w:t>scalable and sustainable</w:t>
      </w:r>
      <w:r w:rsidRPr="0071310D">
        <w:rPr>
          <w:sz w:val="16"/>
          <w:highlight w:val="green"/>
        </w:rPr>
        <w:t xml:space="preserve"> </w:t>
      </w:r>
      <w:r w:rsidRPr="0071310D">
        <w:rPr>
          <w:b/>
          <w:sz w:val="26"/>
          <w:highlight w:val="green"/>
          <w:u w:val="single"/>
          <w:bdr w:val="single" w:sz="12" w:space="0" w:color="auto"/>
        </w:rPr>
        <w:t>approaches for pharmaceutical innovation</w:t>
      </w:r>
      <w:r w:rsidRPr="0071310D">
        <w:rPr>
          <w:sz w:val="16"/>
          <w:highlight w:val="green"/>
        </w:rPr>
        <w:t xml:space="preserve"> </w:t>
      </w:r>
      <w:r w:rsidRPr="0071310D">
        <w:rPr>
          <w:b/>
          <w:sz w:val="26"/>
          <w:highlight w:val="green"/>
          <w:u w:val="single"/>
        </w:rPr>
        <w:t>in response to</w:t>
      </w:r>
      <w:r w:rsidRPr="0071310D">
        <w:rPr>
          <w:sz w:val="16"/>
          <w:highlight w:val="green"/>
        </w:rPr>
        <w:t xml:space="preserve"> </w:t>
      </w:r>
      <w:r w:rsidRPr="00FF3724">
        <w:rPr>
          <w:sz w:val="16"/>
        </w:rPr>
        <w:t xml:space="preserve">infectious disease </w:t>
      </w:r>
      <w:r w:rsidRPr="0071310D">
        <w:rPr>
          <w:b/>
          <w:sz w:val="26"/>
          <w:highlight w:val="green"/>
          <w:u w:val="single"/>
        </w:rPr>
        <w:t>threats to public health</w:t>
      </w:r>
      <w:r w:rsidRPr="0071310D">
        <w:rPr>
          <w:sz w:val="16"/>
          <w:highlight w:val="green"/>
        </w:rPr>
        <w:t xml:space="preserve"> </w:t>
      </w:r>
      <w:r w:rsidRPr="00FF3724">
        <w:rPr>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71310D">
        <w:rPr>
          <w:b/>
          <w:sz w:val="26"/>
          <w:highlight w:val="green"/>
          <w:u w:val="single"/>
        </w:rPr>
        <w:t>Infectious agents such as</w:t>
      </w:r>
      <w:r w:rsidRPr="0071310D">
        <w:rPr>
          <w:highlight w:val="green"/>
          <w:u w:val="single"/>
        </w:rPr>
        <w:t xml:space="preserve"> </w:t>
      </w:r>
      <w:r w:rsidRPr="0071310D">
        <w:rPr>
          <w:b/>
          <w:sz w:val="26"/>
          <w:highlight w:val="green"/>
          <w:u w:val="single"/>
        </w:rPr>
        <w:t>anthrax, smallpox and tularemia</w:t>
      </w:r>
      <w:r w:rsidRPr="0071310D">
        <w:rPr>
          <w:highlight w:val="green"/>
          <w:u w:val="single"/>
        </w:rPr>
        <w:t xml:space="preserve"> </w:t>
      </w:r>
      <w:r w:rsidRPr="00FF3724">
        <w:rPr>
          <w:u w:val="single"/>
        </w:rPr>
        <w:t xml:space="preserve">could </w:t>
      </w:r>
      <w:r w:rsidRPr="0071310D">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71310D">
        <w:rPr>
          <w:b/>
          <w:sz w:val="26"/>
          <w:highlight w:val="green"/>
          <w:u w:val="single"/>
        </w:rPr>
        <w:t>expertise, networks and infrastructure</w:t>
      </w:r>
      <w:r w:rsidRPr="0071310D">
        <w:rPr>
          <w:highlight w:val="green"/>
          <w:u w:val="single"/>
        </w:rPr>
        <w:t xml:space="preserve"> </w:t>
      </w:r>
      <w:r w:rsidRPr="00FF3724">
        <w:rPr>
          <w:u w:val="single"/>
        </w:rPr>
        <w:t xml:space="preserve">that industry has within its reach, as well as public expectations and the moral imperative, </w:t>
      </w:r>
      <w:r w:rsidRPr="0071310D">
        <w:rPr>
          <w:b/>
          <w:sz w:val="26"/>
          <w:highlight w:val="green"/>
          <w:u w:val="single"/>
        </w:rPr>
        <w:t xml:space="preserve">make pharmaceutical companies </w:t>
      </w:r>
      <w:r w:rsidRPr="00FF3724">
        <w:rPr>
          <w:u w:val="single"/>
        </w:rPr>
        <w:t xml:space="preserve">and the wider life sciences sector an </w:t>
      </w:r>
      <w:r w:rsidRPr="0071310D">
        <w:rPr>
          <w:b/>
          <w:sz w:val="26"/>
          <w:highlight w:val="green"/>
          <w:u w:val="single"/>
        </w:rPr>
        <w:t>indispensable</w:t>
      </w:r>
      <w:r w:rsidRPr="0071310D">
        <w:rPr>
          <w:highlight w:val="green"/>
          <w:u w:val="single"/>
        </w:rPr>
        <w:t xml:space="preserve"> </w:t>
      </w:r>
      <w:r w:rsidRPr="00FF3724">
        <w:rPr>
          <w:u w:val="single"/>
        </w:rPr>
        <w:t xml:space="preserve">partner </w:t>
      </w:r>
      <w:r w:rsidRPr="0071310D">
        <w:rPr>
          <w:b/>
          <w:sz w:val="26"/>
          <w:highlight w:val="green"/>
          <w:u w:val="single"/>
          <w:bdr w:val="single" w:sz="12" w:space="0" w:color="auto"/>
        </w:rPr>
        <w:t>in the search for solutions</w:t>
      </w:r>
      <w:r w:rsidRPr="0071310D">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incentivising pharmaceutical innovation </w:t>
      </w:r>
      <w:r w:rsidRPr="0071310D">
        <w:rPr>
          <w:b/>
          <w:sz w:val="26"/>
          <w:highlight w:val="green"/>
          <w:u w:val="single"/>
        </w:rPr>
        <w:t>in response to</w:t>
      </w:r>
      <w:r w:rsidRPr="0071310D">
        <w:rPr>
          <w:highlight w:val="green"/>
          <w:u w:val="single"/>
        </w:rPr>
        <w:t xml:space="preserve"> </w:t>
      </w:r>
      <w:r w:rsidRPr="00FF3724">
        <w:rPr>
          <w:u w:val="single"/>
        </w:rPr>
        <w:t xml:space="preserve">infectious </w:t>
      </w:r>
      <w:r w:rsidRPr="0071310D">
        <w:rPr>
          <w:b/>
          <w:sz w:val="26"/>
          <w:highlight w:val="green"/>
          <w:u w:val="single"/>
        </w:rPr>
        <w:t>disease threats</w:t>
      </w:r>
      <w:r w:rsidRPr="0071310D">
        <w:rPr>
          <w:highlight w:val="green"/>
          <w:u w:val="single"/>
        </w:rPr>
        <w:t xml:space="preserve"> </w:t>
      </w:r>
      <w:r w:rsidRPr="00FF3724">
        <w:rPr>
          <w:u w:val="single"/>
        </w:rPr>
        <w:t>to public health. It considers both past and current examples of efforts to mobilise pharmaceutical innovation in high commercial risk areas, including in the context of current efforts to respond to the COVID-19 pandemic</w:t>
      </w:r>
      <w:r w:rsidRPr="00FF3724">
        <w:rPr>
          <w:sz w:val="16"/>
        </w:rPr>
        <w:t>.</w:t>
      </w:r>
    </w:p>
    <w:p w14:paraId="7A899D8A" w14:textId="77777777" w:rsidR="006E0478" w:rsidRDefault="006E0478" w:rsidP="006E0478">
      <w:pPr>
        <w:rPr>
          <w:sz w:val="16"/>
        </w:rPr>
      </w:pPr>
    </w:p>
    <w:p w14:paraId="0C6DB9E3" w14:textId="77777777" w:rsidR="006E0478" w:rsidRPr="00345849" w:rsidRDefault="006E0478" w:rsidP="006E0478">
      <w:pPr>
        <w:pStyle w:val="Heading4"/>
        <w:spacing w:line="276" w:lineRule="auto"/>
        <w:rPr>
          <w:rFonts w:asciiTheme="minorHAnsi" w:hAnsiTheme="minorHAnsi" w:cstheme="minorHAnsi"/>
        </w:rPr>
      </w:pPr>
      <w:r>
        <w:rPr>
          <w:rFonts w:asciiTheme="minorHAnsi" w:hAnsiTheme="minorHAnsi" w:cstheme="minorHAnsi"/>
        </w:rPr>
        <w:t>S</w:t>
      </w:r>
      <w:r w:rsidRPr="00345849">
        <w:rPr>
          <w:rFonts w:asciiTheme="minorHAnsi" w:hAnsiTheme="minorHAnsi" w:cstheme="minorHAnsi"/>
        </w:rPr>
        <w:t>ynthetic biological weapons cause extinction</w:t>
      </w:r>
    </w:p>
    <w:p w14:paraId="6880EB97" w14:textId="77777777" w:rsidR="006E0478" w:rsidRPr="00345849" w:rsidRDefault="006E0478" w:rsidP="006E0478">
      <w:pPr>
        <w:spacing w:line="276" w:lineRule="auto"/>
        <w:rPr>
          <w:rFonts w:asciiTheme="minorHAnsi" w:eastAsia="Calibri" w:hAnsiTheme="minorHAnsi" w:cstheme="minorHAnsi"/>
        </w:rPr>
      </w:pPr>
      <w:r w:rsidRPr="00345849">
        <w:rPr>
          <w:rStyle w:val="Style13ptBold"/>
          <w:rFonts w:asciiTheme="minorHAnsi" w:hAnsiTheme="minorHAnsi" w:cstheme="minorHAnsi"/>
        </w:rPr>
        <w:t>Sandberg, 8</w:t>
      </w:r>
      <w:r w:rsidRPr="00345849">
        <w:rPr>
          <w:rFonts w:asciiTheme="minorHAnsi" w:eastAsia="Calibri" w:hAnsiTheme="minorHAnsi" w:cstheme="minorHAnsi"/>
        </w:rPr>
        <w:t xml:space="preserve"> -- Oxford University Future of Humanity Institute research fellow </w:t>
      </w:r>
    </w:p>
    <w:p w14:paraId="34DAED8D" w14:textId="77777777" w:rsidR="006E0478" w:rsidRPr="00345849" w:rsidRDefault="006E0478" w:rsidP="006E0478">
      <w:pPr>
        <w:spacing w:line="276" w:lineRule="auto"/>
        <w:rPr>
          <w:rFonts w:asciiTheme="minorHAnsi" w:eastAsia="Calibri" w:hAnsiTheme="minorHAnsi" w:cstheme="minorHAnsi"/>
        </w:rPr>
      </w:pPr>
      <w:r w:rsidRPr="00345849">
        <w:rPr>
          <w:rFonts w:asciiTheme="minorHAnsi" w:eastAsia="Calibri" w:hAnsiTheme="minorHAnsi" w:cstheme="minorHAnsi"/>
        </w:rPr>
        <w:t>[Anders, PhD in computation neuroscience, and Milan Cirkovic, senior research associate at the Astronomical Observatory of Belgrade, "How can we reduce the risk of human extinction?" Bulletin of the Atomic Scientists, 9-9-2008, thebulletin.org/how-can-we-reduce-risk-human-extinction, accessed 8-13-14]</w:t>
      </w:r>
    </w:p>
    <w:p w14:paraId="4DD81110" w14:textId="77777777" w:rsidR="006E0478" w:rsidRPr="00F60FB6" w:rsidRDefault="006E0478" w:rsidP="006E0478">
      <w:pPr>
        <w:spacing w:line="276" w:lineRule="auto"/>
        <w:rPr>
          <w:rFonts w:asciiTheme="minorHAnsi" w:eastAsia="Calibri" w:hAnsiTheme="minorHAnsi" w:cstheme="minorHAnsi"/>
          <w:sz w:val="16"/>
        </w:rPr>
      </w:pPr>
      <w:r w:rsidRPr="00345849">
        <w:rPr>
          <w:rFonts w:asciiTheme="minorHAnsi" w:eastAsia="Calibri" w:hAnsiTheme="minorHAnsi" w:cstheme="minorHAnsi"/>
          <w:sz w:val="16"/>
        </w:rPr>
        <w:t>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Advances in </w:t>
      </w:r>
      <w:r w:rsidRPr="00345849">
        <w:rPr>
          <w:rFonts w:asciiTheme="minorHAnsi" w:eastAsia="Calibri" w:hAnsiTheme="minorHAnsi" w:cstheme="minorHAnsi"/>
          <w:highlight w:val="yellow"/>
          <w:u w:val="single"/>
        </w:rPr>
        <w:t>synthetic biology</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might </w:t>
      </w:r>
      <w:r w:rsidRPr="00345849">
        <w:rPr>
          <w:rFonts w:asciiTheme="minorHAnsi" w:eastAsia="Calibri" w:hAnsiTheme="minorHAnsi" w:cstheme="minorHAnsi"/>
          <w:highlight w:val="yellow"/>
          <w:u w:val="single"/>
        </w:rPr>
        <w:t>make</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u w:val="single"/>
        </w:rPr>
        <w:t>it possible to engineer</w:t>
      </w:r>
      <w:r w:rsidRPr="00345849">
        <w:rPr>
          <w:rFonts w:asciiTheme="minorHAnsi" w:eastAsia="Calibri" w:hAnsiTheme="minorHAnsi" w:cstheme="minorHAnsi"/>
          <w:b/>
          <w:u w:val="single"/>
        </w:rPr>
        <w:t xml:space="preserve"> </w:t>
      </w:r>
      <w:r w:rsidRPr="00345849">
        <w:rPr>
          <w:rFonts w:asciiTheme="minorHAnsi" w:eastAsia="Calibri" w:hAnsiTheme="minorHAnsi" w:cstheme="minorHAnsi"/>
          <w:highlight w:val="yellow"/>
          <w:u w:val="single"/>
        </w:rPr>
        <w:t>pathogens capable of</w:t>
      </w:r>
      <w:r w:rsidRPr="00345849">
        <w:rPr>
          <w:rFonts w:asciiTheme="minorHAnsi" w:eastAsia="Calibri" w:hAnsiTheme="minorHAnsi" w:cstheme="minorHAnsi"/>
          <w:b/>
          <w:highlight w:val="yellow"/>
          <w:u w:val="single"/>
        </w:rPr>
        <w:t xml:space="preserve"> </w:t>
      </w:r>
      <w:r w:rsidRPr="00345849">
        <w:rPr>
          <w:rStyle w:val="Emphasis"/>
          <w:rFonts w:asciiTheme="minorHAnsi" w:hAnsiTheme="minorHAnsi" w:cstheme="minorHAnsi"/>
          <w:highlight w:val="yellow"/>
        </w:rPr>
        <w:t>extinction-level</w:t>
      </w:r>
      <w:r w:rsidRPr="00345849">
        <w:rPr>
          <w:rFonts w:asciiTheme="minorHAnsi" w:eastAsia="Calibri" w:hAnsiTheme="minorHAnsi" w:cstheme="minorHAnsi"/>
          <w:b/>
          <w:highlight w:val="yellow"/>
          <w:u w:val="single"/>
        </w:rPr>
        <w:t xml:space="preserve"> </w:t>
      </w:r>
      <w:r w:rsidRPr="00345849">
        <w:rPr>
          <w:rFonts w:asciiTheme="minorHAnsi" w:eastAsia="Calibri" w:hAnsiTheme="minorHAnsi" w:cstheme="minorHAnsi"/>
          <w:highlight w:val="yellow"/>
          <w:u w:val="single"/>
        </w:rPr>
        <w:t>pandemics</w:t>
      </w:r>
      <w:r w:rsidRPr="00345849">
        <w:rPr>
          <w:rFonts w:asciiTheme="minorHAnsi" w:eastAsia="Calibri" w:hAnsiTheme="minorHAnsi" w:cstheme="minorHAnsi"/>
          <w:sz w:val="16"/>
        </w:rPr>
        <w:t>. The knowledge, equipment, and materials needed to engineer pathogens are more accessible than those needed to build nuclear weapons.</w:t>
      </w:r>
      <w:r w:rsidRPr="00345849">
        <w:rPr>
          <w:rFonts w:asciiTheme="minorHAnsi" w:eastAsia="Calibri" w:hAnsiTheme="minorHAnsi" w:cstheme="minorHAnsi"/>
        </w:rPr>
        <w:t xml:space="preserve"> </w:t>
      </w:r>
      <w:r w:rsidRPr="00345849">
        <w:rPr>
          <w:rFonts w:asciiTheme="minorHAnsi" w:eastAsia="Calibri" w:hAnsiTheme="minorHAnsi" w:cstheme="minorHAnsi"/>
          <w:sz w:val="16"/>
        </w:rPr>
        <w:t xml:space="preserve">And </w:t>
      </w:r>
      <w:r w:rsidRPr="00F60FB6">
        <w:rPr>
          <w:rStyle w:val="Emphasis"/>
          <w:rFonts w:asciiTheme="minorHAnsi" w:hAnsiTheme="minorHAnsi" w:cstheme="minorHAnsi"/>
        </w:rPr>
        <w:t>unlike other weapons</w:t>
      </w:r>
      <w:r w:rsidRPr="00F60FB6">
        <w:rPr>
          <w:rFonts w:asciiTheme="minorHAnsi" w:eastAsia="Calibri" w:hAnsiTheme="minorHAnsi" w:cstheme="minorHAnsi"/>
          <w:u w:val="single"/>
        </w:rPr>
        <w:t xml:space="preserve">, </w:t>
      </w:r>
      <w:r w:rsidRPr="00345849">
        <w:rPr>
          <w:rFonts w:asciiTheme="minorHAnsi" w:eastAsia="Calibri" w:hAnsiTheme="minorHAnsi" w:cstheme="minorHAnsi"/>
          <w:highlight w:val="yellow"/>
          <w:u w:val="single"/>
        </w:rPr>
        <w:t xml:space="preserve">pathogens are </w:t>
      </w:r>
      <w:r w:rsidRPr="00345849">
        <w:rPr>
          <w:rStyle w:val="Emphasis"/>
          <w:rFonts w:asciiTheme="minorHAnsi" w:hAnsiTheme="minorHAnsi" w:cstheme="minorHAnsi"/>
          <w:highlight w:val="yellow"/>
        </w:rPr>
        <w:t>self-replicating</w:t>
      </w:r>
      <w:r w:rsidRPr="00345849">
        <w:rPr>
          <w:rFonts w:asciiTheme="minorHAnsi" w:eastAsia="Calibri" w:hAnsiTheme="minorHAnsi" w:cstheme="minorHAnsi"/>
          <w:highlight w:val="yellow"/>
          <w:u w:val="single"/>
        </w:rPr>
        <w:t xml:space="preserve">, </w:t>
      </w:r>
      <w:r w:rsidRPr="00F60FB6">
        <w:rPr>
          <w:rFonts w:asciiTheme="minorHAnsi" w:eastAsia="Calibri" w:hAnsiTheme="minorHAnsi" w:cstheme="minorHAnsi"/>
          <w:u w:val="single"/>
        </w:rPr>
        <w:t xml:space="preserve">allowing a small arsenal to become </w:t>
      </w:r>
      <w:r w:rsidRPr="00345849">
        <w:rPr>
          <w:rStyle w:val="Emphasis"/>
          <w:rFonts w:asciiTheme="minorHAnsi" w:hAnsiTheme="minorHAnsi" w:cstheme="minorHAnsi"/>
          <w:highlight w:val="yellow"/>
        </w:rPr>
        <w:t>exponentially destructive</w:t>
      </w:r>
      <w:r w:rsidRPr="00345849">
        <w:rPr>
          <w:rFonts w:asciiTheme="minorHAnsi" w:eastAsia="Calibri" w:hAnsiTheme="minorHAnsi" w:cstheme="minorHAnsi"/>
          <w:u w:val="single"/>
        </w:rPr>
        <w:t>.</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Pathogens have been implicated in the extinctions of many</w:t>
      </w:r>
      <w:r w:rsidRPr="00345849">
        <w:rPr>
          <w:rFonts w:asciiTheme="minorHAnsi" w:eastAsia="Calibri" w:hAnsiTheme="minorHAnsi" w:cstheme="minorHAnsi"/>
          <w:sz w:val="16"/>
        </w:rPr>
        <w:t xml:space="preserve"> wild </w:t>
      </w:r>
      <w:r w:rsidRPr="00345849">
        <w:rPr>
          <w:rFonts w:asciiTheme="minorHAnsi" w:eastAsia="Calibri" w:hAnsiTheme="minorHAnsi" w:cstheme="minorHAnsi"/>
          <w:u w:val="single"/>
        </w:rPr>
        <w:t>species</w:t>
      </w:r>
      <w:r w:rsidRPr="00345849">
        <w:rPr>
          <w:rFonts w:asciiTheme="minorHAnsi" w:eastAsia="Calibri" w:hAnsiTheme="minorHAnsi" w:cstheme="minorHAnsi"/>
          <w:sz w:val="16"/>
        </w:rPr>
        <w:t xml:space="preserve">. </w:t>
      </w:r>
      <w:r w:rsidRPr="00345849">
        <w:rPr>
          <w:rFonts w:asciiTheme="minorHAnsi" w:eastAsia="Calibri" w:hAnsiTheme="minorHAnsi" w:cstheme="minorHAnsi"/>
          <w:u w:val="single"/>
        </w:rPr>
        <w:t>Although most pandemics "fade out" by reducing the density of susceptible populations</w:t>
      </w:r>
      <w:r w:rsidRPr="00F60FB6">
        <w:rPr>
          <w:rFonts w:asciiTheme="minorHAnsi" w:eastAsia="Calibri" w:hAnsiTheme="minorHAnsi" w:cstheme="minorHAnsi"/>
          <w:u w:val="single"/>
        </w:rPr>
        <w:t>,</w:t>
      </w:r>
      <w:r w:rsidRPr="00F60FB6">
        <w:rPr>
          <w:rFonts w:asciiTheme="minorHAnsi" w:eastAsia="Calibri" w:hAnsiTheme="minorHAnsi" w:cstheme="minorHAnsi"/>
          <w:sz w:val="16"/>
        </w:rPr>
        <w:t xml:space="preserve"> </w:t>
      </w:r>
      <w:r w:rsidRPr="00F60FB6">
        <w:rPr>
          <w:rFonts w:asciiTheme="minorHAnsi" w:eastAsia="Calibri" w:hAnsiTheme="minorHAnsi" w:cstheme="minorHAnsi"/>
          <w:u w:val="single"/>
        </w:rPr>
        <w:t xml:space="preserve">pathogens with </w:t>
      </w:r>
      <w:r w:rsidRPr="00345849">
        <w:rPr>
          <w:rFonts w:asciiTheme="minorHAnsi" w:eastAsia="Calibri" w:hAnsiTheme="minorHAnsi" w:cstheme="minorHAnsi"/>
          <w:highlight w:val="yellow"/>
          <w:u w:val="single"/>
        </w:rPr>
        <w:t xml:space="preserve">wide host ranges </w:t>
      </w:r>
      <w:r w:rsidRPr="00345849">
        <w:rPr>
          <w:rFonts w:asciiTheme="minorHAnsi" w:eastAsia="Calibri" w:hAnsiTheme="minorHAnsi" w:cstheme="minorHAnsi"/>
          <w:u w:val="single"/>
        </w:rPr>
        <w:t xml:space="preserve">in multiple species </w:t>
      </w:r>
      <w:r w:rsidRPr="00F60FB6">
        <w:rPr>
          <w:rFonts w:asciiTheme="minorHAnsi" w:eastAsia="Calibri" w:hAnsiTheme="minorHAnsi" w:cstheme="minorHAnsi"/>
          <w:u w:val="single"/>
        </w:rPr>
        <w:t xml:space="preserve">can </w:t>
      </w:r>
      <w:r w:rsidRPr="00345849">
        <w:rPr>
          <w:rFonts w:asciiTheme="minorHAnsi" w:eastAsia="Calibri" w:hAnsiTheme="minorHAnsi" w:cstheme="minorHAnsi"/>
          <w:highlight w:val="yellow"/>
          <w:u w:val="single"/>
        </w:rPr>
        <w:t xml:space="preserve">reach </w:t>
      </w:r>
      <w:r w:rsidRPr="00F60FB6">
        <w:rPr>
          <w:rFonts w:asciiTheme="minorHAnsi" w:eastAsia="Calibri" w:hAnsiTheme="minorHAnsi" w:cstheme="minorHAnsi"/>
          <w:u w:val="single"/>
        </w:rPr>
        <w:t xml:space="preserve">even </w:t>
      </w:r>
      <w:r w:rsidRPr="00345849">
        <w:rPr>
          <w:rFonts w:asciiTheme="minorHAnsi" w:eastAsia="Calibri" w:hAnsiTheme="minorHAnsi" w:cstheme="minorHAnsi"/>
          <w:highlight w:val="yellow"/>
          <w:u w:val="single"/>
        </w:rPr>
        <w:t>isolated individuals.</w:t>
      </w:r>
      <w:r w:rsidRPr="00345849">
        <w:rPr>
          <w:rFonts w:asciiTheme="minorHAnsi" w:eastAsia="Calibri" w:hAnsiTheme="minorHAnsi" w:cstheme="minorHAnsi"/>
          <w:sz w:val="16"/>
          <w:highlight w:val="yellow"/>
        </w:rPr>
        <w:t xml:space="preserve"> </w:t>
      </w:r>
      <w:r w:rsidRPr="00345849">
        <w:rPr>
          <w:rFonts w:asciiTheme="minorHAnsi" w:eastAsia="Calibri" w:hAnsiTheme="minorHAnsi" w:cstheme="minorHAnsi"/>
          <w:sz w:val="16"/>
        </w:rPr>
        <w:t xml:space="preserve">The intentional or unintentional release of </w:t>
      </w:r>
      <w:r w:rsidRPr="00F60FB6">
        <w:rPr>
          <w:rStyle w:val="Emphasis"/>
          <w:rFonts w:asciiTheme="minorHAnsi" w:hAnsiTheme="minorHAnsi" w:cstheme="minorHAnsi"/>
        </w:rPr>
        <w:t>engineered pathogens</w:t>
      </w:r>
      <w:r w:rsidRPr="00F60FB6">
        <w:rPr>
          <w:rFonts w:asciiTheme="minorHAnsi" w:eastAsia="Calibri" w:hAnsiTheme="minorHAnsi" w:cstheme="minorHAnsi"/>
          <w:u w:val="single"/>
        </w:rPr>
        <w:t xml:space="preserve"> with high </w:t>
      </w:r>
      <w:r w:rsidRPr="00345849">
        <w:rPr>
          <w:rFonts w:asciiTheme="minorHAnsi" w:eastAsia="Calibri" w:hAnsiTheme="minorHAnsi" w:cstheme="minorHAnsi"/>
          <w:highlight w:val="yellow"/>
          <w:u w:val="single"/>
        </w:rPr>
        <w:t xml:space="preserve">transmissibility, latency, and lethality </w:t>
      </w:r>
      <w:r w:rsidRPr="00F60FB6">
        <w:rPr>
          <w:rFonts w:asciiTheme="minorHAnsi" w:eastAsia="Calibri" w:hAnsiTheme="minorHAnsi" w:cstheme="minorHAnsi"/>
          <w:u w:val="single"/>
        </w:rPr>
        <w:t xml:space="preserve">might be capable of </w:t>
      </w:r>
      <w:r w:rsidRPr="00345849">
        <w:rPr>
          <w:rFonts w:asciiTheme="minorHAnsi" w:eastAsia="Calibri" w:hAnsiTheme="minorHAnsi" w:cstheme="minorHAnsi"/>
          <w:highlight w:val="yellow"/>
          <w:u w:val="single"/>
        </w:rPr>
        <w:t xml:space="preserve">causing </w:t>
      </w:r>
      <w:r w:rsidRPr="00345849">
        <w:rPr>
          <w:rFonts w:asciiTheme="minorHAnsi" w:eastAsia="Calibri" w:hAnsiTheme="minorHAnsi" w:cstheme="minorHAnsi"/>
          <w:b/>
          <w:iCs/>
          <w:highlight w:val="yellow"/>
          <w:u w:val="single"/>
          <w:bdr w:val="single" w:sz="12" w:space="0" w:color="auto"/>
        </w:rPr>
        <w:t>human extinction</w:t>
      </w:r>
      <w:r w:rsidRPr="00345849">
        <w:rPr>
          <w:rFonts w:asciiTheme="minorHAnsi" w:eastAsia="Calibri" w:hAnsiTheme="minorHAnsi" w:cstheme="minorHAnsi"/>
          <w:sz w:val="16"/>
        </w:rPr>
        <w:t>. While such an event seems unlikely today, the likelihood may increase as biotechnologies continue to improve at a rate rivaling Moore's Law.</w:t>
      </w:r>
    </w:p>
    <w:p w14:paraId="751380A8" w14:textId="77777777" w:rsidR="006E0478" w:rsidRDefault="006E0478" w:rsidP="006E0478"/>
    <w:p w14:paraId="083B91D0" w14:textId="77777777" w:rsidR="006E0478" w:rsidRDefault="006E0478" w:rsidP="006E0478">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05597E0" w14:textId="77777777" w:rsidR="006E0478" w:rsidRDefault="006E0478" w:rsidP="006E0478">
      <w:pPr>
        <w:pStyle w:val="ListParagraph"/>
        <w:numPr>
          <w:ilvl w:val="0"/>
          <w:numId w:val="16"/>
        </w:numPr>
      </w:pPr>
      <w:r>
        <w:t>AT Advantage CPs to solve Drug Prices</w:t>
      </w:r>
    </w:p>
    <w:p w14:paraId="1EB058E0" w14:textId="77777777" w:rsidR="006E0478" w:rsidRDefault="006E0478" w:rsidP="006E0478">
      <w:r w:rsidRPr="006A5D4C">
        <w:rPr>
          <w:rStyle w:val="Style13ptBold"/>
        </w:rPr>
        <w:t>Radhakrishnan 16</w:t>
      </w:r>
      <w:r>
        <w:t xml:space="preserve"> </w:t>
      </w:r>
      <w:r w:rsidRPr="006A5D4C">
        <w:t>Priti Radhakrishnan 6-14-2016 "Pharma’s secret weapon to keep drug prices high"</w:t>
      </w:r>
      <w:r>
        <w:t xml:space="preserve"> </w:t>
      </w:r>
      <w:hyperlink r:id="rId21"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6E4E3D73" w14:textId="77777777" w:rsidR="006E0478" w:rsidRDefault="006E0478" w:rsidP="006E0478">
      <w:pPr>
        <w:rPr>
          <w:sz w:val="16"/>
        </w:rPr>
      </w:pPr>
      <w:r w:rsidRPr="006A5D4C">
        <w:rPr>
          <w:u w:val="single"/>
        </w:rPr>
        <w:t xml:space="preserve">Skyrocketing drug prices are forcing states to take </w:t>
      </w:r>
      <w:r w:rsidRPr="0071310D">
        <w:rPr>
          <w:b/>
          <w:bCs/>
          <w:sz w:val="26"/>
          <w:highlight w:val="green"/>
          <w:u w:val="single"/>
        </w:rPr>
        <w:t>unprecedented measures</w:t>
      </w:r>
      <w:r w:rsidRPr="0071310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71310D">
        <w:rPr>
          <w:b/>
          <w:sz w:val="26"/>
          <w:highlight w:val="green"/>
          <w:u w:val="single"/>
        </w:rPr>
        <w:t>are important steps</w:t>
      </w:r>
      <w:r w:rsidRPr="006A5D4C">
        <w:rPr>
          <w:sz w:val="16"/>
        </w:rPr>
        <w:t xml:space="preserve">. </w:t>
      </w:r>
      <w:r w:rsidRPr="0071310D">
        <w:rPr>
          <w:b/>
          <w:sz w:val="26"/>
          <w:highlight w:val="green"/>
          <w:u w:val="single"/>
        </w:rPr>
        <w:t>But</w:t>
      </w:r>
      <w:r w:rsidRPr="0071310D">
        <w:rPr>
          <w:sz w:val="16"/>
          <w:highlight w:val="green"/>
        </w:rPr>
        <w:t xml:space="preserve"> </w:t>
      </w:r>
      <w:r w:rsidRPr="006A5D4C">
        <w:rPr>
          <w:sz w:val="16"/>
        </w:rPr>
        <w:t xml:space="preserve">they </w:t>
      </w:r>
      <w:r w:rsidRPr="0071310D">
        <w:rPr>
          <w:b/>
          <w:sz w:val="26"/>
          <w:highlight w:val="green"/>
          <w:u w:val="single"/>
        </w:rPr>
        <w:t xml:space="preserve">ignore a key driver of the problem: </w:t>
      </w:r>
      <w:r w:rsidRPr="0071310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71310D">
        <w:rPr>
          <w:b/>
          <w:sz w:val="26"/>
          <w:highlight w:val="green"/>
          <w:u w:val="single"/>
        </w:rPr>
        <w:t>rarely represent anything new in terms of science</w:t>
      </w:r>
      <w:r w:rsidRPr="006A5D4C">
        <w:rPr>
          <w:u w:val="single"/>
        </w:rPr>
        <w:t xml:space="preserve">. Instead, their </w:t>
      </w:r>
      <w:r w:rsidRPr="0071310D">
        <w:rPr>
          <w:b/>
          <w:sz w:val="26"/>
          <w:highlight w:val="green"/>
          <w:u w:val="single"/>
        </w:rPr>
        <w:t>purpose is to</w:t>
      </w:r>
      <w:r w:rsidRPr="0071310D">
        <w:rPr>
          <w:highlight w:val="green"/>
          <w:u w:val="single"/>
        </w:rPr>
        <w:t xml:space="preserve"> </w:t>
      </w:r>
      <w:r w:rsidRPr="0071310D">
        <w:rPr>
          <w:b/>
          <w:sz w:val="26"/>
          <w:highlight w:val="green"/>
          <w:u w:val="single"/>
        </w:rPr>
        <w:t>prolong</w:t>
      </w:r>
      <w:r w:rsidRPr="0071310D">
        <w:rPr>
          <w:highlight w:val="green"/>
          <w:u w:val="single"/>
        </w:rPr>
        <w:t xml:space="preserve"> </w:t>
      </w:r>
      <w:r w:rsidRPr="0071310D">
        <w:rPr>
          <w:b/>
          <w:sz w:val="26"/>
          <w:highlight w:val="green"/>
          <w:u w:val="single"/>
        </w:rPr>
        <w:t>a</w:t>
      </w:r>
      <w:r w:rsidRPr="0071310D">
        <w:rPr>
          <w:highlight w:val="green"/>
          <w:u w:val="single"/>
        </w:rPr>
        <w:t xml:space="preserve"> </w:t>
      </w:r>
      <w:r w:rsidRPr="006A5D4C">
        <w:rPr>
          <w:u w:val="single"/>
        </w:rPr>
        <w:t xml:space="preserve">company’s </w:t>
      </w:r>
      <w:r w:rsidRPr="0071310D">
        <w:rPr>
          <w:b/>
          <w:sz w:val="26"/>
          <w:highlight w:val="green"/>
          <w:u w:val="single"/>
        </w:rPr>
        <w:t>monopoly</w:t>
      </w:r>
      <w:r w:rsidRPr="0071310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71310D">
        <w:rPr>
          <w:b/>
          <w:sz w:val="26"/>
          <w:highlight w:val="green"/>
          <w:u w:val="single"/>
        </w:rPr>
        <w:t>Pharmaceutical companies love to claim that winnowing</w:t>
      </w:r>
      <w:r w:rsidRPr="0071310D">
        <w:rPr>
          <w:highlight w:val="green"/>
          <w:u w:val="single"/>
        </w:rPr>
        <w:t xml:space="preserve"> </w:t>
      </w:r>
      <w:r w:rsidRPr="006A5D4C">
        <w:rPr>
          <w:u w:val="single"/>
        </w:rPr>
        <w:t xml:space="preserve">their armada of </w:t>
      </w:r>
      <w:r w:rsidRPr="0071310D">
        <w:rPr>
          <w:b/>
          <w:bCs/>
          <w:sz w:val="26"/>
          <w:highlight w:val="green"/>
          <w:u w:val="single"/>
        </w:rPr>
        <w:t>patents</w:t>
      </w:r>
      <w:r w:rsidRPr="0071310D">
        <w:rPr>
          <w:b/>
          <w:sz w:val="26"/>
          <w:highlight w:val="green"/>
          <w:u w:val="single"/>
        </w:rPr>
        <w:t xml:space="preserve"> would be a disincentive to innovation </w:t>
      </w:r>
      <w:r w:rsidRPr="006A5D4C">
        <w:rPr>
          <w:u w:val="single"/>
        </w:rPr>
        <w:t xml:space="preserve">and would limit research into new drugs. </w:t>
      </w:r>
      <w:r w:rsidRPr="0071310D">
        <w:rPr>
          <w:b/>
          <w:sz w:val="26"/>
          <w:highlight w:val="green"/>
          <w:u w:val="single"/>
        </w:rPr>
        <w:t>Don’t believe it</w:t>
      </w:r>
      <w:r w:rsidRPr="006A5D4C">
        <w:rPr>
          <w:u w:val="single"/>
        </w:rPr>
        <w:t xml:space="preserve">. </w:t>
      </w:r>
      <w:r w:rsidRPr="0071310D">
        <w:rPr>
          <w:b/>
          <w:sz w:val="26"/>
          <w:highlight w:val="green"/>
          <w:u w:val="single"/>
        </w:rPr>
        <w:t xml:space="preserve">The industry devotes </w:t>
      </w:r>
      <w:r w:rsidRPr="0071310D">
        <w:rPr>
          <w:b/>
          <w:sz w:val="26"/>
          <w:highlight w:val="green"/>
          <w:u w:val="single"/>
          <w:bdr w:val="single" w:sz="4" w:space="0" w:color="auto"/>
        </w:rPr>
        <w:t>shockingly little funding to research and development</w:t>
      </w:r>
      <w:r w:rsidRPr="006A5D4C">
        <w:rPr>
          <w:u w:val="single"/>
        </w:rPr>
        <w:t xml:space="preserve">. Companies </w:t>
      </w:r>
      <w:r w:rsidRPr="0071310D">
        <w:rPr>
          <w:b/>
          <w:sz w:val="26"/>
          <w:highlight w:val="green"/>
          <w:u w:val="single"/>
        </w:rPr>
        <w:t>spend</w:t>
      </w:r>
      <w:r w:rsidRPr="0071310D">
        <w:rPr>
          <w:highlight w:val="green"/>
          <w:u w:val="single"/>
        </w:rPr>
        <w:t xml:space="preserve"> </w:t>
      </w:r>
      <w:r w:rsidRPr="006A5D4C">
        <w:rPr>
          <w:u w:val="single"/>
        </w:rPr>
        <w:t xml:space="preserve">roughly </w:t>
      </w:r>
      <w:r w:rsidRPr="0071310D">
        <w:rPr>
          <w:b/>
          <w:sz w:val="26"/>
          <w:highlight w:val="green"/>
          <w:u w:val="single"/>
        </w:rPr>
        <w:t>one-third</w:t>
      </w:r>
      <w:r w:rsidRPr="0071310D">
        <w:rPr>
          <w:highlight w:val="green"/>
          <w:u w:val="single"/>
        </w:rPr>
        <w:t xml:space="preserve"> </w:t>
      </w:r>
      <w:r w:rsidRPr="006A5D4C">
        <w:rPr>
          <w:u w:val="single"/>
        </w:rPr>
        <w:t xml:space="preserve">of their revenues </w:t>
      </w:r>
      <w:r w:rsidRPr="0071310D">
        <w:rPr>
          <w:b/>
          <w:sz w:val="26"/>
          <w:highlight w:val="green"/>
          <w:u w:val="single"/>
        </w:rPr>
        <w:t>on marketing</w:t>
      </w:r>
      <w:r w:rsidRPr="0071310D">
        <w:rPr>
          <w:highlight w:val="green"/>
          <w:u w:val="single"/>
        </w:rPr>
        <w:t xml:space="preserve"> </w:t>
      </w:r>
      <w:r w:rsidRPr="0071310D">
        <w:rPr>
          <w:b/>
          <w:sz w:val="26"/>
          <w:highlight w:val="green"/>
          <w:u w:val="single"/>
        </w:rPr>
        <w:t>and only half as much on research</w:t>
      </w:r>
      <w:r w:rsidRPr="0071310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71310D">
        <w:rPr>
          <w:b/>
          <w:sz w:val="26"/>
          <w:highlight w:val="green"/>
          <w:u w:val="single"/>
        </w:rPr>
        <w:t xml:space="preserve">research funding </w:t>
      </w:r>
      <w:r w:rsidRPr="006A5D4C">
        <w:rPr>
          <w:u w:val="single"/>
        </w:rPr>
        <w:t xml:space="preserve">has been </w:t>
      </w:r>
      <w:r w:rsidRPr="0071310D">
        <w:rPr>
          <w:b/>
          <w:sz w:val="26"/>
          <w:highlight w:val="green"/>
          <w:u w:val="single"/>
        </w:rPr>
        <w:t>declining for more than a decade</w:t>
      </w:r>
      <w:r w:rsidRPr="006A5D4C">
        <w:rPr>
          <w:u w:val="single"/>
        </w:rPr>
        <w:t xml:space="preserve">, </w:t>
      </w:r>
      <w:r w:rsidRPr="0071310D">
        <w:rPr>
          <w:b/>
          <w:sz w:val="26"/>
          <w:highlight w:val="green"/>
          <w:u w:val="single"/>
        </w:rPr>
        <w:t>while</w:t>
      </w:r>
      <w:r w:rsidRPr="0071310D">
        <w:rPr>
          <w:highlight w:val="green"/>
          <w:u w:val="single"/>
        </w:rPr>
        <w:t xml:space="preserve"> </w:t>
      </w:r>
      <w:r w:rsidRPr="006A5D4C">
        <w:rPr>
          <w:u w:val="single"/>
        </w:rPr>
        <w:t xml:space="preserve">strategies of </w:t>
      </w:r>
      <w:r w:rsidRPr="0071310D">
        <w:rPr>
          <w:b/>
          <w:sz w:val="26"/>
          <w:highlight w:val="green"/>
          <w:u w:val="single"/>
        </w:rPr>
        <w:t>secondary patenting have steadily increased.</w:t>
      </w:r>
      <w:r w:rsidRPr="0071310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4A9847D5" w14:textId="77777777" w:rsidR="006E0478" w:rsidRDefault="006E0478" w:rsidP="006E0478">
      <w:pPr>
        <w:pStyle w:val="Heading3"/>
      </w:pPr>
      <w:r>
        <w:t>1AC: Plan</w:t>
      </w:r>
    </w:p>
    <w:p w14:paraId="4F089550" w14:textId="77777777" w:rsidR="006E0478" w:rsidRDefault="006E0478" w:rsidP="006E0478">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1754FD39" w14:textId="77777777" w:rsidR="006E0478" w:rsidRPr="006C53E1" w:rsidRDefault="006E0478" w:rsidP="006E0478">
      <w:pPr>
        <w:pStyle w:val="Heading4"/>
      </w:pPr>
      <w:r>
        <w:t xml:space="preserve">1] The Plan </w:t>
      </w:r>
      <w:r>
        <w:rPr>
          <w:u w:val="single"/>
        </w:rPr>
        <w:t>solves Evergreening</w:t>
      </w:r>
      <w:r>
        <w:t>.</w:t>
      </w:r>
    </w:p>
    <w:p w14:paraId="32834169" w14:textId="77777777" w:rsidR="006E0478" w:rsidRPr="005B38BB" w:rsidRDefault="006E0478" w:rsidP="006E0478">
      <w:r w:rsidRPr="005B38BB">
        <w:rPr>
          <w:rStyle w:val="Style13ptBold"/>
        </w:rPr>
        <w:t xml:space="preserve">Feldman </w:t>
      </w:r>
      <w:r>
        <w:rPr>
          <w:rStyle w:val="Style13ptBold"/>
        </w:rPr>
        <w:t>2</w:t>
      </w:r>
      <w:r>
        <w:t xml:space="preserve"> </w:t>
      </w:r>
      <w:r w:rsidRPr="005B38BB">
        <w:t>Robin Feldman 2-11-2019 "‘One-and-done’ for new drugs could cut patent thickets and boost generic competition"</w:t>
      </w:r>
      <w:r>
        <w:t xml:space="preserve"> </w:t>
      </w:r>
      <w:hyperlink r:id="rId2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0711A7B" w14:textId="77777777" w:rsidR="006E0478" w:rsidRDefault="006E0478" w:rsidP="006E0478">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E11C982" w14:textId="77777777" w:rsidR="006E0478" w:rsidRDefault="006E0478" w:rsidP="006E0478">
      <w:pPr>
        <w:rPr>
          <w:sz w:val="16"/>
        </w:rPr>
      </w:pPr>
    </w:p>
    <w:p w14:paraId="4B6C5E90" w14:textId="77777777" w:rsidR="006E0478" w:rsidRDefault="006E0478" w:rsidP="006E0478">
      <w:pPr>
        <w:pStyle w:val="Heading4"/>
      </w:pPr>
      <w:r>
        <w:t xml:space="preserve">2] The Plan </w:t>
      </w:r>
      <w:r>
        <w:rPr>
          <w:u w:val="single"/>
        </w:rPr>
        <w:t>lowers Drug Prices</w:t>
      </w:r>
      <w:r>
        <w:t xml:space="preserve"> and </w:t>
      </w:r>
      <w:r>
        <w:rPr>
          <w:u w:val="single"/>
        </w:rPr>
        <w:t>incentivize Innovation</w:t>
      </w:r>
      <w:r>
        <w:t xml:space="preserve"> by revitalizing the Market.</w:t>
      </w:r>
    </w:p>
    <w:p w14:paraId="17748817" w14:textId="77777777" w:rsidR="006E0478" w:rsidRPr="00791206" w:rsidRDefault="006E0478" w:rsidP="006E0478">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6C95A2A9" w14:textId="77777777" w:rsidR="006E0478" w:rsidRDefault="006E0478" w:rsidP="006E0478">
      <w:pPr>
        <w:rPr>
          <w:u w:val="single"/>
        </w:rPr>
      </w:pPr>
      <w:r w:rsidRPr="0072187F">
        <w:rPr>
          <w:u w:val="single"/>
        </w:rPr>
        <w:t>At issue in the Indian case was “</w:t>
      </w:r>
      <w:r w:rsidRPr="001B373A">
        <w:rPr>
          <w:highlight w:val="green"/>
          <w:u w:val="single"/>
        </w:rPr>
        <w:t>evergreening</w:t>
      </w:r>
      <w:r w:rsidRPr="0072187F">
        <w:rPr>
          <w:u w:val="single"/>
        </w:rPr>
        <w:t xml:space="preserve">,” </w:t>
      </w:r>
      <w:r w:rsidRPr="00CE51B6">
        <w:rPr>
          <w:u w:val="single"/>
        </w:rPr>
        <w:t>a now widespread practice by the pharmaceutical industry designed to extend the monopoly on an existing drug by modifying it and seeking new patents</w:t>
      </w:r>
      <w:r w:rsidRPr="00CE51B6">
        <w:rPr>
          <w:sz w:val="16"/>
        </w:rPr>
        <w:t xml:space="preserve">.2 Currently, half of all drugs patented in Canada have multiple subsequent patents, extending the lifetime of the original patent by about 8 years.3 </w:t>
      </w:r>
      <w:r w:rsidRPr="00CE51B6">
        <w:rPr>
          <w:u w:val="single"/>
        </w:rPr>
        <w:t>Manufacturers, in defence</w:t>
      </w:r>
      <w:r w:rsidRPr="0072187F">
        <w:rPr>
          <w:u w:val="single"/>
        </w:rPr>
        <w:t xml:space="preserve"> of these practices, predictably </w:t>
      </w:r>
      <w:r w:rsidRPr="001B373A">
        <w:rPr>
          <w:highlight w:val="green"/>
          <w:u w:val="single"/>
        </w:rPr>
        <w:t xml:space="preserve">tout </w:t>
      </w:r>
      <w:r w:rsidRPr="0072187F">
        <w:rPr>
          <w:u w:val="single"/>
        </w:rPr>
        <w:t xml:space="preserve">the </w:t>
      </w:r>
      <w:r w:rsidRPr="001B373A">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B373A">
        <w:rPr>
          <w:highlight w:val="green"/>
          <w:u w:val="single"/>
        </w:rPr>
        <w:t>new versions are</w:t>
      </w:r>
      <w:r w:rsidRPr="001B373A">
        <w:rPr>
          <w:sz w:val="16"/>
          <w:highlight w:val="green"/>
        </w:rPr>
        <w:t xml:space="preserve"> </w:t>
      </w:r>
      <w:r w:rsidRPr="00BA5EC6">
        <w:rPr>
          <w:sz w:val="16"/>
        </w:rPr>
        <w:t>by definition “</w:t>
      </w:r>
      <w:r w:rsidRPr="001B373A">
        <w:rPr>
          <w:b/>
          <w:bCs/>
          <w:highlight w:val="green"/>
          <w:u w:val="single"/>
        </w:rPr>
        <w:t>me too” drugs</w:t>
      </w:r>
      <w:r w:rsidRPr="001B373A">
        <w:rPr>
          <w:highlight w:val="green"/>
          <w:u w:val="single"/>
        </w:rPr>
        <w:t xml:space="preserve">, </w:t>
      </w:r>
      <w:r w:rsidRPr="00BA5EC6">
        <w:rPr>
          <w:u w:val="single"/>
        </w:rPr>
        <w:t xml:space="preserve">and demonstration that the resulting </w:t>
      </w:r>
      <w:r w:rsidRPr="00CE51B6">
        <w:rPr>
          <w:b/>
          <w:bCs/>
          <w:u w:val="single"/>
        </w:rPr>
        <w:t>incremental</w:t>
      </w:r>
      <w:r w:rsidRPr="001B373A">
        <w:rPr>
          <w:b/>
          <w:bCs/>
          <w:highlight w:val="green"/>
          <w:u w:val="single"/>
        </w:rPr>
        <w:t xml:space="preserve"> benefits</w:t>
      </w:r>
      <w:r w:rsidRPr="001B373A">
        <w:rPr>
          <w:highlight w:val="green"/>
          <w:u w:val="single"/>
        </w:rPr>
        <w:t xml:space="preserve"> </w:t>
      </w:r>
      <w:r w:rsidRPr="00BA5EC6">
        <w:rPr>
          <w:u w:val="single"/>
        </w:rPr>
        <w:t xml:space="preserve">in efficacy and safety are clinically meaningful </w:t>
      </w:r>
      <w:r w:rsidRPr="00CE51B6">
        <w:rPr>
          <w:b/>
          <w:bCs/>
          <w:u w:val="single"/>
          <w:bdr w:val="single" w:sz="4" w:space="0" w:color="auto"/>
        </w:rPr>
        <w:t xml:space="preserve">is often </w:t>
      </w:r>
      <w:r w:rsidRPr="001B373A">
        <w:rPr>
          <w:b/>
          <w:bCs/>
          <w:highlight w:val="green"/>
          <w:u w:val="single"/>
          <w:bdr w:val="single" w:sz="4" w:space="0" w:color="auto"/>
        </w:rPr>
        <w:t>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B373A">
        <w:rPr>
          <w:highlight w:val="green"/>
          <w:u w:val="single"/>
        </w:rPr>
        <w:t xml:space="preserve">Rather than </w:t>
      </w:r>
      <w:r w:rsidRPr="00BA5EC6">
        <w:rPr>
          <w:u w:val="single"/>
        </w:rPr>
        <w:t xml:space="preserve">the </w:t>
      </w:r>
      <w:r w:rsidRPr="001B373A">
        <w:rPr>
          <w:highlight w:val="green"/>
          <w:u w:val="single"/>
        </w:rPr>
        <w:t xml:space="preserve">marginal benefits </w:t>
      </w:r>
      <w:r w:rsidRPr="00BA5EC6">
        <w:rPr>
          <w:u w:val="single"/>
        </w:rPr>
        <w:t xml:space="preserve">accrued </w:t>
      </w:r>
      <w:r w:rsidRPr="001B373A">
        <w:rPr>
          <w:highlight w:val="green"/>
          <w:u w:val="single"/>
        </w:rPr>
        <w:t xml:space="preserve">from tinkering </w:t>
      </w:r>
      <w:r w:rsidRPr="00BA5EC6">
        <w:rPr>
          <w:u w:val="single"/>
        </w:rPr>
        <w:t xml:space="preserve">with already effective agents, </w:t>
      </w:r>
      <w:r w:rsidRPr="001B373A">
        <w:rPr>
          <w:highlight w:val="green"/>
          <w:u w:val="single"/>
        </w:rPr>
        <w:t xml:space="preserve">patients </w:t>
      </w:r>
      <w:r w:rsidRPr="00BA5EC6">
        <w:rPr>
          <w:u w:val="single"/>
        </w:rPr>
        <w:t xml:space="preserve">worldwide </w:t>
      </w:r>
      <w:r w:rsidRPr="001B373A">
        <w:rPr>
          <w:highlight w:val="green"/>
          <w:u w:val="single"/>
        </w:rPr>
        <w:t xml:space="preserve">are in desperate need of </w:t>
      </w:r>
      <w:r w:rsidRPr="00BA5EC6">
        <w:rPr>
          <w:u w:val="single"/>
        </w:rPr>
        <w:t xml:space="preserve">new </w:t>
      </w:r>
      <w:r w:rsidRPr="001B373A">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CE51B6">
        <w:rPr>
          <w:u w:val="single"/>
        </w:rPr>
        <w:t>developing</w:t>
      </w:r>
      <w:r w:rsidRPr="00CE51B6">
        <w:rPr>
          <w:sz w:val="16"/>
        </w:rPr>
        <w:t xml:space="preserve"> </w:t>
      </w:r>
      <w:r w:rsidRPr="00CE51B6">
        <w:rPr>
          <w:u w:val="single"/>
        </w:rPr>
        <w:t>truly innovative drugs is</w:t>
      </w:r>
      <w:r w:rsidRPr="00CE51B6">
        <w:rPr>
          <w:sz w:val="16"/>
        </w:rPr>
        <w:t xml:space="preserve"> undeniably a </w:t>
      </w:r>
      <w:r w:rsidRPr="00CE51B6">
        <w:rPr>
          <w:u w:val="single"/>
        </w:rPr>
        <w:t>high-risk</w:t>
      </w:r>
      <w:r w:rsidRPr="00CE51B6">
        <w:rPr>
          <w:sz w:val="16"/>
        </w:rPr>
        <w:t xml:space="preserve"> venture. It is important and necessary that pharmaceutical companies continue to take these risks, because they are usually the only entities with sufficient resources to do so. </w:t>
      </w:r>
      <w:r w:rsidRPr="00CE51B6">
        <w:rPr>
          <w:u w:val="single"/>
        </w:rPr>
        <w:t xml:space="preserve">Therefore, companies must continue to perceive </w:t>
      </w:r>
      <w:r w:rsidRPr="00CE51B6">
        <w:rPr>
          <w:b/>
          <w:bCs/>
          <w:u w:val="single"/>
        </w:rPr>
        <w:t>sufficient incentives</w:t>
      </w:r>
      <w:r w:rsidRPr="00CE51B6">
        <w:rPr>
          <w:u w:val="single"/>
        </w:rPr>
        <w:t xml:space="preserve"> to continue investing in innovation. Indeed, there is evidence that the prospect of future evergreening has become part</w:t>
      </w:r>
      <w:r w:rsidRPr="00BA5EC6">
        <w:rPr>
          <w:u w:val="single"/>
        </w:rPr>
        <w:t xml:space="preserve"> of the incentive </w:t>
      </w:r>
      <w:r w:rsidRPr="001B373A">
        <w:rPr>
          <w:highlight w:val="green"/>
          <w:u w:val="single"/>
        </w:rPr>
        <w:t xml:space="preserve">calculation </w:t>
      </w:r>
      <w:r w:rsidRPr="00BA5EC6">
        <w:rPr>
          <w:u w:val="single"/>
        </w:rPr>
        <w:t>for innovative drug development</w:t>
      </w:r>
      <w:r w:rsidRPr="00BA5EC6">
        <w:rPr>
          <w:sz w:val="16"/>
        </w:rPr>
        <w:t xml:space="preserve">.4 But surely it is </w:t>
      </w:r>
      <w:r w:rsidRPr="001B373A">
        <w:rPr>
          <w:highlight w:val="green"/>
          <w:u w:val="single"/>
        </w:rPr>
        <w:t>perverse to</w:t>
      </w:r>
      <w:r w:rsidRPr="001B373A">
        <w:rPr>
          <w:sz w:val="16"/>
          <w:highlight w:val="green"/>
        </w:rPr>
        <w:t xml:space="preserve"> </w:t>
      </w:r>
      <w:r w:rsidRPr="00BA5EC6">
        <w:rPr>
          <w:sz w:val="16"/>
        </w:rPr>
        <w:t xml:space="preserve">extend unpredictably a period of patent protection that the government intended to be clearly defined and predictable, and to </w:t>
      </w:r>
      <w:r w:rsidRPr="001B373A">
        <w:rPr>
          <w:highlight w:val="green"/>
          <w:u w:val="single"/>
        </w:rPr>
        <w:t>maintain incentives</w:t>
      </w:r>
      <w:r w:rsidRPr="001B373A">
        <w:rPr>
          <w:sz w:val="16"/>
          <w:highlight w:val="green"/>
        </w:rPr>
        <w:t xml:space="preserve"> </w:t>
      </w:r>
      <w:r w:rsidRPr="001B373A">
        <w:rPr>
          <w:highlight w:val="green"/>
          <w:u w:val="single"/>
        </w:rPr>
        <w:t xml:space="preserve">that drive companies to </w:t>
      </w:r>
      <w:r w:rsidRPr="00CE51B6">
        <w:rPr>
          <w:u w:val="single"/>
        </w:rPr>
        <w:t>divert</w:t>
      </w:r>
      <w:r w:rsidRPr="00CE51B6">
        <w:rPr>
          <w:sz w:val="16"/>
        </w:rPr>
        <w:t xml:space="preserve"> th</w:t>
      </w:r>
      <w:r w:rsidRPr="00BA5EC6">
        <w:rPr>
          <w:sz w:val="16"/>
        </w:rPr>
        <w:t xml:space="preserve">eir </w:t>
      </w:r>
      <w:r w:rsidRPr="001B373A">
        <w:rPr>
          <w:b/>
          <w:bCs/>
          <w:highlight w:val="green"/>
          <w:u w:val="single"/>
        </w:rPr>
        <w:t>drug-development</w:t>
      </w:r>
      <w:r w:rsidRPr="00CE51B6">
        <w:rPr>
          <w:b/>
          <w:bCs/>
          <w:u w:val="single"/>
        </w:rPr>
        <w:t xml:space="preserve"> resources </w:t>
      </w:r>
      <w:r w:rsidRPr="001B373A">
        <w:rPr>
          <w:b/>
          <w:bCs/>
          <w:highlight w:val="green"/>
          <w:u w:val="single"/>
        </w:rPr>
        <w:t>away from innovation</w:t>
      </w:r>
      <w:r w:rsidRPr="001B373A">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B373A">
        <w:rPr>
          <w:b/>
          <w:bCs/>
          <w:highlight w:val="green"/>
          <w:u w:val="single"/>
        </w:rPr>
        <w:t xml:space="preserve">denying future patents </w:t>
      </w:r>
      <w:r w:rsidRPr="00CE51B6">
        <w:rPr>
          <w:b/>
          <w:bCs/>
          <w:u w:val="single"/>
        </w:rPr>
        <w:t>for modifications</w:t>
      </w:r>
      <w:r w:rsidRPr="00CE51B6">
        <w:rPr>
          <w:sz w:val="16"/>
        </w:rPr>
        <w:t xml:space="preserve"> that currently would receive one. An overall reduction in the duration of all secondary patents on a therapy might also be considered. Globally, a more flexible and</w:t>
      </w:r>
      <w:r w:rsidRPr="00BA5EC6">
        <w:rPr>
          <w:sz w:val="16"/>
        </w:rPr>
        <w:t xml:space="preserve"> individualized approach to the length of drug patents might be a more effective strategy to align corporate incentives with population health needs. </w:t>
      </w:r>
      <w:r w:rsidRPr="00BA5EC6">
        <w:rPr>
          <w:u w:val="single"/>
        </w:rPr>
        <w:t xml:space="preserve">Limits on </w:t>
      </w:r>
      <w:r w:rsidRPr="00CE51B6">
        <w:rPr>
          <w:u w:val="single"/>
        </w:rPr>
        <w:t xml:space="preserve">evergreening would </w:t>
      </w:r>
      <w:r w:rsidRPr="00BA5EC6">
        <w:rPr>
          <w:u w:val="single"/>
        </w:rPr>
        <w:t xml:space="preserve">likely </w:t>
      </w:r>
      <w:r w:rsidRPr="001B373A">
        <w:rPr>
          <w:highlight w:val="green"/>
          <w:u w:val="single"/>
        </w:rPr>
        <w:t xml:space="preserve">reduce </w:t>
      </w:r>
      <w:r w:rsidRPr="00BA5EC6">
        <w:rPr>
          <w:u w:val="single"/>
        </w:rPr>
        <w:t xml:space="preserve">the </w:t>
      </w:r>
      <w:r w:rsidRPr="001B373A">
        <w:rPr>
          <w:b/>
          <w:bCs/>
          <w:highlight w:val="green"/>
          <w:u w:val="single"/>
        </w:rPr>
        <w:t>extensive patent litigation</w:t>
      </w:r>
      <w:r w:rsidRPr="001B373A">
        <w:rPr>
          <w:highlight w:val="green"/>
          <w:u w:val="single"/>
        </w:rPr>
        <w:t xml:space="preserve"> that contributes to </w:t>
      </w:r>
      <w:r w:rsidRPr="00BA5EC6">
        <w:rPr>
          <w:u w:val="single"/>
        </w:rPr>
        <w:t xml:space="preserve">the </w:t>
      </w:r>
      <w:r w:rsidRPr="001B373A">
        <w:rPr>
          <w:b/>
          <w:bCs/>
          <w:highlight w:val="green"/>
          <w:u w:val="single"/>
        </w:rPr>
        <w:t>high prices of generic</w:t>
      </w:r>
      <w:r w:rsidRPr="00CE51B6">
        <w:rPr>
          <w:b/>
          <w:bCs/>
          <w:u w:val="single"/>
        </w:rPr>
        <w:t xml:space="preserve"> drugs</w:t>
      </w:r>
      <w:r w:rsidRPr="00CE51B6">
        <w:rPr>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38E1219" w14:textId="77777777" w:rsidR="006E0478" w:rsidRDefault="006E0478" w:rsidP="006E0478">
      <w:pPr>
        <w:rPr>
          <w:sz w:val="16"/>
        </w:rPr>
      </w:pPr>
    </w:p>
    <w:p w14:paraId="3C5927B8" w14:textId="77777777" w:rsidR="006E0478" w:rsidRDefault="006E0478" w:rsidP="006E0478">
      <w:pPr>
        <w:rPr>
          <w:sz w:val="16"/>
        </w:rPr>
      </w:pPr>
    </w:p>
    <w:p w14:paraId="43558121" w14:textId="77777777" w:rsidR="006E0478" w:rsidRDefault="006E0478" w:rsidP="006E0478">
      <w:pPr>
        <w:pStyle w:val="Heading3"/>
      </w:pPr>
      <w:r>
        <w:t>Framework</w:t>
      </w:r>
    </w:p>
    <w:p w14:paraId="4247AD2C" w14:textId="77777777" w:rsidR="006E0478" w:rsidRPr="008E573C" w:rsidRDefault="006E0478" w:rsidP="006E0478">
      <w:pPr>
        <w:pStyle w:val="Heading4"/>
        <w:rPr>
          <w:rFonts w:asciiTheme="minorHAnsi" w:hAnsiTheme="minorHAnsi" w:cstheme="minorHAnsi"/>
        </w:rPr>
      </w:pPr>
      <w:r w:rsidRPr="008E573C">
        <w:rPr>
          <w:rFonts w:asciiTheme="minorHAnsi" w:hAnsiTheme="minorHAnsi" w:cstheme="minorHAnsi"/>
        </w:rPr>
        <w:t>The standard is maximizing expected wellbeing.</w:t>
      </w:r>
    </w:p>
    <w:p w14:paraId="52CB5730" w14:textId="77777777" w:rsidR="006E0478" w:rsidRPr="008E573C" w:rsidRDefault="006E0478" w:rsidP="006E0478">
      <w:pPr>
        <w:pStyle w:val="Heading4"/>
        <w:rPr>
          <w:rFonts w:asciiTheme="minorHAnsi" w:hAnsiTheme="minorHAnsi" w:cstheme="minorHAnsi"/>
        </w:rPr>
      </w:pPr>
      <w:r w:rsidRPr="008E573C">
        <w:rPr>
          <w:rFonts w:asciiTheme="minorHAnsi" w:hAnsiTheme="minorHAnsi" w:cstheme="minorHAnsi"/>
        </w:rPr>
        <w:t>Prefer:</w:t>
      </w:r>
    </w:p>
    <w:p w14:paraId="5DDC9CFC" w14:textId="77777777" w:rsidR="006E0478" w:rsidRPr="008E573C" w:rsidRDefault="006E0478" w:rsidP="006E0478">
      <w:pPr>
        <w:pStyle w:val="Heading4"/>
        <w:rPr>
          <w:rFonts w:asciiTheme="minorHAnsi" w:hAnsiTheme="minorHAnsi" w:cstheme="minorHAnsi"/>
        </w:rPr>
      </w:pPr>
      <w:r w:rsidRPr="008E573C">
        <w:rPr>
          <w:rFonts w:asciiTheme="minorHAnsi" w:hAnsiTheme="minorHAnsi" w:cstheme="minorHAnsi"/>
        </w:rPr>
        <w:t xml:space="preserve">1] Pleasure and pain are </w:t>
      </w:r>
      <w:r w:rsidRPr="008E573C">
        <w:rPr>
          <w:rFonts w:asciiTheme="minorHAnsi" w:hAnsiTheme="minorHAnsi" w:cstheme="minorHAnsi"/>
          <w:u w:val="single"/>
        </w:rPr>
        <w:t>intrinsic value</w:t>
      </w:r>
      <w:r w:rsidRPr="008E573C">
        <w:rPr>
          <w:rFonts w:asciiTheme="minorHAnsi" w:hAnsiTheme="minorHAnsi" w:cstheme="minorHAnsi"/>
        </w:rPr>
        <w:t xml:space="preserve"> and </w:t>
      </w:r>
      <w:r w:rsidRPr="008E573C">
        <w:rPr>
          <w:rFonts w:asciiTheme="minorHAnsi" w:hAnsiTheme="minorHAnsi" w:cstheme="minorHAnsi"/>
          <w:u w:val="single"/>
        </w:rPr>
        <w:t>disvalue</w:t>
      </w:r>
      <w:r w:rsidRPr="008E573C">
        <w:rPr>
          <w:rFonts w:asciiTheme="minorHAnsi" w:hAnsiTheme="minorHAnsi" w:cstheme="minorHAnsi"/>
        </w:rPr>
        <w:t xml:space="preserve">-- </w:t>
      </w:r>
      <w:r w:rsidRPr="008E573C">
        <w:rPr>
          <w:rFonts w:asciiTheme="minorHAnsi" w:hAnsiTheme="minorHAnsi" w:cstheme="minorHAnsi"/>
          <w:u w:val="single"/>
        </w:rPr>
        <w:t>robust neuroscience</w:t>
      </w:r>
      <w:r w:rsidRPr="008E573C">
        <w:rPr>
          <w:rFonts w:asciiTheme="minorHAnsi" w:hAnsiTheme="minorHAnsi" w:cstheme="minorHAnsi"/>
        </w:rPr>
        <w:t xml:space="preserve"> prove.</w:t>
      </w:r>
    </w:p>
    <w:p w14:paraId="737F5380" w14:textId="77777777" w:rsidR="006E0478" w:rsidRPr="008E573C" w:rsidRDefault="006E0478" w:rsidP="006E0478">
      <w:pPr>
        <w:rPr>
          <w:rStyle w:val="Style13ptBold"/>
          <w:rFonts w:asciiTheme="minorHAnsi" w:hAnsiTheme="minorHAnsi" w:cstheme="minorHAnsi"/>
        </w:rPr>
      </w:pPr>
      <w:r w:rsidRPr="008E573C">
        <w:rPr>
          <w:rStyle w:val="Style13ptBold"/>
          <w:rFonts w:asciiTheme="minorHAnsi" w:hAnsiTheme="minorHAnsi" w:cstheme="minorHAnsi"/>
        </w:rPr>
        <w:t>Blum et al. 18</w:t>
      </w:r>
    </w:p>
    <w:p w14:paraId="76B33B2D" w14:textId="77777777" w:rsidR="006E0478" w:rsidRPr="008E573C" w:rsidRDefault="006E0478" w:rsidP="006E0478">
      <w:pPr>
        <w:rPr>
          <w:rFonts w:asciiTheme="minorHAnsi" w:hAnsiTheme="minorHAnsi" w:cstheme="minorHAnsi"/>
          <w:sz w:val="16"/>
          <w:szCs w:val="16"/>
        </w:rPr>
      </w:pPr>
      <w:r w:rsidRPr="008E573C">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8E573C">
          <w:rPr>
            <w:rStyle w:val="Hyperlink"/>
            <w:rFonts w:asciiTheme="minorHAnsi" w:hAnsiTheme="minorHAnsi" w:cstheme="minorHAnsi"/>
            <w:sz w:val="16"/>
            <w:szCs w:val="16"/>
          </w:rPr>
          <w:t>https://www.ncbi.nlm.nih.gov/pmc/articles/PMC6446569/</w:t>
        </w:r>
      </w:hyperlink>
      <w:r w:rsidRPr="008E573C">
        <w:rPr>
          <w:rFonts w:asciiTheme="minorHAnsi" w:hAnsiTheme="minorHAnsi" w:cstheme="minorHAnsi"/>
          <w:sz w:val="16"/>
          <w:szCs w:val="16"/>
        </w:rPr>
        <w:t>, R.S.</w:t>
      </w:r>
    </w:p>
    <w:p w14:paraId="54F219EB" w14:textId="77777777" w:rsidR="006E0478" w:rsidRPr="008E573C" w:rsidRDefault="006E0478" w:rsidP="006E0478">
      <w:pPr>
        <w:rPr>
          <w:rFonts w:asciiTheme="minorHAnsi" w:hAnsiTheme="minorHAnsi" w:cstheme="minorHAnsi"/>
          <w:u w:val="single"/>
        </w:rPr>
      </w:pPr>
      <w:r w:rsidRPr="008E573C">
        <w:rPr>
          <w:rFonts w:asciiTheme="minorHAnsi" w:hAnsiTheme="minorHAnsi" w:cstheme="minorHAnsi"/>
          <w:b/>
          <w:bCs/>
          <w:highlight w:val="green"/>
          <w:u w:val="single"/>
        </w:rPr>
        <w:t>Pleasure</w:t>
      </w:r>
      <w:r w:rsidRPr="008E573C">
        <w:rPr>
          <w:rFonts w:asciiTheme="minorHAnsi" w:hAnsiTheme="minorHAnsi" w:cstheme="minorHAnsi"/>
          <w:u w:val="single"/>
        </w:rPr>
        <w:t xml:space="preserve"> is not only</w:t>
      </w:r>
      <w:r w:rsidRPr="008E573C">
        <w:rPr>
          <w:rFonts w:asciiTheme="minorHAnsi" w:hAnsiTheme="minorHAnsi" w:cstheme="minorHAnsi"/>
          <w:sz w:val="16"/>
        </w:rPr>
        <w:t xml:space="preserve"> one of the three </w:t>
      </w:r>
      <w:r w:rsidRPr="008E573C">
        <w:rPr>
          <w:rFonts w:asciiTheme="minorHAnsi" w:hAnsiTheme="minorHAnsi" w:cstheme="minorHAnsi"/>
          <w:u w:val="single"/>
        </w:rPr>
        <w:t>primary reward functions</w:t>
      </w:r>
      <w:r w:rsidRPr="008E573C">
        <w:rPr>
          <w:rFonts w:asciiTheme="minorHAnsi" w:hAnsiTheme="minorHAnsi" w:cstheme="minorHAnsi"/>
          <w:sz w:val="16"/>
        </w:rPr>
        <w:t xml:space="preserve"> but </w:t>
      </w:r>
      <w:r w:rsidRPr="008E573C">
        <w:rPr>
          <w:rFonts w:asciiTheme="minorHAnsi" w:hAnsiTheme="minorHAnsi" w:cstheme="minorHAnsi"/>
          <w:u w:val="single"/>
        </w:rPr>
        <w:t xml:space="preserve">it also </w:t>
      </w:r>
      <w:r w:rsidRPr="008E573C">
        <w:rPr>
          <w:rFonts w:asciiTheme="minorHAnsi" w:hAnsiTheme="minorHAnsi" w:cstheme="minorHAnsi"/>
          <w:b/>
          <w:bCs/>
          <w:highlight w:val="green"/>
          <w:u w:val="single"/>
        </w:rPr>
        <w:t>defines reward.</w:t>
      </w:r>
      <w:r w:rsidRPr="008E573C">
        <w:rPr>
          <w:rFonts w:asciiTheme="minorHAnsi" w:hAnsiTheme="minorHAnsi" w:cstheme="minorHAnsi"/>
          <w:sz w:val="16"/>
        </w:rPr>
        <w:t xml:space="preserve"> As homeostasis explains the </w:t>
      </w:r>
      <w:r w:rsidRPr="008E573C">
        <w:rPr>
          <w:rFonts w:asciiTheme="minorHAnsi" w:hAnsiTheme="minorHAnsi" w:cstheme="minorHAnsi"/>
          <w:u w:val="single"/>
        </w:rPr>
        <w:t>functions of</w:t>
      </w:r>
      <w:r w:rsidRPr="008E573C">
        <w:rPr>
          <w:rFonts w:asciiTheme="minorHAnsi" w:hAnsiTheme="minorHAnsi" w:cstheme="minorHAnsi"/>
          <w:sz w:val="16"/>
        </w:rPr>
        <w:t xml:space="preserve"> only a limited number of </w:t>
      </w:r>
      <w:r w:rsidRPr="008E573C">
        <w:rPr>
          <w:rFonts w:asciiTheme="minorHAnsi" w:hAnsiTheme="minorHAnsi" w:cstheme="minorHAnsi"/>
          <w:u w:val="single"/>
        </w:rPr>
        <w:t>rewards, the</w:t>
      </w:r>
      <w:r w:rsidRPr="008E573C">
        <w:rPr>
          <w:rFonts w:asciiTheme="minorHAnsi" w:hAnsiTheme="minorHAnsi" w:cstheme="minorHAnsi"/>
          <w:sz w:val="16"/>
        </w:rPr>
        <w:t xml:space="preserve"> principal </w:t>
      </w:r>
      <w:r w:rsidRPr="008E573C">
        <w:rPr>
          <w:rFonts w:asciiTheme="minorHAnsi" w:hAnsiTheme="minorHAnsi" w:cstheme="minorHAnsi"/>
          <w:highlight w:val="green"/>
          <w:u w:val="single"/>
        </w:rPr>
        <w:t>reason why particular stimuli</w:t>
      </w:r>
      <w:r w:rsidRPr="008E573C">
        <w:rPr>
          <w:rFonts w:asciiTheme="minorHAnsi" w:hAnsiTheme="minorHAnsi" w:cstheme="minorHAnsi"/>
          <w:u w:val="single"/>
        </w:rPr>
        <w:t xml:space="preserve">, objects, events, situations, and activities </w:t>
      </w:r>
      <w:r w:rsidRPr="008E573C">
        <w:rPr>
          <w:rFonts w:asciiTheme="minorHAnsi" w:hAnsiTheme="minorHAnsi" w:cstheme="minorHAnsi"/>
          <w:highlight w:val="green"/>
          <w:u w:val="single"/>
        </w:rPr>
        <w:t>are rewarding</w:t>
      </w:r>
      <w:r w:rsidRPr="008E573C">
        <w:rPr>
          <w:rFonts w:asciiTheme="minorHAnsi" w:hAnsiTheme="minorHAnsi" w:cstheme="minorHAnsi"/>
          <w:sz w:val="16"/>
        </w:rPr>
        <w:t xml:space="preserve"> may be </w:t>
      </w:r>
      <w:r w:rsidRPr="008E573C">
        <w:rPr>
          <w:rFonts w:asciiTheme="minorHAnsi" w:hAnsiTheme="minorHAnsi" w:cstheme="minorHAnsi"/>
          <w:highlight w:val="green"/>
          <w:u w:val="single"/>
        </w:rPr>
        <w:t>due to pleasure.</w:t>
      </w:r>
      <w:r w:rsidRPr="008E573C">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8E573C">
        <w:rPr>
          <w:rFonts w:asciiTheme="minorHAnsi" w:hAnsiTheme="minorHAnsi" w:cstheme="minorHAnsi"/>
          <w:highlight w:val="green"/>
          <w:u w:val="single"/>
        </w:rPr>
        <w:t>Pleasure</w:t>
      </w:r>
      <w:r w:rsidRPr="008E573C">
        <w:rPr>
          <w:rFonts w:asciiTheme="minorHAnsi" w:hAnsiTheme="minorHAnsi" w:cstheme="minorHAnsi"/>
          <w:u w:val="single"/>
        </w:rPr>
        <w:t>, as the primary effect of rewards</w:t>
      </w:r>
      <w:r w:rsidRPr="008E573C">
        <w:rPr>
          <w:rFonts w:asciiTheme="minorHAnsi" w:hAnsiTheme="minorHAnsi" w:cstheme="minorHAnsi"/>
          <w:sz w:val="16"/>
        </w:rPr>
        <w:t xml:space="preserve">, drives the prime reward functions of learning, approach behavior, and decision making and </w:t>
      </w:r>
      <w:r w:rsidRPr="008E573C">
        <w:rPr>
          <w:rFonts w:asciiTheme="minorHAnsi" w:hAnsiTheme="minorHAnsi" w:cstheme="minorHAnsi"/>
          <w:highlight w:val="green"/>
          <w:u w:val="single"/>
        </w:rPr>
        <w:t xml:space="preserve">provides the </w:t>
      </w:r>
      <w:r w:rsidRPr="008E573C">
        <w:rPr>
          <w:rFonts w:asciiTheme="minorHAnsi" w:hAnsiTheme="minorHAnsi" w:cstheme="minorHAnsi"/>
          <w:b/>
          <w:bCs/>
          <w:highlight w:val="green"/>
          <w:u w:val="single"/>
        </w:rPr>
        <w:t>basis for hedonic theories</w:t>
      </w:r>
      <w:r w:rsidRPr="008E573C">
        <w:rPr>
          <w:rFonts w:asciiTheme="minorHAnsi" w:hAnsiTheme="minorHAnsi" w:cstheme="minorHAnsi"/>
          <w:u w:val="single"/>
        </w:rPr>
        <w:t xml:space="preserve"> of reward function. </w:t>
      </w:r>
      <w:r w:rsidRPr="008E573C">
        <w:rPr>
          <w:rFonts w:asciiTheme="minorHAnsi" w:hAnsiTheme="minorHAnsi" w:cstheme="minorHAnsi"/>
          <w:highlight w:val="green"/>
          <w:u w:val="single"/>
        </w:rPr>
        <w:t>We are attracted by</w:t>
      </w:r>
      <w:r w:rsidRPr="008E573C">
        <w:rPr>
          <w:rFonts w:asciiTheme="minorHAnsi" w:hAnsiTheme="minorHAnsi" w:cstheme="minorHAnsi"/>
          <w:sz w:val="16"/>
        </w:rPr>
        <w:t xml:space="preserve"> most </w:t>
      </w:r>
      <w:r w:rsidRPr="008E573C">
        <w:rPr>
          <w:rFonts w:asciiTheme="minorHAnsi" w:hAnsiTheme="minorHAnsi" w:cstheme="minorHAnsi"/>
          <w:highlight w:val="green"/>
          <w:u w:val="single"/>
        </w:rPr>
        <w:t>rewards</w:t>
      </w:r>
      <w:r w:rsidRPr="008E573C">
        <w:rPr>
          <w:rFonts w:asciiTheme="minorHAnsi" w:hAnsiTheme="minorHAnsi" w:cstheme="minorHAnsi"/>
          <w:u w:val="single"/>
        </w:rPr>
        <w:t xml:space="preserve"> and exert intense efforts to obtain them</w:t>
      </w:r>
      <w:r w:rsidRPr="008E573C">
        <w:rPr>
          <w:rFonts w:asciiTheme="minorHAnsi" w:hAnsiTheme="minorHAnsi" w:cstheme="minorHAnsi"/>
          <w:sz w:val="16"/>
        </w:rPr>
        <w:t xml:space="preserve">, just </w:t>
      </w:r>
      <w:r w:rsidRPr="008E573C">
        <w:rPr>
          <w:rFonts w:asciiTheme="minorHAnsi" w:hAnsiTheme="minorHAnsi" w:cstheme="minorHAnsi"/>
          <w:highlight w:val="green"/>
          <w:u w:val="single"/>
        </w:rPr>
        <w:t>because they are enjoyable</w:t>
      </w:r>
      <w:r w:rsidRPr="008E573C">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8E573C">
        <w:rPr>
          <w:rFonts w:asciiTheme="minorHAnsi" w:hAnsiTheme="minorHAnsi" w:cstheme="minorHAnsi"/>
          <w:u w:val="single"/>
        </w:rPr>
        <w:t>using both humans and detailed invasive brain analysis of animals has discovered some critical ways that the brain processes pleasure</w:t>
      </w:r>
      <w:r w:rsidRPr="008E573C">
        <w:rPr>
          <w:rFonts w:asciiTheme="minorHAnsi" w:hAnsiTheme="minorHAnsi" w:cstheme="minorHAnsi"/>
          <w:sz w:val="16"/>
        </w:rPr>
        <w:t xml:space="preserve"> [14]. </w:t>
      </w:r>
      <w:r w:rsidRPr="008E573C">
        <w:rPr>
          <w:rFonts w:asciiTheme="minorHAnsi" w:hAnsiTheme="minorHAnsi" w:cstheme="minorHAnsi"/>
          <w:u w:val="single"/>
        </w:rPr>
        <w:t>Pleasure as a hallmark of reward is sufficient for defining a reward</w:t>
      </w:r>
      <w:r w:rsidRPr="008E573C">
        <w:rPr>
          <w:rFonts w:asciiTheme="minorHAnsi" w:hAnsiTheme="minorHAnsi" w:cstheme="minorHAnsi"/>
          <w:sz w:val="16"/>
        </w:rPr>
        <w:t xml:space="preserve">, but it may not be necessary. </w:t>
      </w:r>
      <w:r w:rsidRPr="008E573C">
        <w:rPr>
          <w:rFonts w:asciiTheme="minorHAnsi" w:hAnsiTheme="minorHAnsi" w:cstheme="minorHAnsi"/>
          <w:u w:val="single"/>
        </w:rPr>
        <w:t>A reward may generate positive</w:t>
      </w:r>
      <w:r w:rsidRPr="008E573C">
        <w:rPr>
          <w:rFonts w:asciiTheme="minorHAnsi" w:hAnsiTheme="minorHAnsi" w:cstheme="minorHAnsi"/>
          <w:sz w:val="16"/>
        </w:rPr>
        <w:t xml:space="preserve"> learning and approach </w:t>
      </w:r>
      <w:r w:rsidRPr="008E573C">
        <w:rPr>
          <w:rFonts w:asciiTheme="minorHAnsi" w:hAnsiTheme="minorHAnsi" w:cstheme="minorHAnsi"/>
          <w:u w:val="single"/>
        </w:rPr>
        <w:t>behavior</w:t>
      </w:r>
      <w:r w:rsidRPr="008E573C">
        <w:rPr>
          <w:rFonts w:asciiTheme="minorHAnsi" w:hAnsiTheme="minorHAnsi" w:cstheme="minorHAnsi"/>
          <w:sz w:val="16"/>
        </w:rPr>
        <w:t xml:space="preserve"> simply </w:t>
      </w:r>
      <w:r w:rsidRPr="008E573C">
        <w:rPr>
          <w:rFonts w:asciiTheme="minorHAnsi" w:hAnsiTheme="minorHAnsi" w:cstheme="minorHAnsi"/>
          <w:u w:val="single"/>
        </w:rPr>
        <w:t>because it contains substances that are essential for body function.</w:t>
      </w:r>
      <w:r w:rsidRPr="008E573C">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8E573C">
        <w:rPr>
          <w:rFonts w:asciiTheme="minorHAnsi" w:hAnsiTheme="minorHAnsi" w:cstheme="minorHAnsi"/>
          <w:u w:val="single"/>
        </w:rPr>
        <w:t>evolution and its basic principles found</w:t>
      </w:r>
      <w:r w:rsidRPr="008E573C">
        <w:rPr>
          <w:rFonts w:asciiTheme="minorHAnsi" w:hAnsiTheme="minorHAnsi" w:cstheme="minorHAnsi"/>
          <w:sz w:val="16"/>
        </w:rPr>
        <w:t xml:space="preserve"> various </w:t>
      </w:r>
      <w:r w:rsidRPr="008E573C">
        <w:rPr>
          <w:rFonts w:asciiTheme="minorHAnsi" w:hAnsiTheme="minorHAnsi" w:cstheme="minorHAnsi"/>
          <w:u w:val="single"/>
        </w:rPr>
        <w:t>mechanisms that steer behavior and biological development.</w:t>
      </w:r>
      <w:r w:rsidRPr="008E573C">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E573C">
        <w:rPr>
          <w:rFonts w:asciiTheme="minorHAnsi" w:hAnsiTheme="minorHAnsi" w:cstheme="minorHAnsi"/>
          <w:b/>
          <w:bCs/>
          <w:highlight w:val="green"/>
          <w:u w:val="single"/>
        </w:rPr>
        <w:t>organisms are</w:t>
      </w:r>
      <w:r w:rsidRPr="008E573C">
        <w:rPr>
          <w:rFonts w:asciiTheme="minorHAnsi" w:hAnsiTheme="minorHAnsi" w:cstheme="minorHAnsi"/>
          <w:u w:val="single"/>
        </w:rPr>
        <w:t xml:space="preserve"> the </w:t>
      </w:r>
      <w:r w:rsidRPr="008E573C">
        <w:rPr>
          <w:rFonts w:asciiTheme="minorHAnsi" w:hAnsiTheme="minorHAnsi" w:cstheme="minorHAnsi"/>
          <w:b/>
          <w:bCs/>
          <w:highlight w:val="green"/>
          <w:u w:val="single"/>
        </w:rPr>
        <w:t>result of evolutionary competition.</w:t>
      </w:r>
      <w:r w:rsidRPr="008E573C">
        <w:rPr>
          <w:rFonts w:asciiTheme="minorHAnsi" w:hAnsiTheme="minorHAnsi" w:cstheme="minorHAnsi"/>
          <w:sz w:val="16"/>
        </w:rPr>
        <w:t xml:space="preserve"> In fact, Richard </w:t>
      </w:r>
      <w:r w:rsidRPr="008E573C">
        <w:rPr>
          <w:rFonts w:asciiTheme="minorHAnsi" w:hAnsiTheme="minorHAnsi" w:cstheme="minorHAnsi"/>
          <w:u w:val="single"/>
        </w:rPr>
        <w:t>Dawkins stresses gene survival and propagation as the basic mechanism of life</w:t>
      </w:r>
      <w:r w:rsidRPr="008E573C">
        <w:rPr>
          <w:rFonts w:asciiTheme="minorHAnsi" w:hAnsiTheme="minorHAnsi" w:cstheme="minorHAnsi"/>
          <w:sz w:val="16"/>
        </w:rPr>
        <w:t xml:space="preserve"> [20]. Only genes that lead to </w:t>
      </w:r>
      <w:r w:rsidRPr="008E573C">
        <w:rPr>
          <w:rFonts w:asciiTheme="minorHAnsi" w:hAnsiTheme="minorHAnsi" w:cstheme="minorHAnsi"/>
          <w:u w:val="single"/>
        </w:rPr>
        <w:t>the fittest phenotype will make it.</w:t>
      </w:r>
      <w:r w:rsidRPr="008E573C">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8E573C">
        <w:rPr>
          <w:rFonts w:asciiTheme="minorHAnsi" w:hAnsiTheme="minorHAnsi" w:cstheme="minorHAnsi"/>
          <w:u w:val="single"/>
        </w:rPr>
        <w:t xml:space="preserve">the ultimate, distal function of </w:t>
      </w:r>
      <w:r w:rsidRPr="008E573C">
        <w:rPr>
          <w:rFonts w:asciiTheme="minorHAnsi" w:hAnsiTheme="minorHAnsi" w:cstheme="minorHAnsi"/>
          <w:highlight w:val="green"/>
          <w:u w:val="single"/>
        </w:rPr>
        <w:t>rewards</w:t>
      </w:r>
      <w:r w:rsidRPr="008E573C">
        <w:rPr>
          <w:rFonts w:asciiTheme="minorHAnsi" w:hAnsiTheme="minorHAnsi" w:cstheme="minorHAnsi"/>
          <w:u w:val="single"/>
        </w:rPr>
        <w:t xml:space="preserve"> is to </w:t>
      </w:r>
      <w:r w:rsidRPr="008E573C">
        <w:rPr>
          <w:rFonts w:asciiTheme="minorHAnsi" w:hAnsiTheme="minorHAnsi" w:cstheme="minorHAnsi"/>
          <w:highlight w:val="green"/>
          <w:u w:val="single"/>
        </w:rPr>
        <w:t>increase evolutionary fitness</w:t>
      </w:r>
      <w:r w:rsidRPr="008E573C">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E573C">
        <w:rPr>
          <w:rFonts w:asciiTheme="minorHAnsi" w:hAnsiTheme="minorHAnsi" w:cstheme="minorHAnsi"/>
          <w:u w:val="single"/>
        </w:rPr>
        <w:t>Behavioral reward functions have evolved to help individuals to survive and propagate their genes</w:t>
      </w:r>
      <w:r w:rsidRPr="008E573C">
        <w:rPr>
          <w:rFonts w:asciiTheme="minorHAnsi" w:hAnsiTheme="minorHAnsi" w:cstheme="minorHAnsi"/>
          <w:sz w:val="16"/>
        </w:rPr>
        <w:t xml:space="preserve">. Apparently, </w:t>
      </w:r>
      <w:r w:rsidRPr="008E573C">
        <w:rPr>
          <w:rFonts w:asciiTheme="minorHAnsi" w:hAnsiTheme="minorHAnsi" w:cstheme="minorHAnsi"/>
          <w:u w:val="single"/>
        </w:rPr>
        <w:t>people need to live well and long enough to reproduce.</w:t>
      </w:r>
      <w:r w:rsidRPr="008E573C">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E573C">
        <w:rPr>
          <w:rFonts w:asciiTheme="minorHAnsi" w:hAnsiTheme="minorHAnsi" w:cstheme="minorHAnsi"/>
          <w:u w:val="single"/>
        </w:rPr>
        <w:t>any small edge will ultimately result in evolutionary advantage</w:t>
      </w:r>
      <w:r w:rsidRPr="008E573C">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E573C">
        <w:rPr>
          <w:rFonts w:asciiTheme="minorHAnsi" w:hAnsiTheme="minorHAnsi" w:cstheme="minorHAnsi"/>
          <w:u w:val="single"/>
        </w:rPr>
        <w:t>Thus the distal reward function in gene propagation and evolutionary fitness defines the proximal reward functions that we see</w:t>
      </w:r>
      <w:r w:rsidRPr="008E573C">
        <w:rPr>
          <w:rFonts w:asciiTheme="minorHAnsi" w:hAnsiTheme="minorHAnsi" w:cstheme="minorHAnsi"/>
          <w:sz w:val="16"/>
        </w:rPr>
        <w:t xml:space="preserve"> in everyday behavior. </w:t>
      </w:r>
      <w:r w:rsidRPr="008E573C">
        <w:rPr>
          <w:rFonts w:asciiTheme="minorHAnsi" w:hAnsiTheme="minorHAnsi" w:cstheme="minorHAnsi"/>
          <w:highlight w:val="green"/>
          <w:u w:val="single"/>
        </w:rPr>
        <w:t>That is why foods, drinks, mates, and offspring are rewarding.</w:t>
      </w:r>
      <w:r w:rsidRPr="008E573C">
        <w:rPr>
          <w:rFonts w:asciiTheme="minorHAnsi" w:hAnsiTheme="minorHAnsi" w:cstheme="minorHAnsi"/>
          <w:u w:val="single"/>
        </w:rPr>
        <w:t xml:space="preserve"> </w:t>
      </w:r>
      <w:r w:rsidRPr="008E573C">
        <w:rPr>
          <w:rFonts w:asciiTheme="minorHAnsi" w:hAnsiTheme="minorHAnsi" w:cstheme="minorHAnsi"/>
          <w:sz w:val="16"/>
        </w:rPr>
        <w:t xml:space="preserve">There have been theories linking pleasure as a required component of health benefits salutogenesis, (salugenesis). In essence, under these terms, </w:t>
      </w:r>
      <w:r w:rsidRPr="008E573C">
        <w:rPr>
          <w:rFonts w:asciiTheme="minorHAnsi" w:hAnsiTheme="minorHAnsi" w:cstheme="minorHAnsi"/>
          <w:u w:val="single"/>
        </w:rPr>
        <w:t>pleasure is described as a state or feeling of happiness and satisfaction resulting from an experience that one enjoys.</w:t>
      </w:r>
      <w:r w:rsidRPr="008E573C">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8E573C">
        <w:rPr>
          <w:rFonts w:asciiTheme="minorHAnsi" w:hAnsiTheme="minorHAnsi" w:cstheme="minorHAnsi"/>
          <w:u w:val="single"/>
        </w:rPr>
        <w:t>pathways for ordinary liking and pleasure</w:t>
      </w:r>
      <w:r w:rsidRPr="008E573C">
        <w:rPr>
          <w:rFonts w:asciiTheme="minorHAnsi" w:hAnsiTheme="minorHAnsi" w:cstheme="minorHAnsi"/>
          <w:sz w:val="16"/>
        </w:rPr>
        <w:t xml:space="preserve">, which </w:t>
      </w:r>
      <w:r w:rsidRPr="008E573C">
        <w:rPr>
          <w:rFonts w:asciiTheme="minorHAnsi" w:hAnsiTheme="minorHAnsi" w:cstheme="minorHAnsi"/>
          <w:u w:val="single"/>
        </w:rPr>
        <w:t>are limited in scope</w:t>
      </w:r>
      <w:r w:rsidRPr="008E573C">
        <w:rPr>
          <w:rFonts w:asciiTheme="minorHAnsi" w:hAnsiTheme="minorHAnsi" w:cstheme="minorHAnsi"/>
          <w:sz w:val="16"/>
        </w:rPr>
        <w:t xml:space="preserve"> as described above in this commentary. However, </w:t>
      </w:r>
      <w:r w:rsidRPr="008E573C">
        <w:rPr>
          <w:rFonts w:asciiTheme="minorHAnsi" w:hAnsiTheme="minorHAnsi" w:cstheme="minorHAnsi"/>
          <w:u w:val="single"/>
        </w:rPr>
        <w:t xml:space="preserve">there are </w:t>
      </w:r>
      <w:r w:rsidRPr="008E573C">
        <w:rPr>
          <w:rFonts w:asciiTheme="minorHAnsi" w:hAnsiTheme="minorHAnsi" w:cstheme="minorHAnsi"/>
          <w:b/>
          <w:bCs/>
          <w:highlight w:val="green"/>
          <w:u w:val="single"/>
        </w:rPr>
        <w:t>many brain regions</w:t>
      </w:r>
      <w:r w:rsidRPr="008E573C">
        <w:rPr>
          <w:rFonts w:asciiTheme="minorHAnsi" w:hAnsiTheme="minorHAnsi" w:cstheme="minorHAnsi"/>
          <w:sz w:val="16"/>
        </w:rPr>
        <w:t xml:space="preserve">, often termed hot and cold spots, </w:t>
      </w:r>
      <w:r w:rsidRPr="008E573C">
        <w:rPr>
          <w:rFonts w:asciiTheme="minorHAnsi" w:hAnsiTheme="minorHAnsi" w:cstheme="minorHAnsi"/>
          <w:u w:val="single"/>
        </w:rPr>
        <w:t xml:space="preserve">that significantly </w:t>
      </w:r>
      <w:r w:rsidRPr="008E573C">
        <w:rPr>
          <w:rFonts w:asciiTheme="minorHAnsi" w:hAnsiTheme="minorHAnsi" w:cstheme="minorHAnsi"/>
          <w:b/>
          <w:bCs/>
          <w:highlight w:val="green"/>
          <w:u w:val="single"/>
        </w:rPr>
        <w:t>modulate</w:t>
      </w:r>
      <w:r w:rsidRPr="008E573C">
        <w:rPr>
          <w:rFonts w:asciiTheme="minorHAnsi" w:hAnsiTheme="minorHAnsi" w:cstheme="minorHAnsi"/>
          <w:sz w:val="16"/>
        </w:rPr>
        <w:t xml:space="preserve"> (increase or decrease) </w:t>
      </w:r>
      <w:r w:rsidRPr="008E573C">
        <w:rPr>
          <w:rFonts w:asciiTheme="minorHAnsi" w:hAnsiTheme="minorHAnsi" w:cstheme="minorHAnsi"/>
          <w:u w:val="single"/>
        </w:rPr>
        <w:t xml:space="preserve">our </w:t>
      </w:r>
      <w:r w:rsidRPr="008E573C">
        <w:rPr>
          <w:rFonts w:asciiTheme="minorHAnsi" w:hAnsiTheme="minorHAnsi" w:cstheme="minorHAnsi"/>
          <w:b/>
          <w:bCs/>
          <w:highlight w:val="green"/>
          <w:u w:val="single"/>
        </w:rPr>
        <w:t>pleasure or</w:t>
      </w:r>
      <w:r w:rsidRPr="008E573C">
        <w:rPr>
          <w:rFonts w:asciiTheme="minorHAnsi" w:hAnsiTheme="minorHAnsi" w:cstheme="minorHAnsi"/>
          <w:u w:val="single"/>
        </w:rPr>
        <w:t xml:space="preserve"> even </w:t>
      </w:r>
      <w:r w:rsidRPr="008E573C">
        <w:rPr>
          <w:rFonts w:asciiTheme="minorHAnsi" w:hAnsiTheme="minorHAnsi" w:cstheme="minorHAnsi"/>
          <w:b/>
          <w:bCs/>
          <w:highlight w:val="green"/>
          <w:u w:val="single"/>
        </w:rPr>
        <w:t>produce the opposite</w:t>
      </w:r>
      <w:r w:rsidRPr="008E573C">
        <w:rPr>
          <w:rFonts w:asciiTheme="minorHAnsi" w:hAnsiTheme="minorHAnsi" w:cstheme="minorHAnsi"/>
          <w:sz w:val="16"/>
        </w:rPr>
        <w:t xml:space="preserve"> of pleasure— that is </w:t>
      </w:r>
      <w:r w:rsidRPr="008E573C">
        <w:rPr>
          <w:rFonts w:asciiTheme="minorHAnsi" w:hAnsiTheme="minorHAnsi" w:cstheme="minorHAnsi"/>
          <w:u w:val="single"/>
        </w:rPr>
        <w:t>disgust and fear</w:t>
      </w:r>
      <w:r w:rsidRPr="008E573C">
        <w:rPr>
          <w:rFonts w:asciiTheme="minorHAnsi" w:hAnsiTheme="minorHAnsi" w:cstheme="minorHAnsi"/>
          <w:sz w:val="16"/>
        </w:rPr>
        <w:t xml:space="preserve"> [39]. </w:t>
      </w:r>
      <w:r w:rsidRPr="008E573C">
        <w:rPr>
          <w:rFonts w:asciiTheme="minorHAnsi" w:hAnsiTheme="minorHAnsi" w:cstheme="minorHAnsi"/>
          <w:u w:val="single"/>
        </w:rPr>
        <w:t>One</w:t>
      </w:r>
      <w:r w:rsidRPr="008E573C">
        <w:rPr>
          <w:rFonts w:asciiTheme="minorHAnsi" w:hAnsiTheme="minorHAnsi" w:cstheme="minorHAnsi"/>
          <w:sz w:val="16"/>
        </w:rPr>
        <w:t xml:space="preserve"> specific </w:t>
      </w:r>
      <w:r w:rsidRPr="008E573C">
        <w:rPr>
          <w:rFonts w:asciiTheme="minorHAnsi" w:hAnsiTheme="minorHAnsi" w:cstheme="minorHAnsi"/>
          <w:u w:val="single"/>
        </w:rPr>
        <w:t>region</w:t>
      </w:r>
      <w:r w:rsidRPr="008E573C">
        <w:rPr>
          <w:rFonts w:asciiTheme="minorHAnsi" w:hAnsiTheme="minorHAnsi" w:cstheme="minorHAnsi"/>
          <w:sz w:val="16"/>
        </w:rPr>
        <w:t xml:space="preserve"> of the nucleus accumbens </w:t>
      </w:r>
      <w:r w:rsidRPr="008E573C">
        <w:rPr>
          <w:rFonts w:asciiTheme="minorHAnsi" w:hAnsiTheme="minorHAnsi" w:cstheme="minorHAnsi"/>
          <w:u w:val="single"/>
        </w:rPr>
        <w:t>is organized like a computer keyboard, with particular stimulus triggers in rows</w:t>
      </w:r>
      <w:r w:rsidRPr="008E573C">
        <w:rPr>
          <w:rFonts w:asciiTheme="minorHAnsi" w:hAnsiTheme="minorHAnsi" w:cstheme="minorHAnsi"/>
          <w:sz w:val="16"/>
        </w:rPr>
        <w:t xml:space="preserve">— producing an increase and decrease of pleasure and disgust. Moreover, </w:t>
      </w:r>
      <w:r w:rsidRPr="008E573C">
        <w:rPr>
          <w:rFonts w:asciiTheme="minorHAnsi" w:hAnsiTheme="minorHAnsi" w:cstheme="minorHAnsi"/>
          <w:u w:val="single"/>
        </w:rPr>
        <w:t>the cortex has unique roles in the cognitive evaluation of our feelings of pleasure</w:t>
      </w:r>
      <w:r w:rsidRPr="008E573C">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6D92DDA" w14:textId="77777777" w:rsidR="006E0478" w:rsidRPr="008E573C" w:rsidRDefault="006E0478" w:rsidP="006E0478">
      <w:pPr>
        <w:rPr>
          <w:rFonts w:asciiTheme="minorHAnsi" w:hAnsiTheme="minorHAnsi" w:cstheme="minorHAnsi"/>
        </w:rPr>
      </w:pPr>
    </w:p>
    <w:p w14:paraId="34C0EA19" w14:textId="77777777" w:rsidR="006E0478" w:rsidRPr="008E573C" w:rsidRDefault="006E0478" w:rsidP="006E0478">
      <w:pPr>
        <w:pStyle w:val="Heading4"/>
        <w:shd w:val="clear" w:color="auto" w:fill="FFFFFF"/>
        <w:spacing w:line="308" w:lineRule="atLeast"/>
        <w:rPr>
          <w:rStyle w:val="Emphasis"/>
          <w:rFonts w:asciiTheme="minorHAnsi" w:hAnsiTheme="minorHAnsi" w:cstheme="minorHAnsi"/>
          <w:b/>
          <w:bCs/>
          <w:u w:val="none"/>
        </w:rPr>
      </w:pPr>
      <w:r w:rsidRPr="008E573C">
        <w:rPr>
          <w:rFonts w:asciiTheme="minorHAnsi" w:hAnsiTheme="minorHAnsi" w:cstheme="minorHAnsi"/>
        </w:rPr>
        <w:t>2] Extinction outweighs</w:t>
      </w:r>
      <w:r w:rsidRPr="008E573C">
        <w:rPr>
          <w:rStyle w:val="Emphasis"/>
          <w:rFonts w:asciiTheme="minorHAnsi" w:hAnsiTheme="minorHAnsi" w:cstheme="minorHAnsi"/>
          <w:b/>
          <w:bCs/>
          <w:u w:val="none"/>
        </w:rPr>
        <w:t xml:space="preserve"> </w:t>
      </w:r>
    </w:p>
    <w:p w14:paraId="67E19C1E" w14:textId="77777777" w:rsidR="006E0478" w:rsidRPr="008E573C" w:rsidRDefault="006E0478" w:rsidP="006E0478">
      <w:pPr>
        <w:pStyle w:val="Heading4"/>
        <w:rPr>
          <w:rFonts w:asciiTheme="minorHAnsi" w:hAnsiTheme="minorHAnsi" w:cstheme="minorHAnsi"/>
          <w:bCs/>
          <w:iCs w:val="0"/>
          <w:szCs w:val="26"/>
        </w:rPr>
      </w:pPr>
      <w:r w:rsidRPr="008E573C">
        <w:rPr>
          <w:rStyle w:val="Emphasis"/>
          <w:rFonts w:asciiTheme="minorHAnsi" w:hAnsiTheme="minorHAnsi" w:cstheme="minorHAnsi"/>
          <w:b/>
          <w:bCs/>
          <w:sz w:val="26"/>
          <w:szCs w:val="26"/>
          <w:u w:val="none"/>
        </w:rPr>
        <w:t>a] Moral uncertainty – if we’re unsure about which interpretation of the world is true – we ought to preserve the world to keep debating about it.</w:t>
      </w:r>
    </w:p>
    <w:p w14:paraId="552F1F56" w14:textId="77777777" w:rsidR="006E0478" w:rsidRPr="008E573C" w:rsidRDefault="006E0478" w:rsidP="006E0478">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b] Forecloses improvement – we can never improve society because our impact is irreversible.</w:t>
      </w:r>
    </w:p>
    <w:p w14:paraId="0BD20A6D" w14:textId="77777777" w:rsidR="006E0478" w:rsidRDefault="006E0478" w:rsidP="006E0478">
      <w:pPr>
        <w:pStyle w:val="Heading4"/>
        <w:rPr>
          <w:rStyle w:val="Emphasis"/>
          <w:rFonts w:asciiTheme="minorHAnsi" w:hAnsiTheme="minorHAnsi" w:cstheme="minorHAnsi"/>
          <w:b/>
          <w:bCs/>
          <w:sz w:val="26"/>
          <w:szCs w:val="26"/>
          <w:u w:val="none"/>
        </w:rPr>
      </w:pPr>
      <w:r w:rsidRPr="008E573C">
        <w:rPr>
          <w:rStyle w:val="Emphasis"/>
          <w:rFonts w:asciiTheme="minorHAnsi" w:hAnsiTheme="minorHAnsi" w:cstheme="minorHAnsi"/>
          <w:b/>
          <w:bCs/>
          <w:sz w:val="26"/>
          <w:szCs w:val="26"/>
          <w:u w:val="none"/>
        </w:rPr>
        <w:t>c] Turns suffering – mass death causes suffering because people can’t get access to resources and basic necessities.</w:t>
      </w:r>
    </w:p>
    <w:p w14:paraId="13E6A575" w14:textId="77777777" w:rsidR="006E0478" w:rsidRDefault="006E0478" w:rsidP="006E0478">
      <w:pPr>
        <w:rPr>
          <w:rFonts w:asciiTheme="minorHAnsi" w:eastAsia="Times New Roman" w:hAnsiTheme="minorHAnsi" w:cstheme="minorHAnsi"/>
          <w:b/>
          <w:iCs/>
          <w:color w:val="000000"/>
          <w:sz w:val="26"/>
        </w:rPr>
      </w:pPr>
    </w:p>
    <w:p w14:paraId="12663347" w14:textId="77777777" w:rsidR="006E0478" w:rsidRPr="009639F0" w:rsidRDefault="006E0478" w:rsidP="006E0478">
      <w:pPr>
        <w:keepNext/>
        <w:keepLines/>
        <w:spacing w:before="40" w:after="0"/>
        <w:outlineLvl w:val="3"/>
        <w:rPr>
          <w:rFonts w:asciiTheme="minorHAnsi" w:eastAsia="Times New Roman" w:hAnsiTheme="minorHAnsi" w:cstheme="minorHAnsi"/>
          <w:b/>
          <w:iCs/>
          <w:color w:val="000000"/>
          <w:sz w:val="26"/>
        </w:rPr>
      </w:pPr>
      <w:r w:rsidRPr="009639F0">
        <w:rPr>
          <w:rFonts w:asciiTheme="minorHAnsi" w:eastAsia="Times New Roman" w:hAnsiTheme="minorHAnsi" w:cstheme="minorHAnsi"/>
          <w:b/>
          <w:iCs/>
          <w:color w:val="000000"/>
          <w:sz w:val="26"/>
        </w:rPr>
        <w:t xml:space="preserve">3] Actor specificity: A] Governments must aggregate since every policy benefits some and harms others, which also means side constraints freeze action. B] States lack wills or intentions since policies are collective actions. Link turns calc indites because the alt would be </w:t>
      </w:r>
      <w:r w:rsidRPr="009639F0">
        <w:rPr>
          <w:rFonts w:asciiTheme="minorHAnsi" w:eastAsia="Times New Roman" w:hAnsiTheme="minorHAnsi" w:cstheme="minorHAnsi"/>
          <w:b/>
          <w:i/>
          <w:iCs/>
          <w:color w:val="000000"/>
          <w:sz w:val="26"/>
          <w:u w:val="single"/>
        </w:rPr>
        <w:t>no</w:t>
      </w:r>
      <w:r w:rsidRPr="009639F0">
        <w:rPr>
          <w:rFonts w:asciiTheme="minorHAnsi" w:eastAsia="Times New Roman" w:hAnsiTheme="minorHAnsi" w:cstheme="minorHAnsi"/>
          <w:b/>
          <w:iCs/>
          <w:color w:val="000000"/>
          <w:sz w:val="26"/>
        </w:rPr>
        <w:t xml:space="preserve"> action.</w:t>
      </w:r>
    </w:p>
    <w:p w14:paraId="75C9DFFD" w14:textId="77777777" w:rsidR="006E0478" w:rsidRPr="009639F0" w:rsidRDefault="006E0478" w:rsidP="006E0478">
      <w:pPr>
        <w:rPr>
          <w:rFonts w:asciiTheme="minorHAnsi" w:hAnsiTheme="minorHAnsi" w:cstheme="minorHAnsi"/>
        </w:rPr>
      </w:pPr>
    </w:p>
    <w:p w14:paraId="5CA2EBC3" w14:textId="77777777" w:rsidR="006E0478" w:rsidRPr="009639F0" w:rsidRDefault="006E0478" w:rsidP="006E0478">
      <w:pPr>
        <w:pStyle w:val="Heading4"/>
        <w:rPr>
          <w:rFonts w:asciiTheme="minorHAnsi" w:hAnsiTheme="minorHAnsi" w:cstheme="minorHAnsi"/>
        </w:rPr>
      </w:pPr>
      <w:r>
        <w:rPr>
          <w:rFonts w:asciiTheme="minorHAnsi" w:hAnsiTheme="minorHAnsi" w:cstheme="minorHAnsi"/>
        </w:rPr>
        <w:t>4</w:t>
      </w:r>
      <w:r w:rsidRPr="009639F0">
        <w:rPr>
          <w:rFonts w:asciiTheme="minorHAnsi" w:hAnsiTheme="minorHAnsi" w:cstheme="minorHAnsi"/>
        </w:rPr>
        <w:t>] Util first – Death is the worst evil</w:t>
      </w:r>
    </w:p>
    <w:p w14:paraId="713B859B" w14:textId="77777777" w:rsidR="006E0478" w:rsidRPr="009639F0" w:rsidRDefault="006E0478" w:rsidP="006E0478">
      <w:pPr>
        <w:rPr>
          <w:rFonts w:asciiTheme="minorHAnsi" w:hAnsiTheme="minorHAnsi" w:cstheme="minorHAnsi"/>
        </w:rPr>
      </w:pPr>
      <w:r w:rsidRPr="009639F0">
        <w:rPr>
          <w:rFonts w:asciiTheme="minorHAnsi" w:hAnsiTheme="minorHAnsi" w:cstheme="minorHAnsi"/>
        </w:rPr>
        <w:t xml:space="preserve">Craig </w:t>
      </w:r>
      <w:r w:rsidRPr="009639F0">
        <w:rPr>
          <w:rFonts w:asciiTheme="minorHAnsi" w:hAnsiTheme="minorHAnsi" w:cstheme="minorHAnsi"/>
          <w:b/>
          <w:bCs/>
          <w:sz w:val="24"/>
          <w:szCs w:val="24"/>
          <w:u w:val="single"/>
        </w:rPr>
        <w:t>Paterson</w:t>
      </w:r>
      <w:r w:rsidRPr="009639F0">
        <w:rPr>
          <w:rFonts w:asciiTheme="minorHAnsi" w:hAnsiTheme="minorHAnsi" w:cstheme="minorHAnsi"/>
        </w:rPr>
        <w:t xml:space="preserve"> (20</w:t>
      </w:r>
      <w:r w:rsidRPr="009639F0">
        <w:rPr>
          <w:rFonts w:asciiTheme="minorHAnsi" w:hAnsiTheme="minorHAnsi" w:cstheme="minorHAnsi"/>
          <w:b/>
          <w:bCs/>
          <w:sz w:val="24"/>
          <w:szCs w:val="24"/>
          <w:u w:val="single"/>
        </w:rPr>
        <w:t>03</w:t>
      </w:r>
      <w:r w:rsidRPr="009639F0">
        <w:rPr>
          <w:rFonts w:asciiTheme="minorHAnsi" w:hAnsiTheme="minorHAnsi" w:cstheme="minorHAnsi"/>
        </w:rPr>
        <w:t>, Department of Philosophy, Providence College, Rhode Island., “A Life Not Worth Living?”, Studies in Christian Ethics, https://pubmed.ncbi.nlm.nih.gov/15000090/)</w:t>
      </w:r>
    </w:p>
    <w:p w14:paraId="13818F7C" w14:textId="77777777" w:rsidR="006E0478" w:rsidRPr="009639F0" w:rsidRDefault="006E0478" w:rsidP="006E0478">
      <w:pPr>
        <w:rPr>
          <w:rFonts w:asciiTheme="minorHAnsi" w:hAnsiTheme="minorHAnsi" w:cstheme="minorHAnsi"/>
          <w:sz w:val="16"/>
          <w:szCs w:val="16"/>
        </w:rPr>
      </w:pPr>
      <w:r w:rsidRPr="009639F0">
        <w:rPr>
          <w:rFonts w:asciiTheme="minorHAnsi" w:hAnsiTheme="minorHAnsi" w:cstheme="minorHAnsi"/>
          <w:sz w:val="16"/>
          <w:szCs w:val="16"/>
        </w:rPr>
        <w:t xml:space="preserve">Contrary to those accounts, I would argue that it is </w:t>
      </w:r>
      <w:r w:rsidRPr="009639F0">
        <w:rPr>
          <w:rStyle w:val="StyleUnderline"/>
          <w:rFonts w:asciiTheme="minorHAnsi" w:hAnsiTheme="minorHAnsi" w:cstheme="minorHAnsi"/>
          <w:highlight w:val="green"/>
        </w:rPr>
        <w:t>death</w:t>
      </w:r>
      <w:r w:rsidRPr="009639F0">
        <w:rPr>
          <w:rStyle w:val="StyleUnderline"/>
          <w:rFonts w:asciiTheme="minorHAnsi" w:hAnsiTheme="minorHAnsi" w:cstheme="minorHAnsi"/>
        </w:rPr>
        <w:t xml:space="preserve"> </w:t>
      </w:r>
      <w:r w:rsidRPr="009639F0">
        <w:rPr>
          <w:rFonts w:asciiTheme="minorHAnsi" w:hAnsiTheme="minorHAnsi" w:cstheme="minorHAnsi"/>
          <w:sz w:val="16"/>
          <w:szCs w:val="16"/>
        </w:rPr>
        <w:t xml:space="preserve">per se that </w:t>
      </w:r>
      <w:r w:rsidRPr="009639F0">
        <w:rPr>
          <w:rStyle w:val="StyleUnderline"/>
          <w:rFonts w:asciiTheme="minorHAnsi" w:hAnsiTheme="minorHAnsi" w:cstheme="minorHAnsi"/>
        </w:rPr>
        <w:t xml:space="preserve">is </w:t>
      </w:r>
      <w:r w:rsidRPr="009639F0">
        <w:rPr>
          <w:rFonts w:asciiTheme="minorHAnsi" w:hAnsiTheme="minorHAnsi" w:cstheme="minorHAnsi"/>
          <w:sz w:val="16"/>
          <w:szCs w:val="16"/>
        </w:rPr>
        <w:t xml:space="preserve">really </w:t>
      </w:r>
      <w:r w:rsidRPr="009639F0">
        <w:rPr>
          <w:rStyle w:val="StyleUnderline"/>
          <w:rFonts w:asciiTheme="minorHAnsi" w:hAnsiTheme="minorHAnsi" w:cstheme="minorHAnsi"/>
        </w:rPr>
        <w:t xml:space="preserve">the objective evil </w:t>
      </w:r>
      <w:r w:rsidRPr="009639F0">
        <w:rPr>
          <w:rFonts w:asciiTheme="minorHAnsi" w:hAnsiTheme="minorHAnsi" w:cstheme="minorHAnsi"/>
          <w:sz w:val="16"/>
          <w:szCs w:val="16"/>
        </w:rPr>
        <w:t>for us,</w:t>
      </w:r>
      <w:r w:rsidRPr="009639F0">
        <w:rPr>
          <w:rStyle w:val="StyleUnderline"/>
          <w:rFonts w:asciiTheme="minorHAnsi" w:hAnsiTheme="minorHAnsi" w:cstheme="minorHAnsi"/>
        </w:rPr>
        <w:t xml:space="preserve"> not because it </w:t>
      </w:r>
      <w:r w:rsidRPr="009639F0">
        <w:rPr>
          <w:rStyle w:val="StyleUnderline"/>
          <w:rFonts w:asciiTheme="minorHAnsi" w:hAnsiTheme="minorHAnsi" w:cstheme="minorHAnsi"/>
          <w:highlight w:val="green"/>
        </w:rPr>
        <w:t>deprives us of</w:t>
      </w:r>
      <w:r w:rsidRPr="009639F0">
        <w:rPr>
          <w:rStyle w:val="StyleUnderline"/>
          <w:rFonts w:asciiTheme="minorHAnsi" w:hAnsiTheme="minorHAnsi" w:cstheme="minorHAnsi"/>
        </w:rPr>
        <w:t xml:space="preserve"> a </w:t>
      </w:r>
      <w:r w:rsidRPr="009639F0">
        <w:rPr>
          <w:rFonts w:asciiTheme="minorHAnsi" w:hAnsiTheme="minorHAnsi" w:cstheme="minorHAnsi"/>
          <w:sz w:val="16"/>
          <w:szCs w:val="16"/>
        </w:rPr>
        <w:t xml:space="preserve">prospective </w:t>
      </w:r>
      <w:r w:rsidRPr="009639F0">
        <w:rPr>
          <w:rStyle w:val="StyleUnderline"/>
          <w:rFonts w:asciiTheme="minorHAnsi" w:hAnsiTheme="minorHAnsi" w:cstheme="minorHAnsi"/>
          <w:highlight w:val="green"/>
        </w:rPr>
        <w:t>future</w:t>
      </w:r>
      <w:r w:rsidRPr="009639F0">
        <w:rPr>
          <w:rStyle w:val="StyleUnderline"/>
          <w:rFonts w:asciiTheme="minorHAnsi" w:hAnsiTheme="minorHAnsi" w:cstheme="minorHAnsi"/>
        </w:rPr>
        <w:t xml:space="preserve"> of overall </w:t>
      </w:r>
      <w:r w:rsidRPr="009639F0">
        <w:rPr>
          <w:rStyle w:val="StyleUnderline"/>
          <w:rFonts w:asciiTheme="minorHAnsi" w:hAnsiTheme="minorHAnsi" w:cstheme="minorHAnsi"/>
          <w:highlight w:val="green"/>
        </w:rPr>
        <w:t>good</w:t>
      </w:r>
      <w:r w:rsidRPr="009639F0">
        <w:rPr>
          <w:rFonts w:asciiTheme="minorHAnsi" w:hAnsiTheme="minorHAnsi" w:cstheme="minorHAnsi"/>
          <w:sz w:val="16"/>
          <w:szCs w:val="16"/>
        </w:rPr>
        <w:t xml:space="preserve"> judged better than the alter- native of non-being. </w:t>
      </w:r>
      <w:r w:rsidRPr="009639F0">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9639F0">
        <w:rPr>
          <w:rFonts w:asciiTheme="minorHAnsi" w:hAnsiTheme="minorHAnsi" w:cstheme="minorHAnsi"/>
          <w:sz w:val="16"/>
          <w:szCs w:val="16"/>
        </w:rPr>
        <w:t xml:space="preserve">an </w:t>
      </w:r>
      <w:r w:rsidRPr="009639F0">
        <w:rPr>
          <w:rStyle w:val="StyleUnderline"/>
          <w:rFonts w:asciiTheme="minorHAnsi" w:hAnsiTheme="minorHAnsi" w:cstheme="minorHAnsi"/>
        </w:rPr>
        <w:t xml:space="preserve">evil </w:t>
      </w:r>
      <w:r w:rsidRPr="009639F0">
        <w:rPr>
          <w:rFonts w:asciiTheme="minorHAnsi" w:hAnsiTheme="minorHAnsi" w:cstheme="minorHAnsi"/>
          <w:sz w:val="16"/>
          <w:szCs w:val="16"/>
        </w:rPr>
        <w:t xml:space="preserve">to us </w:t>
      </w:r>
      <w:r w:rsidRPr="009639F0">
        <w:rPr>
          <w:rStyle w:val="StyleUnderline"/>
          <w:rFonts w:asciiTheme="minorHAnsi" w:hAnsiTheme="minorHAnsi" w:cstheme="minorHAnsi"/>
        </w:rPr>
        <w:t xml:space="preserve">because </w:t>
      </w:r>
      <w:r w:rsidRPr="009639F0">
        <w:rPr>
          <w:rStyle w:val="StyleUnderline"/>
          <w:rFonts w:asciiTheme="minorHAnsi" w:hAnsiTheme="minorHAnsi" w:cstheme="minorHAnsi"/>
          <w:highlight w:val="green"/>
        </w:rPr>
        <w:t xml:space="preserve">it ontologically destroys the </w:t>
      </w:r>
      <w:r w:rsidRPr="009639F0">
        <w:rPr>
          <w:rStyle w:val="StyleUnderline"/>
          <w:rFonts w:asciiTheme="minorHAnsi" w:hAnsiTheme="minorHAnsi" w:cstheme="minorHAnsi"/>
        </w:rPr>
        <w:t xml:space="preserve">current existent </w:t>
      </w:r>
      <w:r w:rsidRPr="009639F0">
        <w:rPr>
          <w:rStyle w:val="StyleUnderline"/>
          <w:rFonts w:asciiTheme="minorHAnsi" w:hAnsiTheme="minorHAnsi" w:cstheme="minorHAnsi"/>
          <w:highlight w:val="green"/>
        </w:rPr>
        <w:t xml:space="preserve">subject </w:t>
      </w:r>
      <w:r w:rsidRPr="009639F0">
        <w:rPr>
          <w:rStyle w:val="StyleUnderline"/>
          <w:rFonts w:asciiTheme="minorHAnsi" w:hAnsiTheme="minorHAnsi" w:cstheme="minorHAnsi"/>
        </w:rPr>
        <w:t xml:space="preserve">— it is the ultimate </w:t>
      </w:r>
      <w:r w:rsidRPr="009639F0">
        <w:rPr>
          <w:rFonts w:asciiTheme="minorHAnsi" w:hAnsiTheme="minorHAnsi" w:cstheme="minorHAnsi"/>
          <w:sz w:val="16"/>
          <w:szCs w:val="16"/>
        </w:rPr>
        <w:t xml:space="preserve">in </w:t>
      </w:r>
      <w:r w:rsidRPr="009639F0">
        <w:rPr>
          <w:rStyle w:val="StyleUnderline"/>
          <w:rFonts w:asciiTheme="minorHAnsi" w:hAnsiTheme="minorHAnsi" w:cstheme="minorHAnsi"/>
        </w:rPr>
        <w:t>metaphysical lightening strike</w:t>
      </w:r>
      <w:r w:rsidRPr="009639F0">
        <w:rPr>
          <w:rFonts w:asciiTheme="minorHAnsi" w:hAnsiTheme="minorHAnsi" w:cstheme="minorHAnsi"/>
          <w:sz w:val="16"/>
          <w:szCs w:val="16"/>
        </w:rPr>
        <w:t xml:space="preserve">s.80 The evil of death is truly an ontological evil borne by the person who already exists, </w:t>
      </w:r>
      <w:r w:rsidRPr="009639F0">
        <w:rPr>
          <w:rStyle w:val="StyleUnderline"/>
          <w:rFonts w:asciiTheme="minorHAnsi" w:hAnsiTheme="minorHAnsi" w:cstheme="minorHAnsi"/>
          <w:highlight w:val="green"/>
        </w:rPr>
        <w:t xml:space="preserve">independently of calculations about better or worse possible lives. </w:t>
      </w:r>
      <w:r w:rsidRPr="009639F0">
        <w:rPr>
          <w:rFonts w:asciiTheme="minorHAnsi" w:hAnsiTheme="minorHAnsi" w:cstheme="minorHAnsi"/>
          <w:sz w:val="16"/>
          <w:szCs w:val="16"/>
        </w:rPr>
        <w:t xml:space="preserve">Such an evil need not be consciously experienced in order to be an evil for the kind of being a human person is. </w:t>
      </w:r>
      <w:r w:rsidRPr="009639F0">
        <w:rPr>
          <w:rStyle w:val="StyleUnderline"/>
          <w:rFonts w:asciiTheme="minorHAnsi" w:hAnsiTheme="minorHAnsi" w:cstheme="minorHAnsi"/>
          <w:highlight w:val="green"/>
        </w:rPr>
        <w:t xml:space="preserve">Death is </w:t>
      </w:r>
      <w:r w:rsidRPr="009639F0">
        <w:rPr>
          <w:rFonts w:asciiTheme="minorHAnsi" w:hAnsiTheme="minorHAnsi" w:cstheme="minorHAnsi"/>
          <w:sz w:val="16"/>
          <w:szCs w:val="16"/>
        </w:rPr>
        <w:t xml:space="preserve">an evil because of the change in kind it brings about, a change that is </w:t>
      </w:r>
      <w:r w:rsidRPr="009639F0">
        <w:rPr>
          <w:rStyle w:val="StyleUnderline"/>
          <w:rFonts w:asciiTheme="minorHAnsi" w:hAnsiTheme="minorHAnsi" w:cstheme="minorHAnsi"/>
          <w:highlight w:val="green"/>
        </w:rPr>
        <w:t>destructive of the type of entity that we</w:t>
      </w:r>
      <w:r w:rsidRPr="009639F0">
        <w:rPr>
          <w:rStyle w:val="StyleUnderline"/>
          <w:rFonts w:asciiTheme="minorHAnsi" w:hAnsiTheme="minorHAnsi" w:cstheme="minorHAnsi"/>
        </w:rPr>
        <w:t xml:space="preserve"> </w:t>
      </w:r>
      <w:r w:rsidRPr="009639F0">
        <w:rPr>
          <w:rFonts w:asciiTheme="minorHAnsi" w:hAnsiTheme="minorHAnsi" w:cstheme="minorHAnsi"/>
          <w:sz w:val="16"/>
          <w:szCs w:val="16"/>
        </w:rPr>
        <w:t xml:space="preserve">essentially </w:t>
      </w:r>
      <w:r w:rsidRPr="009639F0">
        <w:rPr>
          <w:rStyle w:val="StyleUnderline"/>
          <w:rFonts w:asciiTheme="minorHAnsi" w:hAnsiTheme="minorHAnsi" w:cstheme="minorHAnsi"/>
          <w:highlight w:val="green"/>
        </w:rPr>
        <w:t>are</w:t>
      </w:r>
      <w:r w:rsidRPr="009639F0">
        <w:rPr>
          <w:rStyle w:val="StyleUnderline"/>
          <w:rFonts w:asciiTheme="minorHAnsi" w:hAnsiTheme="minorHAnsi" w:cstheme="minorHAnsi"/>
        </w:rPr>
        <w:t xml:space="preserve">. </w:t>
      </w:r>
      <w:r w:rsidRPr="009639F0">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9639F0">
        <w:rPr>
          <w:rStyle w:val="StyleUnderline"/>
          <w:rFonts w:asciiTheme="minorHAnsi" w:hAnsiTheme="minorHAnsi" w:cstheme="minorHAnsi"/>
        </w:rPr>
        <w:t xml:space="preserve">What is crucially at stake here, </w:t>
      </w:r>
      <w:r w:rsidRPr="009639F0">
        <w:rPr>
          <w:rFonts w:asciiTheme="minorHAnsi" w:hAnsiTheme="minorHAnsi" w:cstheme="minorHAnsi"/>
          <w:sz w:val="16"/>
          <w:szCs w:val="16"/>
        </w:rPr>
        <w:t xml:space="preserve">and is dialectically supportive of the self-evidency of the basic good of human life, </w:t>
      </w:r>
      <w:r w:rsidRPr="009639F0">
        <w:rPr>
          <w:rStyle w:val="StyleUnderline"/>
          <w:rFonts w:asciiTheme="minorHAnsi" w:hAnsiTheme="minorHAnsi" w:cstheme="minorHAnsi"/>
        </w:rPr>
        <w:t xml:space="preserve">is that death is a radical interference with the current life process </w:t>
      </w:r>
      <w:r w:rsidRPr="009639F0">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9639F0">
        <w:rPr>
          <w:rStyle w:val="StyleUnderline"/>
          <w:rFonts w:asciiTheme="minorHAnsi" w:hAnsiTheme="minorHAnsi" w:cstheme="minorHAnsi"/>
        </w:rPr>
        <w:t xml:space="preserve"> </w:t>
      </w:r>
      <w:r w:rsidRPr="009639F0">
        <w:rPr>
          <w:rStyle w:val="StyleUnderline"/>
          <w:rFonts w:asciiTheme="minorHAnsi" w:hAnsiTheme="minorHAnsi" w:cstheme="minorHAnsi"/>
          <w:highlight w:val="green"/>
        </w:rPr>
        <w:t xml:space="preserve">any </w:t>
      </w:r>
      <w:r w:rsidRPr="009639F0">
        <w:rPr>
          <w:rFonts w:asciiTheme="minorHAnsi" w:hAnsiTheme="minorHAnsi" w:cstheme="minorHAnsi"/>
          <w:sz w:val="16"/>
          <w:szCs w:val="16"/>
        </w:rPr>
        <w:t>intentional</w:t>
      </w:r>
      <w:r w:rsidRPr="009639F0">
        <w:rPr>
          <w:rStyle w:val="StyleUnderline"/>
          <w:rFonts w:asciiTheme="minorHAnsi" w:hAnsiTheme="minorHAnsi" w:cstheme="minorHAnsi"/>
        </w:rPr>
        <w:t xml:space="preserve"> </w:t>
      </w:r>
      <w:r w:rsidRPr="009639F0">
        <w:rPr>
          <w:rStyle w:val="StyleUnderline"/>
          <w:rFonts w:asciiTheme="minorHAnsi" w:hAnsiTheme="minorHAnsi" w:cstheme="minorHAnsi"/>
          <w:highlight w:val="green"/>
        </w:rPr>
        <w:t xml:space="preserve">rejection of </w:t>
      </w:r>
      <w:r w:rsidRPr="009639F0">
        <w:rPr>
          <w:rFonts w:asciiTheme="minorHAnsi" w:hAnsiTheme="minorHAnsi" w:cstheme="minorHAnsi"/>
          <w:sz w:val="16"/>
          <w:szCs w:val="16"/>
        </w:rPr>
        <w:t>human</w:t>
      </w:r>
      <w:r w:rsidRPr="009639F0">
        <w:rPr>
          <w:rStyle w:val="StyleUnderline"/>
          <w:rFonts w:asciiTheme="minorHAnsi" w:hAnsiTheme="minorHAnsi" w:cstheme="minorHAnsi"/>
        </w:rPr>
        <w:t xml:space="preserve"> </w:t>
      </w:r>
      <w:r w:rsidRPr="009639F0">
        <w:rPr>
          <w:rStyle w:val="StyleUnderline"/>
          <w:rFonts w:asciiTheme="minorHAnsi" w:hAnsiTheme="minorHAnsi" w:cstheme="minorHAnsi"/>
          <w:highlight w:val="green"/>
        </w:rPr>
        <w:t xml:space="preserve">life </w:t>
      </w:r>
      <w:r w:rsidRPr="009639F0">
        <w:rPr>
          <w:rFonts w:asciiTheme="minorHAnsi" w:hAnsiTheme="minorHAnsi" w:cstheme="minorHAnsi"/>
          <w:sz w:val="16"/>
          <w:szCs w:val="16"/>
        </w:rPr>
        <w:t>itself</w:t>
      </w:r>
      <w:r w:rsidRPr="009639F0">
        <w:rPr>
          <w:rStyle w:val="StyleUnderline"/>
          <w:rFonts w:asciiTheme="minorHAnsi" w:hAnsiTheme="minorHAnsi" w:cstheme="minorHAnsi"/>
        </w:rPr>
        <w:t xml:space="preserve"> </w:t>
      </w:r>
      <w:r w:rsidRPr="009639F0">
        <w:rPr>
          <w:rStyle w:val="StyleUnderline"/>
          <w:rFonts w:asciiTheme="minorHAnsi" w:hAnsiTheme="minorHAnsi" w:cstheme="minorHAnsi"/>
          <w:highlight w:val="green"/>
        </w:rPr>
        <w:t xml:space="preserve">cannot </w:t>
      </w:r>
      <w:r w:rsidRPr="009639F0">
        <w:rPr>
          <w:rFonts w:asciiTheme="minorHAnsi" w:hAnsiTheme="minorHAnsi" w:cstheme="minorHAnsi"/>
          <w:sz w:val="16"/>
          <w:szCs w:val="16"/>
        </w:rPr>
        <w:t>therefore</w:t>
      </w:r>
      <w:r w:rsidRPr="009639F0">
        <w:rPr>
          <w:rStyle w:val="StyleUnderline"/>
          <w:rFonts w:asciiTheme="minorHAnsi" w:hAnsiTheme="minorHAnsi" w:cstheme="minorHAnsi"/>
        </w:rPr>
        <w:t xml:space="preserve"> </w:t>
      </w:r>
      <w:r w:rsidRPr="009639F0">
        <w:rPr>
          <w:rStyle w:val="StyleUnderline"/>
          <w:rFonts w:asciiTheme="minorHAnsi" w:hAnsiTheme="minorHAnsi" w:cstheme="minorHAnsi"/>
          <w:highlight w:val="green"/>
        </w:rPr>
        <w:t>be warranted since it is an expression of an ultimate disvalue for the subject</w:t>
      </w:r>
      <w:r w:rsidRPr="009639F0">
        <w:rPr>
          <w:rFonts w:asciiTheme="minorHAnsi" w:hAnsiTheme="minorHAnsi" w:cstheme="minorHAnsi"/>
          <w:sz w:val="16"/>
          <w:szCs w:val="16"/>
        </w:rPr>
        <w:t>, namely,</w:t>
      </w:r>
      <w:r w:rsidRPr="009639F0">
        <w:rPr>
          <w:rStyle w:val="StyleUnderline"/>
          <w:rFonts w:asciiTheme="minorHAnsi" w:hAnsiTheme="minorHAnsi" w:cstheme="minorHAnsi"/>
        </w:rPr>
        <w:t xml:space="preserve"> the destruction of the present person</w:t>
      </w:r>
      <w:r w:rsidRPr="009639F0">
        <w:rPr>
          <w:rFonts w:asciiTheme="minorHAnsi" w:hAnsiTheme="minorHAnsi" w:cstheme="minorHAnsi"/>
          <w:sz w:val="16"/>
          <w:szCs w:val="16"/>
        </w:rPr>
        <w:t>;</w:t>
      </w:r>
      <w:r w:rsidRPr="009639F0">
        <w:rPr>
          <w:rStyle w:val="StyleUnderline"/>
          <w:rFonts w:asciiTheme="minorHAnsi" w:hAnsiTheme="minorHAnsi" w:cstheme="minorHAnsi"/>
        </w:rPr>
        <w:t xml:space="preserve"> a radical ontological good that we cannot begin to weigh </w:t>
      </w:r>
      <w:r w:rsidRPr="009639F0">
        <w:rPr>
          <w:rFonts w:asciiTheme="minorHAnsi" w:hAnsiTheme="minorHAnsi" w:cstheme="minorHAnsi"/>
          <w:sz w:val="16"/>
          <w:szCs w:val="16"/>
        </w:rPr>
        <w:t>objectively</w:t>
      </w:r>
      <w:r w:rsidRPr="009639F0">
        <w:rPr>
          <w:rStyle w:val="StyleUnderline"/>
          <w:rFonts w:asciiTheme="minorHAnsi" w:hAnsiTheme="minorHAnsi" w:cstheme="minorHAnsi"/>
        </w:rPr>
        <w:t xml:space="preserve"> against the travails of life </w:t>
      </w:r>
      <w:r w:rsidRPr="009639F0">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6C6A4B68" w14:textId="77777777" w:rsidR="006E0478" w:rsidRPr="009639F0" w:rsidRDefault="006E0478" w:rsidP="006E0478">
      <w:pPr>
        <w:rPr>
          <w:rFonts w:asciiTheme="minorHAnsi" w:hAnsiTheme="minorHAnsi" w:cstheme="minorHAnsi"/>
          <w:sz w:val="16"/>
          <w:szCs w:val="16"/>
        </w:rPr>
      </w:pPr>
    </w:p>
    <w:p w14:paraId="44DBB9EF" w14:textId="77777777" w:rsidR="006E0478" w:rsidRPr="009639F0" w:rsidRDefault="006E0478" w:rsidP="006E0478">
      <w:pPr>
        <w:pStyle w:val="Heading4"/>
        <w:rPr>
          <w:rFonts w:asciiTheme="minorHAnsi" w:hAnsiTheme="minorHAnsi" w:cstheme="minorHAnsi"/>
        </w:rPr>
      </w:pPr>
      <w:r w:rsidRPr="009639F0">
        <w:rPr>
          <w:rFonts w:asciiTheme="minorHAnsi" w:hAnsiTheme="minorHAnsi" w:cstheme="minorHAnsi"/>
        </w:rPr>
        <w:t xml:space="preserve">5] No act-omission distinction—governments are responsible for everything in the public sphere, so inaction is implicit authorization of action: they have to yes/no bills, which means everything collapse to aggregation. </w:t>
      </w:r>
    </w:p>
    <w:p w14:paraId="3C78E80E" w14:textId="77777777" w:rsidR="006E0478" w:rsidRPr="009639F0" w:rsidRDefault="006E0478" w:rsidP="006E0478">
      <w:pPr>
        <w:pStyle w:val="Heading4"/>
        <w:rPr>
          <w:rFonts w:asciiTheme="minorHAnsi" w:hAnsiTheme="minorHAnsi" w:cstheme="minorHAnsi"/>
        </w:rPr>
      </w:pPr>
      <w:r w:rsidRPr="009639F0">
        <w:rPr>
          <w:rFonts w:asciiTheme="minorHAnsi" w:hAnsiTheme="minorHAnsi" w:cstheme="minorHAnsi"/>
        </w:rPr>
        <w:t>6] No intent-foresight distinction— If we foresee a consequence, then it becomes part of our deliberation which makes it intrinsic to our action since we intend it to happen.</w:t>
      </w:r>
    </w:p>
    <w:p w14:paraId="056B3FF3" w14:textId="77777777" w:rsidR="006E0478" w:rsidRPr="009639F0" w:rsidRDefault="006E0478" w:rsidP="006E0478">
      <w:pPr>
        <w:rPr>
          <w:rFonts w:asciiTheme="minorHAnsi" w:hAnsiTheme="minorHAnsi" w:cstheme="minorHAnsi"/>
        </w:rPr>
      </w:pPr>
    </w:p>
    <w:p w14:paraId="7E80FF1A" w14:textId="77777777" w:rsidR="006E0478" w:rsidRDefault="006E0478" w:rsidP="006E0478">
      <w:pPr>
        <w:pStyle w:val="Heading4"/>
        <w:rPr>
          <w:rFonts w:asciiTheme="minorHAnsi" w:hAnsiTheme="minorHAnsi" w:cstheme="minorHAnsi"/>
        </w:rPr>
      </w:pPr>
      <w:r>
        <w:rPr>
          <w:rFonts w:asciiTheme="minorHAnsi" w:hAnsiTheme="minorHAnsi" w:cstheme="minorHAnsi"/>
        </w:rPr>
        <w:t xml:space="preserve">7] </w:t>
      </w:r>
      <w:r w:rsidRPr="009639F0">
        <w:rPr>
          <w:rFonts w:asciiTheme="minorHAnsi" w:hAnsiTheme="minorHAnsi" w:cstheme="minorHAnsi"/>
        </w:rPr>
        <w:t xml:space="preserve">Reject Calc Indicts a] no theory says no consequences matter bc they use it as a basis for discovering things </w:t>
      </w:r>
    </w:p>
    <w:p w14:paraId="35C780A2" w14:textId="77777777" w:rsidR="006E0478" w:rsidRDefault="006E0478" w:rsidP="006E0478"/>
    <w:p w14:paraId="419E87D1" w14:textId="77777777" w:rsidR="006E0478" w:rsidRDefault="006E0478" w:rsidP="006E0478">
      <w:pPr>
        <w:pStyle w:val="Heading4"/>
        <w:rPr>
          <w:rFonts w:asciiTheme="minorHAnsi" w:hAnsiTheme="minorHAnsi" w:cstheme="minorHAnsi"/>
        </w:rPr>
      </w:pPr>
      <w:r w:rsidRPr="009639F0">
        <w:rPr>
          <w:rFonts w:asciiTheme="minorHAnsi" w:hAnsiTheme="minorHAnsi" w:cstheme="minorHAnsi"/>
        </w:rPr>
        <w:t>c] nibs, skew actual substantive debate</w:t>
      </w:r>
    </w:p>
    <w:p w14:paraId="79CD22E8" w14:textId="77777777" w:rsidR="006E0478" w:rsidRDefault="006E0478" w:rsidP="006E0478">
      <w:pPr>
        <w:pStyle w:val="Heading3"/>
      </w:pPr>
      <w:r>
        <w:t>Underview</w:t>
      </w:r>
    </w:p>
    <w:p w14:paraId="4DC11125" w14:textId="77777777" w:rsidR="006E0478" w:rsidRPr="00A52BBC" w:rsidRDefault="006E0478" w:rsidP="006E0478">
      <w:pPr>
        <w:pStyle w:val="Heading4"/>
      </w:pPr>
      <w:r>
        <w:t>1] 1AR theory is legit – anything else means infinite abuse – drop the debater – 1AR are too short to make up for the time trade-off – no RVIs – 6 min 2NR means they can brute force me every time – competing interps – otherwise the 2NR could drown the aff in arguments while playing defense. Aff theory first – much larger strategic loss – ¼ of the 1AR vs. 1/7 of the 1NC. Fairness is a voter because its constitutive to debate and education is a voter because its what we retain after we leave the activity.</w:t>
      </w:r>
    </w:p>
    <w:p w14:paraId="02BBA3D1"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DA1327"/>
    <w:multiLevelType w:val="hybridMultilevel"/>
    <w:tmpl w:val="231C46BA"/>
    <w:lvl w:ilvl="0" w:tplc="6428E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8D6321"/>
    <w:multiLevelType w:val="hybridMultilevel"/>
    <w:tmpl w:val="3A10E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1"/>
  </w:num>
  <w:num w:numId="19">
    <w:abstractNumId w:val="12"/>
  </w:num>
  <w:num w:numId="20">
    <w:abstractNumId w:val="11"/>
  </w:num>
  <w:num w:numId="21">
    <w:abstractNumId w:val="20"/>
  </w:num>
  <w:num w:numId="22">
    <w:abstractNumId w:val="19"/>
  </w:num>
  <w:num w:numId="23">
    <w:abstractNumId w:val="2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E047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0478"/>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8ED06"/>
  <w15:chartTrackingRefBased/>
  <w15:docId w15:val="{0F7CC5A2-76E5-492C-B8EE-4D2C30A6F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0478"/>
    <w:rPr>
      <w:rFonts w:ascii="Calibri" w:hAnsi="Calibri" w:cs="Calibri"/>
    </w:rPr>
  </w:style>
  <w:style w:type="paragraph" w:styleId="Heading1">
    <w:name w:val="heading 1"/>
    <w:aliases w:val="Pocket"/>
    <w:basedOn w:val="Normal"/>
    <w:next w:val="Normal"/>
    <w:link w:val="Heading1Char"/>
    <w:qFormat/>
    <w:rsid w:val="006E04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04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6E04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6E04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04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0478"/>
  </w:style>
  <w:style w:type="character" w:customStyle="1" w:styleId="Heading1Char">
    <w:name w:val="Heading 1 Char"/>
    <w:aliases w:val="Pocket Char"/>
    <w:basedOn w:val="DefaultParagraphFont"/>
    <w:link w:val="Heading1"/>
    <w:rsid w:val="006E04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047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6E047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6E047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6E047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0478"/>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6E047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1 Char,No Spacing31 Char,No Spacing22 Char"/>
    <w:basedOn w:val="DefaultParagraphFont"/>
    <w:link w:val="NoSpacing"/>
    <w:uiPriority w:val="99"/>
    <w:unhideWhenUsed/>
    <w:rsid w:val="006E0478"/>
    <w:rPr>
      <w:color w:val="auto"/>
      <w:u w:val="none"/>
    </w:rPr>
  </w:style>
  <w:style w:type="character" w:styleId="FollowedHyperlink">
    <w:name w:val="FollowedHyperlink"/>
    <w:basedOn w:val="DefaultParagraphFont"/>
    <w:uiPriority w:val="99"/>
    <w:semiHidden/>
    <w:unhideWhenUsed/>
    <w:rsid w:val="006E0478"/>
    <w:rPr>
      <w:color w:val="auto"/>
      <w:u w:val="none"/>
    </w:rPr>
  </w:style>
  <w:style w:type="character" w:styleId="UnresolvedMention">
    <w:name w:val="Unresolved Mention"/>
    <w:basedOn w:val="DefaultParagraphFont"/>
    <w:uiPriority w:val="99"/>
    <w:semiHidden/>
    <w:unhideWhenUsed/>
    <w:rsid w:val="006E0478"/>
    <w:rPr>
      <w:color w:val="605E5C"/>
      <w:shd w:val="clear" w:color="auto" w:fill="E1DFDD"/>
    </w:rPr>
  </w:style>
  <w:style w:type="paragraph" w:customStyle="1" w:styleId="textbold">
    <w:name w:val="text bold"/>
    <w:basedOn w:val="Normal"/>
    <w:link w:val="Emphasis"/>
    <w:uiPriority w:val="7"/>
    <w:qFormat/>
    <w:rsid w:val="006E0478"/>
    <w:pPr>
      <w:ind w:left="720"/>
      <w:jc w:val="both"/>
    </w:pPr>
    <w:rPr>
      <w:b/>
      <w:iCs/>
      <w:u w:val="single"/>
    </w:rPr>
  </w:style>
  <w:style w:type="paragraph" w:styleId="ListParagraph">
    <w:name w:val="List Paragraph"/>
    <w:aliases w:val="6 font"/>
    <w:basedOn w:val="Normal"/>
    <w:uiPriority w:val="99"/>
    <w:unhideWhenUsed/>
    <w:qFormat/>
    <w:rsid w:val="006E0478"/>
    <w:pPr>
      <w:ind w:left="720"/>
      <w:contextualSpacing/>
    </w:pPr>
  </w:style>
  <w:style w:type="paragraph" w:customStyle="1" w:styleId="card">
    <w:name w:val="card"/>
    <w:aliases w:val="Medium Grid 21"/>
    <w:basedOn w:val="Normal"/>
    <w:next w:val="Normal"/>
    <w:uiPriority w:val="6"/>
    <w:qFormat/>
    <w:rsid w:val="006E0478"/>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6E0478"/>
    <w:rPr>
      <w:rFonts w:ascii="Lucida Grande" w:hAnsi="Lucida Grande" w:cs="Lucida Grande"/>
    </w:rPr>
  </w:style>
  <w:style w:type="character" w:customStyle="1" w:styleId="DocumentMapChar">
    <w:name w:val="Document Map Char"/>
    <w:basedOn w:val="DefaultParagraphFont"/>
    <w:link w:val="DocumentMap"/>
    <w:uiPriority w:val="99"/>
    <w:semiHidden/>
    <w:rsid w:val="006E0478"/>
    <w:rPr>
      <w:rFonts w:ascii="Lucida Grande" w:hAnsi="Lucida Grande" w:cs="Lucida Grande"/>
    </w:rPr>
  </w:style>
  <w:style w:type="paragraph" w:customStyle="1" w:styleId="Emphasis1">
    <w:name w:val="Emphasis1"/>
    <w:basedOn w:val="Normal"/>
    <w:uiPriority w:val="7"/>
    <w:qFormat/>
    <w:rsid w:val="006E0478"/>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6E0478"/>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6E0478"/>
    <w:rPr>
      <w:b/>
      <w:bCs/>
    </w:rPr>
  </w:style>
  <w:style w:type="character" w:customStyle="1" w:styleId="wikiexternallink">
    <w:name w:val="wikiexternallink"/>
    <w:basedOn w:val="DefaultParagraphFont"/>
    <w:rsid w:val="006E0478"/>
  </w:style>
  <w:style w:type="character" w:customStyle="1" w:styleId="wikigeneratedlinkcontent">
    <w:name w:val="wikigeneratedlinkcontent"/>
    <w:basedOn w:val="DefaultParagraphFont"/>
    <w:rsid w:val="006E047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E0478"/>
    <w:pPr>
      <w:spacing w:after="0" w:line="240" w:lineRule="auto"/>
    </w:pPr>
    <w:rPr>
      <w:sz w:val="26"/>
      <w:u w:val="single"/>
    </w:rPr>
  </w:style>
  <w:style w:type="paragraph" w:customStyle="1" w:styleId="Tag2">
    <w:name w:val="Tag2"/>
    <w:basedOn w:val="Normal"/>
    <w:qFormat/>
    <w:rsid w:val="006E0478"/>
    <w:rPr>
      <w:rFonts w:ascii="Arial" w:hAnsi="Arial" w:cs="Arial"/>
      <w:b/>
      <w:sz w:val="20"/>
    </w:rPr>
  </w:style>
  <w:style w:type="paragraph" w:customStyle="1" w:styleId="cardtext">
    <w:name w:val="card text"/>
    <w:basedOn w:val="Normal"/>
    <w:link w:val="cardtextChar"/>
    <w:qFormat/>
    <w:rsid w:val="006E0478"/>
    <w:pPr>
      <w:ind w:left="288" w:right="288"/>
    </w:pPr>
  </w:style>
  <w:style w:type="character" w:customStyle="1" w:styleId="cardtextChar">
    <w:name w:val="card text Char"/>
    <w:link w:val="cardtext"/>
    <w:rsid w:val="006E0478"/>
    <w:rPr>
      <w:rFonts w:ascii="Calibri" w:hAnsi="Calibri" w:cs="Calibri"/>
    </w:rPr>
  </w:style>
  <w:style w:type="character" w:customStyle="1" w:styleId="latin24compacttimestamp-2v7xiq">
    <w:name w:val="latin24compacttimestamp-2v7xiq"/>
    <w:basedOn w:val="DefaultParagraphFont"/>
    <w:rsid w:val="006E0478"/>
  </w:style>
  <w:style w:type="paragraph" w:customStyle="1" w:styleId="Emphasize">
    <w:name w:val="Emphasize"/>
    <w:basedOn w:val="Normal"/>
    <w:uiPriority w:val="7"/>
    <w:qFormat/>
    <w:rsid w:val="006E047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111111,No Spacing31,No Spacing22,No Spacing3,tag,No Spacing41,No Spacing111112,No Spacing6,No Spacin,No Spacing8"/>
    <w:basedOn w:val="Heading1"/>
    <w:link w:val="Hyperlink"/>
    <w:autoRedefine/>
    <w:uiPriority w:val="99"/>
    <w:qFormat/>
    <w:rsid w:val="006E047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qFormat/>
    <w:rsid w:val="006E0478"/>
    <w:rPr>
      <w:rFonts w:cs="Times New Roman"/>
      <w:vertAlign w:val="superscript"/>
    </w:rPr>
  </w:style>
  <w:style w:type="paragraph" w:styleId="NormalWeb">
    <w:name w:val="Normal (Web)"/>
    <w:basedOn w:val="Normal"/>
    <w:uiPriority w:val="99"/>
    <w:unhideWhenUsed/>
    <w:rsid w:val="006E0478"/>
    <w:pPr>
      <w:spacing w:before="100" w:beforeAutospacing="1" w:after="100" w:afterAutospacing="1" w:line="240" w:lineRule="auto"/>
    </w:pPr>
    <w:rPr>
      <w:rFonts w:ascii="Times New Roman" w:eastAsia="Times New Roman" w:hAnsi="Times New Roman" w:cs="Times New Roman"/>
      <w:sz w:val="24"/>
      <w:lang w:eastAsia="zh-CN"/>
    </w:rPr>
  </w:style>
  <w:style w:type="character" w:styleId="CommentReference">
    <w:name w:val="annotation reference"/>
    <w:basedOn w:val="DefaultParagraphFont"/>
    <w:uiPriority w:val="99"/>
    <w:semiHidden/>
    <w:unhideWhenUsed/>
    <w:rsid w:val="006E0478"/>
    <w:rPr>
      <w:sz w:val="16"/>
      <w:szCs w:val="16"/>
    </w:rPr>
  </w:style>
  <w:style w:type="paragraph" w:styleId="CommentText">
    <w:name w:val="annotation text"/>
    <w:basedOn w:val="Normal"/>
    <w:link w:val="CommentTextChar"/>
    <w:uiPriority w:val="99"/>
    <w:semiHidden/>
    <w:unhideWhenUsed/>
    <w:rsid w:val="006E0478"/>
    <w:pPr>
      <w:spacing w:line="240" w:lineRule="auto"/>
    </w:pPr>
    <w:rPr>
      <w:sz w:val="20"/>
      <w:szCs w:val="20"/>
    </w:rPr>
  </w:style>
  <w:style w:type="character" w:customStyle="1" w:styleId="CommentTextChar">
    <w:name w:val="Comment Text Char"/>
    <w:basedOn w:val="DefaultParagraphFont"/>
    <w:link w:val="CommentText"/>
    <w:uiPriority w:val="99"/>
    <w:semiHidden/>
    <w:rsid w:val="006E0478"/>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E0478"/>
    <w:rPr>
      <w:b/>
      <w:bCs/>
    </w:rPr>
  </w:style>
  <w:style w:type="character" w:customStyle="1" w:styleId="CommentSubjectChar">
    <w:name w:val="Comment Subject Char"/>
    <w:basedOn w:val="CommentTextChar"/>
    <w:link w:val="CommentSubject"/>
    <w:uiPriority w:val="99"/>
    <w:semiHidden/>
    <w:rsid w:val="006E0478"/>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livescience.com/51990-sea-level-rise-unknowns.html" TargetMode="External"/><Relationship Id="rId3" Type="http://schemas.openxmlformats.org/officeDocument/2006/relationships/styles" Target="styles.xml"/><Relationship Id="rId21" Type="http://schemas.openxmlformats.org/officeDocument/2006/relationships/hyperlink" Target="https://www.statnews.com/2016/06/14/secondary-patent-gilead-sovaldi-harvoni/"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livescience.com/55129-how-heat-waves-kill-so-quickly.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ivescience.com/57266-amazon-river.html" TargetMode="External"/><Relationship Id="rId20" Type="http://schemas.openxmlformats.org/officeDocument/2006/relationships/hyperlink" Target="https://www.rand.org/content/dam/rand/pubs/perspectives/PEA400/PEA407-1/RAND_PEA407-1.pdf"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truthout.org/articles/there-can-be-no-winners-in-a-nuclear-war/"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16694</Words>
  <Characters>95161</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cp:revision>
  <dcterms:created xsi:type="dcterms:W3CDTF">2021-09-26T18:37:00Z</dcterms:created>
  <dcterms:modified xsi:type="dcterms:W3CDTF">2021-09-26T18:37:00Z</dcterms:modified>
</cp:coreProperties>
</file>