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260D2D" w14:textId="77777777" w:rsidR="00895B67" w:rsidRDefault="00895B67" w:rsidP="00895B67">
      <w:pPr>
        <w:pStyle w:val="Heading3"/>
      </w:pPr>
      <w:r>
        <w:t>Advantage</w:t>
      </w:r>
    </w:p>
    <w:p w14:paraId="37D48171" w14:textId="77777777" w:rsidR="00895B67" w:rsidRPr="00F6234D" w:rsidRDefault="00895B67" w:rsidP="00345960">
      <w:pPr>
        <w:pStyle w:val="Heading4"/>
      </w:pPr>
      <w:r>
        <w:t>The Advantage is Innovation</w:t>
      </w:r>
    </w:p>
    <w:p w14:paraId="6E769CE5" w14:textId="10A687AF" w:rsidR="00895B67" w:rsidRDefault="00895B67" w:rsidP="00895B67">
      <w:pPr>
        <w:pStyle w:val="Heading4"/>
      </w:pPr>
      <w:r>
        <w:t xml:space="preserve">1] </w:t>
      </w:r>
      <w:r w:rsidR="00027A00">
        <w:t>New</w:t>
      </w:r>
      <w:r>
        <w:t xml:space="preserve"> drugs are </w:t>
      </w:r>
      <w:r>
        <w:rPr>
          <w:u w:val="single"/>
        </w:rPr>
        <w:t>not being developed</w:t>
      </w:r>
      <w:r>
        <w:t xml:space="preserve"> in favor of re-purposing </w:t>
      </w:r>
      <w:r>
        <w:rPr>
          <w:u w:val="single"/>
        </w:rPr>
        <w:t>old drugs</w:t>
      </w:r>
      <w:r>
        <w:t xml:space="preserve"> to infinitely extend patent expiration.</w:t>
      </w:r>
    </w:p>
    <w:p w14:paraId="576DFD05" w14:textId="77777777" w:rsidR="00895B67" w:rsidRPr="005B38BB" w:rsidRDefault="00895B67" w:rsidP="00895B67">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31907E29" w14:textId="77777777" w:rsidR="00895B67" w:rsidRDefault="00895B67" w:rsidP="00895B67">
      <w:pPr>
        <w:rPr>
          <w:u w:val="single"/>
        </w:rPr>
      </w:pPr>
      <w:r w:rsidRPr="00B14BDF">
        <w:rPr>
          <w:u w:val="single"/>
        </w:rPr>
        <w:t>Drug companies</w:t>
      </w:r>
      <w:r w:rsidRPr="00B14BDF">
        <w:rPr>
          <w:sz w:val="16"/>
        </w:rPr>
        <w:t xml:space="preserve"> </w:t>
      </w:r>
      <w:r w:rsidRPr="00B14BDF">
        <w:rPr>
          <w:b/>
          <w:bCs/>
          <w:u w:val="single"/>
        </w:rPr>
        <w:t xml:space="preserve">have brought great </w:t>
      </w:r>
      <w:r w:rsidRPr="001B373A">
        <w:rPr>
          <w:b/>
          <w:bCs/>
          <w:highlight w:val="green"/>
          <w:u w:val="single"/>
        </w:rPr>
        <w:t>innovations</w:t>
      </w:r>
      <w:r w:rsidRPr="001B373A">
        <w:rPr>
          <w:sz w:val="16"/>
          <w:highlight w:val="green"/>
        </w:rPr>
        <w:t xml:space="preserve"> </w:t>
      </w:r>
      <w:r w:rsidRPr="007E660D">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7E660D">
        <w:rPr>
          <w:sz w:val="16"/>
        </w:rPr>
        <w:t>time period</w:t>
      </w:r>
      <w:proofErr w:type="gramEnd"/>
      <w:r w:rsidRPr="007E660D">
        <w:rPr>
          <w:sz w:val="16"/>
        </w:rPr>
        <w:t xml:space="preserve"> of protection so companies can recoup their investments by charging monopoly prices</w:t>
      </w:r>
      <w:r w:rsidRPr="007E660D">
        <w:rPr>
          <w:u w:val="single"/>
        </w:rPr>
        <w:t xml:space="preserve">. When patents end, lower-priced competitors should be able to jump into the market and drive down the price. </w:t>
      </w:r>
      <w:r w:rsidRPr="00B14BDF">
        <w:rPr>
          <w:b/>
          <w:bCs/>
          <w:u w:val="single"/>
          <w:bdr w:val="single" w:sz="4" w:space="0" w:color="auto"/>
        </w:rPr>
        <w:t xml:space="preserve">But that’s </w:t>
      </w:r>
      <w:r w:rsidRPr="001B373A">
        <w:rPr>
          <w:b/>
          <w:bCs/>
          <w:highlight w:val="green"/>
          <w:u w:val="single"/>
          <w:bdr w:val="single" w:sz="4" w:space="0" w:color="auto"/>
        </w:rPr>
        <w:t>not happening</w:t>
      </w:r>
      <w:r w:rsidRPr="007E660D">
        <w:rPr>
          <w:u w:val="single"/>
        </w:rPr>
        <w:t xml:space="preserve">. Instead, </w:t>
      </w:r>
      <w:r w:rsidRPr="001B373A">
        <w:rPr>
          <w:highlight w:val="green"/>
          <w:u w:val="single"/>
        </w:rPr>
        <w:t xml:space="preserve">drug companies build massive patent </w:t>
      </w:r>
      <w:r w:rsidRPr="00B14BDF">
        <w:rPr>
          <w:highlight w:val="green"/>
          <w:u w:val="single"/>
        </w:rPr>
        <w:t>walls</w:t>
      </w:r>
      <w:r w:rsidRPr="00B14BDF">
        <w:rPr>
          <w:u w:val="single"/>
        </w:rPr>
        <w:t xml:space="preserve"> around their products</w:t>
      </w:r>
      <w:r w:rsidRPr="007E660D">
        <w:rPr>
          <w:u w:val="single"/>
        </w:rPr>
        <w:t xml:space="preserve">, </w:t>
      </w:r>
      <w:r w:rsidRPr="001B373A">
        <w:rPr>
          <w:highlight w:val="green"/>
          <w:u w:val="single"/>
        </w:rPr>
        <w:t>extending</w:t>
      </w:r>
      <w:r w:rsidRPr="007E660D">
        <w:rPr>
          <w:u w:val="single"/>
        </w:rPr>
        <w:t xml:space="preserve"> the </w:t>
      </w:r>
      <w:r w:rsidRPr="00B14BDF">
        <w:rPr>
          <w:u w:val="single"/>
        </w:rPr>
        <w:t xml:space="preserve">protection </w:t>
      </w:r>
      <w:proofErr w:type="gramStart"/>
      <w:r w:rsidRPr="00B14BDF">
        <w:rPr>
          <w:b/>
          <w:bCs/>
          <w:u w:val="single"/>
        </w:rPr>
        <w:t>over and over again</w:t>
      </w:r>
      <w:proofErr w:type="gramEnd"/>
      <w:r w:rsidRPr="007E660D">
        <w:rPr>
          <w:sz w:val="16"/>
        </w:rPr>
        <w:t xml:space="preserve">. </w:t>
      </w:r>
      <w:r w:rsidRPr="007E660D">
        <w:rPr>
          <w:u w:val="single"/>
        </w:rPr>
        <w:t xml:space="preserve">Some modern </w:t>
      </w:r>
      <w:r w:rsidRPr="00B14BDF">
        <w:rPr>
          <w:u w:val="single"/>
        </w:rPr>
        <w:t>drugs have an avalanche of U.S. patents</w:t>
      </w:r>
      <w:r w:rsidRPr="007E660D">
        <w:rPr>
          <w:u w:val="single"/>
        </w:rPr>
        <w:t xml:space="preserve">, with </w:t>
      </w:r>
      <w:r w:rsidRPr="001B373A">
        <w:rPr>
          <w:highlight w:val="green"/>
          <w:u w:val="single"/>
        </w:rPr>
        <w:t xml:space="preserve">expiration dates </w:t>
      </w:r>
      <w:r w:rsidRPr="00B14BDF">
        <w:rPr>
          <w:b/>
          <w:bCs/>
          <w:u w:val="single"/>
          <w:bdr w:val="single" w:sz="4" w:space="0" w:color="auto"/>
        </w:rPr>
        <w:t>staggered across time</w:t>
      </w:r>
      <w:r w:rsidRPr="001B373A">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B14BDF">
        <w:rPr>
          <w:u w:val="single"/>
        </w:rPr>
        <w:t>Rather than rewarding innovation</w:t>
      </w:r>
      <w:r w:rsidRPr="007E660D">
        <w:rPr>
          <w:u w:val="single"/>
        </w:rPr>
        <w:t xml:space="preserve">, </w:t>
      </w:r>
      <w:r w:rsidRPr="00B14BDF">
        <w:rPr>
          <w:u w:val="single"/>
        </w:rPr>
        <w:t xml:space="preserve">our </w:t>
      </w:r>
      <w:r w:rsidRPr="001B373A">
        <w:rPr>
          <w:highlight w:val="green"/>
          <w:u w:val="single"/>
        </w:rPr>
        <w:t xml:space="preserve">patent system is </w:t>
      </w:r>
      <w:r w:rsidRPr="007E660D">
        <w:rPr>
          <w:u w:val="single"/>
        </w:rPr>
        <w:t xml:space="preserve">now </w:t>
      </w:r>
      <w:r w:rsidRPr="00B14BDF">
        <w:rPr>
          <w:u w:val="single"/>
        </w:rPr>
        <w:t xml:space="preserve">largely </w:t>
      </w:r>
      <w:r w:rsidRPr="001B373A">
        <w:rPr>
          <w:highlight w:val="green"/>
          <w:u w:val="single"/>
        </w:rPr>
        <w:t>repurposing drugs</w:t>
      </w:r>
      <w:r w:rsidRPr="007E660D">
        <w:rPr>
          <w:u w:val="single"/>
        </w:rPr>
        <w:t xml:space="preserve">. </w:t>
      </w:r>
      <w:r w:rsidRPr="00B14BDF">
        <w:rPr>
          <w:u w:val="single"/>
        </w:rPr>
        <w:t xml:space="preserve">Between 2005 and 2015, </w:t>
      </w:r>
      <w:r w:rsidRPr="00B14BDF">
        <w:rPr>
          <w:b/>
          <w:bCs/>
          <w:u w:val="single"/>
        </w:rPr>
        <w:t>more than three-quarters</w:t>
      </w:r>
      <w:r w:rsidRPr="00B14BDF">
        <w:rPr>
          <w:u w:val="single"/>
        </w:rPr>
        <w:t xml:space="preserve"> of the drugs associated with new patents </w:t>
      </w:r>
      <w:r w:rsidRPr="00B14BDF">
        <w:rPr>
          <w:b/>
          <w:bCs/>
          <w:u w:val="single"/>
        </w:rPr>
        <w:t>were not new ones</w:t>
      </w:r>
      <w:r w:rsidRPr="00B14BDF">
        <w:rPr>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B14BDF">
        <w:rPr>
          <w:u w:val="single"/>
        </w:rPr>
        <w:t xml:space="preserve">new </w:t>
      </w:r>
      <w:r w:rsidRPr="00B14BDF">
        <w:rPr>
          <w:highlight w:val="green"/>
          <w:u w:val="single"/>
        </w:rPr>
        <w:t>patents can be</w:t>
      </w:r>
      <w:r w:rsidRPr="00B14BDF">
        <w:rPr>
          <w:u w:val="single"/>
        </w:rPr>
        <w:t xml:space="preserve"> </w:t>
      </w:r>
      <w:r w:rsidRPr="001B373A">
        <w:rPr>
          <w:b/>
          <w:bCs/>
          <w:highlight w:val="green"/>
          <w:u w:val="single"/>
        </w:rPr>
        <w:t>obtained on minor tweaks</w:t>
      </w:r>
      <w:r w:rsidRPr="001B373A">
        <w:rPr>
          <w:highlight w:val="green"/>
          <w:u w:val="single"/>
        </w:rPr>
        <w:t xml:space="preserve"> </w:t>
      </w:r>
      <w:r w:rsidRPr="007E660D">
        <w:rPr>
          <w:u w:val="single"/>
        </w:rPr>
        <w:t xml:space="preserve">such as adjustments to dosage or delivery systems — a once-a-day pill instead of a twice-a-day </w:t>
      </w:r>
      <w:proofErr w:type="gramStart"/>
      <w:r w:rsidRPr="007E660D">
        <w:rPr>
          <w:u w:val="single"/>
        </w:rPr>
        <w:t>one;</w:t>
      </w:r>
      <w:proofErr w:type="gramEnd"/>
      <w:r w:rsidRPr="007E660D">
        <w:rPr>
          <w:u w:val="single"/>
        </w:rPr>
        <w:t xml:space="preserv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0F44C077" w14:textId="77777777" w:rsidR="00895B67" w:rsidRPr="007E660D" w:rsidRDefault="00895B67" w:rsidP="00895B67">
      <w:pPr>
        <w:rPr>
          <w:sz w:val="16"/>
        </w:rPr>
      </w:pPr>
    </w:p>
    <w:p w14:paraId="5B985957" w14:textId="77777777" w:rsidR="00895B67" w:rsidRDefault="00895B67" w:rsidP="00895B67">
      <w:pPr>
        <w:pStyle w:val="Heading4"/>
      </w:pPr>
      <w:r>
        <w:t xml:space="preserve">2] We </w:t>
      </w:r>
      <w:r>
        <w:rPr>
          <w:u w:val="single"/>
        </w:rPr>
        <w:t>control Uniqueness</w:t>
      </w:r>
      <w:r>
        <w:t xml:space="preserve"> – 78% of New Drugs </w:t>
      </w:r>
      <w:r>
        <w:rPr>
          <w:u w:val="single"/>
        </w:rPr>
        <w:t>aren’t innovative</w:t>
      </w:r>
      <w:r>
        <w:t>.</w:t>
      </w:r>
    </w:p>
    <w:p w14:paraId="7EA83CB6" w14:textId="77777777" w:rsidR="00895B67" w:rsidRPr="008A0F84" w:rsidRDefault="00895B67" w:rsidP="00895B67">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7" w:history="1">
        <w:r w:rsidRPr="003A43EB">
          <w:rPr>
            <w:rStyle w:val="Hyperlink"/>
          </w:rPr>
          <w:t>https://patientsforaffordabledrugs.org/2021/02/03/innovation-report/</w:t>
        </w:r>
      </w:hyperlink>
      <w:r>
        <w:t xml:space="preserve"> (</w:t>
      </w:r>
      <w:r w:rsidRPr="008A0F84">
        <w:t xml:space="preserve">a patient advocacy and lobbying </w:t>
      </w:r>
      <w:proofErr w:type="spellStart"/>
      <w:r w:rsidRPr="008A0F84">
        <w:t>organisation</w:t>
      </w:r>
      <w:proofErr w:type="spellEnd"/>
      <w:r w:rsidRPr="008A0F84">
        <w:t xml:space="preserve"> based in Washington, D.C. founded by David Mitchell who suffers from multiple myeloma. Ben Wakana is the executive director. It focuses on policies to lower drug prices.</w:t>
      </w:r>
      <w:r>
        <w:t xml:space="preserve">)//Elmer </w:t>
      </w:r>
    </w:p>
    <w:p w14:paraId="172E17B8" w14:textId="77777777" w:rsidR="00895B67" w:rsidRPr="00ED30E0" w:rsidRDefault="00895B67" w:rsidP="00895B67">
      <w:pPr>
        <w:rPr>
          <w:u w:val="single"/>
        </w:rPr>
      </w:pPr>
      <w:r w:rsidRPr="00ED30E0">
        <w:rPr>
          <w:sz w:val="16"/>
        </w:rPr>
        <w:t xml:space="preserve">The drug industry talks a </w:t>
      </w:r>
      <w:r w:rsidRPr="00ED30E0">
        <w:rPr>
          <w:u w:val="single"/>
        </w:rPr>
        <w:t>lot about how reforms to lower prices threaten cutting-edge breakthroughs</w:t>
      </w:r>
      <w:r w:rsidRPr="00ED30E0">
        <w:rPr>
          <w:sz w:val="16"/>
        </w:rPr>
        <w:t xml:space="preserve">, but in reality, </w:t>
      </w:r>
      <w:r w:rsidRPr="00ED30E0">
        <w:rPr>
          <w:b/>
          <w:highlight w:val="green"/>
          <w:u w:val="single"/>
          <w:bdr w:val="single" w:sz="12" w:space="0" w:color="auto"/>
        </w:rPr>
        <w:t>only a fraction</w:t>
      </w:r>
      <w:r w:rsidRPr="00ED30E0">
        <w:rPr>
          <w:b/>
          <w:highlight w:val="green"/>
          <w:u w:val="single"/>
        </w:rPr>
        <w:t xml:space="preserve"> of new medications </w:t>
      </w:r>
      <w:proofErr w:type="gramStart"/>
      <w:r w:rsidRPr="00ED30E0">
        <w:rPr>
          <w:b/>
          <w:highlight w:val="green"/>
          <w:u w:val="single"/>
        </w:rPr>
        <w:t>are</w:t>
      </w:r>
      <w:proofErr w:type="gramEnd"/>
      <w:r w:rsidRPr="00ED30E0">
        <w:rPr>
          <w:b/>
          <w:highlight w:val="green"/>
          <w:u w:val="single"/>
        </w:rPr>
        <w:t xml:space="preserve"> truly innovative</w:t>
      </w:r>
      <w:r w:rsidRPr="00ED30E0">
        <w:rPr>
          <w:sz w:val="16"/>
        </w:rPr>
        <w:t xml:space="preserve">. </w:t>
      </w:r>
      <w:r w:rsidRPr="00ED30E0">
        <w:rPr>
          <w:b/>
          <w:highlight w:val="green"/>
          <w:u w:val="single"/>
        </w:rPr>
        <w:t>Since 1975</w:t>
      </w:r>
      <w:r w:rsidRPr="00ED30E0">
        <w:rPr>
          <w:sz w:val="16"/>
        </w:rPr>
        <w:t xml:space="preserve">, </w:t>
      </w:r>
      <w:r w:rsidRPr="00ED30E0">
        <w:rPr>
          <w:b/>
          <w:highlight w:val="green"/>
          <w:u w:val="single"/>
        </w:rPr>
        <w:t>only 10</w:t>
      </w:r>
      <w:r w:rsidRPr="00ED30E0">
        <w:rPr>
          <w:sz w:val="16"/>
        </w:rPr>
        <w:t xml:space="preserve"> to 15 </w:t>
      </w:r>
      <w:r w:rsidRPr="00ED30E0">
        <w:rPr>
          <w:b/>
          <w:highlight w:val="green"/>
          <w:u w:val="single"/>
        </w:rPr>
        <w:t>percent</w:t>
      </w:r>
      <w:r w:rsidRPr="00ED30E0">
        <w:rPr>
          <w:sz w:val="16"/>
        </w:rPr>
        <w:t xml:space="preserve"> of drugs entering the market </w:t>
      </w:r>
      <w:r w:rsidRPr="00ED30E0">
        <w:rPr>
          <w:b/>
          <w:highlight w:val="green"/>
          <w:u w:val="single"/>
        </w:rPr>
        <w:t>represented</w:t>
      </w:r>
      <w:r w:rsidRPr="00ED30E0">
        <w:rPr>
          <w:sz w:val="16"/>
        </w:rPr>
        <w:t xml:space="preserve"> </w:t>
      </w:r>
      <w:r w:rsidRPr="00ED30E0">
        <w:rPr>
          <w:b/>
          <w:u w:val="single"/>
        </w:rPr>
        <w:t>therapeutic</w:t>
      </w:r>
      <w:r w:rsidRPr="00ED30E0">
        <w:rPr>
          <w:b/>
          <w:highlight w:val="green"/>
          <w:u w:val="single"/>
        </w:rPr>
        <w:t xml:space="preserve"> advances</w:t>
      </w:r>
      <w:r w:rsidRPr="00ED30E0">
        <w:rPr>
          <w:sz w:val="16"/>
        </w:rPr>
        <w:t xml:space="preserve">; </w:t>
      </w:r>
      <w:r w:rsidRPr="00ED30E0">
        <w:rPr>
          <w:b/>
          <w:u w:val="single"/>
        </w:rPr>
        <w:t>instead</w:t>
      </w:r>
      <w:r w:rsidRPr="00ED30E0">
        <w:rPr>
          <w:sz w:val="16"/>
        </w:rPr>
        <w:t xml:space="preserve">, </w:t>
      </w:r>
      <w:r w:rsidRPr="00ED30E0">
        <w:rPr>
          <w:b/>
          <w:highlight w:val="green"/>
          <w:u w:val="single"/>
        </w:rPr>
        <w:t xml:space="preserve">drug companies prioritized the development of existing drugs with </w:t>
      </w:r>
      <w:r w:rsidRPr="00ED30E0">
        <w:rPr>
          <w:b/>
          <w:highlight w:val="green"/>
          <w:u w:val="single"/>
          <w:bdr w:val="single" w:sz="12" w:space="0" w:color="auto"/>
        </w:rPr>
        <w:t>minor variations that lack clinical significance</w:t>
      </w:r>
      <w:r w:rsidRPr="00ED30E0">
        <w:rPr>
          <w:sz w:val="16"/>
        </w:rPr>
        <w:t xml:space="preserve">.21 Drug patents offer a stark illustration of this point. Between 2005 and 2015, </w:t>
      </w:r>
      <w:r w:rsidRPr="00ED30E0">
        <w:rPr>
          <w:b/>
          <w:highlight w:val="green"/>
          <w:u w:val="single"/>
          <w:bdr w:val="single" w:sz="12" w:space="0" w:color="auto"/>
        </w:rPr>
        <w:t>78 percent of drug patents were related to drugs already on the market.</w:t>
      </w:r>
      <w:r w:rsidRPr="00ED30E0">
        <w:rPr>
          <w:sz w:val="16"/>
        </w:rPr>
        <w:t xml:space="preserve">22 </w:t>
      </w:r>
      <w:r w:rsidRPr="00ED30E0">
        <w:rPr>
          <w:b/>
          <w:highlight w:val="green"/>
          <w:u w:val="single"/>
        </w:rPr>
        <w:t>Instead of investing in R&amp;D that could lead to new</w:t>
      </w:r>
      <w:r w:rsidRPr="00ED30E0">
        <w:rPr>
          <w:sz w:val="16"/>
        </w:rPr>
        <w:t xml:space="preserve"> breakthrough </w:t>
      </w:r>
      <w:r w:rsidRPr="00ED30E0">
        <w:rPr>
          <w:b/>
          <w:highlight w:val="green"/>
          <w:u w:val="single"/>
        </w:rPr>
        <w:t>therapies</w:t>
      </w:r>
      <w:r w:rsidRPr="00ED30E0">
        <w:rPr>
          <w:sz w:val="16"/>
        </w:rPr>
        <w:t xml:space="preserve">, </w:t>
      </w:r>
      <w:r w:rsidRPr="00ED30E0">
        <w:rPr>
          <w:b/>
          <w:highlight w:val="green"/>
          <w:u w:val="single"/>
        </w:rPr>
        <w:t xml:space="preserve">drug companies spend resources </w:t>
      </w:r>
      <w:r w:rsidRPr="00ED30E0">
        <w:rPr>
          <w:b/>
          <w:highlight w:val="green"/>
          <w:u w:val="single"/>
          <w:bdr w:val="single" w:sz="12" w:space="0" w:color="auto"/>
        </w:rPr>
        <w:t>obtaining patents on old drugs</w:t>
      </w:r>
      <w:r w:rsidRPr="00ED30E0">
        <w:rPr>
          <w:sz w:val="16"/>
        </w:rPr>
        <w:t xml:space="preserve"> </w:t>
      </w:r>
      <w:r w:rsidRPr="00ED30E0">
        <w:rPr>
          <w:u w:val="single"/>
        </w:rPr>
        <w:t xml:space="preserve">— not to improve user experience — but </w:t>
      </w:r>
      <w:r w:rsidRPr="00ED30E0">
        <w:rPr>
          <w:b/>
          <w:highlight w:val="green"/>
          <w:u w:val="single"/>
        </w:rPr>
        <w:t>to extend patent protection</w:t>
      </w:r>
      <w:r w:rsidRPr="00ED30E0">
        <w:rPr>
          <w:u w:val="single"/>
        </w:rPr>
        <w:t>, prolong monopoly pricing periods, and keep generic competitors off the market</w:t>
      </w:r>
      <w:r w:rsidRPr="00ED30E0">
        <w:rPr>
          <w:sz w:val="16"/>
        </w:rPr>
        <w:t xml:space="preserve">. </w:t>
      </w:r>
      <w:proofErr w:type="gramStart"/>
      <w:r w:rsidRPr="00ED30E0">
        <w:rPr>
          <w:sz w:val="16"/>
        </w:rPr>
        <w:t>So</w:t>
      </w:r>
      <w:proofErr w:type="gramEnd"/>
      <w:r w:rsidRPr="00ED30E0">
        <w:rPr>
          <w:sz w:val="16"/>
        </w:rPr>
        <w:t xml:space="preserve"> if we understand that new drugs are not the same as new cures, a small reduction in new drugs doesn’t pose a threat to innovation. </w:t>
      </w:r>
      <w:r w:rsidRPr="00ED30E0">
        <w:rPr>
          <w:u w:val="single"/>
        </w:rPr>
        <w:t xml:space="preserve">Harvard economist Richard Frank summed it up this way: “If drug companies claim lowering drug prices means somewhat fewer new drug launches, remember that there are </w:t>
      </w:r>
      <w:r w:rsidRPr="00ED30E0">
        <w:rPr>
          <w:b/>
          <w:bCs/>
          <w:u w:val="single"/>
        </w:rPr>
        <w:t>numerous new products sold every year whose elimination would have little to no impact on the health of Americans</w:t>
      </w:r>
      <w:r w:rsidRPr="00ED30E0">
        <w:rPr>
          <w:sz w:val="16"/>
        </w:rPr>
        <w:t xml:space="preserve">.”23 If our current system of drug development does not result primarily in truly innovative drugs, we can’t let the pharmaceutical industry use the threat of R&amp;D cuts as a scapegoat to thwart reforms. </w:t>
      </w:r>
      <w:r w:rsidRPr="00ED30E0">
        <w:rPr>
          <w:u w:val="single"/>
        </w:rPr>
        <w:t>We can create a system that incentivizes valuable innovation that delivers meaningful clinical benefit to patients — instead of repurposing old drugs.</w:t>
      </w:r>
    </w:p>
    <w:p w14:paraId="5E509C39" w14:textId="77777777" w:rsidR="00895B67" w:rsidRDefault="00895B67" w:rsidP="00895B67">
      <w:pPr>
        <w:rPr>
          <w:sz w:val="16"/>
        </w:rPr>
      </w:pPr>
    </w:p>
    <w:p w14:paraId="55862141" w14:textId="77777777" w:rsidR="00895B67" w:rsidRDefault="00895B67" w:rsidP="00895B67">
      <w:pPr>
        <w:pStyle w:val="Heading4"/>
      </w:pPr>
      <w:r>
        <w:t xml:space="preserve">3] 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15B69FB2" w14:textId="77777777" w:rsidR="00895B67" w:rsidRPr="00791206" w:rsidRDefault="00895B67" w:rsidP="00895B67">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1A19246B" w14:textId="77777777" w:rsidR="00895B67" w:rsidRDefault="00895B67" w:rsidP="00895B67">
      <w:pPr>
        <w:rPr>
          <w:b/>
          <w:sz w:val="26"/>
          <w:highlight w:val="green"/>
          <w:u w:val="single"/>
        </w:rPr>
      </w:pPr>
      <w:r w:rsidRPr="00E974A9">
        <w:rPr>
          <w:u w:val="single"/>
        </w:rPr>
        <w:t>Revlimid is a case study in a process known as “</w:t>
      </w:r>
      <w:r w:rsidRPr="001B373A">
        <w:rPr>
          <w:highlight w:val="green"/>
          <w:u w:val="single"/>
        </w:rPr>
        <w:t>evergreening</w:t>
      </w:r>
      <w:r w:rsidRPr="00E974A9">
        <w:rPr>
          <w:u w:val="single"/>
        </w:rPr>
        <w:t xml:space="preserve">” — </w:t>
      </w:r>
      <w:r w:rsidRPr="001B373A">
        <w:rPr>
          <w:highlight w:val="green"/>
          <w:u w:val="single"/>
        </w:rPr>
        <w:t>artificially sustaining a monopoly for</w:t>
      </w:r>
      <w:r w:rsidRPr="00E974A9">
        <w:rPr>
          <w:u w:val="single"/>
        </w:rPr>
        <w:t xml:space="preserve"> years and even </w:t>
      </w:r>
      <w:r w:rsidRPr="001B373A">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proofErr w:type="gramStart"/>
      <w:r w:rsidRPr="001B373A">
        <w:rPr>
          <w:highlight w:val="green"/>
          <w:u w:val="single"/>
        </w:rPr>
        <w:t xml:space="preserve">most commonly </w:t>
      </w:r>
      <w:r w:rsidRPr="00E974A9">
        <w:rPr>
          <w:u w:val="single"/>
        </w:rPr>
        <w:t>used</w:t>
      </w:r>
      <w:proofErr w:type="gramEnd"/>
      <w:r w:rsidRPr="00E974A9">
        <w:rPr>
          <w:u w:val="single"/>
        </w:rPr>
        <w:t xml:space="preserve"> </w:t>
      </w:r>
      <w:r w:rsidRPr="001B373A">
        <w:rPr>
          <w:highlight w:val="green"/>
          <w:u w:val="single"/>
        </w:rPr>
        <w:t xml:space="preserve">with blockbuster drugs </w:t>
      </w:r>
      <w:r w:rsidRPr="00E974A9">
        <w:rPr>
          <w:u w:val="single"/>
        </w:rPr>
        <w:t xml:space="preserve">generating the highest prices and profits. </w:t>
      </w:r>
      <w:r w:rsidRPr="001B373A">
        <w:rPr>
          <w:b/>
          <w:bCs/>
          <w:highlight w:val="green"/>
          <w:u w:val="single"/>
        </w:rPr>
        <w:t xml:space="preserve">Of </w:t>
      </w:r>
      <w:r w:rsidRPr="00E974A9">
        <w:rPr>
          <w:b/>
          <w:bCs/>
          <w:u w:val="single"/>
        </w:rPr>
        <w:t xml:space="preserve">the roughly </w:t>
      </w:r>
      <w:r w:rsidRPr="001B373A">
        <w:rPr>
          <w:b/>
          <w:bCs/>
          <w:highlight w:val="green"/>
          <w:u w:val="single"/>
        </w:rPr>
        <w:t>100 best-selling drugs</w:t>
      </w:r>
      <w:r w:rsidRPr="00E974A9">
        <w:rPr>
          <w:b/>
          <w:bCs/>
          <w:u w:val="single"/>
        </w:rPr>
        <w:t xml:space="preserve">, more than </w:t>
      </w:r>
      <w:r w:rsidRPr="001B373A">
        <w:rPr>
          <w:b/>
          <w:bCs/>
          <w:highlight w:val="green"/>
          <w:u w:val="single"/>
        </w:rPr>
        <w:t xml:space="preserve">70 percent have extended </w:t>
      </w:r>
      <w:r w:rsidRPr="00E974A9">
        <w:rPr>
          <w:b/>
          <w:bCs/>
          <w:u w:val="single"/>
        </w:rPr>
        <w:t xml:space="preserve">their </w:t>
      </w:r>
      <w:r w:rsidRPr="001B373A">
        <w:rPr>
          <w:b/>
          <w:bCs/>
          <w:highlight w:val="green"/>
          <w:u w:val="single"/>
        </w:rPr>
        <w:t>protection</w:t>
      </w:r>
      <w:r w:rsidRPr="001B373A">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1B373A">
        <w:rPr>
          <w:highlight w:val="green"/>
          <w:u w:val="single"/>
        </w:rPr>
        <w:t xml:space="preserve">brought into </w:t>
      </w:r>
      <w:r w:rsidRPr="00E974A9">
        <w:rPr>
          <w:u w:val="single"/>
        </w:rPr>
        <w:t xml:space="preserve">sharper </w:t>
      </w:r>
      <w:r w:rsidRPr="001B373A">
        <w:rPr>
          <w:highlight w:val="green"/>
          <w:u w:val="single"/>
        </w:rPr>
        <w:t xml:space="preserve">focus by </w:t>
      </w:r>
      <w:r w:rsidRPr="00E974A9">
        <w:rPr>
          <w:u w:val="single"/>
        </w:rPr>
        <w:t xml:space="preserve">a groundbreaking, publicly available, </w:t>
      </w:r>
      <w:r w:rsidRPr="001B373A">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B14BDF">
        <w:rPr>
          <w:u w:val="single"/>
        </w:rPr>
        <w:t xml:space="preserve">Competition is the backbone of the U.S. economy. But it’s not what we’re </w:t>
      </w:r>
      <w:r w:rsidRPr="00B14BDF">
        <w:rPr>
          <w:b/>
          <w:bCs/>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w:t>
      </w:r>
      <w:proofErr w:type="gramStart"/>
      <w:r w:rsidRPr="00E974A9">
        <w:rPr>
          <w:sz w:val="16"/>
        </w:rPr>
        <w:t>period of time</w:t>
      </w:r>
      <w:proofErr w:type="gramEnd"/>
      <w:r w:rsidRPr="00E974A9">
        <w:rPr>
          <w:sz w:val="16"/>
        </w:rPr>
        <w:t xml:space="preserve"> sufficient to allow manufacturers to recoup their investments and earn a reasonable profit. When that protection expires, generic drug makers are incentivized to enter the market through a streamlined regulatory and judicial process. </w:t>
      </w:r>
      <w:r w:rsidRPr="001B373A">
        <w:rPr>
          <w:highlight w:val="green"/>
          <w:u w:val="single"/>
        </w:rPr>
        <w:t xml:space="preserve">Drug prices </w:t>
      </w:r>
      <w:r w:rsidRPr="00E974A9">
        <w:rPr>
          <w:u w:val="single"/>
        </w:rPr>
        <w:t xml:space="preserve">typically </w:t>
      </w:r>
      <w:r w:rsidRPr="001B373A">
        <w:rPr>
          <w:highlight w:val="green"/>
          <w:u w:val="single"/>
        </w:rPr>
        <w:t xml:space="preserve">drop by </w:t>
      </w:r>
      <w:r w:rsidRPr="00E974A9">
        <w:rPr>
          <w:u w:val="single"/>
        </w:rPr>
        <w:t xml:space="preserve">as much as </w:t>
      </w:r>
      <w:r w:rsidRPr="001B373A">
        <w:rPr>
          <w:highlight w:val="green"/>
          <w:u w:val="single"/>
        </w:rPr>
        <w:t xml:space="preserve">20 percent when </w:t>
      </w:r>
      <w:r w:rsidRPr="00E974A9">
        <w:rPr>
          <w:u w:val="single"/>
        </w:rPr>
        <w:t xml:space="preserve">the first </w:t>
      </w:r>
      <w:r w:rsidRPr="001B373A">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1B373A">
        <w:rPr>
          <w:b/>
          <w:sz w:val="26"/>
          <w:highlight w:val="green"/>
          <w:u w:val="single"/>
        </w:rPr>
        <w:t>database</w:t>
      </w:r>
      <w:r w:rsidRPr="001B373A">
        <w:rPr>
          <w:highlight w:val="green"/>
          <w:u w:val="single"/>
        </w:rPr>
        <w:t xml:space="preserve"> </w:t>
      </w:r>
      <w:r w:rsidRPr="00E974A9">
        <w:rPr>
          <w:u w:val="single"/>
        </w:rPr>
        <w:t xml:space="preserve">was </w:t>
      </w:r>
      <w:r w:rsidRPr="001B373A">
        <w:rPr>
          <w:b/>
          <w:sz w:val="26"/>
          <w:highlight w:val="green"/>
          <w:u w:val="single"/>
        </w:rPr>
        <w:t>created through</w:t>
      </w:r>
      <w:r w:rsidRPr="001B373A">
        <w:rPr>
          <w:highlight w:val="green"/>
          <w:u w:val="single"/>
        </w:rPr>
        <w:t xml:space="preserve"> </w:t>
      </w:r>
      <w:r w:rsidRPr="00E974A9">
        <w:rPr>
          <w:u w:val="single"/>
        </w:rPr>
        <w:t xml:space="preserve">a painstaking process of </w:t>
      </w:r>
      <w:r w:rsidRPr="001B373A">
        <w:rPr>
          <w:b/>
          <w:sz w:val="26"/>
          <w:highlight w:val="green"/>
          <w:u w:val="single"/>
        </w:rPr>
        <w:t>combing</w:t>
      </w:r>
      <w:r w:rsidRPr="001B373A">
        <w:rPr>
          <w:highlight w:val="green"/>
          <w:u w:val="single"/>
        </w:rPr>
        <w:t xml:space="preserve"> </w:t>
      </w:r>
      <w:r w:rsidRPr="00E974A9">
        <w:rPr>
          <w:u w:val="single"/>
        </w:rPr>
        <w:t xml:space="preserve">through </w:t>
      </w:r>
      <w:r w:rsidRPr="001B373A">
        <w:rPr>
          <w:b/>
          <w:sz w:val="26"/>
          <w:highlight w:val="green"/>
          <w:u w:val="single"/>
        </w:rPr>
        <w:t>160,000 data points</w:t>
      </w:r>
      <w:r w:rsidRPr="001B373A">
        <w:rPr>
          <w:highlight w:val="green"/>
          <w:u w:val="single"/>
        </w:rPr>
        <w:t xml:space="preserve"> </w:t>
      </w:r>
      <w:r w:rsidRPr="00B14BDF">
        <w:rPr>
          <w:b/>
          <w:sz w:val="26"/>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B14BDF">
        <w:rPr>
          <w:b/>
          <w:sz w:val="26"/>
          <w:u w:val="single"/>
        </w:rPr>
        <w:t xml:space="preserve">We </w:t>
      </w:r>
      <w:r w:rsidRPr="001B373A">
        <w:rPr>
          <w:b/>
          <w:sz w:val="26"/>
          <w:highlight w:val="green"/>
          <w:u w:val="single"/>
        </w:rPr>
        <w:t>erred on the side of underrepresenting the evergreen gain</w:t>
      </w:r>
    </w:p>
    <w:p w14:paraId="5196CB8D" w14:textId="77777777" w:rsidR="00895B67" w:rsidRDefault="00895B67" w:rsidP="00895B67">
      <w:pPr>
        <w:rPr>
          <w:b/>
          <w:sz w:val="26"/>
          <w:highlight w:val="green"/>
          <w:u w:val="single"/>
        </w:rPr>
      </w:pPr>
    </w:p>
    <w:p w14:paraId="210BC048" w14:textId="77777777" w:rsidR="00895B67" w:rsidRDefault="00895B67" w:rsidP="00895B67">
      <w:pPr>
        <w:rPr>
          <w:sz w:val="16"/>
        </w:rPr>
      </w:pP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B373A">
        <w:rPr>
          <w:highlight w:val="green"/>
          <w:u w:val="single"/>
        </w:rPr>
        <w:t xml:space="preserve">Nexium’s exclusivity </w:t>
      </w:r>
      <w:r w:rsidRPr="00E974A9">
        <w:rPr>
          <w:u w:val="single"/>
        </w:rPr>
        <w:t xml:space="preserve">was then </w:t>
      </w:r>
      <w:r w:rsidRPr="001B373A">
        <w:rPr>
          <w:highlight w:val="green"/>
          <w:u w:val="single"/>
        </w:rPr>
        <w:t>extended by</w:t>
      </w:r>
      <w:r w:rsidRPr="00E974A9">
        <w:rPr>
          <w:u w:val="single"/>
        </w:rPr>
        <w:t xml:space="preserve"> more than </w:t>
      </w:r>
      <w:r w:rsidRPr="001B373A">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1B373A">
        <w:rPr>
          <w:highlight w:val="green"/>
          <w:u w:val="single"/>
        </w:rPr>
        <w:t>Truvada</w:t>
      </w:r>
      <w:r w:rsidRPr="00E974A9">
        <w:rPr>
          <w:u w:val="single"/>
        </w:rPr>
        <w:t xml:space="preserve">, commonly referred to as </w:t>
      </w:r>
      <w:proofErr w:type="spellStart"/>
      <w:r w:rsidRPr="00E974A9">
        <w:rPr>
          <w:u w:val="single"/>
        </w:rPr>
        <w:t>PrEP</w:t>
      </w:r>
      <w:proofErr w:type="spellEnd"/>
      <w:r w:rsidRPr="00E974A9">
        <w:rPr>
          <w:u w:val="single"/>
        </w:rPr>
        <w:t xml:space="preserve">, was approved in 2004, this HIV-prevention drug was a breakthrough. But </w:t>
      </w:r>
      <w:r w:rsidRPr="001B373A">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rPr>
        <w:t>PrEP</w:t>
      </w:r>
      <w:proofErr w:type="spellEnd"/>
      <w:r w:rsidRPr="00E974A9">
        <w:rPr>
          <w:sz w:val="16"/>
        </w:rPr>
        <w:t xml:space="preserve"> costs $100 or less per month, compared to $1,600 to $2,000 in the U.S. </w:t>
      </w:r>
      <w:r w:rsidRPr="00E974A9">
        <w:rPr>
          <w:u w:val="single"/>
        </w:rPr>
        <w:t xml:space="preserve">As a result, Truvada is </w:t>
      </w:r>
      <w:r w:rsidRPr="001B373A">
        <w:rPr>
          <w:highlight w:val="green"/>
          <w:u w:val="single"/>
        </w:rPr>
        <w:t xml:space="preserve">unaffordable to </w:t>
      </w:r>
      <w:r w:rsidRPr="00E974A9">
        <w:rPr>
          <w:u w:val="single"/>
        </w:rPr>
        <w:t xml:space="preserve">many </w:t>
      </w:r>
      <w:r w:rsidRPr="001B373A">
        <w:rPr>
          <w:highlight w:val="green"/>
          <w:u w:val="single"/>
        </w:rPr>
        <w:t xml:space="preserve">people </w:t>
      </w:r>
      <w:r w:rsidRPr="001B373A">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 xml:space="preserve">We’re establishing a precedent that a pharmaceutical company can charge whatever it wants even as it allows an epidemic to continue, and the government refuses to intervene,” said James </w:t>
      </w:r>
      <w:proofErr w:type="spellStart"/>
      <w:r w:rsidRPr="00E974A9">
        <w:rPr>
          <w:u w:val="single"/>
        </w:rPr>
        <w:t>Krellenstein</w:t>
      </w:r>
      <w:proofErr w:type="spellEnd"/>
      <w:r w:rsidRPr="00E974A9">
        <w:rPr>
          <w:u w:val="single"/>
        </w:rPr>
        <w:t>, co-founder of the group PrEP4All. “That should scare every American. If it’s HIV today, it will be another disease tomorrow.”</w:t>
      </w:r>
      <w:r w:rsidRPr="00E974A9">
        <w:rPr>
          <w:sz w:val="16"/>
        </w:rPr>
        <w:t xml:space="preserve"> EpiPen First approved in 1987, the </w:t>
      </w:r>
      <w:r w:rsidRPr="001B373A">
        <w:rPr>
          <w:highlight w:val="green"/>
          <w:u w:val="single"/>
        </w:rPr>
        <w:t>EpiPen</w:t>
      </w:r>
      <w:r w:rsidRPr="001B373A">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1B373A">
        <w:rPr>
          <w:highlight w:val="green"/>
          <w:u w:val="single"/>
        </w:rPr>
        <w:t xml:space="preserve">protected </w:t>
      </w:r>
      <w:r w:rsidRPr="00E974A9">
        <w:rPr>
          <w:u w:val="single"/>
        </w:rPr>
        <w:t xml:space="preserve">from competition until 2025 — </w:t>
      </w:r>
      <w:r w:rsidRPr="001B373A">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w:t>
      </w:r>
    </w:p>
    <w:p w14:paraId="5ADC5EC0" w14:textId="77777777" w:rsidR="00895B67" w:rsidRPr="00E974A9" w:rsidRDefault="00895B67" w:rsidP="00895B67">
      <w:pPr>
        <w:rPr>
          <w:sz w:val="16"/>
        </w:rPr>
      </w:pPr>
    </w:p>
    <w:p w14:paraId="532BC85C" w14:textId="77777777" w:rsidR="00895B67" w:rsidRDefault="00895B67" w:rsidP="00895B67">
      <w:pPr>
        <w:pStyle w:val="Heading4"/>
      </w:pPr>
      <w:r>
        <w:t>5 impacts:</w:t>
      </w:r>
    </w:p>
    <w:p w14:paraId="51B25EBE" w14:textId="77777777" w:rsidR="00895B67" w:rsidRPr="006A5D4C" w:rsidRDefault="00895B67" w:rsidP="00895B67">
      <w:pPr>
        <w:rPr>
          <w:sz w:val="16"/>
        </w:rPr>
      </w:pPr>
    </w:p>
    <w:p w14:paraId="42E97963" w14:textId="77777777" w:rsidR="00895B67" w:rsidRDefault="00895B67" w:rsidP="00895B67">
      <w:pPr>
        <w:pStyle w:val="Heading4"/>
      </w:pPr>
      <w:r>
        <w:t xml:space="preserve">1] Only innovation now solves </w:t>
      </w:r>
      <w:r>
        <w:rPr>
          <w:u w:val="single"/>
        </w:rPr>
        <w:t>AMR</w:t>
      </w:r>
      <w:r w:rsidRPr="00E2724F">
        <w:rPr>
          <w:u w:val="single"/>
        </w:rPr>
        <w:t xml:space="preserve"> super-bugs</w:t>
      </w:r>
      <w:r>
        <w:t xml:space="preserve"> -- </w:t>
      </w:r>
      <w:r>
        <w:rPr>
          <w:u w:val="single"/>
        </w:rPr>
        <w:t>timeframe’s key</w:t>
      </w:r>
      <w:r>
        <w:t xml:space="preserve">. </w:t>
      </w:r>
    </w:p>
    <w:p w14:paraId="11E2A70E" w14:textId="77777777" w:rsidR="00895B67" w:rsidRPr="00E2724F" w:rsidRDefault="00895B67" w:rsidP="00895B67">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9" w:history="1">
        <w:r w:rsidRPr="004D0B79">
          <w:rPr>
            <w:rStyle w:val="Hyperlink"/>
          </w:rPr>
          <w:t>https://abcnews.go.com/Health/amidst-superbug-crisis-scientists-urge-innovation/story?id=62763415</w:t>
        </w:r>
      </w:hyperlink>
      <w:r>
        <w:t xml:space="preserve">] Dhruv </w:t>
      </w:r>
    </w:p>
    <w:p w14:paraId="3F2F80A1" w14:textId="77777777" w:rsidR="00895B67" w:rsidRDefault="00345960" w:rsidP="00895B67">
      <w:pPr>
        <w:rPr>
          <w:sz w:val="16"/>
        </w:rPr>
      </w:pPr>
      <w:hyperlink r:id="rId10" w:tgtFrame="_blank" w:history="1">
        <w:r w:rsidR="00895B67" w:rsidRPr="00E2724F">
          <w:rPr>
            <w:rStyle w:val="StyleUnderline"/>
          </w:rPr>
          <w:t>The United Nations</w:t>
        </w:r>
      </w:hyperlink>
      <w:r w:rsidR="00895B67">
        <w:t xml:space="preserve"> </w:t>
      </w:r>
      <w:r w:rsidR="00895B67" w:rsidRPr="003C32B5">
        <w:rPr>
          <w:sz w:val="16"/>
        </w:rPr>
        <w:t xml:space="preserve">has </w:t>
      </w:r>
      <w:r w:rsidR="00895B67" w:rsidRPr="00E2724F">
        <w:rPr>
          <w:rStyle w:val="StyleUnderline"/>
        </w:rPr>
        <w:t xml:space="preserve">called </w:t>
      </w:r>
      <w:r w:rsidR="00895B67" w:rsidRPr="003C32B5">
        <w:rPr>
          <w:rStyle w:val="Emphasis"/>
        </w:rPr>
        <w:t>antimicrobial resistance</w:t>
      </w:r>
      <w:r w:rsidR="00895B67" w:rsidRPr="00E2724F">
        <w:rPr>
          <w:rStyle w:val="StyleUnderline"/>
        </w:rPr>
        <w:t xml:space="preserve"> a “</w:t>
      </w:r>
      <w:r w:rsidR="00895B67" w:rsidRPr="003C32B5">
        <w:rPr>
          <w:rStyle w:val="Emphasis"/>
        </w:rPr>
        <w:t>global crisis</w:t>
      </w:r>
      <w:r w:rsidR="00895B67" w:rsidRPr="003C32B5">
        <w:rPr>
          <w:sz w:val="16"/>
        </w:rPr>
        <w:t>.”</w:t>
      </w:r>
      <w:r w:rsidR="00895B67">
        <w:rPr>
          <w:sz w:val="16"/>
        </w:rPr>
        <w:t xml:space="preserve"> </w:t>
      </w:r>
      <w:r w:rsidR="00895B67" w:rsidRPr="00E2724F">
        <w:rPr>
          <w:rStyle w:val="StyleUnderline"/>
        </w:rPr>
        <w:t xml:space="preserve">With </w:t>
      </w:r>
      <w:r w:rsidR="00895B67" w:rsidRPr="00272531">
        <w:rPr>
          <w:rStyle w:val="StyleUnderline"/>
        </w:rPr>
        <w:t xml:space="preserve">the </w:t>
      </w:r>
      <w:hyperlink r:id="rId11" w:tgtFrame="_blank" w:history="1">
        <w:r w:rsidR="00895B67" w:rsidRPr="00272531">
          <w:rPr>
            <w:rStyle w:val="StyleUnderline"/>
          </w:rPr>
          <w:t>rise in superbugs</w:t>
        </w:r>
      </w:hyperlink>
      <w:r w:rsidR="00895B67" w:rsidRPr="00272531">
        <w:rPr>
          <w:rStyle w:val="StyleUnderline"/>
        </w:rPr>
        <w:t xml:space="preserve"> across the globe</w:t>
      </w:r>
      <w:r w:rsidR="00895B67" w:rsidRPr="00272531">
        <w:rPr>
          <w:sz w:val="16"/>
        </w:rPr>
        <w:t xml:space="preserve">, common </w:t>
      </w:r>
      <w:r w:rsidR="00895B67" w:rsidRPr="00272531">
        <w:rPr>
          <w:rStyle w:val="StyleUnderline"/>
        </w:rPr>
        <w:t>infections are becoming harder to treat</w:t>
      </w:r>
      <w:r w:rsidR="00895B67" w:rsidRPr="00272531">
        <w:rPr>
          <w:sz w:val="16"/>
        </w:rPr>
        <w:t xml:space="preserve">, </w:t>
      </w:r>
      <w:r w:rsidR="00895B67" w:rsidRPr="00272531">
        <w:rPr>
          <w:rStyle w:val="StyleUnderline"/>
        </w:rPr>
        <w:t>and lifesaving procedures riskier</w:t>
      </w:r>
      <w:r w:rsidR="00895B67" w:rsidRPr="00272531">
        <w:rPr>
          <w:sz w:val="16"/>
        </w:rPr>
        <w:t xml:space="preserve"> to perform. </w:t>
      </w:r>
      <w:r w:rsidR="00895B67" w:rsidRPr="00272531">
        <w:rPr>
          <w:rStyle w:val="Emphasis"/>
        </w:rPr>
        <w:t>Drug-resistant infections</w:t>
      </w:r>
      <w:r w:rsidR="00895B67" w:rsidRPr="00272531">
        <w:rPr>
          <w:rStyle w:val="StyleUnderline"/>
        </w:rPr>
        <w:t xml:space="preserve"> result in</w:t>
      </w:r>
      <w:r w:rsidR="00895B67" w:rsidRPr="00272531">
        <w:rPr>
          <w:sz w:val="16"/>
        </w:rPr>
        <w:t xml:space="preserve"> about </w:t>
      </w:r>
      <w:r w:rsidR="00895B67" w:rsidRPr="00272531">
        <w:rPr>
          <w:rStyle w:val="StyleUnderline"/>
        </w:rPr>
        <w:t>700,000 deaths per year</w:t>
      </w:r>
      <w:r w:rsidR="00895B67" w:rsidRPr="00272531">
        <w:rPr>
          <w:sz w:val="16"/>
        </w:rPr>
        <w:t xml:space="preserve">, with at least 230,000 of those deaths due to multidrug resistant tuberculosis, </w:t>
      </w:r>
      <w:hyperlink r:id="rId12" w:tgtFrame="_blank" w:history="1">
        <w:r w:rsidR="00895B67" w:rsidRPr="00272531">
          <w:rPr>
            <w:rStyle w:val="StyleUnderline"/>
          </w:rPr>
          <w:t>according to</w:t>
        </w:r>
        <w:r w:rsidR="00895B67" w:rsidRPr="00272531">
          <w:rPr>
            <w:rStyle w:val="Hyperlink"/>
            <w:sz w:val="16"/>
          </w:rPr>
          <w:t xml:space="preserve"> a groundbreaking report from </w:t>
        </w:r>
        <w:r w:rsidR="00895B67" w:rsidRPr="00272531">
          <w:rPr>
            <w:rStyle w:val="StyleUnderline"/>
          </w:rPr>
          <w:t>the World Health Organization (WHO).</w:t>
        </w:r>
      </w:hyperlink>
      <w:r w:rsidR="00895B67" w:rsidRPr="00272531">
        <w:rPr>
          <w:sz w:val="16"/>
        </w:rPr>
        <w:t xml:space="preserve"> Given that antibiotic resistance is present in every country, </w:t>
      </w:r>
      <w:r w:rsidR="00895B67" w:rsidRPr="00272531">
        <w:rPr>
          <w:rStyle w:val="StyleUnderline"/>
        </w:rPr>
        <w:t>antimicrobial resistance</w:t>
      </w:r>
      <w:r w:rsidR="00895B67" w:rsidRPr="00272531">
        <w:rPr>
          <w:sz w:val="16"/>
        </w:rPr>
        <w:t xml:space="preserve"> (AMR) now </w:t>
      </w:r>
      <w:r w:rsidR="00895B67" w:rsidRPr="00272531">
        <w:rPr>
          <w:rStyle w:val="StyleUnderline"/>
        </w:rPr>
        <w:t xml:space="preserve">represents a </w:t>
      </w:r>
      <w:r w:rsidR="00895B67" w:rsidRPr="00272531">
        <w:rPr>
          <w:rStyle w:val="Emphasis"/>
        </w:rPr>
        <w:t>global health crisis</w:t>
      </w:r>
      <w:r w:rsidR="00895B67" w:rsidRPr="003C32B5">
        <w:rPr>
          <w:sz w:val="16"/>
        </w:rPr>
        <w:t>, according to the UN, which has urged immediate, coordinated and global action to prevent a potentially devastating health and financial crisis.</w:t>
      </w:r>
      <w:r w:rsidR="00895B67">
        <w:rPr>
          <w:sz w:val="16"/>
        </w:rPr>
        <w:t xml:space="preserve"> </w:t>
      </w:r>
      <w:r w:rsidR="00895B67" w:rsidRPr="003C32B5">
        <w:rPr>
          <w:rStyle w:val="StyleUnderline"/>
        </w:rPr>
        <w:t xml:space="preserve">With the </w:t>
      </w:r>
      <w:r w:rsidR="00895B67" w:rsidRPr="001B373A">
        <w:rPr>
          <w:rStyle w:val="Emphasis"/>
          <w:highlight w:val="green"/>
        </w:rPr>
        <w:t>rising</w:t>
      </w:r>
      <w:r w:rsidR="00895B67" w:rsidRPr="003C32B5">
        <w:rPr>
          <w:rStyle w:val="Emphasis"/>
        </w:rPr>
        <w:t xml:space="preserve"> rates</w:t>
      </w:r>
      <w:r w:rsidR="00895B67" w:rsidRPr="003C32B5">
        <w:rPr>
          <w:rStyle w:val="StyleUnderline"/>
        </w:rPr>
        <w:t xml:space="preserve"> of </w:t>
      </w:r>
      <w:r w:rsidR="00895B67" w:rsidRPr="001B373A">
        <w:rPr>
          <w:rStyle w:val="StyleUnderline"/>
          <w:highlight w:val="green"/>
        </w:rPr>
        <w:t>AMR</w:t>
      </w:r>
      <w:r w:rsidR="00895B67" w:rsidRPr="003C32B5">
        <w:rPr>
          <w:sz w:val="16"/>
        </w:rPr>
        <w:t xml:space="preserve"> -- including antivirals, antibiotics, and antifungals -- </w:t>
      </w:r>
      <w:r w:rsidR="00895B67" w:rsidRPr="003C32B5">
        <w:rPr>
          <w:rStyle w:val="StyleUnderline"/>
        </w:rPr>
        <w:t xml:space="preserve">estimates from the WHO show that AMR </w:t>
      </w:r>
      <w:r w:rsidR="00895B67" w:rsidRPr="00272531">
        <w:rPr>
          <w:rStyle w:val="StyleUnderline"/>
        </w:rPr>
        <w:t xml:space="preserve">may </w:t>
      </w:r>
      <w:r w:rsidR="00895B67" w:rsidRPr="001B373A">
        <w:rPr>
          <w:rStyle w:val="StyleUnderline"/>
          <w:highlight w:val="green"/>
        </w:rPr>
        <w:t xml:space="preserve">cause </w:t>
      </w:r>
      <w:r w:rsidR="00895B67" w:rsidRPr="001B373A">
        <w:rPr>
          <w:rStyle w:val="Emphasis"/>
          <w:highlight w:val="green"/>
        </w:rPr>
        <w:t>10 million deaths every year</w:t>
      </w:r>
      <w:r w:rsidR="00895B67" w:rsidRPr="003C32B5">
        <w:rPr>
          <w:sz w:val="16"/>
        </w:rPr>
        <w:t xml:space="preserve"> by 2050, send 24 million people into extreme poverty by 2030, </w:t>
      </w:r>
      <w:r w:rsidR="00895B67" w:rsidRPr="003C32B5">
        <w:rPr>
          <w:rStyle w:val="StyleUnderline"/>
        </w:rPr>
        <w:t>and lead to a financial crisis as severe as</w:t>
      </w:r>
      <w:r w:rsidR="00895B67" w:rsidRPr="003C32B5">
        <w:rPr>
          <w:sz w:val="16"/>
        </w:rPr>
        <w:t xml:space="preserve"> the on the U.S. experienced in </w:t>
      </w:r>
      <w:r w:rsidR="00895B67" w:rsidRPr="003C32B5">
        <w:rPr>
          <w:rStyle w:val="StyleUnderline"/>
        </w:rPr>
        <w:t>2008</w:t>
      </w:r>
      <w:r w:rsidR="00895B67" w:rsidRPr="003C32B5">
        <w:rPr>
          <w:sz w:val="16"/>
        </w:rPr>
        <w:t>.</w:t>
      </w:r>
      <w:r w:rsidR="00895B67">
        <w:rPr>
          <w:sz w:val="16"/>
        </w:rPr>
        <w:t xml:space="preserve"> </w:t>
      </w:r>
      <w:r w:rsidR="00895B67" w:rsidRPr="003C32B5">
        <w:rPr>
          <w:rStyle w:val="StyleUnderline"/>
        </w:rPr>
        <w:t xml:space="preserve">Antimicrobial </w:t>
      </w:r>
      <w:r w:rsidR="00895B67" w:rsidRPr="001B373A">
        <w:rPr>
          <w:rStyle w:val="StyleUnderline"/>
          <w:highlight w:val="green"/>
        </w:rPr>
        <w:t>resistance develops when germs</w:t>
      </w:r>
      <w:r w:rsidR="00895B67" w:rsidRPr="003C32B5">
        <w:rPr>
          <w:sz w:val="16"/>
        </w:rPr>
        <w:t xml:space="preserve"> like bacteria and fungi </w:t>
      </w:r>
      <w:proofErr w:type="gramStart"/>
      <w:r w:rsidR="00895B67" w:rsidRPr="003C32B5">
        <w:rPr>
          <w:sz w:val="16"/>
        </w:rPr>
        <w:t>are able to</w:t>
      </w:r>
      <w:proofErr w:type="gramEnd"/>
      <w:r w:rsidR="00895B67" w:rsidRPr="003C32B5">
        <w:rPr>
          <w:sz w:val="16"/>
        </w:rPr>
        <w:t xml:space="preserve"> “</w:t>
      </w:r>
      <w:r w:rsidR="00895B67" w:rsidRPr="001B373A">
        <w:rPr>
          <w:rStyle w:val="StyleUnderline"/>
          <w:highlight w:val="green"/>
        </w:rPr>
        <w:t>defeat</w:t>
      </w:r>
      <w:r w:rsidR="00895B67" w:rsidRPr="003C32B5">
        <w:rPr>
          <w:sz w:val="16"/>
        </w:rPr>
        <w:t xml:space="preserve"> the </w:t>
      </w:r>
      <w:r w:rsidR="00895B67" w:rsidRPr="001B373A">
        <w:rPr>
          <w:rStyle w:val="StyleUnderline"/>
          <w:highlight w:val="green"/>
        </w:rPr>
        <w:t>drugs</w:t>
      </w:r>
      <w:r w:rsidR="00895B67" w:rsidRPr="003C32B5">
        <w:rPr>
          <w:rStyle w:val="StyleUnderline"/>
        </w:rPr>
        <w:t xml:space="preserve"> designed to kill them</w:t>
      </w:r>
      <w:r w:rsidR="00895B67" w:rsidRPr="003C32B5">
        <w:rPr>
          <w:sz w:val="16"/>
        </w:rPr>
        <w:t xml:space="preserve">,” according to the Centers for Disease Control and Prevention. Through a biologic “survival of the fittest,” </w:t>
      </w:r>
      <w:r w:rsidR="00895B67" w:rsidRPr="003C32B5">
        <w:rPr>
          <w:rStyle w:val="StyleUnderline"/>
        </w:rPr>
        <w:t>germs</w:t>
      </w:r>
      <w:r w:rsidR="00895B67" w:rsidRPr="003C32B5">
        <w:rPr>
          <w:sz w:val="16"/>
        </w:rPr>
        <w:t xml:space="preserve"> that are </w:t>
      </w:r>
      <w:r w:rsidR="00895B67" w:rsidRPr="003C32B5">
        <w:rPr>
          <w:rStyle w:val="StyleUnderline"/>
        </w:rPr>
        <w:t xml:space="preserve">not killed by antimicrobials and </w:t>
      </w:r>
      <w:r w:rsidR="00895B67" w:rsidRPr="003C32B5">
        <w:rPr>
          <w:rStyle w:val="Emphasis"/>
        </w:rPr>
        <w:t>continue to grow</w:t>
      </w:r>
      <w:r w:rsidR="00895B67" w:rsidRPr="003C32B5">
        <w:rPr>
          <w:sz w:val="16"/>
        </w:rPr>
        <w:t xml:space="preserve">. WHO explains that “poor infection control, inadequate sanitary conditions and inappropriate food handling encourage the spread” of AMR, </w:t>
      </w:r>
      <w:r w:rsidR="00895B67" w:rsidRPr="003C32B5">
        <w:rPr>
          <w:rStyle w:val="StyleUnderline"/>
        </w:rPr>
        <w:t>which can lead to “</w:t>
      </w:r>
      <w:proofErr w:type="gramStart"/>
      <w:r w:rsidR="00895B67" w:rsidRPr="003C32B5">
        <w:rPr>
          <w:rStyle w:val="Emphasis"/>
        </w:rPr>
        <w:t>superbugs.</w:t>
      </w:r>
      <w:proofErr w:type="gramEnd"/>
      <w:r w:rsidR="00895B67" w:rsidRPr="003C32B5">
        <w:rPr>
          <w:sz w:val="16"/>
        </w:rPr>
        <w:t>” Those superbugs require powerful and oftentimes more expensive antimicrobials to treat.</w:t>
      </w:r>
      <w:r w:rsidR="00895B67">
        <w:rPr>
          <w:sz w:val="16"/>
        </w:rPr>
        <w:t xml:space="preserve"> </w:t>
      </w:r>
      <w:r w:rsidR="00895B67" w:rsidRPr="003C32B5">
        <w:rPr>
          <w:sz w:val="16"/>
        </w:rPr>
        <w:t xml:space="preserve">Examples of </w:t>
      </w:r>
      <w:r w:rsidR="00895B67" w:rsidRPr="003C32B5">
        <w:rPr>
          <w:rStyle w:val="StyleUnderline"/>
        </w:rPr>
        <w:t>superbugs are far and</w:t>
      </w:r>
      <w:r w:rsidR="00895B67" w:rsidRPr="003C32B5">
        <w:rPr>
          <w:sz w:val="16"/>
        </w:rPr>
        <w:t xml:space="preserve"> </w:t>
      </w:r>
      <w:proofErr w:type="gramStart"/>
      <w:r w:rsidR="00895B67" w:rsidRPr="003C32B5">
        <w:rPr>
          <w:rStyle w:val="StyleUnderline"/>
        </w:rPr>
        <w:t>wide</w:t>
      </w:r>
      <w:r w:rsidR="00895B67" w:rsidRPr="003C32B5">
        <w:rPr>
          <w:sz w:val="16"/>
        </w:rPr>
        <w:t>, and</w:t>
      </w:r>
      <w:proofErr w:type="gramEnd"/>
      <w:r w:rsidR="00895B67"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00895B67" w:rsidRPr="003C32B5">
        <w:rPr>
          <w:sz w:val="16"/>
        </w:rPr>
        <w:t>a number of</w:t>
      </w:r>
      <w:proofErr w:type="gramEnd"/>
      <w:r w:rsidR="00895B67" w:rsidRPr="003C32B5">
        <w:rPr>
          <w:sz w:val="16"/>
        </w:rPr>
        <w:t xml:space="preserve"> people with HIV and malaria.</w:t>
      </w:r>
      <w:r w:rsidR="00895B67">
        <w:rPr>
          <w:sz w:val="16"/>
        </w:rPr>
        <w:t xml:space="preserve"> </w:t>
      </w:r>
      <w:r w:rsidR="00895B67" w:rsidRPr="003C32B5">
        <w:rPr>
          <w:sz w:val="16"/>
          <w:szCs w:val="18"/>
        </w:rPr>
        <w:t>The people at the</w:t>
      </w:r>
      <w:r w:rsidR="00895B67">
        <w:rPr>
          <w:sz w:val="16"/>
          <w:szCs w:val="18"/>
        </w:rPr>
        <w:t xml:space="preserve"> </w:t>
      </w:r>
      <w:hyperlink r:id="rId13" w:tgtFrame="_blank" w:history="1">
        <w:r w:rsidR="00895B67" w:rsidRPr="003C32B5">
          <w:rPr>
            <w:rStyle w:val="Hyperlink"/>
            <w:sz w:val="16"/>
            <w:szCs w:val="18"/>
          </w:rPr>
          <w:t>highest risk for AMR</w:t>
        </w:r>
      </w:hyperlink>
      <w:r w:rsidR="00895B67">
        <w:rPr>
          <w:sz w:val="16"/>
          <w:szCs w:val="18"/>
        </w:rPr>
        <w:t xml:space="preserve"> </w:t>
      </w:r>
      <w:r w:rsidR="00895B67"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R="00895B67">
        <w:rPr>
          <w:sz w:val="16"/>
          <w:szCs w:val="18"/>
        </w:rPr>
        <w:t xml:space="preserve"> </w:t>
      </w:r>
      <w:hyperlink r:id="rId14" w:history="1">
        <w:r w:rsidR="00895B67" w:rsidRPr="003C32B5">
          <w:rPr>
            <w:rStyle w:val="Hyperlink"/>
            <w:sz w:val="16"/>
            <w:szCs w:val="18"/>
          </w:rPr>
          <w:t>(MORE: Melissa Rivers talks about her father's suicide with Dr. Jennifer Ashton)</w:t>
        </w:r>
      </w:hyperlink>
      <w:r w:rsidR="00895B67">
        <w:rPr>
          <w:sz w:val="16"/>
          <w:szCs w:val="18"/>
        </w:rPr>
        <w:t xml:space="preserve"> </w:t>
      </w:r>
      <w:r w:rsidR="00895B67"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895B67">
        <w:rPr>
          <w:sz w:val="16"/>
          <w:szCs w:val="18"/>
        </w:rPr>
        <w:t xml:space="preserve"> </w:t>
      </w:r>
      <w:r w:rsidR="00895B67"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00895B67" w:rsidRPr="003C32B5">
        <w:rPr>
          <w:sz w:val="16"/>
          <w:szCs w:val="18"/>
        </w:rPr>
        <w:t>auris</w:t>
      </w:r>
      <w:proofErr w:type="spellEnd"/>
      <w:r w:rsidR="00895B67" w:rsidRPr="003C32B5">
        <w:rPr>
          <w:sz w:val="16"/>
          <w:szCs w:val="18"/>
        </w:rPr>
        <w:t xml:space="preserve"> “came from multiple places, at the same time. It wasn’t just one organism that [evolved]” in a single location, Redfield added.</w:t>
      </w:r>
      <w:r w:rsidR="00895B67">
        <w:rPr>
          <w:sz w:val="16"/>
          <w:szCs w:val="18"/>
        </w:rPr>
        <w:t xml:space="preserve"> </w:t>
      </w:r>
      <w:r w:rsidR="00895B67"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00895B67" w:rsidRPr="003C32B5">
        <w:rPr>
          <w:sz w:val="16"/>
          <w:szCs w:val="18"/>
        </w:rPr>
        <w:t>patient, and</w:t>
      </w:r>
      <w:proofErr w:type="gramEnd"/>
      <w:r w:rsidR="00895B67" w:rsidRPr="003C32B5">
        <w:rPr>
          <w:sz w:val="16"/>
          <w:szCs w:val="18"/>
        </w:rPr>
        <w:t xml:space="preserve"> discontinue it once it is no longer medically needed.</w:t>
      </w:r>
      <w:r w:rsidR="00895B67">
        <w:rPr>
          <w:sz w:val="16"/>
          <w:szCs w:val="18"/>
        </w:rPr>
        <w:t xml:space="preserve"> </w:t>
      </w:r>
      <w:r w:rsidR="00895B67" w:rsidRPr="003C32B5">
        <w:rPr>
          <w:sz w:val="16"/>
          <w:szCs w:val="18"/>
        </w:rPr>
        <w:t xml:space="preserve">WHO has also highlighted that the inappropriate use of antimicrobials in agriculture -- such as on farms and in animals -- may be an underappreciated cause of </w:t>
      </w:r>
      <w:proofErr w:type="gramStart"/>
      <w:r w:rsidR="00895B67" w:rsidRPr="003C32B5">
        <w:rPr>
          <w:sz w:val="16"/>
          <w:szCs w:val="18"/>
        </w:rPr>
        <w:t>AMR.</w:t>
      </w:r>
      <w:proofErr w:type="gramEnd"/>
      <w:r w:rsidR="00895B67">
        <w:rPr>
          <w:sz w:val="16"/>
          <w:szCs w:val="18"/>
        </w:rPr>
        <w:t xml:space="preserve"> </w:t>
      </w:r>
      <w:r w:rsidR="00895B67" w:rsidRPr="003C32B5">
        <w:rPr>
          <w:sz w:val="16"/>
        </w:rPr>
        <w:t xml:space="preserve">Noting these trends, </w:t>
      </w:r>
      <w:r w:rsidR="00895B67" w:rsidRPr="001B373A">
        <w:rPr>
          <w:rStyle w:val="StyleUnderline"/>
          <w:highlight w:val="green"/>
        </w:rPr>
        <w:t xml:space="preserve">the WHO </w:t>
      </w:r>
      <w:r w:rsidR="00895B67" w:rsidRPr="00272531">
        <w:rPr>
          <w:rStyle w:val="StyleUnderline"/>
        </w:rPr>
        <w:t xml:space="preserve">has </w:t>
      </w:r>
      <w:r w:rsidR="00895B67" w:rsidRPr="001B373A">
        <w:rPr>
          <w:rStyle w:val="StyleUnderline"/>
          <w:highlight w:val="green"/>
        </w:rPr>
        <w:t>urged</w:t>
      </w:r>
      <w:r w:rsidR="00895B67" w:rsidRPr="003C32B5">
        <w:rPr>
          <w:rStyle w:val="StyleUnderline"/>
        </w:rPr>
        <w:t xml:space="preserve"> for</w:t>
      </w:r>
      <w:r w:rsidR="00895B67" w:rsidRPr="003C32B5">
        <w:rPr>
          <w:sz w:val="16"/>
        </w:rPr>
        <w:t xml:space="preserve"> “</w:t>
      </w:r>
      <w:r w:rsidR="00895B67" w:rsidRPr="003C32B5">
        <w:rPr>
          <w:rStyle w:val="Emphasis"/>
        </w:rPr>
        <w:t>coordinated action</w:t>
      </w:r>
      <w:r w:rsidR="00895B67" w:rsidRPr="003C32B5">
        <w:rPr>
          <w:rStyle w:val="StyleUnderline"/>
        </w:rPr>
        <w:t>...to minimize the emergence and spread of antimicrobial resistance</w:t>
      </w:r>
      <w:r w:rsidR="00895B67" w:rsidRPr="003C32B5">
        <w:rPr>
          <w:sz w:val="16"/>
        </w:rPr>
        <w:t xml:space="preserve">.” It urges all countries to make national action plans, </w:t>
      </w:r>
      <w:r w:rsidR="00895B67" w:rsidRPr="003C32B5">
        <w:rPr>
          <w:rStyle w:val="StyleUnderline"/>
        </w:rPr>
        <w:t xml:space="preserve">with a focus on the </w:t>
      </w:r>
      <w:r w:rsidR="00895B67" w:rsidRPr="001B373A">
        <w:rPr>
          <w:rStyle w:val="StyleUnderline"/>
          <w:highlight w:val="green"/>
        </w:rPr>
        <w:t xml:space="preserve">development of </w:t>
      </w:r>
      <w:r w:rsidR="00895B67" w:rsidRPr="001B373A">
        <w:rPr>
          <w:rStyle w:val="Emphasis"/>
          <w:highlight w:val="green"/>
        </w:rPr>
        <w:t>new</w:t>
      </w:r>
      <w:r w:rsidR="00895B67" w:rsidRPr="003C32B5">
        <w:rPr>
          <w:rStyle w:val="Emphasis"/>
        </w:rPr>
        <w:t xml:space="preserve"> antimicrobial </w:t>
      </w:r>
      <w:r w:rsidR="00895B67" w:rsidRPr="001B373A">
        <w:rPr>
          <w:rStyle w:val="Emphasis"/>
          <w:highlight w:val="green"/>
        </w:rPr>
        <w:t>medications</w:t>
      </w:r>
      <w:r w:rsidR="00895B67" w:rsidRPr="003C32B5">
        <w:rPr>
          <w:rStyle w:val="StyleUnderline"/>
        </w:rPr>
        <w:t xml:space="preserve">, </w:t>
      </w:r>
      <w:r w:rsidR="00895B67" w:rsidRPr="00272531">
        <w:rPr>
          <w:rStyle w:val="Emphasis"/>
        </w:rPr>
        <w:t>vaccines</w:t>
      </w:r>
      <w:r w:rsidR="00895B67" w:rsidRPr="00272531">
        <w:rPr>
          <w:rStyle w:val="StyleUnderline"/>
        </w:rPr>
        <w:t>, and careful antimicrobial use</w:t>
      </w:r>
      <w:r w:rsidR="00895B67" w:rsidRPr="003C32B5">
        <w:rPr>
          <w:sz w:val="16"/>
        </w:rPr>
        <w:t>.</w:t>
      </w:r>
      <w:r w:rsidR="00895B67">
        <w:rPr>
          <w:sz w:val="16"/>
        </w:rPr>
        <w:t xml:space="preserve"> </w:t>
      </w:r>
      <w:r w:rsidR="00895B67" w:rsidRPr="003C32B5">
        <w:rPr>
          <w:rStyle w:val="StyleUnderline"/>
        </w:rPr>
        <w:t>Redfield emphasized</w:t>
      </w:r>
      <w:r w:rsidR="00895B67" w:rsidRPr="003C32B5">
        <w:rPr>
          <w:sz w:val="16"/>
        </w:rPr>
        <w:t xml:space="preserve"> the importance of </w:t>
      </w:r>
      <w:r w:rsidR="00895B67" w:rsidRPr="003C32B5">
        <w:rPr>
          <w:rStyle w:val="StyleUnderline"/>
        </w:rPr>
        <w:t>vaccination during the global superbug crisis</w:t>
      </w:r>
      <w:r w:rsidR="00895B67" w:rsidRPr="003C32B5">
        <w:rPr>
          <w:sz w:val="16"/>
        </w:rPr>
        <w:t xml:space="preserve">, </w:t>
      </w:r>
      <w:r w:rsidR="00895B67" w:rsidRPr="003C32B5">
        <w:rPr>
          <w:rStyle w:val="StyleUnderline"/>
        </w:rPr>
        <w:t>stating</w:t>
      </w:r>
      <w:r w:rsidR="00895B67" w:rsidRPr="003C32B5">
        <w:rPr>
          <w:sz w:val="16"/>
        </w:rPr>
        <w:t xml:space="preserve"> that “</w:t>
      </w:r>
      <w:r w:rsidR="00895B67" w:rsidRPr="003C32B5">
        <w:rPr>
          <w:rStyle w:val="StyleUnderline"/>
        </w:rPr>
        <w:t xml:space="preserve">the </w:t>
      </w:r>
      <w:r w:rsidR="00895B67" w:rsidRPr="00E71918">
        <w:rPr>
          <w:rStyle w:val="StyleUnderline"/>
          <w:highlight w:val="green"/>
        </w:rPr>
        <w:t>only way</w:t>
      </w:r>
      <w:r w:rsidR="00895B67" w:rsidRPr="003C32B5">
        <w:rPr>
          <w:rStyle w:val="StyleUnderline"/>
        </w:rPr>
        <w:t xml:space="preserve"> </w:t>
      </w:r>
      <w:r w:rsidR="00895B67" w:rsidRPr="00E71918">
        <w:rPr>
          <w:rStyle w:val="StyleUnderline"/>
          <w:highlight w:val="green"/>
        </w:rPr>
        <w:t>we</w:t>
      </w:r>
      <w:r w:rsidR="00895B67" w:rsidRPr="003C32B5">
        <w:rPr>
          <w:rStyle w:val="StyleUnderline"/>
        </w:rPr>
        <w:t xml:space="preserve"> have to eliminate an </w:t>
      </w:r>
      <w:r w:rsidR="00895B67" w:rsidRPr="00E71918">
        <w:rPr>
          <w:rStyle w:val="StyleUnderline"/>
          <w:highlight w:val="green"/>
        </w:rPr>
        <w:t>infection is vaccination</w:t>
      </w:r>
      <w:r w:rsidR="00895B67" w:rsidRPr="003C32B5">
        <w:rPr>
          <w:sz w:val="16"/>
        </w:rPr>
        <w:t xml:space="preserve">.” He added that </w:t>
      </w:r>
      <w:r w:rsidR="00895B67" w:rsidRPr="003C32B5">
        <w:rPr>
          <w:rStyle w:val="StyleUnderline"/>
        </w:rPr>
        <w:t xml:space="preserve">investing in </w:t>
      </w:r>
      <w:r w:rsidR="00895B67" w:rsidRPr="001B373A">
        <w:rPr>
          <w:rStyle w:val="Emphasis"/>
          <w:highlight w:val="green"/>
        </w:rPr>
        <w:t>innovation is key to solving the crisis</w:t>
      </w:r>
      <w:r w:rsidR="00895B67" w:rsidRPr="003C32B5">
        <w:rPr>
          <w:rStyle w:val="Emphasis"/>
        </w:rPr>
        <w:t>.</w:t>
      </w:r>
      <w:r w:rsidR="00895B67">
        <w:rPr>
          <w:sz w:val="16"/>
        </w:rPr>
        <w:t xml:space="preserve"> </w:t>
      </w:r>
      <w:r w:rsidR="00895B67" w:rsidRPr="003C32B5">
        <w:rPr>
          <w:sz w:val="16"/>
        </w:rPr>
        <w:t xml:space="preserve">While WHO continues to </w:t>
      </w:r>
      <w:r w:rsidR="00895B67" w:rsidRPr="00671AE8">
        <w:rPr>
          <w:sz w:val="16"/>
        </w:rPr>
        <w:t>advocate</w:t>
      </w:r>
      <w:r w:rsidR="00895B67" w:rsidRPr="003C32B5">
        <w:rPr>
          <w:sz w:val="16"/>
        </w:rPr>
        <w:t xml:space="preserve"> for superbug awareness, they warn that </w:t>
      </w:r>
      <w:r w:rsidR="00895B67" w:rsidRPr="003C32B5">
        <w:rPr>
          <w:rStyle w:val="StyleUnderline"/>
        </w:rPr>
        <w:t>AMR has reversed “a century of progress in health.”</w:t>
      </w:r>
      <w:r w:rsidR="00895B67">
        <w:rPr>
          <w:rStyle w:val="StyleUnderline"/>
        </w:rPr>
        <w:t xml:space="preserve"> </w:t>
      </w:r>
      <w:r w:rsidR="00895B67" w:rsidRPr="003C32B5">
        <w:rPr>
          <w:sz w:val="16"/>
        </w:rPr>
        <w:t>The WHO added that “</w:t>
      </w:r>
      <w:r w:rsidR="00895B67" w:rsidRPr="003C32B5">
        <w:rPr>
          <w:rStyle w:val="StyleUnderline"/>
        </w:rPr>
        <w:t xml:space="preserve">the </w:t>
      </w:r>
      <w:r w:rsidR="00895B67" w:rsidRPr="00272531">
        <w:rPr>
          <w:rStyle w:val="StyleUnderline"/>
        </w:rPr>
        <w:t>challenges of antimicrobial resistance</w:t>
      </w:r>
      <w:r w:rsidR="00895B67" w:rsidRPr="00272531">
        <w:rPr>
          <w:sz w:val="16"/>
        </w:rPr>
        <w:t xml:space="preserve">” </w:t>
      </w:r>
      <w:r w:rsidR="00895B67" w:rsidRPr="00272531">
        <w:rPr>
          <w:rStyle w:val="StyleUnderline"/>
        </w:rPr>
        <w:t>are</w:t>
      </w:r>
      <w:r w:rsidR="00895B67" w:rsidRPr="00272531">
        <w:rPr>
          <w:sz w:val="16"/>
        </w:rPr>
        <w:t xml:space="preserve"> “</w:t>
      </w:r>
      <w:r w:rsidR="00895B67" w:rsidRPr="008D1909">
        <w:rPr>
          <w:rStyle w:val="Emphasis"/>
        </w:rPr>
        <w:t>not insurmountable</w:t>
      </w:r>
      <w:r w:rsidR="00895B67" w:rsidRPr="008D1909">
        <w:rPr>
          <w:sz w:val="16"/>
        </w:rPr>
        <w:t xml:space="preserve">,” and that </w:t>
      </w:r>
      <w:r w:rsidR="00895B67" w:rsidRPr="008D1909">
        <w:rPr>
          <w:rStyle w:val="StyleUnderline"/>
        </w:rPr>
        <w:t>coordinated action will</w:t>
      </w:r>
      <w:r w:rsidR="00895B67" w:rsidRPr="008D1909">
        <w:rPr>
          <w:sz w:val="16"/>
        </w:rPr>
        <w:t xml:space="preserve"> “help to </w:t>
      </w:r>
      <w:r w:rsidR="00895B67" w:rsidRPr="008D1909">
        <w:rPr>
          <w:rStyle w:val="StyleUnderline"/>
        </w:rPr>
        <w:t>save millions</w:t>
      </w:r>
      <w:r w:rsidR="00895B67" w:rsidRPr="008D1909">
        <w:rPr>
          <w:sz w:val="16"/>
        </w:rPr>
        <w:t xml:space="preserve"> of lives, </w:t>
      </w:r>
      <w:r w:rsidR="00895B67" w:rsidRPr="008D1909">
        <w:rPr>
          <w:rStyle w:val="StyleUnderline"/>
        </w:rPr>
        <w:t>preserve antimicrobials for generations</w:t>
      </w:r>
      <w:r w:rsidR="00895B67" w:rsidRPr="008D1909">
        <w:rPr>
          <w:sz w:val="16"/>
        </w:rPr>
        <w:t xml:space="preserve"> to come </w:t>
      </w:r>
      <w:r w:rsidR="00895B67" w:rsidRPr="008D1909">
        <w:rPr>
          <w:rStyle w:val="StyleUnderline"/>
        </w:rPr>
        <w:t xml:space="preserve">and </w:t>
      </w:r>
      <w:r w:rsidR="00895B67" w:rsidRPr="008D1909">
        <w:rPr>
          <w:rStyle w:val="Emphasis"/>
        </w:rPr>
        <w:t>secure the fu</w:t>
      </w:r>
      <w:r w:rsidR="00895B67" w:rsidRPr="00272531">
        <w:rPr>
          <w:rStyle w:val="Emphasis"/>
        </w:rPr>
        <w:t>ture</w:t>
      </w:r>
      <w:r w:rsidR="00895B67" w:rsidRPr="00272531">
        <w:rPr>
          <w:rStyle w:val="StyleUnderline"/>
        </w:rPr>
        <w:t xml:space="preserve"> from drug-resistant diseases</w:t>
      </w:r>
      <w:r w:rsidR="00895B67" w:rsidRPr="003C32B5">
        <w:rPr>
          <w:sz w:val="16"/>
        </w:rPr>
        <w:t>.”</w:t>
      </w:r>
    </w:p>
    <w:p w14:paraId="1C667157" w14:textId="77777777" w:rsidR="00895B67" w:rsidRPr="001948D4" w:rsidRDefault="00895B67" w:rsidP="00895B67">
      <w:pPr>
        <w:rPr>
          <w:sz w:val="16"/>
        </w:rPr>
      </w:pPr>
    </w:p>
    <w:p w14:paraId="2116C9B5" w14:textId="77777777" w:rsidR="00895B67" w:rsidRPr="00BA63B8" w:rsidRDefault="00895B67" w:rsidP="00895B67">
      <w:pPr>
        <w:pStyle w:val="Heading4"/>
      </w:pPr>
      <w:r w:rsidRPr="00C253D1">
        <w:t>Evolving</w:t>
      </w:r>
      <w:r>
        <w:t xml:space="preserve"> superbugs trigger </w:t>
      </w:r>
      <w:r w:rsidRPr="00BA63B8">
        <w:rPr>
          <w:u w:val="single"/>
        </w:rPr>
        <w:t>extinction</w:t>
      </w:r>
      <w:r>
        <w:t>.</w:t>
      </w:r>
    </w:p>
    <w:p w14:paraId="0244F9F4" w14:textId="77777777" w:rsidR="00895B67" w:rsidRPr="000370A8" w:rsidRDefault="00895B67" w:rsidP="00895B67">
      <w:pPr>
        <w:rPr>
          <w:sz w:val="16"/>
        </w:rPr>
      </w:pPr>
      <w:r w:rsidRPr="00BA63B8">
        <w:rPr>
          <w:rStyle w:val="Style13ptBold"/>
        </w:rPr>
        <w:t>Srivatsa ’17</w:t>
      </w:r>
      <w:r>
        <w:t xml:space="preserve"> </w:t>
      </w:r>
      <w:r>
        <w:rPr>
          <w:sz w:val="16"/>
        </w:rPr>
        <w:t>(</w:t>
      </w:r>
      <w:r w:rsidRPr="000370A8">
        <w:rPr>
          <w:sz w:val="16"/>
        </w:rPr>
        <w:t xml:space="preserve">Kadiyali;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2B35A6E9" w14:textId="77777777" w:rsidR="00895B67" w:rsidRPr="000370A8" w:rsidRDefault="00895B67" w:rsidP="00895B67">
      <w:pPr>
        <w:rPr>
          <w:sz w:val="16"/>
        </w:rPr>
      </w:pPr>
      <w:r w:rsidRPr="000916E7">
        <w:rPr>
          <w:u w:val="single"/>
        </w:rPr>
        <w:t>It is</w:t>
      </w:r>
      <w:r w:rsidRPr="000370A8">
        <w:rPr>
          <w:sz w:val="16"/>
        </w:rPr>
        <w:t xml:space="preserve"> by now </w:t>
      </w:r>
      <w:r w:rsidRPr="000916E7">
        <w:rPr>
          <w:u w:val="single"/>
        </w:rPr>
        <w:t xml:space="preserve">no secret that </w:t>
      </w:r>
      <w:r w:rsidRPr="00D70ABD">
        <w:rPr>
          <w:highlight w:val="green"/>
          <w:u w:val="single"/>
        </w:rPr>
        <w:t xml:space="preserve">the human species is </w:t>
      </w:r>
      <w:r w:rsidRPr="00D70ABD">
        <w:rPr>
          <w:rStyle w:val="Emphasis"/>
          <w:highlight w:val="green"/>
        </w:rPr>
        <w:t>locked in a race</w:t>
      </w:r>
      <w:r w:rsidRPr="000916E7">
        <w:rPr>
          <w:u w:val="single"/>
        </w:rPr>
        <w:t xml:space="preserve"> of its own making </w:t>
      </w:r>
      <w:r w:rsidRPr="00D70ABD">
        <w:rPr>
          <w:rStyle w:val="Emphasis"/>
          <w:highlight w:val="gree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D70ABD">
        <w:rPr>
          <w:highlight w:val="green"/>
          <w:u w:val="single"/>
        </w:rPr>
        <w:t>we must</w:t>
      </w:r>
      <w:r w:rsidRPr="000916E7">
        <w:rPr>
          <w:u w:val="single"/>
        </w:rPr>
        <w:t xml:space="preserve"> now </w:t>
      </w:r>
      <w:r w:rsidRPr="00D70ABD">
        <w:rPr>
          <w:highlight w:val="green"/>
          <w:u w:val="single"/>
        </w:rPr>
        <w:t>invent</w:t>
      </w:r>
      <w:r w:rsidRPr="000916E7">
        <w:rPr>
          <w:u w:val="single"/>
        </w:rPr>
        <w:t xml:space="preserve"> new and effective </w:t>
      </w:r>
      <w:r w:rsidRPr="00D70ABD">
        <w:rPr>
          <w:highlight w:val="green"/>
          <w:u w:val="single"/>
        </w:rPr>
        <w:t xml:space="preserve">antibiotics faster than </w:t>
      </w:r>
      <w:r w:rsidRPr="00D70ABD">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D70ABD">
        <w:rPr>
          <w:rStyle w:val="Emphasis"/>
          <w:highlight w:val="green"/>
        </w:rPr>
        <w:t>bad actors</w:t>
      </w:r>
      <w:r w:rsidRPr="000916E7">
        <w:rPr>
          <w:u w:val="single"/>
        </w:rPr>
        <w:t xml:space="preserve"> might </w:t>
      </w:r>
      <w:r w:rsidRPr="000916E7">
        <w:rPr>
          <w:rStyle w:val="Emphasis"/>
        </w:rPr>
        <w:t xml:space="preserve">deliberately </w:t>
      </w:r>
      <w:r w:rsidRPr="00D70ABD">
        <w:rPr>
          <w:rStyle w:val="Emphasis"/>
          <w:highlight w:val="green"/>
        </w:rPr>
        <w:t>engineer</w:t>
      </w:r>
      <w:r w:rsidRPr="00D70ABD">
        <w:rPr>
          <w:highlight w:val="green"/>
          <w:u w:val="single"/>
        </w:rPr>
        <w:t xml:space="preserve"> deadly superbugs</w:t>
      </w:r>
      <w:r w:rsidRPr="00BA63B8">
        <w:rPr>
          <w:sz w:val="16"/>
        </w:rPr>
        <w:t xml:space="preserve">.1 But even if that does not happen, </w:t>
      </w:r>
      <w:r w:rsidRPr="00D70ABD">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xml:space="preserve">. The concept of a “black swan,” Nassim Nicholas Taleb’s term for low-probability but high-impact events, has become widely known in recent years.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t>
      </w:r>
      <w:proofErr w:type="spellStart"/>
      <w:r w:rsidRPr="00BA63B8">
        <w:rPr>
          <w:sz w:val="16"/>
        </w:rPr>
        <w:t>Wucker</w:t>
      </w:r>
      <w:proofErr w:type="spellEnd"/>
      <w:r w:rsidRPr="00BA63B8">
        <w:rPr>
          <w:sz w:val="16"/>
        </w:rPr>
        <w:t>,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w:t>
      </w:r>
      <w:proofErr w:type="gramStart"/>
      <w:r w:rsidRPr="000916E7">
        <w:rPr>
          <w:u w:val="single"/>
        </w:rPr>
        <w:t>the human race</w:t>
      </w:r>
      <w:proofErr w:type="gramEnd"/>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 xml:space="preserve">That means getting </w:t>
      </w:r>
      <w:proofErr w:type="gramStart"/>
      <w:r w:rsidRPr="000916E7">
        <w:rPr>
          <w:u w:val="single"/>
        </w:rPr>
        <w:t>sufficient amounts of</w:t>
      </w:r>
      <w:proofErr w:type="gramEnd"/>
      <w:r w:rsidRPr="000916E7">
        <w:rPr>
          <w:u w:val="single"/>
        </w:rPr>
        <w:t xml:space="preserve">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D70ABD">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D70ABD">
        <w:rPr>
          <w:rStyle w:val="Emphasis"/>
          <w:highlight w:val="green"/>
        </w:rPr>
        <w:t>masters of survival</w:t>
      </w:r>
      <w:r w:rsidRPr="00D70ABD">
        <w:rPr>
          <w:highlight w:val="green"/>
          <w:u w:val="single"/>
        </w:rPr>
        <w:t xml:space="preserve"> and can be </w:t>
      </w:r>
      <w:r w:rsidRPr="00D70ABD">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D70ABD">
        <w:rPr>
          <w:rStyle w:val="Emphasis"/>
          <w:highlight w:val="green"/>
        </w:rPr>
        <w:t>invade</w:t>
      </w:r>
      <w:r w:rsidRPr="000916E7">
        <w:rPr>
          <w:rStyle w:val="Emphasis"/>
        </w:rPr>
        <w:t xml:space="preserve"> our </w:t>
      </w:r>
      <w:r w:rsidRPr="00D70ABD">
        <w:rPr>
          <w:rStyle w:val="Emphasis"/>
          <w:highlight w:val="green"/>
        </w:rPr>
        <w:t>cells</w:t>
      </w:r>
      <w:r w:rsidRPr="00BA63B8">
        <w:rPr>
          <w:sz w:val="16"/>
        </w:rPr>
        <w:t xml:space="preserve">, </w:t>
      </w:r>
      <w:r w:rsidRPr="00D70ABD">
        <w:rPr>
          <w:highlight w:val="green"/>
          <w:u w:val="single"/>
        </w:rPr>
        <w:t>spread quickly</w:t>
      </w:r>
      <w:r w:rsidRPr="00BA63B8">
        <w:rPr>
          <w:sz w:val="16"/>
        </w:rPr>
        <w:t xml:space="preserve">, </w:t>
      </w:r>
      <w:r w:rsidRPr="00D70ABD">
        <w:rPr>
          <w:highlight w:val="green"/>
          <w:u w:val="single"/>
        </w:rPr>
        <w:t xml:space="preserve">and </w:t>
      </w:r>
      <w:r w:rsidRPr="00D70ABD">
        <w:rPr>
          <w:rStyle w:val="Emphasis"/>
          <w:highlight w:val="green"/>
        </w:rPr>
        <w:t>cause havoc</w:t>
      </w:r>
      <w:r w:rsidRPr="00BA63B8">
        <w:rPr>
          <w:sz w:val="16"/>
        </w:rPr>
        <w:t xml:space="preserve"> that we refer to generically as disease.</w:t>
      </w:r>
      <w:r>
        <w:rPr>
          <w:sz w:val="16"/>
        </w:rPr>
        <w:t xml:space="preserve"> </w:t>
      </w:r>
      <w:r w:rsidRPr="000916E7">
        <w:rPr>
          <w:u w:val="single"/>
        </w:rPr>
        <w:t xml:space="preserve">Millions of people used to die every year </w:t>
      </w:r>
      <w:proofErr w:type="gramStart"/>
      <w:r w:rsidRPr="000916E7">
        <w:rPr>
          <w:u w:val="single"/>
        </w:rPr>
        <w:t>as a result of</w:t>
      </w:r>
      <w:proofErr w:type="gramEnd"/>
      <w:r w:rsidRPr="000916E7">
        <w:rPr>
          <w:u w:val="single"/>
        </w:rPr>
        <w:t xml:space="preserve"> bacterial infections</w:t>
      </w:r>
      <w:r w:rsidRPr="00BA63B8">
        <w:rPr>
          <w:sz w:val="16"/>
        </w:rPr>
        <w:t xml:space="preserve">, </w:t>
      </w:r>
      <w:r w:rsidRPr="000916E7">
        <w:rPr>
          <w:u w:val="single"/>
        </w:rPr>
        <w:t xml:space="preserve">until we developed </w:t>
      </w:r>
      <w:r w:rsidRPr="00D70ABD">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D70ABD">
        <w:rPr>
          <w:highlight w:val="green"/>
          <w:u w:val="single"/>
        </w:rPr>
        <w:t>revolutionized medicine</w:t>
      </w:r>
      <w:r w:rsidRPr="00BA63B8">
        <w:rPr>
          <w:sz w:val="16"/>
        </w:rPr>
        <w:t xml:space="preserve">, </w:t>
      </w:r>
      <w:r w:rsidRPr="00D70ABD">
        <w:rPr>
          <w:highlight w:val="gree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D70ABD">
        <w:rPr>
          <w:highlight w:val="green"/>
          <w:u w:val="single"/>
        </w:rPr>
        <w:t xml:space="preserve">helped to </w:t>
      </w:r>
      <w:r w:rsidRPr="00D70ABD">
        <w:rPr>
          <w:rStyle w:val="Emphasis"/>
          <w:highlight w:val="green"/>
        </w:rPr>
        <w:t>create</w:t>
      </w:r>
      <w:r w:rsidRPr="000916E7">
        <w:rPr>
          <w:rStyle w:val="Emphasis"/>
        </w:rPr>
        <w:t xml:space="preserve"> strains of </w:t>
      </w:r>
      <w:r w:rsidRPr="00D70ABD">
        <w:rPr>
          <w:rStyle w:val="Emphasis"/>
          <w:highlight w:val="green"/>
        </w:rPr>
        <w:t>bacteria</w:t>
      </w:r>
      <w:r w:rsidRPr="000916E7">
        <w:rPr>
          <w:u w:val="single"/>
        </w:rPr>
        <w:t xml:space="preserve"> that are </w:t>
      </w:r>
      <w:r w:rsidRPr="00D70ABD">
        <w:rPr>
          <w:rStyle w:val="Emphasis"/>
          <w:highlight w:val="gree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D70ABD">
        <w:rPr>
          <w:highlight w:val="green"/>
          <w:u w:val="single"/>
        </w:rPr>
        <w:t>antibiotics</w:t>
      </w:r>
      <w:r w:rsidRPr="00BA63B8">
        <w:rPr>
          <w:sz w:val="16"/>
        </w:rPr>
        <w:t xml:space="preserve"> and commercial products containing them </w:t>
      </w:r>
      <w:r w:rsidRPr="000916E7">
        <w:rPr>
          <w:u w:val="single"/>
        </w:rPr>
        <w:t xml:space="preserve">has </w:t>
      </w:r>
      <w:r w:rsidRPr="00D70ABD">
        <w:rPr>
          <w:rStyle w:val="Emphasis"/>
          <w:highlight w:val="green"/>
        </w:rPr>
        <w:t>helped superbugs</w:t>
      </w:r>
      <w:r w:rsidRPr="000916E7">
        <w:rPr>
          <w:rStyle w:val="Emphasis"/>
        </w:rPr>
        <w:t xml:space="preserve"> to </w:t>
      </w:r>
      <w:r w:rsidRPr="00D70ABD">
        <w:rPr>
          <w:rStyle w:val="Emphasis"/>
          <w:highlight w:val="green"/>
        </w:rPr>
        <w:t>evolve</w:t>
      </w:r>
      <w:r w:rsidRPr="00BA63B8">
        <w:rPr>
          <w:sz w:val="16"/>
        </w:rPr>
        <w:t xml:space="preserve">. </w:t>
      </w:r>
      <w:r w:rsidRPr="00D70ABD">
        <w:rPr>
          <w:highlight w:val="green"/>
          <w:u w:val="single"/>
        </w:rPr>
        <w:t>We</w:t>
      </w:r>
      <w:r w:rsidRPr="000916E7">
        <w:rPr>
          <w:u w:val="single"/>
        </w:rPr>
        <w:t xml:space="preserve"> now increasingly </w:t>
      </w:r>
      <w:r w:rsidRPr="00D70ABD">
        <w:rPr>
          <w:highlight w:val="green"/>
          <w:u w:val="single"/>
        </w:rPr>
        <w:t xml:space="preserve">face microorganisms that </w:t>
      </w:r>
      <w:r w:rsidRPr="00D70ABD">
        <w:rPr>
          <w:rStyle w:val="Emphasis"/>
          <w:highlight w:val="green"/>
        </w:rPr>
        <w:t>cannot be killed</w:t>
      </w:r>
      <w:r w:rsidRPr="000916E7">
        <w:rPr>
          <w:u w:val="single"/>
        </w:rPr>
        <w:t xml:space="preserve"> by antibiotics</w:t>
      </w:r>
      <w:r w:rsidRPr="00BA63B8">
        <w:rPr>
          <w:sz w:val="16"/>
        </w:rPr>
        <w:t xml:space="preserve">, antifungals, antivirals, or any other chemical weapon we throw at them. </w:t>
      </w:r>
      <w:r w:rsidRPr="00D70ABD">
        <w:rPr>
          <w:highlight w:val="green"/>
          <w:u w:val="single"/>
        </w:rPr>
        <w:t>Pandemics are</w:t>
      </w:r>
      <w:r w:rsidRPr="000916E7">
        <w:rPr>
          <w:u w:val="single"/>
        </w:rPr>
        <w:t xml:space="preserve"> the </w:t>
      </w:r>
      <w:r w:rsidRPr="00D70ABD">
        <w:rPr>
          <w:rStyle w:val="Emphasis"/>
          <w:highlight w:val="gree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D70ABD">
        <w:rPr>
          <w:rStyle w:val="Emphasis"/>
          <w:highlight w:val="green"/>
        </w:rPr>
        <w:t>minor cut</w:t>
      </w:r>
      <w:r w:rsidRPr="000916E7">
        <w:rPr>
          <w:u w:val="single"/>
        </w:rPr>
        <w:t xml:space="preserve"> could again </w:t>
      </w:r>
      <w:r w:rsidRPr="00D70ABD">
        <w:rPr>
          <w:rStyle w:val="Emphasis"/>
          <w:highlight w:val="green"/>
        </w:rPr>
        <w:t>become life-threatening</w:t>
      </w:r>
      <w:r w:rsidRPr="00BA63B8">
        <w:rPr>
          <w:sz w:val="16"/>
        </w:rPr>
        <w:t xml:space="preserve"> if it becomes infected. Few non-medical professionals are aware that antibiotics are the foundation on which nearly </w:t>
      </w:r>
      <w:proofErr w:type="gramStart"/>
      <w:r w:rsidRPr="00BA63B8">
        <w:rPr>
          <w:sz w:val="16"/>
        </w:rPr>
        <w:t>all of</w:t>
      </w:r>
      <w:proofErr w:type="gramEnd"/>
      <w:r w:rsidRPr="00BA63B8">
        <w:rPr>
          <w:sz w:val="16"/>
        </w:rPr>
        <w:t xml:space="preserve"> modern medicine rests. Cancer therapy, organ transplants, surgeries minor and major, and even childbirth all rely on antibiotics to prevent infections. </w:t>
      </w:r>
      <w:r w:rsidRPr="000916E7">
        <w:rPr>
          <w:u w:val="single"/>
        </w:rPr>
        <w:t xml:space="preserve">If </w:t>
      </w:r>
      <w:r w:rsidRPr="00D70ABD">
        <w:rPr>
          <w:rStyle w:val="Emphasis"/>
          <w:highlight w:val="green"/>
        </w:rPr>
        <w:t xml:space="preserve">infections become </w:t>
      </w:r>
      <w:proofErr w:type="gramStart"/>
      <w:r w:rsidRPr="00D70ABD">
        <w:rPr>
          <w:rStyle w:val="Emphasis"/>
          <w:highlight w:val="green"/>
        </w:rPr>
        <w:t>untreatable</w:t>
      </w:r>
      <w:proofErr w:type="gramEnd"/>
      <w:r w:rsidRPr="00D70ABD">
        <w:rPr>
          <w:highlight w:val="gree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44510500" w14:textId="77777777" w:rsidR="00895B67" w:rsidRDefault="00895B67" w:rsidP="00895B67">
      <w:pPr>
        <w:rPr>
          <w:b/>
          <w:iCs/>
          <w:u w:val="single"/>
          <w:bdr w:val="single" w:sz="18" w:space="0" w:color="auto"/>
        </w:rPr>
      </w:pPr>
    </w:p>
    <w:p w14:paraId="73399EFF" w14:textId="77777777" w:rsidR="00895B67" w:rsidRDefault="00895B67" w:rsidP="00895B67">
      <w:pPr>
        <w:pStyle w:val="Heading4"/>
      </w:pPr>
      <w:r>
        <w:t xml:space="preserve">We’re on the Brink – </w:t>
      </w:r>
      <w:r>
        <w:rPr>
          <w:u w:val="single"/>
        </w:rPr>
        <w:t>new diseases</w:t>
      </w:r>
      <w:r>
        <w:t xml:space="preserve"> are </w:t>
      </w:r>
      <w:r>
        <w:rPr>
          <w:u w:val="single"/>
        </w:rPr>
        <w:t>emerging</w:t>
      </w:r>
      <w:r>
        <w:t>.</w:t>
      </w:r>
    </w:p>
    <w:p w14:paraId="0495A037" w14:textId="77777777" w:rsidR="00895B67" w:rsidRDefault="00895B67" w:rsidP="00895B67">
      <w:r>
        <w:rPr>
          <w:rStyle w:val="Style13ptBold"/>
        </w:rPr>
        <w:t xml:space="preserve">Deccan Herald 21 </w:t>
      </w:r>
      <w:r w:rsidRPr="00BB6EBB">
        <w:t>1-4-2021 Deccan Herald "New deadly virus 'Disease X', much more fatal than COVID-19, could affect humans: Scientists"</w:t>
      </w:r>
      <w:r>
        <w:t xml:space="preserve"> (</w:t>
      </w:r>
      <w:r w:rsidRPr="00BB6EBB">
        <w:t xml:space="preserve">Indian English language daily newspaper published from the Indian state of Karnataka by The Printers Mysore Private Limited, a privately held company owned by the </w:t>
      </w:r>
      <w:proofErr w:type="spellStart"/>
      <w:r w:rsidRPr="00BB6EBB">
        <w:t>Nettakallappa</w:t>
      </w:r>
      <w:proofErr w:type="spellEnd"/>
      <w:r w:rsidRPr="00BB6EBB">
        <w:t xml:space="preserve"> family. It has seven editions printed from Bengaluru, Hubballi, </w:t>
      </w:r>
      <w:proofErr w:type="spellStart"/>
      <w:r w:rsidRPr="00BB6EBB">
        <w:t>Davanagere</w:t>
      </w:r>
      <w:proofErr w:type="spellEnd"/>
      <w:r w:rsidRPr="00BB6EBB">
        <w:t xml:space="preserve">, </w:t>
      </w:r>
      <w:proofErr w:type="spellStart"/>
      <w:r w:rsidRPr="00BB6EBB">
        <w:t>Hosapete</w:t>
      </w:r>
      <w:proofErr w:type="spellEnd"/>
      <w:r w:rsidRPr="00BB6EBB">
        <w:t xml:space="preserve">, Mysuru, </w:t>
      </w:r>
      <w:proofErr w:type="spellStart"/>
      <w:r w:rsidRPr="00BB6EBB">
        <w:t>Mangaluru</w:t>
      </w:r>
      <w:proofErr w:type="spellEnd"/>
      <w:r w:rsidRPr="00BB6EBB">
        <w:t xml:space="preserve">, and </w:t>
      </w:r>
      <w:proofErr w:type="spellStart"/>
      <w:r w:rsidRPr="00BB6EBB">
        <w:t>Kalaburagi</w:t>
      </w:r>
      <w:proofErr w:type="spellEnd"/>
      <w:r>
        <w:t xml:space="preserve">)//Elmer </w:t>
      </w:r>
    </w:p>
    <w:p w14:paraId="7B300FF4" w14:textId="77777777" w:rsidR="00895B67" w:rsidRPr="00B40B3C" w:rsidRDefault="00895B67" w:rsidP="00895B67">
      <w:pPr>
        <w:rPr>
          <w:sz w:val="20"/>
          <w:szCs w:val="20"/>
          <w:u w:val="single"/>
        </w:rPr>
      </w:pPr>
      <w:r w:rsidRPr="00B40B3C">
        <w:rPr>
          <w:sz w:val="16"/>
          <w:szCs w:val="20"/>
        </w:rPr>
        <w:t xml:space="preserve">A </w:t>
      </w:r>
      <w:r w:rsidRPr="00B40B3C">
        <w:rPr>
          <w:b/>
          <w:sz w:val="20"/>
          <w:szCs w:val="20"/>
          <w:highlight w:val="green"/>
          <w:u w:val="single"/>
        </w:rPr>
        <w:t>woman</w:t>
      </w:r>
      <w:r w:rsidRPr="00B40B3C">
        <w:rPr>
          <w:sz w:val="16"/>
          <w:szCs w:val="20"/>
          <w:highlight w:val="green"/>
        </w:rPr>
        <w:t xml:space="preserve"> </w:t>
      </w:r>
      <w:r w:rsidRPr="00B40B3C">
        <w:rPr>
          <w:sz w:val="16"/>
          <w:szCs w:val="20"/>
        </w:rPr>
        <w:t xml:space="preserve">in a remote town in the Democratic Republic of Congo has been </w:t>
      </w:r>
      <w:r w:rsidRPr="00B40B3C">
        <w:rPr>
          <w:b/>
          <w:sz w:val="20"/>
          <w:szCs w:val="20"/>
          <w:highlight w:val="green"/>
          <w:u w:val="single"/>
        </w:rPr>
        <w:t>showing</w:t>
      </w:r>
      <w:r w:rsidRPr="00B40B3C">
        <w:rPr>
          <w:sz w:val="16"/>
          <w:szCs w:val="20"/>
          <w:highlight w:val="green"/>
        </w:rPr>
        <w:t xml:space="preserve"> </w:t>
      </w:r>
      <w:r w:rsidRPr="00B40B3C">
        <w:rPr>
          <w:sz w:val="16"/>
          <w:szCs w:val="20"/>
        </w:rPr>
        <w:t xml:space="preserve">symptoms of hemorrhagic fever, which scientists fear may be a </w:t>
      </w:r>
      <w:r w:rsidRPr="00B40B3C">
        <w:rPr>
          <w:b/>
          <w:sz w:val="20"/>
          <w:szCs w:val="20"/>
          <w:highlight w:val="green"/>
          <w:u w:val="single"/>
        </w:rPr>
        <w:t xml:space="preserve">sign of a new deadly virus, </w:t>
      </w:r>
      <w:r w:rsidRPr="00B40B3C">
        <w:rPr>
          <w:b/>
          <w:sz w:val="20"/>
          <w:szCs w:val="20"/>
          <w:highlight w:val="green"/>
          <w:u w:val="single"/>
          <w:bdr w:val="single" w:sz="12" w:space="0" w:color="auto"/>
        </w:rPr>
        <w:t>termed ‘Disease X’,</w:t>
      </w:r>
      <w:r w:rsidRPr="00B40B3C">
        <w:rPr>
          <w:sz w:val="16"/>
          <w:szCs w:val="20"/>
          <w:highlight w:val="green"/>
        </w:rPr>
        <w:t xml:space="preserve"> </w:t>
      </w:r>
      <w:r w:rsidRPr="00B40B3C">
        <w:rPr>
          <w:sz w:val="16"/>
          <w:szCs w:val="20"/>
        </w:rPr>
        <w:t xml:space="preserve">which could be </w:t>
      </w:r>
      <w:r w:rsidRPr="00B40B3C">
        <w:rPr>
          <w:b/>
          <w:sz w:val="20"/>
          <w:szCs w:val="20"/>
          <w:highlight w:val="green"/>
          <w:u w:val="single"/>
        </w:rPr>
        <w:t>as contagious as</w:t>
      </w:r>
      <w:r w:rsidRPr="00B40B3C">
        <w:rPr>
          <w:sz w:val="16"/>
          <w:szCs w:val="20"/>
          <w:highlight w:val="green"/>
        </w:rPr>
        <w:t xml:space="preserve"> </w:t>
      </w:r>
      <w:r w:rsidRPr="00B40B3C">
        <w:rPr>
          <w:b/>
          <w:sz w:val="20"/>
          <w:szCs w:val="20"/>
          <w:highlight w:val="green"/>
          <w:u w:val="single"/>
        </w:rPr>
        <w:t>COVID</w:t>
      </w:r>
      <w:r w:rsidRPr="00B40B3C">
        <w:rPr>
          <w:sz w:val="16"/>
          <w:szCs w:val="20"/>
        </w:rPr>
        <w:t xml:space="preserve">-19 virus </w:t>
      </w:r>
      <w:r w:rsidRPr="00B40B3C">
        <w:rPr>
          <w:b/>
          <w:sz w:val="20"/>
          <w:szCs w:val="20"/>
          <w:highlight w:val="green"/>
          <w:u w:val="single"/>
        </w:rPr>
        <w:t>but have Ebola’s fatality</w:t>
      </w:r>
      <w:r w:rsidRPr="00B40B3C">
        <w:rPr>
          <w:sz w:val="16"/>
          <w:szCs w:val="20"/>
          <w:highlight w:val="green"/>
        </w:rPr>
        <w:t xml:space="preserve"> </w:t>
      </w:r>
      <w:r w:rsidRPr="00B40B3C">
        <w:rPr>
          <w:b/>
          <w:sz w:val="20"/>
          <w:szCs w:val="20"/>
          <w:highlight w:val="green"/>
          <w:u w:val="single"/>
        </w:rPr>
        <w:t>rate of</w:t>
      </w:r>
      <w:r w:rsidRPr="00B40B3C">
        <w:rPr>
          <w:sz w:val="16"/>
          <w:szCs w:val="20"/>
          <w:highlight w:val="green"/>
        </w:rPr>
        <w:t xml:space="preserve"> </w:t>
      </w:r>
      <w:r w:rsidRPr="00B40B3C">
        <w:rPr>
          <w:sz w:val="16"/>
          <w:szCs w:val="20"/>
        </w:rPr>
        <w:t>50-</w:t>
      </w:r>
      <w:r w:rsidRPr="00B40B3C">
        <w:rPr>
          <w:b/>
          <w:sz w:val="20"/>
          <w:szCs w:val="20"/>
          <w:highlight w:val="green"/>
          <w:u w:val="single"/>
        </w:rPr>
        <w:t>90 per cent</w:t>
      </w:r>
      <w:r w:rsidRPr="00B40B3C">
        <w:rPr>
          <w:sz w:val="16"/>
          <w:szCs w:val="20"/>
        </w:rPr>
        <w:t xml:space="preserve">. Disease X, where the ‘X’ standard for ‘unexpected’, has been termed by the World Health Organization (WHO) as hypothetical for now. But the woman in </w:t>
      </w:r>
      <w:proofErr w:type="spellStart"/>
      <w:r w:rsidRPr="00B40B3C">
        <w:rPr>
          <w:sz w:val="16"/>
          <w:szCs w:val="20"/>
        </w:rPr>
        <w:t>Ingende</w:t>
      </w:r>
      <w:proofErr w:type="spellEnd"/>
      <w:r w:rsidRPr="00B40B3C">
        <w:rPr>
          <w:sz w:val="16"/>
          <w:szCs w:val="20"/>
        </w:rPr>
        <w:t xml:space="preserve"> has been tested for many diseases, including Ebola, but they have all come out negative. </w:t>
      </w:r>
      <w:r w:rsidRPr="00B40B3C">
        <w:rPr>
          <w:sz w:val="20"/>
          <w:szCs w:val="20"/>
          <w:u w:val="single"/>
        </w:rPr>
        <w:t xml:space="preserve">Scientists now fear this could be </w:t>
      </w:r>
      <w:r w:rsidRPr="00B40B3C">
        <w:rPr>
          <w:b/>
          <w:sz w:val="20"/>
          <w:szCs w:val="20"/>
          <w:highlight w:val="green"/>
          <w:u w:val="single"/>
        </w:rPr>
        <w:t>that deadly virus</w:t>
      </w:r>
      <w:r w:rsidRPr="00B40B3C">
        <w:rPr>
          <w:sz w:val="20"/>
          <w:szCs w:val="20"/>
          <w:u w:val="single"/>
        </w:rPr>
        <w:t xml:space="preserve">, one of many that </w:t>
      </w:r>
      <w:r w:rsidRPr="00B40B3C">
        <w:rPr>
          <w:b/>
          <w:sz w:val="20"/>
          <w:szCs w:val="20"/>
          <w:highlight w:val="green"/>
          <w:u w:val="single"/>
        </w:rPr>
        <w:t>could emerge from the</w:t>
      </w:r>
      <w:r w:rsidRPr="00B40B3C">
        <w:rPr>
          <w:sz w:val="20"/>
          <w:szCs w:val="20"/>
          <w:highlight w:val="green"/>
          <w:u w:val="single"/>
        </w:rPr>
        <w:t xml:space="preserve"> </w:t>
      </w:r>
      <w:r w:rsidRPr="00B40B3C">
        <w:rPr>
          <w:sz w:val="20"/>
          <w:szCs w:val="20"/>
          <w:u w:val="single"/>
        </w:rPr>
        <w:t xml:space="preserve">African tropical </w:t>
      </w:r>
      <w:r w:rsidRPr="00B40B3C">
        <w:rPr>
          <w:b/>
          <w:sz w:val="20"/>
          <w:szCs w:val="20"/>
          <w:highlight w:val="green"/>
          <w:u w:val="single"/>
        </w:rPr>
        <w:t>rainforests</w:t>
      </w:r>
      <w:r w:rsidRPr="00B40B3C">
        <w:rPr>
          <w:sz w:val="20"/>
          <w:szCs w:val="20"/>
          <w:u w:val="single"/>
        </w:rPr>
        <w:t xml:space="preserve">. “We are now </w:t>
      </w:r>
      <w:r w:rsidRPr="00B40B3C">
        <w:rPr>
          <w:b/>
          <w:sz w:val="20"/>
          <w:szCs w:val="20"/>
          <w:highlight w:val="green"/>
          <w:u w:val="single"/>
        </w:rPr>
        <w:t xml:space="preserve">in a world </w:t>
      </w:r>
      <w:r w:rsidRPr="00B40B3C">
        <w:rPr>
          <w:b/>
          <w:sz w:val="20"/>
          <w:szCs w:val="20"/>
          <w:highlight w:val="green"/>
          <w:u w:val="single"/>
          <w:bdr w:val="single" w:sz="12" w:space="0" w:color="auto"/>
        </w:rPr>
        <w:t>where new pathogens will come out</w:t>
      </w:r>
      <w:r w:rsidRPr="00B40B3C">
        <w:rPr>
          <w:sz w:val="20"/>
          <w:szCs w:val="20"/>
          <w:u w:val="single"/>
        </w:rPr>
        <w:t xml:space="preserve">. And that is what </w:t>
      </w:r>
      <w:r w:rsidRPr="00B40B3C">
        <w:rPr>
          <w:b/>
          <w:sz w:val="20"/>
          <w:szCs w:val="20"/>
          <w:highlight w:val="green"/>
          <w:u w:val="single"/>
        </w:rPr>
        <w:t>constitutes</w:t>
      </w:r>
      <w:r w:rsidRPr="00B40B3C">
        <w:rPr>
          <w:sz w:val="20"/>
          <w:szCs w:val="20"/>
          <w:highlight w:val="green"/>
          <w:u w:val="single"/>
        </w:rPr>
        <w:t xml:space="preserve"> </w:t>
      </w:r>
      <w:r w:rsidRPr="00B40B3C">
        <w:rPr>
          <w:sz w:val="20"/>
          <w:szCs w:val="20"/>
          <w:u w:val="single"/>
        </w:rPr>
        <w:t xml:space="preserve">a </w:t>
      </w:r>
      <w:r w:rsidRPr="00B40B3C">
        <w:rPr>
          <w:b/>
          <w:sz w:val="20"/>
          <w:szCs w:val="20"/>
          <w:highlight w:val="green"/>
          <w:u w:val="single"/>
          <w:bdr w:val="single" w:sz="12" w:space="0" w:color="auto"/>
        </w:rPr>
        <w:t>threat for humanity</w:t>
      </w:r>
      <w:r w:rsidRPr="00B40B3C">
        <w:rPr>
          <w:sz w:val="16"/>
          <w:szCs w:val="20"/>
        </w:rPr>
        <w:t xml:space="preserve">,” Professor Jean-Jacques Muyembe </w:t>
      </w:r>
      <w:proofErr w:type="spellStart"/>
      <w:r w:rsidRPr="00B40B3C">
        <w:rPr>
          <w:sz w:val="16"/>
          <w:szCs w:val="20"/>
        </w:rPr>
        <w:t>Tamfum</w:t>
      </w:r>
      <w:proofErr w:type="spellEnd"/>
      <w:r w:rsidRPr="00B40B3C">
        <w:rPr>
          <w:sz w:val="16"/>
          <w:szCs w:val="20"/>
        </w:rPr>
        <w:t xml:space="preserve">, the scientist who helped discover the Ebola virus in 1976 told CNN, </w:t>
      </w:r>
      <w:r w:rsidRPr="00B40B3C">
        <w:rPr>
          <w:sz w:val="20"/>
          <w:szCs w:val="20"/>
          <w:u w:val="single"/>
        </w:rPr>
        <w:t xml:space="preserve">adding that </w:t>
      </w:r>
      <w:r w:rsidRPr="00B40B3C">
        <w:rPr>
          <w:b/>
          <w:sz w:val="20"/>
          <w:szCs w:val="20"/>
          <w:highlight w:val="green"/>
          <w:u w:val="single"/>
        </w:rPr>
        <w:t xml:space="preserve">these new viruses </w:t>
      </w:r>
      <w:r w:rsidRPr="00B40B3C">
        <w:rPr>
          <w:sz w:val="20"/>
          <w:szCs w:val="20"/>
          <w:u w:val="single"/>
        </w:rPr>
        <w:t xml:space="preserve">could be </w:t>
      </w:r>
      <w:r w:rsidRPr="00B40B3C">
        <w:rPr>
          <w:b/>
          <w:sz w:val="20"/>
          <w:szCs w:val="20"/>
          <w:highlight w:val="green"/>
          <w:u w:val="single"/>
        </w:rPr>
        <w:t>much deadlier than Covid-19</w:t>
      </w:r>
      <w:r w:rsidRPr="00B40B3C">
        <w:rPr>
          <w:sz w:val="20"/>
          <w:szCs w:val="20"/>
          <w:u w:val="single"/>
        </w:rPr>
        <w:t xml:space="preserve">. The scientist has warned of </w:t>
      </w:r>
      <w:r w:rsidRPr="00B40B3C">
        <w:rPr>
          <w:b/>
          <w:sz w:val="20"/>
          <w:szCs w:val="20"/>
          <w:highlight w:val="green"/>
          <w:u w:val="single"/>
        </w:rPr>
        <w:t>many</w:t>
      </w:r>
      <w:r w:rsidRPr="00B40B3C">
        <w:rPr>
          <w:sz w:val="20"/>
          <w:szCs w:val="20"/>
          <w:highlight w:val="green"/>
          <w:u w:val="single"/>
        </w:rPr>
        <w:t xml:space="preserve"> </w:t>
      </w:r>
      <w:r w:rsidRPr="00B40B3C">
        <w:rPr>
          <w:sz w:val="20"/>
          <w:szCs w:val="20"/>
          <w:u w:val="single"/>
        </w:rPr>
        <w:t xml:space="preserve">animal-based </w:t>
      </w:r>
      <w:r w:rsidRPr="00B40B3C">
        <w:rPr>
          <w:b/>
          <w:sz w:val="20"/>
          <w:szCs w:val="20"/>
          <w:highlight w:val="green"/>
          <w:u w:val="single"/>
        </w:rPr>
        <w:t>viruses</w:t>
      </w:r>
      <w:r w:rsidRPr="00B40B3C">
        <w:rPr>
          <w:sz w:val="20"/>
          <w:szCs w:val="20"/>
          <w:highlight w:val="green"/>
          <w:u w:val="single"/>
        </w:rPr>
        <w:t xml:space="preserve"> </w:t>
      </w:r>
      <w:r w:rsidRPr="00B40B3C">
        <w:rPr>
          <w:sz w:val="20"/>
          <w:szCs w:val="20"/>
          <w:u w:val="single"/>
        </w:rPr>
        <w:t xml:space="preserve">or those viruses that </w:t>
      </w:r>
      <w:r w:rsidRPr="00B40B3C">
        <w:rPr>
          <w:b/>
          <w:sz w:val="20"/>
          <w:szCs w:val="20"/>
          <w:highlight w:val="green"/>
          <w:u w:val="single"/>
        </w:rPr>
        <w:t>can jump the species barrier</w:t>
      </w:r>
      <w:r w:rsidRPr="00B40B3C">
        <w:rPr>
          <w:sz w:val="20"/>
          <w:szCs w:val="20"/>
          <w:highlight w:val="green"/>
          <w:u w:val="single"/>
        </w:rPr>
        <w:t xml:space="preserve"> </w:t>
      </w:r>
      <w:r w:rsidRPr="00B40B3C">
        <w:rPr>
          <w:sz w:val="20"/>
          <w:szCs w:val="20"/>
          <w:u w:val="single"/>
        </w:rPr>
        <w:t>and infect humans. He said that Covid-19 is among those diseases, along with rabies and yellow fever.</w:t>
      </w:r>
    </w:p>
    <w:p w14:paraId="7DE109C2" w14:textId="77777777" w:rsidR="00895B67" w:rsidRDefault="00895B67" w:rsidP="00895B67">
      <w:pPr>
        <w:rPr>
          <w:u w:val="single"/>
        </w:rPr>
      </w:pPr>
    </w:p>
    <w:p w14:paraId="3D405D13" w14:textId="77777777" w:rsidR="00895B67" w:rsidRDefault="00895B67" w:rsidP="00895B67">
      <w:pPr>
        <w:pStyle w:val="Heading4"/>
      </w:pPr>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693F76A5" w14:textId="77777777" w:rsidR="00895B67" w:rsidRPr="00BF0E80" w:rsidRDefault="00895B67" w:rsidP="00895B67">
      <w:proofErr w:type="spellStart"/>
      <w:r w:rsidRPr="00BF0E80">
        <w:rPr>
          <w:rStyle w:val="Style13ptBold"/>
        </w:rPr>
        <w:t>Pamlin</w:t>
      </w:r>
      <w:proofErr w:type="spellEnd"/>
      <w:r w:rsidRPr="00BF0E80">
        <w:rPr>
          <w:rStyle w:val="Style13ptBold"/>
        </w:rPr>
        <w:t xml:space="preserve"> and Armstrong 15</w:t>
      </w:r>
      <w:r>
        <w:t xml:space="preserve"> Dennis </w:t>
      </w:r>
      <w:proofErr w:type="spellStart"/>
      <w:r>
        <w:t>Pamlin</w:t>
      </w:r>
      <w:proofErr w:type="spellEnd"/>
      <w:r>
        <w:t xml:space="preserve">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 xml:space="preserve">Dennis </w:t>
      </w:r>
      <w:proofErr w:type="spellStart"/>
      <w:r w:rsidRPr="001A5EBB">
        <w:t>Pamlin</w:t>
      </w:r>
      <w:proofErr w:type="spellEnd"/>
      <w:r w:rsidRPr="001A5EBB">
        <w:t>, Executive Project Manager Global Risks, Global Challenges Foundation, and Stuart Armstrong, James Martin Research Fellow, Future of Humanity Institute, Oxford Martin School, University of Oxford</w:t>
      </w:r>
      <w:r>
        <w:t xml:space="preserve">)//Re-cut by Elmer </w:t>
      </w:r>
    </w:p>
    <w:p w14:paraId="42B7827D" w14:textId="77777777" w:rsidR="00895B67" w:rsidRPr="00B40B3C" w:rsidRDefault="00895B67" w:rsidP="00895B67">
      <w:pPr>
        <w:rPr>
          <w:b/>
          <w:highlight w:val="green"/>
          <w:u w:val="single"/>
          <w:bdr w:val="single" w:sz="12" w:space="0" w:color="auto"/>
        </w:rPr>
      </w:pPr>
      <w:r w:rsidRPr="00B40B3C">
        <w:rPr>
          <w:sz w:val="16"/>
        </w:rPr>
        <w:t xml:space="preserve">3.1 Current risks Pandemic 3.1.4 Global </w:t>
      </w:r>
      <w:r w:rsidRPr="00B40B3C">
        <w:rPr>
          <w:b/>
          <w:highlight w:val="green"/>
          <w:u w:val="single"/>
        </w:rPr>
        <w:t>A pandemic</w:t>
      </w:r>
      <w:r w:rsidRPr="00B40B3C">
        <w:rPr>
          <w:sz w:val="16"/>
        </w:rPr>
        <w:t xml:space="preserve"> (from Greek π</w:t>
      </w:r>
      <w:proofErr w:type="spellStart"/>
      <w:r w:rsidRPr="00B40B3C">
        <w:rPr>
          <w:sz w:val="16"/>
        </w:rPr>
        <w:t>ᾶν</w:t>
      </w:r>
      <w:proofErr w:type="spellEnd"/>
      <w:r w:rsidRPr="00B40B3C">
        <w:rPr>
          <w:sz w:val="16"/>
        </w:rPr>
        <w:t xml:space="preserve">, pan, “all”, and </w:t>
      </w:r>
      <w:proofErr w:type="spellStart"/>
      <w:r w:rsidRPr="00B40B3C">
        <w:rPr>
          <w:sz w:val="16"/>
        </w:rPr>
        <w:t>δῆμος</w:t>
      </w:r>
      <w:proofErr w:type="spellEnd"/>
      <w:r w:rsidRPr="00B40B3C">
        <w:rPr>
          <w:sz w:val="16"/>
        </w:rPr>
        <w:t xml:space="preserve"> demos, “people”) is an epidemic of infectious disease that has spread through human populations across a large region; for </w:t>
      </w:r>
      <w:proofErr w:type="gramStart"/>
      <w:r w:rsidRPr="00B40B3C">
        <w:rPr>
          <w:sz w:val="16"/>
        </w:rPr>
        <w:t>instance</w:t>
      </w:r>
      <w:proofErr w:type="gramEnd"/>
      <w:r w:rsidRPr="00B40B3C">
        <w:rPr>
          <w:sz w:val="16"/>
        </w:rPr>
        <w:t xml:space="preserve"> several continents, or even </w:t>
      </w:r>
      <w:r w:rsidRPr="00B40B3C">
        <w:rPr>
          <w:b/>
          <w:highlight w:val="green"/>
          <w:u w:val="single"/>
        </w:rPr>
        <w:t>worldwide</w:t>
      </w:r>
      <w:r w:rsidRPr="00B40B3C">
        <w:rPr>
          <w:sz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B40B3C">
        <w:rPr>
          <w:sz w:val="16"/>
        </w:rPr>
        <w:t>civilisation</w:t>
      </w:r>
      <w:proofErr w:type="spellEnd"/>
      <w:r w:rsidRPr="00B40B3C">
        <w:rPr>
          <w:sz w:val="16"/>
        </w:rPr>
        <w:t xml:space="preserve"> – The case for a new category of risks 3.1 Current risks 3.1.4.1 Expected impact disaggregation 3.1.4.2 Probability Influenza subtypes266 Infectious diseases have been one of the </w:t>
      </w:r>
      <w:r w:rsidRPr="00B40B3C">
        <w:rPr>
          <w:b/>
          <w:highlight w:val="green"/>
          <w:u w:val="single"/>
          <w:bdr w:val="single" w:sz="12" w:space="0" w:color="auto"/>
        </w:rPr>
        <w:t>greatest causes of mortality in history</w:t>
      </w:r>
      <w:r w:rsidRPr="00B40B3C">
        <w:rPr>
          <w:sz w:val="16"/>
        </w:rPr>
        <w:t xml:space="preserve">. Unlike many other global challenges pandemics have happened recently, as we can see where reasonably good data </w:t>
      </w:r>
      <w:r w:rsidRPr="00B40B3C">
        <w:rPr>
          <w:u w:val="single"/>
        </w:rPr>
        <w:t xml:space="preserve">exist. </w:t>
      </w:r>
      <w:r w:rsidRPr="00B40B3C">
        <w:rPr>
          <w:b/>
          <w:u w:val="single"/>
        </w:rPr>
        <w:t>Plotting</w:t>
      </w:r>
      <w:r w:rsidRPr="00B40B3C">
        <w:rPr>
          <w:u w:val="single"/>
        </w:rPr>
        <w:t xml:space="preserve"> historic epidemic </w:t>
      </w:r>
      <w:r w:rsidRPr="00B40B3C">
        <w:rPr>
          <w:b/>
          <w:u w:val="single"/>
        </w:rPr>
        <w:t>fatalities</w:t>
      </w:r>
      <w:r w:rsidRPr="00B40B3C">
        <w:rPr>
          <w:u w:val="single"/>
        </w:rPr>
        <w:t xml:space="preserve"> on a log scale </w:t>
      </w:r>
      <w:r w:rsidRPr="00B40B3C">
        <w:rPr>
          <w:b/>
          <w:u w:val="single"/>
        </w:rPr>
        <w:t>reveals</w:t>
      </w:r>
      <w:r w:rsidRPr="00B40B3C">
        <w:rPr>
          <w:u w:val="single"/>
        </w:rPr>
        <w:t xml:space="preserve"> that these tend to follow </w:t>
      </w:r>
      <w:r w:rsidRPr="00B40B3C">
        <w:rPr>
          <w:b/>
          <w:u w:val="single"/>
          <w:bdr w:val="single" w:sz="12" w:space="0" w:color="auto"/>
        </w:rPr>
        <w:t>a power law with a small exponent</w:t>
      </w:r>
      <w:r w:rsidRPr="00B40B3C">
        <w:rPr>
          <w:u w:val="single"/>
        </w:rPr>
        <w:t xml:space="preserve">: many plagues have been found to follow a power law with exponent 0.26.261 </w:t>
      </w:r>
      <w:r w:rsidRPr="00B40B3C">
        <w:rPr>
          <w:sz w:val="16"/>
        </w:rPr>
        <w:t xml:space="preserve">These kinds of power laws are </w:t>
      </w:r>
      <w:r w:rsidRPr="00B40B3C">
        <w:rPr>
          <w:b/>
          <w:u w:val="single"/>
        </w:rPr>
        <w:t>heavy-tailed</w:t>
      </w:r>
      <w:r w:rsidRPr="00B40B3C">
        <w:rPr>
          <w:sz w:val="16"/>
        </w:rPr>
        <w:t xml:space="preserve">262 </w:t>
      </w:r>
      <w:r w:rsidRPr="00B40B3C">
        <w:rPr>
          <w:b/>
          <w:u w:val="single"/>
          <w:bdr w:val="single" w:sz="12" w:space="0" w:color="auto"/>
        </w:rPr>
        <w:t>to a significant degree</w:t>
      </w:r>
      <w:r w:rsidRPr="00B40B3C">
        <w:rPr>
          <w:sz w:val="16"/>
        </w:rPr>
        <w:t xml:space="preserve">.263 In consequence most of the fatalities are accounted for by the top few events.264 If this law holds for future pandemics as well,265 then </w:t>
      </w:r>
      <w:r w:rsidRPr="00B40B3C">
        <w:rPr>
          <w:b/>
          <w:u w:val="single"/>
        </w:rPr>
        <w:t>the majority</w:t>
      </w:r>
      <w:r w:rsidRPr="00B40B3C">
        <w:rPr>
          <w:sz w:val="16"/>
        </w:rPr>
        <w:t xml:space="preserve"> of people who </w:t>
      </w:r>
      <w:r w:rsidRPr="00B40B3C">
        <w:rPr>
          <w:b/>
          <w:u w:val="single"/>
        </w:rPr>
        <w:t>will die</w:t>
      </w:r>
      <w:r w:rsidRPr="00B40B3C">
        <w:rPr>
          <w:sz w:val="16"/>
        </w:rPr>
        <w:t xml:space="preserve"> from epidemics will likely die </w:t>
      </w:r>
      <w:r w:rsidRPr="00B40B3C">
        <w:rPr>
          <w:b/>
          <w:u w:val="single"/>
          <w:bdr w:val="single" w:sz="12" w:space="0" w:color="auto"/>
        </w:rPr>
        <w:t>from the single largest pandemic</w:t>
      </w:r>
      <w:r w:rsidRPr="00B40B3C">
        <w:rPr>
          <w:sz w:val="16"/>
        </w:rPr>
        <w:t xml:space="preserve">. Most epidemic fatalities follow a power law, with some extreme events – such as the Black Death and Spanish Flu – being even more deadly.267 There are other grounds for suspecting that such a </w:t>
      </w:r>
      <w:proofErr w:type="spellStart"/>
      <w:r w:rsidRPr="00B40B3C">
        <w:rPr>
          <w:sz w:val="16"/>
        </w:rPr>
        <w:t>highimpact</w:t>
      </w:r>
      <w:proofErr w:type="spellEnd"/>
      <w:r w:rsidRPr="00B40B3C">
        <w:rPr>
          <w:sz w:val="16"/>
        </w:rPr>
        <w:t xml:space="preserve"> epidemic will have a </w:t>
      </w:r>
      <w:r w:rsidRPr="00B40B3C">
        <w:rPr>
          <w:b/>
          <w:highlight w:val="green"/>
          <w:u w:val="single"/>
          <w:bdr w:val="single" w:sz="12" w:space="0" w:color="auto"/>
        </w:rPr>
        <w:t xml:space="preserve">greater probability than </w:t>
      </w:r>
      <w:r w:rsidRPr="00B40B3C">
        <w:rPr>
          <w:b/>
          <w:u w:val="single"/>
          <w:bdr w:val="single" w:sz="12" w:space="0" w:color="auto"/>
        </w:rPr>
        <w:t xml:space="preserve">usually </w:t>
      </w:r>
      <w:r w:rsidRPr="00B40B3C">
        <w:rPr>
          <w:b/>
          <w:highlight w:val="green"/>
          <w:u w:val="single"/>
          <w:bdr w:val="single" w:sz="12" w:space="0" w:color="auto"/>
        </w:rPr>
        <w:t>assumed</w:t>
      </w:r>
      <w:r w:rsidRPr="00B40B3C">
        <w:rPr>
          <w:u w:val="single"/>
        </w:rPr>
        <w:t xml:space="preserve">. </w:t>
      </w:r>
      <w:r w:rsidRPr="00B40B3C">
        <w:rPr>
          <w:b/>
          <w:u w:val="single"/>
        </w:rPr>
        <w:t>All the features</w:t>
      </w:r>
      <w:r w:rsidRPr="00B40B3C">
        <w:rPr>
          <w:u w:val="single"/>
        </w:rPr>
        <w:t xml:space="preserve"> of an extremely devastating disease </w:t>
      </w:r>
      <w:r w:rsidRPr="00B40B3C">
        <w:rPr>
          <w:b/>
          <w:highlight w:val="green"/>
          <w:u w:val="single"/>
        </w:rPr>
        <w:t>already exist</w:t>
      </w:r>
      <w:r w:rsidRPr="00B40B3C">
        <w:rPr>
          <w:highlight w:val="green"/>
          <w:u w:val="single"/>
        </w:rPr>
        <w:t xml:space="preserve"> </w:t>
      </w:r>
      <w:r w:rsidRPr="00B40B3C">
        <w:rPr>
          <w:u w:val="single"/>
        </w:rPr>
        <w:t xml:space="preserve">in nature: essentially </w:t>
      </w:r>
      <w:r w:rsidRPr="00B40B3C">
        <w:rPr>
          <w:b/>
          <w:highlight w:val="green"/>
          <w:u w:val="single"/>
        </w:rPr>
        <w:t>incurable</w:t>
      </w:r>
      <w:r w:rsidRPr="00B40B3C">
        <w:rPr>
          <w:highlight w:val="green"/>
          <w:u w:val="single"/>
        </w:rPr>
        <w:t xml:space="preserve"> </w:t>
      </w:r>
      <w:r w:rsidRPr="00B40B3C">
        <w:rPr>
          <w:u w:val="single"/>
        </w:rPr>
        <w:t xml:space="preserve">(Ebola268), nearly </w:t>
      </w:r>
      <w:r w:rsidRPr="00B40B3C">
        <w:rPr>
          <w:b/>
          <w:highlight w:val="green"/>
          <w:u w:val="single"/>
        </w:rPr>
        <w:t>always fatal</w:t>
      </w:r>
      <w:r w:rsidRPr="00B40B3C">
        <w:rPr>
          <w:highlight w:val="green"/>
          <w:u w:val="single"/>
        </w:rPr>
        <w:t xml:space="preserve"> </w:t>
      </w:r>
      <w:r w:rsidRPr="00B40B3C">
        <w:rPr>
          <w:u w:val="single"/>
        </w:rPr>
        <w:t xml:space="preserve">(rabies269), </w:t>
      </w:r>
      <w:r w:rsidRPr="00B40B3C">
        <w:rPr>
          <w:b/>
          <w:highlight w:val="green"/>
          <w:u w:val="single"/>
        </w:rPr>
        <w:t>extremely infectious</w:t>
      </w:r>
      <w:r w:rsidRPr="00B40B3C">
        <w:rPr>
          <w:highlight w:val="green"/>
          <w:u w:val="single"/>
        </w:rPr>
        <w:t xml:space="preserve"> </w:t>
      </w:r>
      <w:r w:rsidRPr="00B40B3C">
        <w:rPr>
          <w:u w:val="single"/>
        </w:rPr>
        <w:t xml:space="preserve">(common cold270), and </w:t>
      </w:r>
      <w:r w:rsidRPr="00B40B3C">
        <w:rPr>
          <w:b/>
          <w:highlight w:val="green"/>
          <w:u w:val="single"/>
        </w:rPr>
        <w:t>long incubation periods</w:t>
      </w:r>
      <w:r w:rsidRPr="00B40B3C">
        <w:rPr>
          <w:highlight w:val="green"/>
          <w:u w:val="single"/>
        </w:rPr>
        <w:t xml:space="preserve"> </w:t>
      </w:r>
      <w:r w:rsidRPr="00B40B3C">
        <w:rPr>
          <w:u w:val="single"/>
        </w:rPr>
        <w:t xml:space="preserve">(HIV271). </w:t>
      </w:r>
      <w:r w:rsidRPr="00B40B3C">
        <w:rPr>
          <w:b/>
          <w:u w:val="single"/>
        </w:rPr>
        <w:t>If a pathogen</w:t>
      </w:r>
      <w:r w:rsidRPr="00B40B3C">
        <w:rPr>
          <w:u w:val="single"/>
        </w:rPr>
        <w:t xml:space="preserve"> were to emerge that somehow </w:t>
      </w:r>
      <w:r w:rsidRPr="00B40B3C">
        <w:rPr>
          <w:b/>
          <w:highlight w:val="green"/>
          <w:u w:val="single"/>
        </w:rPr>
        <w:t>combined these</w:t>
      </w:r>
      <w:r w:rsidRPr="00B40B3C">
        <w:rPr>
          <w:highlight w:val="green"/>
          <w:u w:val="single"/>
        </w:rPr>
        <w:t xml:space="preserve"> </w:t>
      </w:r>
      <w:r w:rsidRPr="00B40B3C">
        <w:rPr>
          <w:u w:val="single"/>
        </w:rPr>
        <w:t xml:space="preserve">features (and </w:t>
      </w:r>
      <w:r w:rsidRPr="00B40B3C">
        <w:rPr>
          <w:b/>
          <w:u w:val="single"/>
        </w:rPr>
        <w:t>influenza</w:t>
      </w:r>
      <w:r w:rsidRPr="00B40B3C">
        <w:rPr>
          <w:u w:val="single"/>
        </w:rPr>
        <w:t xml:space="preserve"> has </w:t>
      </w:r>
      <w:r w:rsidRPr="00B40B3C">
        <w:rPr>
          <w:b/>
          <w:u w:val="single"/>
        </w:rPr>
        <w:t>demonstrated antigenic shift</w:t>
      </w:r>
      <w:r w:rsidRPr="00B40B3C">
        <w:rPr>
          <w:u w:val="single"/>
        </w:rPr>
        <w:t xml:space="preserve">, the </w:t>
      </w:r>
      <w:r w:rsidRPr="00B40B3C">
        <w:rPr>
          <w:b/>
          <w:u w:val="single"/>
        </w:rPr>
        <w:t>ability to combine features from different viruses272</w:t>
      </w:r>
      <w:r w:rsidRPr="00B40B3C">
        <w:rPr>
          <w:u w:val="single"/>
        </w:rPr>
        <w:t xml:space="preserve">), </w:t>
      </w:r>
      <w:r w:rsidRPr="00B40B3C">
        <w:rPr>
          <w:b/>
          <w:highlight w:val="green"/>
          <w:u w:val="single"/>
          <w:bdr w:val="single" w:sz="12" w:space="0" w:color="auto"/>
        </w:rPr>
        <w:t>its death toll would be extreme</w:t>
      </w:r>
      <w:r w:rsidRPr="00B40B3C">
        <w:rPr>
          <w:sz w:val="16"/>
        </w:rPr>
        <w:t xml:space="preserve">. Many relevant features of </w:t>
      </w:r>
      <w:r w:rsidRPr="00B40B3C">
        <w:rPr>
          <w:b/>
          <w:highlight w:val="green"/>
          <w:u w:val="single"/>
        </w:rPr>
        <w:t>the world have</w:t>
      </w:r>
      <w:r w:rsidRPr="00B40B3C">
        <w:rPr>
          <w:sz w:val="16"/>
        </w:rPr>
        <w:t xml:space="preserve"> </w:t>
      </w:r>
      <w:r w:rsidRPr="00B40B3C">
        <w:rPr>
          <w:b/>
          <w:highlight w:val="green"/>
          <w:u w:val="single"/>
        </w:rPr>
        <w:t>changed</w:t>
      </w:r>
      <w:r w:rsidRPr="00B40B3C">
        <w:rPr>
          <w:sz w:val="16"/>
        </w:rPr>
        <w:t xml:space="preserve"> considerably, </w:t>
      </w:r>
      <w:r w:rsidRPr="00B40B3C">
        <w:rPr>
          <w:b/>
          <w:highlight w:val="green"/>
          <w:u w:val="single"/>
          <w:bdr w:val="single" w:sz="12" w:space="0" w:color="auto"/>
        </w:rPr>
        <w:t>making past comparisons problematic</w:t>
      </w:r>
      <w:r w:rsidRPr="00B40B3C">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B40B3C">
        <w:rPr>
          <w:b/>
          <w:highlight w:val="green"/>
          <w:u w:val="single"/>
        </w:rPr>
        <w:t>modern transport</w:t>
      </w:r>
      <w:r w:rsidRPr="00B40B3C">
        <w:rPr>
          <w:highlight w:val="green"/>
          <w:u w:val="single"/>
        </w:rPr>
        <w:t xml:space="preserve"> </w:t>
      </w:r>
      <w:r w:rsidRPr="00B40B3C">
        <w:rPr>
          <w:u w:val="single"/>
        </w:rPr>
        <w:t xml:space="preserve">and </w:t>
      </w:r>
      <w:r w:rsidRPr="00B40B3C">
        <w:rPr>
          <w:b/>
          <w:highlight w:val="green"/>
          <w:u w:val="single"/>
        </w:rPr>
        <w:t>dense</w:t>
      </w:r>
      <w:r w:rsidRPr="00B40B3C">
        <w:rPr>
          <w:highlight w:val="green"/>
          <w:u w:val="single"/>
        </w:rPr>
        <w:t xml:space="preserve"> </w:t>
      </w:r>
      <w:r w:rsidRPr="00B40B3C">
        <w:rPr>
          <w:u w:val="single"/>
        </w:rPr>
        <w:t xml:space="preserve">human </w:t>
      </w:r>
      <w:r w:rsidRPr="00B40B3C">
        <w:rPr>
          <w:b/>
          <w:highlight w:val="green"/>
          <w:u w:val="single"/>
        </w:rPr>
        <w:t>population</w:t>
      </w:r>
      <w:r w:rsidRPr="00B40B3C">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40B3C">
        <w:rPr>
          <w:u w:val="single"/>
        </w:rPr>
        <w:t xml:space="preserve">And there would probably be survivors, if only in isolated locations. Hence the risk of a </w:t>
      </w:r>
      <w:proofErr w:type="spellStart"/>
      <w:r w:rsidRPr="00B40B3C">
        <w:rPr>
          <w:u w:val="single"/>
        </w:rPr>
        <w:t>civilisation</w:t>
      </w:r>
      <w:proofErr w:type="spellEnd"/>
      <w:r w:rsidRPr="00B40B3C">
        <w:rPr>
          <w:u w:val="single"/>
        </w:rPr>
        <w:t xml:space="preserve"> collapse would come from the </w:t>
      </w:r>
      <w:r w:rsidRPr="00B40B3C">
        <w:rPr>
          <w:b/>
          <w:highlight w:val="green"/>
          <w:u w:val="single"/>
        </w:rPr>
        <w:t>ripple effect</w:t>
      </w:r>
      <w:r w:rsidRPr="00B40B3C">
        <w:rPr>
          <w:highlight w:val="green"/>
          <w:u w:val="single"/>
        </w:rPr>
        <w:t xml:space="preserve"> </w:t>
      </w:r>
      <w:r w:rsidRPr="00B40B3C">
        <w:rPr>
          <w:u w:val="single"/>
        </w:rPr>
        <w:t xml:space="preserve">of the fatalities and the policy responses. These would include </w:t>
      </w:r>
      <w:r w:rsidRPr="00B40B3C">
        <w:rPr>
          <w:b/>
          <w:highlight w:val="green"/>
          <w:u w:val="single"/>
          <w:bdr w:val="single" w:sz="12" w:space="0" w:color="auto"/>
        </w:rPr>
        <w:t>political and agricultural disruption</w:t>
      </w:r>
      <w:r w:rsidRPr="00B40B3C">
        <w:rPr>
          <w:highlight w:val="green"/>
          <w:u w:val="single"/>
        </w:rPr>
        <w:t xml:space="preserve"> </w:t>
      </w:r>
      <w:r w:rsidRPr="00B40B3C">
        <w:rPr>
          <w:u w:val="single"/>
        </w:rPr>
        <w:t xml:space="preserve">as well as economic dislocation and damage to the world’s trade network (including the food trade). Extinction risk is only possible if the aftermath of the </w:t>
      </w:r>
      <w:r w:rsidRPr="00B40B3C">
        <w:rPr>
          <w:b/>
          <w:u w:val="single"/>
        </w:rPr>
        <w:t>epidemic fragments</w:t>
      </w:r>
      <w:r w:rsidRPr="00B40B3C">
        <w:rPr>
          <w:u w:val="single"/>
        </w:rPr>
        <w:t xml:space="preserve"> and diminishes </w:t>
      </w:r>
      <w:r w:rsidRPr="00B40B3C">
        <w:rPr>
          <w:b/>
          <w:highlight w:val="green"/>
          <w:u w:val="single"/>
        </w:rPr>
        <w:t xml:space="preserve">human </w:t>
      </w:r>
      <w:r w:rsidRPr="00B40B3C">
        <w:rPr>
          <w:b/>
          <w:u w:val="single"/>
        </w:rPr>
        <w:t>society to the extent that</w:t>
      </w:r>
      <w:r w:rsidRPr="00B40B3C">
        <w:rPr>
          <w:b/>
          <w:highlight w:val="green"/>
          <w:u w:val="single"/>
        </w:rPr>
        <w:t xml:space="preserve"> recovery </w:t>
      </w:r>
      <w:r w:rsidRPr="00B40B3C">
        <w:rPr>
          <w:b/>
          <w:u w:val="single"/>
        </w:rPr>
        <w:t xml:space="preserve">becomes </w:t>
      </w:r>
      <w:r w:rsidRPr="00B40B3C">
        <w:rPr>
          <w:b/>
          <w:bCs/>
          <w:highlight w:val="green"/>
          <w:u w:val="single"/>
        </w:rPr>
        <w:t>impossible</w:t>
      </w:r>
      <w:r w:rsidRPr="00B40B3C">
        <w:rPr>
          <w:b/>
          <w:bCs/>
          <w:u w:val="single"/>
        </w:rPr>
        <w:t>277 before humanity succumbs to other risks (such as</w:t>
      </w:r>
      <w:r w:rsidRPr="00B40B3C">
        <w:rPr>
          <w:u w:val="single"/>
        </w:rPr>
        <w:t xml:space="preserve"> </w:t>
      </w:r>
      <w:r w:rsidRPr="00B40B3C">
        <w:rPr>
          <w:b/>
          <w:u w:val="single"/>
        </w:rPr>
        <w:t>climate</w:t>
      </w:r>
      <w:r w:rsidRPr="00B40B3C">
        <w:rPr>
          <w:u w:val="single"/>
        </w:rPr>
        <w:t xml:space="preserve"> change </w:t>
      </w:r>
      <w:r w:rsidRPr="00B40B3C">
        <w:rPr>
          <w:b/>
          <w:u w:val="single"/>
        </w:rPr>
        <w:t>or further pandemics</w:t>
      </w:r>
      <w:r w:rsidRPr="00B40B3C">
        <w:rPr>
          <w:u w:val="single"/>
        </w:rPr>
        <w:t xml:space="preserve">). </w:t>
      </w:r>
      <w:r w:rsidRPr="00B40B3C">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1515DA7E" w14:textId="77777777" w:rsidR="00895B67" w:rsidRPr="00BF0E80" w:rsidRDefault="00895B67" w:rsidP="00895B67">
      <w:pPr>
        <w:rPr>
          <w:sz w:val="16"/>
        </w:rPr>
      </w:pPr>
    </w:p>
    <w:p w14:paraId="026BC887" w14:textId="77777777" w:rsidR="00895B67" w:rsidRDefault="00895B67" w:rsidP="00895B67">
      <w:pPr>
        <w:pStyle w:val="Heading4"/>
      </w:pPr>
      <w:r>
        <w:t xml:space="preserve">2] Pharma </w:t>
      </w:r>
      <w:r>
        <w:rPr>
          <w:u w:val="single"/>
        </w:rPr>
        <w:t>spills-over</w:t>
      </w:r>
      <w:r>
        <w:t xml:space="preserve"> – has cascading </w:t>
      </w:r>
      <w:r>
        <w:rPr>
          <w:u w:val="single"/>
        </w:rPr>
        <w:t>global impacts</w:t>
      </w:r>
      <w:r>
        <w:t xml:space="preserve"> that are necessary for </w:t>
      </w:r>
      <w:r>
        <w:rPr>
          <w:u w:val="single"/>
        </w:rPr>
        <w:t>human survival</w:t>
      </w:r>
      <w:r>
        <w:t>.</w:t>
      </w:r>
    </w:p>
    <w:p w14:paraId="7BF891B8" w14:textId="77777777" w:rsidR="00895B67" w:rsidRPr="00CB1B2A" w:rsidRDefault="00895B67" w:rsidP="00895B67">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09FB4645" w14:textId="77777777" w:rsidR="00895B67" w:rsidRDefault="00895B67" w:rsidP="00895B67">
      <w:pPr>
        <w:rPr>
          <w:u w:val="single"/>
        </w:rPr>
      </w:pPr>
      <w:r w:rsidRPr="00CB1B2A">
        <w:rPr>
          <w:u w:val="single"/>
        </w:rPr>
        <w:t xml:space="preserve">Fostering Industries to Counter Global Problems The </w:t>
      </w:r>
      <w:r w:rsidRPr="0071310D">
        <w:rPr>
          <w:highlight w:val="green"/>
          <w:u w:val="single"/>
        </w:rPr>
        <w:t>life sciences</w:t>
      </w:r>
      <w:r w:rsidRPr="00CB1B2A">
        <w:rPr>
          <w:u w:val="single"/>
        </w:rPr>
        <w:t xml:space="preserve"> </w:t>
      </w:r>
      <w:r w:rsidRPr="0071310D">
        <w:rPr>
          <w:highlight w:val="green"/>
          <w:u w:val="single"/>
        </w:rPr>
        <w:t xml:space="preserve">have applications </w:t>
      </w:r>
      <w:r w:rsidRPr="00CB1B2A">
        <w:rPr>
          <w:u w:val="single"/>
        </w:rPr>
        <w:t xml:space="preserve">in areas that range far </w:t>
      </w:r>
      <w:r w:rsidRPr="0071310D">
        <w:rPr>
          <w:highlight w:val="green"/>
          <w:u w:val="single"/>
        </w:rPr>
        <w:t>beyond human health</w:t>
      </w:r>
      <w:r w:rsidRPr="00CB1B2A">
        <w:rPr>
          <w:u w:val="single"/>
        </w:rPr>
        <w:t xml:space="preserve">. Life-science based approaches could </w:t>
      </w:r>
      <w:r w:rsidRPr="0071310D">
        <w:rPr>
          <w:b/>
          <w:bCs/>
          <w:highlight w:val="green"/>
          <w:u w:val="single"/>
        </w:rPr>
        <w:t>contribute to advances in</w:t>
      </w:r>
      <w:r w:rsidRPr="00CB1B2A">
        <w:rPr>
          <w:u w:val="single"/>
        </w:rPr>
        <w:t xml:space="preserve"> many industries, </w:t>
      </w:r>
      <w:proofErr w:type="gramStart"/>
      <w:r w:rsidRPr="00CB1B2A">
        <w:rPr>
          <w:u w:val="single"/>
        </w:rPr>
        <w:t xml:space="preserve">from </w:t>
      </w:r>
      <w:r w:rsidRPr="0071310D">
        <w:rPr>
          <w:rStyle w:val="Emphasis"/>
          <w:highlight w:val="green"/>
        </w:rPr>
        <w:t>energy production</w:t>
      </w:r>
      <w:r w:rsidRPr="0071310D">
        <w:rPr>
          <w:highlight w:val="green"/>
          <w:u w:val="single"/>
        </w:rPr>
        <w:t xml:space="preserve"> and </w:t>
      </w:r>
      <w:r w:rsidRPr="0071310D">
        <w:rPr>
          <w:rStyle w:val="Emphasis"/>
          <w:highlight w:val="green"/>
        </w:rPr>
        <w:t>pollution remediation</w:t>
      </w:r>
      <w:r w:rsidRPr="00CB1B2A">
        <w:rPr>
          <w:u w:val="single"/>
        </w:rPr>
        <w:t>,</w:t>
      </w:r>
      <w:proofErr w:type="gramEnd"/>
      <w:r w:rsidRPr="00CB1B2A">
        <w:rPr>
          <w:u w:val="single"/>
        </w:rPr>
        <w:t xml:space="preserve"> to clean manufacturing and the production of new biologically inspired materials. In fact, biological systems could provide the basis for new products, </w:t>
      </w:r>
      <w:proofErr w:type="gramStart"/>
      <w:r w:rsidRPr="00CB1B2A">
        <w:rPr>
          <w:u w:val="single"/>
        </w:rPr>
        <w:t>services</w:t>
      </w:r>
      <w:proofErr w:type="gramEnd"/>
      <w:r w:rsidRPr="00CB1B2A">
        <w:rPr>
          <w:u w:val="single"/>
        </w:rPr>
        <w:t xml:space="preserve">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71310D">
        <w:rPr>
          <w:highlight w:val="green"/>
          <w:u w:val="single"/>
        </w:rPr>
        <w:t xml:space="preserve">to </w:t>
      </w:r>
      <w:r w:rsidRPr="0071310D">
        <w:rPr>
          <w:rStyle w:val="Emphasis"/>
          <w:highlight w:val="gree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71310D">
        <w:rPr>
          <w:rStyle w:val="Emphasis"/>
          <w:highlight w:val="green"/>
        </w:rPr>
        <w:t>the global ag</w:t>
      </w:r>
      <w:r w:rsidRPr="00CB1B2A">
        <w:rPr>
          <w:rStyle w:val="Emphasis"/>
        </w:rPr>
        <w:t xml:space="preserve">ricultural </w:t>
      </w:r>
      <w:r w:rsidRPr="0071310D">
        <w:rPr>
          <w:rStyle w:val="Emphasis"/>
          <w:highlight w:val="green"/>
        </w:rPr>
        <w:t>system</w:t>
      </w:r>
      <w:r w:rsidRPr="0071310D">
        <w:rPr>
          <w:highlight w:val="green"/>
          <w:u w:val="single"/>
        </w:rPr>
        <w:t xml:space="preserve"> needs to</w:t>
      </w:r>
      <w:r w:rsidRPr="00CB1B2A">
        <w:rPr>
          <w:u w:val="single"/>
        </w:rPr>
        <w:t xml:space="preserve"> adopt the goal of </w:t>
      </w:r>
      <w:r w:rsidRPr="0071310D">
        <w:rPr>
          <w:highlight w:val="green"/>
          <w:u w:val="single"/>
        </w:rPr>
        <w:t>doubl</w:t>
      </w:r>
      <w:r w:rsidRPr="00CB1B2A">
        <w:rPr>
          <w:u w:val="single"/>
        </w:rPr>
        <w:t xml:space="preserve">ing the current yield of </w:t>
      </w:r>
      <w:r w:rsidRPr="0071310D">
        <w:rPr>
          <w:b/>
          <w:bCs/>
          <w:highlight w:val="green"/>
          <w:u w:val="single"/>
        </w:rPr>
        <w:t>crops while reducing</w:t>
      </w:r>
      <w:r w:rsidRPr="0010630F">
        <w:rPr>
          <w:b/>
          <w:bCs/>
          <w:u w:val="single"/>
        </w:rPr>
        <w:t xml:space="preserve"> key inputs like pesticides, </w:t>
      </w:r>
      <w:r w:rsidRPr="0071310D">
        <w:rPr>
          <w:b/>
          <w:bCs/>
          <w:highlight w:val="gree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rPr>
        <w:t>all people need and deserve secure access to food supplies</w:t>
      </w:r>
      <w:r w:rsidRPr="00CB1B2A">
        <w:rPr>
          <w:u w:val="single"/>
        </w:rPr>
        <w:t xml:space="preserve">. Continued progress will require both </w:t>
      </w:r>
      <w:r w:rsidRPr="00CB1B2A">
        <w:rPr>
          <w:rStyle w:val="Emphasis"/>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71310D">
        <w:rPr>
          <w:highlight w:val="green"/>
          <w:u w:val="single"/>
        </w:rPr>
        <w:t>new tools</w:t>
      </w:r>
      <w:r w:rsidRPr="00CB1B2A">
        <w:rPr>
          <w:u w:val="single"/>
        </w:rPr>
        <w:t xml:space="preserve"> have become available to </w:t>
      </w:r>
      <w:r w:rsidRPr="0071310D">
        <w:rPr>
          <w:highlight w:val="green"/>
          <w:u w:val="single"/>
        </w:rPr>
        <w:t>explore</w:t>
      </w:r>
      <w:r w:rsidRPr="00CB1B2A">
        <w:rPr>
          <w:u w:val="single"/>
        </w:rPr>
        <w:t xml:space="preserve"> the </w:t>
      </w:r>
      <w:r w:rsidRPr="0071310D">
        <w:rPr>
          <w:highlight w:val="green"/>
          <w:u w:val="single"/>
        </w:rPr>
        <w:t>microbial processes that</w:t>
      </w:r>
      <w:r w:rsidRPr="00CB1B2A">
        <w:rPr>
          <w:u w:val="single"/>
        </w:rPr>
        <w:t xml:space="preserve"> </w:t>
      </w:r>
      <w:r w:rsidRPr="0071310D">
        <w:rPr>
          <w:highlight w:val="green"/>
          <w:u w:val="single"/>
        </w:rPr>
        <w:t xml:space="preserve">drive the </w:t>
      </w:r>
      <w:r w:rsidRPr="0071310D">
        <w:rPr>
          <w:b/>
          <w:bCs/>
          <w:highlight w:val="green"/>
          <w:u w:val="single"/>
        </w:rPr>
        <w:t>chemistry of the oceans</w:t>
      </w:r>
      <w:r w:rsidRPr="00CB1B2A">
        <w:rPr>
          <w:u w:val="single"/>
        </w:rPr>
        <w:t xml:space="preserve">, observed David Kingsbury, Chief Program Officer for Science at the </w:t>
      </w:r>
      <w:proofErr w:type="gramStart"/>
      <w:r w:rsidRPr="00CB1B2A">
        <w:rPr>
          <w:u w:val="single"/>
        </w:rPr>
        <w:t>Gordon</w:t>
      </w:r>
      <w:proofErr w:type="gramEnd"/>
      <w:r w:rsidRPr="00CB1B2A">
        <w:rPr>
          <w:u w:val="single"/>
        </w:rPr>
        <w:t xml:space="preserve"> and Betty Moore Foundation. </w:t>
      </w:r>
      <w:r w:rsidRPr="0071310D">
        <w:rPr>
          <w:highlight w:val="green"/>
          <w:u w:val="single"/>
        </w:rPr>
        <w:t xml:space="preserve">These </w:t>
      </w:r>
      <w:r w:rsidRPr="00CB1B2A">
        <w:rPr>
          <w:u w:val="single"/>
        </w:rPr>
        <w:t xml:space="preserve">technologies have </w:t>
      </w:r>
      <w:r w:rsidRPr="0071310D">
        <w:rPr>
          <w:highlight w:val="green"/>
          <w:u w:val="single"/>
        </w:rPr>
        <w:t>revealed</w:t>
      </w:r>
      <w:r w:rsidRPr="00CB1B2A">
        <w:rPr>
          <w:u w:val="single"/>
        </w:rPr>
        <w:t xml:space="preserve"> that a large proportion of </w:t>
      </w:r>
      <w:r w:rsidRPr="00CB1B2A">
        <w:rPr>
          <w:rStyle w:val="Emphasis"/>
        </w:rPr>
        <w:t>the planet’s</w:t>
      </w:r>
      <w:r w:rsidRPr="0071310D">
        <w:rPr>
          <w:rStyle w:val="Emphasis"/>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71310D">
        <w:rPr>
          <w:rStyle w:val="Emphasis"/>
          <w:highlight w:val="green"/>
        </w:rPr>
        <w:t xml:space="preserve">If </w:t>
      </w:r>
      <w:r w:rsidRPr="001640EF">
        <w:rPr>
          <w:rStyle w:val="Emphasis"/>
        </w:rPr>
        <w:t xml:space="preserve">we are </w:t>
      </w:r>
      <w:r w:rsidRPr="0071310D">
        <w:rPr>
          <w:rStyle w:val="Emphasis"/>
          <w:highlight w:val="green"/>
        </w:rPr>
        <w:t xml:space="preserve">not careful, we are not going to have a sustainable planet </w:t>
      </w:r>
      <w:r w:rsidRPr="001640EF">
        <w:rPr>
          <w:rStyle w:val="Emphasis"/>
        </w:rPr>
        <w:t>to live on,</w:t>
      </w:r>
      <w:r w:rsidRPr="001640EF">
        <w:rPr>
          <w:u w:val="single"/>
        </w:rPr>
        <w:t>” said Kingsbury. Only by understanding the basic biological processes at work in the oceans can humans live sustainably</w:t>
      </w:r>
      <w:r w:rsidRPr="00CB1B2A">
        <w:rPr>
          <w:u w:val="single"/>
        </w:rPr>
        <w:t xml:space="preserve"> on earth.</w:t>
      </w:r>
    </w:p>
    <w:p w14:paraId="07C38A61" w14:textId="77777777" w:rsidR="00895B67" w:rsidRDefault="00895B67" w:rsidP="00895B67">
      <w:pPr>
        <w:rPr>
          <w:u w:val="single"/>
        </w:rPr>
      </w:pPr>
    </w:p>
    <w:p w14:paraId="73A05F63" w14:textId="77777777" w:rsidR="00895B67" w:rsidRPr="00F038BA" w:rsidRDefault="00895B67" w:rsidP="00895B67">
      <w:pPr>
        <w:pStyle w:val="Heading4"/>
      </w:pPr>
      <w:r w:rsidRPr="00F038BA">
        <w:t>Climate change destroys the world.</w:t>
      </w:r>
    </w:p>
    <w:p w14:paraId="6A7842FC" w14:textId="77777777" w:rsidR="00895B67" w:rsidRPr="00F038BA" w:rsidRDefault="00895B67" w:rsidP="00895B67">
      <w:proofErr w:type="spellStart"/>
      <w:r w:rsidRPr="00F038BA">
        <w:rPr>
          <w:rStyle w:val="Style13ptBold"/>
        </w:rPr>
        <w:t>Specktor</w:t>
      </w:r>
      <w:proofErr w:type="spellEnd"/>
      <w:r w:rsidRPr="00F038BA">
        <w:rPr>
          <w:rStyle w:val="Style13ptBold"/>
        </w:rPr>
        <w:t xml:space="preserve"> 19</w:t>
      </w:r>
      <w:r w:rsidRPr="00F038BA">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F038BA">
        <w:t>livescience</w:t>
      </w:r>
      <w:proofErr w:type="spellEnd"/>
      <w:r w:rsidRPr="00F038BA">
        <w:t xml:space="preserve">, </w:t>
      </w:r>
      <w:hyperlink r:id="rId15" w:history="1">
        <w:r w:rsidRPr="00F038BA">
          <w:rPr>
            <w:rStyle w:val="Hyperlink"/>
          </w:rPr>
          <w:t>https://www.livescience.com/65633-climate-change-dooms-humans-by-2050.html</w:t>
        </w:r>
      </w:hyperlink>
      <w:r w:rsidRPr="00F038BA">
        <w:t xml:space="preserve"> JW</w:t>
      </w:r>
    </w:p>
    <w:p w14:paraId="22AEBEA7" w14:textId="77777777" w:rsidR="00895B67" w:rsidRPr="00F038BA" w:rsidRDefault="00895B67" w:rsidP="00895B67">
      <w:pPr>
        <w:rPr>
          <w:u w:val="single"/>
        </w:rPr>
      </w:pPr>
      <w:r w:rsidRPr="00F038BA">
        <w:t>**</w:t>
      </w:r>
      <w:r w:rsidRPr="00F038BA">
        <w:rPr>
          <w:u w:val="single"/>
        </w:rPr>
        <w:t>Cites and talks about the Spratt and Dunlop study</w:t>
      </w:r>
    </w:p>
    <w:p w14:paraId="24D4BEDF" w14:textId="77777777" w:rsidR="00895B67" w:rsidRPr="005B2064" w:rsidRDefault="00895B67" w:rsidP="00895B67">
      <w:pPr>
        <w:rPr>
          <w:color w:val="000000" w:themeColor="text1"/>
          <w:sz w:val="16"/>
        </w:rPr>
      </w:pPr>
      <w:r w:rsidRPr="005B2064">
        <w:rPr>
          <w:color w:val="000000" w:themeColor="text1"/>
          <w:sz w:val="16"/>
        </w:rPr>
        <w:t xml:space="preserve">What might an accurate worst-case picture of the planet's climate-addled future </w:t>
      </w:r>
      <w:proofErr w:type="gramStart"/>
      <w:r w:rsidRPr="005B2064">
        <w:rPr>
          <w:color w:val="000000" w:themeColor="text1"/>
          <w:sz w:val="16"/>
        </w:rPr>
        <w:t>actually look</w:t>
      </w:r>
      <w:proofErr w:type="gramEnd"/>
      <w:r w:rsidRPr="005B2064">
        <w:rPr>
          <w:color w:val="000000" w:themeColor="text1"/>
          <w:sz w:val="16"/>
        </w:rPr>
        <w:t xml:space="preserve"> like, then? </w:t>
      </w:r>
      <w:r w:rsidRPr="00F038BA">
        <w:rPr>
          <w:color w:val="000000" w:themeColor="text1"/>
          <w:u w:val="single"/>
        </w:rPr>
        <w:t xml:space="preserve">The authors provide one particularly grim scenario that begins with </w:t>
      </w:r>
      <w:r w:rsidRPr="00A22AEE">
        <w:rPr>
          <w:color w:val="000000" w:themeColor="text1"/>
          <w:u w:val="single"/>
        </w:rPr>
        <w:t>world governments "politely ignoring"</w:t>
      </w:r>
      <w:r w:rsidRPr="00A22AEE">
        <w:rPr>
          <w:color w:val="000000" w:themeColor="text1"/>
          <w:sz w:val="16"/>
        </w:rPr>
        <w:t xml:space="preserve"> the advice of </w:t>
      </w:r>
      <w:r w:rsidRPr="00A22AEE">
        <w:rPr>
          <w:color w:val="000000" w:themeColor="text1"/>
          <w:u w:val="single"/>
        </w:rPr>
        <w:t>scientists</w:t>
      </w:r>
      <w:r w:rsidRPr="00A22AEE">
        <w:rPr>
          <w:color w:val="000000" w:themeColor="text1"/>
          <w:sz w:val="16"/>
        </w:rPr>
        <w:t xml:space="preserve"> and</w:t>
      </w:r>
      <w:r w:rsidRPr="005B2064">
        <w:rPr>
          <w:color w:val="000000" w:themeColor="text1"/>
          <w:sz w:val="16"/>
        </w:rPr>
        <w:t xml:space="preserve"> the will of the public to decarbonize the economy (finding alternative energy sources), resulting in a global temperature increase 5.4 F (3 C) by the year 2050. At this point, </w:t>
      </w:r>
      <w:r w:rsidRPr="00F038BA">
        <w:rPr>
          <w:color w:val="000000" w:themeColor="text1"/>
          <w:u w:val="single"/>
        </w:rPr>
        <w:t xml:space="preserve">the world's </w:t>
      </w:r>
      <w:r w:rsidRPr="005A6995">
        <w:rPr>
          <w:color w:val="000000" w:themeColor="text1"/>
          <w:u w:val="single"/>
        </w:rPr>
        <w:t>ice sheets vanish; brutal droughts kill many</w:t>
      </w:r>
      <w:r w:rsidRPr="005B2064">
        <w:rPr>
          <w:color w:val="000000" w:themeColor="text1"/>
          <w:sz w:val="16"/>
        </w:rPr>
        <w:t xml:space="preserve"> of the trees in the </w:t>
      </w:r>
      <w:hyperlink r:id="rId16" w:history="1">
        <w:r w:rsidRPr="005B2064">
          <w:rPr>
            <w:rStyle w:val="Hyperlink"/>
            <w:rFonts w:cs="Open Sans"/>
            <w:color w:val="000000" w:themeColor="text1"/>
            <w:sz w:val="16"/>
            <w:bdr w:val="none" w:sz="0" w:space="0" w:color="auto" w:frame="1"/>
          </w:rPr>
          <w:t>Amazon rainforest</w:t>
        </w:r>
      </w:hyperlink>
      <w:r w:rsidRPr="005B2064">
        <w:rPr>
          <w:color w:val="000000" w:themeColor="text1"/>
          <w:sz w:val="16"/>
        </w:rPr>
        <w:t xml:space="preserve"> (removing one of the world's largest carbon offsets); </w:t>
      </w:r>
      <w:r w:rsidRPr="00F038BA">
        <w:rPr>
          <w:color w:val="000000" w:themeColor="text1"/>
          <w:u w:val="single"/>
        </w:rPr>
        <w:t xml:space="preserve">and the </w:t>
      </w:r>
      <w:r w:rsidRPr="00A5224C">
        <w:rPr>
          <w:color w:val="000000" w:themeColor="text1"/>
          <w:highlight w:val="green"/>
          <w:u w:val="single"/>
        </w:rPr>
        <w:t>planet plunges into</w:t>
      </w:r>
      <w:r w:rsidRPr="00F038BA">
        <w:rPr>
          <w:color w:val="000000" w:themeColor="text1"/>
          <w:u w:val="single"/>
        </w:rPr>
        <w:t xml:space="preserve"> a </w:t>
      </w:r>
      <w:r w:rsidRPr="00A5224C">
        <w:rPr>
          <w:color w:val="000000" w:themeColor="text1"/>
          <w:highlight w:val="green"/>
          <w:u w:val="single"/>
        </w:rPr>
        <w:t>feedback loop</w:t>
      </w:r>
      <w:r w:rsidRPr="00F038BA">
        <w:rPr>
          <w:color w:val="000000" w:themeColor="text1"/>
          <w:u w:val="single"/>
        </w:rPr>
        <w:t xml:space="preserve"> of ever-hotter</w:t>
      </w:r>
      <w:r w:rsidRPr="005B2064">
        <w:rPr>
          <w:color w:val="000000" w:themeColor="text1"/>
          <w:sz w:val="16"/>
        </w:rPr>
        <w:t xml:space="preserve">, ever-deadlier </w:t>
      </w:r>
      <w:r w:rsidRPr="00F038BA">
        <w:rPr>
          <w:color w:val="000000" w:themeColor="text1"/>
          <w:u w:val="single"/>
        </w:rPr>
        <w:t>conditions</w:t>
      </w:r>
      <w:r w:rsidRPr="005B2064">
        <w:rPr>
          <w:color w:val="000000" w:themeColor="text1"/>
          <w:sz w:val="16"/>
        </w:rPr>
        <w:t>.</w:t>
      </w:r>
    </w:p>
    <w:p w14:paraId="10AB3F51" w14:textId="77777777" w:rsidR="00895B67" w:rsidRPr="005B2064" w:rsidRDefault="00895B67" w:rsidP="00895B67">
      <w:pPr>
        <w:rPr>
          <w:color w:val="000000" w:themeColor="text1"/>
          <w:sz w:val="16"/>
        </w:rPr>
      </w:pPr>
      <w:r w:rsidRPr="005B2064">
        <w:rPr>
          <w:color w:val="000000" w:themeColor="text1"/>
          <w:sz w:val="16"/>
        </w:rPr>
        <w:t>"</w:t>
      </w:r>
      <w:r w:rsidRPr="00A22AEE">
        <w:rPr>
          <w:color w:val="000000" w:themeColor="text1"/>
          <w:u w:val="single"/>
        </w:rPr>
        <w:t xml:space="preserve">Thirty-five percent of the global land area, and </w:t>
      </w:r>
      <w:r w:rsidRPr="005A6995">
        <w:rPr>
          <w:color w:val="000000" w:themeColor="text1"/>
          <w:u w:val="single"/>
        </w:rPr>
        <w:t>55 percent of the global population,</w:t>
      </w:r>
      <w:r w:rsidRPr="00F038BA">
        <w:rPr>
          <w:color w:val="000000" w:themeColor="text1"/>
          <w:u w:val="single"/>
        </w:rPr>
        <w:t xml:space="preserve"> are </w:t>
      </w:r>
      <w:r w:rsidRPr="00A5224C">
        <w:rPr>
          <w:color w:val="000000" w:themeColor="text1"/>
          <w:highlight w:val="green"/>
          <w:u w:val="single"/>
        </w:rPr>
        <w:t>subject to</w:t>
      </w:r>
      <w:r w:rsidRPr="00F038BA">
        <w:rPr>
          <w:color w:val="000000" w:themeColor="text1"/>
          <w:u w:val="single"/>
        </w:rPr>
        <w:t xml:space="preserve"> more than 20 days a year of </w:t>
      </w:r>
      <w:hyperlink r:id="rId17" w:history="1">
        <w:r w:rsidRPr="00A5224C">
          <w:rPr>
            <w:color w:val="000000" w:themeColor="text1"/>
            <w:highlight w:val="green"/>
            <w:u w:val="single"/>
          </w:rPr>
          <w:t>lethal heat</w:t>
        </w:r>
        <w:r w:rsidRPr="00F038BA">
          <w:rPr>
            <w:color w:val="000000" w:themeColor="text1"/>
            <w:u w:val="single"/>
          </w:rPr>
          <w:t xml:space="preserve"> conditions</w:t>
        </w:r>
      </w:hyperlink>
      <w:r w:rsidRPr="00F038BA">
        <w:rPr>
          <w:color w:val="000000" w:themeColor="text1"/>
          <w:u w:val="single"/>
        </w:rPr>
        <w:t>, beyond</w:t>
      </w:r>
      <w:r w:rsidRPr="005B2064">
        <w:rPr>
          <w:color w:val="000000" w:themeColor="text1"/>
          <w:sz w:val="16"/>
        </w:rPr>
        <w:t xml:space="preserve"> the threshold of human </w:t>
      </w:r>
      <w:r w:rsidRPr="00F038BA">
        <w:rPr>
          <w:color w:val="000000" w:themeColor="text1"/>
          <w:u w:val="single"/>
        </w:rPr>
        <w:t>survivability</w:t>
      </w:r>
      <w:r w:rsidRPr="005B2064">
        <w:rPr>
          <w:color w:val="000000" w:themeColor="text1"/>
          <w:sz w:val="16"/>
        </w:rPr>
        <w:t>," the authors hypothesized.</w:t>
      </w:r>
    </w:p>
    <w:p w14:paraId="14A8B2C9" w14:textId="77777777" w:rsidR="00895B67" w:rsidRPr="00F038BA" w:rsidRDefault="00895B67" w:rsidP="00895B67">
      <w:pPr>
        <w:rPr>
          <w:color w:val="000000" w:themeColor="text1"/>
          <w:u w:val="single"/>
        </w:rPr>
      </w:pPr>
      <w:r w:rsidRPr="005B2064">
        <w:rPr>
          <w:color w:val="000000" w:themeColor="text1"/>
          <w:sz w:val="16"/>
        </w:rPr>
        <w:t xml:space="preserve">Meanwhile, </w:t>
      </w:r>
      <w:r w:rsidRPr="00A5224C">
        <w:rPr>
          <w:color w:val="000000" w:themeColor="text1"/>
          <w:highlight w:val="green"/>
          <w:u w:val="single"/>
        </w:rPr>
        <w:t>droughts, floods and wildfires</w:t>
      </w:r>
      <w:r w:rsidRPr="00F038BA">
        <w:rPr>
          <w:color w:val="000000" w:themeColor="text1"/>
          <w:u w:val="single"/>
        </w:rPr>
        <w:t xml:space="preserve"> regularly </w:t>
      </w:r>
      <w:r w:rsidRPr="00A5224C">
        <w:rPr>
          <w:color w:val="000000" w:themeColor="text1"/>
          <w:highlight w:val="green"/>
          <w:u w:val="single"/>
        </w:rPr>
        <w:t>ravage the land</w:t>
      </w:r>
      <w:r w:rsidRPr="00F038BA">
        <w:rPr>
          <w:color w:val="000000" w:themeColor="text1"/>
          <w:u w:val="single"/>
        </w:rPr>
        <w:t xml:space="preserve">. </w:t>
      </w:r>
      <w:r w:rsidRPr="00A22AEE">
        <w:rPr>
          <w:color w:val="000000" w:themeColor="text1"/>
          <w:u w:val="single"/>
        </w:rPr>
        <w:t>Nearly one-third of the world's land surface turns to desert.</w:t>
      </w:r>
      <w:r w:rsidRPr="005B2064">
        <w:rPr>
          <w:color w:val="000000" w:themeColor="text1"/>
          <w:sz w:val="16"/>
        </w:rPr>
        <w:t xml:space="preserve"> Entire </w:t>
      </w:r>
      <w:r w:rsidRPr="00A5224C">
        <w:rPr>
          <w:color w:val="000000" w:themeColor="text1"/>
          <w:highlight w:val="green"/>
          <w:u w:val="single"/>
        </w:rPr>
        <w:t>ecosystems collapse</w:t>
      </w:r>
      <w:r w:rsidRPr="00F038BA">
        <w:rPr>
          <w:color w:val="000000" w:themeColor="text1"/>
          <w:u w:val="single"/>
        </w:rPr>
        <w:t>, beginning with the planet's coral reefs, the rainforest and the Arctic ice sheets</w:t>
      </w:r>
      <w:r w:rsidRPr="005B2064">
        <w:rPr>
          <w:color w:val="000000" w:themeColor="text1"/>
          <w:sz w:val="16"/>
        </w:rPr>
        <w:t xml:space="preserve">. The world's tropics are hit hardest by these new climate extremes, </w:t>
      </w:r>
      <w:r w:rsidRPr="00A5224C">
        <w:rPr>
          <w:color w:val="000000" w:themeColor="text1"/>
          <w:highlight w:val="green"/>
          <w:u w:val="single"/>
        </w:rPr>
        <w:t>destroying</w:t>
      </w:r>
      <w:r w:rsidRPr="00F038BA">
        <w:rPr>
          <w:color w:val="000000" w:themeColor="text1"/>
          <w:u w:val="single"/>
        </w:rPr>
        <w:t xml:space="preserve"> the region's </w:t>
      </w:r>
      <w:proofErr w:type="gramStart"/>
      <w:r w:rsidRPr="00A5224C">
        <w:rPr>
          <w:color w:val="000000" w:themeColor="text1"/>
          <w:highlight w:val="green"/>
          <w:u w:val="single"/>
        </w:rPr>
        <w:t>agriculture</w:t>
      </w:r>
      <w:proofErr w:type="gramEnd"/>
      <w:r w:rsidRPr="00A5224C">
        <w:rPr>
          <w:color w:val="000000" w:themeColor="text1"/>
          <w:highlight w:val="green"/>
          <w:u w:val="single"/>
        </w:rPr>
        <w:t xml:space="preserve"> </w:t>
      </w:r>
      <w:r w:rsidRPr="005A6995">
        <w:rPr>
          <w:color w:val="000000" w:themeColor="text1"/>
          <w:u w:val="single"/>
        </w:rPr>
        <w:t>and turning more than 1 billion people into refugees.</w:t>
      </w:r>
    </w:p>
    <w:p w14:paraId="26DF90E1" w14:textId="77777777" w:rsidR="00895B67" w:rsidRPr="00F038BA" w:rsidRDefault="00895B67" w:rsidP="00895B67">
      <w:pPr>
        <w:rPr>
          <w:color w:val="000000" w:themeColor="text1"/>
          <w:u w:val="single"/>
        </w:rPr>
      </w:pPr>
      <w:r w:rsidRPr="005B2064">
        <w:rPr>
          <w:color w:val="000000" w:themeColor="text1"/>
          <w:sz w:val="16"/>
        </w:rPr>
        <w:t xml:space="preserve">This mass movement of </w:t>
      </w:r>
      <w:r w:rsidRPr="00F038BA">
        <w:rPr>
          <w:color w:val="000000" w:themeColor="text1"/>
          <w:u w:val="single"/>
        </w:rPr>
        <w:t xml:space="preserve">refugees </w:t>
      </w:r>
      <w:r w:rsidRPr="00A22AEE">
        <w:rPr>
          <w:color w:val="000000" w:themeColor="text1"/>
          <w:u w:val="single"/>
        </w:rPr>
        <w:t>— coupled with </w:t>
      </w:r>
      <w:hyperlink r:id="rId18" w:history="1">
        <w:r w:rsidRPr="00A5224C">
          <w:rPr>
            <w:highlight w:val="green"/>
            <w:u w:val="single"/>
          </w:rPr>
          <w:t>shrinking coastlines</w:t>
        </w:r>
      </w:hyperlink>
      <w:r w:rsidRPr="00A5224C">
        <w:rPr>
          <w:color w:val="000000" w:themeColor="text1"/>
          <w:highlight w:val="green"/>
          <w:u w:val="single"/>
        </w:rPr>
        <w:t> and</w:t>
      </w:r>
      <w:r w:rsidRPr="00F038BA">
        <w:rPr>
          <w:color w:val="000000" w:themeColor="text1"/>
          <w:u w:val="single"/>
        </w:rPr>
        <w:t xml:space="preserve"> severe </w:t>
      </w:r>
      <w:r w:rsidRPr="00A5224C">
        <w:rPr>
          <w:color w:val="000000" w:themeColor="text1"/>
          <w:highlight w:val="green"/>
          <w:u w:val="single"/>
        </w:rPr>
        <w:t>drops in food and water</w:t>
      </w:r>
      <w:r w:rsidRPr="00F038BA">
        <w:rPr>
          <w:color w:val="000000" w:themeColor="text1"/>
          <w:u w:val="single"/>
        </w:rPr>
        <w:t xml:space="preserve"> availability — begin to </w:t>
      </w:r>
      <w:r w:rsidRPr="00A5224C">
        <w:rPr>
          <w:color w:val="000000" w:themeColor="text1"/>
          <w:highlight w:val="green"/>
          <w:u w:val="single"/>
        </w:rPr>
        <w:t>stress</w:t>
      </w:r>
      <w:r w:rsidRPr="00F038BA">
        <w:rPr>
          <w:color w:val="000000" w:themeColor="text1"/>
          <w:u w:val="single"/>
        </w:rPr>
        <w:t xml:space="preserve"> the fabric of the world's largest </w:t>
      </w:r>
      <w:r w:rsidRPr="00A5224C">
        <w:rPr>
          <w:color w:val="000000" w:themeColor="text1"/>
          <w:highlight w:val="green"/>
          <w:u w:val="single"/>
        </w:rPr>
        <w:t>nations</w:t>
      </w:r>
      <w:r w:rsidRPr="005B2064">
        <w:rPr>
          <w:color w:val="000000" w:themeColor="text1"/>
          <w:sz w:val="16"/>
        </w:rPr>
        <w:t xml:space="preserve">, including the United States. </w:t>
      </w:r>
      <w:r w:rsidRPr="00A5224C">
        <w:rPr>
          <w:color w:val="000000" w:themeColor="text1"/>
          <w:highlight w:val="green"/>
          <w:u w:val="single"/>
        </w:rPr>
        <w:t>Armed conflicts</w:t>
      </w:r>
      <w:r w:rsidRPr="00F038BA">
        <w:rPr>
          <w:color w:val="000000" w:themeColor="text1"/>
          <w:u w:val="single"/>
        </w:rPr>
        <w:t xml:space="preserve"> over resources, perhaps </w:t>
      </w:r>
      <w:r w:rsidRPr="00A5224C">
        <w:rPr>
          <w:color w:val="000000" w:themeColor="text1"/>
          <w:highlight w:val="green"/>
          <w:u w:val="single"/>
        </w:rPr>
        <w:t>culminating in nuclear war, are likely</w:t>
      </w:r>
      <w:r w:rsidRPr="00F038BA">
        <w:rPr>
          <w:color w:val="000000" w:themeColor="text1"/>
          <w:u w:val="single"/>
        </w:rPr>
        <w:t>.</w:t>
      </w:r>
    </w:p>
    <w:p w14:paraId="69C5C2A1" w14:textId="77777777" w:rsidR="00895B67" w:rsidRDefault="00895B67" w:rsidP="00895B67">
      <w:pPr>
        <w:rPr>
          <w:color w:val="000000" w:themeColor="text1"/>
          <w:u w:val="single"/>
        </w:rPr>
      </w:pPr>
      <w:r w:rsidRPr="00F038BA">
        <w:rPr>
          <w:color w:val="000000" w:themeColor="text1"/>
          <w:u w:val="single"/>
        </w:rPr>
        <w:t>The result</w:t>
      </w:r>
      <w:r w:rsidRPr="005B2064">
        <w:rPr>
          <w:color w:val="000000" w:themeColor="text1"/>
          <w:sz w:val="16"/>
        </w:rPr>
        <w:t xml:space="preserve">, according to the new paper, </w:t>
      </w:r>
      <w:r w:rsidRPr="00F038BA">
        <w:rPr>
          <w:color w:val="000000" w:themeColor="text1"/>
          <w:u w:val="single"/>
        </w:rPr>
        <w:t xml:space="preserve">is "outright chaos" and perhaps "the </w:t>
      </w:r>
      <w:r w:rsidRPr="00A5224C">
        <w:rPr>
          <w:color w:val="000000" w:themeColor="text1"/>
          <w:highlight w:val="green"/>
          <w:u w:val="single"/>
        </w:rPr>
        <w:t>end of</w:t>
      </w:r>
      <w:r w:rsidRPr="00F038BA">
        <w:rPr>
          <w:color w:val="000000" w:themeColor="text1"/>
          <w:u w:val="single"/>
        </w:rPr>
        <w:t xml:space="preserve"> human global </w:t>
      </w:r>
      <w:r w:rsidRPr="00A5224C">
        <w:rPr>
          <w:color w:val="000000" w:themeColor="text1"/>
          <w:highlight w:val="green"/>
          <w:u w:val="single"/>
        </w:rPr>
        <w:t>civilization</w:t>
      </w:r>
      <w:r w:rsidRPr="00F038BA">
        <w:rPr>
          <w:color w:val="000000" w:themeColor="text1"/>
          <w:u w:val="single"/>
        </w:rPr>
        <w:t xml:space="preserve"> as we know it."</w:t>
      </w:r>
    </w:p>
    <w:p w14:paraId="62C891D9" w14:textId="77777777" w:rsidR="00895B67" w:rsidRDefault="00895B67" w:rsidP="00895B67">
      <w:pPr>
        <w:rPr>
          <w:color w:val="000000" w:themeColor="text1"/>
          <w:u w:val="single"/>
        </w:rPr>
      </w:pPr>
    </w:p>
    <w:p w14:paraId="4390193C" w14:textId="77777777" w:rsidR="00895B67" w:rsidRDefault="00895B67" w:rsidP="00895B67">
      <w:pPr>
        <w:pStyle w:val="Heading4"/>
      </w:pPr>
      <w:r>
        <w:t xml:space="preserve">3] 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0A24DFC0" w14:textId="77777777" w:rsidR="00895B67" w:rsidRPr="00CB1B2A" w:rsidRDefault="00895B67" w:rsidP="00895B67">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43A89121" w14:textId="77777777" w:rsidR="00895B67" w:rsidRDefault="00895B67" w:rsidP="00895B67">
      <w:pPr>
        <w:rPr>
          <w:sz w:val="16"/>
        </w:rPr>
      </w:pPr>
      <w:r w:rsidRPr="00CB1B2A">
        <w:rPr>
          <w:sz w:val="16"/>
        </w:rPr>
        <w:t xml:space="preserve">We also need to better understand how these NTDs are </w:t>
      </w:r>
      <w:proofErr w:type="gramStart"/>
      <w:r w:rsidRPr="00CB1B2A">
        <w:rPr>
          <w:sz w:val="16"/>
        </w:rPr>
        <w:t>actually transmitted</w:t>
      </w:r>
      <w:proofErr w:type="gramEnd"/>
      <w:r w:rsidRPr="00CB1B2A">
        <w:rPr>
          <w:sz w:val="16"/>
        </w:rPr>
        <w:t xml:space="preserve">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CB1B2A">
        <w:rPr>
          <w:sz w:val="16"/>
        </w:rPr>
        <w:t>evi</w:t>
      </w:r>
      <w:proofErr w:type="spellEnd"/>
      <w:r w:rsidRPr="00CB1B2A">
        <w:rPr>
          <w:sz w:val="16"/>
        </w:rPr>
        <w:t xml:space="preserve">- </w:t>
      </w:r>
      <w:proofErr w:type="spellStart"/>
      <w:r w:rsidRPr="00CB1B2A">
        <w:rPr>
          <w:sz w:val="16"/>
        </w:rPr>
        <w:t>dence</w:t>
      </w:r>
      <w:proofErr w:type="spellEnd"/>
      <w:r w:rsidRPr="00CB1B2A">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71310D">
        <w:rPr>
          <w:rStyle w:val="Emphasis"/>
          <w:highlight w:val="green"/>
        </w:rPr>
        <w:t>r</w:t>
      </w:r>
      <w:r w:rsidRPr="00CB1B2A">
        <w:rPr>
          <w:rStyle w:val="Emphasis"/>
        </w:rPr>
        <w:t xml:space="preserve">esearch </w:t>
      </w:r>
      <w:r w:rsidRPr="0071310D">
        <w:rPr>
          <w:rStyle w:val="Emphasis"/>
          <w:highlight w:val="green"/>
        </w:rPr>
        <w:t>and d</w:t>
      </w:r>
      <w:r w:rsidRPr="00CB1B2A">
        <w:rPr>
          <w:rStyle w:val="Emphasis"/>
        </w:rPr>
        <w:t>evelopment agenda</w:t>
      </w:r>
      <w:r w:rsidRPr="00CB1B2A">
        <w:rPr>
          <w:sz w:val="16"/>
        </w:rPr>
        <w:t xml:space="preserve"> </w:t>
      </w:r>
      <w:r w:rsidRPr="0071310D">
        <w:rPr>
          <w:rStyle w:val="StyleUnderline"/>
          <w:highlight w:val="green"/>
        </w:rPr>
        <w:t>for</w:t>
      </w:r>
      <w:r w:rsidRPr="00CB1B2A">
        <w:rPr>
          <w:sz w:val="16"/>
        </w:rPr>
        <w:t xml:space="preserve"> the </w:t>
      </w:r>
      <w:r w:rsidRPr="0071310D">
        <w:rPr>
          <w:rStyle w:val="StyleUnderline"/>
          <w:b/>
          <w:bCs/>
          <w:highlight w:val="green"/>
        </w:rPr>
        <w:t>NTDs</w:t>
      </w:r>
      <w:r w:rsidRPr="0071310D">
        <w:rPr>
          <w:rStyle w:val="StyleUnderline"/>
          <w:highlight w:val="green"/>
        </w:rPr>
        <w:t xml:space="preserve"> in the U</w:t>
      </w:r>
      <w:r w:rsidRPr="00CB1B2A">
        <w:rPr>
          <w:rStyle w:val="StyleUnderline"/>
        </w:rPr>
        <w:t xml:space="preserve">nited </w:t>
      </w:r>
      <w:r w:rsidRPr="0071310D">
        <w:rPr>
          <w:rStyle w:val="StyleUnderline"/>
          <w:highlight w:val="green"/>
        </w:rPr>
        <w:t>S</w:t>
      </w:r>
      <w:r w:rsidRPr="00CB1B2A">
        <w:rPr>
          <w:rStyle w:val="StyleUnderline"/>
        </w:rPr>
        <w:t xml:space="preserve">tates. There are no </w:t>
      </w:r>
      <w:r w:rsidRPr="00CB1B2A">
        <w:rPr>
          <w:rStyle w:val="Emphasis"/>
        </w:rPr>
        <w:t>point-of-care diagnostic tests</w:t>
      </w:r>
      <w:r w:rsidRPr="00CB1B2A">
        <w:rPr>
          <w:sz w:val="16"/>
        </w:rPr>
        <w:t xml:space="preserve"> available for most of the NTDs endemic to the nation, so blood from pa- </w:t>
      </w:r>
      <w:proofErr w:type="spellStart"/>
      <w:r w:rsidRPr="00CB1B2A">
        <w:rPr>
          <w:sz w:val="16"/>
        </w:rPr>
        <w:t>tients</w:t>
      </w:r>
      <w:proofErr w:type="spellEnd"/>
      <w:r w:rsidRPr="00CB1B2A">
        <w:rPr>
          <w:sz w:val="16"/>
        </w:rPr>
        <w:t xml:space="preserve"> must be sent to the CD С or other specialty research laboratories </w:t>
      </w:r>
      <w:proofErr w:type="gramStart"/>
      <w:r w:rsidRPr="00CB1B2A">
        <w:rPr>
          <w:sz w:val="16"/>
        </w:rPr>
        <w:t>in order to</w:t>
      </w:r>
      <w:proofErr w:type="gramEnd"/>
      <w:r w:rsidRPr="00CB1B2A">
        <w:rPr>
          <w:sz w:val="16"/>
        </w:rPr>
        <w:t xml:space="preserve">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71310D">
        <w:rPr>
          <w:rStyle w:val="StyleUnderline"/>
          <w:highlight w:val="green"/>
        </w:rPr>
        <w:t xml:space="preserve">need </w:t>
      </w:r>
      <w:r w:rsidRPr="0071310D">
        <w:rPr>
          <w:rStyle w:val="Emphasis"/>
          <w:highlight w:val="green"/>
        </w:rPr>
        <w:t>new</w:t>
      </w:r>
      <w:r w:rsidRPr="00CB1B2A">
        <w:rPr>
          <w:rStyle w:val="Emphasis"/>
        </w:rPr>
        <w:t xml:space="preserve"> and improved </w:t>
      </w:r>
      <w:r w:rsidRPr="0071310D">
        <w:rPr>
          <w:rStyle w:val="Emphasis"/>
          <w:highlight w:val="green"/>
        </w:rPr>
        <w:t>treatments and vaccines</w:t>
      </w:r>
      <w:r w:rsidRPr="00CB1B2A">
        <w:rPr>
          <w:sz w:val="16"/>
        </w:rPr>
        <w:t xml:space="preserve">. </w:t>
      </w:r>
      <w:r w:rsidRPr="00CB1B2A">
        <w:rPr>
          <w:rStyle w:val="StyleUnderline"/>
        </w:rPr>
        <w:t xml:space="preserve">Because the </w:t>
      </w:r>
      <w:r w:rsidRPr="0071310D">
        <w:rPr>
          <w:rStyle w:val="StyleUnderline"/>
          <w:highlight w:val="green"/>
        </w:rPr>
        <w:t>NTDs</w:t>
      </w:r>
      <w:r w:rsidRPr="00CB1B2A">
        <w:rPr>
          <w:rStyle w:val="StyleUnderline"/>
        </w:rPr>
        <w:t xml:space="preserve"> are poverty-related diseases, they often </w:t>
      </w:r>
      <w:r w:rsidRPr="0071310D">
        <w:rPr>
          <w:rStyle w:val="Emphasis"/>
          <w:highlight w:val="green"/>
        </w:rPr>
        <w:t>fly below the radar</w:t>
      </w:r>
      <w:r w:rsidRPr="00CB1B2A">
        <w:rPr>
          <w:rStyle w:val="StyleUnderline"/>
        </w:rPr>
        <w:t xml:space="preserve"> screen </w:t>
      </w:r>
      <w:r w:rsidRPr="0071310D">
        <w:rPr>
          <w:rStyle w:val="StyleUnderline"/>
          <w:highlight w:val="green"/>
        </w:rPr>
        <w:t>of</w:t>
      </w:r>
      <w:r w:rsidRPr="00CB1B2A">
        <w:rPr>
          <w:rStyle w:val="StyleUnderline"/>
        </w:rPr>
        <w:t xml:space="preserve"> the major </w:t>
      </w:r>
      <w:r w:rsidRPr="0071310D">
        <w:rPr>
          <w:rStyle w:val="StyleUnderline"/>
          <w:highlight w:val="green"/>
        </w:rPr>
        <w:t>pharma</w:t>
      </w:r>
      <w:r w:rsidRPr="00CB1B2A">
        <w:rPr>
          <w:rStyle w:val="StyleUnderline"/>
        </w:rPr>
        <w:t xml:space="preserve">ceutical </w:t>
      </w:r>
      <w:r w:rsidRPr="0071310D">
        <w:rPr>
          <w:rStyle w:val="StyleUnderline"/>
          <w:highlight w:val="green"/>
        </w:rPr>
        <w:t xml:space="preserve">companies and are </w:t>
      </w:r>
      <w:r w:rsidRPr="0071310D">
        <w:rPr>
          <w:rStyle w:val="Emphasis"/>
          <w:highlight w:val="green"/>
        </w:rPr>
        <w:t>not prioritized</w:t>
      </w:r>
      <w:r w:rsidRPr="0071310D">
        <w:rPr>
          <w:sz w:val="16"/>
          <w:highlight w:val="green"/>
        </w:rPr>
        <w:t xml:space="preserve">. </w:t>
      </w:r>
      <w:r w:rsidRPr="0071310D">
        <w:rPr>
          <w:rStyle w:val="StyleUnderline"/>
          <w:highlight w:val="green"/>
        </w:rPr>
        <w:t>Thus,</w:t>
      </w:r>
      <w:r w:rsidRPr="00CB1B2A">
        <w:rPr>
          <w:rStyle w:val="StyleUnderline"/>
        </w:rPr>
        <w:t xml:space="preserve"> the </w:t>
      </w:r>
      <w:r w:rsidRPr="0071310D">
        <w:rPr>
          <w:rStyle w:val="StyleUnderline"/>
          <w:highlight w:val="green"/>
        </w:rPr>
        <w:t>drugs</w:t>
      </w:r>
      <w:r w:rsidRPr="00CB1B2A">
        <w:rPr>
          <w:rStyle w:val="StyleUnderline"/>
        </w:rPr>
        <w:t xml:space="preserve"> used to treat these illnesses </w:t>
      </w:r>
      <w:r w:rsidRPr="0071310D">
        <w:rPr>
          <w:rStyle w:val="StyleUnderline"/>
          <w:highlight w:val="green"/>
        </w:rPr>
        <w:t xml:space="preserve">are </w:t>
      </w:r>
      <w:r w:rsidRPr="0071310D">
        <w:rPr>
          <w:rStyle w:val="Emphasis"/>
          <w:highlight w:val="green"/>
        </w:rPr>
        <w:t>not</w:t>
      </w:r>
      <w:r w:rsidRPr="00CB1B2A">
        <w:rPr>
          <w:rStyle w:val="Emphasis"/>
        </w:rPr>
        <w:t xml:space="preserve"> widely </w:t>
      </w:r>
      <w:r w:rsidRPr="0071310D">
        <w:rPr>
          <w:rStyle w:val="Emphasis"/>
          <w:highlight w:val="green"/>
        </w:rPr>
        <w:t>available</w:t>
      </w:r>
      <w:r w:rsidRPr="00CB1B2A">
        <w:rPr>
          <w:sz w:val="16"/>
        </w:rPr>
        <w:t xml:space="preserve">, so typically the CDC </w:t>
      </w:r>
      <w:proofErr w:type="gramStart"/>
      <w:r w:rsidRPr="00CB1B2A">
        <w:rPr>
          <w:sz w:val="16"/>
        </w:rPr>
        <w:t>has to</w:t>
      </w:r>
      <w:proofErr w:type="gramEnd"/>
      <w:r w:rsidRPr="00CB1B2A">
        <w:rPr>
          <w:sz w:val="16"/>
        </w:rPr>
        <w:t xml:space="preserve">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CB1B2A">
        <w:rPr>
          <w:sz w:val="16"/>
        </w:rPr>
        <w:t xml:space="preserve">. </w:t>
      </w:r>
      <w:r w:rsidRPr="002168C1">
        <w:rPr>
          <w:sz w:val="8"/>
          <w:szCs w:val="8"/>
        </w:rPr>
        <w:t xml:space="preserve">For instance, the two medicines for Chagas disease—benznidazole and nifurtimox—cause skin rashes, diarrhea, and other unpleasant or even dangerous symptoms and illnesses. Patients using these medications </w:t>
      </w:r>
      <w:proofErr w:type="gramStart"/>
      <w:r w:rsidRPr="002168C1">
        <w:rPr>
          <w:sz w:val="8"/>
          <w:szCs w:val="8"/>
        </w:rPr>
        <w:t>have to</w:t>
      </w:r>
      <w:proofErr w:type="gramEnd"/>
      <w:r w:rsidRPr="002168C1">
        <w:rPr>
          <w:sz w:val="8"/>
          <w:szCs w:val="8"/>
        </w:rPr>
        <w:t xml:space="preserve"> interrupt their treatments up to 20% of the time. Moreover, these drugs cannot be used by pregnant women. </w:t>
      </w:r>
      <w:r w:rsidRPr="002168C1">
        <w:rPr>
          <w:rStyle w:val="StyleUnderline"/>
          <w:sz w:val="8"/>
          <w:szCs w:val="8"/>
        </w:rPr>
        <w:t xml:space="preserve">Currently, new innovations for NTDs like Chagas dis- multinational ease still rely on </w:t>
      </w:r>
      <w:r w:rsidRPr="002168C1">
        <w:rPr>
          <w:rStyle w:val="Emphasis"/>
          <w:sz w:val="8"/>
          <w:szCs w:val="8"/>
        </w:rPr>
        <w:t>nonprofit PDPs</w:t>
      </w:r>
      <w:r w:rsidRPr="002168C1">
        <w:rPr>
          <w:sz w:val="8"/>
          <w:szCs w:val="8"/>
        </w:rPr>
        <w:t xml:space="preserve">. The Geneva-based Drugs pharmaceutical for Neglected Diseases Initiative is leading efforts to de- companies have </w:t>
      </w:r>
      <w:proofErr w:type="spellStart"/>
      <w:r w:rsidRPr="002168C1">
        <w:rPr>
          <w:sz w:val="8"/>
          <w:szCs w:val="8"/>
        </w:rPr>
        <w:t>velop</w:t>
      </w:r>
      <w:proofErr w:type="spellEnd"/>
      <w:r w:rsidRPr="002168C1">
        <w:rPr>
          <w:sz w:val="8"/>
          <w:szCs w:val="8"/>
        </w:rPr>
        <w:t xml:space="preserve"> new and safer Chagas disease medicines [60], while shown little or modest at our National School of Tropical Medicine the Sab in interest in American Vaccine Institute and Texas </w:t>
      </w:r>
      <w:proofErr w:type="spellStart"/>
      <w:r w:rsidRPr="002168C1">
        <w:rPr>
          <w:sz w:val="8"/>
          <w:szCs w:val="8"/>
        </w:rPr>
        <w:t>Childrens</w:t>
      </w:r>
      <w:proofErr w:type="spellEnd"/>
      <w:r w:rsidRPr="002168C1">
        <w:rPr>
          <w:sz w:val="8"/>
          <w:szCs w:val="8"/>
        </w:rPr>
        <w:t xml:space="preserve"> Hospital Center for NTDs. As a result, new Vaccine Development (Sabin PDP) is working to develop products are being a therapeutic vaccine that could be used alongside exist- developed in the </w:t>
      </w:r>
      <w:proofErr w:type="spellStart"/>
      <w:r w:rsidRPr="002168C1">
        <w:rPr>
          <w:sz w:val="8"/>
          <w:szCs w:val="8"/>
        </w:rPr>
        <w:t>ing</w:t>
      </w:r>
      <w:proofErr w:type="spellEnd"/>
      <w:r w:rsidRPr="002168C1">
        <w:rPr>
          <w:sz w:val="8"/>
          <w:szCs w:val="8"/>
        </w:rPr>
        <w:t xml:space="preserve"> treatments [61]. These efforts rely on major </w:t>
      </w:r>
      <w:proofErr w:type="spellStart"/>
      <w:r w:rsidRPr="002168C1">
        <w:rPr>
          <w:sz w:val="8"/>
          <w:szCs w:val="8"/>
        </w:rPr>
        <w:t>philan</w:t>
      </w:r>
      <w:proofErr w:type="spellEnd"/>
      <w:r w:rsidRPr="002168C1">
        <w:rPr>
          <w:sz w:val="8"/>
          <w:szCs w:val="8"/>
        </w:rPr>
        <w:t xml:space="preserve">- nonprofit sector. </w:t>
      </w:r>
      <w:proofErr w:type="spellStart"/>
      <w:r w:rsidRPr="002168C1">
        <w:rPr>
          <w:sz w:val="8"/>
          <w:szCs w:val="8"/>
        </w:rPr>
        <w:t>thropic</w:t>
      </w:r>
      <w:proofErr w:type="spellEnd"/>
      <w:r w:rsidRPr="002168C1">
        <w:rPr>
          <w:sz w:val="8"/>
          <w:szCs w:val="8"/>
        </w:rPr>
        <w:t xml:space="preserve"> donors. In our case at the Sabin PDP, they include the Kleberg Foundation, the Carlos Slim Foundation, the Southwest Electronic Energy Medical Research Institute, and Texas </w:t>
      </w:r>
      <w:proofErr w:type="spellStart"/>
      <w:r w:rsidRPr="002168C1">
        <w:rPr>
          <w:sz w:val="8"/>
          <w:szCs w:val="8"/>
        </w:rPr>
        <w:t>Childrens</w:t>
      </w:r>
      <w:proofErr w:type="spellEnd"/>
      <w:r w:rsidRPr="002168C1">
        <w:rPr>
          <w:sz w:val="8"/>
          <w:szCs w:val="8"/>
        </w:rPr>
        <w:t xml:space="preserve"> Hospital. Summary Points 1. In the United States, 45.3 million people live below the poverty line, roughly the same number of impoverished Americans alive during the early 1960s when Michael Harrington wrote The Other America. Approximately 20 million Americans now </w:t>
      </w:r>
      <w:proofErr w:type="gramStart"/>
      <w:r w:rsidRPr="002168C1">
        <w:rPr>
          <w:sz w:val="8"/>
          <w:szCs w:val="8"/>
        </w:rPr>
        <w:t>live in</w:t>
      </w:r>
      <w:proofErr w:type="gramEnd"/>
      <w:r w:rsidRPr="002168C1">
        <w:rPr>
          <w:sz w:val="8"/>
          <w:szCs w:val="8"/>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2168C1">
        <w:rPr>
          <w:rStyle w:val="StyleUnderline"/>
          <w:sz w:val="8"/>
          <w:szCs w:val="8"/>
        </w:rPr>
        <w:t xml:space="preserve">Approximately </w:t>
      </w:r>
      <w:r w:rsidRPr="002168C1">
        <w:rPr>
          <w:rStyle w:val="Emphasis"/>
          <w:sz w:val="8"/>
          <w:szCs w:val="8"/>
        </w:rPr>
        <w:t>12 million Americans</w:t>
      </w:r>
      <w:r w:rsidRPr="002168C1">
        <w:rPr>
          <w:rStyle w:val="StyleUnderline"/>
          <w:sz w:val="8"/>
          <w:szCs w:val="8"/>
        </w:rPr>
        <w:t xml:space="preserve"> are infected with NTDs, led by </w:t>
      </w:r>
      <w:r w:rsidRPr="002168C1">
        <w:rPr>
          <w:rStyle w:val="Emphasis"/>
          <w:sz w:val="8"/>
          <w:szCs w:val="8"/>
        </w:rPr>
        <w:t>toxocariasis</w:t>
      </w:r>
      <w:r w:rsidRPr="002168C1">
        <w:rPr>
          <w:rStyle w:val="StyleUnderline"/>
          <w:sz w:val="8"/>
          <w:szCs w:val="8"/>
        </w:rPr>
        <w:t xml:space="preserve"> and </w:t>
      </w:r>
      <w:r w:rsidRPr="002168C1">
        <w:rPr>
          <w:rStyle w:val="Emphasis"/>
          <w:sz w:val="8"/>
          <w:szCs w:val="8"/>
        </w:rPr>
        <w:t>trichomoniasis</w:t>
      </w:r>
      <w:r w:rsidRPr="002168C1">
        <w:rPr>
          <w:rStyle w:val="StyleUnderline"/>
          <w:sz w:val="8"/>
          <w:szCs w:val="8"/>
        </w:rPr>
        <w:t xml:space="preserve">—which disproportionately affect African Americans—and </w:t>
      </w:r>
      <w:r w:rsidRPr="002168C1">
        <w:rPr>
          <w:rStyle w:val="Emphasis"/>
          <w:sz w:val="8"/>
          <w:szCs w:val="8"/>
        </w:rPr>
        <w:t>Chagas</w:t>
      </w:r>
      <w:r w:rsidRPr="002168C1">
        <w:rPr>
          <w:rStyle w:val="StyleUnderline"/>
          <w:sz w:val="8"/>
          <w:szCs w:val="8"/>
        </w:rPr>
        <w:t xml:space="preserve"> disease</w:t>
      </w:r>
      <w:r w:rsidRPr="002168C1">
        <w:rPr>
          <w:sz w:val="8"/>
          <w:szCs w:val="8"/>
        </w:rPr>
        <w:t xml:space="preserve"> (American trypanosomiasis) </w:t>
      </w:r>
      <w:r w:rsidRPr="002168C1">
        <w:rPr>
          <w:rStyle w:val="StyleUnderline"/>
          <w:sz w:val="8"/>
          <w:szCs w:val="8"/>
        </w:rPr>
        <w:t>and cysticercosis—which disproportionately affect people of Hispanic origin</w:t>
      </w:r>
      <w:r w:rsidRPr="002168C1">
        <w:rPr>
          <w:sz w:val="8"/>
          <w:szCs w:val="8"/>
        </w:rPr>
        <w:t xml:space="preserve">. </w:t>
      </w:r>
      <w:r w:rsidRPr="002168C1">
        <w:rPr>
          <w:rStyle w:val="Emphasis"/>
          <w:sz w:val="8"/>
          <w:szCs w:val="8"/>
        </w:rPr>
        <w:t>Toxoplasmosis</w:t>
      </w:r>
      <w:r w:rsidRPr="002168C1">
        <w:rPr>
          <w:sz w:val="8"/>
          <w:szCs w:val="8"/>
        </w:rPr>
        <w:t xml:space="preserve"> </w:t>
      </w:r>
      <w:r w:rsidRPr="002168C1">
        <w:rPr>
          <w:rStyle w:val="StyleUnderline"/>
          <w:sz w:val="8"/>
          <w:szCs w:val="8"/>
        </w:rPr>
        <w:t xml:space="preserve">is another important NTD. Toxocariasis, cysticercosis, and toxocariasis exert important </w:t>
      </w:r>
      <w:r w:rsidRPr="002168C1">
        <w:rPr>
          <w:rStyle w:val="Emphasis"/>
          <w:sz w:val="8"/>
          <w:szCs w:val="8"/>
        </w:rPr>
        <w:t>mental health effects</w:t>
      </w:r>
      <w:r w:rsidRPr="002168C1">
        <w:rPr>
          <w:sz w:val="8"/>
          <w:szCs w:val="8"/>
        </w:rPr>
        <w:t xml:space="preserve"> </w:t>
      </w:r>
      <w:r w:rsidRPr="002168C1">
        <w:rPr>
          <w:rStyle w:val="StyleUnderline"/>
          <w:sz w:val="8"/>
          <w:szCs w:val="8"/>
        </w:rPr>
        <w:t xml:space="preserve">on impoverished Americans. Many of these NTDs are transmitted </w:t>
      </w:r>
      <w:r w:rsidRPr="002168C1">
        <w:rPr>
          <w:rStyle w:val="Emphasis"/>
          <w:sz w:val="8"/>
          <w:szCs w:val="8"/>
        </w:rPr>
        <w:t>within US borders</w:t>
      </w:r>
      <w:r w:rsidRPr="002168C1">
        <w:rPr>
          <w:sz w:val="8"/>
          <w:szCs w:val="8"/>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2168C1">
        <w:rPr>
          <w:rStyle w:val="StyleUnderline"/>
          <w:sz w:val="8"/>
          <w:szCs w:val="8"/>
        </w:rPr>
        <w:t xml:space="preserve">There is an </w:t>
      </w:r>
      <w:r w:rsidRPr="002168C1">
        <w:rPr>
          <w:rStyle w:val="Emphasis"/>
          <w:sz w:val="8"/>
          <w:szCs w:val="8"/>
        </w:rPr>
        <w:t>urgent need</w:t>
      </w:r>
      <w:r w:rsidRPr="002168C1">
        <w:rPr>
          <w:sz w:val="8"/>
          <w:szCs w:val="8"/>
        </w:rPr>
        <w:t xml:space="preserve"> </w:t>
      </w:r>
      <w:r w:rsidRPr="002168C1">
        <w:rPr>
          <w:rStyle w:val="StyleUnderline"/>
          <w:sz w:val="8"/>
          <w:szCs w:val="8"/>
        </w:rPr>
        <w:t xml:space="preserve">for </w:t>
      </w:r>
      <w:r w:rsidRPr="002168C1">
        <w:rPr>
          <w:rStyle w:val="Emphasis"/>
          <w:sz w:val="8"/>
          <w:szCs w:val="8"/>
        </w:rPr>
        <w:t xml:space="preserve">new “control tools” for American NTDs, </w:t>
      </w:r>
      <w:r w:rsidRPr="002168C1">
        <w:rPr>
          <w:rStyle w:val="StyleUnderline"/>
          <w:sz w:val="8"/>
          <w:szCs w:val="8"/>
        </w:rPr>
        <w:t>including</w:t>
      </w:r>
      <w:r w:rsidRPr="002168C1">
        <w:rPr>
          <w:sz w:val="8"/>
          <w:szCs w:val="8"/>
        </w:rPr>
        <w:t xml:space="preserve"> point-of-care </w:t>
      </w:r>
      <w:r w:rsidRPr="002168C1">
        <w:rPr>
          <w:rStyle w:val="Emphasis"/>
          <w:sz w:val="8"/>
          <w:szCs w:val="8"/>
        </w:rPr>
        <w:t>diagnostics</w:t>
      </w:r>
      <w:r w:rsidRPr="002168C1">
        <w:rPr>
          <w:sz w:val="8"/>
          <w:szCs w:val="8"/>
        </w:rPr>
        <w:t xml:space="preserve">, </w:t>
      </w:r>
      <w:r w:rsidRPr="002168C1">
        <w:rPr>
          <w:rStyle w:val="Emphasis"/>
          <w:sz w:val="8"/>
          <w:szCs w:val="8"/>
        </w:rPr>
        <w:t>antiparasitic and antiviral drugs</w:t>
      </w:r>
      <w:r w:rsidRPr="002168C1">
        <w:rPr>
          <w:sz w:val="8"/>
          <w:szCs w:val="8"/>
        </w:rPr>
        <w:t xml:space="preserve">, </w:t>
      </w:r>
      <w:r w:rsidRPr="002168C1">
        <w:rPr>
          <w:rStyle w:val="StyleUnderline"/>
          <w:sz w:val="8"/>
          <w:szCs w:val="8"/>
        </w:rPr>
        <w:t>and</w:t>
      </w:r>
      <w:r w:rsidRPr="002168C1">
        <w:rPr>
          <w:sz w:val="8"/>
          <w:szCs w:val="8"/>
        </w:rPr>
        <w:t xml:space="preserve"> </w:t>
      </w:r>
      <w:r w:rsidRPr="002168C1">
        <w:rPr>
          <w:rStyle w:val="Emphasis"/>
          <w:sz w:val="8"/>
          <w:szCs w:val="8"/>
        </w:rPr>
        <w:t>vaccines</w:t>
      </w:r>
      <w:r w:rsidRPr="002168C1">
        <w:rPr>
          <w:sz w:val="8"/>
          <w:szCs w:val="8"/>
        </w:rPr>
        <w:t xml:space="preserve">. </w:t>
      </w:r>
      <w:r w:rsidRPr="002168C1">
        <w:rPr>
          <w:rStyle w:val="StyleUnderline"/>
          <w:sz w:val="8"/>
          <w:szCs w:val="8"/>
        </w:rPr>
        <w:t xml:space="preserve">Many of these products are being developed by </w:t>
      </w:r>
      <w:r w:rsidRPr="002168C1">
        <w:rPr>
          <w:rStyle w:val="Emphasis"/>
          <w:sz w:val="8"/>
          <w:szCs w:val="8"/>
        </w:rPr>
        <w:t>nonprofit PDPs</w:t>
      </w:r>
      <w:r w:rsidRPr="002168C1">
        <w:rPr>
          <w:rStyle w:val="StyleUnderline"/>
          <w:sz w:val="8"/>
          <w:szCs w:val="8"/>
        </w:rPr>
        <w:t xml:space="preserve"> rather than </w:t>
      </w:r>
      <w:r w:rsidRPr="002168C1">
        <w:rPr>
          <w:rStyle w:val="Emphasis"/>
          <w:sz w:val="8"/>
          <w:szCs w:val="8"/>
        </w:rPr>
        <w:t>pharmaceutical companies</w:t>
      </w:r>
      <w:r w:rsidRPr="002168C1">
        <w:rPr>
          <w:rStyle w:val="StyleUnderline"/>
          <w:sz w:val="8"/>
          <w:szCs w:val="8"/>
        </w:rPr>
        <w:t xml:space="preserve">. </w:t>
      </w:r>
      <w:r w:rsidRPr="002168C1">
        <w:rPr>
          <w:sz w:val="8"/>
          <w:szCs w:val="8"/>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2168C1">
        <w:rPr>
          <w:sz w:val="8"/>
          <w:szCs w:val="8"/>
        </w:rPr>
        <w:t>leastadvantaged</w:t>
      </w:r>
      <w:proofErr w:type="spellEnd"/>
      <w:r w:rsidRPr="002168C1">
        <w:rPr>
          <w:sz w:val="8"/>
          <w:szCs w:val="8"/>
        </w:rPr>
        <w:t xml:space="preserve"> members of the </w:t>
      </w:r>
      <w:proofErr w:type="spellStart"/>
      <w:r w:rsidRPr="002168C1">
        <w:rPr>
          <w:sz w:val="8"/>
          <w:szCs w:val="8"/>
        </w:rPr>
        <w:t>worlds</w:t>
      </w:r>
      <w:proofErr w:type="spellEnd"/>
      <w:r w:rsidRPr="002168C1">
        <w:rPr>
          <w:sz w:val="8"/>
          <w:szCs w:val="8"/>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w:t>
      </w:r>
      <w:proofErr w:type="gramStart"/>
      <w:r w:rsidRPr="002168C1">
        <w:rPr>
          <w:sz w:val="8"/>
          <w:szCs w:val="8"/>
        </w:rPr>
        <w:t>more closely examine</w:t>
      </w:r>
      <w:proofErr w:type="gramEnd"/>
      <w:r w:rsidRPr="002168C1">
        <w:rPr>
          <w:sz w:val="8"/>
          <w:szCs w:val="8"/>
        </w:rPr>
        <w:t xml:space="preserve"> the six G20 countries with positive worm indices—Brazil, China, India, Indonesia, Mexico, and South Africa—in addition to Nigeria. Together these countries account for one-half of the </w:t>
      </w:r>
      <w:proofErr w:type="gramStart"/>
      <w:r w:rsidRPr="002168C1">
        <w:rPr>
          <w:sz w:val="8"/>
          <w:szCs w:val="8"/>
        </w:rPr>
        <w:t>worlds</w:t>
      </w:r>
      <w:proofErr w:type="gramEnd"/>
      <w:r w:rsidRPr="002168C1">
        <w:rPr>
          <w:sz w:val="8"/>
          <w:szCs w:val="8"/>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w:t>
      </w:r>
      <w:proofErr w:type="gramStart"/>
      <w:r w:rsidRPr="002168C1">
        <w:rPr>
          <w:sz w:val="8"/>
          <w:szCs w:val="8"/>
        </w:rPr>
        <w:t>the vast majority of</w:t>
      </w:r>
      <w:proofErr w:type="gramEnd"/>
      <w:r w:rsidRPr="002168C1">
        <w:rPr>
          <w:sz w:val="8"/>
          <w:szCs w:val="8"/>
        </w:rPr>
        <w:t xml:space="preserve"> its children do not have access to regular and periodic deworming, and only about one-half of the population receives MDA for LF. India also has the </w:t>
      </w:r>
      <w:proofErr w:type="spellStart"/>
      <w:r w:rsidRPr="002168C1">
        <w:rPr>
          <w:sz w:val="8"/>
          <w:szCs w:val="8"/>
        </w:rPr>
        <w:t>worlds</w:t>
      </w:r>
      <w:proofErr w:type="spellEnd"/>
      <w:r w:rsidRPr="002168C1">
        <w:rPr>
          <w:sz w:val="8"/>
          <w:szCs w:val="8"/>
        </w:rPr>
        <w:t xml:space="preserve"> largest numbers of leprosy cases. This disease can also be attacked through MDA using a multidrug therapy regimen. WHO does not present information on China, either because it has not been determined or is </w:t>
      </w:r>
      <w:proofErr w:type="gramStart"/>
      <w:r w:rsidRPr="002168C1">
        <w:rPr>
          <w:sz w:val="8"/>
          <w:szCs w:val="8"/>
        </w:rPr>
        <w:t>unavailable.</w:t>
      </w:r>
      <w:proofErr w:type="gramEnd"/>
      <w:r w:rsidRPr="002168C1">
        <w:rPr>
          <w:sz w:val="8"/>
          <w:szCs w:val="8"/>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w:t>
      </w:r>
      <w:proofErr w:type="gramStart"/>
      <w:r w:rsidRPr="002168C1">
        <w:rPr>
          <w:sz w:val="8"/>
          <w:szCs w:val="8"/>
        </w:rPr>
        <w:t>current status</w:t>
      </w:r>
      <w:proofErr w:type="gramEnd"/>
      <w:r w:rsidRPr="002168C1">
        <w:rPr>
          <w:sz w:val="8"/>
          <w:szCs w:val="8"/>
        </w:rPr>
        <w:t xml:space="preserve">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2168C1">
        <w:rPr>
          <w:sz w:val="8"/>
          <w:szCs w:val="8"/>
        </w:rPr>
        <w:t>previ</w:t>
      </w:r>
      <w:proofErr w:type="spellEnd"/>
      <w:r w:rsidRPr="002168C1">
        <w:rPr>
          <w:sz w:val="8"/>
          <w:szCs w:val="8"/>
        </w:rPr>
        <w:t xml:space="preserve">- ------------------- </w:t>
      </w:r>
      <w:proofErr w:type="spellStart"/>
      <w:r w:rsidRPr="002168C1">
        <w:rPr>
          <w:sz w:val="8"/>
          <w:szCs w:val="8"/>
        </w:rPr>
        <w:t>ously</w:t>
      </w:r>
      <w:proofErr w:type="spellEnd"/>
      <w:r w:rsidRPr="002168C1">
        <w:rPr>
          <w:sz w:val="8"/>
          <w:szCs w:val="8"/>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2168C1">
        <w:rPr>
          <w:sz w:val="8"/>
          <w:szCs w:val="8"/>
        </w:rPr>
        <w:t>MillenThe</w:t>
      </w:r>
      <w:proofErr w:type="spellEnd"/>
      <w:r w:rsidRPr="002168C1">
        <w:rPr>
          <w:sz w:val="8"/>
          <w:szCs w:val="8"/>
        </w:rPr>
        <w:t xml:space="preserve"> current status of access to essential medicines for people living in poverty and with NTDs among the G20 countries and Nigeria can be summarized as </w:t>
      </w:r>
      <w:proofErr w:type="gramStart"/>
      <w:r w:rsidRPr="002168C1">
        <w:rPr>
          <w:sz w:val="8"/>
          <w:szCs w:val="8"/>
        </w:rPr>
        <w:t>abysmal.</w:t>
      </w:r>
      <w:proofErr w:type="gramEnd"/>
      <w:r w:rsidRPr="002168C1">
        <w:rPr>
          <w:sz w:val="8"/>
          <w:szCs w:val="8"/>
        </w:rPr>
        <w:t xml:space="preserve"> The G20 145 </w:t>
      </w:r>
      <w:proofErr w:type="spellStart"/>
      <w:r w:rsidRPr="002168C1">
        <w:rPr>
          <w:sz w:val="8"/>
          <w:szCs w:val="8"/>
        </w:rPr>
        <w:t>nium</w:t>
      </w:r>
      <w:proofErr w:type="spellEnd"/>
      <w:r w:rsidRPr="002168C1">
        <w:rPr>
          <w:sz w:val="8"/>
          <w:szCs w:val="8"/>
        </w:rPr>
        <w:t xml:space="preserve"> Development Goals, with a focus on protecting the health of the </w:t>
      </w:r>
      <w:proofErr w:type="spellStart"/>
      <w:r w:rsidRPr="002168C1">
        <w:rPr>
          <w:sz w:val="8"/>
          <w:szCs w:val="8"/>
        </w:rPr>
        <w:t>worlds</w:t>
      </w:r>
      <w:proofErr w:type="spellEnd"/>
      <w:r w:rsidRPr="002168C1">
        <w:rPr>
          <w:sz w:val="8"/>
          <w:szCs w:val="8"/>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w:t>
      </w:r>
      <w:proofErr w:type="gramStart"/>
      <w:r w:rsidRPr="002168C1">
        <w:rPr>
          <w:sz w:val="8"/>
          <w:szCs w:val="8"/>
        </w:rPr>
        <w:t>and also</w:t>
      </w:r>
      <w:proofErr w:type="gramEnd"/>
      <w:r w:rsidRPr="002168C1">
        <w:rPr>
          <w:sz w:val="8"/>
          <w:szCs w:val="8"/>
        </w:rPr>
        <w:t xml:space="preserve"> some helminth infections such as hookworm, schistosomiasis, onchocerciasis, and foodborne </w:t>
      </w:r>
      <w:proofErr w:type="spellStart"/>
      <w:r w:rsidRPr="002168C1">
        <w:rPr>
          <w:sz w:val="8"/>
          <w:szCs w:val="8"/>
        </w:rPr>
        <w:t>trematodiases</w:t>
      </w:r>
      <w:proofErr w:type="spellEnd"/>
      <w:r w:rsidRPr="002168C1">
        <w:rPr>
          <w:sz w:val="8"/>
          <w:szCs w:val="8"/>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2168C1">
        <w:rPr>
          <w:sz w:val="8"/>
          <w:szCs w:val="8"/>
        </w:rPr>
        <w:t>Of</w:t>
      </w:r>
      <w:proofErr w:type="gramEnd"/>
      <w:r w:rsidRPr="002168C1">
        <w:rPr>
          <w:sz w:val="8"/>
          <w:szCs w:val="8"/>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2168C1">
        <w:rPr>
          <w:sz w:val="8"/>
          <w:szCs w:val="8"/>
        </w:rPr>
        <w:t>worstperforming</w:t>
      </w:r>
      <w:proofErr w:type="spellEnd"/>
      <w:r w:rsidRPr="002168C1">
        <w:rPr>
          <w:sz w:val="8"/>
          <w:szCs w:val="8"/>
        </w:rPr>
        <w:t xml:space="preserve"> countries were China and Japan. However, in 2013 the Japanese government, together with </w:t>
      </w:r>
      <w:proofErr w:type="spellStart"/>
      <w:r w:rsidRPr="002168C1">
        <w:rPr>
          <w:sz w:val="8"/>
          <w:szCs w:val="8"/>
        </w:rPr>
        <w:t>Japans</w:t>
      </w:r>
      <w:proofErr w:type="spellEnd"/>
      <w:r w:rsidRPr="002168C1">
        <w:rPr>
          <w:sz w:val="8"/>
          <w:szCs w:val="8"/>
        </w:rPr>
        <w:t xml:space="preserve">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w:t>
      </w:r>
      <w:proofErr w:type="gramStart"/>
      <w:r w:rsidRPr="002168C1">
        <w:rPr>
          <w:sz w:val="8"/>
          <w:szCs w:val="8"/>
        </w:rPr>
        <w:t>in order to</w:t>
      </w:r>
      <w:proofErr w:type="gramEnd"/>
      <w:r w:rsidRPr="002168C1">
        <w:rPr>
          <w:sz w:val="8"/>
          <w:szCs w:val="8"/>
        </w:rPr>
        <w:t xml:space="preserve">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2168C1">
        <w:rPr>
          <w:sz w:val="8"/>
          <w:szCs w:val="8"/>
        </w:rPr>
        <w:t>years</w:t>
      </w:r>
      <w:proofErr w:type="gramEnd"/>
      <w:r w:rsidRPr="002168C1">
        <w:rPr>
          <w:sz w:val="8"/>
          <w:szCs w:val="8"/>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w:t>
      </w:r>
      <w:proofErr w:type="gramStart"/>
      <w:r w:rsidRPr="002168C1">
        <w:rPr>
          <w:sz w:val="8"/>
          <w:szCs w:val="8"/>
        </w:rPr>
        <w:t>and also</w:t>
      </w:r>
      <w:proofErr w:type="gramEnd"/>
      <w:r w:rsidRPr="002168C1">
        <w:rPr>
          <w:sz w:val="8"/>
          <w:szCs w:val="8"/>
        </w:rPr>
        <w:t xml:space="preserve">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w:t>
      </w:r>
      <w:proofErr w:type="gramStart"/>
      <w:r w:rsidRPr="002168C1">
        <w:rPr>
          <w:sz w:val="8"/>
          <w:szCs w:val="8"/>
        </w:rPr>
        <w:t>in order to</w:t>
      </w:r>
      <w:proofErr w:type="gramEnd"/>
      <w:r w:rsidRPr="002168C1">
        <w:rPr>
          <w:sz w:val="8"/>
          <w:szCs w:val="8"/>
        </w:rPr>
        <w:t xml:space="preserve">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w:t>
      </w:r>
      <w:proofErr w:type="gramStart"/>
      <w:r w:rsidRPr="002168C1">
        <w:rPr>
          <w:sz w:val="8"/>
          <w:szCs w:val="8"/>
        </w:rPr>
        <w:t>in the area of</w:t>
      </w:r>
      <w:proofErr w:type="gramEnd"/>
      <w:r w:rsidRPr="002168C1">
        <w:rPr>
          <w:sz w:val="8"/>
          <w:szCs w:val="8"/>
        </w:rPr>
        <w:t xml:space="preserve">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2168C1">
        <w:rPr>
          <w:sz w:val="8"/>
          <w:szCs w:val="8"/>
        </w:rPr>
        <w:t>Re:Search</w:t>
      </w:r>
      <w:proofErr w:type="spellEnd"/>
      <w:proofErr w:type="gramEnd"/>
      <w:r w:rsidRPr="002168C1">
        <w:rPr>
          <w:sz w:val="8"/>
          <w:szCs w:val="8"/>
        </w:rPr>
        <w:t xml:space="preserve">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w:t>
      </w:r>
      <w:proofErr w:type="gramStart"/>
      <w:r w:rsidRPr="002168C1">
        <w:rPr>
          <w:sz w:val="8"/>
          <w:szCs w:val="8"/>
        </w:rPr>
        <w:t>all of</w:t>
      </w:r>
      <w:proofErr w:type="gramEnd"/>
      <w:r w:rsidRPr="002168C1">
        <w:rPr>
          <w:sz w:val="8"/>
          <w:szCs w:val="8"/>
        </w:rPr>
        <w:t xml:space="preserve"> the </w:t>
      </w:r>
      <w:proofErr w:type="spellStart"/>
      <w:r w:rsidRPr="002168C1">
        <w:rPr>
          <w:sz w:val="8"/>
          <w:szCs w:val="8"/>
        </w:rPr>
        <w:t>world s</w:t>
      </w:r>
      <w:proofErr w:type="spellEnd"/>
      <w:r w:rsidRPr="002168C1">
        <w:rPr>
          <w:sz w:val="8"/>
          <w:szCs w:val="8"/>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w:t>
      </w:r>
      <w:r w:rsidRPr="00860251">
        <w:rPr>
          <w:sz w:val="16"/>
        </w:rPr>
        <w:t xml:space="preserve">Central to the blue marble health concept is that each of the G20 </w:t>
      </w:r>
      <w:r w:rsidRPr="00860251">
        <w:rPr>
          <w:rStyle w:val="StyleUnderline"/>
        </w:rPr>
        <w:t>nations</w:t>
      </w:r>
      <w:r w:rsidRPr="00860251">
        <w:rPr>
          <w:sz w:val="16"/>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60251">
        <w:rPr>
          <w:sz w:val="16"/>
        </w:rPr>
        <w:t xml:space="preserve">, </w:t>
      </w:r>
      <w:r w:rsidRPr="00860251">
        <w:rPr>
          <w:rStyle w:val="StyleUnderline"/>
        </w:rPr>
        <w:t>with substantial gai</w:t>
      </w:r>
      <w:r w:rsidRPr="00CB1B2A">
        <w:rPr>
          <w:rStyle w:val="StyleUnderline"/>
        </w:rPr>
        <w:t>ns made against HIV/AIDS, ТВ, and malaria</w:t>
      </w:r>
      <w:r w:rsidRPr="00CB1B2A">
        <w:rPr>
          <w:sz w:val="16"/>
        </w:rPr>
        <w:t xml:space="preserve">. Thus, while programs of overseas development assistance devoted to health, such as PEPFAR, GFATM, PMI, and USAID’s NTD Program, in which </w:t>
      </w:r>
      <w:r w:rsidRPr="0071310D">
        <w:rPr>
          <w:rStyle w:val="StyleUnderline"/>
          <w:highlight w:val="green"/>
        </w:rPr>
        <w:t xml:space="preserve">the </w:t>
      </w:r>
      <w:proofErr w:type="spellStart"/>
      <w:r w:rsidRPr="0071310D">
        <w:rPr>
          <w:rStyle w:val="StyleUnderline"/>
          <w:highlight w:val="green"/>
        </w:rPr>
        <w:t>worlds</w:t>
      </w:r>
      <w:proofErr w:type="spellEnd"/>
      <w:r w:rsidRPr="0071310D">
        <w:rPr>
          <w:rStyle w:val="StyleUnderline"/>
          <w:highlight w:val="green"/>
        </w:rPr>
        <w:t xml:space="preserve"> richest</w:t>
      </w:r>
      <w:r w:rsidRPr="00CB1B2A">
        <w:rPr>
          <w:rStyle w:val="StyleUnderline"/>
        </w:rPr>
        <w:t xml:space="preserve"> countries</w:t>
      </w:r>
      <w:r w:rsidRPr="00CB1B2A">
        <w:rPr>
          <w:sz w:val="16"/>
        </w:rPr>
        <w:t xml:space="preserve"> provide support to the poorest nations for their neglected diseases, must continue and should even expand, we </w:t>
      </w:r>
      <w:r w:rsidRPr="0071310D">
        <w:rPr>
          <w:rStyle w:val="StyleUnderline"/>
          <w:highlight w:val="green"/>
        </w:rPr>
        <w:t>need</w:t>
      </w:r>
      <w:r w:rsidRPr="00CB1B2A">
        <w:rPr>
          <w:rStyle w:val="StyleUnderline"/>
        </w:rPr>
        <w:t xml:space="preserve"> increasingly </w:t>
      </w:r>
      <w:r w:rsidRPr="0071310D">
        <w:rPr>
          <w:rStyle w:val="StyleUnderline"/>
          <w:highlight w:val="green"/>
        </w:rPr>
        <w:t>to recognize the</w:t>
      </w:r>
      <w:r w:rsidRPr="00CB1B2A">
        <w:rPr>
          <w:rStyle w:val="StyleUnderline"/>
        </w:rPr>
        <w:t xml:space="preserve"> hidden </w:t>
      </w:r>
      <w:r w:rsidRPr="0071310D">
        <w:rPr>
          <w:rStyle w:val="StyleUnderline"/>
          <w:highlight w:val="green"/>
        </w:rPr>
        <w:t>burden</w:t>
      </w:r>
      <w:r w:rsidRPr="00CB1B2A">
        <w:rPr>
          <w:rStyle w:val="StyleUnderline"/>
        </w:rPr>
        <w:t xml:space="preserve"> of neglected diseases</w:t>
      </w:r>
      <w:r w:rsidRPr="00CB1B2A">
        <w:rPr>
          <w:sz w:val="16"/>
        </w:rPr>
        <w:t xml:space="preserve"> among the poor living in wealthy countries. As a first step, we must </w:t>
      </w:r>
      <w:r w:rsidRPr="0071310D">
        <w:rPr>
          <w:rStyle w:val="StyleUnderline"/>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w:t>
      </w:r>
      <w:proofErr w:type="gramStart"/>
      <w:r w:rsidRPr="00CB1B2A">
        <w:rPr>
          <w:sz w:val="16"/>
        </w:rPr>
        <w:t>in order to</w:t>
      </w:r>
      <w:proofErr w:type="gramEnd"/>
      <w:r w:rsidRPr="00CB1B2A">
        <w:rPr>
          <w:sz w:val="16"/>
        </w:rPr>
        <w:t xml:space="preserve">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71310D">
        <w:rPr>
          <w:rStyle w:val="Emphasis"/>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rPr>
        <w:t xml:space="preserve">Could the </w:t>
      </w:r>
      <w:r w:rsidRPr="0071310D">
        <w:rPr>
          <w:rStyle w:val="Emphasis"/>
          <w:highlight w:val="green"/>
        </w:rPr>
        <w:t>scientific horsepower</w:t>
      </w:r>
      <w:r w:rsidRPr="00CB1B2A">
        <w:rPr>
          <w:rStyle w:val="Emphasis"/>
        </w:rPr>
        <w:t xml:space="preserve"> of</w:t>
      </w:r>
      <w:r w:rsidRPr="00CB1B2A">
        <w:rPr>
          <w:sz w:val="16"/>
        </w:rPr>
        <w:t xml:space="preserve"> these nuclear </w:t>
      </w:r>
      <w:r w:rsidRPr="00CB1B2A">
        <w:rPr>
          <w:rStyle w:val="Emphasis"/>
        </w:rPr>
        <w:t>states</w:t>
      </w:r>
      <w:r w:rsidRPr="00CB1B2A">
        <w:rPr>
          <w:sz w:val="16"/>
        </w:rPr>
        <w:t xml:space="preserve"> </w:t>
      </w:r>
      <w:r w:rsidRPr="00CB1B2A">
        <w:rPr>
          <w:rStyle w:val="StyleUnderline"/>
        </w:rPr>
        <w:t>be</w:t>
      </w:r>
      <w:r w:rsidRPr="00CB1B2A">
        <w:rPr>
          <w:sz w:val="16"/>
        </w:rPr>
        <w:t xml:space="preserve"> </w:t>
      </w:r>
      <w:r w:rsidRPr="00CB1B2A">
        <w:rPr>
          <w:rStyle w:val="Emphasis"/>
        </w:rPr>
        <w:t xml:space="preserve">partly redirected </w:t>
      </w:r>
      <w:r w:rsidRPr="0071310D">
        <w:rPr>
          <w:rStyle w:val="Emphasis"/>
          <w:highlight w:val="green"/>
        </w:rPr>
        <w:t>toward</w:t>
      </w:r>
      <w:r w:rsidRPr="00CB1B2A">
        <w:rPr>
          <w:rStyle w:val="Emphasis"/>
        </w:rPr>
        <w:t xml:space="preserve"> </w:t>
      </w:r>
      <w:r w:rsidRPr="0071310D">
        <w:rPr>
          <w:rStyle w:val="Emphasis"/>
          <w:highlight w:val="green"/>
        </w:rPr>
        <w:t>reducing endemic NTDs</w:t>
      </w:r>
      <w:r w:rsidRPr="00CB1B2A">
        <w:rPr>
          <w:rStyle w:val="Emphasis"/>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CB1B2A">
        <w:rPr>
          <w:sz w:val="16"/>
        </w:rPr>
        <w:t>tre</w:t>
      </w:r>
      <w:proofErr w:type="spellEnd"/>
      <w:r w:rsidRPr="00CB1B2A">
        <w:rPr>
          <w:sz w:val="16"/>
        </w:rPr>
        <w:t xml:space="preserve">- </w:t>
      </w:r>
      <w:proofErr w:type="spellStart"/>
      <w:r w:rsidRPr="00CB1B2A">
        <w:rPr>
          <w:sz w:val="16"/>
        </w:rPr>
        <w:t>mendous</w:t>
      </w:r>
      <w:proofErr w:type="spellEnd"/>
      <w:r w:rsidRPr="00CB1B2A">
        <w:rPr>
          <w:sz w:val="16"/>
        </w:rPr>
        <w:t xml:space="preserve"> expertise in MDA for NTDs and could provide Africa with valuable advice in this area. China was the first country to eliminate LF and has achieved successes in re- </w:t>
      </w:r>
      <w:proofErr w:type="spellStart"/>
      <w:r w:rsidRPr="00CB1B2A">
        <w:rPr>
          <w:sz w:val="16"/>
        </w:rPr>
        <w:t>ducing</w:t>
      </w:r>
      <w:proofErr w:type="spellEnd"/>
      <w:r w:rsidRPr="00CB1B2A">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71310D">
        <w:rPr>
          <w:rStyle w:val="StyleUnderline"/>
          <w:highlight w:val="green"/>
        </w:rPr>
        <w:t xml:space="preserve">could result in </w:t>
      </w:r>
      <w:r w:rsidRPr="0071310D">
        <w:rPr>
          <w:rStyle w:val="Emphasis"/>
          <w:highlight w:val="green"/>
        </w:rPr>
        <w:t>important</w:t>
      </w:r>
      <w:r w:rsidRPr="00CB1B2A">
        <w:rPr>
          <w:rStyle w:val="Emphasis"/>
        </w:rPr>
        <w:t>, positive health and economic gains</w:t>
      </w:r>
      <w:r w:rsidRPr="00CB1B2A">
        <w:rPr>
          <w:sz w:val="16"/>
        </w:rPr>
        <w:t xml:space="preserve">. </w:t>
      </w:r>
      <w:r w:rsidRPr="00CB1B2A">
        <w:rPr>
          <w:rStyle w:val="StyleUnderline"/>
        </w:rPr>
        <w:t xml:space="preserve">Each of these activities represents examples of what some refer to as </w:t>
      </w:r>
      <w:r w:rsidRPr="0071310D">
        <w:rPr>
          <w:rStyle w:val="Emphasis"/>
          <w:highlight w:val="green"/>
        </w:rPr>
        <w:t>global health diplomacy</w:t>
      </w:r>
      <w:r w:rsidRPr="00CB1B2A">
        <w:rPr>
          <w:rStyle w:val="StyleUnderline"/>
        </w:rPr>
        <w:t xml:space="preserve">. </w:t>
      </w:r>
      <w:r w:rsidRPr="00CB1B2A">
        <w:rPr>
          <w:sz w:val="16"/>
        </w:rPr>
        <w:t xml:space="preserve">Global Health Diplomacy My former colleague at Yale University, Ilona Kickbusch, currently the director of the Global Health </w:t>
      </w:r>
      <w:proofErr w:type="spellStart"/>
      <w:r w:rsidRPr="00CB1B2A">
        <w:rPr>
          <w:sz w:val="16"/>
        </w:rPr>
        <w:t>Programme</w:t>
      </w:r>
      <w:proofErr w:type="spellEnd"/>
      <w:r w:rsidRPr="00CB1B2A">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CB1B2A">
        <w:rPr>
          <w:sz w:val="16"/>
        </w:rPr>
        <w:t xml:space="preserve"> initiatives have been enacted that </w:t>
      </w:r>
      <w:r w:rsidRPr="00CB1B2A">
        <w:rPr>
          <w:rStyle w:val="StyleUnderline"/>
        </w:rPr>
        <w:t>could</w:t>
      </w:r>
      <w:r w:rsidRPr="00CB1B2A">
        <w:rPr>
          <w:sz w:val="16"/>
        </w:rPr>
        <w:t xml:space="preserve"> </w:t>
      </w:r>
      <w:r w:rsidRPr="00CB1B2A">
        <w:rPr>
          <w:rStyle w:val="Emphasis"/>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t>
      </w:r>
      <w:proofErr w:type="gramStart"/>
      <w:r w:rsidRPr="00CB1B2A">
        <w:rPr>
          <w:sz w:val="16"/>
        </w:rPr>
        <w:t>With the possible exception of</w:t>
      </w:r>
      <w:proofErr w:type="gramEnd"/>
      <w:r w:rsidRPr="00CB1B2A">
        <w:rPr>
          <w:sz w:val="16"/>
        </w:rPr>
        <w:t xml:space="preserve">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CB1B2A">
        <w:rPr>
          <w:sz w:val="16"/>
        </w:rPr>
        <w:t>Gostin</w:t>
      </w:r>
      <w:proofErr w:type="spellEnd"/>
      <w:r w:rsidRPr="00CB1B2A">
        <w:rPr>
          <w:sz w:val="16"/>
        </w:rPr>
        <w:t xml:space="preserve"> and his colleagues at Georgetown University [6]. The Global Health Security Agenda (GHSA) is </w:t>
      </w:r>
      <w:r w:rsidRPr="00CB1B2A">
        <w:rPr>
          <w:rStyle w:val="StyleUnderline"/>
        </w:rPr>
        <w:t>an</w:t>
      </w:r>
      <w:r w:rsidRPr="00CB1B2A">
        <w:rPr>
          <w:sz w:val="16"/>
        </w:rPr>
        <w:t xml:space="preserve"> </w:t>
      </w:r>
      <w:r w:rsidRPr="00CB1B2A">
        <w:rPr>
          <w:rStyle w:val="Emphasis"/>
        </w:rPr>
        <w:t xml:space="preserve">interagency initiative of </w:t>
      </w:r>
      <w:r w:rsidRPr="0071310D">
        <w:rPr>
          <w:rStyle w:val="Emphasis"/>
          <w:highlight w:val="green"/>
        </w:rPr>
        <w:t>the US government</w:t>
      </w:r>
      <w:r w:rsidRPr="00CB1B2A">
        <w:rPr>
          <w:sz w:val="16"/>
        </w:rPr>
        <w:t xml:space="preserve"> </w:t>
      </w:r>
      <w:r w:rsidRPr="00CB1B2A">
        <w:rPr>
          <w:rStyle w:val="StyleUnderline"/>
        </w:rPr>
        <w:t xml:space="preserve">conducted </w:t>
      </w:r>
      <w:r w:rsidRPr="0071310D">
        <w:rPr>
          <w:rStyle w:val="StyleUnderline"/>
          <w:highlight w:val="green"/>
        </w:rPr>
        <w:t>in partnership with other nations</w:t>
      </w:r>
      <w:r w:rsidRPr="00CB1B2A">
        <w:rPr>
          <w:sz w:val="16"/>
        </w:rPr>
        <w:t xml:space="preserve"> and international organizations, including WHO [7]. GHSA </w:t>
      </w:r>
      <w:r w:rsidRPr="00CB1B2A">
        <w:rPr>
          <w:rStyle w:val="StyleUnderline"/>
        </w:rPr>
        <w:t>is</w:t>
      </w:r>
      <w:r w:rsidRPr="00CB1B2A">
        <w:rPr>
          <w:sz w:val="16"/>
        </w:rPr>
        <w:t xml:space="preserve"> also </w:t>
      </w:r>
      <w:r w:rsidRPr="00CB1B2A">
        <w:rPr>
          <w:rStyle w:val="StyleUnderline"/>
        </w:rPr>
        <w:t xml:space="preserve">focused on preventing or reducing the impact of </w:t>
      </w:r>
      <w:r w:rsidRPr="00CB1B2A">
        <w:rPr>
          <w:rStyle w:val="Emphasis"/>
        </w:rPr>
        <w:t>epidemics</w:t>
      </w:r>
      <w:r w:rsidRPr="00CB1B2A">
        <w:rPr>
          <w:sz w:val="16"/>
        </w:rPr>
        <w:t xml:space="preserve"> </w:t>
      </w:r>
      <w:r w:rsidRPr="00CB1B2A">
        <w:rPr>
          <w:rStyle w:val="StyleUnderline"/>
        </w:rPr>
        <w:t>and</w:t>
      </w:r>
      <w:r w:rsidRPr="00CB1B2A">
        <w:rPr>
          <w:sz w:val="16"/>
        </w:rPr>
        <w:t xml:space="preserve"> outbreaks of </w:t>
      </w:r>
      <w:r w:rsidRPr="00CB1B2A">
        <w:rPr>
          <w:rStyle w:val="Emphasis"/>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71310D">
        <w:rPr>
          <w:rStyle w:val="StyleUnderline"/>
          <w:highlight w:val="green"/>
        </w:rPr>
        <w:t>can</w:t>
      </w:r>
      <w:r w:rsidRPr="00CB1B2A">
        <w:rPr>
          <w:sz w:val="16"/>
        </w:rPr>
        <w:t xml:space="preserve"> be as much as 24% in low- and middle-income countries; (2) implementation of a “grand convergence” in global health through </w:t>
      </w:r>
      <w:r w:rsidRPr="0071310D">
        <w:rPr>
          <w:rStyle w:val="Emphasis"/>
          <w:highlight w:val="green"/>
        </w:rPr>
        <w:t>scale-up</w:t>
      </w:r>
      <w:r w:rsidRPr="00CB1B2A">
        <w:rPr>
          <w:rStyle w:val="Emphasis"/>
        </w:rPr>
        <w:t xml:space="preserve"> of </w:t>
      </w:r>
      <w:r w:rsidRPr="0071310D">
        <w:rPr>
          <w:rStyle w:val="Emphasis"/>
          <w:highlight w:val="green"/>
        </w:rPr>
        <w:t>health tech</w:t>
      </w:r>
      <w:r w:rsidRPr="00CB1B2A">
        <w:rPr>
          <w:rStyle w:val="Emphasis"/>
        </w:rPr>
        <w:t>nologies</w:t>
      </w:r>
      <w:r w:rsidRPr="00CB1B2A">
        <w:rPr>
          <w:sz w:val="16"/>
        </w:rPr>
        <w:t xml:space="preserve"> </w:t>
      </w:r>
      <w:r w:rsidRPr="0071310D">
        <w:rPr>
          <w:rStyle w:val="StyleUnderline"/>
          <w:highlight w:val="green"/>
        </w:rPr>
        <w:t xml:space="preserve">and </w:t>
      </w:r>
      <w:r w:rsidRPr="0071310D">
        <w:rPr>
          <w:rStyle w:val="Emphasis"/>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CB1B2A">
        <w:rPr>
          <w:sz w:val="16"/>
        </w:rPr>
        <w:t xml:space="preserve"> (4) </w:t>
      </w:r>
      <w:r w:rsidRPr="0071310D">
        <w:rPr>
          <w:rStyle w:val="Emphasis"/>
          <w:highlight w:val="green"/>
        </w:rPr>
        <w:t>universal health coverage</w:t>
      </w:r>
      <w:r w:rsidRPr="00CB1B2A">
        <w:rPr>
          <w:sz w:val="16"/>
        </w:rPr>
        <w:t xml:space="preserve"> </w:t>
      </w:r>
      <w:r w:rsidRPr="00CB1B2A">
        <w:rPr>
          <w:rStyle w:val="StyleUnderline"/>
        </w:rPr>
        <w:t xml:space="preserve">as an efficient mechanism to improve health as well as </w:t>
      </w:r>
      <w:r w:rsidRPr="0071310D">
        <w:rPr>
          <w:rStyle w:val="StyleUnderline"/>
          <w:highlight w:val="green"/>
        </w:rPr>
        <w:t>to provide “financial protection”</w:t>
      </w:r>
      <w:r w:rsidRPr="00CB1B2A">
        <w:rPr>
          <w:sz w:val="16"/>
        </w:rPr>
        <w:t xml:space="preserve"> </w:t>
      </w:r>
    </w:p>
    <w:p w14:paraId="34D48AA9" w14:textId="77777777" w:rsidR="00895B67" w:rsidRDefault="00895B67" w:rsidP="00895B67">
      <w:pPr>
        <w:rPr>
          <w:sz w:val="16"/>
        </w:rPr>
      </w:pPr>
      <w:r w:rsidRPr="00CB1B2A">
        <w:rPr>
          <w:sz w:val="16"/>
        </w:rPr>
        <w:t xml:space="preserve">[8].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CB1B2A">
        <w:rPr>
          <w:sz w:val="16"/>
        </w:rPr>
        <w:t>womens</w:t>
      </w:r>
      <w:proofErr w:type="spellEnd"/>
      <w:r w:rsidRPr="00CB1B2A">
        <w:rPr>
          <w:sz w:val="16"/>
        </w:rPr>
        <w:t xml:space="preserve"> and </w:t>
      </w:r>
      <w:proofErr w:type="spellStart"/>
      <w:r w:rsidRPr="00CB1B2A">
        <w:rPr>
          <w:sz w:val="16"/>
        </w:rPr>
        <w:t>childrens</w:t>
      </w:r>
      <w:proofErr w:type="spellEnd"/>
      <w:r w:rsidRPr="00CB1B2A">
        <w:rPr>
          <w:sz w:val="16"/>
        </w:rPr>
        <w:t xml:space="preserve"> health that would go hand-</w:t>
      </w:r>
      <w:proofErr w:type="spellStart"/>
      <w:r w:rsidRPr="00CB1B2A">
        <w:rPr>
          <w:sz w:val="16"/>
        </w:rPr>
        <w:t>inhand</w:t>
      </w:r>
      <w:proofErr w:type="spellEnd"/>
      <w:r w:rsidRPr="00CB1B2A">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CB1B2A">
        <w:rPr>
          <w:sz w:val="16"/>
        </w:rPr>
        <w:t xml:space="preserve"> identify ways to </w:t>
      </w:r>
      <w:r w:rsidRPr="00CB1B2A">
        <w:rPr>
          <w:rStyle w:val="Emphasis"/>
        </w:rPr>
        <w:t>address</w:t>
      </w:r>
      <w:r w:rsidRPr="00CB1B2A">
        <w:rPr>
          <w:sz w:val="16"/>
        </w:rPr>
        <w:t xml:space="preserve"> blue marble health </w:t>
      </w:r>
      <w:r w:rsidRPr="00CB1B2A">
        <w:rPr>
          <w:rStyle w:val="Emphasis"/>
        </w:rPr>
        <w:t>disparities</w:t>
      </w:r>
      <w:r w:rsidRPr="00CB1B2A">
        <w:rPr>
          <w:sz w:val="16"/>
        </w:rPr>
        <w:t xml:space="preserve"> </w:t>
      </w:r>
      <w:r w:rsidRPr="00CB1B2A">
        <w:rPr>
          <w:rStyle w:val="StyleUnderline"/>
        </w:rPr>
        <w:t>under</w:t>
      </w:r>
      <w:r w:rsidRPr="00CB1B2A">
        <w:rPr>
          <w:sz w:val="16"/>
        </w:rPr>
        <w:t xml:space="preserve"> the auspices of the SDGs or the </w:t>
      </w:r>
      <w:r w:rsidRPr="00CB1B2A">
        <w:rPr>
          <w:rStyle w:val="StyleUnderline"/>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CB1B2A">
        <w:rPr>
          <w:sz w:val="16"/>
        </w:rPr>
        <w:t xml:space="preserve"> scientific activities leading to the development of </w:t>
      </w:r>
      <w:r w:rsidRPr="00CB1B2A">
        <w:rPr>
          <w:rStyle w:val="Emphasis"/>
        </w:rPr>
        <w:t>new drugs, diagnostics, and vaccines</w:t>
      </w:r>
      <w:r w:rsidRPr="00CB1B2A">
        <w:rPr>
          <w:sz w:val="16"/>
        </w:rPr>
        <w:t xml:space="preserve">. I have used the term “vaccine science diplomacy” to refer to inter- national scientific </w:t>
      </w:r>
      <w:proofErr w:type="spellStart"/>
      <w:r w:rsidRPr="0071310D">
        <w:rPr>
          <w:rStyle w:val="StyleUnderline"/>
          <w:highlight w:val="green"/>
        </w:rPr>
        <w:t>codevelopment</w:t>
      </w:r>
      <w:proofErr w:type="spellEnd"/>
      <w:r w:rsidRPr="00CB1B2A">
        <w:rPr>
          <w:sz w:val="16"/>
        </w:rPr>
        <w:t xml:space="preserve"> of lifesaving vaccines </w:t>
      </w:r>
      <w:r w:rsidRPr="0071310D">
        <w:rPr>
          <w:rStyle w:val="StyleUnderline"/>
          <w:highlight w:val="green"/>
        </w:rPr>
        <w:t>between scientists</w:t>
      </w:r>
      <w:r w:rsidRPr="00CB1B2A">
        <w:rPr>
          <w:sz w:val="16"/>
        </w:rPr>
        <w:t xml:space="preserve"> of different nations, but particularly </w:t>
      </w:r>
      <w:r w:rsidRPr="0071310D">
        <w:rPr>
          <w:rStyle w:val="StyleUnderline"/>
          <w:highlight w:val="green"/>
        </w:rPr>
        <w:t>from nations with</w:t>
      </w:r>
      <w:r w:rsidRPr="00CB1B2A">
        <w:rPr>
          <w:rStyle w:val="StyleUnderline"/>
        </w:rPr>
        <w:t xml:space="preserve"> </w:t>
      </w:r>
      <w:r w:rsidRPr="00CB1B2A">
        <w:rPr>
          <w:rStyle w:val="Emphasis"/>
        </w:rPr>
        <w:t xml:space="preserve">strained or evenly </w:t>
      </w:r>
      <w:r w:rsidRPr="0071310D">
        <w:rPr>
          <w:rStyle w:val="Emphasis"/>
          <w:highlight w:val="green"/>
        </w:rPr>
        <w:t>openly contentious</w:t>
      </w:r>
      <w:r w:rsidRPr="00CB1B2A">
        <w:rPr>
          <w:rStyle w:val="Emphasis"/>
        </w:rPr>
        <w:t xml:space="preserve"> international </w:t>
      </w:r>
      <w:r w:rsidRPr="0071310D">
        <w:rPr>
          <w:rStyle w:val="Emphasis"/>
          <w:highlight w:val="green"/>
        </w:rPr>
        <w:t>relations</w:t>
      </w:r>
      <w:r w:rsidRPr="00CB1B2A">
        <w:rPr>
          <w:sz w:val="16"/>
        </w:rPr>
        <w:t xml:space="preserve">. The best historical example of vaccine science diplomacy is the </w:t>
      </w:r>
      <w:proofErr w:type="spellStart"/>
      <w:r w:rsidRPr="00CB1B2A">
        <w:rPr>
          <w:sz w:val="16"/>
        </w:rPr>
        <w:t>codevelopment</w:t>
      </w:r>
      <w:proofErr w:type="spellEnd"/>
      <w:r w:rsidRPr="00CB1B2A">
        <w:rPr>
          <w:sz w:val="16"/>
        </w:rPr>
        <w:t xml:space="preserve"> of the oral polio vaccine, led on the American side by Dr. Albert B. Sabin, and his Soviet virologist counterparts, including Dr. Mikhail Petrovich Chumakov [3]. In modern times there is potential interest in </w:t>
      </w:r>
      <w:proofErr w:type="spellStart"/>
      <w:r w:rsidRPr="00CB1B2A">
        <w:rPr>
          <w:sz w:val="16"/>
        </w:rPr>
        <w:t>explor</w:t>
      </w:r>
      <w:proofErr w:type="spellEnd"/>
      <w:r w:rsidRPr="00CB1B2A">
        <w:rPr>
          <w:sz w:val="16"/>
        </w:rPr>
        <w:t xml:space="preserve"> </w:t>
      </w:r>
      <w:proofErr w:type="spellStart"/>
      <w:r w:rsidRPr="00CB1B2A">
        <w:rPr>
          <w:sz w:val="16"/>
        </w:rPr>
        <w:t>ing</w:t>
      </w:r>
      <w:proofErr w:type="spellEnd"/>
      <w:r w:rsidRPr="00CB1B2A">
        <w:rPr>
          <w:sz w:val="16"/>
        </w:rPr>
        <w:t xml:space="preserve"> vaccine science diplomacy opportunities between the United States and some of the worlds Muslim-majority nations belonging to the </w:t>
      </w:r>
      <w:proofErr w:type="spellStart"/>
      <w:r w:rsidRPr="00CB1B2A">
        <w:rPr>
          <w:sz w:val="16"/>
        </w:rPr>
        <w:t>Organisation</w:t>
      </w:r>
      <w:proofErr w:type="spellEnd"/>
      <w:r w:rsidRPr="00CB1B2A">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CB1B2A">
        <w:rPr>
          <w:sz w:val="16"/>
        </w:rPr>
        <w:t>worlds</w:t>
      </w:r>
      <w:proofErr w:type="gramEnd"/>
      <w:r w:rsidRPr="00CB1B2A">
        <w:rPr>
          <w:sz w:val="16"/>
        </w:rPr>
        <w:t xml:space="preserve"> helminth infections comprising the global Worm Index, including 50% of the </w:t>
      </w:r>
      <w:proofErr w:type="spellStart"/>
      <w:r w:rsidRPr="00CB1B2A">
        <w:rPr>
          <w:sz w:val="16"/>
        </w:rPr>
        <w:t>worlds</w:t>
      </w:r>
      <w:proofErr w:type="spellEnd"/>
      <w:r w:rsidRPr="00CB1B2A">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w:t>
      </w:r>
      <w:proofErr w:type="gramStart"/>
      <w:r w:rsidRPr="00CB1B2A">
        <w:rPr>
          <w:sz w:val="16"/>
        </w:rPr>
        <w:t>in order to</w:t>
      </w:r>
      <w:proofErr w:type="gramEnd"/>
      <w:r w:rsidRPr="00CB1B2A">
        <w:rPr>
          <w:sz w:val="16"/>
        </w:rPr>
        <w:t xml:space="preserve"> </w:t>
      </w:r>
      <w:r w:rsidRPr="0071310D">
        <w:rPr>
          <w:rStyle w:val="StyleUnderline"/>
          <w:highlight w:val="green"/>
        </w:rPr>
        <w:t>create</w:t>
      </w:r>
      <w:r w:rsidRPr="0071310D">
        <w:rPr>
          <w:sz w:val="16"/>
          <w:highlight w:val="green"/>
        </w:rPr>
        <w:t xml:space="preserve"> </w:t>
      </w:r>
      <w:r w:rsidRPr="0071310D">
        <w:rPr>
          <w:rStyle w:val="Emphasis"/>
          <w:highlight w:val="green"/>
        </w:rPr>
        <w:t>new NTD tech</w:t>
      </w:r>
      <w:r w:rsidRPr="00CB1B2A">
        <w:rPr>
          <w:rStyle w:val="Emphasis"/>
        </w:rPr>
        <w:t>nologies</w:t>
      </w:r>
      <w:r w:rsidRPr="00CB1B2A">
        <w:rPr>
          <w:sz w:val="16"/>
        </w:rPr>
        <w:t xml:space="preserve"> </w:t>
      </w:r>
      <w:r w:rsidRPr="0071310D">
        <w:rPr>
          <w:rStyle w:val="StyleUnderline"/>
          <w:highlight w:val="green"/>
        </w:rPr>
        <w:t>for</w:t>
      </w:r>
      <w:r w:rsidRPr="00CB1B2A">
        <w:rPr>
          <w:sz w:val="16"/>
        </w:rPr>
        <w:t xml:space="preserve"> some of </w:t>
      </w:r>
      <w:r w:rsidRPr="0071310D">
        <w:rPr>
          <w:rStyle w:val="StyleUnderline"/>
          <w:highlight w:val="green"/>
        </w:rPr>
        <w:t>the</w:t>
      </w:r>
      <w:r w:rsidRPr="0071310D">
        <w:rPr>
          <w:sz w:val="16"/>
          <w:highlight w:val="green"/>
        </w:rPr>
        <w:t xml:space="preserve"> </w:t>
      </w:r>
      <w:r w:rsidRPr="0071310D">
        <w:rPr>
          <w:rStyle w:val="Emphasis"/>
          <w:highlight w:val="green"/>
        </w:rPr>
        <w:t>worst-off</w:t>
      </w:r>
      <w:r w:rsidRPr="00CB1B2A">
        <w:rPr>
          <w:rStyle w:val="Emphasis"/>
        </w:rPr>
        <w:t xml:space="preserve"> </w:t>
      </w:r>
      <w:r w:rsidRPr="00CB1B2A">
        <w:rPr>
          <w:sz w:val="16"/>
        </w:rPr>
        <w:t xml:space="preserve">Muslim-majority </w:t>
      </w:r>
      <w:r w:rsidRPr="0071310D">
        <w:rPr>
          <w:rStyle w:val="StyleUnderline"/>
          <w:highlight w:val="green"/>
        </w:rPr>
        <w:t>countries</w:t>
      </w:r>
      <w:r w:rsidRPr="00CB1B2A">
        <w:rPr>
          <w:sz w:val="16"/>
        </w:rPr>
        <w:t>. The “worst-off” might include OIC countries at the high end of the worm index, including Mali, Cote d’Ivoire, Mozambique, Cameroon, Burkina Faso, and Niger, as well as Nigeria [11].</w:t>
      </w:r>
    </w:p>
    <w:p w14:paraId="58D84FE8" w14:textId="77777777" w:rsidR="00895B67" w:rsidRPr="00CB1B2A" w:rsidRDefault="00895B67" w:rsidP="00895B67">
      <w:pPr>
        <w:rPr>
          <w:sz w:val="16"/>
        </w:rPr>
      </w:pPr>
    </w:p>
    <w:p w14:paraId="7D7E614D" w14:textId="77777777" w:rsidR="00895B67" w:rsidRDefault="00895B67" w:rsidP="00895B67">
      <w:pPr>
        <w:pStyle w:val="Heading4"/>
      </w:pPr>
      <w:r>
        <w:t xml:space="preserve">Public Health Diplomacy solves </w:t>
      </w:r>
      <w:r>
        <w:rPr>
          <w:u w:val="single"/>
        </w:rPr>
        <w:t>Existential Threats</w:t>
      </w:r>
      <w:r>
        <w:t>.</w:t>
      </w:r>
    </w:p>
    <w:p w14:paraId="7467C7FF" w14:textId="77777777" w:rsidR="00895B67" w:rsidRPr="004578B0" w:rsidRDefault="00895B67" w:rsidP="00895B67">
      <w:r w:rsidRPr="004578B0">
        <w:rPr>
          <w:rStyle w:val="Style13ptBold"/>
        </w:rPr>
        <w:t>James 17</w:t>
      </w:r>
      <w:r>
        <w:t xml:space="preserve"> Wilmot James 4-2-2017 “</w:t>
      </w:r>
      <w:r w:rsidRPr="00587797">
        <w:t>In an Age of Zika and a Threat of Biochemical Terror, Health Security Must Be Everybody’s Concern</w:t>
      </w:r>
      <w:r>
        <w:t xml:space="preserve">” </w:t>
      </w:r>
      <w:r w:rsidRPr="004578B0">
        <w:t>https://archive.is/tUlRX#selection-927.0-930.0</w:t>
      </w:r>
      <w:r>
        <w:rPr>
          <w:rStyle w:val="Hyperlink"/>
        </w:rPr>
        <w:t xml:space="preserve"> (</w:t>
      </w:r>
      <w:r w:rsidRPr="00587797">
        <w:t>Honorary Professor in the Division of Human Genetics at the University of Cape Town's Medical School and Non-residential Senior Fellow at Bard College’s Hannah Arendt Centre, Ph.D. from University of Wisconsin at Madison</w:t>
      </w:r>
      <w:r>
        <w:t xml:space="preserve">)//re-cut by Elmer </w:t>
      </w:r>
    </w:p>
    <w:p w14:paraId="4C7079BF" w14:textId="77777777" w:rsidR="00895B67" w:rsidRDefault="00895B67" w:rsidP="00895B67">
      <w:pPr>
        <w:rPr>
          <w:sz w:val="16"/>
        </w:rPr>
      </w:pPr>
      <w:r w:rsidRPr="004578B0">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71310D">
        <w:rPr>
          <w:b/>
          <w:sz w:val="26"/>
          <w:highlight w:val="green"/>
          <w:u w:val="single"/>
        </w:rPr>
        <w:t>Health</w:t>
      </w:r>
      <w:r w:rsidRPr="004578B0">
        <w:rPr>
          <w:sz w:val="16"/>
        </w:rPr>
        <w:t xml:space="preserve"> security </w:t>
      </w:r>
      <w:r w:rsidRPr="0071310D">
        <w:rPr>
          <w:b/>
          <w:sz w:val="26"/>
          <w:highlight w:val="green"/>
          <w:u w:val="single"/>
        </w:rPr>
        <w:t>is humanity’s shared concern</w:t>
      </w:r>
      <w:r w:rsidRPr="004578B0">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71310D">
        <w:rPr>
          <w:b/>
          <w:sz w:val="26"/>
          <w:highlight w:val="green"/>
          <w:u w:val="single"/>
        </w:rPr>
        <w:t>Medicine</w:t>
      </w:r>
      <w:r w:rsidRPr="004578B0">
        <w:rPr>
          <w:u w:val="single"/>
        </w:rPr>
        <w:t xml:space="preserve"> is one of the earliest and greatest human achievements because it is a </w:t>
      </w:r>
      <w:r w:rsidRPr="0071310D">
        <w:rPr>
          <w:b/>
          <w:sz w:val="26"/>
          <w:highlight w:val="green"/>
          <w:u w:val="single"/>
        </w:rPr>
        <w:t>co-operative enterprise</w:t>
      </w:r>
      <w:r w:rsidRPr="004578B0">
        <w:rPr>
          <w:u w:val="single"/>
        </w:rPr>
        <w:t xml:space="preserve"> involving highly skilled individuals; </w:t>
      </w:r>
      <w:r w:rsidRPr="0071310D">
        <w:rPr>
          <w:highlight w:val="green"/>
          <w:u w:val="single"/>
        </w:rPr>
        <w:t>and</w:t>
      </w:r>
      <w:r w:rsidRPr="004578B0">
        <w:rPr>
          <w:u w:val="single"/>
        </w:rPr>
        <w:t xml:space="preserve"> it is </w:t>
      </w:r>
      <w:proofErr w:type="gramStart"/>
      <w:r w:rsidRPr="0071310D">
        <w:rPr>
          <w:b/>
          <w:sz w:val="26"/>
          <w:highlight w:val="green"/>
          <w:u w:val="single"/>
        </w:rPr>
        <w:t>as a result</w:t>
      </w:r>
      <w:r w:rsidRPr="004578B0">
        <w:rPr>
          <w:u w:val="single"/>
        </w:rPr>
        <w:t xml:space="preserve"> of</w:t>
      </w:r>
      <w:proofErr w:type="gramEnd"/>
      <w:r w:rsidRPr="004578B0">
        <w:rPr>
          <w:u w:val="single"/>
        </w:rPr>
        <w:t xml:space="preserve"> cooperation –</w:t>
      </w:r>
      <w:r w:rsidRPr="004578B0">
        <w:rPr>
          <w:sz w:val="16"/>
        </w:rPr>
        <w:t xml:space="preserve"> and our unusual ability for complex language – that cumulative </w:t>
      </w:r>
      <w:proofErr w:type="spellStart"/>
      <w:r w:rsidRPr="0071310D">
        <w:rPr>
          <w:b/>
          <w:sz w:val="26"/>
          <w:highlight w:val="green"/>
          <w:u w:val="single"/>
          <w:bdr w:val="single" w:sz="12" w:space="0" w:color="auto"/>
        </w:rPr>
        <w:t>civilisation</w:t>
      </w:r>
      <w:proofErr w:type="spellEnd"/>
      <w:r w:rsidRPr="0071310D">
        <w:rPr>
          <w:b/>
          <w:sz w:val="26"/>
          <w:highlight w:val="green"/>
          <w:u w:val="single"/>
          <w:bdr w:val="single" w:sz="12" w:space="0" w:color="auto"/>
        </w:rPr>
        <w:t xml:space="preserve"> is possible</w:t>
      </w:r>
      <w:r w:rsidRPr="004578B0">
        <w:rPr>
          <w:sz w:val="16"/>
        </w:rPr>
        <w:t xml:space="preserve">. In the age of </w:t>
      </w:r>
      <w:proofErr w:type="spellStart"/>
      <w:r w:rsidRPr="004578B0">
        <w:rPr>
          <w:sz w:val="16"/>
        </w:rPr>
        <w:t>globalisation</w:t>
      </w:r>
      <w:proofErr w:type="spellEnd"/>
      <w:r w:rsidRPr="004578B0">
        <w:rPr>
          <w:sz w:val="16"/>
        </w:rPr>
        <w:t xml:space="preserve">, it is </w:t>
      </w:r>
      <w:r w:rsidRPr="0071310D">
        <w:rPr>
          <w:b/>
          <w:sz w:val="26"/>
          <w:highlight w:val="green"/>
          <w:u w:val="single"/>
        </w:rPr>
        <w:t>health security</w:t>
      </w:r>
      <w:r w:rsidRPr="004578B0">
        <w:rPr>
          <w:sz w:val="16"/>
        </w:rPr>
        <w:t xml:space="preserve">, a recent Lancet editorial stated, that “is now the </w:t>
      </w:r>
      <w:r w:rsidRPr="0071310D">
        <w:rPr>
          <w:b/>
          <w:sz w:val="26"/>
          <w:highlight w:val="green"/>
          <w:u w:val="single"/>
          <w:bdr w:val="single" w:sz="12" w:space="0" w:color="auto"/>
        </w:rPr>
        <w:t>most important foreign policy issue</w:t>
      </w:r>
      <w:r w:rsidRPr="004578B0">
        <w:rPr>
          <w:sz w:val="16"/>
        </w:rPr>
        <w:t xml:space="preserve"> of our time”. The rapid emergence and re-emergence of pathogenic infectious </w:t>
      </w:r>
      <w:r w:rsidRPr="0071310D">
        <w:rPr>
          <w:b/>
          <w:sz w:val="26"/>
          <w:highlight w:val="green"/>
          <w:u w:val="single"/>
        </w:rPr>
        <w:t>disease</w:t>
      </w:r>
      <w:r w:rsidRPr="004578B0">
        <w:rPr>
          <w:u w:val="single"/>
        </w:rPr>
        <w:t xml:space="preserve">, of which Zika is the most recent, the slow but steady cumulative acts of nature associated with </w:t>
      </w:r>
      <w:r w:rsidRPr="0071310D">
        <w:rPr>
          <w:b/>
          <w:sz w:val="26"/>
          <w:highlight w:val="green"/>
          <w:u w:val="single"/>
        </w:rPr>
        <w:t>climate change</w:t>
      </w:r>
      <w:r w:rsidRPr="004578B0">
        <w:rPr>
          <w:u w:val="single"/>
        </w:rPr>
        <w:t xml:space="preserve">, high-risk </w:t>
      </w:r>
      <w:r w:rsidRPr="0071310D">
        <w:rPr>
          <w:b/>
          <w:sz w:val="26"/>
          <w:highlight w:val="green"/>
          <w:u w:val="single"/>
        </w:rPr>
        <w:t>forced migration</w:t>
      </w:r>
      <w:r w:rsidRPr="004578B0">
        <w:rPr>
          <w:u w:val="single"/>
        </w:rPr>
        <w:t xml:space="preserve"> caused by desperation and war, the creeping reality of </w:t>
      </w:r>
      <w:r w:rsidRPr="0071310D">
        <w:rPr>
          <w:b/>
          <w:sz w:val="26"/>
          <w:highlight w:val="green"/>
          <w:u w:val="single"/>
        </w:rPr>
        <w:t>biochemical terror and</w:t>
      </w:r>
      <w:r w:rsidRPr="004578B0">
        <w:rPr>
          <w:u w:val="single"/>
        </w:rPr>
        <w:t xml:space="preserve"> the threat of </w:t>
      </w:r>
      <w:r w:rsidRPr="0071310D">
        <w:rPr>
          <w:b/>
          <w:sz w:val="26"/>
          <w:highlight w:val="green"/>
          <w:u w:val="single"/>
        </w:rPr>
        <w:t>nuclear war, propel human survival</w:t>
      </w:r>
      <w:r w:rsidRPr="004578B0">
        <w:rPr>
          <w:u w:val="single"/>
        </w:rPr>
        <w:t xml:space="preserve"> and well-being </w:t>
      </w:r>
      <w:r w:rsidRPr="0071310D">
        <w:rPr>
          <w:b/>
          <w:sz w:val="26"/>
          <w:highlight w:val="green"/>
          <w:u w:val="single"/>
        </w:rPr>
        <w:t>to the frontline</w:t>
      </w:r>
      <w:r w:rsidRPr="004578B0">
        <w:rPr>
          <w:sz w:val="16"/>
        </w:rPr>
        <w:t xml:space="preserve"> of what today must be everybody’s concern. The field of </w:t>
      </w:r>
      <w:r w:rsidRPr="0071310D">
        <w:rPr>
          <w:b/>
          <w:sz w:val="26"/>
          <w:highlight w:val="green"/>
          <w:u w:val="single"/>
        </w:rPr>
        <w:t>health diplomacy provides</w:t>
      </w:r>
      <w:r w:rsidRPr="004578B0">
        <w:rPr>
          <w:sz w:val="16"/>
        </w:rPr>
        <w:t xml:space="preserve"> an </w:t>
      </w:r>
      <w:r w:rsidRPr="0071310D">
        <w:rPr>
          <w:b/>
          <w:sz w:val="26"/>
          <w:highlight w:val="green"/>
          <w:u w:val="single"/>
        </w:rPr>
        <w:t>unprecedented opportunity to build</w:t>
      </w:r>
      <w:r w:rsidRPr="004578B0">
        <w:rPr>
          <w:sz w:val="16"/>
        </w:rPr>
        <w:t xml:space="preserve"> human </w:t>
      </w:r>
      <w:r w:rsidRPr="0071310D">
        <w:rPr>
          <w:b/>
          <w:sz w:val="26"/>
          <w:highlight w:val="green"/>
          <w:u w:val="single"/>
        </w:rPr>
        <w:t>solidarity</w:t>
      </w:r>
      <w:r w:rsidRPr="004578B0">
        <w:rPr>
          <w:sz w:val="16"/>
        </w:rPr>
        <w:t xml:space="preserve">. </w:t>
      </w:r>
      <w:r w:rsidRPr="004578B0">
        <w:rPr>
          <w:u w:val="single"/>
        </w:rPr>
        <w:t xml:space="preserve">It is an area of human </w:t>
      </w:r>
      <w:proofErr w:type="spellStart"/>
      <w:r w:rsidRPr="004578B0">
        <w:rPr>
          <w:u w:val="single"/>
        </w:rPr>
        <w:t>endeavour</w:t>
      </w:r>
      <w:proofErr w:type="spellEnd"/>
      <w:r w:rsidRPr="004578B0">
        <w:rPr>
          <w:u w:val="single"/>
        </w:rPr>
        <w:t xml:space="preserve"> that </w:t>
      </w:r>
      <w:r w:rsidRPr="0071310D">
        <w:rPr>
          <w:b/>
          <w:sz w:val="26"/>
          <w:highlight w:val="green"/>
          <w:u w:val="single"/>
        </w:rPr>
        <w:t>cuts through</w:t>
      </w:r>
      <w:r w:rsidRPr="004578B0">
        <w:rPr>
          <w:u w:val="single"/>
        </w:rPr>
        <w:t xml:space="preserve"> inherited </w:t>
      </w:r>
      <w:r w:rsidRPr="0071310D">
        <w:rPr>
          <w:b/>
          <w:sz w:val="26"/>
          <w:highlight w:val="green"/>
          <w:u w:val="single"/>
        </w:rPr>
        <w:t>antagonisms</w:t>
      </w:r>
      <w:r w:rsidRPr="0071310D">
        <w:rPr>
          <w:highlight w:val="green"/>
          <w:u w:val="single"/>
        </w:rPr>
        <w:t xml:space="preserve">. </w:t>
      </w:r>
      <w:r w:rsidRPr="004578B0">
        <w:rPr>
          <w:u w:val="single"/>
        </w:rPr>
        <w:t xml:space="preserve">Governments that offer </w:t>
      </w:r>
      <w:r w:rsidRPr="0071310D">
        <w:rPr>
          <w:b/>
          <w:sz w:val="26"/>
          <w:highlight w:val="green"/>
          <w:u w:val="single"/>
        </w:rPr>
        <w:t>health improvements</w:t>
      </w:r>
      <w:r w:rsidRPr="004578B0">
        <w:rPr>
          <w:u w:val="single"/>
        </w:rPr>
        <w:t xml:space="preserve"> as part of aid to nations with whom they wish to </w:t>
      </w:r>
      <w:r w:rsidRPr="0071310D">
        <w:rPr>
          <w:b/>
          <w:sz w:val="26"/>
          <w:highlight w:val="green"/>
          <w:u w:val="single"/>
        </w:rPr>
        <w:t>develop</w:t>
      </w:r>
      <w:r w:rsidRPr="004578B0">
        <w:rPr>
          <w:u w:val="single"/>
        </w:rPr>
        <w:t xml:space="preserve"> stronger </w:t>
      </w:r>
      <w:r w:rsidRPr="0071310D">
        <w:rPr>
          <w:b/>
          <w:sz w:val="26"/>
          <w:highlight w:val="green"/>
          <w:u w:val="single"/>
        </w:rPr>
        <w:t>diplomatic links</w:t>
      </w:r>
      <w:r w:rsidRPr="004578B0">
        <w:rPr>
          <w:u w:val="single"/>
        </w:rPr>
        <w:t xml:space="preserve"> succeed in cultivating deeper cultural relationships precisely because of their direct benefit to citizens</w:t>
      </w:r>
      <w:r w:rsidRPr="004578B0">
        <w:rPr>
          <w:sz w:val="16"/>
        </w:rPr>
        <w:t>. To advance health diplomacy requires health leaders with an inclusive global vision...</w:t>
      </w:r>
    </w:p>
    <w:p w14:paraId="11FB74D3" w14:textId="77777777" w:rsidR="00895B67" w:rsidRDefault="00895B67" w:rsidP="00895B67">
      <w:pPr>
        <w:rPr>
          <w:sz w:val="16"/>
        </w:rPr>
      </w:pPr>
    </w:p>
    <w:p w14:paraId="76BD6D5C" w14:textId="77777777" w:rsidR="00895B67" w:rsidRPr="009639F0" w:rsidRDefault="00895B67" w:rsidP="00895B67">
      <w:pPr>
        <w:pStyle w:val="Heading4"/>
        <w:rPr>
          <w:rFonts w:asciiTheme="minorHAnsi" w:hAnsiTheme="minorHAnsi" w:cstheme="minorHAnsi"/>
        </w:rPr>
      </w:pPr>
      <w:r w:rsidRPr="009639F0">
        <w:rPr>
          <w:rFonts w:asciiTheme="minorHAnsi" w:hAnsiTheme="minorHAnsi" w:cstheme="minorHAnsi"/>
        </w:rPr>
        <w:t xml:space="preserve">Nuclear war causes </w:t>
      </w:r>
      <w:r w:rsidRPr="009639F0">
        <w:rPr>
          <w:rFonts w:asciiTheme="minorHAnsi" w:hAnsiTheme="minorHAnsi" w:cstheme="minorHAnsi"/>
          <w:u w:val="single"/>
        </w:rPr>
        <w:t xml:space="preserve">extinction </w:t>
      </w:r>
      <w:r w:rsidRPr="009639F0">
        <w:rPr>
          <w:rFonts w:asciiTheme="minorHAnsi" w:hAnsiTheme="minorHAnsi" w:cstheme="minorHAnsi"/>
        </w:rPr>
        <w:t>-- counter-forcing is impossible</w:t>
      </w:r>
    </w:p>
    <w:p w14:paraId="5C1950CA" w14:textId="77777777" w:rsidR="00895B67" w:rsidRPr="009639F0" w:rsidRDefault="00895B67" w:rsidP="00895B67">
      <w:pPr>
        <w:rPr>
          <w:rFonts w:asciiTheme="minorHAnsi" w:hAnsiTheme="minorHAnsi" w:cstheme="minorHAnsi"/>
        </w:rPr>
      </w:pPr>
      <w:r w:rsidRPr="009639F0">
        <w:rPr>
          <w:rFonts w:asciiTheme="minorHAnsi" w:hAnsiTheme="minorHAnsi" w:cstheme="minorHAnsi"/>
        </w:rPr>
        <w:t xml:space="preserve">Steven </w:t>
      </w:r>
      <w:r w:rsidRPr="009639F0">
        <w:rPr>
          <w:rStyle w:val="Style13ptBold"/>
          <w:rFonts w:asciiTheme="minorHAnsi" w:hAnsiTheme="minorHAnsi" w:cstheme="minorHAnsi"/>
        </w:rPr>
        <w:t>Starr,</w:t>
      </w:r>
      <w:r w:rsidRPr="009639F0">
        <w:rPr>
          <w:rFonts w:asciiTheme="minorHAnsi" w:hAnsiTheme="minorHAnsi" w:cstheme="minorHAnsi"/>
        </w:rPr>
        <w:t xml:space="preserve"> June 11th, 20</w:t>
      </w:r>
      <w:r w:rsidRPr="009639F0">
        <w:rPr>
          <w:rStyle w:val="Style13ptBold"/>
          <w:rFonts w:asciiTheme="minorHAnsi" w:hAnsiTheme="minorHAnsi" w:cstheme="minorHAnsi"/>
        </w:rPr>
        <w:t>14</w:t>
      </w:r>
      <w:r w:rsidRPr="009639F0">
        <w:rPr>
          <w:rFonts w:asciiTheme="minorHAnsi" w:hAnsiTheme="minorHAnsi" w:cstheme="minorHAnsi"/>
        </w:rPr>
        <w:t xml:space="preserve"> (the Senior Scientist for Physicians for Social Responsibility and Director of the Clinical Laboratory Science Program at the University of Missouri. Starr has published in the Bulletin of the Atomic Scientists and the Strategic Arms Reduction (STAR) website of the Moscow Institute of Physics and Technology; “There Can be No Winners in a Nuclear War”; </w:t>
      </w:r>
      <w:hyperlink r:id="rId19" w:history="1">
        <w:r w:rsidRPr="009639F0">
          <w:rPr>
            <w:rStyle w:val="Hyperlink"/>
            <w:rFonts w:asciiTheme="minorHAnsi" w:hAnsiTheme="minorHAnsi" w:cstheme="minorHAnsi"/>
          </w:rPr>
          <w:t>https://truthout.org/articles/there-can-be-no-winners-in-a-nuclear-war/</w:t>
        </w:r>
      </w:hyperlink>
      <w:r w:rsidRPr="009639F0">
        <w:rPr>
          <w:rStyle w:val="Hyperlink"/>
          <w:rFonts w:asciiTheme="minorHAnsi" w:hAnsiTheme="minorHAnsi" w:cstheme="minorHAnsi"/>
        </w:rPr>
        <w:t xml:space="preserve">) </w:t>
      </w:r>
    </w:p>
    <w:p w14:paraId="523D44A7" w14:textId="77777777" w:rsidR="00895B67" w:rsidRDefault="00895B67" w:rsidP="00895B67">
      <w:pPr>
        <w:rPr>
          <w:rStyle w:val="StyleUnderline"/>
          <w:rFonts w:asciiTheme="minorHAnsi" w:hAnsiTheme="minorHAnsi" w:cstheme="minorHAnsi"/>
          <w:b/>
          <w:bCs/>
          <w:sz w:val="32"/>
          <w:szCs w:val="32"/>
        </w:rPr>
      </w:pPr>
      <w:r w:rsidRPr="009639F0">
        <w:rPr>
          <w:rStyle w:val="StyleUnderline"/>
          <w:rFonts w:asciiTheme="minorHAnsi" w:hAnsiTheme="minorHAnsi" w:cstheme="minorHAnsi"/>
          <w:highlight w:val="green"/>
        </w:rPr>
        <w:t>Nuclear war has no winner</w:t>
      </w:r>
      <w:r w:rsidRPr="009639F0">
        <w:rPr>
          <w:rFonts w:asciiTheme="minorHAnsi" w:hAnsiTheme="minorHAnsi" w:cstheme="minorHAnsi"/>
          <w:sz w:val="16"/>
          <w:szCs w:val="28"/>
        </w:rPr>
        <w:t xml:space="preserve">. Beginning in 2006, several of </w:t>
      </w:r>
      <w:r w:rsidRPr="009639F0">
        <w:rPr>
          <w:rStyle w:val="StyleUnderline"/>
          <w:rFonts w:asciiTheme="minorHAnsi" w:hAnsiTheme="minorHAnsi" w:cstheme="minorHAnsi"/>
        </w:rPr>
        <w:t>the world’s leading climatologists</w:t>
      </w:r>
      <w:r w:rsidRPr="009639F0">
        <w:rPr>
          <w:rFonts w:asciiTheme="minorHAnsi" w:hAnsiTheme="minorHAnsi" w:cstheme="minorHAnsi"/>
          <w:sz w:val="12"/>
        </w:rPr>
        <w:t xml:space="preserve"> </w:t>
      </w:r>
      <w:r w:rsidRPr="009639F0">
        <w:rPr>
          <w:rFonts w:asciiTheme="minorHAnsi" w:hAnsiTheme="minorHAnsi" w:cstheme="minorHAnsi"/>
          <w:sz w:val="16"/>
          <w:szCs w:val="28"/>
        </w:rPr>
        <w:t xml:space="preserve">(at Rutgers, UCLA, John Hopkins University, and the University of Colorado-Boulder) </w:t>
      </w:r>
      <w:r w:rsidRPr="009639F0">
        <w:rPr>
          <w:rStyle w:val="StyleUnderline"/>
          <w:rFonts w:asciiTheme="minorHAnsi" w:hAnsiTheme="minorHAnsi" w:cstheme="minorHAnsi"/>
        </w:rPr>
        <w:t>published a series of studies that evaluated the long-term environmental consequences of a nuclear war</w:t>
      </w:r>
      <w:r w:rsidRPr="009639F0">
        <w:rPr>
          <w:rFonts w:asciiTheme="minorHAnsi" w:hAnsiTheme="minorHAnsi" w:cstheme="minorHAnsi"/>
          <w:sz w:val="16"/>
          <w:szCs w:val="28"/>
        </w:rPr>
        <w:t xml:space="preserve">, including baseline scenarios fought with </w:t>
      </w:r>
      <w:r w:rsidRPr="009639F0">
        <w:rPr>
          <w:rStyle w:val="Emphasis"/>
          <w:rFonts w:asciiTheme="minorHAnsi" w:hAnsiTheme="minorHAnsi" w:cstheme="minorHAnsi"/>
        </w:rPr>
        <w:t>merely 1% of the explosive</w:t>
      </w:r>
      <w:r w:rsidRPr="009639F0">
        <w:rPr>
          <w:rFonts w:asciiTheme="minorHAnsi" w:hAnsiTheme="minorHAnsi" w:cstheme="minorHAnsi"/>
          <w:sz w:val="12"/>
        </w:rPr>
        <w:t xml:space="preserve"> </w:t>
      </w:r>
      <w:r w:rsidRPr="009639F0">
        <w:rPr>
          <w:rFonts w:asciiTheme="minorHAnsi" w:hAnsiTheme="minorHAnsi" w:cstheme="minorHAnsi"/>
          <w:sz w:val="16"/>
          <w:szCs w:val="28"/>
        </w:rPr>
        <w:t xml:space="preserve">power in the US and/or Russian launch-ready nuclear arsenals. </w:t>
      </w:r>
      <w:r w:rsidRPr="009639F0">
        <w:rPr>
          <w:rStyle w:val="StyleUnderline"/>
          <w:rFonts w:asciiTheme="minorHAnsi" w:hAnsiTheme="minorHAnsi" w:cstheme="minorHAnsi"/>
        </w:rPr>
        <w:t xml:space="preserve">They concluded that the consequences of </w:t>
      </w:r>
      <w:r w:rsidRPr="009639F0">
        <w:rPr>
          <w:rStyle w:val="Emphasis"/>
          <w:rFonts w:asciiTheme="minorHAnsi" w:hAnsiTheme="minorHAnsi" w:cstheme="minorHAnsi"/>
          <w:highlight w:val="green"/>
        </w:rPr>
        <w:t>even a “small” nuclear war would include catastrophic disruptions of global climate</w:t>
      </w:r>
      <w:r w:rsidRPr="009639F0">
        <w:rPr>
          <w:rStyle w:val="StyleUnderline"/>
          <w:rFonts w:asciiTheme="minorHAnsi" w:hAnsiTheme="minorHAnsi" w:cstheme="minorHAnsi"/>
        </w:rPr>
        <w:t xml:space="preserve"> and massive destruction of Earth’s protective ozone layer</w:t>
      </w:r>
      <w:r w:rsidRPr="009639F0">
        <w:rPr>
          <w:rFonts w:asciiTheme="minorHAnsi" w:hAnsiTheme="minorHAnsi" w:cstheme="minorHAnsi"/>
          <w:sz w:val="16"/>
          <w:szCs w:val="28"/>
        </w:rPr>
        <w:t>. These and more recent studies predict that global agriculture would be so negatively affected by such a war, a global famine would result, which would cause up to 2 billion people to starve to death. These peer-reviewed studies – which were analyzed by the best scientists in the world and found to be without error – also predict that a war fought with less than half of US or Russian strategic</w:t>
      </w:r>
      <w:r w:rsidRPr="009639F0">
        <w:rPr>
          <w:rFonts w:asciiTheme="minorHAnsi" w:hAnsiTheme="minorHAnsi" w:cstheme="minorHAnsi"/>
          <w:sz w:val="12"/>
        </w:rPr>
        <w:t xml:space="preserve"> </w:t>
      </w:r>
      <w:r w:rsidRPr="009639F0">
        <w:rPr>
          <w:rStyle w:val="StyleUnderline"/>
          <w:rFonts w:asciiTheme="minorHAnsi" w:hAnsiTheme="minorHAnsi" w:cstheme="minorHAnsi"/>
          <w:highlight w:val="green"/>
        </w:rPr>
        <w:t xml:space="preserve">nuclear weapons would destroy </w:t>
      </w:r>
      <w:proofErr w:type="gramStart"/>
      <w:r w:rsidRPr="009639F0">
        <w:rPr>
          <w:rStyle w:val="StyleUnderline"/>
          <w:rFonts w:asciiTheme="minorHAnsi" w:hAnsiTheme="minorHAnsi" w:cstheme="minorHAnsi"/>
          <w:highlight w:val="green"/>
        </w:rPr>
        <w:t>the human race</w:t>
      </w:r>
      <w:proofErr w:type="gramEnd"/>
      <w:r w:rsidRPr="009639F0">
        <w:rPr>
          <w:rFonts w:asciiTheme="minorHAnsi" w:hAnsiTheme="minorHAnsi" w:cstheme="minorHAnsi"/>
          <w:sz w:val="16"/>
          <w:szCs w:val="28"/>
        </w:rPr>
        <w:t xml:space="preserve">. In other words, a US-Russian nuclear war would </w:t>
      </w:r>
      <w:r w:rsidRPr="009639F0">
        <w:rPr>
          <w:rStyle w:val="StyleUnderline"/>
          <w:rFonts w:asciiTheme="minorHAnsi" w:hAnsiTheme="minorHAnsi" w:cstheme="minorHAnsi"/>
        </w:rPr>
        <w:t xml:space="preserve">create such extreme long-term damage to the global environment that </w:t>
      </w:r>
      <w:r w:rsidRPr="009639F0">
        <w:rPr>
          <w:rStyle w:val="StyleUnderline"/>
          <w:rFonts w:asciiTheme="minorHAnsi" w:hAnsiTheme="minorHAnsi" w:cstheme="minorHAnsi"/>
          <w:highlight w:val="green"/>
        </w:rPr>
        <w:t>it would leave the Earth uninhabitable for humans and most animal forms of life</w:t>
      </w:r>
      <w:r w:rsidRPr="009639F0">
        <w:rPr>
          <w:rFonts w:asciiTheme="minorHAnsi" w:hAnsiTheme="minorHAnsi" w:cstheme="minorHAnsi"/>
          <w:sz w:val="16"/>
          <w:szCs w:val="28"/>
        </w:rPr>
        <w:t>. A recent article in the Bulletin of the Atomic Scientists, “Self-assured destruction: The climate impacts of nuclear war,” begins by stating: “</w:t>
      </w:r>
      <w:r w:rsidRPr="009639F0">
        <w:rPr>
          <w:rStyle w:val="StyleUnderline"/>
          <w:rFonts w:asciiTheme="minorHAnsi" w:hAnsiTheme="minorHAnsi" w:cstheme="minorHAnsi"/>
        </w:rPr>
        <w:t>A nuclear war</w:t>
      </w:r>
      <w:r w:rsidRPr="009639F0">
        <w:rPr>
          <w:rFonts w:asciiTheme="minorHAnsi" w:hAnsiTheme="minorHAnsi" w:cstheme="minorHAnsi"/>
          <w:sz w:val="12"/>
        </w:rPr>
        <w:t xml:space="preserve"> </w:t>
      </w:r>
      <w:r w:rsidRPr="009639F0">
        <w:rPr>
          <w:rFonts w:asciiTheme="minorHAnsi" w:hAnsiTheme="minorHAnsi" w:cstheme="minorHAnsi"/>
          <w:sz w:val="16"/>
          <w:szCs w:val="28"/>
        </w:rPr>
        <w:t xml:space="preserve">between Russia and the United States, even after the arsenal reductions planned under New START, </w:t>
      </w:r>
      <w:r w:rsidRPr="009639F0">
        <w:rPr>
          <w:rStyle w:val="StyleUnderline"/>
          <w:rFonts w:asciiTheme="minorHAnsi" w:hAnsiTheme="minorHAnsi" w:cstheme="minorHAnsi"/>
        </w:rPr>
        <w:t>could produce a nuclear winter. Hence, an attack by either side could be suicidal, resulting in self-assured destruction</w:t>
      </w:r>
      <w:r w:rsidRPr="009639F0">
        <w:rPr>
          <w:rFonts w:asciiTheme="minorHAnsi" w:hAnsiTheme="minorHAnsi" w:cstheme="minorHAnsi"/>
          <w:sz w:val="16"/>
          <w:szCs w:val="28"/>
        </w:rPr>
        <w:t xml:space="preserve">.” In 2009, I wrote “Catastrophic Climatic Consequences of Nuclear Conflicts” for the International Commission on Nuclear Non-proliferation and Disarmament. The article summarizes the findings of these studies. </w:t>
      </w:r>
      <w:r w:rsidRPr="009639F0">
        <w:rPr>
          <w:rStyle w:val="StyleUnderline"/>
          <w:rFonts w:asciiTheme="minorHAnsi" w:hAnsiTheme="minorHAnsi" w:cstheme="minorHAnsi"/>
        </w:rPr>
        <w:t>It explains that nuclear firestorms would produce millions of tons of smoke, which would rise above cloud level and form a global stratospheric smoke layer that would rapidly encircle the Earth. The smoke layer would remain for at least a decade, and it would act to destroy the protective ozone layer</w:t>
      </w:r>
      <w:r w:rsidRPr="009639F0">
        <w:rPr>
          <w:rFonts w:asciiTheme="minorHAnsi" w:hAnsiTheme="minorHAnsi" w:cstheme="minorHAnsi"/>
          <w:sz w:val="12"/>
        </w:rPr>
        <w:t xml:space="preserve"> (</w:t>
      </w:r>
      <w:r w:rsidRPr="009639F0">
        <w:rPr>
          <w:rStyle w:val="StyleUnderline"/>
          <w:rFonts w:asciiTheme="minorHAnsi" w:hAnsiTheme="minorHAnsi" w:cstheme="minorHAnsi"/>
        </w:rPr>
        <w:t>vastly increasing the UV-B reaching Earth</w:t>
      </w:r>
      <w:r w:rsidRPr="009639F0">
        <w:rPr>
          <w:rFonts w:asciiTheme="minorHAnsi" w:hAnsiTheme="minorHAnsi" w:cstheme="minorHAnsi"/>
          <w:sz w:val="12"/>
        </w:rPr>
        <w:t xml:space="preserve">) </w:t>
      </w:r>
      <w:r w:rsidRPr="009639F0">
        <w:rPr>
          <w:rStyle w:val="StyleUnderline"/>
          <w:rFonts w:asciiTheme="minorHAnsi" w:hAnsiTheme="minorHAnsi" w:cstheme="minorHAnsi"/>
        </w:rPr>
        <w:t>as well as block warming sunlight, thus creating Ice Age weather conditions</w:t>
      </w:r>
      <w:r w:rsidRPr="009639F0">
        <w:rPr>
          <w:rFonts w:asciiTheme="minorHAnsi" w:hAnsiTheme="minorHAnsi" w:cstheme="minorHAnsi"/>
          <w:sz w:val="12"/>
        </w:rPr>
        <w:t xml:space="preserve"> </w:t>
      </w:r>
      <w:r w:rsidRPr="009639F0">
        <w:rPr>
          <w:rFonts w:asciiTheme="minorHAnsi" w:hAnsiTheme="minorHAnsi" w:cstheme="minorHAnsi"/>
          <w:sz w:val="16"/>
          <w:szCs w:val="28"/>
        </w:rPr>
        <w:t xml:space="preserve">that would last 10 years or longer. Following a US-Russian nuclear war, </w:t>
      </w:r>
      <w:r w:rsidRPr="009639F0">
        <w:rPr>
          <w:rStyle w:val="StyleUnderline"/>
          <w:rFonts w:asciiTheme="minorHAnsi" w:hAnsiTheme="minorHAnsi" w:cstheme="minorHAnsi"/>
        </w:rPr>
        <w:t>temperatures</w:t>
      </w:r>
      <w:r w:rsidRPr="009639F0">
        <w:rPr>
          <w:rFonts w:asciiTheme="minorHAnsi" w:hAnsiTheme="minorHAnsi" w:cstheme="minorHAnsi"/>
          <w:sz w:val="12"/>
        </w:rPr>
        <w:t xml:space="preserve"> </w:t>
      </w:r>
      <w:r w:rsidRPr="009639F0">
        <w:rPr>
          <w:rFonts w:asciiTheme="minorHAnsi" w:hAnsiTheme="minorHAnsi" w:cstheme="minorHAnsi"/>
          <w:sz w:val="16"/>
          <w:szCs w:val="28"/>
        </w:rPr>
        <w:t xml:space="preserve">in the central US and Eurasia </w:t>
      </w:r>
      <w:r w:rsidRPr="009639F0">
        <w:rPr>
          <w:rStyle w:val="StyleUnderline"/>
          <w:rFonts w:asciiTheme="minorHAnsi" w:hAnsiTheme="minorHAnsi" w:cstheme="minorHAnsi"/>
        </w:rPr>
        <w:t>would fall below freezing every day</w:t>
      </w:r>
      <w:r w:rsidRPr="009639F0">
        <w:rPr>
          <w:rFonts w:asciiTheme="minorHAnsi" w:hAnsiTheme="minorHAnsi" w:cstheme="minorHAnsi"/>
          <w:sz w:val="12"/>
        </w:rPr>
        <w:t xml:space="preserve"> </w:t>
      </w:r>
      <w:r w:rsidRPr="009639F0">
        <w:rPr>
          <w:rFonts w:asciiTheme="minorHAnsi" w:hAnsiTheme="minorHAnsi" w:cstheme="minorHAnsi"/>
          <w:sz w:val="16"/>
          <w:szCs w:val="28"/>
        </w:rPr>
        <w:t>for one to three years</w:t>
      </w:r>
      <w:r w:rsidRPr="009639F0">
        <w:rPr>
          <w:rStyle w:val="StyleUnderline"/>
          <w:rFonts w:asciiTheme="minorHAnsi" w:hAnsiTheme="minorHAnsi" w:cstheme="minorHAnsi"/>
        </w:rPr>
        <w:t xml:space="preserve">; the intense cold would </w:t>
      </w:r>
      <w:proofErr w:type="gramStart"/>
      <w:r w:rsidRPr="009639F0">
        <w:rPr>
          <w:rStyle w:val="StyleUnderline"/>
          <w:rFonts w:asciiTheme="minorHAnsi" w:hAnsiTheme="minorHAnsi" w:cstheme="minorHAnsi"/>
        </w:rPr>
        <w:t>completely eliminate</w:t>
      </w:r>
      <w:proofErr w:type="gramEnd"/>
      <w:r w:rsidRPr="009639F0">
        <w:rPr>
          <w:rStyle w:val="StyleUnderline"/>
          <w:rFonts w:asciiTheme="minorHAnsi" w:hAnsiTheme="minorHAnsi" w:cstheme="minorHAnsi"/>
        </w:rPr>
        <w:t xml:space="preserve"> growing seasons</w:t>
      </w:r>
      <w:r w:rsidRPr="009639F0">
        <w:rPr>
          <w:rFonts w:asciiTheme="minorHAnsi" w:hAnsiTheme="minorHAnsi" w:cstheme="minorHAnsi"/>
          <w:sz w:val="12"/>
        </w:rPr>
        <w:t xml:space="preserve"> </w:t>
      </w:r>
      <w:r w:rsidRPr="009639F0">
        <w:rPr>
          <w:rFonts w:asciiTheme="minorHAnsi" w:hAnsiTheme="minorHAnsi" w:cstheme="minorHAnsi"/>
          <w:sz w:val="16"/>
          <w:szCs w:val="28"/>
        </w:rPr>
        <w:t xml:space="preserve">for a decade or longer. </w:t>
      </w:r>
      <w:r w:rsidRPr="009639F0">
        <w:rPr>
          <w:rStyle w:val="StyleUnderline"/>
          <w:rFonts w:asciiTheme="minorHAnsi" w:hAnsiTheme="minorHAnsi" w:cstheme="minorHAnsi"/>
          <w:highlight w:val="green"/>
        </w:rPr>
        <w:t>No crops could be grown, leading to a famine that would kill most humans</w:t>
      </w:r>
      <w:r w:rsidRPr="009639F0">
        <w:rPr>
          <w:rStyle w:val="StyleUnderline"/>
          <w:rFonts w:asciiTheme="minorHAnsi" w:hAnsiTheme="minorHAnsi" w:cstheme="minorHAnsi"/>
        </w:rPr>
        <w:t xml:space="preserve"> and large animal populations. </w:t>
      </w:r>
      <w:r w:rsidRPr="009639F0">
        <w:rPr>
          <w:rStyle w:val="Emphasis"/>
          <w:rFonts w:asciiTheme="minorHAnsi" w:hAnsiTheme="minorHAnsi" w:cstheme="minorHAnsi"/>
          <w:highlight w:val="green"/>
        </w:rPr>
        <w:t>E</w:t>
      </w:r>
      <w:r w:rsidRPr="009639F0">
        <w:rPr>
          <w:rStyle w:val="StyleUnderline"/>
          <w:rFonts w:asciiTheme="minorHAnsi" w:hAnsiTheme="minorHAnsi" w:cstheme="minorHAnsi"/>
        </w:rPr>
        <w:t>lectro</w:t>
      </w:r>
      <w:r w:rsidRPr="009639F0">
        <w:rPr>
          <w:rStyle w:val="Emphasis"/>
          <w:rFonts w:asciiTheme="minorHAnsi" w:hAnsiTheme="minorHAnsi" w:cstheme="minorHAnsi"/>
          <w:highlight w:val="green"/>
        </w:rPr>
        <w:t>m</w:t>
      </w:r>
      <w:r w:rsidRPr="009639F0">
        <w:rPr>
          <w:rStyle w:val="StyleUnderline"/>
          <w:rFonts w:asciiTheme="minorHAnsi" w:hAnsiTheme="minorHAnsi" w:cstheme="minorHAnsi"/>
        </w:rPr>
        <w:t xml:space="preserve">agnetic </w:t>
      </w:r>
      <w:r w:rsidRPr="009639F0">
        <w:rPr>
          <w:rStyle w:val="Emphasis"/>
          <w:rFonts w:asciiTheme="minorHAnsi" w:hAnsiTheme="minorHAnsi" w:cstheme="minorHAnsi"/>
          <w:highlight w:val="green"/>
        </w:rPr>
        <w:t>p</w:t>
      </w:r>
      <w:r w:rsidRPr="009639F0">
        <w:rPr>
          <w:rStyle w:val="StyleUnderline"/>
          <w:rFonts w:asciiTheme="minorHAnsi" w:hAnsiTheme="minorHAnsi" w:cstheme="minorHAnsi"/>
        </w:rPr>
        <w:t xml:space="preserve">ulse </w:t>
      </w:r>
      <w:r w:rsidRPr="009639F0">
        <w:rPr>
          <w:rStyle w:val="StyleUnderline"/>
          <w:rFonts w:asciiTheme="minorHAnsi" w:hAnsiTheme="minorHAnsi" w:cstheme="minorHAnsi"/>
          <w:highlight w:val="green"/>
        </w:rPr>
        <w:t>from high-altitude</w:t>
      </w:r>
      <w:r w:rsidRPr="009639F0">
        <w:rPr>
          <w:rStyle w:val="StyleUnderline"/>
          <w:rFonts w:asciiTheme="minorHAnsi" w:hAnsiTheme="minorHAnsi" w:cstheme="minorHAnsi"/>
        </w:rPr>
        <w:t xml:space="preserve"> nuclear detonations </w:t>
      </w:r>
      <w:r w:rsidRPr="009639F0">
        <w:rPr>
          <w:rStyle w:val="StyleUnderline"/>
          <w:rFonts w:asciiTheme="minorHAnsi" w:hAnsiTheme="minorHAnsi" w:cstheme="minorHAnsi"/>
          <w:highlight w:val="green"/>
        </w:rPr>
        <w:t>would destroy</w:t>
      </w:r>
      <w:r w:rsidRPr="009639F0">
        <w:rPr>
          <w:rStyle w:val="StyleUnderline"/>
          <w:rFonts w:asciiTheme="minorHAnsi" w:hAnsiTheme="minorHAnsi" w:cstheme="minorHAnsi"/>
        </w:rPr>
        <w:t xml:space="preserve"> the integrated circuits in all </w:t>
      </w:r>
      <w:r w:rsidRPr="009639F0">
        <w:rPr>
          <w:rStyle w:val="StyleUnderline"/>
          <w:rFonts w:asciiTheme="minorHAnsi" w:hAnsiTheme="minorHAnsi" w:cstheme="minorHAnsi"/>
          <w:highlight w:val="green"/>
        </w:rPr>
        <w:t>modern electronic devices</w:t>
      </w:r>
      <w:r w:rsidRPr="009639F0">
        <w:rPr>
          <w:rStyle w:val="StyleUnderline"/>
          <w:rFonts w:asciiTheme="minorHAnsi" w:hAnsiTheme="minorHAnsi" w:cstheme="minorHAnsi"/>
        </w:rPr>
        <w:t xml:space="preserve">, including those in commercial nuclear power plants. </w:t>
      </w:r>
      <w:r w:rsidRPr="009639F0">
        <w:rPr>
          <w:rStyle w:val="StyleUnderline"/>
          <w:rFonts w:asciiTheme="minorHAnsi" w:hAnsiTheme="minorHAnsi" w:cstheme="minorHAnsi"/>
          <w:highlight w:val="green"/>
        </w:rPr>
        <w:t xml:space="preserve">Every nuclear reactor would almost </w:t>
      </w:r>
      <w:r w:rsidRPr="009639F0">
        <w:rPr>
          <w:rStyle w:val="Emphasis"/>
          <w:rFonts w:asciiTheme="minorHAnsi" w:hAnsiTheme="minorHAnsi" w:cstheme="minorHAnsi"/>
          <w:highlight w:val="green"/>
        </w:rPr>
        <w:t>instantly meltdown</w:t>
      </w:r>
      <w:r w:rsidRPr="009639F0">
        <w:rPr>
          <w:rStyle w:val="StyleUnderline"/>
          <w:rFonts w:asciiTheme="minorHAnsi" w:hAnsiTheme="minorHAnsi" w:cstheme="minorHAnsi"/>
        </w:rPr>
        <w:t>; every nuclear spent fuel pool</w:t>
      </w:r>
      <w:r w:rsidRPr="009639F0">
        <w:rPr>
          <w:rFonts w:asciiTheme="minorHAnsi" w:hAnsiTheme="minorHAnsi" w:cstheme="minorHAnsi"/>
          <w:sz w:val="12"/>
        </w:rPr>
        <w:t xml:space="preserve"> (</w:t>
      </w:r>
      <w:r w:rsidRPr="009639F0">
        <w:rPr>
          <w:rFonts w:asciiTheme="minorHAnsi" w:hAnsiTheme="minorHAnsi" w:cstheme="minorHAnsi"/>
          <w:sz w:val="16"/>
          <w:szCs w:val="28"/>
        </w:rPr>
        <w:t xml:space="preserve">which contain many times more radioactivity than found in the reactors) </w:t>
      </w:r>
      <w:r w:rsidRPr="009639F0">
        <w:rPr>
          <w:rStyle w:val="StyleUnderline"/>
          <w:rFonts w:asciiTheme="minorHAnsi" w:hAnsiTheme="minorHAnsi" w:cstheme="minorHAnsi"/>
        </w:rPr>
        <w:t>would boil off, releasing vast amounts of long-lived radioactivity. The fallout</w:t>
      </w:r>
      <w:r w:rsidRPr="009639F0">
        <w:rPr>
          <w:rFonts w:asciiTheme="minorHAnsi" w:hAnsiTheme="minorHAnsi" w:cstheme="minorHAnsi"/>
          <w:sz w:val="12"/>
        </w:rPr>
        <w:t xml:space="preserve"> </w:t>
      </w:r>
      <w:r w:rsidRPr="009639F0">
        <w:rPr>
          <w:rFonts w:asciiTheme="minorHAnsi" w:hAnsiTheme="minorHAnsi" w:cstheme="minorHAnsi"/>
          <w:sz w:val="16"/>
          <w:szCs w:val="28"/>
        </w:rPr>
        <w:t xml:space="preserve">would make most of the US and Europe </w:t>
      </w:r>
      <w:r w:rsidRPr="009639F0">
        <w:rPr>
          <w:rStyle w:val="Emphasis"/>
          <w:rFonts w:asciiTheme="minorHAnsi" w:hAnsiTheme="minorHAnsi" w:cstheme="minorHAnsi"/>
        </w:rPr>
        <w:t>uninhabitable</w:t>
      </w:r>
      <w:r w:rsidRPr="009639F0">
        <w:rPr>
          <w:rFonts w:asciiTheme="minorHAnsi" w:hAnsiTheme="minorHAnsi" w:cstheme="minorHAnsi"/>
          <w:sz w:val="16"/>
          <w:szCs w:val="28"/>
        </w:rPr>
        <w:t xml:space="preserve">. Of course, </w:t>
      </w:r>
      <w:r w:rsidRPr="009639F0">
        <w:rPr>
          <w:rStyle w:val="StyleUnderline"/>
          <w:rFonts w:asciiTheme="minorHAnsi" w:hAnsiTheme="minorHAnsi" w:cstheme="minorHAnsi"/>
        </w:rPr>
        <w:t>the survivors of the nuclear war would be starving to death</w:t>
      </w:r>
      <w:r w:rsidRPr="009639F0">
        <w:rPr>
          <w:rFonts w:asciiTheme="minorHAnsi" w:hAnsiTheme="minorHAnsi" w:cstheme="minorHAnsi"/>
          <w:sz w:val="12"/>
        </w:rPr>
        <w:t xml:space="preserve"> </w:t>
      </w:r>
      <w:r w:rsidRPr="009639F0">
        <w:rPr>
          <w:rFonts w:asciiTheme="minorHAnsi" w:hAnsiTheme="minorHAnsi" w:cstheme="minorHAnsi"/>
          <w:sz w:val="16"/>
          <w:szCs w:val="28"/>
        </w:rPr>
        <w:t xml:space="preserve">anyway. Once nuclear weapons were introduced into a US-Russian conflict, there would be little chance that a nuclear holocaust could be avoided. </w:t>
      </w:r>
      <w:r w:rsidRPr="009639F0">
        <w:rPr>
          <w:rStyle w:val="StyleUnderline"/>
          <w:rFonts w:asciiTheme="minorHAnsi" w:hAnsiTheme="minorHAnsi" w:cstheme="minorHAnsi"/>
          <w:highlight w:val="green"/>
        </w:rPr>
        <w:t>Theories of “limited nuclear war” and “nuclear de-escalation” are unrealistic</w:t>
      </w:r>
      <w:r w:rsidRPr="009639F0">
        <w:rPr>
          <w:rFonts w:asciiTheme="minorHAnsi" w:hAnsiTheme="minorHAnsi" w:cstheme="minorHAnsi"/>
          <w:sz w:val="16"/>
          <w:szCs w:val="28"/>
        </w:rPr>
        <w:t>. In 2002 the Bush administration modified US strategic doctrine from a retaliatory role to permit preemptive nuclear attack; in 2010, the Obama administration made only incremental and miniscule changes to this doctrine, leaving it essentially unchanged. Furthermore</w:t>
      </w:r>
      <w:r w:rsidRPr="009639F0">
        <w:rPr>
          <w:rFonts w:asciiTheme="minorHAnsi" w:hAnsiTheme="minorHAnsi" w:cstheme="minorHAnsi"/>
          <w:sz w:val="16"/>
          <w:szCs w:val="28"/>
          <w:highlight w:val="green"/>
        </w:rPr>
        <w:t xml:space="preserve">, </w:t>
      </w:r>
      <w:r w:rsidRPr="009639F0">
        <w:rPr>
          <w:rStyle w:val="StyleUnderline"/>
          <w:rFonts w:asciiTheme="minorHAnsi" w:hAnsiTheme="minorHAnsi" w:cstheme="minorHAnsi"/>
          <w:highlight w:val="green"/>
        </w:rPr>
        <w:t>Counterforce</w:t>
      </w:r>
      <w:r w:rsidRPr="009639F0">
        <w:rPr>
          <w:rStyle w:val="StyleUnderline"/>
          <w:rFonts w:asciiTheme="minorHAnsi" w:hAnsiTheme="minorHAnsi" w:cstheme="minorHAnsi"/>
        </w:rPr>
        <w:t xml:space="preserve"> doctrine – used by both the US and Russian military – </w:t>
      </w:r>
      <w:r w:rsidRPr="009639F0">
        <w:rPr>
          <w:rStyle w:val="StyleUnderline"/>
          <w:rFonts w:asciiTheme="minorHAnsi" w:hAnsiTheme="minorHAnsi" w:cstheme="minorHAnsi"/>
          <w:highlight w:val="green"/>
        </w:rPr>
        <w:t xml:space="preserve">emphasizes the need for preemptive strikes </w:t>
      </w:r>
      <w:r w:rsidRPr="009639F0">
        <w:rPr>
          <w:rStyle w:val="StyleUnderline"/>
          <w:rFonts w:asciiTheme="minorHAnsi" w:hAnsiTheme="minorHAnsi" w:cstheme="minorHAnsi"/>
          <w:b/>
          <w:bCs/>
          <w:sz w:val="32"/>
          <w:szCs w:val="32"/>
          <w:highlight w:val="green"/>
        </w:rPr>
        <w:t>once nuclear war begins.</w:t>
      </w:r>
    </w:p>
    <w:p w14:paraId="137F8A65" w14:textId="77777777" w:rsidR="00895B67" w:rsidRPr="009639F0" w:rsidRDefault="00895B67" w:rsidP="00895B67">
      <w:pPr>
        <w:rPr>
          <w:rFonts w:asciiTheme="minorHAnsi" w:hAnsiTheme="minorHAnsi" w:cstheme="minorHAnsi"/>
          <w:sz w:val="12"/>
        </w:rPr>
      </w:pPr>
      <w:r w:rsidRPr="009639F0">
        <w:rPr>
          <w:rStyle w:val="StyleUnderline"/>
          <w:rFonts w:asciiTheme="minorHAnsi" w:hAnsiTheme="minorHAnsi" w:cstheme="minorHAnsi"/>
        </w:rPr>
        <w:t xml:space="preserve"> </w:t>
      </w:r>
      <w:r w:rsidRPr="009639F0">
        <w:rPr>
          <w:rFonts w:asciiTheme="minorHAnsi" w:hAnsiTheme="minorHAnsi" w:cstheme="minorHAnsi"/>
          <w:sz w:val="16"/>
          <w:szCs w:val="28"/>
        </w:rPr>
        <w:t xml:space="preserve">Both sides would be under immense pressure to launch a preemptive nuclear </w:t>
      </w:r>
      <w:proofErr w:type="gramStart"/>
      <w:r w:rsidRPr="009639F0">
        <w:rPr>
          <w:rFonts w:asciiTheme="minorHAnsi" w:hAnsiTheme="minorHAnsi" w:cstheme="minorHAnsi"/>
          <w:sz w:val="16"/>
          <w:szCs w:val="28"/>
        </w:rPr>
        <w:t>first-strike</w:t>
      </w:r>
      <w:proofErr w:type="gramEnd"/>
      <w:r w:rsidRPr="009639F0">
        <w:rPr>
          <w:rFonts w:asciiTheme="minorHAnsi" w:hAnsiTheme="minorHAnsi" w:cstheme="minorHAnsi"/>
          <w:sz w:val="16"/>
          <w:szCs w:val="28"/>
        </w:rPr>
        <w:t xml:space="preserve"> once military hostilities had commenced, especially if nuclear weapons had already been used on the battlefield. Both the US and Russia each have 400 to 500 launch-ready ballistic missiles armed with a total of at least 1800 strategic nuclear warheads, which can be launched with only a few minutes warning. Both the US and Russian Presidents are accompanied 24/7 by military officers carrying a “nuclear briefcase,” which allows them to transmit the permission order to launch in a matter of seconds. Yet top political leaders and policymakers of both the US and Russia seem to be unaware that their launch-ready nuclear weapons represent a self-destruct mechanism for </w:t>
      </w:r>
      <w:proofErr w:type="gramStart"/>
      <w:r w:rsidRPr="009639F0">
        <w:rPr>
          <w:rFonts w:asciiTheme="minorHAnsi" w:hAnsiTheme="minorHAnsi" w:cstheme="minorHAnsi"/>
          <w:sz w:val="16"/>
          <w:szCs w:val="28"/>
        </w:rPr>
        <w:t>the human race</w:t>
      </w:r>
      <w:proofErr w:type="gramEnd"/>
      <w:r w:rsidRPr="009639F0">
        <w:rPr>
          <w:rFonts w:asciiTheme="minorHAnsi" w:hAnsiTheme="minorHAnsi" w:cstheme="minorHAnsi"/>
          <w:sz w:val="16"/>
          <w:szCs w:val="28"/>
        </w:rPr>
        <w:t xml:space="preserve">. For example, in 2010, I was able to publicly question the chief negotiators of the New START treaty, Russian Ambassador Anatoly Antonov and (then) US Assistant Secretary of State Rose Gottemoeller, during their joint briefing at the UN (during the Non-Proliferation Treaty Review Conference). I asked them if they were familiar with the recent peer-reviewed studies that predicted the detonation of less than 1% of the explosive power contained in the operational and deployed US and Russian nuclear forces would cause catastrophic changes in the global climate, and that a nuclear war fought with their strategic nuclear weapons would kill most people on Earth. They both answered “no.” More recently, on April 20, 2014, I asked the same question and received the same answer from the US officials sent to brief representatives of the NGOS at the Non-Proliferation Treaty Preparatory Committee meeting at the UN. None of the US officials at the briefing were aware of the studies. Those present included top officials of the National Security Council. It is frightening that President Obama and his administration appear unaware that the world’s leading scientists have for years predicted that a nuclear war fought with the US and/or Russian strategic nuclear arsenal means the end of human history. Do they not know of the existential threat these arsenals pose to </w:t>
      </w:r>
      <w:proofErr w:type="gramStart"/>
      <w:r w:rsidRPr="009639F0">
        <w:rPr>
          <w:rFonts w:asciiTheme="minorHAnsi" w:hAnsiTheme="minorHAnsi" w:cstheme="minorHAnsi"/>
          <w:sz w:val="16"/>
          <w:szCs w:val="28"/>
        </w:rPr>
        <w:t>the human race</w:t>
      </w:r>
      <w:proofErr w:type="gramEnd"/>
      <w:r w:rsidRPr="009639F0">
        <w:rPr>
          <w:rFonts w:asciiTheme="minorHAnsi" w:hAnsiTheme="minorHAnsi" w:cstheme="minorHAnsi"/>
          <w:sz w:val="16"/>
          <w:szCs w:val="28"/>
        </w:rPr>
        <w:t xml:space="preserve"> . . . or do they choose to remain silent because this fact doesn’t fit into their official narratives? We hear only about terrorist threats that could destroy a city with an atomic bomb, while the threat of human extinction from nuclear war is never mentioned – even when the US and Russia are each running huge nuclear war games in preparation for a US-Russian war. Even more frightening is the fact that the neocons running </w:t>
      </w:r>
      <w:r w:rsidRPr="009639F0">
        <w:rPr>
          <w:rStyle w:val="StyleUnderline"/>
          <w:rFonts w:asciiTheme="minorHAnsi" w:hAnsiTheme="minorHAnsi" w:cstheme="minorHAnsi"/>
          <w:highlight w:val="green"/>
        </w:rPr>
        <w:t>US foreign policy believe that the US has “nuclear primacy”</w:t>
      </w:r>
      <w:r w:rsidRPr="009639F0">
        <w:rPr>
          <w:rFonts w:asciiTheme="minorHAnsi" w:hAnsiTheme="minorHAnsi" w:cstheme="minorHAnsi"/>
          <w:sz w:val="12"/>
        </w:rPr>
        <w:t xml:space="preserve"> over Russia; </w:t>
      </w:r>
      <w:r w:rsidRPr="009639F0">
        <w:rPr>
          <w:rStyle w:val="StyleUnderline"/>
          <w:rFonts w:asciiTheme="minorHAnsi" w:hAnsiTheme="minorHAnsi" w:cstheme="minorHAnsi"/>
        </w:rPr>
        <w:t>that is, the US could successfully launch a nuclear sneak attack against</w:t>
      </w:r>
      <w:r w:rsidRPr="009639F0">
        <w:rPr>
          <w:rFonts w:asciiTheme="minorHAnsi" w:hAnsiTheme="minorHAnsi" w:cstheme="minorHAnsi"/>
          <w:sz w:val="12"/>
        </w:rPr>
        <w:t xml:space="preserve"> </w:t>
      </w:r>
      <w:r w:rsidRPr="009639F0">
        <w:rPr>
          <w:rFonts w:asciiTheme="minorHAnsi" w:hAnsiTheme="minorHAnsi" w:cstheme="minorHAnsi"/>
          <w:sz w:val="16"/>
          <w:szCs w:val="28"/>
        </w:rPr>
        <w:t xml:space="preserve">Russian (and </w:t>
      </w:r>
      <w:r w:rsidRPr="009639F0">
        <w:rPr>
          <w:rStyle w:val="StyleUnderline"/>
          <w:rFonts w:asciiTheme="minorHAnsi" w:hAnsiTheme="minorHAnsi" w:cstheme="minorHAnsi"/>
        </w:rPr>
        <w:t>Chinese</w:t>
      </w:r>
      <w:r w:rsidRPr="009639F0">
        <w:rPr>
          <w:rFonts w:asciiTheme="minorHAnsi" w:hAnsiTheme="minorHAnsi" w:cstheme="minorHAnsi"/>
          <w:sz w:val="12"/>
        </w:rPr>
        <w:t xml:space="preserve">) </w:t>
      </w:r>
      <w:r w:rsidRPr="009639F0">
        <w:rPr>
          <w:rStyle w:val="StyleUnderline"/>
          <w:rFonts w:asciiTheme="minorHAnsi" w:hAnsiTheme="minorHAnsi" w:cstheme="minorHAnsi"/>
        </w:rPr>
        <w:t xml:space="preserve">nuclear forces and </w:t>
      </w:r>
      <w:proofErr w:type="gramStart"/>
      <w:r w:rsidRPr="009639F0">
        <w:rPr>
          <w:rStyle w:val="StyleUnderline"/>
          <w:rFonts w:asciiTheme="minorHAnsi" w:hAnsiTheme="minorHAnsi" w:cstheme="minorHAnsi"/>
        </w:rPr>
        <w:t>completely destroy</w:t>
      </w:r>
      <w:proofErr w:type="gramEnd"/>
      <w:r w:rsidRPr="009639F0">
        <w:rPr>
          <w:rStyle w:val="StyleUnderline"/>
          <w:rFonts w:asciiTheme="minorHAnsi" w:hAnsiTheme="minorHAnsi" w:cstheme="minorHAnsi"/>
        </w:rPr>
        <w:t xml:space="preserve"> them</w:t>
      </w:r>
      <w:r w:rsidRPr="009639F0">
        <w:rPr>
          <w:rFonts w:asciiTheme="minorHAnsi" w:hAnsiTheme="minorHAnsi" w:cstheme="minorHAnsi"/>
          <w:sz w:val="16"/>
          <w:szCs w:val="28"/>
        </w:rPr>
        <w:t xml:space="preserve">. This theory was articulated in 2006 in “The Rise of U.S. Nuclear Primacy,” which was published in Foreign Affairs by the Council on Foreign Relations. By concluding that the Russians and Chinese would be unable to retaliate, or if some small part of their forces remained, would not risk a second US attack by retaliating, the article invites nuclear war. Colonel Valery </w:t>
      </w:r>
      <w:proofErr w:type="spellStart"/>
      <w:r w:rsidRPr="009639F0">
        <w:rPr>
          <w:rFonts w:asciiTheme="minorHAnsi" w:hAnsiTheme="minorHAnsi" w:cstheme="minorHAnsi"/>
          <w:sz w:val="16"/>
          <w:szCs w:val="28"/>
        </w:rPr>
        <w:t>Yarynich</w:t>
      </w:r>
      <w:proofErr w:type="spellEnd"/>
      <w:r w:rsidRPr="009639F0">
        <w:rPr>
          <w:rFonts w:asciiTheme="minorHAnsi" w:hAnsiTheme="minorHAnsi" w:cstheme="minorHAnsi"/>
          <w:sz w:val="16"/>
          <w:szCs w:val="28"/>
        </w:rPr>
        <w:t xml:space="preserve"> (who </w:t>
      </w:r>
      <w:proofErr w:type="gramStart"/>
      <w:r w:rsidRPr="009639F0">
        <w:rPr>
          <w:rFonts w:asciiTheme="minorHAnsi" w:hAnsiTheme="minorHAnsi" w:cstheme="minorHAnsi"/>
          <w:sz w:val="16"/>
          <w:szCs w:val="28"/>
        </w:rPr>
        <w:t>was in charge of</w:t>
      </w:r>
      <w:proofErr w:type="gramEnd"/>
      <w:r w:rsidRPr="009639F0">
        <w:rPr>
          <w:rFonts w:asciiTheme="minorHAnsi" w:hAnsiTheme="minorHAnsi" w:cstheme="minorHAnsi"/>
          <w:sz w:val="16"/>
          <w:szCs w:val="28"/>
        </w:rPr>
        <w:t xml:space="preserve"> security of the Soviet/Russian nuclear command and control systems for 7 years) asked me to help him write a rebuttal, which was titled </w:t>
      </w:r>
      <w:r w:rsidRPr="009639F0">
        <w:rPr>
          <w:rFonts w:asciiTheme="minorHAnsi" w:hAnsiTheme="minorHAnsi" w:cstheme="minorHAnsi"/>
          <w:sz w:val="12"/>
        </w:rPr>
        <w:t>“</w:t>
      </w:r>
      <w:r w:rsidRPr="009639F0">
        <w:rPr>
          <w:rStyle w:val="Emphasis"/>
          <w:rFonts w:asciiTheme="minorHAnsi" w:hAnsiTheme="minorHAnsi" w:cstheme="minorHAnsi"/>
          <w:highlight w:val="green"/>
        </w:rPr>
        <w:t>Nuclear Primacy is a Fallacy</w:t>
      </w:r>
      <w:r w:rsidRPr="009639F0">
        <w:rPr>
          <w:rFonts w:asciiTheme="minorHAnsi" w:hAnsiTheme="minorHAnsi" w:cstheme="minorHAnsi"/>
          <w:sz w:val="16"/>
          <w:szCs w:val="28"/>
        </w:rPr>
        <w:t xml:space="preserve">.” Colonel </w:t>
      </w:r>
      <w:proofErr w:type="spellStart"/>
      <w:r w:rsidRPr="009639F0">
        <w:rPr>
          <w:rFonts w:asciiTheme="minorHAnsi" w:hAnsiTheme="minorHAnsi" w:cstheme="minorHAnsi"/>
          <w:sz w:val="16"/>
          <w:szCs w:val="28"/>
        </w:rPr>
        <w:t>Yarynich</w:t>
      </w:r>
      <w:proofErr w:type="spellEnd"/>
      <w:r w:rsidRPr="009639F0">
        <w:rPr>
          <w:rFonts w:asciiTheme="minorHAnsi" w:hAnsiTheme="minorHAnsi" w:cstheme="minorHAnsi"/>
          <w:sz w:val="16"/>
          <w:szCs w:val="28"/>
        </w:rPr>
        <w:t>, who was on the Soviet General Staff and did war planning for the USSR, concluded that the “</w:t>
      </w:r>
      <w:r w:rsidRPr="009639F0">
        <w:rPr>
          <w:rStyle w:val="StyleUnderline"/>
          <w:rFonts w:asciiTheme="minorHAnsi" w:hAnsiTheme="minorHAnsi" w:cstheme="minorHAnsi"/>
        </w:rPr>
        <w:t>Primacy</w:t>
      </w:r>
      <w:r w:rsidRPr="009639F0">
        <w:rPr>
          <w:rFonts w:asciiTheme="minorHAnsi" w:hAnsiTheme="minorHAnsi" w:cstheme="minorHAnsi"/>
          <w:sz w:val="12"/>
        </w:rPr>
        <w:t xml:space="preserve">” article </w:t>
      </w:r>
      <w:r w:rsidRPr="009639F0">
        <w:rPr>
          <w:rStyle w:val="StyleUnderline"/>
          <w:rFonts w:asciiTheme="minorHAnsi" w:hAnsiTheme="minorHAnsi" w:cstheme="minorHAnsi"/>
        </w:rPr>
        <w:t>used faulty methodology and erroneous assumptions</w:t>
      </w:r>
      <w:r w:rsidRPr="009639F0">
        <w:rPr>
          <w:rFonts w:asciiTheme="minorHAnsi" w:hAnsiTheme="minorHAnsi" w:cstheme="minorHAnsi"/>
          <w:sz w:val="16"/>
          <w:szCs w:val="28"/>
        </w:rPr>
        <w:t>, thus invalidating its conclusions. My contribution lay in my knowledge of the recently published (in 2006) studies, which predicted</w:t>
      </w:r>
      <w:r w:rsidRPr="009639F0">
        <w:rPr>
          <w:rFonts w:asciiTheme="minorHAnsi" w:hAnsiTheme="minorHAnsi" w:cstheme="minorHAnsi"/>
          <w:sz w:val="12"/>
        </w:rPr>
        <w:t xml:space="preserve"> </w:t>
      </w:r>
      <w:r w:rsidRPr="009639F0">
        <w:rPr>
          <w:rStyle w:val="Emphasis"/>
          <w:rFonts w:asciiTheme="minorHAnsi" w:hAnsiTheme="minorHAnsi" w:cstheme="minorHAnsi"/>
          <w:highlight w:val="green"/>
        </w:rPr>
        <w:t xml:space="preserve">even a “successful” nuclear </w:t>
      </w:r>
      <w:proofErr w:type="gramStart"/>
      <w:r w:rsidRPr="009639F0">
        <w:rPr>
          <w:rStyle w:val="Emphasis"/>
          <w:rFonts w:asciiTheme="minorHAnsi" w:hAnsiTheme="minorHAnsi" w:cstheme="minorHAnsi"/>
          <w:highlight w:val="green"/>
        </w:rPr>
        <w:t>first-strike</w:t>
      </w:r>
      <w:proofErr w:type="gramEnd"/>
      <w:r w:rsidRPr="009639F0">
        <w:rPr>
          <w:rStyle w:val="StyleUnderline"/>
          <w:rFonts w:asciiTheme="minorHAnsi" w:hAnsiTheme="minorHAnsi" w:cstheme="minorHAnsi"/>
          <w:highlight w:val="green"/>
        </w:rPr>
        <w:t>,</w:t>
      </w:r>
      <w:r w:rsidRPr="009639F0">
        <w:rPr>
          <w:rStyle w:val="StyleUnderline"/>
          <w:rFonts w:asciiTheme="minorHAnsi" w:hAnsiTheme="minorHAnsi" w:cstheme="minorHAnsi"/>
        </w:rPr>
        <w:t xml:space="preserve"> which destroyed 100% of the opposing side’s nuclear weapons, </w:t>
      </w:r>
      <w:r w:rsidRPr="009639F0">
        <w:rPr>
          <w:rStyle w:val="StyleUnderline"/>
          <w:rFonts w:asciiTheme="minorHAnsi" w:hAnsiTheme="minorHAnsi" w:cstheme="minorHAnsi"/>
          <w:highlight w:val="green"/>
        </w:rPr>
        <w:t>would cause the citizens of the side that “won”</w:t>
      </w:r>
      <w:r w:rsidRPr="009639F0">
        <w:rPr>
          <w:rStyle w:val="StyleUnderline"/>
          <w:rFonts w:asciiTheme="minorHAnsi" w:hAnsiTheme="minorHAnsi" w:cstheme="minorHAnsi"/>
        </w:rPr>
        <w:t xml:space="preserve"> the nuclear war </w:t>
      </w:r>
      <w:r w:rsidRPr="009639F0">
        <w:rPr>
          <w:rStyle w:val="StyleUnderline"/>
          <w:rFonts w:asciiTheme="minorHAnsi" w:hAnsiTheme="minorHAnsi" w:cstheme="minorHAnsi"/>
          <w:highlight w:val="green"/>
        </w:rPr>
        <w:t xml:space="preserve">to </w:t>
      </w:r>
      <w:r w:rsidRPr="009639F0">
        <w:rPr>
          <w:rStyle w:val="Emphasis"/>
          <w:rFonts w:asciiTheme="minorHAnsi" w:hAnsiTheme="minorHAnsi" w:cstheme="minorHAnsi"/>
          <w:highlight w:val="green"/>
        </w:rPr>
        <w:t>perish from nuclear famine</w:t>
      </w:r>
      <w:r w:rsidRPr="009639F0">
        <w:rPr>
          <w:rStyle w:val="StyleUnderline"/>
          <w:rFonts w:asciiTheme="minorHAnsi" w:hAnsiTheme="minorHAnsi" w:cstheme="minorHAnsi"/>
          <w:highlight w:val="green"/>
        </w:rPr>
        <w:t>, just as would the rest of humanity</w:t>
      </w:r>
      <w:r w:rsidRPr="009639F0">
        <w:rPr>
          <w:rFonts w:asciiTheme="minorHAnsi" w:hAnsiTheme="minorHAnsi" w:cstheme="minorHAnsi"/>
          <w:sz w:val="12"/>
          <w:highlight w:val="green"/>
        </w:rPr>
        <w:t>.</w:t>
      </w:r>
    </w:p>
    <w:p w14:paraId="1EED025C" w14:textId="77777777" w:rsidR="00895B67" w:rsidRPr="004578B0" w:rsidRDefault="00895B67" w:rsidP="00895B67">
      <w:pPr>
        <w:rPr>
          <w:sz w:val="16"/>
        </w:rPr>
      </w:pPr>
    </w:p>
    <w:p w14:paraId="058049B5" w14:textId="77777777" w:rsidR="00895B67" w:rsidRDefault="00895B67" w:rsidP="00895B67">
      <w:pPr>
        <w:pStyle w:val="Heading4"/>
      </w:pPr>
      <w:r>
        <w:t xml:space="preserve">4] Pharma Innovation </w:t>
      </w:r>
      <w:r>
        <w:rPr>
          <w:u w:val="single"/>
        </w:rPr>
        <w:t>solves Bioterrorism</w:t>
      </w:r>
      <w:r>
        <w:t>.</w:t>
      </w:r>
    </w:p>
    <w:p w14:paraId="259866C5" w14:textId="77777777" w:rsidR="00895B67" w:rsidRPr="00FF3724" w:rsidRDefault="00895B67" w:rsidP="00895B67">
      <w:r w:rsidRPr="00FF3724">
        <w:rPr>
          <w:rStyle w:val="Style13ptBold"/>
        </w:rPr>
        <w:t xml:space="preserve">Marjanovic and </w:t>
      </w:r>
      <w:proofErr w:type="spellStart"/>
      <w:r w:rsidRPr="00FF3724">
        <w:rPr>
          <w:rStyle w:val="Style13ptBold"/>
        </w:rPr>
        <w:t>Feijao</w:t>
      </w:r>
      <w:proofErr w:type="spellEnd"/>
      <w:r w:rsidRPr="00FF3724">
        <w:rPr>
          <w:rStyle w:val="Style13ptBold"/>
        </w:rPr>
        <w:t xml:space="preserve"> 20</w:t>
      </w:r>
      <w:r>
        <w:t xml:space="preserve"> </w:t>
      </w:r>
      <w:r w:rsidRPr="00FF3724">
        <w:t xml:space="preserve">Sonja Marjanovic and Carolina </w:t>
      </w:r>
      <w:proofErr w:type="spellStart"/>
      <w:r w:rsidRPr="00FF3724">
        <w:t>Feijao</w:t>
      </w:r>
      <w:proofErr w:type="spellEnd"/>
      <w:r w:rsidRPr="00FF3724">
        <w:t xml:space="preserve"> May 2020 "Pharmaceutical Innovation for Infectious Disease Management"</w:t>
      </w:r>
      <w:r>
        <w:t xml:space="preserve"> </w:t>
      </w:r>
      <w:hyperlink r:id="rId20" w:history="1">
        <w:r w:rsidRPr="003F2A95">
          <w:rPr>
            <w:rStyle w:val="Hyperlink"/>
          </w:rPr>
          <w:t>https://www.rand.org/content/dam/rand/pubs/perspectives/PEA400/PEA407-1/RAND_PEA407-1.pdf</w:t>
        </w:r>
      </w:hyperlink>
      <w:r>
        <w:t xml:space="preserve"> (</w:t>
      </w:r>
      <w:r w:rsidRPr="00FF3724">
        <w:t>directs RAND Europe's portfolio of research in the field of healthcare innovation, industry and policy</w:t>
      </w:r>
      <w:r>
        <w:t xml:space="preserve">)//Elmer </w:t>
      </w:r>
    </w:p>
    <w:p w14:paraId="62AB4804" w14:textId="77777777" w:rsidR="00895B67" w:rsidRDefault="00895B67" w:rsidP="00895B67">
      <w:pPr>
        <w:rPr>
          <w:sz w:val="16"/>
        </w:rPr>
      </w:pPr>
      <w:r w:rsidRPr="00FF3724">
        <w:rPr>
          <w:sz w:val="16"/>
        </w:rPr>
        <w:t xml:space="preserve">We need to </w:t>
      </w:r>
      <w:r w:rsidRPr="0071310D">
        <w:rPr>
          <w:b/>
          <w:sz w:val="26"/>
          <w:highlight w:val="green"/>
          <w:u w:val="single"/>
        </w:rPr>
        <w:t>ensure</w:t>
      </w:r>
      <w:r w:rsidRPr="0071310D">
        <w:rPr>
          <w:sz w:val="16"/>
          <w:highlight w:val="green"/>
        </w:rPr>
        <w:t xml:space="preserve"> </w:t>
      </w:r>
      <w:r w:rsidRPr="0071310D">
        <w:rPr>
          <w:b/>
          <w:sz w:val="26"/>
          <w:highlight w:val="green"/>
          <w:u w:val="single"/>
        </w:rPr>
        <w:t>scalable and sustainable</w:t>
      </w:r>
      <w:r w:rsidRPr="0071310D">
        <w:rPr>
          <w:sz w:val="16"/>
          <w:highlight w:val="green"/>
        </w:rPr>
        <w:t xml:space="preserve"> </w:t>
      </w:r>
      <w:r w:rsidRPr="0071310D">
        <w:rPr>
          <w:b/>
          <w:sz w:val="26"/>
          <w:highlight w:val="green"/>
          <w:u w:val="single"/>
          <w:bdr w:val="single" w:sz="12" w:space="0" w:color="auto"/>
        </w:rPr>
        <w:t>approaches for pharmaceutical innovation</w:t>
      </w:r>
      <w:r w:rsidRPr="0071310D">
        <w:rPr>
          <w:sz w:val="16"/>
          <w:highlight w:val="green"/>
        </w:rPr>
        <w:t xml:space="preserve"> </w:t>
      </w:r>
      <w:r w:rsidRPr="0071310D">
        <w:rPr>
          <w:b/>
          <w:sz w:val="26"/>
          <w:highlight w:val="green"/>
          <w:u w:val="single"/>
        </w:rPr>
        <w:t>in response to</w:t>
      </w:r>
      <w:r w:rsidRPr="0071310D">
        <w:rPr>
          <w:sz w:val="16"/>
          <w:highlight w:val="green"/>
        </w:rPr>
        <w:t xml:space="preserve"> </w:t>
      </w:r>
      <w:r w:rsidRPr="00FF3724">
        <w:rPr>
          <w:sz w:val="16"/>
        </w:rPr>
        <w:t xml:space="preserve">infectious disease </w:t>
      </w:r>
      <w:r w:rsidRPr="0071310D">
        <w:rPr>
          <w:b/>
          <w:sz w:val="26"/>
          <w:highlight w:val="green"/>
          <w:u w:val="single"/>
        </w:rPr>
        <w:t>threats to public health</w:t>
      </w:r>
      <w:r w:rsidRPr="0071310D">
        <w:rPr>
          <w:sz w:val="16"/>
          <w:highlight w:val="green"/>
        </w:rPr>
        <w:t xml:space="preserve"> </w:t>
      </w:r>
      <w:proofErr w:type="gramStart"/>
      <w:r w:rsidRPr="00FF3724">
        <w:rPr>
          <w:sz w:val="16"/>
        </w:rPr>
        <w:t>As</w:t>
      </w:r>
      <w:proofErr w:type="gramEnd"/>
      <w:r w:rsidRPr="00FF3724">
        <w:rPr>
          <w:sz w:val="16"/>
        </w:rPr>
        <w:t xml:space="preserve"> key actors in the healthcare innovation landscape, pharmaceutical and life sciences companies have been called on to develop medicines, vaccines and diagnostics for pressing public health challenges. The COVID-19 crisis is one such challenge, but there are many others. </w:t>
      </w:r>
      <w:r w:rsidRPr="00FF3724">
        <w:rPr>
          <w:u w:val="single"/>
        </w:rPr>
        <w:t xml:space="preserve">For example, MERS, SARS, Ebola, Zika and avian and swine flu are also infectious diseases that represent public health threats. </w:t>
      </w:r>
      <w:r w:rsidRPr="0071310D">
        <w:rPr>
          <w:b/>
          <w:sz w:val="26"/>
          <w:highlight w:val="green"/>
          <w:u w:val="single"/>
        </w:rPr>
        <w:t>Infectious agents such as</w:t>
      </w:r>
      <w:r w:rsidRPr="0071310D">
        <w:rPr>
          <w:highlight w:val="green"/>
          <w:u w:val="single"/>
        </w:rPr>
        <w:t xml:space="preserve"> </w:t>
      </w:r>
      <w:r w:rsidRPr="0071310D">
        <w:rPr>
          <w:b/>
          <w:sz w:val="26"/>
          <w:highlight w:val="green"/>
          <w:u w:val="single"/>
        </w:rPr>
        <w:t>anthrax, smallpox and tularemia</w:t>
      </w:r>
      <w:r w:rsidRPr="0071310D">
        <w:rPr>
          <w:highlight w:val="green"/>
          <w:u w:val="single"/>
        </w:rPr>
        <w:t xml:space="preserve"> </w:t>
      </w:r>
      <w:r w:rsidRPr="00FF3724">
        <w:rPr>
          <w:u w:val="single"/>
        </w:rPr>
        <w:t xml:space="preserve">could </w:t>
      </w:r>
      <w:r w:rsidRPr="0071310D">
        <w:rPr>
          <w:b/>
          <w:sz w:val="26"/>
          <w:highlight w:val="green"/>
          <w:u w:val="single"/>
          <w:bdr w:val="single" w:sz="12" w:space="0" w:color="auto"/>
        </w:rPr>
        <w:t>present threats in a bioterrorism context</w:t>
      </w:r>
      <w:r w:rsidRPr="00FF3724">
        <w:rPr>
          <w:u w:val="single"/>
        </w:rPr>
        <w:t>.1</w:t>
      </w:r>
      <w:r w:rsidRPr="00FF3724">
        <w:rPr>
          <w:sz w:val="16"/>
        </w:rPr>
        <w:t xml:space="preserve"> The general threat to public health that is posed by antimicrobial resistance is also well-</w:t>
      </w:r>
      <w:proofErr w:type="spellStart"/>
      <w:r w:rsidRPr="00FF3724">
        <w:rPr>
          <w:sz w:val="16"/>
        </w:rPr>
        <w:t>recognised</w:t>
      </w:r>
      <w:proofErr w:type="spellEnd"/>
      <w:r w:rsidRPr="00FF3724">
        <w:rPr>
          <w:sz w:val="16"/>
        </w:rPr>
        <w:t xml:space="preserve"> as an area in need of pharmaceutical innovation. Innovating in response to these challenges does not always align well with pharmaceutical industry commercial models, shareholder expectations and competition within the industry. </w:t>
      </w:r>
      <w:r w:rsidRPr="00FF3724">
        <w:rPr>
          <w:u w:val="single"/>
        </w:rPr>
        <w:t xml:space="preserve">However, the </w:t>
      </w:r>
      <w:r w:rsidRPr="0071310D">
        <w:rPr>
          <w:b/>
          <w:sz w:val="26"/>
          <w:highlight w:val="green"/>
          <w:u w:val="single"/>
        </w:rPr>
        <w:t xml:space="preserve">expertise, </w:t>
      </w:r>
      <w:proofErr w:type="gramStart"/>
      <w:r w:rsidRPr="0071310D">
        <w:rPr>
          <w:b/>
          <w:sz w:val="26"/>
          <w:highlight w:val="green"/>
          <w:u w:val="single"/>
        </w:rPr>
        <w:t>networks</w:t>
      </w:r>
      <w:proofErr w:type="gramEnd"/>
      <w:r w:rsidRPr="0071310D">
        <w:rPr>
          <w:b/>
          <w:sz w:val="26"/>
          <w:highlight w:val="green"/>
          <w:u w:val="single"/>
        </w:rPr>
        <w:t xml:space="preserve"> and infrastructure</w:t>
      </w:r>
      <w:r w:rsidRPr="0071310D">
        <w:rPr>
          <w:highlight w:val="green"/>
          <w:u w:val="single"/>
        </w:rPr>
        <w:t xml:space="preserve"> </w:t>
      </w:r>
      <w:r w:rsidRPr="00FF3724">
        <w:rPr>
          <w:u w:val="single"/>
        </w:rPr>
        <w:t xml:space="preserve">that industry has within its reach, as well as public expectations and the moral imperative, </w:t>
      </w:r>
      <w:r w:rsidRPr="0071310D">
        <w:rPr>
          <w:b/>
          <w:sz w:val="26"/>
          <w:highlight w:val="green"/>
          <w:u w:val="single"/>
        </w:rPr>
        <w:t xml:space="preserve">make pharmaceutical companies </w:t>
      </w:r>
      <w:r w:rsidRPr="00FF3724">
        <w:rPr>
          <w:u w:val="single"/>
        </w:rPr>
        <w:t xml:space="preserve">and the wider life sciences sector an </w:t>
      </w:r>
      <w:r w:rsidRPr="0071310D">
        <w:rPr>
          <w:b/>
          <w:sz w:val="26"/>
          <w:highlight w:val="green"/>
          <w:u w:val="single"/>
        </w:rPr>
        <w:t>indispensable</w:t>
      </w:r>
      <w:r w:rsidRPr="0071310D">
        <w:rPr>
          <w:highlight w:val="green"/>
          <w:u w:val="single"/>
        </w:rPr>
        <w:t xml:space="preserve"> </w:t>
      </w:r>
      <w:r w:rsidRPr="00FF3724">
        <w:rPr>
          <w:u w:val="single"/>
        </w:rPr>
        <w:t xml:space="preserve">partner </w:t>
      </w:r>
      <w:r w:rsidRPr="0071310D">
        <w:rPr>
          <w:b/>
          <w:sz w:val="26"/>
          <w:highlight w:val="green"/>
          <w:u w:val="single"/>
          <w:bdr w:val="single" w:sz="12" w:space="0" w:color="auto"/>
        </w:rPr>
        <w:t>in the search for solutions</w:t>
      </w:r>
      <w:r w:rsidRPr="0071310D">
        <w:rPr>
          <w:highlight w:val="green"/>
          <w:u w:val="single"/>
        </w:rPr>
        <w:t xml:space="preserve"> </w:t>
      </w:r>
      <w:r w:rsidRPr="00FF3724">
        <w:rPr>
          <w:u w:val="single"/>
        </w:rPr>
        <w:t>that save lives.</w:t>
      </w:r>
      <w:r w:rsidRPr="00FF3724">
        <w:rPr>
          <w:sz w:val="16"/>
        </w:rPr>
        <w:t xml:space="preserve"> This perspective argues for the need to </w:t>
      </w:r>
      <w:r w:rsidRPr="00FF3724">
        <w:rPr>
          <w:u w:val="single"/>
        </w:rPr>
        <w:t xml:space="preserve">establish more sustainable and scalable ways of </w:t>
      </w:r>
      <w:proofErr w:type="spellStart"/>
      <w:r w:rsidRPr="00FF3724">
        <w:rPr>
          <w:u w:val="single"/>
        </w:rPr>
        <w:t>incentivising</w:t>
      </w:r>
      <w:proofErr w:type="spellEnd"/>
      <w:r w:rsidRPr="00FF3724">
        <w:rPr>
          <w:u w:val="single"/>
        </w:rPr>
        <w:t xml:space="preserve"> pharmaceutical innovation </w:t>
      </w:r>
      <w:r w:rsidRPr="0071310D">
        <w:rPr>
          <w:b/>
          <w:sz w:val="26"/>
          <w:highlight w:val="green"/>
          <w:u w:val="single"/>
        </w:rPr>
        <w:t>in response to</w:t>
      </w:r>
      <w:r w:rsidRPr="0071310D">
        <w:rPr>
          <w:highlight w:val="green"/>
          <w:u w:val="single"/>
        </w:rPr>
        <w:t xml:space="preserve"> </w:t>
      </w:r>
      <w:r w:rsidRPr="00FF3724">
        <w:rPr>
          <w:u w:val="single"/>
        </w:rPr>
        <w:t xml:space="preserve">infectious </w:t>
      </w:r>
      <w:r w:rsidRPr="0071310D">
        <w:rPr>
          <w:b/>
          <w:sz w:val="26"/>
          <w:highlight w:val="green"/>
          <w:u w:val="single"/>
        </w:rPr>
        <w:t>disease threats</w:t>
      </w:r>
      <w:r w:rsidRPr="0071310D">
        <w:rPr>
          <w:highlight w:val="green"/>
          <w:u w:val="single"/>
        </w:rPr>
        <w:t xml:space="preserve"> </w:t>
      </w:r>
      <w:r w:rsidRPr="00FF3724">
        <w:rPr>
          <w:u w:val="single"/>
        </w:rPr>
        <w:t xml:space="preserve">to public health. It considers both past and current examples of efforts to </w:t>
      </w:r>
      <w:proofErr w:type="spellStart"/>
      <w:r w:rsidRPr="00FF3724">
        <w:rPr>
          <w:u w:val="single"/>
        </w:rPr>
        <w:t>mobilise</w:t>
      </w:r>
      <w:proofErr w:type="spellEnd"/>
      <w:r w:rsidRPr="00FF3724">
        <w:rPr>
          <w:u w:val="single"/>
        </w:rPr>
        <w:t xml:space="preserve"> pharmaceutical innovation in high commercial risk areas, including in the context of current efforts to respond to the COVID-19 pandemic</w:t>
      </w:r>
      <w:r w:rsidRPr="00FF3724">
        <w:rPr>
          <w:sz w:val="16"/>
        </w:rPr>
        <w:t>.</w:t>
      </w:r>
    </w:p>
    <w:p w14:paraId="5FF6A0FC" w14:textId="77777777" w:rsidR="00895B67" w:rsidRDefault="00895B67" w:rsidP="00895B67">
      <w:pPr>
        <w:rPr>
          <w:sz w:val="16"/>
        </w:rPr>
      </w:pPr>
    </w:p>
    <w:p w14:paraId="138AD418" w14:textId="77777777" w:rsidR="00895B67" w:rsidRPr="00345849" w:rsidRDefault="00895B67" w:rsidP="00895B67">
      <w:pPr>
        <w:pStyle w:val="Heading4"/>
        <w:spacing w:line="276" w:lineRule="auto"/>
        <w:rPr>
          <w:rFonts w:asciiTheme="minorHAnsi" w:hAnsiTheme="minorHAnsi" w:cstheme="minorHAnsi"/>
        </w:rPr>
      </w:pPr>
      <w:r>
        <w:rPr>
          <w:rFonts w:asciiTheme="minorHAnsi" w:hAnsiTheme="minorHAnsi" w:cstheme="minorHAnsi"/>
        </w:rPr>
        <w:t>S</w:t>
      </w:r>
      <w:r w:rsidRPr="00345849">
        <w:rPr>
          <w:rFonts w:asciiTheme="minorHAnsi" w:hAnsiTheme="minorHAnsi" w:cstheme="minorHAnsi"/>
        </w:rPr>
        <w:t>ynthetic biological weapons cause extinction</w:t>
      </w:r>
    </w:p>
    <w:p w14:paraId="4FF74973" w14:textId="77777777" w:rsidR="00895B67" w:rsidRPr="00345849" w:rsidRDefault="00895B67" w:rsidP="00895B67">
      <w:pPr>
        <w:spacing w:line="276" w:lineRule="auto"/>
        <w:rPr>
          <w:rFonts w:asciiTheme="minorHAnsi" w:eastAsia="Calibri" w:hAnsiTheme="minorHAnsi" w:cstheme="minorHAnsi"/>
        </w:rPr>
      </w:pPr>
      <w:r w:rsidRPr="00345849">
        <w:rPr>
          <w:rStyle w:val="Style13ptBold"/>
          <w:rFonts w:asciiTheme="minorHAnsi" w:hAnsiTheme="minorHAnsi" w:cstheme="minorHAnsi"/>
        </w:rPr>
        <w:t>Sandberg, 8</w:t>
      </w:r>
      <w:r w:rsidRPr="00345849">
        <w:rPr>
          <w:rFonts w:asciiTheme="minorHAnsi" w:eastAsia="Calibri" w:hAnsiTheme="minorHAnsi" w:cstheme="minorHAnsi"/>
        </w:rPr>
        <w:t xml:space="preserve"> -- Oxford University Future of Humanity Institute research fellow </w:t>
      </w:r>
    </w:p>
    <w:p w14:paraId="5CC9AB79" w14:textId="77777777" w:rsidR="00895B67" w:rsidRPr="00345849" w:rsidRDefault="00895B67" w:rsidP="00895B67">
      <w:pPr>
        <w:spacing w:line="276" w:lineRule="auto"/>
        <w:rPr>
          <w:rFonts w:asciiTheme="minorHAnsi" w:eastAsia="Calibri" w:hAnsiTheme="minorHAnsi" w:cstheme="minorHAnsi"/>
        </w:rPr>
      </w:pPr>
      <w:r w:rsidRPr="00345849">
        <w:rPr>
          <w:rFonts w:asciiTheme="minorHAnsi" w:eastAsia="Calibri" w:hAnsiTheme="minorHAnsi" w:cstheme="minorHAnsi"/>
        </w:rPr>
        <w:t xml:space="preserve">[Anders, PhD in computation neuroscience, and Milan </w:t>
      </w:r>
      <w:proofErr w:type="spellStart"/>
      <w:r w:rsidRPr="00345849">
        <w:rPr>
          <w:rFonts w:asciiTheme="minorHAnsi" w:eastAsia="Calibri" w:hAnsiTheme="minorHAnsi" w:cstheme="minorHAnsi"/>
        </w:rPr>
        <w:t>Cirkovic</w:t>
      </w:r>
      <w:proofErr w:type="spellEnd"/>
      <w:r w:rsidRPr="00345849">
        <w:rPr>
          <w:rFonts w:asciiTheme="minorHAnsi" w:eastAsia="Calibri" w:hAnsiTheme="minorHAnsi" w:cstheme="minorHAnsi"/>
        </w:rPr>
        <w:t xml:space="preserve">, senior research associate at the Astronomical Observatory of Belgrade, "How can we reduce the risk of human extinction?" Bulletin of the Atomic Scientists, 9-9-2008, thebulletin.org/how-can-we-reduce-risk-human-extinction, accessed 8-13-14] </w:t>
      </w:r>
      <w:r w:rsidRPr="00345849">
        <w:rPr>
          <w:rFonts w:asciiTheme="minorHAnsi" w:hAnsiTheme="minorHAnsi" w:cstheme="minorHAnsi"/>
        </w:rPr>
        <w:t xml:space="preserve">//  </w:t>
      </w:r>
    </w:p>
    <w:p w14:paraId="3FC433F9" w14:textId="77777777" w:rsidR="00895B67" w:rsidRPr="00F60FB6" w:rsidRDefault="00895B67" w:rsidP="00895B67">
      <w:pPr>
        <w:spacing w:line="276" w:lineRule="auto"/>
        <w:rPr>
          <w:rFonts w:asciiTheme="minorHAnsi" w:eastAsia="Calibri" w:hAnsiTheme="minorHAnsi" w:cstheme="minorHAnsi"/>
          <w:sz w:val="16"/>
        </w:rPr>
      </w:pPr>
      <w:r w:rsidRPr="00345849">
        <w:rPr>
          <w:rFonts w:asciiTheme="minorHAnsi" w:eastAsia="Calibri" w:hAnsiTheme="minorHAnsi" w:cstheme="minorHAnsi"/>
          <w:sz w:val="16"/>
        </w:rPr>
        <w:t>The risks from anthropogenic hazards appear at present larger than those from natural ones. Although great progress has been made in reducing the number of nuclear weapons in the world, humanity is still threatened by the possibility of a global thermonuclear war and a resulting nuclear winter. We may face even greater risks from emerging technologies</w:t>
      </w:r>
      <w:r w:rsidRPr="00F60FB6">
        <w:rPr>
          <w:rFonts w:asciiTheme="minorHAnsi" w:eastAsia="Calibri" w:hAnsiTheme="minorHAnsi" w:cstheme="minorHAnsi"/>
          <w:sz w:val="16"/>
        </w:rPr>
        <w:t xml:space="preserve">. </w:t>
      </w:r>
      <w:r w:rsidRPr="00F60FB6">
        <w:rPr>
          <w:rFonts w:asciiTheme="minorHAnsi" w:eastAsia="Calibri" w:hAnsiTheme="minorHAnsi" w:cstheme="minorHAnsi"/>
          <w:u w:val="single"/>
        </w:rPr>
        <w:t xml:space="preserve">Advances in </w:t>
      </w:r>
      <w:r w:rsidRPr="00345849">
        <w:rPr>
          <w:rFonts w:asciiTheme="minorHAnsi" w:eastAsia="Calibri" w:hAnsiTheme="minorHAnsi" w:cstheme="minorHAnsi"/>
          <w:highlight w:val="yellow"/>
          <w:u w:val="single"/>
        </w:rPr>
        <w:t>synthetic biology</w:t>
      </w:r>
      <w:r w:rsidRPr="00345849">
        <w:rPr>
          <w:rFonts w:asciiTheme="minorHAnsi" w:eastAsia="Calibri" w:hAnsiTheme="minorHAnsi" w:cstheme="minorHAnsi"/>
          <w:sz w:val="16"/>
          <w:highlight w:val="yellow"/>
        </w:rPr>
        <w:t xml:space="preserve"> </w:t>
      </w:r>
      <w:r w:rsidRPr="00345849">
        <w:rPr>
          <w:rFonts w:asciiTheme="minorHAnsi" w:eastAsia="Calibri" w:hAnsiTheme="minorHAnsi" w:cstheme="minorHAnsi"/>
          <w:sz w:val="16"/>
        </w:rPr>
        <w:t xml:space="preserve">might </w:t>
      </w:r>
      <w:r w:rsidRPr="00345849">
        <w:rPr>
          <w:rFonts w:asciiTheme="minorHAnsi" w:eastAsia="Calibri" w:hAnsiTheme="minorHAnsi" w:cstheme="minorHAnsi"/>
          <w:highlight w:val="yellow"/>
          <w:u w:val="single"/>
        </w:rPr>
        <w:t>make</w:t>
      </w:r>
      <w:r w:rsidRPr="00345849">
        <w:rPr>
          <w:rFonts w:asciiTheme="minorHAnsi" w:eastAsia="Calibri" w:hAnsiTheme="minorHAnsi" w:cstheme="minorHAnsi"/>
          <w:b/>
          <w:highlight w:val="yellow"/>
          <w:u w:val="single"/>
        </w:rPr>
        <w:t xml:space="preserve"> </w:t>
      </w:r>
      <w:r w:rsidRPr="00345849">
        <w:rPr>
          <w:rFonts w:asciiTheme="minorHAnsi" w:eastAsia="Calibri" w:hAnsiTheme="minorHAnsi" w:cstheme="minorHAnsi"/>
          <w:u w:val="single"/>
        </w:rPr>
        <w:t>it possible to engineer</w:t>
      </w:r>
      <w:r w:rsidRPr="00345849">
        <w:rPr>
          <w:rFonts w:asciiTheme="minorHAnsi" w:eastAsia="Calibri" w:hAnsiTheme="minorHAnsi" w:cstheme="minorHAnsi"/>
          <w:b/>
          <w:u w:val="single"/>
        </w:rPr>
        <w:t xml:space="preserve"> </w:t>
      </w:r>
      <w:r w:rsidRPr="00345849">
        <w:rPr>
          <w:rFonts w:asciiTheme="minorHAnsi" w:eastAsia="Calibri" w:hAnsiTheme="minorHAnsi" w:cstheme="minorHAnsi"/>
          <w:highlight w:val="yellow"/>
          <w:u w:val="single"/>
        </w:rPr>
        <w:t>pathogens capable of</w:t>
      </w:r>
      <w:r w:rsidRPr="00345849">
        <w:rPr>
          <w:rFonts w:asciiTheme="minorHAnsi" w:eastAsia="Calibri" w:hAnsiTheme="minorHAnsi" w:cstheme="minorHAnsi"/>
          <w:b/>
          <w:highlight w:val="yellow"/>
          <w:u w:val="single"/>
        </w:rPr>
        <w:t xml:space="preserve"> </w:t>
      </w:r>
      <w:r w:rsidRPr="00345849">
        <w:rPr>
          <w:rStyle w:val="Emphasis"/>
          <w:rFonts w:asciiTheme="minorHAnsi" w:hAnsiTheme="minorHAnsi" w:cstheme="minorHAnsi"/>
          <w:highlight w:val="yellow"/>
        </w:rPr>
        <w:t>extinction-level</w:t>
      </w:r>
      <w:r w:rsidRPr="00345849">
        <w:rPr>
          <w:rFonts w:asciiTheme="minorHAnsi" w:eastAsia="Calibri" w:hAnsiTheme="minorHAnsi" w:cstheme="minorHAnsi"/>
          <w:b/>
          <w:highlight w:val="yellow"/>
          <w:u w:val="single"/>
        </w:rPr>
        <w:t xml:space="preserve"> </w:t>
      </w:r>
      <w:r w:rsidRPr="00345849">
        <w:rPr>
          <w:rFonts w:asciiTheme="minorHAnsi" w:eastAsia="Calibri" w:hAnsiTheme="minorHAnsi" w:cstheme="minorHAnsi"/>
          <w:highlight w:val="yellow"/>
          <w:u w:val="single"/>
        </w:rPr>
        <w:t>pandemics</w:t>
      </w:r>
      <w:r w:rsidRPr="00345849">
        <w:rPr>
          <w:rFonts w:asciiTheme="minorHAnsi" w:eastAsia="Calibri" w:hAnsiTheme="minorHAnsi" w:cstheme="minorHAnsi"/>
          <w:sz w:val="16"/>
        </w:rPr>
        <w:t>. The knowledge, equipment, and materials needed to engineer pathogens are more accessible than those needed to build nuclear weapons.</w:t>
      </w:r>
      <w:r w:rsidRPr="00345849">
        <w:rPr>
          <w:rFonts w:asciiTheme="minorHAnsi" w:eastAsia="Calibri" w:hAnsiTheme="minorHAnsi" w:cstheme="minorHAnsi"/>
        </w:rPr>
        <w:t xml:space="preserve"> </w:t>
      </w:r>
      <w:r w:rsidRPr="00345849">
        <w:rPr>
          <w:rFonts w:asciiTheme="minorHAnsi" w:eastAsia="Calibri" w:hAnsiTheme="minorHAnsi" w:cstheme="minorHAnsi"/>
          <w:sz w:val="16"/>
        </w:rPr>
        <w:t xml:space="preserve">And </w:t>
      </w:r>
      <w:r w:rsidRPr="00F60FB6">
        <w:rPr>
          <w:rStyle w:val="Emphasis"/>
          <w:rFonts w:asciiTheme="minorHAnsi" w:hAnsiTheme="minorHAnsi" w:cstheme="minorHAnsi"/>
        </w:rPr>
        <w:t>unlike other weapons</w:t>
      </w:r>
      <w:r w:rsidRPr="00F60FB6">
        <w:rPr>
          <w:rFonts w:asciiTheme="minorHAnsi" w:eastAsia="Calibri" w:hAnsiTheme="minorHAnsi" w:cstheme="minorHAnsi"/>
          <w:u w:val="single"/>
        </w:rPr>
        <w:t xml:space="preserve">, </w:t>
      </w:r>
      <w:r w:rsidRPr="00345849">
        <w:rPr>
          <w:rFonts w:asciiTheme="minorHAnsi" w:eastAsia="Calibri" w:hAnsiTheme="minorHAnsi" w:cstheme="minorHAnsi"/>
          <w:highlight w:val="yellow"/>
          <w:u w:val="single"/>
        </w:rPr>
        <w:t xml:space="preserve">pathogens are </w:t>
      </w:r>
      <w:r w:rsidRPr="00345849">
        <w:rPr>
          <w:rStyle w:val="Emphasis"/>
          <w:rFonts w:asciiTheme="minorHAnsi" w:hAnsiTheme="minorHAnsi" w:cstheme="minorHAnsi"/>
          <w:highlight w:val="yellow"/>
        </w:rPr>
        <w:t>self-replicating</w:t>
      </w:r>
      <w:r w:rsidRPr="00345849">
        <w:rPr>
          <w:rFonts w:asciiTheme="minorHAnsi" w:eastAsia="Calibri" w:hAnsiTheme="minorHAnsi" w:cstheme="minorHAnsi"/>
          <w:highlight w:val="yellow"/>
          <w:u w:val="single"/>
        </w:rPr>
        <w:t xml:space="preserve">, </w:t>
      </w:r>
      <w:r w:rsidRPr="00F60FB6">
        <w:rPr>
          <w:rFonts w:asciiTheme="minorHAnsi" w:eastAsia="Calibri" w:hAnsiTheme="minorHAnsi" w:cstheme="minorHAnsi"/>
          <w:u w:val="single"/>
        </w:rPr>
        <w:t xml:space="preserve">allowing a small arsenal to become </w:t>
      </w:r>
      <w:r w:rsidRPr="00345849">
        <w:rPr>
          <w:rStyle w:val="Emphasis"/>
          <w:rFonts w:asciiTheme="minorHAnsi" w:hAnsiTheme="minorHAnsi" w:cstheme="minorHAnsi"/>
          <w:highlight w:val="yellow"/>
        </w:rPr>
        <w:t>exponentially destructive</w:t>
      </w:r>
      <w:r w:rsidRPr="00345849">
        <w:rPr>
          <w:rFonts w:asciiTheme="minorHAnsi" w:eastAsia="Calibri" w:hAnsiTheme="minorHAnsi" w:cstheme="minorHAnsi"/>
          <w:u w:val="single"/>
        </w:rPr>
        <w:t>.</w:t>
      </w:r>
      <w:r w:rsidRPr="00345849">
        <w:rPr>
          <w:rFonts w:asciiTheme="minorHAnsi" w:eastAsia="Calibri" w:hAnsiTheme="minorHAnsi" w:cstheme="minorHAnsi"/>
          <w:sz w:val="16"/>
        </w:rPr>
        <w:t xml:space="preserve"> </w:t>
      </w:r>
      <w:r w:rsidRPr="00345849">
        <w:rPr>
          <w:rFonts w:asciiTheme="minorHAnsi" w:eastAsia="Calibri" w:hAnsiTheme="minorHAnsi" w:cstheme="minorHAnsi"/>
          <w:u w:val="single"/>
        </w:rPr>
        <w:t>Pathogens have been implicated in the extinctions of many</w:t>
      </w:r>
      <w:r w:rsidRPr="00345849">
        <w:rPr>
          <w:rFonts w:asciiTheme="minorHAnsi" w:eastAsia="Calibri" w:hAnsiTheme="minorHAnsi" w:cstheme="minorHAnsi"/>
          <w:sz w:val="16"/>
        </w:rPr>
        <w:t xml:space="preserve"> wild </w:t>
      </w:r>
      <w:r w:rsidRPr="00345849">
        <w:rPr>
          <w:rFonts w:asciiTheme="minorHAnsi" w:eastAsia="Calibri" w:hAnsiTheme="minorHAnsi" w:cstheme="minorHAnsi"/>
          <w:u w:val="single"/>
        </w:rPr>
        <w:t>species</w:t>
      </w:r>
      <w:r w:rsidRPr="00345849">
        <w:rPr>
          <w:rFonts w:asciiTheme="minorHAnsi" w:eastAsia="Calibri" w:hAnsiTheme="minorHAnsi" w:cstheme="minorHAnsi"/>
          <w:sz w:val="16"/>
        </w:rPr>
        <w:t xml:space="preserve">. </w:t>
      </w:r>
      <w:r w:rsidRPr="00345849">
        <w:rPr>
          <w:rFonts w:asciiTheme="minorHAnsi" w:eastAsia="Calibri" w:hAnsiTheme="minorHAnsi" w:cstheme="minorHAnsi"/>
          <w:u w:val="single"/>
        </w:rPr>
        <w:t>Although most pandemics "fade out" by reducing the density of susceptible populations</w:t>
      </w:r>
      <w:r w:rsidRPr="00F60FB6">
        <w:rPr>
          <w:rFonts w:asciiTheme="minorHAnsi" w:eastAsia="Calibri" w:hAnsiTheme="minorHAnsi" w:cstheme="minorHAnsi"/>
          <w:u w:val="single"/>
        </w:rPr>
        <w:t>,</w:t>
      </w:r>
      <w:r w:rsidRPr="00F60FB6">
        <w:rPr>
          <w:rFonts w:asciiTheme="minorHAnsi" w:eastAsia="Calibri" w:hAnsiTheme="minorHAnsi" w:cstheme="minorHAnsi"/>
          <w:sz w:val="16"/>
        </w:rPr>
        <w:t xml:space="preserve"> </w:t>
      </w:r>
      <w:r w:rsidRPr="00F60FB6">
        <w:rPr>
          <w:rFonts w:asciiTheme="minorHAnsi" w:eastAsia="Calibri" w:hAnsiTheme="minorHAnsi" w:cstheme="minorHAnsi"/>
          <w:u w:val="single"/>
        </w:rPr>
        <w:t xml:space="preserve">pathogens with </w:t>
      </w:r>
      <w:r w:rsidRPr="00345849">
        <w:rPr>
          <w:rFonts w:asciiTheme="minorHAnsi" w:eastAsia="Calibri" w:hAnsiTheme="minorHAnsi" w:cstheme="minorHAnsi"/>
          <w:highlight w:val="yellow"/>
          <w:u w:val="single"/>
        </w:rPr>
        <w:t xml:space="preserve">wide host ranges </w:t>
      </w:r>
      <w:r w:rsidRPr="00345849">
        <w:rPr>
          <w:rFonts w:asciiTheme="minorHAnsi" w:eastAsia="Calibri" w:hAnsiTheme="minorHAnsi" w:cstheme="minorHAnsi"/>
          <w:u w:val="single"/>
        </w:rPr>
        <w:t xml:space="preserve">in multiple species </w:t>
      </w:r>
      <w:r w:rsidRPr="00F60FB6">
        <w:rPr>
          <w:rFonts w:asciiTheme="minorHAnsi" w:eastAsia="Calibri" w:hAnsiTheme="minorHAnsi" w:cstheme="minorHAnsi"/>
          <w:u w:val="single"/>
        </w:rPr>
        <w:t xml:space="preserve">can </w:t>
      </w:r>
      <w:r w:rsidRPr="00345849">
        <w:rPr>
          <w:rFonts w:asciiTheme="minorHAnsi" w:eastAsia="Calibri" w:hAnsiTheme="minorHAnsi" w:cstheme="minorHAnsi"/>
          <w:highlight w:val="yellow"/>
          <w:u w:val="single"/>
        </w:rPr>
        <w:t xml:space="preserve">reach </w:t>
      </w:r>
      <w:r w:rsidRPr="00F60FB6">
        <w:rPr>
          <w:rFonts w:asciiTheme="minorHAnsi" w:eastAsia="Calibri" w:hAnsiTheme="minorHAnsi" w:cstheme="minorHAnsi"/>
          <w:u w:val="single"/>
        </w:rPr>
        <w:t xml:space="preserve">even </w:t>
      </w:r>
      <w:r w:rsidRPr="00345849">
        <w:rPr>
          <w:rFonts w:asciiTheme="minorHAnsi" w:eastAsia="Calibri" w:hAnsiTheme="minorHAnsi" w:cstheme="minorHAnsi"/>
          <w:highlight w:val="yellow"/>
          <w:u w:val="single"/>
        </w:rPr>
        <w:t>isolated individuals.</w:t>
      </w:r>
      <w:r w:rsidRPr="00345849">
        <w:rPr>
          <w:rFonts w:asciiTheme="minorHAnsi" w:eastAsia="Calibri" w:hAnsiTheme="minorHAnsi" w:cstheme="minorHAnsi"/>
          <w:sz w:val="16"/>
          <w:highlight w:val="yellow"/>
        </w:rPr>
        <w:t xml:space="preserve"> </w:t>
      </w:r>
      <w:r w:rsidRPr="00345849">
        <w:rPr>
          <w:rFonts w:asciiTheme="minorHAnsi" w:eastAsia="Calibri" w:hAnsiTheme="minorHAnsi" w:cstheme="minorHAnsi"/>
          <w:sz w:val="16"/>
        </w:rPr>
        <w:t xml:space="preserve">The intentional or unintentional release of </w:t>
      </w:r>
      <w:r w:rsidRPr="00F60FB6">
        <w:rPr>
          <w:rStyle w:val="Emphasis"/>
          <w:rFonts w:asciiTheme="minorHAnsi" w:hAnsiTheme="minorHAnsi" w:cstheme="minorHAnsi"/>
        </w:rPr>
        <w:t>engineered pathogens</w:t>
      </w:r>
      <w:r w:rsidRPr="00F60FB6">
        <w:rPr>
          <w:rFonts w:asciiTheme="minorHAnsi" w:eastAsia="Calibri" w:hAnsiTheme="minorHAnsi" w:cstheme="minorHAnsi"/>
          <w:u w:val="single"/>
        </w:rPr>
        <w:t xml:space="preserve"> with high </w:t>
      </w:r>
      <w:r w:rsidRPr="00345849">
        <w:rPr>
          <w:rFonts w:asciiTheme="minorHAnsi" w:eastAsia="Calibri" w:hAnsiTheme="minorHAnsi" w:cstheme="minorHAnsi"/>
          <w:highlight w:val="yellow"/>
          <w:u w:val="single"/>
        </w:rPr>
        <w:t xml:space="preserve">transmissibility, latency, and lethality </w:t>
      </w:r>
      <w:r w:rsidRPr="00F60FB6">
        <w:rPr>
          <w:rFonts w:asciiTheme="minorHAnsi" w:eastAsia="Calibri" w:hAnsiTheme="minorHAnsi" w:cstheme="minorHAnsi"/>
          <w:u w:val="single"/>
        </w:rPr>
        <w:t xml:space="preserve">might be capable of </w:t>
      </w:r>
      <w:r w:rsidRPr="00345849">
        <w:rPr>
          <w:rFonts w:asciiTheme="minorHAnsi" w:eastAsia="Calibri" w:hAnsiTheme="minorHAnsi" w:cstheme="minorHAnsi"/>
          <w:highlight w:val="yellow"/>
          <w:u w:val="single"/>
        </w:rPr>
        <w:t xml:space="preserve">causing </w:t>
      </w:r>
      <w:r w:rsidRPr="00345849">
        <w:rPr>
          <w:rFonts w:asciiTheme="minorHAnsi" w:eastAsia="Calibri" w:hAnsiTheme="minorHAnsi" w:cstheme="minorHAnsi"/>
          <w:b/>
          <w:iCs/>
          <w:highlight w:val="yellow"/>
          <w:u w:val="single"/>
          <w:bdr w:val="single" w:sz="12" w:space="0" w:color="auto"/>
        </w:rPr>
        <w:t>human extinction</w:t>
      </w:r>
      <w:r w:rsidRPr="00345849">
        <w:rPr>
          <w:rFonts w:asciiTheme="minorHAnsi" w:eastAsia="Calibri" w:hAnsiTheme="minorHAnsi" w:cstheme="minorHAnsi"/>
          <w:sz w:val="16"/>
        </w:rPr>
        <w:t>. While such an event seems unlikely today, the likelihood may increase as biotechnologies continue to improve at a rate rivaling Moore's Law.</w:t>
      </w:r>
    </w:p>
    <w:p w14:paraId="650AAA53" w14:textId="77777777" w:rsidR="00895B67" w:rsidRDefault="00895B67" w:rsidP="00895B67">
      <w:pPr>
        <w:pStyle w:val="Heading4"/>
      </w:pPr>
      <w:r>
        <w:t xml:space="preserve">5] Evergreening </w:t>
      </w:r>
      <w:proofErr w:type="spellStart"/>
      <w:r>
        <w:t>restrictsexports</w:t>
      </w:r>
      <w:proofErr w:type="spellEnd"/>
      <w:r>
        <w:t xml:space="preserve"> of Generics which are</w:t>
      </w:r>
      <w:r w:rsidRPr="00C2108C">
        <w:t xml:space="preserve"> </w:t>
      </w:r>
      <w:r>
        <w:rPr>
          <w:u w:val="single"/>
        </w:rPr>
        <w:t>key</w:t>
      </w:r>
      <w:r>
        <w:t xml:space="preserve"> to revitalize India Pharma Leadership.</w:t>
      </w:r>
    </w:p>
    <w:p w14:paraId="65352E4E" w14:textId="77777777" w:rsidR="00895B67" w:rsidRDefault="00895B67" w:rsidP="00895B67">
      <w:r w:rsidRPr="009A3DED">
        <w:rPr>
          <w:rStyle w:val="Style13ptBold"/>
        </w:rPr>
        <w:t>Neelakantan 14</w:t>
      </w:r>
      <w:r>
        <w:t xml:space="preserve"> </w:t>
      </w:r>
      <w:r w:rsidRPr="009A3DED">
        <w:t>Murali Neelakantan 11-11-2014 “Indian Pharmaceutical Industry: Affordable Access to Healthcare for all” https://web.archive.org/web/20150315092713/https://abcmundial.com/en/news/brics/technology/3838-indian-pharmaceutical-industry-affordable-access-healthcare-all/ (</w:t>
      </w:r>
      <w:proofErr w:type="spellStart"/>
      <w:r w:rsidRPr="009A3DED">
        <w:t>consejero</w:t>
      </w:r>
      <w:proofErr w:type="spellEnd"/>
      <w:r w:rsidRPr="009A3DED">
        <w:t xml:space="preserve"> general global de Cipla Limited)//Elmer </w:t>
      </w:r>
    </w:p>
    <w:p w14:paraId="443E65B7" w14:textId="77777777" w:rsidR="00895B67" w:rsidRDefault="00895B67" w:rsidP="00895B67">
      <w:pPr>
        <w:rPr>
          <w:sz w:val="16"/>
        </w:rPr>
      </w:pPr>
      <w:r w:rsidRPr="00DD7A68">
        <w:rPr>
          <w:sz w:val="16"/>
        </w:rPr>
        <w:t xml:space="preserve">The story of the Indian pharma sector could well have been like the IT sector if only enough attention was paid to its achievements and the huge impact it has had on healthcare around the world. </w:t>
      </w:r>
      <w:r w:rsidRPr="00DD7A68">
        <w:rPr>
          <w:u w:val="single"/>
        </w:rPr>
        <w:t xml:space="preserve">Unlike other manufacturing or heavy industries in </w:t>
      </w:r>
      <w:r w:rsidRPr="00195647">
        <w:rPr>
          <w:b/>
          <w:sz w:val="26"/>
          <w:highlight w:val="green"/>
          <w:u w:val="single"/>
        </w:rPr>
        <w:t>India</w:t>
      </w:r>
      <w:r w:rsidRPr="00DD7A68">
        <w:rPr>
          <w:u w:val="single"/>
        </w:rPr>
        <w:t xml:space="preserve">, the </w:t>
      </w:r>
      <w:r w:rsidRPr="00195647">
        <w:rPr>
          <w:b/>
          <w:sz w:val="26"/>
          <w:highlight w:val="green"/>
          <w:u w:val="single"/>
        </w:rPr>
        <w:t>pharma</w:t>
      </w:r>
      <w:r w:rsidRPr="00195647">
        <w:rPr>
          <w:highlight w:val="green"/>
          <w:u w:val="single"/>
        </w:rPr>
        <w:t xml:space="preserve"> </w:t>
      </w:r>
      <w:r w:rsidRPr="00DD7A68">
        <w:rPr>
          <w:u w:val="single"/>
        </w:rPr>
        <w:t xml:space="preserve">sector is innovative, widely </w:t>
      </w:r>
      <w:r w:rsidRPr="00195647">
        <w:rPr>
          <w:b/>
          <w:sz w:val="26"/>
          <w:highlight w:val="green"/>
          <w:u w:val="single"/>
        </w:rPr>
        <w:t>acknowledged as making a global impact in</w:t>
      </w:r>
      <w:r w:rsidRPr="00195647">
        <w:rPr>
          <w:highlight w:val="green"/>
          <w:u w:val="single"/>
        </w:rPr>
        <w:t xml:space="preserve"> </w:t>
      </w:r>
      <w:r w:rsidRPr="00DD7A68">
        <w:rPr>
          <w:u w:val="single"/>
        </w:rPr>
        <w:t xml:space="preserve">the </w:t>
      </w:r>
      <w:r w:rsidRPr="00195647">
        <w:rPr>
          <w:b/>
          <w:sz w:val="26"/>
          <w:highlight w:val="green"/>
          <w:u w:val="single"/>
        </w:rPr>
        <w:t>treatment</w:t>
      </w:r>
      <w:r w:rsidRPr="00195647">
        <w:rPr>
          <w:highlight w:val="green"/>
          <w:u w:val="single"/>
        </w:rPr>
        <w:t xml:space="preserve"> </w:t>
      </w:r>
      <w:r w:rsidRPr="00DD7A68">
        <w:rPr>
          <w:u w:val="single"/>
        </w:rPr>
        <w:t xml:space="preserve">of diseases like HIV </w:t>
      </w:r>
      <w:proofErr w:type="gramStart"/>
      <w:r w:rsidRPr="00DD7A68">
        <w:rPr>
          <w:u w:val="single"/>
        </w:rPr>
        <w:t>AIDS[</w:t>
      </w:r>
      <w:proofErr w:type="gramEnd"/>
      <w:r w:rsidRPr="00DD7A68">
        <w:rPr>
          <w:u w:val="single"/>
        </w:rPr>
        <w:t>1] and also able to support the healthcare needs of the world[2].</w:t>
      </w:r>
      <w:r w:rsidRPr="00DD7A68">
        <w:rPr>
          <w:sz w:val="16"/>
        </w:rPr>
        <w:t xml:space="preserve"> The fact that Indian factories are licensed to produce 3,685 drugs compared with 3,815 made within the UK suggests that Indian factories meet global quality standards and </w:t>
      </w:r>
      <w:proofErr w:type="gramStart"/>
      <w:r w:rsidRPr="00DD7A68">
        <w:rPr>
          <w:sz w:val="16"/>
        </w:rPr>
        <w:t>are able to</w:t>
      </w:r>
      <w:proofErr w:type="gramEnd"/>
      <w:r w:rsidRPr="00DD7A68">
        <w:rPr>
          <w:sz w:val="16"/>
        </w:rPr>
        <w:t xml:space="preserve"> produce complex drugs.[3] While news of regulators visiting Indian manufacturing facilities and finding fault with processes is widely reported, very little is said about how routine this is. Gerald </w:t>
      </w:r>
      <w:proofErr w:type="spellStart"/>
      <w:r w:rsidRPr="00DD7A68">
        <w:rPr>
          <w:sz w:val="16"/>
        </w:rPr>
        <w:t>Heddell</w:t>
      </w:r>
      <w:proofErr w:type="spellEnd"/>
      <w:r w:rsidRPr="00DD7A68">
        <w:rPr>
          <w:sz w:val="16"/>
        </w:rPr>
        <w:t xml:space="preserve">, director of inspections, </w:t>
      </w:r>
      <w:proofErr w:type="gramStart"/>
      <w:r w:rsidRPr="00DD7A68">
        <w:rPr>
          <w:sz w:val="16"/>
        </w:rPr>
        <w:t>enforcement</w:t>
      </w:r>
      <w:proofErr w:type="gramEnd"/>
      <w:r w:rsidRPr="00DD7A68">
        <w:rPr>
          <w:sz w:val="16"/>
        </w:rPr>
        <w:t xml:space="preserve"> and standards at the MHRA, stressed that the number of problems identified by regulators in India was in proportion to the volume of medicines they produced. “When we look back over 110 inspections we conducted over the last two years in India, we had significant concerns with 9 or 10 companies,” he said. “That does not represent a statistically higher proportion than in other parts of the world. India stands out because it is just such a big supplier.”[4] </w:t>
      </w:r>
      <w:r w:rsidRPr="003C6098">
        <w:rPr>
          <w:u w:val="single"/>
        </w:rPr>
        <w:t xml:space="preserve">The </w:t>
      </w:r>
      <w:r w:rsidRPr="00195647">
        <w:rPr>
          <w:b/>
          <w:sz w:val="26"/>
          <w:highlight w:val="green"/>
          <w:u w:val="single"/>
        </w:rPr>
        <w:t>Indian pharma</w:t>
      </w:r>
      <w:r w:rsidRPr="00C2108C">
        <w:rPr>
          <w:b/>
          <w:sz w:val="26"/>
          <w:u w:val="single"/>
        </w:rPr>
        <w:t xml:space="preserve"> Industry</w:t>
      </w:r>
      <w:r w:rsidRPr="00C2108C">
        <w:rPr>
          <w:u w:val="single"/>
        </w:rPr>
        <w:t xml:space="preserve"> </w:t>
      </w:r>
      <w:r w:rsidRPr="00195647">
        <w:rPr>
          <w:b/>
          <w:sz w:val="26"/>
          <w:highlight w:val="green"/>
          <w:u w:val="single"/>
        </w:rPr>
        <w:t>produces</w:t>
      </w:r>
      <w:r w:rsidRPr="003C6098">
        <w:rPr>
          <w:u w:val="single"/>
        </w:rPr>
        <w:t xml:space="preserve"> about </w:t>
      </w:r>
      <w:r w:rsidRPr="00195647">
        <w:rPr>
          <w:b/>
          <w:sz w:val="26"/>
          <w:highlight w:val="green"/>
          <w:u w:val="single"/>
        </w:rPr>
        <w:t>20%</w:t>
      </w:r>
      <w:r w:rsidRPr="003C6098">
        <w:rPr>
          <w:u w:val="single"/>
        </w:rPr>
        <w:t xml:space="preserve"> [5] </w:t>
      </w:r>
      <w:r w:rsidRPr="00195647">
        <w:rPr>
          <w:b/>
          <w:sz w:val="26"/>
          <w:highlight w:val="green"/>
          <w:u w:val="single"/>
        </w:rPr>
        <w:t>of</w:t>
      </w:r>
      <w:r w:rsidRPr="003C6098">
        <w:rPr>
          <w:u w:val="single"/>
        </w:rPr>
        <w:t xml:space="preserve"> the </w:t>
      </w:r>
      <w:r w:rsidRPr="00195647">
        <w:rPr>
          <w:b/>
          <w:sz w:val="26"/>
          <w:highlight w:val="green"/>
          <w:u w:val="single"/>
          <w:bdr w:val="single" w:sz="12" w:space="0" w:color="auto"/>
        </w:rPr>
        <w:t>global generic drugs</w:t>
      </w:r>
      <w:r w:rsidRPr="00195647">
        <w:rPr>
          <w:highlight w:val="green"/>
          <w:u w:val="single"/>
        </w:rPr>
        <w:t xml:space="preserve"> </w:t>
      </w:r>
      <w:r w:rsidRPr="00195647">
        <w:rPr>
          <w:b/>
          <w:sz w:val="26"/>
          <w:highlight w:val="green"/>
          <w:u w:val="single"/>
        </w:rPr>
        <w:t>with the US accounting for</w:t>
      </w:r>
      <w:r w:rsidRPr="00195647">
        <w:rPr>
          <w:highlight w:val="green"/>
          <w:u w:val="single"/>
        </w:rPr>
        <w:t xml:space="preserve"> </w:t>
      </w:r>
      <w:r w:rsidRPr="003C6098">
        <w:rPr>
          <w:u w:val="single"/>
        </w:rPr>
        <w:t xml:space="preserve">nearly </w:t>
      </w:r>
      <w:r w:rsidRPr="00195647">
        <w:rPr>
          <w:b/>
          <w:sz w:val="26"/>
          <w:highlight w:val="green"/>
          <w:u w:val="single"/>
          <w:bdr w:val="single" w:sz="12" w:space="0" w:color="auto"/>
        </w:rPr>
        <w:t>28 per cent of Indian pharmaceutical exports</w:t>
      </w:r>
      <w:r w:rsidRPr="003C6098">
        <w:rPr>
          <w:u w:val="single"/>
        </w:rPr>
        <w:t xml:space="preserve">[6], followed by the European Union at 18 per cent and Africa at over 17 per cent.[7] This should be a clear acknowledgement of the </w:t>
      </w:r>
      <w:r w:rsidRPr="00195647">
        <w:rPr>
          <w:b/>
          <w:sz w:val="26"/>
          <w:highlight w:val="green"/>
          <w:u w:val="single"/>
        </w:rPr>
        <w:t xml:space="preserve">global leadership that Indian pharma industry has </w:t>
      </w:r>
      <w:r w:rsidRPr="003C6098">
        <w:rPr>
          <w:u w:val="single"/>
        </w:rPr>
        <w:t xml:space="preserve">achieved which would have been impossible without following global quality standards. </w:t>
      </w:r>
      <w:r w:rsidRPr="00DD7A68">
        <w:rPr>
          <w:sz w:val="16"/>
        </w:rPr>
        <w:t xml:space="preserve">Another popular criticism of Indian pharma has been that there is insufficient investment in innovation and R&amp;D. Despite over 500 new drugs being discovered by Indian pharma companies during 1985 – 2005, there seems a perception that India thrives on copying foreign </w:t>
      </w:r>
      <w:proofErr w:type="gramStart"/>
      <w:r w:rsidRPr="00DD7A68">
        <w:rPr>
          <w:sz w:val="16"/>
        </w:rPr>
        <w:t>products[</w:t>
      </w:r>
      <w:proofErr w:type="gramEnd"/>
      <w:r w:rsidRPr="00DD7A68">
        <w:rPr>
          <w:sz w:val="16"/>
        </w:rPr>
        <w:t xml:space="preserve">8]. A recent study by </w:t>
      </w:r>
      <w:proofErr w:type="gramStart"/>
      <w:r w:rsidRPr="00DD7A68">
        <w:rPr>
          <w:sz w:val="16"/>
        </w:rPr>
        <w:t>Evaluate[</w:t>
      </w:r>
      <w:proofErr w:type="gramEnd"/>
      <w:r w:rsidRPr="00DD7A68">
        <w:rPr>
          <w:sz w:val="16"/>
        </w:rPr>
        <w:t xml:space="preserve">9], a leading independent specialist pharma consultancy, reports that there is little difference in the investment by “innovators” and “generics” and it is just a myth that “innovators” invest heavily in research while “generics” don’t. Despite well </w:t>
      </w:r>
      <w:proofErr w:type="spellStart"/>
      <w:r w:rsidRPr="00DD7A68">
        <w:rPr>
          <w:sz w:val="16"/>
        </w:rPr>
        <w:t>publicised</w:t>
      </w:r>
      <w:proofErr w:type="spellEnd"/>
      <w:r w:rsidRPr="00DD7A68">
        <w:rPr>
          <w:sz w:val="16"/>
        </w:rPr>
        <w:t xml:space="preserve"> claims of the Western world, there seems to be a marked decrease in R&amp;D </w:t>
      </w:r>
      <w:proofErr w:type="gramStart"/>
      <w:r w:rsidRPr="00DD7A68">
        <w:rPr>
          <w:sz w:val="16"/>
        </w:rPr>
        <w:t>investments[</w:t>
      </w:r>
      <w:proofErr w:type="gramEnd"/>
      <w:r w:rsidRPr="00DD7A68">
        <w:rPr>
          <w:sz w:val="16"/>
        </w:rPr>
        <w:t xml:space="preserve">10] and this trend is expected to continue.[11] </w:t>
      </w:r>
      <w:r w:rsidRPr="00DD7A68">
        <w:rPr>
          <w:u w:val="single"/>
        </w:rPr>
        <w:t xml:space="preserve">When one </w:t>
      </w:r>
      <w:proofErr w:type="spellStart"/>
      <w:r w:rsidRPr="00DD7A68">
        <w:rPr>
          <w:u w:val="single"/>
        </w:rPr>
        <w:t>realises</w:t>
      </w:r>
      <w:proofErr w:type="spellEnd"/>
      <w:r w:rsidRPr="00DD7A68">
        <w:rPr>
          <w:u w:val="single"/>
        </w:rPr>
        <w:t xml:space="preserve"> that almost 50% of the European pharma patents are either lying dormant or filed in order to block competitors[12] one wonders how innovation is being defined and encouraged. Is it innovation if the effect is stifling further innovation and competition and creating barriers for improvements? </w:t>
      </w:r>
      <w:r w:rsidRPr="00195647">
        <w:rPr>
          <w:b/>
          <w:sz w:val="26"/>
          <w:highlight w:val="green"/>
          <w:u w:val="single"/>
        </w:rPr>
        <w:t>Indian pharma</w:t>
      </w:r>
      <w:r w:rsidRPr="00DD7A68">
        <w:rPr>
          <w:u w:val="single"/>
        </w:rPr>
        <w:t xml:space="preserve"> industry has clearly demonstrated that it </w:t>
      </w:r>
      <w:r w:rsidRPr="00195647">
        <w:rPr>
          <w:b/>
          <w:sz w:val="26"/>
          <w:highlight w:val="green"/>
          <w:u w:val="single"/>
        </w:rPr>
        <w:t>has</w:t>
      </w:r>
      <w:r w:rsidRPr="00195647">
        <w:rPr>
          <w:highlight w:val="green"/>
          <w:u w:val="single"/>
        </w:rPr>
        <w:t xml:space="preserve"> </w:t>
      </w:r>
      <w:r w:rsidRPr="00DD7A68">
        <w:rPr>
          <w:u w:val="single"/>
        </w:rPr>
        <w:t xml:space="preserve">the </w:t>
      </w:r>
      <w:r w:rsidRPr="00195647">
        <w:rPr>
          <w:b/>
          <w:sz w:val="26"/>
          <w:highlight w:val="green"/>
          <w:u w:val="single"/>
        </w:rPr>
        <w:t>potential to be</w:t>
      </w:r>
      <w:r w:rsidRPr="00DD7A68">
        <w:rPr>
          <w:u w:val="single"/>
        </w:rPr>
        <w:t xml:space="preserve"> a part of </w:t>
      </w:r>
      <w:r w:rsidRPr="00195647">
        <w:rPr>
          <w:b/>
          <w:sz w:val="26"/>
          <w:highlight w:val="green"/>
          <w:u w:val="single"/>
        </w:rPr>
        <w:t>the solution</w:t>
      </w:r>
      <w:r w:rsidRPr="00DD7A68">
        <w:rPr>
          <w:u w:val="single"/>
        </w:rPr>
        <w:t xml:space="preserve"> for universal access to healthcare. India’s strength is </w:t>
      </w:r>
      <w:r w:rsidRPr="00195647">
        <w:rPr>
          <w:b/>
          <w:sz w:val="26"/>
          <w:highlight w:val="green"/>
          <w:u w:val="single"/>
        </w:rPr>
        <w:t>innovating</w:t>
      </w:r>
      <w:r w:rsidRPr="00195647">
        <w:rPr>
          <w:highlight w:val="green"/>
          <w:u w:val="single"/>
        </w:rPr>
        <w:t xml:space="preserve"> </w:t>
      </w:r>
      <w:r w:rsidRPr="00195647">
        <w:rPr>
          <w:b/>
          <w:sz w:val="26"/>
          <w:highlight w:val="green"/>
          <w:u w:val="single"/>
        </w:rPr>
        <w:t>to improve global access to medicines</w:t>
      </w:r>
      <w:r w:rsidRPr="00DD7A68">
        <w:rPr>
          <w:u w:val="single"/>
        </w:rPr>
        <w:t xml:space="preserve"> as opposed to developing more and more “me too” drugs which have been traditionally defined by the West as innovation</w:t>
      </w:r>
      <w:r w:rsidRPr="00DD7A68">
        <w:rPr>
          <w:sz w:val="16"/>
        </w:rPr>
        <w:t xml:space="preserve">. There is now a growing acknowledgment that the existing IPR regime that is being touted by the West doesn’t foster innovation. </w:t>
      </w:r>
    </w:p>
    <w:p w14:paraId="28D0EF3B" w14:textId="77777777" w:rsidR="00895B67" w:rsidRDefault="00895B67" w:rsidP="00895B67">
      <w:pPr>
        <w:rPr>
          <w:sz w:val="16"/>
        </w:rPr>
      </w:pPr>
    </w:p>
    <w:p w14:paraId="7276646D" w14:textId="77777777" w:rsidR="00895B67" w:rsidRDefault="00895B67" w:rsidP="00895B67">
      <w:pPr>
        <w:pStyle w:val="Heading4"/>
      </w:pPr>
      <w:r>
        <w:t>Indian pharma strength is key to their soft power</w:t>
      </w:r>
    </w:p>
    <w:p w14:paraId="42F79A11" w14:textId="77777777" w:rsidR="00895B67" w:rsidRDefault="00895B67" w:rsidP="00895B67">
      <w:r w:rsidRPr="009A3DED">
        <w:rPr>
          <w:rStyle w:val="Style13ptBold"/>
        </w:rPr>
        <w:t>Jha 16</w:t>
      </w:r>
      <w:r>
        <w:t xml:space="preserve"> Prem Shankar Jha 11-5-2016 “</w:t>
      </w:r>
      <w:r w:rsidRPr="009A3DED">
        <w:t>Let India unleash its soft power</w:t>
      </w:r>
      <w:r>
        <w:t xml:space="preserve">” </w:t>
      </w:r>
      <w:hyperlink r:id="rId21" w:history="1">
        <w:r w:rsidRPr="003A43EB">
          <w:rPr>
            <w:rStyle w:val="Hyperlink"/>
          </w:rPr>
          <w:t>https://www.thehindu.com/opinion/lead/Let-India-unleash-its-soft-power/article13292272.ece</w:t>
        </w:r>
      </w:hyperlink>
      <w:r>
        <w:t xml:space="preserve"> (Writer at the Hindu)//Elmer </w:t>
      </w:r>
    </w:p>
    <w:p w14:paraId="2FDE4A61" w14:textId="77777777" w:rsidR="00895B67" w:rsidRPr="00C2108C" w:rsidRDefault="00895B67" w:rsidP="00895B67">
      <w:pPr>
        <w:rPr>
          <w:sz w:val="16"/>
        </w:rPr>
      </w:pPr>
      <w:r w:rsidRPr="00C2108C">
        <w:rPr>
          <w:u w:val="single"/>
        </w:rPr>
        <w:t xml:space="preserve">And why stop at food grains? In drought-struck regions, contaminated water kills much faster than hunger and takes the very young and the very old first. The </w:t>
      </w:r>
      <w:r w:rsidRPr="00C2108C">
        <w:rPr>
          <w:b/>
          <w:highlight w:val="green"/>
          <w:u w:val="single"/>
        </w:rPr>
        <w:t>Indian pharmaceuticals</w:t>
      </w:r>
      <w:r w:rsidRPr="00C2108C">
        <w:rPr>
          <w:highlight w:val="green"/>
          <w:u w:val="single"/>
        </w:rPr>
        <w:t xml:space="preserve"> </w:t>
      </w:r>
      <w:r w:rsidRPr="00C2108C">
        <w:rPr>
          <w:u w:val="single"/>
        </w:rPr>
        <w:t xml:space="preserve">industry </w:t>
      </w:r>
      <w:r w:rsidRPr="00C2108C">
        <w:rPr>
          <w:b/>
          <w:highlight w:val="green"/>
          <w:u w:val="single"/>
          <w:bdr w:val="single" w:sz="12" w:space="0" w:color="auto"/>
        </w:rPr>
        <w:t xml:space="preserve">is the envy of the </w:t>
      </w:r>
      <w:proofErr w:type="gramStart"/>
      <w:r w:rsidRPr="00C2108C">
        <w:rPr>
          <w:b/>
          <w:highlight w:val="green"/>
          <w:u w:val="single"/>
          <w:bdr w:val="single" w:sz="12" w:space="0" w:color="auto"/>
        </w:rPr>
        <w:t>world</w:t>
      </w:r>
      <w:r w:rsidRPr="00C2108C">
        <w:rPr>
          <w:u w:val="single"/>
        </w:rPr>
        <w:t xml:space="preserve">, </w:t>
      </w:r>
      <w:r w:rsidRPr="00C2108C">
        <w:rPr>
          <w:b/>
          <w:highlight w:val="green"/>
          <w:u w:val="single"/>
        </w:rPr>
        <w:t>because</w:t>
      </w:r>
      <w:proofErr w:type="gramEnd"/>
      <w:r w:rsidRPr="00C2108C">
        <w:rPr>
          <w:b/>
          <w:highlight w:val="green"/>
          <w:u w:val="single"/>
        </w:rPr>
        <w:t xml:space="preserve"> it produces and sells</w:t>
      </w:r>
      <w:r w:rsidRPr="00C2108C">
        <w:rPr>
          <w:highlight w:val="green"/>
          <w:u w:val="single"/>
        </w:rPr>
        <w:t xml:space="preserve"> </w:t>
      </w:r>
      <w:r w:rsidRPr="00C2108C">
        <w:rPr>
          <w:b/>
          <w:highlight w:val="green"/>
          <w:u w:val="single"/>
        </w:rPr>
        <w:t>medicines at a tenth to a thirtieth</w:t>
      </w:r>
      <w:r w:rsidRPr="00C2108C">
        <w:rPr>
          <w:highlight w:val="green"/>
          <w:u w:val="single"/>
        </w:rPr>
        <w:t xml:space="preserve"> </w:t>
      </w:r>
      <w:r w:rsidRPr="00C2108C">
        <w:rPr>
          <w:u w:val="single"/>
        </w:rPr>
        <w:t xml:space="preserve">of the </w:t>
      </w:r>
      <w:r w:rsidRPr="00C2108C">
        <w:rPr>
          <w:b/>
          <w:highlight w:val="green"/>
          <w:u w:val="single"/>
        </w:rPr>
        <w:t>retail prices abroad</w:t>
      </w:r>
      <w:r w:rsidRPr="00C2108C">
        <w:rPr>
          <w:u w:val="single"/>
        </w:rPr>
        <w:t xml:space="preserve">. </w:t>
      </w:r>
      <w:r w:rsidRPr="00C2108C">
        <w:rPr>
          <w:b/>
          <w:highlight w:val="green"/>
          <w:u w:val="single"/>
        </w:rPr>
        <w:t>Can Delhi not buttress its</w:t>
      </w:r>
      <w:r w:rsidRPr="00C2108C">
        <w:rPr>
          <w:highlight w:val="green"/>
          <w:u w:val="single"/>
        </w:rPr>
        <w:t xml:space="preserve"> </w:t>
      </w:r>
      <w:r w:rsidRPr="00C2108C">
        <w:rPr>
          <w:b/>
          <w:highlight w:val="green"/>
          <w:u w:val="single"/>
        </w:rPr>
        <w:t>food aid with medicines</w:t>
      </w:r>
      <w:r w:rsidRPr="00C2108C">
        <w:rPr>
          <w:u w:val="single"/>
        </w:rPr>
        <w:t xml:space="preserve"> and vitamins</w:t>
      </w:r>
      <w:r w:rsidRPr="00C2108C">
        <w:rPr>
          <w:highlight w:val="green"/>
          <w:u w:val="single"/>
        </w:rPr>
        <w:t xml:space="preserve">? This will give </w:t>
      </w:r>
      <w:r w:rsidRPr="00C2108C">
        <w:rPr>
          <w:b/>
          <w:highlight w:val="green"/>
          <w:u w:val="single"/>
        </w:rPr>
        <w:t>an entirely new meaning to</w:t>
      </w:r>
      <w:r w:rsidRPr="00C2108C">
        <w:rPr>
          <w:u w:val="single"/>
        </w:rPr>
        <w:t xml:space="preserve"> the concept of </w:t>
      </w:r>
      <w:r w:rsidRPr="00C2108C">
        <w:rPr>
          <w:b/>
          <w:highlight w:val="green"/>
          <w:u w:val="single"/>
        </w:rPr>
        <w:t>Soft Power for</w:t>
      </w:r>
      <w:r w:rsidRPr="00C2108C">
        <w:rPr>
          <w:highlight w:val="green"/>
          <w:u w:val="single"/>
        </w:rPr>
        <w:t xml:space="preserve">, </w:t>
      </w:r>
      <w:r w:rsidRPr="00C2108C">
        <w:rPr>
          <w:b/>
          <w:highlight w:val="green"/>
          <w:u w:val="single"/>
        </w:rPr>
        <w:t>unlike the West</w:t>
      </w:r>
      <w:r w:rsidRPr="00C2108C">
        <w:rPr>
          <w:u w:val="single"/>
        </w:rPr>
        <w:t xml:space="preserve"> in its present incarnation, </w:t>
      </w:r>
      <w:r w:rsidRPr="00C2108C">
        <w:rPr>
          <w:b/>
          <w:highlight w:val="green"/>
          <w:u w:val="single"/>
        </w:rPr>
        <w:t>it would be seeking to build influence by protecting</w:t>
      </w:r>
      <w:r w:rsidRPr="00C2108C">
        <w:rPr>
          <w:highlight w:val="green"/>
          <w:u w:val="single"/>
        </w:rPr>
        <w:t xml:space="preserve"> </w:t>
      </w:r>
      <w:r w:rsidRPr="00C2108C">
        <w:rPr>
          <w:u w:val="single"/>
        </w:rPr>
        <w:t xml:space="preserve">and preserving, </w:t>
      </w:r>
      <w:r w:rsidRPr="00C2108C">
        <w:rPr>
          <w:b/>
          <w:highlight w:val="green"/>
          <w:u w:val="single"/>
        </w:rPr>
        <w:t>not destroying</w:t>
      </w:r>
      <w:r w:rsidRPr="00C2108C">
        <w:rPr>
          <w:u w:val="single"/>
        </w:rPr>
        <w:t xml:space="preserve">; by expanding peoples' futures instead of </w:t>
      </w:r>
      <w:proofErr w:type="spellStart"/>
      <w:r w:rsidRPr="00C2108C">
        <w:rPr>
          <w:u w:val="single"/>
        </w:rPr>
        <w:t>ending</w:t>
      </w:r>
      <w:proofErr w:type="spellEnd"/>
      <w:r w:rsidRPr="00C2108C">
        <w:rPr>
          <w:u w:val="single"/>
        </w:rPr>
        <w:t xml:space="preserve"> them in darkness. We have been relatively </w:t>
      </w:r>
      <w:r w:rsidRPr="00C2108C">
        <w:rPr>
          <w:b/>
          <w:highlight w:val="green"/>
          <w:u w:val="single"/>
        </w:rPr>
        <w:t xml:space="preserve">slow to </w:t>
      </w:r>
      <w:proofErr w:type="spellStart"/>
      <w:r w:rsidRPr="00C2108C">
        <w:rPr>
          <w:b/>
          <w:highlight w:val="green"/>
          <w:u w:val="single"/>
        </w:rPr>
        <w:t>realise</w:t>
      </w:r>
      <w:proofErr w:type="spellEnd"/>
      <w:r w:rsidRPr="00C2108C">
        <w:rPr>
          <w:highlight w:val="green"/>
          <w:u w:val="single"/>
        </w:rPr>
        <w:t xml:space="preserve"> </w:t>
      </w:r>
      <w:r w:rsidRPr="00C2108C">
        <w:rPr>
          <w:u w:val="single"/>
        </w:rPr>
        <w:t xml:space="preserve">our </w:t>
      </w:r>
      <w:r w:rsidRPr="00C2108C">
        <w:rPr>
          <w:b/>
          <w:highlight w:val="green"/>
          <w:u w:val="single"/>
        </w:rPr>
        <w:t>full potential</w:t>
      </w:r>
      <w:r w:rsidRPr="00C2108C">
        <w:rPr>
          <w:highlight w:val="green"/>
          <w:u w:val="single"/>
        </w:rPr>
        <w:t xml:space="preserve"> </w:t>
      </w:r>
      <w:r w:rsidRPr="00C2108C">
        <w:rPr>
          <w:u w:val="single"/>
        </w:rPr>
        <w:t>for the exercise of soft power</w:t>
      </w:r>
      <w:r w:rsidRPr="00C2108C">
        <w:rPr>
          <w:sz w:val="16"/>
        </w:rPr>
        <w:t xml:space="preserve">. This could be because of our too-ready acceptance of a concept that was created by an American to address American foreign policy concerns. In Joseph Nye's original definition, soft power originated in the capacity to attract others to your country's culture, </w:t>
      </w:r>
      <w:proofErr w:type="gramStart"/>
      <w:r w:rsidRPr="00C2108C">
        <w:rPr>
          <w:sz w:val="16"/>
        </w:rPr>
        <w:t>values</w:t>
      </w:r>
      <w:proofErr w:type="gramEnd"/>
      <w:r w:rsidRPr="00C2108C">
        <w:rPr>
          <w:sz w:val="16"/>
        </w:rPr>
        <w:t xml:space="preserve"> and institutions. Indian policymakers have taken this to heart and relied mainly upon India's open society, democratic institutions, lack of aggressive intent and willingness to share the burden of U.N. peacekeeping and policing the global commons, to garner respect and support in the international community</w:t>
      </w:r>
      <w:r w:rsidRPr="00C2108C">
        <w:rPr>
          <w:u w:val="single"/>
        </w:rPr>
        <w:t xml:space="preserve">. It is only in the last half-decade, as the Westphalian international order crumbled and India's </w:t>
      </w:r>
      <w:proofErr w:type="spellStart"/>
      <w:r w:rsidRPr="00C2108C">
        <w:rPr>
          <w:u w:val="single"/>
        </w:rPr>
        <w:t>neighbourhood</w:t>
      </w:r>
      <w:proofErr w:type="spellEnd"/>
      <w:r w:rsidRPr="00C2108C">
        <w:rPr>
          <w:u w:val="single"/>
        </w:rPr>
        <w:t xml:space="preserve"> became increasingly unstable, that New Delhi has begun to explore the economic dimensions of ‘soft power' seriously.</w:t>
      </w:r>
      <w:r w:rsidRPr="00C2108C">
        <w:rPr>
          <w:sz w:val="16"/>
        </w:rPr>
        <w:t xml:space="preserve"> Afghanistan has been the focus of its initial efforts, and its success is attested to by the threat (irrational though it is) that Pakistan feels from it.</w:t>
      </w:r>
    </w:p>
    <w:p w14:paraId="7DD83AA9" w14:textId="77777777" w:rsidR="00895B67" w:rsidRDefault="00895B67" w:rsidP="00895B67">
      <w:pPr>
        <w:rPr>
          <w:sz w:val="16"/>
        </w:rPr>
      </w:pPr>
    </w:p>
    <w:p w14:paraId="6B4F53E9" w14:textId="77777777" w:rsidR="00895B67" w:rsidRDefault="00895B67" w:rsidP="00895B67">
      <w:pPr>
        <w:pStyle w:val="Heading4"/>
        <w:rPr>
          <w:u w:val="single"/>
        </w:rPr>
      </w:pPr>
      <w:r>
        <w:t xml:space="preserve">Successful India Soft Power </w:t>
      </w:r>
      <w:r>
        <w:rPr>
          <w:u w:val="single"/>
        </w:rPr>
        <w:t>solves Extinction</w:t>
      </w:r>
    </w:p>
    <w:p w14:paraId="5D530ED9" w14:textId="77777777" w:rsidR="00895B67" w:rsidRPr="00577449" w:rsidRDefault="00895B67" w:rsidP="00895B67">
      <w:r w:rsidRPr="00577449">
        <w:rPr>
          <w:rStyle w:val="Style13ptBold"/>
        </w:rPr>
        <w:t>Kamdar</w:t>
      </w:r>
      <w:r>
        <w:rPr>
          <w:rStyle w:val="Style13ptBold"/>
        </w:rPr>
        <w:t xml:space="preserve"> 7</w:t>
      </w:r>
      <w:r w:rsidRPr="00577449">
        <w:t>, Mira. Planet India: How the fastest growing democracy is transforming America and the world. Simon and Schuster, 2007.</w:t>
      </w:r>
      <w:r>
        <w:t xml:space="preserve"> (</w:t>
      </w:r>
      <w:r w:rsidRPr="00577449">
        <w:t>Bernard Schwartz Fellow at the Asia Society in 2008</w:t>
      </w:r>
      <w:r>
        <w:t>)//Elmer</w:t>
      </w:r>
    </w:p>
    <w:p w14:paraId="566D88C0" w14:textId="77777777" w:rsidR="00895B67" w:rsidRPr="000B015F" w:rsidRDefault="00895B67" w:rsidP="00895B67">
      <w:pPr>
        <w:rPr>
          <w:sz w:val="14"/>
        </w:rPr>
      </w:pPr>
      <w:r w:rsidRPr="00195647">
        <w:rPr>
          <w:b/>
          <w:bCs/>
          <w:highlight w:val="green"/>
          <w:u w:val="single"/>
        </w:rPr>
        <w:t>No</w:t>
      </w:r>
      <w:r w:rsidRPr="00E939B9">
        <w:rPr>
          <w:b/>
          <w:bCs/>
          <w:u w:val="single"/>
        </w:rPr>
        <w:t xml:space="preserve"> other </w:t>
      </w:r>
      <w:r w:rsidRPr="00195647">
        <w:rPr>
          <w:b/>
          <w:bCs/>
          <w:highlight w:val="green"/>
          <w:u w:val="single"/>
        </w:rPr>
        <w:t>country matters more to the future of our planet than India</w:t>
      </w:r>
      <w:r w:rsidRPr="00C73049">
        <w:rPr>
          <w:u w:val="single"/>
        </w:rPr>
        <w:t>.</w:t>
      </w:r>
      <w:r w:rsidRPr="00E939B9">
        <w:rPr>
          <w:sz w:val="14"/>
        </w:rPr>
        <w:t xml:space="preserve"> There is no challenge we face, no opportunity we covet where India does not have critical relevance. </w:t>
      </w:r>
      <w:r w:rsidRPr="00195647">
        <w:rPr>
          <w:b/>
          <w:bCs/>
          <w:highlight w:val="green"/>
          <w:u w:val="single"/>
        </w:rPr>
        <w:t>From</w:t>
      </w:r>
      <w:r w:rsidRPr="00C73049">
        <w:rPr>
          <w:b/>
          <w:bCs/>
          <w:u w:val="single"/>
        </w:rPr>
        <w:t xml:space="preserve"> combating global </w:t>
      </w:r>
      <w:r w:rsidRPr="00195647">
        <w:rPr>
          <w:b/>
          <w:bCs/>
          <w:highlight w:val="green"/>
          <w:u w:val="single"/>
        </w:rPr>
        <w:t>terror</w:t>
      </w:r>
      <w:r w:rsidRPr="00C73049">
        <w:rPr>
          <w:b/>
          <w:bCs/>
          <w:u w:val="single"/>
        </w:rPr>
        <w:t xml:space="preserve"> to finding cures for dangerous </w:t>
      </w:r>
      <w:r w:rsidRPr="00195647">
        <w:rPr>
          <w:b/>
          <w:bCs/>
          <w:highlight w:val="green"/>
          <w:u w:val="single"/>
        </w:rPr>
        <w:t>pandemics</w:t>
      </w:r>
      <w:r w:rsidRPr="00C73049">
        <w:rPr>
          <w:b/>
          <w:bCs/>
          <w:u w:val="single"/>
        </w:rPr>
        <w:t xml:space="preserve">, from dealing with the </w:t>
      </w:r>
      <w:r w:rsidRPr="00195647">
        <w:rPr>
          <w:b/>
          <w:bCs/>
          <w:highlight w:val="green"/>
          <w:u w:val="single"/>
        </w:rPr>
        <w:t>energy</w:t>
      </w:r>
      <w:r w:rsidRPr="00C73049">
        <w:rPr>
          <w:b/>
          <w:bCs/>
          <w:u w:val="single"/>
        </w:rPr>
        <w:t xml:space="preserve"> crisis </w:t>
      </w:r>
      <w:r w:rsidRPr="00195647">
        <w:rPr>
          <w:b/>
          <w:bCs/>
          <w:highlight w:val="green"/>
          <w:u w:val="single"/>
        </w:rPr>
        <w:t>to averting</w:t>
      </w:r>
      <w:r w:rsidRPr="00C73049">
        <w:rPr>
          <w:b/>
          <w:bCs/>
          <w:u w:val="single"/>
        </w:rPr>
        <w:t xml:space="preserve"> the worst scenarios of global </w:t>
      </w:r>
      <w:r w:rsidRPr="00195647">
        <w:rPr>
          <w:b/>
          <w:bCs/>
          <w:highlight w:val="green"/>
          <w:u w:val="single"/>
        </w:rPr>
        <w:t>warming</w:t>
      </w:r>
      <w:r w:rsidRPr="00C73049">
        <w:rPr>
          <w:u w:val="single"/>
        </w:rPr>
        <w:t>, from rebalancing stark global inequalities to spurring the vital innovation needed to create jobs and improve lives—</w:t>
      </w:r>
      <w:r w:rsidRPr="00195647">
        <w:rPr>
          <w:b/>
          <w:bCs/>
          <w:highlight w:val="green"/>
          <w:u w:val="single"/>
        </w:rPr>
        <w:t>India is</w:t>
      </w:r>
      <w:r w:rsidRPr="00C73049">
        <w:rPr>
          <w:b/>
          <w:bCs/>
          <w:u w:val="single"/>
        </w:rPr>
        <w:t xml:space="preserve"> now </w:t>
      </w:r>
      <w:r w:rsidRPr="00195647">
        <w:rPr>
          <w:b/>
          <w:bCs/>
          <w:highlight w:val="green"/>
          <w:u w:val="single"/>
        </w:rPr>
        <w:t>a pivotal player</w:t>
      </w:r>
      <w:r w:rsidRPr="00E939B9">
        <w:rPr>
          <w:sz w:val="14"/>
        </w:rPr>
        <w:t xml:space="preserve">. </w:t>
      </w:r>
      <w:r w:rsidRPr="00C73049">
        <w:rPr>
          <w:u w:val="single"/>
        </w:rPr>
        <w:t xml:space="preserve">The world is undergoing a process of profound recalibration </w:t>
      </w:r>
      <w:r w:rsidRPr="00E939B9">
        <w:rPr>
          <w:u w:val="single"/>
        </w:rPr>
        <w:t>in which the rise of Asia is the most important factor. India holds the key to this new world.</w:t>
      </w:r>
      <w:r w:rsidRPr="00E939B9">
        <w:rPr>
          <w:sz w:val="14"/>
        </w:rPr>
        <w:t xml:space="preserve"> India is at once an ancient Asian civilization, a modern nation grounded in Enlightenment values and democratic institutions, and a rising twenty-first-century power. With a population of 1.2 billion, India is the world’s largest democracy. It is an open, vibrant society. India’s diverse population includes Hindus, Muslims, Sikhs, Christians, Buddhists, Jains, Zoroastrians, Jews, and animists. There are twenty-two official languages in India. Three hundred fifty million Indians speak English. India is the world in microcosm. Its geography encompasses every climate, from snowcapped Himalayas to palm-fringed beaches to deserts where nomads and </w:t>
      </w:r>
      <w:proofErr w:type="gramStart"/>
      <w:r w:rsidRPr="00E939B9">
        <w:rPr>
          <w:sz w:val="14"/>
        </w:rPr>
        <w:t>camels</w:t>
      </w:r>
      <w:proofErr w:type="gramEnd"/>
      <w:r w:rsidRPr="00E939B9">
        <w:rPr>
          <w:sz w:val="14"/>
        </w:rPr>
        <w:t xml:space="preserve"> roam. A developing country, India is divided among a tiny affluent minority, a rising middle class, and 800 million people who live on less than $2 per day. India faces all the critical problems of our time—extreme social inequality, employment insecurity, a growing energy crisis, severe water shortages, a degraded environment, global warming, a galloping HIV/AIDS epidemic, terrorist attacks—on a scale that defies the imagination. </w:t>
      </w:r>
      <w:r w:rsidRPr="00195647">
        <w:rPr>
          <w:highlight w:val="green"/>
          <w:u w:val="single"/>
        </w:rPr>
        <w:t>India’s goal is</w:t>
      </w:r>
      <w:r w:rsidRPr="00C73049">
        <w:rPr>
          <w:u w:val="single"/>
        </w:rPr>
        <w:t xml:space="preserve"> breathtaking in scope: </w:t>
      </w:r>
      <w:r w:rsidRPr="00195647">
        <w:rPr>
          <w:highlight w:val="green"/>
          <w:u w:val="single"/>
        </w:rPr>
        <w:t>transform a developing country</w:t>
      </w:r>
      <w:r w:rsidRPr="00C73049">
        <w:rPr>
          <w:u w:val="single"/>
        </w:rPr>
        <w:t xml:space="preserve"> of more than 1 billion people </w:t>
      </w:r>
      <w:r w:rsidRPr="00195647">
        <w:rPr>
          <w:highlight w:val="green"/>
          <w:u w:val="single"/>
        </w:rPr>
        <w:t>into a</w:t>
      </w:r>
      <w:r w:rsidRPr="00C73049">
        <w:rPr>
          <w:u w:val="single"/>
        </w:rPr>
        <w:t xml:space="preserve"> developed nation and </w:t>
      </w:r>
      <w:r w:rsidRPr="00195647">
        <w:rPr>
          <w:highlight w:val="green"/>
          <w:u w:val="single"/>
        </w:rPr>
        <w:t>global</w:t>
      </w:r>
      <w:r w:rsidRPr="00C73049">
        <w:rPr>
          <w:u w:val="single"/>
        </w:rPr>
        <w:t xml:space="preserve"> </w:t>
      </w:r>
      <w:r w:rsidRPr="00195647">
        <w:rPr>
          <w:highlight w:val="green"/>
          <w:u w:val="single"/>
        </w:rPr>
        <w:t>leader</w:t>
      </w:r>
      <w:r w:rsidRPr="00C73049">
        <w:rPr>
          <w:u w:val="single"/>
        </w:rPr>
        <w:t xml:space="preserve"> </w:t>
      </w:r>
      <w:r w:rsidRPr="00E939B9">
        <w:rPr>
          <w:sz w:val="14"/>
        </w:rPr>
        <w:t xml:space="preserve">by </w:t>
      </w:r>
      <w:proofErr w:type="gramStart"/>
      <w:r w:rsidRPr="00E939B9">
        <w:rPr>
          <w:sz w:val="14"/>
        </w:rPr>
        <w:t xml:space="preserve">2020, </w:t>
      </w:r>
      <w:r w:rsidRPr="00C73049">
        <w:rPr>
          <w:u w:val="single"/>
        </w:rPr>
        <w:t>and</w:t>
      </w:r>
      <w:proofErr w:type="gramEnd"/>
      <w:r w:rsidRPr="00C73049">
        <w:rPr>
          <w:u w:val="single"/>
        </w:rPr>
        <w:t xml:space="preserve"> do this as a democracy in an era of resource scarcity and environmental degradation. The world </w:t>
      </w:r>
      <w:proofErr w:type="gramStart"/>
      <w:r w:rsidRPr="00C73049">
        <w:rPr>
          <w:u w:val="single"/>
        </w:rPr>
        <w:t>has to</w:t>
      </w:r>
      <w:proofErr w:type="gramEnd"/>
      <w:r w:rsidRPr="00C73049">
        <w:rPr>
          <w:u w:val="single"/>
        </w:rPr>
        <w:t xml:space="preserve"> cheer India on. </w:t>
      </w:r>
      <w:r w:rsidRPr="00195647">
        <w:rPr>
          <w:highlight w:val="green"/>
          <w:u w:val="single"/>
        </w:rPr>
        <w:t>If India fails</w:t>
      </w:r>
      <w:r w:rsidRPr="00C73049">
        <w:rPr>
          <w:u w:val="single"/>
        </w:rPr>
        <w:t xml:space="preserve">, there is a real risk that </w:t>
      </w:r>
      <w:r w:rsidRPr="00195647">
        <w:rPr>
          <w:b/>
          <w:bCs/>
          <w:highlight w:val="green"/>
          <w:u w:val="single"/>
        </w:rPr>
        <w:t>our world will become</w:t>
      </w:r>
      <w:r w:rsidRPr="00E939B9">
        <w:rPr>
          <w:b/>
          <w:bCs/>
          <w:u w:val="single"/>
        </w:rPr>
        <w:t xml:space="preserve"> </w:t>
      </w:r>
      <w:r w:rsidRPr="00195647">
        <w:rPr>
          <w:b/>
          <w:bCs/>
          <w:highlight w:val="green"/>
          <w:u w:val="single"/>
        </w:rPr>
        <w:t>hostage to</w:t>
      </w:r>
      <w:r w:rsidRPr="00E939B9">
        <w:rPr>
          <w:b/>
          <w:bCs/>
          <w:u w:val="single"/>
        </w:rPr>
        <w:t xml:space="preserve"> political </w:t>
      </w:r>
      <w:r w:rsidRPr="00195647">
        <w:rPr>
          <w:b/>
          <w:bCs/>
          <w:highlight w:val="green"/>
          <w:u w:val="single"/>
        </w:rPr>
        <w:t>chaos, war over</w:t>
      </w:r>
      <w:r w:rsidRPr="00E939B9">
        <w:rPr>
          <w:b/>
          <w:bCs/>
          <w:u w:val="single"/>
        </w:rPr>
        <w:t xml:space="preserve"> dwindling </w:t>
      </w:r>
      <w:r w:rsidRPr="00195647">
        <w:rPr>
          <w:b/>
          <w:bCs/>
          <w:highlight w:val="green"/>
          <w:u w:val="single"/>
        </w:rPr>
        <w:t>resources, a poisoned environment, and</w:t>
      </w:r>
      <w:r w:rsidRPr="00E939B9">
        <w:rPr>
          <w:b/>
          <w:bCs/>
          <w:u w:val="single"/>
        </w:rPr>
        <w:t xml:space="preserve"> galloping </w:t>
      </w:r>
      <w:r w:rsidRPr="00195647">
        <w:rPr>
          <w:b/>
          <w:bCs/>
          <w:highlight w:val="green"/>
          <w:u w:val="single"/>
        </w:rPr>
        <w:t>disease</w:t>
      </w:r>
      <w:r w:rsidRPr="00C73049">
        <w:rPr>
          <w:u w:val="single"/>
        </w:rPr>
        <w:t xml:space="preserve">. Wealthy enclaves will employ private companies to supply their needs and private militias to protect them from the poor massing at their gates. But, </w:t>
      </w:r>
      <w:r w:rsidRPr="00195647">
        <w:rPr>
          <w:highlight w:val="green"/>
          <w:u w:val="single"/>
        </w:rPr>
        <w:t>if India succeeds</w:t>
      </w:r>
      <w:r w:rsidRPr="00C73049">
        <w:rPr>
          <w:u w:val="single"/>
        </w:rPr>
        <w:t xml:space="preserve">, </w:t>
      </w:r>
      <w:r w:rsidRPr="00195647">
        <w:rPr>
          <w:highlight w:val="green"/>
          <w:u w:val="single"/>
        </w:rPr>
        <w:t>it will demonstrate</w:t>
      </w:r>
      <w:r w:rsidRPr="00C73049">
        <w:rPr>
          <w:u w:val="single"/>
        </w:rPr>
        <w:t xml:space="preserve"> that </w:t>
      </w:r>
      <w:r w:rsidRPr="00195647">
        <w:rPr>
          <w:highlight w:val="green"/>
          <w:u w:val="single"/>
        </w:rPr>
        <w:t>it is possible to lift</w:t>
      </w:r>
      <w:r w:rsidRPr="00C73049">
        <w:rPr>
          <w:u w:val="single"/>
        </w:rPr>
        <w:t xml:space="preserve"> hundreds of </w:t>
      </w:r>
      <w:r w:rsidRPr="00195647">
        <w:rPr>
          <w:highlight w:val="green"/>
          <w:u w:val="single"/>
        </w:rPr>
        <w:t>millions</w:t>
      </w:r>
      <w:r w:rsidRPr="00C73049">
        <w:rPr>
          <w:u w:val="single"/>
        </w:rPr>
        <w:t xml:space="preserve"> of people </w:t>
      </w:r>
      <w:r w:rsidRPr="00195647">
        <w:rPr>
          <w:highlight w:val="green"/>
          <w:u w:val="single"/>
        </w:rPr>
        <w:t>out of poverty.</w:t>
      </w:r>
      <w:r w:rsidRPr="00C73049">
        <w:rPr>
          <w:u w:val="single"/>
        </w:rPr>
        <w:t xml:space="preserve">  It will prove that multiethnic, multireligious democracy is not a luxury for rich societies.  It will </w:t>
      </w:r>
      <w:r w:rsidRPr="00195647">
        <w:rPr>
          <w:b/>
          <w:bCs/>
          <w:highlight w:val="green"/>
          <w:u w:val="single"/>
        </w:rPr>
        <w:t xml:space="preserve">show us how to save </w:t>
      </w:r>
      <w:r w:rsidRPr="00E939B9">
        <w:rPr>
          <w:b/>
          <w:bCs/>
          <w:u w:val="single"/>
        </w:rPr>
        <w:t xml:space="preserve">our </w:t>
      </w:r>
      <w:r w:rsidRPr="00195647">
        <w:rPr>
          <w:b/>
          <w:bCs/>
          <w:highlight w:val="green"/>
          <w:u w:val="single"/>
        </w:rPr>
        <w:t xml:space="preserve">environment, and </w:t>
      </w:r>
      <w:r w:rsidRPr="00E939B9">
        <w:rPr>
          <w:b/>
          <w:bCs/>
          <w:u w:val="single"/>
        </w:rPr>
        <w:t xml:space="preserve">how to </w:t>
      </w:r>
      <w:r w:rsidRPr="00195647">
        <w:rPr>
          <w:b/>
          <w:bCs/>
          <w:highlight w:val="green"/>
          <w:u w:val="single"/>
        </w:rPr>
        <w:t xml:space="preserve">manage </w:t>
      </w:r>
      <w:r w:rsidRPr="00E939B9">
        <w:rPr>
          <w:b/>
          <w:bCs/>
          <w:u w:val="single"/>
        </w:rPr>
        <w:t xml:space="preserve">in a </w:t>
      </w:r>
      <w:r w:rsidRPr="00195647">
        <w:rPr>
          <w:b/>
          <w:bCs/>
          <w:highlight w:val="green"/>
          <w:u w:val="single"/>
        </w:rPr>
        <w:t>fractious</w:t>
      </w:r>
      <w:r w:rsidRPr="00E939B9">
        <w:rPr>
          <w:b/>
          <w:bCs/>
          <w:u w:val="single"/>
        </w:rPr>
        <w:t xml:space="preserve">, multipolar </w:t>
      </w:r>
      <w:r w:rsidRPr="00195647">
        <w:rPr>
          <w:b/>
          <w:bCs/>
          <w:highlight w:val="green"/>
          <w:u w:val="single"/>
        </w:rPr>
        <w:t>world</w:t>
      </w:r>
      <w:r w:rsidRPr="00C73049">
        <w:rPr>
          <w:u w:val="single"/>
        </w:rPr>
        <w:t>.  India’s gambit is truly the venture of the century.</w:t>
      </w:r>
    </w:p>
    <w:p w14:paraId="4324197F" w14:textId="77777777" w:rsidR="00895B67" w:rsidRDefault="00895B67" w:rsidP="00895B67"/>
    <w:p w14:paraId="5AF2FE9E" w14:textId="77777777" w:rsidR="00895B67" w:rsidRDefault="00895B67" w:rsidP="00895B67">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371ED94D" w14:textId="77777777" w:rsidR="00895B67" w:rsidRDefault="00895B67" w:rsidP="00895B67">
      <w:pPr>
        <w:pStyle w:val="ListParagraph"/>
        <w:numPr>
          <w:ilvl w:val="0"/>
          <w:numId w:val="16"/>
        </w:numPr>
      </w:pPr>
      <w:r>
        <w:t>AT Advantage CPs to solve Drug Prices</w:t>
      </w:r>
    </w:p>
    <w:p w14:paraId="35833A03" w14:textId="77777777" w:rsidR="00895B67" w:rsidRDefault="00895B67" w:rsidP="00895B67">
      <w:r w:rsidRPr="006A5D4C">
        <w:rPr>
          <w:rStyle w:val="Style13ptBold"/>
        </w:rPr>
        <w:t>Radhakrishnan 16</w:t>
      </w:r>
      <w:r>
        <w:t xml:space="preserve"> </w:t>
      </w:r>
      <w:r w:rsidRPr="006A5D4C">
        <w:t>Priti Radhakrishnan 6-14-2016 "Pharma’s secret weapon to keep drug prices high"</w:t>
      </w:r>
      <w:r>
        <w:t xml:space="preserve"> </w:t>
      </w:r>
      <w:hyperlink r:id="rId22"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0655532B" w14:textId="77777777" w:rsidR="00895B67" w:rsidRDefault="00895B67" w:rsidP="00895B67">
      <w:pPr>
        <w:rPr>
          <w:sz w:val="16"/>
        </w:rPr>
      </w:pPr>
      <w:r w:rsidRPr="006A5D4C">
        <w:rPr>
          <w:u w:val="single"/>
        </w:rPr>
        <w:t xml:space="preserve">Skyrocketing drug prices are forcing states to take </w:t>
      </w:r>
      <w:r w:rsidRPr="0071310D">
        <w:rPr>
          <w:b/>
          <w:bCs/>
          <w:sz w:val="26"/>
          <w:highlight w:val="green"/>
          <w:u w:val="single"/>
        </w:rPr>
        <w:t>unprecedented measures</w:t>
      </w:r>
      <w:r w:rsidRPr="0071310D">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71310D">
        <w:rPr>
          <w:b/>
          <w:sz w:val="26"/>
          <w:highlight w:val="green"/>
          <w:u w:val="single"/>
        </w:rPr>
        <w:t>are important steps</w:t>
      </w:r>
      <w:r w:rsidRPr="006A5D4C">
        <w:rPr>
          <w:sz w:val="16"/>
        </w:rPr>
        <w:t xml:space="preserve">. </w:t>
      </w:r>
      <w:r w:rsidRPr="0071310D">
        <w:rPr>
          <w:b/>
          <w:sz w:val="26"/>
          <w:highlight w:val="green"/>
          <w:u w:val="single"/>
        </w:rPr>
        <w:t>But</w:t>
      </w:r>
      <w:r w:rsidRPr="0071310D">
        <w:rPr>
          <w:sz w:val="16"/>
          <w:highlight w:val="green"/>
        </w:rPr>
        <w:t xml:space="preserve"> </w:t>
      </w:r>
      <w:r w:rsidRPr="006A5D4C">
        <w:rPr>
          <w:sz w:val="16"/>
        </w:rPr>
        <w:t xml:space="preserve">they </w:t>
      </w:r>
      <w:r w:rsidRPr="0071310D">
        <w:rPr>
          <w:b/>
          <w:sz w:val="26"/>
          <w:highlight w:val="green"/>
          <w:u w:val="single"/>
        </w:rPr>
        <w:t xml:space="preserve">ignore a key driver of the problem: </w:t>
      </w:r>
      <w:r w:rsidRPr="0071310D">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71310D">
        <w:rPr>
          <w:b/>
          <w:sz w:val="26"/>
          <w:highlight w:val="green"/>
          <w:u w:val="single"/>
        </w:rPr>
        <w:t>rarely represent anything new in terms of science</w:t>
      </w:r>
      <w:r w:rsidRPr="006A5D4C">
        <w:rPr>
          <w:u w:val="single"/>
        </w:rPr>
        <w:t xml:space="preserve">. Instead, their </w:t>
      </w:r>
      <w:r w:rsidRPr="0071310D">
        <w:rPr>
          <w:b/>
          <w:sz w:val="26"/>
          <w:highlight w:val="green"/>
          <w:u w:val="single"/>
        </w:rPr>
        <w:t>purpose is to</w:t>
      </w:r>
      <w:r w:rsidRPr="0071310D">
        <w:rPr>
          <w:highlight w:val="green"/>
          <w:u w:val="single"/>
        </w:rPr>
        <w:t xml:space="preserve"> </w:t>
      </w:r>
      <w:r w:rsidRPr="0071310D">
        <w:rPr>
          <w:b/>
          <w:sz w:val="26"/>
          <w:highlight w:val="green"/>
          <w:u w:val="single"/>
        </w:rPr>
        <w:t>prolong</w:t>
      </w:r>
      <w:r w:rsidRPr="0071310D">
        <w:rPr>
          <w:highlight w:val="green"/>
          <w:u w:val="single"/>
        </w:rPr>
        <w:t xml:space="preserve"> </w:t>
      </w:r>
      <w:r w:rsidRPr="0071310D">
        <w:rPr>
          <w:b/>
          <w:sz w:val="26"/>
          <w:highlight w:val="green"/>
          <w:u w:val="single"/>
        </w:rPr>
        <w:t>a</w:t>
      </w:r>
      <w:r w:rsidRPr="0071310D">
        <w:rPr>
          <w:highlight w:val="green"/>
          <w:u w:val="single"/>
        </w:rPr>
        <w:t xml:space="preserve"> </w:t>
      </w:r>
      <w:r w:rsidRPr="006A5D4C">
        <w:rPr>
          <w:u w:val="single"/>
        </w:rPr>
        <w:t xml:space="preserve">company’s </w:t>
      </w:r>
      <w:r w:rsidRPr="0071310D">
        <w:rPr>
          <w:b/>
          <w:sz w:val="26"/>
          <w:highlight w:val="green"/>
          <w:u w:val="single"/>
        </w:rPr>
        <w:t>monopoly</w:t>
      </w:r>
      <w:r w:rsidRPr="0071310D">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 xml:space="preserve">over 108 patents on its HIV drug </w:t>
      </w:r>
      <w:proofErr w:type="spellStart"/>
      <w:r w:rsidRPr="006A5D4C">
        <w:rPr>
          <w:u w:val="single"/>
        </w:rPr>
        <w:t>Kaletra</w:t>
      </w:r>
      <w:proofErr w:type="spellEnd"/>
      <w:r w:rsidRPr="006A5D4C">
        <w:rPr>
          <w:sz w:val="16"/>
        </w:rPr>
        <w:t xml:space="preserve">. Take the case of </w:t>
      </w:r>
      <w:proofErr w:type="spellStart"/>
      <w:r w:rsidRPr="006A5D4C">
        <w:rPr>
          <w:u w:val="single"/>
        </w:rPr>
        <w:t>Sovaldi</w:t>
      </w:r>
      <w:proofErr w:type="spellEnd"/>
      <w:r w:rsidRPr="006A5D4C">
        <w:rPr>
          <w:u w:val="single"/>
        </w:rPr>
        <w:t xml:space="preserve">, a treatment for hepatitis C developed by Gilead Sciences. In the United States, Gilead prices </w:t>
      </w:r>
      <w:proofErr w:type="spellStart"/>
      <w:r w:rsidRPr="006A5D4C">
        <w:rPr>
          <w:u w:val="single"/>
        </w:rPr>
        <w:t>Sovaldi</w:t>
      </w:r>
      <w:proofErr w:type="spellEnd"/>
      <w:r w:rsidRPr="006A5D4C">
        <w:rPr>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w:t>
      </w:r>
      <w:proofErr w:type="spellStart"/>
      <w:r w:rsidRPr="006A5D4C">
        <w:rPr>
          <w:sz w:val="16"/>
        </w:rPr>
        <w:t>Sovaldi</w:t>
      </w:r>
      <w:proofErr w:type="spellEnd"/>
      <w:r w:rsidRPr="006A5D4C">
        <w:rPr>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6A5D4C">
        <w:rPr>
          <w:sz w:val="16"/>
        </w:rPr>
        <w:t>Sovaldi</w:t>
      </w:r>
      <w:proofErr w:type="spellEnd"/>
      <w:r w:rsidRPr="006A5D4C">
        <w:rPr>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71310D">
        <w:rPr>
          <w:b/>
          <w:sz w:val="26"/>
          <w:highlight w:val="green"/>
          <w:u w:val="single"/>
        </w:rPr>
        <w:t>Pharmaceutical companies love to claim that winnowing</w:t>
      </w:r>
      <w:r w:rsidRPr="0071310D">
        <w:rPr>
          <w:highlight w:val="green"/>
          <w:u w:val="single"/>
        </w:rPr>
        <w:t xml:space="preserve"> </w:t>
      </w:r>
      <w:r w:rsidRPr="006A5D4C">
        <w:rPr>
          <w:u w:val="single"/>
        </w:rPr>
        <w:t xml:space="preserve">their armada of </w:t>
      </w:r>
      <w:r w:rsidRPr="0071310D">
        <w:rPr>
          <w:b/>
          <w:bCs/>
          <w:sz w:val="26"/>
          <w:highlight w:val="green"/>
          <w:u w:val="single"/>
        </w:rPr>
        <w:t>patents</w:t>
      </w:r>
      <w:r w:rsidRPr="0071310D">
        <w:rPr>
          <w:b/>
          <w:sz w:val="26"/>
          <w:highlight w:val="green"/>
          <w:u w:val="single"/>
        </w:rPr>
        <w:t xml:space="preserve"> would be a disincentive to innovation </w:t>
      </w:r>
      <w:r w:rsidRPr="006A5D4C">
        <w:rPr>
          <w:u w:val="single"/>
        </w:rPr>
        <w:t xml:space="preserve">and would limit research into new drugs. </w:t>
      </w:r>
      <w:r w:rsidRPr="0071310D">
        <w:rPr>
          <w:b/>
          <w:sz w:val="26"/>
          <w:highlight w:val="green"/>
          <w:u w:val="single"/>
        </w:rPr>
        <w:t>Don’t believe it</w:t>
      </w:r>
      <w:r w:rsidRPr="006A5D4C">
        <w:rPr>
          <w:u w:val="single"/>
        </w:rPr>
        <w:t xml:space="preserve">. </w:t>
      </w:r>
      <w:r w:rsidRPr="0071310D">
        <w:rPr>
          <w:b/>
          <w:sz w:val="26"/>
          <w:highlight w:val="green"/>
          <w:u w:val="single"/>
        </w:rPr>
        <w:t xml:space="preserve">The industry devotes </w:t>
      </w:r>
      <w:r w:rsidRPr="0071310D">
        <w:rPr>
          <w:b/>
          <w:sz w:val="26"/>
          <w:highlight w:val="green"/>
          <w:u w:val="single"/>
          <w:bdr w:val="single" w:sz="4" w:space="0" w:color="auto"/>
        </w:rPr>
        <w:t>shockingly little funding to research and development</w:t>
      </w:r>
      <w:r w:rsidRPr="006A5D4C">
        <w:rPr>
          <w:u w:val="single"/>
        </w:rPr>
        <w:t xml:space="preserve">. Companies </w:t>
      </w:r>
      <w:r w:rsidRPr="0071310D">
        <w:rPr>
          <w:b/>
          <w:sz w:val="26"/>
          <w:highlight w:val="green"/>
          <w:u w:val="single"/>
        </w:rPr>
        <w:t>spend</w:t>
      </w:r>
      <w:r w:rsidRPr="0071310D">
        <w:rPr>
          <w:highlight w:val="green"/>
          <w:u w:val="single"/>
        </w:rPr>
        <w:t xml:space="preserve"> </w:t>
      </w:r>
      <w:r w:rsidRPr="006A5D4C">
        <w:rPr>
          <w:u w:val="single"/>
        </w:rPr>
        <w:t xml:space="preserve">roughly </w:t>
      </w:r>
      <w:r w:rsidRPr="0071310D">
        <w:rPr>
          <w:b/>
          <w:sz w:val="26"/>
          <w:highlight w:val="green"/>
          <w:u w:val="single"/>
        </w:rPr>
        <w:t>one-third</w:t>
      </w:r>
      <w:r w:rsidRPr="0071310D">
        <w:rPr>
          <w:highlight w:val="green"/>
          <w:u w:val="single"/>
        </w:rPr>
        <w:t xml:space="preserve"> </w:t>
      </w:r>
      <w:r w:rsidRPr="006A5D4C">
        <w:rPr>
          <w:u w:val="single"/>
        </w:rPr>
        <w:t xml:space="preserve">of their revenues </w:t>
      </w:r>
      <w:r w:rsidRPr="0071310D">
        <w:rPr>
          <w:b/>
          <w:sz w:val="26"/>
          <w:highlight w:val="green"/>
          <w:u w:val="single"/>
        </w:rPr>
        <w:t>on marketing</w:t>
      </w:r>
      <w:r w:rsidRPr="0071310D">
        <w:rPr>
          <w:highlight w:val="green"/>
          <w:u w:val="single"/>
        </w:rPr>
        <w:t xml:space="preserve"> </w:t>
      </w:r>
      <w:r w:rsidRPr="0071310D">
        <w:rPr>
          <w:b/>
          <w:sz w:val="26"/>
          <w:highlight w:val="green"/>
          <w:u w:val="single"/>
        </w:rPr>
        <w:t>and only half as much on research</w:t>
      </w:r>
      <w:r w:rsidRPr="0071310D">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71310D">
        <w:rPr>
          <w:b/>
          <w:sz w:val="26"/>
          <w:highlight w:val="green"/>
          <w:u w:val="single"/>
        </w:rPr>
        <w:t xml:space="preserve">research funding </w:t>
      </w:r>
      <w:r w:rsidRPr="006A5D4C">
        <w:rPr>
          <w:u w:val="single"/>
        </w:rPr>
        <w:t xml:space="preserve">has been </w:t>
      </w:r>
      <w:r w:rsidRPr="0071310D">
        <w:rPr>
          <w:b/>
          <w:sz w:val="26"/>
          <w:highlight w:val="green"/>
          <w:u w:val="single"/>
        </w:rPr>
        <w:t>declining for more than a decade</w:t>
      </w:r>
      <w:r w:rsidRPr="006A5D4C">
        <w:rPr>
          <w:u w:val="single"/>
        </w:rPr>
        <w:t xml:space="preserve">, </w:t>
      </w:r>
      <w:r w:rsidRPr="0071310D">
        <w:rPr>
          <w:b/>
          <w:sz w:val="26"/>
          <w:highlight w:val="green"/>
          <w:u w:val="single"/>
        </w:rPr>
        <w:t>while</w:t>
      </w:r>
      <w:r w:rsidRPr="0071310D">
        <w:rPr>
          <w:highlight w:val="green"/>
          <w:u w:val="single"/>
        </w:rPr>
        <w:t xml:space="preserve"> </w:t>
      </w:r>
      <w:r w:rsidRPr="006A5D4C">
        <w:rPr>
          <w:u w:val="single"/>
        </w:rPr>
        <w:t xml:space="preserve">strategies of </w:t>
      </w:r>
      <w:r w:rsidRPr="0071310D">
        <w:rPr>
          <w:b/>
          <w:sz w:val="26"/>
          <w:highlight w:val="green"/>
          <w:u w:val="single"/>
        </w:rPr>
        <w:t>secondary patenting have steadily increased.</w:t>
      </w:r>
      <w:r w:rsidRPr="0071310D">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12645671" w14:textId="77777777" w:rsidR="00895B67" w:rsidRDefault="00895B67" w:rsidP="00895B67">
      <w:pPr>
        <w:pStyle w:val="Heading3"/>
      </w:pPr>
      <w:r>
        <w:t>1AC: Plan</w:t>
      </w:r>
    </w:p>
    <w:p w14:paraId="2E54DAE9" w14:textId="77777777" w:rsidR="00895B67" w:rsidRDefault="00895B67" w:rsidP="00895B67">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w:t>
      </w:r>
    </w:p>
    <w:p w14:paraId="085ED66B" w14:textId="77777777" w:rsidR="00895B67" w:rsidRPr="006C53E1" w:rsidRDefault="00895B67" w:rsidP="00895B67">
      <w:pPr>
        <w:pStyle w:val="Heading4"/>
      </w:pPr>
      <w:r>
        <w:t xml:space="preserve">The Plan </w:t>
      </w:r>
      <w:r>
        <w:rPr>
          <w:u w:val="single"/>
        </w:rPr>
        <w:t>solves Evergreening</w:t>
      </w:r>
      <w:r>
        <w:t>.</w:t>
      </w:r>
    </w:p>
    <w:p w14:paraId="39547C12" w14:textId="77777777" w:rsidR="00895B67" w:rsidRPr="005B38BB" w:rsidRDefault="00895B67" w:rsidP="00895B67">
      <w:r w:rsidRPr="005B38BB">
        <w:rPr>
          <w:rStyle w:val="Style13ptBold"/>
        </w:rPr>
        <w:t xml:space="preserve">Feldman </w:t>
      </w:r>
      <w:r>
        <w:rPr>
          <w:rStyle w:val="Style13ptBold"/>
        </w:rPr>
        <w:t>2</w:t>
      </w:r>
      <w:r>
        <w:t xml:space="preserve"> </w:t>
      </w:r>
      <w:r w:rsidRPr="005B38BB">
        <w:t>Robin Feldman 2-11-2019 "‘One-and-done’ for new drugs could cut patent thickets and boost generic competition"</w:t>
      </w:r>
      <w:r>
        <w:t xml:space="preserve"> </w:t>
      </w:r>
      <w:hyperlink r:id="rId23"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79289707" w14:textId="77777777" w:rsidR="00895B67" w:rsidRDefault="00895B67" w:rsidP="00895B67">
      <w:pPr>
        <w:rPr>
          <w:sz w:val="16"/>
        </w:rPr>
      </w:pPr>
      <w:r w:rsidRPr="0072187F">
        <w:rPr>
          <w:u w:val="single"/>
        </w:rPr>
        <w:t xml:space="preserve">I believe that </w:t>
      </w:r>
      <w:r w:rsidRPr="001B373A">
        <w:rPr>
          <w:highlight w:val="green"/>
          <w:u w:val="single"/>
        </w:rPr>
        <w:t xml:space="preserve">one period of protection </w:t>
      </w:r>
      <w:r w:rsidRPr="00CE51B6">
        <w:rPr>
          <w:b/>
          <w:bCs/>
          <w:u w:val="single"/>
          <w:bdr w:val="single" w:sz="4" w:space="0" w:color="auto"/>
        </w:rPr>
        <w:t xml:space="preserve">should be </w:t>
      </w:r>
      <w:r w:rsidRPr="001B373A">
        <w:rPr>
          <w:b/>
          <w:bCs/>
          <w:highlight w:val="green"/>
          <w:u w:val="single"/>
          <w:bdr w:val="single" w:sz="4" w:space="0" w:color="auto"/>
        </w:rPr>
        <w:t>enough</w:t>
      </w:r>
      <w:r w:rsidRPr="0072187F">
        <w:rPr>
          <w:u w:val="single"/>
        </w:rPr>
        <w:t xml:space="preserve">. We should </w:t>
      </w:r>
      <w:r w:rsidRPr="00CE51B6">
        <w:rPr>
          <w:u w:val="single"/>
        </w:rPr>
        <w:t>make the</w:t>
      </w:r>
      <w:r w:rsidRPr="0072187F">
        <w:rPr>
          <w:u w:val="single"/>
        </w:rPr>
        <w:t xml:space="preserve"> </w:t>
      </w:r>
      <w:r w:rsidRPr="001B373A">
        <w:rPr>
          <w:highlight w:val="green"/>
          <w:u w:val="single"/>
        </w:rPr>
        <w:t xml:space="preserve">legal changes </w:t>
      </w:r>
      <w:r w:rsidRPr="0072187F">
        <w:rPr>
          <w:u w:val="single"/>
        </w:rPr>
        <w:t xml:space="preserve">necessary </w:t>
      </w:r>
      <w:r w:rsidRPr="001B373A">
        <w:rPr>
          <w:highlight w:val="green"/>
          <w:u w:val="single"/>
        </w:rPr>
        <w:t xml:space="preserve">to prevent companies </w:t>
      </w:r>
      <w:r w:rsidRPr="001B373A">
        <w:rPr>
          <w:b/>
          <w:bCs/>
          <w:highlight w:val="green"/>
          <w:u w:val="single"/>
        </w:rPr>
        <w:t>from building patent walls</w:t>
      </w:r>
      <w:r w:rsidRPr="001B373A">
        <w:rPr>
          <w:highlight w:val="green"/>
          <w:u w:val="single"/>
        </w:rPr>
        <w:t xml:space="preserve"> </w:t>
      </w:r>
      <w:r w:rsidRPr="0072187F">
        <w:rPr>
          <w:u w:val="single"/>
        </w:rPr>
        <w:t xml:space="preserve">and piling up mountains of rights. This could be </w:t>
      </w:r>
      <w:r w:rsidRPr="00CE51B6">
        <w:rPr>
          <w:u w:val="single"/>
        </w:rPr>
        <w:t xml:space="preserve">accomplished </w:t>
      </w:r>
      <w:r w:rsidRPr="001B373A">
        <w:rPr>
          <w:b/>
          <w:bCs/>
          <w:highlight w:val="green"/>
          <w:u w:val="single"/>
          <w:bdr w:val="single" w:sz="4" w:space="0" w:color="auto"/>
        </w:rPr>
        <w:t>by a “one-and-done” approach</w:t>
      </w:r>
      <w:r w:rsidRPr="001B373A">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1B373A">
        <w:rPr>
          <w:highlight w:val="green"/>
          <w:u w:val="single"/>
        </w:rPr>
        <w:t>The result</w:t>
      </w:r>
      <w:r w:rsidRPr="0072187F">
        <w:rPr>
          <w:u w:val="single"/>
        </w:rPr>
        <w:t xml:space="preserve">, however, </w:t>
      </w:r>
      <w:r w:rsidRPr="001B373A">
        <w:rPr>
          <w:highlight w:val="green"/>
          <w:u w:val="single"/>
        </w:rPr>
        <w:t xml:space="preserve">is that a </w:t>
      </w:r>
      <w:r w:rsidRPr="0072187F">
        <w:rPr>
          <w:u w:val="single"/>
        </w:rPr>
        <w:t xml:space="preserve">pharmaceutical </w:t>
      </w:r>
      <w:r w:rsidRPr="001B373A">
        <w:rPr>
          <w:highlight w:val="green"/>
          <w:u w:val="single"/>
        </w:rPr>
        <w:t xml:space="preserve">company chooses whether </w:t>
      </w:r>
      <w:r w:rsidRPr="0072187F">
        <w:rPr>
          <w:u w:val="single"/>
        </w:rPr>
        <w:t xml:space="preserve">its period of </w:t>
      </w:r>
      <w:r w:rsidRPr="001B373A">
        <w:rPr>
          <w:highlight w:val="green"/>
          <w:u w:val="single"/>
        </w:rPr>
        <w:t>exclusivity would be a patent</w:t>
      </w:r>
      <w:r w:rsidRPr="0072187F">
        <w:rPr>
          <w:u w:val="single"/>
        </w:rPr>
        <w:t xml:space="preserve">, an </w:t>
      </w:r>
      <w:r w:rsidRPr="001B373A">
        <w:rPr>
          <w:highlight w:val="green"/>
          <w:u w:val="single"/>
        </w:rPr>
        <w:t>orphan drug designation</w:t>
      </w:r>
      <w:r w:rsidRPr="0072187F">
        <w:rPr>
          <w:u w:val="single"/>
        </w:rPr>
        <w:t xml:space="preserve">, a period of </w:t>
      </w:r>
      <w:r w:rsidRPr="001B373A">
        <w:rPr>
          <w:highlight w:val="green"/>
          <w:u w:val="single"/>
        </w:rPr>
        <w:t xml:space="preserve">data exclusivity </w:t>
      </w:r>
      <w:r w:rsidRPr="0072187F">
        <w:rPr>
          <w:u w:val="single"/>
        </w:rPr>
        <w:t xml:space="preserve">(in which no generic is allowed to use the original drug’s safety and effectiveness data), or something else — </w:t>
      </w:r>
      <w:r w:rsidRPr="001B373A">
        <w:rPr>
          <w:highlight w:val="green"/>
          <w:u w:val="single"/>
        </w:rPr>
        <w:t xml:space="preserve">but </w:t>
      </w:r>
      <w:r w:rsidRPr="001B373A">
        <w:rPr>
          <w:b/>
          <w:bCs/>
          <w:highlight w:val="green"/>
          <w:u w:val="single"/>
        </w:rPr>
        <w:t xml:space="preserve">not </w:t>
      </w:r>
      <w:proofErr w:type="gramStart"/>
      <w:r w:rsidRPr="001B373A">
        <w:rPr>
          <w:b/>
          <w:bCs/>
          <w:highlight w:val="green"/>
          <w:u w:val="single"/>
        </w:rPr>
        <w:t>all of</w:t>
      </w:r>
      <w:proofErr w:type="gramEnd"/>
      <w:r w:rsidRPr="001B373A">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1B373A">
        <w:rPr>
          <w:highlight w:val="green"/>
          <w:u w:val="single"/>
        </w:rPr>
        <w:t>Implementing</w:t>
      </w:r>
      <w:r w:rsidRPr="001B373A">
        <w:rPr>
          <w:sz w:val="16"/>
          <w:highlight w:val="green"/>
        </w:rPr>
        <w:t xml:space="preserve"> </w:t>
      </w:r>
      <w:r w:rsidRPr="0072187F">
        <w:rPr>
          <w:sz w:val="16"/>
        </w:rPr>
        <w:t xml:space="preserve">a </w:t>
      </w:r>
      <w:r w:rsidRPr="001B373A">
        <w:rPr>
          <w:highlight w:val="green"/>
          <w:u w:val="single"/>
        </w:rPr>
        <w:t>one-and-done</w:t>
      </w:r>
      <w:r w:rsidRPr="001B373A">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1B373A">
        <w:rPr>
          <w:highlight w:val="green"/>
          <w:u w:val="single"/>
        </w:rPr>
        <w:t xml:space="preserve">through </w:t>
      </w:r>
      <w:r w:rsidRPr="001B373A">
        <w:rPr>
          <w:b/>
          <w:bCs/>
          <w:highlight w:val="green"/>
          <w:u w:val="single"/>
          <w:bdr w:val="single" w:sz="4" w:space="0" w:color="auto"/>
        </w:rPr>
        <w:t xml:space="preserve">legislative changes to the FDA’s drug approval </w:t>
      </w:r>
      <w:proofErr w:type="gramStart"/>
      <w:r w:rsidRPr="001B373A">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2536D53D" w14:textId="77777777" w:rsidR="00895B67" w:rsidRDefault="00895B67" w:rsidP="00895B67">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439F5C01" w14:textId="77777777" w:rsidR="00895B67" w:rsidRPr="00791206" w:rsidRDefault="00895B67" w:rsidP="00895B67">
      <w:proofErr w:type="spellStart"/>
      <w:r w:rsidRPr="00791206">
        <w:rPr>
          <w:rStyle w:val="Style13ptBold"/>
        </w:rPr>
        <w:t>Stanbrook</w:t>
      </w:r>
      <w:proofErr w:type="spellEnd"/>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539959D8" w14:textId="77777777" w:rsidR="00895B67" w:rsidRDefault="00895B67" w:rsidP="00895B67">
      <w:pPr>
        <w:rPr>
          <w:u w:val="single"/>
        </w:rPr>
      </w:pPr>
      <w:r w:rsidRPr="0072187F">
        <w:rPr>
          <w:u w:val="single"/>
        </w:rPr>
        <w:t>At issue in the Indian case was “</w:t>
      </w:r>
      <w:r w:rsidRPr="001B373A">
        <w:rPr>
          <w:highlight w:val="green"/>
          <w:u w:val="single"/>
        </w:rPr>
        <w:t>evergreening</w:t>
      </w:r>
      <w:r w:rsidRPr="0072187F">
        <w:rPr>
          <w:u w:val="single"/>
        </w:rPr>
        <w:t xml:space="preserve">,” </w:t>
      </w:r>
      <w:r w:rsidRPr="00CE51B6">
        <w:rPr>
          <w:u w:val="single"/>
        </w:rPr>
        <w:t>a now widespread practice by the pharmaceutical industry designed to extend the monopoly on an existing drug by modifying it and seeking new patents</w:t>
      </w:r>
      <w:r w:rsidRPr="00CE51B6">
        <w:rPr>
          <w:sz w:val="16"/>
        </w:rPr>
        <w:t xml:space="preserve">.2 Currently, half of all drugs patented in Canada have multiple subsequent patents, extending the lifetime of the original patent by about 8 years.3 </w:t>
      </w:r>
      <w:r w:rsidRPr="00CE51B6">
        <w:rPr>
          <w:u w:val="single"/>
        </w:rPr>
        <w:t xml:space="preserve">Manufacturers, in </w:t>
      </w:r>
      <w:proofErr w:type="spellStart"/>
      <w:r w:rsidRPr="00CE51B6">
        <w:rPr>
          <w:u w:val="single"/>
        </w:rPr>
        <w:t>defence</w:t>
      </w:r>
      <w:proofErr w:type="spellEnd"/>
      <w:r w:rsidRPr="0072187F">
        <w:rPr>
          <w:u w:val="single"/>
        </w:rPr>
        <w:t xml:space="preserve"> of these practices, predictably </w:t>
      </w:r>
      <w:r w:rsidRPr="001B373A">
        <w:rPr>
          <w:highlight w:val="green"/>
          <w:u w:val="single"/>
        </w:rPr>
        <w:t xml:space="preserve">tout </w:t>
      </w:r>
      <w:r w:rsidRPr="0072187F">
        <w:rPr>
          <w:u w:val="single"/>
        </w:rPr>
        <w:t xml:space="preserve">the </w:t>
      </w:r>
      <w:r w:rsidRPr="001B373A">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1B373A">
        <w:rPr>
          <w:highlight w:val="green"/>
          <w:u w:val="single"/>
        </w:rPr>
        <w:t>new versions are</w:t>
      </w:r>
      <w:r w:rsidRPr="001B373A">
        <w:rPr>
          <w:sz w:val="16"/>
          <w:highlight w:val="green"/>
        </w:rPr>
        <w:t xml:space="preserve"> </w:t>
      </w:r>
      <w:r w:rsidRPr="00BA5EC6">
        <w:rPr>
          <w:sz w:val="16"/>
        </w:rPr>
        <w:t>by definition “</w:t>
      </w:r>
      <w:r w:rsidRPr="001B373A">
        <w:rPr>
          <w:b/>
          <w:bCs/>
          <w:highlight w:val="green"/>
          <w:u w:val="single"/>
        </w:rPr>
        <w:t>me too” drugs</w:t>
      </w:r>
      <w:r w:rsidRPr="001B373A">
        <w:rPr>
          <w:highlight w:val="green"/>
          <w:u w:val="single"/>
        </w:rPr>
        <w:t xml:space="preserve">, </w:t>
      </w:r>
      <w:r w:rsidRPr="00BA5EC6">
        <w:rPr>
          <w:u w:val="single"/>
        </w:rPr>
        <w:t xml:space="preserve">and demonstration that the resulting </w:t>
      </w:r>
      <w:r w:rsidRPr="00CE51B6">
        <w:rPr>
          <w:b/>
          <w:bCs/>
          <w:u w:val="single"/>
        </w:rPr>
        <w:t>incremental</w:t>
      </w:r>
      <w:r w:rsidRPr="001B373A">
        <w:rPr>
          <w:b/>
          <w:bCs/>
          <w:highlight w:val="green"/>
          <w:u w:val="single"/>
        </w:rPr>
        <w:t xml:space="preserve"> benefits</w:t>
      </w:r>
      <w:r w:rsidRPr="001B373A">
        <w:rPr>
          <w:highlight w:val="green"/>
          <w:u w:val="single"/>
        </w:rPr>
        <w:t xml:space="preserve"> </w:t>
      </w:r>
      <w:r w:rsidRPr="00BA5EC6">
        <w:rPr>
          <w:u w:val="single"/>
        </w:rPr>
        <w:t xml:space="preserve">in efficacy and safety are clinically meaningful </w:t>
      </w:r>
      <w:r w:rsidRPr="00CE51B6">
        <w:rPr>
          <w:b/>
          <w:bCs/>
          <w:u w:val="single"/>
          <w:bdr w:val="single" w:sz="4" w:space="0" w:color="auto"/>
        </w:rPr>
        <w:t xml:space="preserve">is often </w:t>
      </w:r>
      <w:r w:rsidRPr="001B373A">
        <w:rPr>
          <w:b/>
          <w:bCs/>
          <w:highlight w:val="green"/>
          <w:u w:val="single"/>
          <w:bdr w:val="single" w:sz="4" w:space="0" w:color="auto"/>
        </w:rPr>
        <w:t>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1B373A">
        <w:rPr>
          <w:highlight w:val="green"/>
          <w:u w:val="single"/>
        </w:rPr>
        <w:t xml:space="preserve">Rather than </w:t>
      </w:r>
      <w:r w:rsidRPr="00BA5EC6">
        <w:rPr>
          <w:u w:val="single"/>
        </w:rPr>
        <w:t xml:space="preserve">the </w:t>
      </w:r>
      <w:r w:rsidRPr="001B373A">
        <w:rPr>
          <w:highlight w:val="green"/>
          <w:u w:val="single"/>
        </w:rPr>
        <w:t xml:space="preserve">marginal benefits </w:t>
      </w:r>
      <w:r w:rsidRPr="00BA5EC6">
        <w:rPr>
          <w:u w:val="single"/>
        </w:rPr>
        <w:t xml:space="preserve">accrued </w:t>
      </w:r>
      <w:r w:rsidRPr="001B373A">
        <w:rPr>
          <w:highlight w:val="green"/>
          <w:u w:val="single"/>
        </w:rPr>
        <w:t xml:space="preserve">from tinkering </w:t>
      </w:r>
      <w:r w:rsidRPr="00BA5EC6">
        <w:rPr>
          <w:u w:val="single"/>
        </w:rPr>
        <w:t xml:space="preserve">with already effective agents, </w:t>
      </w:r>
      <w:r w:rsidRPr="001B373A">
        <w:rPr>
          <w:highlight w:val="green"/>
          <w:u w:val="single"/>
        </w:rPr>
        <w:t xml:space="preserve">patients </w:t>
      </w:r>
      <w:r w:rsidRPr="00BA5EC6">
        <w:rPr>
          <w:u w:val="single"/>
        </w:rPr>
        <w:t xml:space="preserve">worldwide </w:t>
      </w:r>
      <w:r w:rsidRPr="001B373A">
        <w:rPr>
          <w:highlight w:val="green"/>
          <w:u w:val="single"/>
        </w:rPr>
        <w:t xml:space="preserve">are in desperate need of </w:t>
      </w:r>
      <w:r w:rsidRPr="00BA5EC6">
        <w:rPr>
          <w:u w:val="single"/>
        </w:rPr>
        <w:t xml:space="preserve">new </w:t>
      </w:r>
      <w:r w:rsidRPr="001B373A">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CE51B6">
        <w:rPr>
          <w:u w:val="single"/>
        </w:rPr>
        <w:t>developing</w:t>
      </w:r>
      <w:r w:rsidRPr="00CE51B6">
        <w:rPr>
          <w:sz w:val="16"/>
        </w:rPr>
        <w:t xml:space="preserve"> </w:t>
      </w:r>
      <w:r w:rsidRPr="00CE51B6">
        <w:rPr>
          <w:u w:val="single"/>
        </w:rPr>
        <w:t>truly innovative drugs is</w:t>
      </w:r>
      <w:r w:rsidRPr="00CE51B6">
        <w:rPr>
          <w:sz w:val="16"/>
        </w:rPr>
        <w:t xml:space="preserve"> undeniably a </w:t>
      </w:r>
      <w:r w:rsidRPr="00CE51B6">
        <w:rPr>
          <w:u w:val="single"/>
        </w:rPr>
        <w:t>high-risk</w:t>
      </w:r>
      <w:r w:rsidRPr="00CE51B6">
        <w:rPr>
          <w:sz w:val="16"/>
        </w:rPr>
        <w:t xml:space="preserve"> venture. It is important and necessary that pharmaceutical companies continue to take these risks, because they are usually the only entities with sufficient resources to do so. </w:t>
      </w:r>
      <w:r w:rsidRPr="00CE51B6">
        <w:rPr>
          <w:u w:val="single"/>
        </w:rPr>
        <w:t xml:space="preserve">Therefore, companies must continue to perceive </w:t>
      </w:r>
      <w:r w:rsidRPr="00CE51B6">
        <w:rPr>
          <w:b/>
          <w:bCs/>
          <w:u w:val="single"/>
        </w:rPr>
        <w:t>sufficient incentives</w:t>
      </w:r>
      <w:r w:rsidRPr="00CE51B6">
        <w:rPr>
          <w:u w:val="single"/>
        </w:rPr>
        <w:t xml:space="preserve"> to continue investing in innovation. Indeed, there is evidence that the prospect of future evergreening has become part</w:t>
      </w:r>
      <w:r w:rsidRPr="00BA5EC6">
        <w:rPr>
          <w:u w:val="single"/>
        </w:rPr>
        <w:t xml:space="preserve"> of the incentive </w:t>
      </w:r>
      <w:r w:rsidRPr="001B373A">
        <w:rPr>
          <w:highlight w:val="green"/>
          <w:u w:val="single"/>
        </w:rPr>
        <w:t xml:space="preserve">calculation </w:t>
      </w:r>
      <w:r w:rsidRPr="00BA5EC6">
        <w:rPr>
          <w:u w:val="single"/>
        </w:rPr>
        <w:t>for innovative drug development</w:t>
      </w:r>
      <w:r w:rsidRPr="00BA5EC6">
        <w:rPr>
          <w:sz w:val="16"/>
        </w:rPr>
        <w:t xml:space="preserve">.4 But surely it is </w:t>
      </w:r>
      <w:r w:rsidRPr="001B373A">
        <w:rPr>
          <w:highlight w:val="green"/>
          <w:u w:val="single"/>
        </w:rPr>
        <w:t>perverse to</w:t>
      </w:r>
      <w:r w:rsidRPr="001B373A">
        <w:rPr>
          <w:sz w:val="16"/>
          <w:highlight w:val="green"/>
        </w:rPr>
        <w:t xml:space="preserve"> </w:t>
      </w:r>
      <w:r w:rsidRPr="00BA5EC6">
        <w:rPr>
          <w:sz w:val="16"/>
        </w:rPr>
        <w:t xml:space="preserve">extend unpredictably a period of patent protection that the government intended to be clearly defined and predictable, and to </w:t>
      </w:r>
      <w:r w:rsidRPr="001B373A">
        <w:rPr>
          <w:highlight w:val="green"/>
          <w:u w:val="single"/>
        </w:rPr>
        <w:t>maintain incentives</w:t>
      </w:r>
      <w:r w:rsidRPr="001B373A">
        <w:rPr>
          <w:sz w:val="16"/>
          <w:highlight w:val="green"/>
        </w:rPr>
        <w:t xml:space="preserve"> </w:t>
      </w:r>
      <w:r w:rsidRPr="001B373A">
        <w:rPr>
          <w:highlight w:val="green"/>
          <w:u w:val="single"/>
        </w:rPr>
        <w:t xml:space="preserve">that drive companies to </w:t>
      </w:r>
      <w:r w:rsidRPr="00CE51B6">
        <w:rPr>
          <w:u w:val="single"/>
        </w:rPr>
        <w:t>divert</w:t>
      </w:r>
      <w:r w:rsidRPr="00CE51B6">
        <w:rPr>
          <w:sz w:val="16"/>
        </w:rPr>
        <w:t xml:space="preserve"> th</w:t>
      </w:r>
      <w:r w:rsidRPr="00BA5EC6">
        <w:rPr>
          <w:sz w:val="16"/>
        </w:rPr>
        <w:t xml:space="preserve">eir </w:t>
      </w:r>
      <w:r w:rsidRPr="001B373A">
        <w:rPr>
          <w:b/>
          <w:bCs/>
          <w:highlight w:val="green"/>
          <w:u w:val="single"/>
        </w:rPr>
        <w:t>drug-development</w:t>
      </w:r>
      <w:r w:rsidRPr="00CE51B6">
        <w:rPr>
          <w:b/>
          <w:bCs/>
          <w:u w:val="single"/>
        </w:rPr>
        <w:t xml:space="preserve"> resources </w:t>
      </w:r>
      <w:r w:rsidRPr="001B373A">
        <w:rPr>
          <w:b/>
          <w:bCs/>
          <w:highlight w:val="green"/>
          <w:u w:val="single"/>
        </w:rPr>
        <w:t>away from innovation</w:t>
      </w:r>
      <w:r w:rsidRPr="001B373A">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1B373A">
        <w:rPr>
          <w:b/>
          <w:bCs/>
          <w:highlight w:val="green"/>
          <w:u w:val="single"/>
        </w:rPr>
        <w:t xml:space="preserve">denying future patents </w:t>
      </w:r>
      <w:r w:rsidRPr="00CE51B6">
        <w:rPr>
          <w:b/>
          <w:bCs/>
          <w:u w:val="single"/>
        </w:rPr>
        <w:t>for modifications</w:t>
      </w:r>
      <w:r w:rsidRPr="00CE51B6">
        <w:rPr>
          <w:sz w:val="16"/>
        </w:rPr>
        <w:t xml:space="preserve"> that currently would receive one. An overall reduction in the duration of all secondary patents on a therapy might also be considered. Globally, a more flexible and</w:t>
      </w:r>
      <w:r w:rsidRPr="00BA5EC6">
        <w:rPr>
          <w:sz w:val="16"/>
        </w:rPr>
        <w:t xml:space="preserve"> individualized approach to the length of drug patents might be a more effective strategy to align corporate incentives with population health needs. </w:t>
      </w:r>
      <w:r w:rsidRPr="00BA5EC6">
        <w:rPr>
          <w:u w:val="single"/>
        </w:rPr>
        <w:t xml:space="preserve">Limits on </w:t>
      </w:r>
      <w:r w:rsidRPr="00CE51B6">
        <w:rPr>
          <w:u w:val="single"/>
        </w:rPr>
        <w:t xml:space="preserve">evergreening would </w:t>
      </w:r>
      <w:r w:rsidRPr="00BA5EC6">
        <w:rPr>
          <w:u w:val="single"/>
        </w:rPr>
        <w:t xml:space="preserve">likely </w:t>
      </w:r>
      <w:r w:rsidRPr="001B373A">
        <w:rPr>
          <w:highlight w:val="green"/>
          <w:u w:val="single"/>
        </w:rPr>
        <w:t xml:space="preserve">reduce </w:t>
      </w:r>
      <w:r w:rsidRPr="00BA5EC6">
        <w:rPr>
          <w:u w:val="single"/>
        </w:rPr>
        <w:t xml:space="preserve">the </w:t>
      </w:r>
      <w:r w:rsidRPr="001B373A">
        <w:rPr>
          <w:b/>
          <w:bCs/>
          <w:highlight w:val="green"/>
          <w:u w:val="single"/>
        </w:rPr>
        <w:t>extensive patent litigation</w:t>
      </w:r>
      <w:r w:rsidRPr="001B373A">
        <w:rPr>
          <w:highlight w:val="green"/>
          <w:u w:val="single"/>
        </w:rPr>
        <w:t xml:space="preserve"> that contributes to </w:t>
      </w:r>
      <w:r w:rsidRPr="00BA5EC6">
        <w:rPr>
          <w:u w:val="single"/>
        </w:rPr>
        <w:t xml:space="preserve">the </w:t>
      </w:r>
      <w:r w:rsidRPr="001B373A">
        <w:rPr>
          <w:b/>
          <w:bCs/>
          <w:highlight w:val="green"/>
          <w:u w:val="single"/>
        </w:rPr>
        <w:t>high prices of generic</w:t>
      </w:r>
      <w:r w:rsidRPr="00CE51B6">
        <w:rPr>
          <w:b/>
          <w:bCs/>
          <w:u w:val="single"/>
        </w:rPr>
        <w:t xml:space="preserve"> drugs</w:t>
      </w:r>
      <w:r w:rsidRPr="00CE51B6">
        <w:rPr>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3D18983F" w14:textId="77777777" w:rsidR="00895B67" w:rsidRDefault="00895B67" w:rsidP="00895B67">
      <w:pPr>
        <w:rPr>
          <w:sz w:val="16"/>
        </w:rPr>
      </w:pPr>
    </w:p>
    <w:p w14:paraId="73958E7D" w14:textId="77777777" w:rsidR="00895B67" w:rsidRDefault="00895B67" w:rsidP="00895B67">
      <w:pPr>
        <w:rPr>
          <w:sz w:val="16"/>
        </w:rPr>
      </w:pPr>
    </w:p>
    <w:p w14:paraId="4B8836F0" w14:textId="77777777" w:rsidR="00895B67" w:rsidRDefault="00895B67" w:rsidP="00895B67">
      <w:pPr>
        <w:pStyle w:val="Heading3"/>
      </w:pPr>
      <w:r>
        <w:t>Framework</w:t>
      </w:r>
    </w:p>
    <w:p w14:paraId="43B073D2" w14:textId="77777777" w:rsidR="00895B67" w:rsidRPr="008E573C" w:rsidRDefault="00895B67" w:rsidP="00895B67">
      <w:pPr>
        <w:pStyle w:val="Heading4"/>
        <w:rPr>
          <w:rFonts w:asciiTheme="minorHAnsi" w:hAnsiTheme="minorHAnsi" w:cstheme="minorHAnsi"/>
        </w:rPr>
      </w:pPr>
      <w:r w:rsidRPr="008E573C">
        <w:rPr>
          <w:rFonts w:asciiTheme="minorHAnsi" w:hAnsiTheme="minorHAnsi" w:cstheme="minorHAnsi"/>
        </w:rPr>
        <w:t>The standard is maximizing expected wellbeing.</w:t>
      </w:r>
    </w:p>
    <w:p w14:paraId="635828F0" w14:textId="77777777" w:rsidR="00895B67" w:rsidRPr="008E573C" w:rsidRDefault="00895B67" w:rsidP="00895B67">
      <w:pPr>
        <w:pStyle w:val="Heading4"/>
        <w:rPr>
          <w:rFonts w:asciiTheme="minorHAnsi" w:hAnsiTheme="minorHAnsi" w:cstheme="minorHAnsi"/>
        </w:rPr>
      </w:pPr>
      <w:r w:rsidRPr="008E573C">
        <w:rPr>
          <w:rFonts w:asciiTheme="minorHAnsi" w:hAnsiTheme="minorHAnsi" w:cstheme="minorHAnsi"/>
        </w:rPr>
        <w:t>Prefer:</w:t>
      </w:r>
    </w:p>
    <w:p w14:paraId="48275D5F" w14:textId="77777777" w:rsidR="00895B67" w:rsidRPr="008E573C" w:rsidRDefault="00895B67" w:rsidP="00895B67">
      <w:pPr>
        <w:pStyle w:val="Heading4"/>
        <w:rPr>
          <w:rFonts w:asciiTheme="minorHAnsi" w:hAnsiTheme="minorHAnsi" w:cstheme="minorHAnsi"/>
        </w:rPr>
      </w:pPr>
      <w:r w:rsidRPr="008E573C">
        <w:rPr>
          <w:rFonts w:asciiTheme="minorHAnsi" w:hAnsiTheme="minorHAnsi" w:cstheme="minorHAnsi"/>
        </w:rPr>
        <w:t xml:space="preserve">1] Pleasure and pain are </w:t>
      </w:r>
      <w:r w:rsidRPr="008E573C">
        <w:rPr>
          <w:rFonts w:asciiTheme="minorHAnsi" w:hAnsiTheme="minorHAnsi" w:cstheme="minorHAnsi"/>
          <w:u w:val="single"/>
        </w:rPr>
        <w:t>intrinsic value</w:t>
      </w:r>
      <w:r w:rsidRPr="008E573C">
        <w:rPr>
          <w:rFonts w:asciiTheme="minorHAnsi" w:hAnsiTheme="minorHAnsi" w:cstheme="minorHAnsi"/>
        </w:rPr>
        <w:t xml:space="preserve"> and </w:t>
      </w:r>
      <w:r w:rsidRPr="008E573C">
        <w:rPr>
          <w:rFonts w:asciiTheme="minorHAnsi" w:hAnsiTheme="minorHAnsi" w:cstheme="minorHAnsi"/>
          <w:u w:val="single"/>
        </w:rPr>
        <w:t>disvalue</w:t>
      </w:r>
      <w:r w:rsidRPr="008E573C">
        <w:rPr>
          <w:rFonts w:asciiTheme="minorHAnsi" w:hAnsiTheme="minorHAnsi" w:cstheme="minorHAnsi"/>
        </w:rPr>
        <w:t xml:space="preserve">-- </w:t>
      </w:r>
      <w:r w:rsidRPr="008E573C">
        <w:rPr>
          <w:rFonts w:asciiTheme="minorHAnsi" w:hAnsiTheme="minorHAnsi" w:cstheme="minorHAnsi"/>
          <w:u w:val="single"/>
        </w:rPr>
        <w:t>robust neuroscience</w:t>
      </w:r>
      <w:r w:rsidRPr="008E573C">
        <w:rPr>
          <w:rFonts w:asciiTheme="minorHAnsi" w:hAnsiTheme="minorHAnsi" w:cstheme="minorHAnsi"/>
        </w:rPr>
        <w:t xml:space="preserve"> prove.</w:t>
      </w:r>
    </w:p>
    <w:p w14:paraId="2935EBB7" w14:textId="77777777" w:rsidR="00895B67" w:rsidRPr="008E573C" w:rsidRDefault="00895B67" w:rsidP="00895B67">
      <w:pPr>
        <w:rPr>
          <w:rStyle w:val="Style13ptBold"/>
          <w:rFonts w:asciiTheme="minorHAnsi" w:hAnsiTheme="minorHAnsi" w:cstheme="minorHAnsi"/>
        </w:rPr>
      </w:pPr>
      <w:r w:rsidRPr="008E573C">
        <w:rPr>
          <w:rStyle w:val="Style13ptBold"/>
          <w:rFonts w:asciiTheme="minorHAnsi" w:hAnsiTheme="minorHAnsi" w:cstheme="minorHAnsi"/>
        </w:rPr>
        <w:t>Blum et al. 18</w:t>
      </w:r>
    </w:p>
    <w:p w14:paraId="14A09C08" w14:textId="77777777" w:rsidR="00895B67" w:rsidRPr="008E573C" w:rsidRDefault="00895B67" w:rsidP="00895B67">
      <w:pPr>
        <w:rPr>
          <w:rFonts w:asciiTheme="minorHAnsi" w:hAnsiTheme="minorHAnsi" w:cstheme="minorHAnsi"/>
          <w:sz w:val="16"/>
          <w:szCs w:val="16"/>
        </w:rPr>
      </w:pPr>
      <w:r w:rsidRPr="008E573C">
        <w:rPr>
          <w:rFonts w:asciiTheme="minorHAnsi" w:hAnsiTheme="minorHAnsi" w:cstheme="minorHAnsi"/>
          <w:sz w:val="16"/>
          <w:szCs w:val="16"/>
        </w:rPr>
        <w:t xml:space="preserve">Kenneth Blum, 1Department of Psychiatry, </w:t>
      </w:r>
      <w:proofErr w:type="spellStart"/>
      <w:r w:rsidRPr="008E573C">
        <w:rPr>
          <w:rFonts w:asciiTheme="minorHAnsi" w:hAnsiTheme="minorHAnsi" w:cstheme="minorHAnsi"/>
          <w:sz w:val="16"/>
          <w:szCs w:val="16"/>
        </w:rPr>
        <w:t>Boonshoft</w:t>
      </w:r>
      <w:proofErr w:type="spellEnd"/>
      <w:r w:rsidRPr="008E573C">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w:t>
      </w:r>
      <w:proofErr w:type="spellStart"/>
      <w:r w:rsidRPr="008E573C">
        <w:rPr>
          <w:rFonts w:asciiTheme="minorHAnsi" w:hAnsiTheme="minorHAnsi" w:cstheme="minorHAnsi"/>
          <w:sz w:val="16"/>
          <w:szCs w:val="16"/>
        </w:rPr>
        <w:t>Nupathways</w:t>
      </w:r>
      <w:proofErr w:type="spellEnd"/>
      <w:r w:rsidRPr="008E573C">
        <w:rPr>
          <w:rFonts w:asciiTheme="minorHAnsi" w:hAnsiTheme="minorHAnsi" w:cstheme="minorHAnsi"/>
          <w:sz w:val="16"/>
          <w:szCs w:val="16"/>
        </w:rPr>
        <w:t xml:space="preserve"> Inc., </w:t>
      </w:r>
      <w:proofErr w:type="spellStart"/>
      <w:r w:rsidRPr="008E573C">
        <w:rPr>
          <w:rFonts w:asciiTheme="minorHAnsi" w:hAnsiTheme="minorHAnsi" w:cstheme="minorHAnsi"/>
          <w:sz w:val="16"/>
          <w:szCs w:val="16"/>
        </w:rPr>
        <w:t>Innsbrook</w:t>
      </w:r>
      <w:proofErr w:type="spellEnd"/>
      <w:r w:rsidRPr="008E573C">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w:t>
      </w:r>
      <w:proofErr w:type="spellStart"/>
      <w:r w:rsidRPr="008E573C">
        <w:rPr>
          <w:rFonts w:asciiTheme="minorHAnsi" w:hAnsiTheme="minorHAnsi" w:cstheme="minorHAnsi"/>
          <w:sz w:val="16"/>
          <w:szCs w:val="16"/>
        </w:rPr>
        <w:t>Lederach</w:t>
      </w:r>
      <w:proofErr w:type="spellEnd"/>
      <w:r w:rsidRPr="008E573C">
        <w:rPr>
          <w:rFonts w:asciiTheme="minorHAnsi" w:hAnsiTheme="minorHAnsi" w:cstheme="minorHAnsi"/>
          <w:sz w:val="16"/>
          <w:szCs w:val="16"/>
        </w:rPr>
        <w:t xml:space="preserve">, PA., USA 12National Human Genome Center at Howard University, Washington, DC., USA, Marjorie </w:t>
      </w:r>
      <w:proofErr w:type="spellStart"/>
      <w:r w:rsidRPr="008E573C">
        <w:rPr>
          <w:rFonts w:asciiTheme="minorHAnsi" w:hAnsiTheme="minorHAnsi" w:cstheme="minorHAnsi"/>
          <w:sz w:val="16"/>
          <w:szCs w:val="16"/>
        </w:rPr>
        <w:t>Gondré</w:t>
      </w:r>
      <w:proofErr w:type="spellEnd"/>
      <w:r w:rsidRPr="008E573C">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8E573C">
        <w:rPr>
          <w:rFonts w:asciiTheme="minorHAnsi" w:hAnsiTheme="minorHAnsi" w:cstheme="minorHAnsi"/>
          <w:sz w:val="16"/>
          <w:szCs w:val="16"/>
        </w:rPr>
        <w:t>Modestino</w:t>
      </w:r>
      <w:proofErr w:type="spellEnd"/>
      <w:r w:rsidRPr="008E573C">
        <w:rPr>
          <w:rFonts w:asciiTheme="minorHAnsi" w:hAnsiTheme="minorHAnsi" w:cstheme="minorHAnsi"/>
          <w:sz w:val="16"/>
          <w:szCs w:val="16"/>
        </w:rPr>
        <w:t xml:space="preserve">, 14Department of Psychology, Curry College, Milton, MA, USA, Rajendra D </w:t>
      </w:r>
      <w:proofErr w:type="spellStart"/>
      <w:r w:rsidRPr="008E573C">
        <w:rPr>
          <w:rFonts w:asciiTheme="minorHAnsi" w:hAnsiTheme="minorHAnsi" w:cstheme="minorHAnsi"/>
          <w:sz w:val="16"/>
          <w:szCs w:val="16"/>
        </w:rPr>
        <w:t>Badgaiyan</w:t>
      </w:r>
      <w:proofErr w:type="spellEnd"/>
      <w:r w:rsidRPr="008E573C">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4" w:history="1">
        <w:r w:rsidRPr="008E573C">
          <w:rPr>
            <w:rStyle w:val="Hyperlink"/>
            <w:rFonts w:asciiTheme="minorHAnsi" w:hAnsiTheme="minorHAnsi" w:cstheme="minorHAnsi"/>
            <w:sz w:val="16"/>
            <w:szCs w:val="16"/>
          </w:rPr>
          <w:t>https://www.ncbi.nlm.nih.gov/pmc/articles/PMC6446569/</w:t>
        </w:r>
      </w:hyperlink>
      <w:r w:rsidRPr="008E573C">
        <w:rPr>
          <w:rFonts w:asciiTheme="minorHAnsi" w:hAnsiTheme="minorHAnsi" w:cstheme="minorHAnsi"/>
          <w:sz w:val="16"/>
          <w:szCs w:val="16"/>
        </w:rPr>
        <w:t>, R.S.</w:t>
      </w:r>
    </w:p>
    <w:p w14:paraId="708E9C7F" w14:textId="77777777" w:rsidR="00895B67" w:rsidRPr="008E573C" w:rsidRDefault="00895B67" w:rsidP="00895B67">
      <w:pPr>
        <w:rPr>
          <w:rFonts w:asciiTheme="minorHAnsi" w:hAnsiTheme="minorHAnsi" w:cstheme="minorHAnsi"/>
          <w:u w:val="single"/>
        </w:rPr>
      </w:pPr>
      <w:r w:rsidRPr="008E573C">
        <w:rPr>
          <w:rFonts w:asciiTheme="minorHAnsi" w:hAnsiTheme="minorHAnsi" w:cstheme="minorHAnsi"/>
          <w:b/>
          <w:bCs/>
          <w:highlight w:val="green"/>
          <w:u w:val="single"/>
        </w:rPr>
        <w:t>Pleasure</w:t>
      </w:r>
      <w:r w:rsidRPr="008E573C">
        <w:rPr>
          <w:rFonts w:asciiTheme="minorHAnsi" w:hAnsiTheme="minorHAnsi" w:cstheme="minorHAnsi"/>
          <w:u w:val="single"/>
        </w:rPr>
        <w:t xml:space="preserve"> is not only</w:t>
      </w:r>
      <w:r w:rsidRPr="008E573C">
        <w:rPr>
          <w:rFonts w:asciiTheme="minorHAnsi" w:hAnsiTheme="minorHAnsi" w:cstheme="minorHAnsi"/>
          <w:sz w:val="16"/>
        </w:rPr>
        <w:t xml:space="preserve"> one of the three </w:t>
      </w:r>
      <w:r w:rsidRPr="008E573C">
        <w:rPr>
          <w:rFonts w:asciiTheme="minorHAnsi" w:hAnsiTheme="minorHAnsi" w:cstheme="minorHAnsi"/>
          <w:u w:val="single"/>
        </w:rPr>
        <w:t xml:space="preserve">primary reward </w:t>
      </w:r>
      <w:proofErr w:type="gramStart"/>
      <w:r w:rsidRPr="008E573C">
        <w:rPr>
          <w:rFonts w:asciiTheme="minorHAnsi" w:hAnsiTheme="minorHAnsi" w:cstheme="minorHAnsi"/>
          <w:u w:val="single"/>
        </w:rPr>
        <w:t>functions</w:t>
      </w:r>
      <w:proofErr w:type="gramEnd"/>
      <w:r w:rsidRPr="008E573C">
        <w:rPr>
          <w:rFonts w:asciiTheme="minorHAnsi" w:hAnsiTheme="minorHAnsi" w:cstheme="minorHAnsi"/>
          <w:sz w:val="16"/>
        </w:rPr>
        <w:t xml:space="preserve"> but </w:t>
      </w:r>
      <w:r w:rsidRPr="008E573C">
        <w:rPr>
          <w:rFonts w:asciiTheme="minorHAnsi" w:hAnsiTheme="minorHAnsi" w:cstheme="minorHAnsi"/>
          <w:u w:val="single"/>
        </w:rPr>
        <w:t xml:space="preserve">it also </w:t>
      </w:r>
      <w:r w:rsidRPr="008E573C">
        <w:rPr>
          <w:rFonts w:asciiTheme="minorHAnsi" w:hAnsiTheme="minorHAnsi" w:cstheme="minorHAnsi"/>
          <w:b/>
          <w:bCs/>
          <w:highlight w:val="green"/>
          <w:u w:val="single"/>
        </w:rPr>
        <w:t>defines reward.</w:t>
      </w:r>
      <w:r w:rsidRPr="008E573C">
        <w:rPr>
          <w:rFonts w:asciiTheme="minorHAnsi" w:hAnsiTheme="minorHAnsi" w:cstheme="minorHAnsi"/>
          <w:sz w:val="16"/>
        </w:rPr>
        <w:t xml:space="preserve"> As homeostasis explains the </w:t>
      </w:r>
      <w:r w:rsidRPr="008E573C">
        <w:rPr>
          <w:rFonts w:asciiTheme="minorHAnsi" w:hAnsiTheme="minorHAnsi" w:cstheme="minorHAnsi"/>
          <w:u w:val="single"/>
        </w:rPr>
        <w:t>functions of</w:t>
      </w:r>
      <w:r w:rsidRPr="008E573C">
        <w:rPr>
          <w:rFonts w:asciiTheme="minorHAnsi" w:hAnsiTheme="minorHAnsi" w:cstheme="minorHAnsi"/>
          <w:sz w:val="16"/>
        </w:rPr>
        <w:t xml:space="preserve"> only a limited number of </w:t>
      </w:r>
      <w:r w:rsidRPr="008E573C">
        <w:rPr>
          <w:rFonts w:asciiTheme="minorHAnsi" w:hAnsiTheme="minorHAnsi" w:cstheme="minorHAnsi"/>
          <w:u w:val="single"/>
        </w:rPr>
        <w:t>rewards, the</w:t>
      </w:r>
      <w:r w:rsidRPr="008E573C">
        <w:rPr>
          <w:rFonts w:asciiTheme="minorHAnsi" w:hAnsiTheme="minorHAnsi" w:cstheme="minorHAnsi"/>
          <w:sz w:val="16"/>
        </w:rPr>
        <w:t xml:space="preserve"> principal </w:t>
      </w:r>
      <w:r w:rsidRPr="008E573C">
        <w:rPr>
          <w:rFonts w:asciiTheme="minorHAnsi" w:hAnsiTheme="minorHAnsi" w:cstheme="minorHAnsi"/>
          <w:highlight w:val="green"/>
          <w:u w:val="single"/>
        </w:rPr>
        <w:t>reason why particular stimuli</w:t>
      </w:r>
      <w:r w:rsidRPr="008E573C">
        <w:rPr>
          <w:rFonts w:asciiTheme="minorHAnsi" w:hAnsiTheme="minorHAnsi" w:cstheme="minorHAnsi"/>
          <w:u w:val="single"/>
        </w:rPr>
        <w:t xml:space="preserve">, objects, events, situations, and activities </w:t>
      </w:r>
      <w:r w:rsidRPr="008E573C">
        <w:rPr>
          <w:rFonts w:asciiTheme="minorHAnsi" w:hAnsiTheme="minorHAnsi" w:cstheme="minorHAnsi"/>
          <w:highlight w:val="green"/>
          <w:u w:val="single"/>
        </w:rPr>
        <w:t>are rewarding</w:t>
      </w:r>
      <w:r w:rsidRPr="008E573C">
        <w:rPr>
          <w:rFonts w:asciiTheme="minorHAnsi" w:hAnsiTheme="minorHAnsi" w:cstheme="minorHAnsi"/>
          <w:sz w:val="16"/>
        </w:rPr>
        <w:t xml:space="preserve"> may be </w:t>
      </w:r>
      <w:r w:rsidRPr="008E573C">
        <w:rPr>
          <w:rFonts w:asciiTheme="minorHAnsi" w:hAnsiTheme="minorHAnsi" w:cstheme="minorHAnsi"/>
          <w:highlight w:val="green"/>
          <w:u w:val="single"/>
        </w:rPr>
        <w:t>due to pleasure.</w:t>
      </w:r>
      <w:r w:rsidRPr="008E573C">
        <w:rPr>
          <w:rFonts w:asciiTheme="minorHAnsi" w:hAnsiTheme="minorHAnsi" w:cstheme="minorHAnsi"/>
          <w:sz w:val="16"/>
        </w:rPr>
        <w:t xml:space="preserve"> This applies </w:t>
      </w:r>
      <w:proofErr w:type="gramStart"/>
      <w:r w:rsidRPr="008E573C">
        <w:rPr>
          <w:rFonts w:asciiTheme="minorHAnsi" w:hAnsiTheme="minorHAnsi" w:cstheme="minorHAnsi"/>
          <w:sz w:val="16"/>
        </w:rPr>
        <w:t>first of all</w:t>
      </w:r>
      <w:proofErr w:type="gramEnd"/>
      <w:r w:rsidRPr="008E573C">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8E573C">
        <w:rPr>
          <w:rFonts w:asciiTheme="minorHAnsi" w:hAnsiTheme="minorHAnsi" w:cstheme="minorHAnsi"/>
          <w:highlight w:val="green"/>
          <w:u w:val="single"/>
        </w:rPr>
        <w:t>Pleasure</w:t>
      </w:r>
      <w:r w:rsidRPr="008E573C">
        <w:rPr>
          <w:rFonts w:asciiTheme="minorHAnsi" w:hAnsiTheme="minorHAnsi" w:cstheme="minorHAnsi"/>
          <w:u w:val="single"/>
        </w:rPr>
        <w:t>, as the primary effect of rewards</w:t>
      </w:r>
      <w:r w:rsidRPr="008E573C">
        <w:rPr>
          <w:rFonts w:asciiTheme="minorHAnsi" w:hAnsiTheme="minorHAnsi" w:cstheme="minorHAnsi"/>
          <w:sz w:val="16"/>
        </w:rPr>
        <w:t xml:space="preserve">, drives the prime reward functions of learning, approach behavior, and decision making and </w:t>
      </w:r>
      <w:r w:rsidRPr="008E573C">
        <w:rPr>
          <w:rFonts w:asciiTheme="minorHAnsi" w:hAnsiTheme="minorHAnsi" w:cstheme="minorHAnsi"/>
          <w:highlight w:val="green"/>
          <w:u w:val="single"/>
        </w:rPr>
        <w:t xml:space="preserve">provides the </w:t>
      </w:r>
      <w:r w:rsidRPr="008E573C">
        <w:rPr>
          <w:rFonts w:asciiTheme="minorHAnsi" w:hAnsiTheme="minorHAnsi" w:cstheme="minorHAnsi"/>
          <w:b/>
          <w:bCs/>
          <w:highlight w:val="green"/>
          <w:u w:val="single"/>
        </w:rPr>
        <w:t>basis for hedonic theories</w:t>
      </w:r>
      <w:r w:rsidRPr="008E573C">
        <w:rPr>
          <w:rFonts w:asciiTheme="minorHAnsi" w:hAnsiTheme="minorHAnsi" w:cstheme="minorHAnsi"/>
          <w:u w:val="single"/>
        </w:rPr>
        <w:t xml:space="preserve"> of reward function. </w:t>
      </w:r>
      <w:r w:rsidRPr="008E573C">
        <w:rPr>
          <w:rFonts w:asciiTheme="minorHAnsi" w:hAnsiTheme="minorHAnsi" w:cstheme="minorHAnsi"/>
          <w:highlight w:val="green"/>
          <w:u w:val="single"/>
        </w:rPr>
        <w:t>We are attracted by</w:t>
      </w:r>
      <w:r w:rsidRPr="008E573C">
        <w:rPr>
          <w:rFonts w:asciiTheme="minorHAnsi" w:hAnsiTheme="minorHAnsi" w:cstheme="minorHAnsi"/>
          <w:sz w:val="16"/>
        </w:rPr>
        <w:t xml:space="preserve"> most </w:t>
      </w:r>
      <w:r w:rsidRPr="008E573C">
        <w:rPr>
          <w:rFonts w:asciiTheme="minorHAnsi" w:hAnsiTheme="minorHAnsi" w:cstheme="minorHAnsi"/>
          <w:highlight w:val="green"/>
          <w:u w:val="single"/>
        </w:rPr>
        <w:t>rewards</w:t>
      </w:r>
      <w:r w:rsidRPr="008E573C">
        <w:rPr>
          <w:rFonts w:asciiTheme="minorHAnsi" w:hAnsiTheme="minorHAnsi" w:cstheme="minorHAnsi"/>
          <w:u w:val="single"/>
        </w:rPr>
        <w:t xml:space="preserve"> and exert intense efforts to obtain them</w:t>
      </w:r>
      <w:r w:rsidRPr="008E573C">
        <w:rPr>
          <w:rFonts w:asciiTheme="minorHAnsi" w:hAnsiTheme="minorHAnsi" w:cstheme="minorHAnsi"/>
          <w:sz w:val="16"/>
        </w:rPr>
        <w:t xml:space="preserve">, just </w:t>
      </w:r>
      <w:r w:rsidRPr="008E573C">
        <w:rPr>
          <w:rFonts w:asciiTheme="minorHAnsi" w:hAnsiTheme="minorHAnsi" w:cstheme="minorHAnsi"/>
          <w:highlight w:val="green"/>
          <w:u w:val="single"/>
        </w:rPr>
        <w:t>because they are enjoyable</w:t>
      </w:r>
      <w:r w:rsidRPr="008E573C">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8E573C">
        <w:rPr>
          <w:rFonts w:asciiTheme="minorHAnsi" w:hAnsiTheme="minorHAnsi" w:cstheme="minorHAnsi"/>
          <w:u w:val="single"/>
        </w:rPr>
        <w:t>using both humans and detailed invasive brain analysis of animals has discovered some critical ways that the brain processes pleasure</w:t>
      </w:r>
      <w:r w:rsidRPr="008E573C">
        <w:rPr>
          <w:rFonts w:asciiTheme="minorHAnsi" w:hAnsiTheme="minorHAnsi" w:cstheme="minorHAnsi"/>
          <w:sz w:val="16"/>
        </w:rPr>
        <w:t xml:space="preserve"> [14]. </w:t>
      </w:r>
      <w:r w:rsidRPr="008E573C">
        <w:rPr>
          <w:rFonts w:asciiTheme="minorHAnsi" w:hAnsiTheme="minorHAnsi" w:cstheme="minorHAnsi"/>
          <w:u w:val="single"/>
        </w:rPr>
        <w:t>Pleasure as a hallmark of reward is sufficient for defining a reward</w:t>
      </w:r>
      <w:r w:rsidRPr="008E573C">
        <w:rPr>
          <w:rFonts w:asciiTheme="minorHAnsi" w:hAnsiTheme="minorHAnsi" w:cstheme="minorHAnsi"/>
          <w:sz w:val="16"/>
        </w:rPr>
        <w:t xml:space="preserve">, but it may not be necessary. </w:t>
      </w:r>
      <w:r w:rsidRPr="008E573C">
        <w:rPr>
          <w:rFonts w:asciiTheme="minorHAnsi" w:hAnsiTheme="minorHAnsi" w:cstheme="minorHAnsi"/>
          <w:u w:val="single"/>
        </w:rPr>
        <w:t>A reward may generate positive</w:t>
      </w:r>
      <w:r w:rsidRPr="008E573C">
        <w:rPr>
          <w:rFonts w:asciiTheme="minorHAnsi" w:hAnsiTheme="minorHAnsi" w:cstheme="minorHAnsi"/>
          <w:sz w:val="16"/>
        </w:rPr>
        <w:t xml:space="preserve"> learning and approach </w:t>
      </w:r>
      <w:r w:rsidRPr="008E573C">
        <w:rPr>
          <w:rFonts w:asciiTheme="minorHAnsi" w:hAnsiTheme="minorHAnsi" w:cstheme="minorHAnsi"/>
          <w:u w:val="single"/>
        </w:rPr>
        <w:t>behavior</w:t>
      </w:r>
      <w:r w:rsidRPr="008E573C">
        <w:rPr>
          <w:rFonts w:asciiTheme="minorHAnsi" w:hAnsiTheme="minorHAnsi" w:cstheme="minorHAnsi"/>
          <w:sz w:val="16"/>
        </w:rPr>
        <w:t xml:space="preserve"> simply </w:t>
      </w:r>
      <w:r w:rsidRPr="008E573C">
        <w:rPr>
          <w:rFonts w:asciiTheme="minorHAnsi" w:hAnsiTheme="minorHAnsi" w:cstheme="minorHAnsi"/>
          <w:u w:val="single"/>
        </w:rPr>
        <w:t>because it contains substances that are essential for body function.</w:t>
      </w:r>
      <w:r w:rsidRPr="008E573C">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8E573C">
        <w:rPr>
          <w:rFonts w:asciiTheme="minorHAnsi" w:hAnsiTheme="minorHAnsi" w:cstheme="minorHAnsi"/>
          <w:u w:val="single"/>
        </w:rPr>
        <w:t>evolution and its basic principles found</w:t>
      </w:r>
      <w:r w:rsidRPr="008E573C">
        <w:rPr>
          <w:rFonts w:asciiTheme="minorHAnsi" w:hAnsiTheme="minorHAnsi" w:cstheme="minorHAnsi"/>
          <w:sz w:val="16"/>
        </w:rPr>
        <w:t xml:space="preserve"> various </w:t>
      </w:r>
      <w:r w:rsidRPr="008E573C">
        <w:rPr>
          <w:rFonts w:asciiTheme="minorHAnsi" w:hAnsiTheme="minorHAnsi" w:cstheme="minorHAnsi"/>
          <w:u w:val="single"/>
        </w:rPr>
        <w:t>mechanisms that steer behavior and biological development.</w:t>
      </w:r>
      <w:r w:rsidRPr="008E573C">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8E573C">
        <w:rPr>
          <w:rFonts w:asciiTheme="minorHAnsi" w:hAnsiTheme="minorHAnsi" w:cstheme="minorHAnsi"/>
          <w:b/>
          <w:bCs/>
          <w:highlight w:val="green"/>
          <w:u w:val="single"/>
        </w:rPr>
        <w:t>organisms are</w:t>
      </w:r>
      <w:r w:rsidRPr="008E573C">
        <w:rPr>
          <w:rFonts w:asciiTheme="minorHAnsi" w:hAnsiTheme="minorHAnsi" w:cstheme="minorHAnsi"/>
          <w:u w:val="single"/>
        </w:rPr>
        <w:t xml:space="preserve"> the </w:t>
      </w:r>
      <w:r w:rsidRPr="008E573C">
        <w:rPr>
          <w:rFonts w:asciiTheme="minorHAnsi" w:hAnsiTheme="minorHAnsi" w:cstheme="minorHAnsi"/>
          <w:b/>
          <w:bCs/>
          <w:highlight w:val="green"/>
          <w:u w:val="single"/>
        </w:rPr>
        <w:t>result of evolutionary competition.</w:t>
      </w:r>
      <w:r w:rsidRPr="008E573C">
        <w:rPr>
          <w:rFonts w:asciiTheme="minorHAnsi" w:hAnsiTheme="minorHAnsi" w:cstheme="minorHAnsi"/>
          <w:sz w:val="16"/>
        </w:rPr>
        <w:t xml:space="preserve"> In fact, Richard </w:t>
      </w:r>
      <w:r w:rsidRPr="008E573C">
        <w:rPr>
          <w:rFonts w:asciiTheme="minorHAnsi" w:hAnsiTheme="minorHAnsi" w:cstheme="minorHAnsi"/>
          <w:u w:val="single"/>
        </w:rPr>
        <w:t>Dawkins stresses gene survival and propagation as the basic mechanism of life</w:t>
      </w:r>
      <w:r w:rsidRPr="008E573C">
        <w:rPr>
          <w:rFonts w:asciiTheme="minorHAnsi" w:hAnsiTheme="minorHAnsi" w:cstheme="minorHAnsi"/>
          <w:sz w:val="16"/>
        </w:rPr>
        <w:t xml:space="preserve"> [20]. Only genes that lead to </w:t>
      </w:r>
      <w:r w:rsidRPr="008E573C">
        <w:rPr>
          <w:rFonts w:asciiTheme="minorHAnsi" w:hAnsiTheme="minorHAnsi" w:cstheme="minorHAnsi"/>
          <w:u w:val="single"/>
        </w:rPr>
        <w:t>the fittest phenotype will make it.</w:t>
      </w:r>
      <w:r w:rsidRPr="008E573C">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8E573C">
        <w:rPr>
          <w:rFonts w:asciiTheme="minorHAnsi" w:hAnsiTheme="minorHAnsi" w:cstheme="minorHAnsi"/>
          <w:u w:val="single"/>
        </w:rPr>
        <w:t xml:space="preserve">the ultimate, distal function of </w:t>
      </w:r>
      <w:r w:rsidRPr="008E573C">
        <w:rPr>
          <w:rFonts w:asciiTheme="minorHAnsi" w:hAnsiTheme="minorHAnsi" w:cstheme="minorHAnsi"/>
          <w:highlight w:val="green"/>
          <w:u w:val="single"/>
        </w:rPr>
        <w:t>rewards</w:t>
      </w:r>
      <w:r w:rsidRPr="008E573C">
        <w:rPr>
          <w:rFonts w:asciiTheme="minorHAnsi" w:hAnsiTheme="minorHAnsi" w:cstheme="minorHAnsi"/>
          <w:u w:val="single"/>
        </w:rPr>
        <w:t xml:space="preserve"> is to </w:t>
      </w:r>
      <w:r w:rsidRPr="008E573C">
        <w:rPr>
          <w:rFonts w:asciiTheme="minorHAnsi" w:hAnsiTheme="minorHAnsi" w:cstheme="minorHAnsi"/>
          <w:highlight w:val="green"/>
          <w:u w:val="single"/>
        </w:rPr>
        <w:t>increase evolutionary fitness</w:t>
      </w:r>
      <w:r w:rsidRPr="008E573C">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8E573C">
        <w:rPr>
          <w:rFonts w:asciiTheme="minorHAnsi" w:hAnsiTheme="minorHAnsi" w:cstheme="minorHAnsi"/>
          <w:u w:val="single"/>
        </w:rPr>
        <w:t>Behavioral reward functions have evolved to help individuals to survive and propagate their genes</w:t>
      </w:r>
      <w:r w:rsidRPr="008E573C">
        <w:rPr>
          <w:rFonts w:asciiTheme="minorHAnsi" w:hAnsiTheme="minorHAnsi" w:cstheme="minorHAnsi"/>
          <w:sz w:val="16"/>
        </w:rPr>
        <w:t xml:space="preserve">. Apparently, </w:t>
      </w:r>
      <w:r w:rsidRPr="008E573C">
        <w:rPr>
          <w:rFonts w:asciiTheme="minorHAnsi" w:hAnsiTheme="minorHAnsi" w:cstheme="minorHAnsi"/>
          <w:u w:val="single"/>
        </w:rPr>
        <w:t>people need to live well and long enough to reproduce.</w:t>
      </w:r>
      <w:r w:rsidRPr="008E573C">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8E573C">
        <w:rPr>
          <w:rFonts w:asciiTheme="minorHAnsi" w:hAnsiTheme="minorHAnsi" w:cstheme="minorHAnsi"/>
          <w:u w:val="single"/>
        </w:rPr>
        <w:t>any small edge will ultimately result in evolutionary advantage</w:t>
      </w:r>
      <w:r w:rsidRPr="008E573C">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8E573C">
        <w:rPr>
          <w:rFonts w:asciiTheme="minorHAnsi" w:hAnsiTheme="minorHAnsi" w:cstheme="minorHAnsi"/>
          <w:u w:val="single"/>
        </w:rPr>
        <w:t>Thus</w:t>
      </w:r>
      <w:proofErr w:type="gramEnd"/>
      <w:r w:rsidRPr="008E573C">
        <w:rPr>
          <w:rFonts w:asciiTheme="minorHAnsi" w:hAnsiTheme="minorHAnsi" w:cstheme="minorHAnsi"/>
          <w:u w:val="single"/>
        </w:rPr>
        <w:t xml:space="preserve"> the distal reward function in gene propagation and evolutionary fitness defines the proximal reward functions that we see</w:t>
      </w:r>
      <w:r w:rsidRPr="008E573C">
        <w:rPr>
          <w:rFonts w:asciiTheme="minorHAnsi" w:hAnsiTheme="minorHAnsi" w:cstheme="minorHAnsi"/>
          <w:sz w:val="16"/>
        </w:rPr>
        <w:t xml:space="preserve"> in everyday behavior. </w:t>
      </w:r>
      <w:r w:rsidRPr="008E573C">
        <w:rPr>
          <w:rFonts w:asciiTheme="minorHAnsi" w:hAnsiTheme="minorHAnsi" w:cstheme="minorHAnsi"/>
          <w:highlight w:val="green"/>
          <w:u w:val="single"/>
        </w:rPr>
        <w:t>That is why foods, drinks, mates, and offspring are rewarding.</w:t>
      </w:r>
      <w:r w:rsidRPr="008E573C">
        <w:rPr>
          <w:rFonts w:asciiTheme="minorHAnsi" w:hAnsiTheme="minorHAnsi" w:cstheme="minorHAnsi"/>
          <w:u w:val="single"/>
        </w:rPr>
        <w:t xml:space="preserve"> </w:t>
      </w:r>
      <w:r w:rsidRPr="008E573C">
        <w:rPr>
          <w:rFonts w:asciiTheme="minorHAnsi" w:hAnsiTheme="minorHAnsi" w:cstheme="minorHAnsi"/>
          <w:sz w:val="16"/>
        </w:rPr>
        <w:t xml:space="preserve">There have been theories linking pleasure as a required component of health benefits </w:t>
      </w:r>
      <w:proofErr w:type="spellStart"/>
      <w:r w:rsidRPr="008E573C">
        <w:rPr>
          <w:rFonts w:asciiTheme="minorHAnsi" w:hAnsiTheme="minorHAnsi" w:cstheme="minorHAnsi"/>
          <w:sz w:val="16"/>
        </w:rPr>
        <w:t>salutogenesis</w:t>
      </w:r>
      <w:proofErr w:type="spellEnd"/>
      <w:r w:rsidRPr="008E573C">
        <w:rPr>
          <w:rFonts w:asciiTheme="minorHAnsi" w:hAnsiTheme="minorHAnsi" w:cstheme="minorHAnsi"/>
          <w:sz w:val="16"/>
        </w:rPr>
        <w:t>, (</w:t>
      </w:r>
      <w:proofErr w:type="spellStart"/>
      <w:r w:rsidRPr="008E573C">
        <w:rPr>
          <w:rFonts w:asciiTheme="minorHAnsi" w:hAnsiTheme="minorHAnsi" w:cstheme="minorHAnsi"/>
          <w:sz w:val="16"/>
        </w:rPr>
        <w:t>salugenesis</w:t>
      </w:r>
      <w:proofErr w:type="spellEnd"/>
      <w:r w:rsidRPr="008E573C">
        <w:rPr>
          <w:rFonts w:asciiTheme="minorHAnsi" w:hAnsiTheme="minorHAnsi" w:cstheme="minorHAnsi"/>
          <w:sz w:val="16"/>
        </w:rPr>
        <w:t xml:space="preserve">). In essence, under these terms, </w:t>
      </w:r>
      <w:r w:rsidRPr="008E573C">
        <w:rPr>
          <w:rFonts w:asciiTheme="minorHAnsi" w:hAnsiTheme="minorHAnsi" w:cstheme="minorHAnsi"/>
          <w:u w:val="single"/>
        </w:rPr>
        <w:t>pleasure is described as a state or feeling of happiness and satisfaction resulting from an experience that one enjoys.</w:t>
      </w:r>
      <w:r w:rsidRPr="008E573C">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8E573C">
        <w:rPr>
          <w:rFonts w:asciiTheme="minorHAnsi" w:hAnsiTheme="minorHAnsi" w:cstheme="minorHAnsi"/>
          <w:sz w:val="16"/>
        </w:rPr>
        <w:t>morphinergic</w:t>
      </w:r>
      <w:proofErr w:type="spellEnd"/>
      <w:r w:rsidRPr="008E573C">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8E573C">
        <w:rPr>
          <w:rFonts w:asciiTheme="minorHAnsi" w:hAnsiTheme="minorHAnsi" w:cstheme="minorHAnsi"/>
          <w:sz w:val="16"/>
        </w:rPr>
        <w:t>hypodopaminergia</w:t>
      </w:r>
      <w:proofErr w:type="spellEnd"/>
      <w:r w:rsidRPr="008E573C">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8E573C">
        <w:rPr>
          <w:rFonts w:asciiTheme="minorHAnsi" w:hAnsiTheme="minorHAnsi" w:cstheme="minorHAnsi"/>
          <w:sz w:val="16"/>
        </w:rPr>
        <w:t>As</w:t>
      </w:r>
      <w:proofErr w:type="gramEnd"/>
      <w:r w:rsidRPr="008E573C">
        <w:rPr>
          <w:rFonts w:asciiTheme="minorHAnsi" w:hAnsiTheme="minorHAnsi" w:cstheme="min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8E573C">
        <w:rPr>
          <w:rFonts w:asciiTheme="minorHAnsi" w:hAnsiTheme="minorHAnsi" w:cstheme="minorHAnsi"/>
          <w:sz w:val="16"/>
        </w:rPr>
        <w:t>all of</w:t>
      </w:r>
      <w:proofErr w:type="gramEnd"/>
      <w:r w:rsidRPr="008E573C">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8E573C">
        <w:rPr>
          <w:rFonts w:asciiTheme="minorHAnsi" w:hAnsiTheme="minorHAnsi" w:cstheme="minorHAnsi"/>
          <w:u w:val="single"/>
        </w:rPr>
        <w:t>pathways for ordinary liking and pleasure</w:t>
      </w:r>
      <w:r w:rsidRPr="008E573C">
        <w:rPr>
          <w:rFonts w:asciiTheme="minorHAnsi" w:hAnsiTheme="minorHAnsi" w:cstheme="minorHAnsi"/>
          <w:sz w:val="16"/>
        </w:rPr>
        <w:t xml:space="preserve">, which </w:t>
      </w:r>
      <w:r w:rsidRPr="008E573C">
        <w:rPr>
          <w:rFonts w:asciiTheme="minorHAnsi" w:hAnsiTheme="minorHAnsi" w:cstheme="minorHAnsi"/>
          <w:u w:val="single"/>
        </w:rPr>
        <w:t>are limited in scope</w:t>
      </w:r>
      <w:r w:rsidRPr="008E573C">
        <w:rPr>
          <w:rFonts w:asciiTheme="minorHAnsi" w:hAnsiTheme="minorHAnsi" w:cstheme="minorHAnsi"/>
          <w:sz w:val="16"/>
        </w:rPr>
        <w:t xml:space="preserve"> as described above in this commentary. However, </w:t>
      </w:r>
      <w:r w:rsidRPr="008E573C">
        <w:rPr>
          <w:rFonts w:asciiTheme="minorHAnsi" w:hAnsiTheme="minorHAnsi" w:cstheme="minorHAnsi"/>
          <w:u w:val="single"/>
        </w:rPr>
        <w:t xml:space="preserve">there are </w:t>
      </w:r>
      <w:r w:rsidRPr="008E573C">
        <w:rPr>
          <w:rFonts w:asciiTheme="minorHAnsi" w:hAnsiTheme="minorHAnsi" w:cstheme="minorHAnsi"/>
          <w:b/>
          <w:bCs/>
          <w:highlight w:val="green"/>
          <w:u w:val="single"/>
        </w:rPr>
        <w:t>many brain regions</w:t>
      </w:r>
      <w:r w:rsidRPr="008E573C">
        <w:rPr>
          <w:rFonts w:asciiTheme="minorHAnsi" w:hAnsiTheme="minorHAnsi" w:cstheme="minorHAnsi"/>
          <w:sz w:val="16"/>
        </w:rPr>
        <w:t xml:space="preserve">, often termed hot and cold spots, </w:t>
      </w:r>
      <w:r w:rsidRPr="008E573C">
        <w:rPr>
          <w:rFonts w:asciiTheme="minorHAnsi" w:hAnsiTheme="minorHAnsi" w:cstheme="minorHAnsi"/>
          <w:u w:val="single"/>
        </w:rPr>
        <w:t xml:space="preserve">that significantly </w:t>
      </w:r>
      <w:r w:rsidRPr="008E573C">
        <w:rPr>
          <w:rFonts w:asciiTheme="minorHAnsi" w:hAnsiTheme="minorHAnsi" w:cstheme="minorHAnsi"/>
          <w:b/>
          <w:bCs/>
          <w:highlight w:val="green"/>
          <w:u w:val="single"/>
        </w:rPr>
        <w:t>modulate</w:t>
      </w:r>
      <w:r w:rsidRPr="008E573C">
        <w:rPr>
          <w:rFonts w:asciiTheme="minorHAnsi" w:hAnsiTheme="minorHAnsi" w:cstheme="minorHAnsi"/>
          <w:sz w:val="16"/>
        </w:rPr>
        <w:t xml:space="preserve"> (increase or decrease) </w:t>
      </w:r>
      <w:r w:rsidRPr="008E573C">
        <w:rPr>
          <w:rFonts w:asciiTheme="minorHAnsi" w:hAnsiTheme="minorHAnsi" w:cstheme="minorHAnsi"/>
          <w:u w:val="single"/>
        </w:rPr>
        <w:t xml:space="preserve">our </w:t>
      </w:r>
      <w:r w:rsidRPr="008E573C">
        <w:rPr>
          <w:rFonts w:asciiTheme="minorHAnsi" w:hAnsiTheme="minorHAnsi" w:cstheme="minorHAnsi"/>
          <w:b/>
          <w:bCs/>
          <w:highlight w:val="green"/>
          <w:u w:val="single"/>
        </w:rPr>
        <w:t>pleasure or</w:t>
      </w:r>
      <w:r w:rsidRPr="008E573C">
        <w:rPr>
          <w:rFonts w:asciiTheme="minorHAnsi" w:hAnsiTheme="minorHAnsi" w:cstheme="minorHAnsi"/>
          <w:u w:val="single"/>
        </w:rPr>
        <w:t xml:space="preserve"> even </w:t>
      </w:r>
      <w:r w:rsidRPr="008E573C">
        <w:rPr>
          <w:rFonts w:asciiTheme="minorHAnsi" w:hAnsiTheme="minorHAnsi" w:cstheme="minorHAnsi"/>
          <w:b/>
          <w:bCs/>
          <w:highlight w:val="green"/>
          <w:u w:val="single"/>
        </w:rPr>
        <w:t>produce the opposite</w:t>
      </w:r>
      <w:r w:rsidRPr="008E573C">
        <w:rPr>
          <w:rFonts w:asciiTheme="minorHAnsi" w:hAnsiTheme="minorHAnsi" w:cstheme="minorHAnsi"/>
          <w:sz w:val="16"/>
        </w:rPr>
        <w:t xml:space="preserve"> of pleasure— that is </w:t>
      </w:r>
      <w:r w:rsidRPr="008E573C">
        <w:rPr>
          <w:rFonts w:asciiTheme="minorHAnsi" w:hAnsiTheme="minorHAnsi" w:cstheme="minorHAnsi"/>
          <w:u w:val="single"/>
        </w:rPr>
        <w:t>disgust and fear</w:t>
      </w:r>
      <w:r w:rsidRPr="008E573C">
        <w:rPr>
          <w:rFonts w:asciiTheme="minorHAnsi" w:hAnsiTheme="minorHAnsi" w:cstheme="minorHAnsi"/>
          <w:sz w:val="16"/>
        </w:rPr>
        <w:t xml:space="preserve"> [39]. </w:t>
      </w:r>
      <w:r w:rsidRPr="008E573C">
        <w:rPr>
          <w:rFonts w:asciiTheme="minorHAnsi" w:hAnsiTheme="minorHAnsi" w:cstheme="minorHAnsi"/>
          <w:u w:val="single"/>
        </w:rPr>
        <w:t>One</w:t>
      </w:r>
      <w:r w:rsidRPr="008E573C">
        <w:rPr>
          <w:rFonts w:asciiTheme="minorHAnsi" w:hAnsiTheme="minorHAnsi" w:cstheme="minorHAnsi"/>
          <w:sz w:val="16"/>
        </w:rPr>
        <w:t xml:space="preserve"> specific </w:t>
      </w:r>
      <w:r w:rsidRPr="008E573C">
        <w:rPr>
          <w:rFonts w:asciiTheme="minorHAnsi" w:hAnsiTheme="minorHAnsi" w:cstheme="minorHAnsi"/>
          <w:u w:val="single"/>
        </w:rPr>
        <w:t>region</w:t>
      </w:r>
      <w:r w:rsidRPr="008E573C">
        <w:rPr>
          <w:rFonts w:asciiTheme="minorHAnsi" w:hAnsiTheme="minorHAnsi" w:cstheme="minorHAnsi"/>
          <w:sz w:val="16"/>
        </w:rPr>
        <w:t xml:space="preserve"> of the nucleus </w:t>
      </w:r>
      <w:proofErr w:type="spellStart"/>
      <w:r w:rsidRPr="008E573C">
        <w:rPr>
          <w:rFonts w:asciiTheme="minorHAnsi" w:hAnsiTheme="minorHAnsi" w:cstheme="minorHAnsi"/>
          <w:sz w:val="16"/>
        </w:rPr>
        <w:t>accumbens</w:t>
      </w:r>
      <w:proofErr w:type="spellEnd"/>
      <w:r w:rsidRPr="008E573C">
        <w:rPr>
          <w:rFonts w:asciiTheme="minorHAnsi" w:hAnsiTheme="minorHAnsi" w:cstheme="minorHAnsi"/>
          <w:sz w:val="16"/>
        </w:rPr>
        <w:t xml:space="preserve"> </w:t>
      </w:r>
      <w:r w:rsidRPr="008E573C">
        <w:rPr>
          <w:rFonts w:asciiTheme="minorHAnsi" w:hAnsiTheme="minorHAnsi" w:cstheme="minorHAnsi"/>
          <w:u w:val="single"/>
        </w:rPr>
        <w:t xml:space="preserve">is organized like a computer keyboard, with </w:t>
      </w:r>
      <w:proofErr w:type="gramStart"/>
      <w:r w:rsidRPr="008E573C">
        <w:rPr>
          <w:rFonts w:asciiTheme="minorHAnsi" w:hAnsiTheme="minorHAnsi" w:cstheme="minorHAnsi"/>
          <w:u w:val="single"/>
        </w:rPr>
        <w:t>particular stimulus</w:t>
      </w:r>
      <w:proofErr w:type="gramEnd"/>
      <w:r w:rsidRPr="008E573C">
        <w:rPr>
          <w:rFonts w:asciiTheme="minorHAnsi" w:hAnsiTheme="minorHAnsi" w:cstheme="minorHAnsi"/>
          <w:u w:val="single"/>
        </w:rPr>
        <w:t xml:space="preserve"> triggers in rows</w:t>
      </w:r>
      <w:r w:rsidRPr="008E573C">
        <w:rPr>
          <w:rFonts w:asciiTheme="minorHAnsi" w:hAnsiTheme="minorHAnsi" w:cstheme="minorHAnsi"/>
          <w:sz w:val="16"/>
        </w:rPr>
        <w:t xml:space="preserve">— producing an increase and decrease of pleasure and disgust. Moreover, </w:t>
      </w:r>
      <w:r w:rsidRPr="008E573C">
        <w:rPr>
          <w:rFonts w:asciiTheme="minorHAnsi" w:hAnsiTheme="minorHAnsi" w:cstheme="minorHAnsi"/>
          <w:u w:val="single"/>
        </w:rPr>
        <w:t>the cortex has unique roles in the cognitive evaluation of our feelings of pleasure</w:t>
      </w:r>
      <w:r w:rsidRPr="008E573C">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2A1699D1" w14:textId="77777777" w:rsidR="00895B67" w:rsidRPr="008E573C" w:rsidRDefault="00895B67" w:rsidP="00895B67">
      <w:pPr>
        <w:rPr>
          <w:rFonts w:asciiTheme="minorHAnsi" w:hAnsiTheme="minorHAnsi" w:cstheme="minorHAnsi"/>
        </w:rPr>
      </w:pPr>
    </w:p>
    <w:p w14:paraId="4017AD22" w14:textId="77777777" w:rsidR="00895B67" w:rsidRPr="008E573C" w:rsidRDefault="00895B67" w:rsidP="00895B67">
      <w:pPr>
        <w:pStyle w:val="Heading4"/>
        <w:shd w:val="clear" w:color="auto" w:fill="FFFFFF"/>
        <w:spacing w:line="308" w:lineRule="atLeast"/>
        <w:rPr>
          <w:rStyle w:val="Emphasis"/>
          <w:rFonts w:asciiTheme="minorHAnsi" w:hAnsiTheme="minorHAnsi" w:cstheme="minorHAnsi"/>
          <w:b/>
          <w:bCs/>
          <w:u w:val="none"/>
        </w:rPr>
      </w:pPr>
      <w:r w:rsidRPr="008E573C">
        <w:rPr>
          <w:rFonts w:asciiTheme="minorHAnsi" w:hAnsiTheme="minorHAnsi" w:cstheme="minorHAnsi"/>
        </w:rPr>
        <w:t>2] Extinction outweighs</w:t>
      </w:r>
      <w:r w:rsidRPr="008E573C">
        <w:rPr>
          <w:rStyle w:val="Emphasis"/>
          <w:rFonts w:asciiTheme="minorHAnsi" w:hAnsiTheme="minorHAnsi" w:cstheme="minorHAnsi"/>
          <w:b/>
          <w:bCs/>
          <w:u w:val="none"/>
        </w:rPr>
        <w:t xml:space="preserve"> </w:t>
      </w:r>
    </w:p>
    <w:p w14:paraId="6759D2C2" w14:textId="77777777" w:rsidR="00895B67" w:rsidRPr="008E573C" w:rsidRDefault="00895B67" w:rsidP="00895B67">
      <w:pPr>
        <w:pStyle w:val="Heading4"/>
        <w:rPr>
          <w:rFonts w:asciiTheme="minorHAnsi" w:hAnsiTheme="minorHAnsi" w:cstheme="minorHAnsi"/>
          <w:bCs/>
          <w:iCs w:val="0"/>
          <w:szCs w:val="26"/>
        </w:rPr>
      </w:pPr>
      <w:r w:rsidRPr="008E573C">
        <w:rPr>
          <w:rStyle w:val="Emphasis"/>
          <w:rFonts w:asciiTheme="minorHAnsi" w:hAnsiTheme="minorHAnsi" w:cstheme="minorHAnsi"/>
          <w:b/>
          <w:bCs/>
          <w:sz w:val="26"/>
          <w:szCs w:val="26"/>
          <w:u w:val="none"/>
        </w:rPr>
        <w:t>a] Moral uncertainty – if we’re unsure about which interpretation of the world is true – we ought to preserve the world to keep debating about it.</w:t>
      </w:r>
    </w:p>
    <w:p w14:paraId="7BF73B68" w14:textId="77777777" w:rsidR="00895B67" w:rsidRPr="008E573C" w:rsidRDefault="00895B67" w:rsidP="00895B67">
      <w:pPr>
        <w:pStyle w:val="Heading4"/>
        <w:rPr>
          <w:rStyle w:val="Emphasis"/>
          <w:rFonts w:asciiTheme="minorHAnsi" w:hAnsiTheme="minorHAnsi" w:cstheme="minorHAnsi"/>
          <w:b/>
          <w:bCs/>
          <w:sz w:val="26"/>
          <w:szCs w:val="26"/>
          <w:u w:val="none"/>
        </w:rPr>
      </w:pPr>
      <w:r w:rsidRPr="008E573C">
        <w:rPr>
          <w:rStyle w:val="Emphasis"/>
          <w:rFonts w:asciiTheme="minorHAnsi" w:hAnsiTheme="minorHAnsi" w:cstheme="minorHAnsi"/>
          <w:b/>
          <w:bCs/>
          <w:sz w:val="26"/>
          <w:szCs w:val="26"/>
          <w:u w:val="none"/>
        </w:rPr>
        <w:t>b] Forecloses improvement – we can never improve society because our impact is irreversible.</w:t>
      </w:r>
    </w:p>
    <w:p w14:paraId="56AF0A4D" w14:textId="77777777" w:rsidR="00895B67" w:rsidRPr="008E573C" w:rsidRDefault="00895B67" w:rsidP="00895B67">
      <w:pPr>
        <w:pStyle w:val="Heading4"/>
        <w:rPr>
          <w:rStyle w:val="Emphasis"/>
          <w:rFonts w:asciiTheme="minorHAnsi" w:hAnsiTheme="minorHAnsi" w:cstheme="minorHAnsi"/>
          <w:b/>
          <w:bCs/>
          <w:sz w:val="26"/>
          <w:szCs w:val="26"/>
          <w:u w:val="none"/>
        </w:rPr>
      </w:pPr>
      <w:r w:rsidRPr="008E573C">
        <w:rPr>
          <w:rStyle w:val="Emphasis"/>
          <w:rFonts w:asciiTheme="minorHAnsi" w:hAnsiTheme="minorHAnsi" w:cstheme="minorHAnsi"/>
          <w:b/>
          <w:bCs/>
          <w:sz w:val="26"/>
          <w:szCs w:val="26"/>
          <w:u w:val="none"/>
        </w:rPr>
        <w:t xml:space="preserve">c] Turns suffering – mass death causes suffering because people can’t get access to resources and </w:t>
      </w:r>
      <w:proofErr w:type="gramStart"/>
      <w:r w:rsidRPr="008E573C">
        <w:rPr>
          <w:rStyle w:val="Emphasis"/>
          <w:rFonts w:asciiTheme="minorHAnsi" w:hAnsiTheme="minorHAnsi" w:cstheme="minorHAnsi"/>
          <w:b/>
          <w:bCs/>
          <w:sz w:val="26"/>
          <w:szCs w:val="26"/>
          <w:u w:val="none"/>
        </w:rPr>
        <w:t>basic necessities</w:t>
      </w:r>
      <w:proofErr w:type="gramEnd"/>
      <w:r w:rsidRPr="008E573C">
        <w:rPr>
          <w:rStyle w:val="Emphasis"/>
          <w:rFonts w:asciiTheme="minorHAnsi" w:hAnsiTheme="minorHAnsi" w:cstheme="minorHAnsi"/>
          <w:b/>
          <w:bCs/>
          <w:sz w:val="26"/>
          <w:szCs w:val="26"/>
          <w:u w:val="none"/>
        </w:rPr>
        <w:t>.</w:t>
      </w:r>
    </w:p>
    <w:p w14:paraId="142B2030" w14:textId="77777777" w:rsidR="00895B67" w:rsidRDefault="00895B67" w:rsidP="00895B67">
      <w:pPr>
        <w:pStyle w:val="Heading4"/>
        <w:rPr>
          <w:rStyle w:val="Emphasis"/>
          <w:rFonts w:asciiTheme="minorHAnsi" w:hAnsiTheme="minorHAnsi" w:cstheme="minorHAnsi"/>
          <w:b/>
          <w:bCs/>
          <w:sz w:val="26"/>
          <w:szCs w:val="26"/>
          <w:u w:val="none"/>
        </w:rPr>
      </w:pPr>
      <w:r w:rsidRPr="008E573C">
        <w:rPr>
          <w:rStyle w:val="Emphasis"/>
          <w:rFonts w:asciiTheme="minorHAnsi" w:hAnsiTheme="minorHAnsi" w:cstheme="minorHAnsi"/>
          <w:b/>
          <w:bCs/>
          <w:sz w:val="26"/>
          <w:szCs w:val="26"/>
          <w:u w:val="none"/>
        </w:rPr>
        <w:t>d] Moral obligation – allowing people to die is unethical and should be prevented because it creates ethics towards other people.</w:t>
      </w:r>
    </w:p>
    <w:p w14:paraId="557EA0B6" w14:textId="77777777" w:rsidR="00895B67" w:rsidRPr="00383EC8" w:rsidRDefault="00895B67" w:rsidP="00895B67"/>
    <w:p w14:paraId="75E846B2" w14:textId="77777777" w:rsidR="00895B67" w:rsidRPr="008E573C" w:rsidRDefault="00895B67" w:rsidP="00895B67">
      <w:pPr>
        <w:pStyle w:val="Heading4"/>
        <w:rPr>
          <w:rStyle w:val="Emphasis"/>
          <w:rFonts w:asciiTheme="minorHAnsi" w:hAnsiTheme="minorHAnsi" w:cstheme="minorHAnsi"/>
          <w:b/>
          <w:bCs/>
          <w:sz w:val="26"/>
          <w:szCs w:val="26"/>
          <w:u w:val="none"/>
        </w:rPr>
      </w:pPr>
      <w:r w:rsidRPr="008E573C">
        <w:rPr>
          <w:rStyle w:val="Emphasis"/>
          <w:rFonts w:asciiTheme="minorHAnsi" w:hAnsiTheme="minorHAnsi" w:cstheme="minorHAnsi"/>
          <w:b/>
          <w:bCs/>
          <w:sz w:val="26"/>
          <w:szCs w:val="26"/>
          <w:u w:val="none"/>
        </w:rPr>
        <w:t>e] Objectivity – body count is the most objective way to calculate impacts because comparing suffering is unethical.</w:t>
      </w:r>
    </w:p>
    <w:p w14:paraId="6AED2009" w14:textId="77777777" w:rsidR="00895B67" w:rsidRDefault="00895B67" w:rsidP="00895B67"/>
    <w:p w14:paraId="25F2DF66" w14:textId="77777777" w:rsidR="00895B67" w:rsidRDefault="00895B67" w:rsidP="00895B67">
      <w:pPr>
        <w:rPr>
          <w:rFonts w:asciiTheme="minorHAnsi" w:eastAsia="Times New Roman" w:hAnsiTheme="minorHAnsi" w:cstheme="minorHAnsi"/>
          <w:b/>
          <w:iCs/>
          <w:color w:val="000000"/>
          <w:sz w:val="26"/>
        </w:rPr>
      </w:pPr>
      <w:r>
        <w:rPr>
          <w:rFonts w:asciiTheme="minorHAnsi" w:eastAsia="Times New Roman" w:hAnsiTheme="minorHAnsi" w:cstheme="minorHAnsi"/>
          <w:b/>
          <w:iCs/>
          <w:color w:val="000000"/>
          <w:sz w:val="26"/>
        </w:rPr>
        <w:t>3</w:t>
      </w:r>
      <w:r w:rsidRPr="008E573C">
        <w:rPr>
          <w:rFonts w:asciiTheme="minorHAnsi" w:eastAsia="Times New Roman" w:hAnsiTheme="minorHAnsi" w:cstheme="minorHAnsi"/>
          <w:b/>
          <w:iCs/>
          <w:color w:val="000000"/>
          <w:sz w:val="26"/>
        </w:rPr>
        <w:t xml:space="preserve">] Actor specificity: A] Governments must aggregate since every policy </w:t>
      </w:r>
      <w:proofErr w:type="gramStart"/>
      <w:r w:rsidRPr="008E573C">
        <w:rPr>
          <w:rFonts w:asciiTheme="minorHAnsi" w:eastAsia="Times New Roman" w:hAnsiTheme="minorHAnsi" w:cstheme="minorHAnsi"/>
          <w:b/>
          <w:iCs/>
          <w:color w:val="000000"/>
          <w:sz w:val="26"/>
        </w:rPr>
        <w:t>benefits</w:t>
      </w:r>
      <w:proofErr w:type="gramEnd"/>
      <w:r w:rsidRPr="008E573C">
        <w:rPr>
          <w:rFonts w:asciiTheme="minorHAnsi" w:eastAsia="Times New Roman" w:hAnsiTheme="minorHAnsi" w:cstheme="minorHAnsi"/>
          <w:b/>
          <w:iCs/>
          <w:color w:val="000000"/>
          <w:sz w:val="26"/>
        </w:rPr>
        <w:t xml:space="preserve"> some and harms others, which also means side constraints freeze action. B] States lack wills or intentions </w:t>
      </w:r>
    </w:p>
    <w:p w14:paraId="717115B5" w14:textId="77777777" w:rsidR="00895B67" w:rsidRDefault="00895B67" w:rsidP="00895B67">
      <w:pPr>
        <w:rPr>
          <w:rFonts w:asciiTheme="minorHAnsi" w:eastAsia="Times New Roman" w:hAnsiTheme="minorHAnsi" w:cstheme="minorHAnsi"/>
          <w:b/>
          <w:iCs/>
          <w:color w:val="000000"/>
          <w:sz w:val="26"/>
        </w:rPr>
      </w:pPr>
    </w:p>
    <w:p w14:paraId="1A5AAFCD" w14:textId="77777777" w:rsidR="00895B67" w:rsidRDefault="00895B67" w:rsidP="00895B67">
      <w:pPr>
        <w:rPr>
          <w:rFonts w:asciiTheme="minorHAnsi" w:eastAsia="Times New Roman" w:hAnsiTheme="minorHAnsi" w:cstheme="minorHAnsi"/>
          <w:b/>
          <w:iCs/>
          <w:color w:val="000000"/>
          <w:sz w:val="26"/>
        </w:rPr>
      </w:pPr>
      <w:r w:rsidRPr="008E573C">
        <w:rPr>
          <w:rFonts w:asciiTheme="minorHAnsi" w:eastAsia="Times New Roman" w:hAnsiTheme="minorHAnsi" w:cstheme="minorHAnsi"/>
          <w:b/>
          <w:iCs/>
          <w:color w:val="000000"/>
          <w:sz w:val="26"/>
        </w:rPr>
        <w:t xml:space="preserve">since policies are collective actions. Actor-specificity comes first since different agents have different ethical standings. Link turns calc indites because the alt would be </w:t>
      </w:r>
      <w:r w:rsidRPr="008E573C">
        <w:rPr>
          <w:rFonts w:asciiTheme="minorHAnsi" w:eastAsia="Times New Roman" w:hAnsiTheme="minorHAnsi" w:cstheme="minorHAnsi"/>
          <w:b/>
          <w:i/>
          <w:iCs/>
          <w:color w:val="000000"/>
          <w:sz w:val="26"/>
          <w:u w:val="single"/>
        </w:rPr>
        <w:t>no</w:t>
      </w:r>
      <w:r w:rsidRPr="008E573C">
        <w:rPr>
          <w:rFonts w:asciiTheme="minorHAnsi" w:eastAsia="Times New Roman" w:hAnsiTheme="minorHAnsi" w:cstheme="minorHAnsi"/>
          <w:b/>
          <w:iCs/>
          <w:color w:val="000000"/>
          <w:sz w:val="26"/>
        </w:rPr>
        <w:t xml:space="preserve"> action.</w:t>
      </w:r>
      <w:r>
        <w:rPr>
          <w:rFonts w:asciiTheme="minorHAnsi" w:eastAsia="Times New Roman" w:hAnsiTheme="minorHAnsi" w:cstheme="minorHAnsi"/>
          <w:b/>
          <w:iCs/>
          <w:color w:val="000000"/>
          <w:sz w:val="26"/>
        </w:rPr>
        <w:t xml:space="preserve"> </w:t>
      </w:r>
    </w:p>
    <w:p w14:paraId="24170671" w14:textId="3A7BBD19" w:rsidR="00895B67" w:rsidRDefault="007F6234" w:rsidP="007F6234">
      <w:pPr>
        <w:pStyle w:val="Heading3"/>
      </w:pPr>
      <w:proofErr w:type="spellStart"/>
      <w:r>
        <w:t>Underview</w:t>
      </w:r>
      <w:proofErr w:type="spellEnd"/>
    </w:p>
    <w:p w14:paraId="0B04144A" w14:textId="77777777" w:rsidR="007F6234" w:rsidRPr="00A52BBC" w:rsidRDefault="007F6234" w:rsidP="007F6234">
      <w:pPr>
        <w:pStyle w:val="Heading4"/>
      </w:pPr>
      <w:r>
        <w:t xml:space="preserve">1] 1AR theory is legit – anything else means infinite abuse – drop the debater – 1AR are too short to make up for the time trade-off – no RVIs – 6 min 2NR means they can brute force me every time – competing </w:t>
      </w:r>
      <w:proofErr w:type="spellStart"/>
      <w:r>
        <w:t>interps</w:t>
      </w:r>
      <w:proofErr w:type="spellEnd"/>
      <w:r>
        <w:t xml:space="preserve"> – otherwise the 2NR could drown the </w:t>
      </w:r>
      <w:proofErr w:type="spellStart"/>
      <w:r>
        <w:t>aff</w:t>
      </w:r>
      <w:proofErr w:type="spellEnd"/>
      <w:r>
        <w:t xml:space="preserve"> in arguments while playing defense. </w:t>
      </w:r>
      <w:proofErr w:type="spellStart"/>
      <w:r>
        <w:t>Aff</w:t>
      </w:r>
      <w:proofErr w:type="spellEnd"/>
      <w:r>
        <w:t xml:space="preserve"> theory first – much larger strategic loss – ¼ of the 1AR vs. 1/7 of the 1NC. Fairness is a voter because its constitutive to debate and education is a voter because </w:t>
      </w:r>
      <w:proofErr w:type="spellStart"/>
      <w:r>
        <w:t>its</w:t>
      </w:r>
      <w:proofErr w:type="spellEnd"/>
      <w:r>
        <w:t xml:space="preserve"> what we retain after we leave the activity.</w:t>
      </w:r>
    </w:p>
    <w:p w14:paraId="6DFC929C" w14:textId="77777777" w:rsidR="00895B67" w:rsidRPr="00D17FAE" w:rsidRDefault="00895B67" w:rsidP="00895B67"/>
    <w:p w14:paraId="0D916D6D" w14:textId="77777777" w:rsidR="00895B67" w:rsidRPr="00B55AD5" w:rsidRDefault="00895B67" w:rsidP="00895B67"/>
    <w:p w14:paraId="1F1FA0BA"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50C12"/>
    <w:multiLevelType w:val="hybridMultilevel"/>
    <w:tmpl w:val="760E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58D6321"/>
    <w:multiLevelType w:val="hybridMultilevel"/>
    <w:tmpl w:val="3A10EA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2"/>
  </w:num>
  <w:num w:numId="12">
    <w:abstractNumId w:val="17"/>
  </w:num>
  <w:num w:numId="13">
    <w:abstractNumId w:val="0"/>
  </w:num>
  <w:num w:numId="14">
    <w:abstractNumId w:val="14"/>
  </w:num>
  <w:num w:numId="15">
    <w:abstractNumId w:val="16"/>
  </w:num>
  <w:num w:numId="16">
    <w:abstractNumId w:val="13"/>
  </w:num>
  <w:num w:numId="17">
    <w:abstractNumId w:val="15"/>
  </w:num>
  <w:num w:numId="18">
    <w:abstractNumId w:val="20"/>
  </w:num>
  <w:num w:numId="19">
    <w:abstractNumId w:val="12"/>
  </w:num>
  <w:num w:numId="20">
    <w:abstractNumId w:val="11"/>
  </w:num>
  <w:num w:numId="21">
    <w:abstractNumId w:val="19"/>
  </w:num>
  <w:num w:numId="22">
    <w:abstractNumId w:val="18"/>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95B67"/>
    <w:rsid w:val="000139A3"/>
    <w:rsid w:val="00027A00"/>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E6D33"/>
    <w:rsid w:val="00315690"/>
    <w:rsid w:val="00316B75"/>
    <w:rsid w:val="00325646"/>
    <w:rsid w:val="00345960"/>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7F6234"/>
    <w:rsid w:val="00823A1C"/>
    <w:rsid w:val="00845B9D"/>
    <w:rsid w:val="00855519"/>
    <w:rsid w:val="00860984"/>
    <w:rsid w:val="00895B67"/>
    <w:rsid w:val="008B3ECB"/>
    <w:rsid w:val="008B4E85"/>
    <w:rsid w:val="008C1B2E"/>
    <w:rsid w:val="0091627E"/>
    <w:rsid w:val="0097032B"/>
    <w:rsid w:val="0098455D"/>
    <w:rsid w:val="009D2EAD"/>
    <w:rsid w:val="009D54B2"/>
    <w:rsid w:val="009E1922"/>
    <w:rsid w:val="009F7ED2"/>
    <w:rsid w:val="00A93661"/>
    <w:rsid w:val="00A95652"/>
    <w:rsid w:val="00AC0AB8"/>
    <w:rsid w:val="00B30572"/>
    <w:rsid w:val="00B33C6D"/>
    <w:rsid w:val="00B4508F"/>
    <w:rsid w:val="00B55AD5"/>
    <w:rsid w:val="00B8057C"/>
    <w:rsid w:val="00BD6238"/>
    <w:rsid w:val="00BF593B"/>
    <w:rsid w:val="00BF773A"/>
    <w:rsid w:val="00BF7E81"/>
    <w:rsid w:val="00C13773"/>
    <w:rsid w:val="00C17CC8"/>
    <w:rsid w:val="00C47BA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5B2EC"/>
  <w15:chartTrackingRefBased/>
  <w15:docId w15:val="{5319C351-8A8B-403D-8345-0584CDFC2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27A00"/>
    <w:rPr>
      <w:rFonts w:ascii="Calibri" w:hAnsi="Calibri" w:cs="Calibri"/>
    </w:rPr>
  </w:style>
  <w:style w:type="paragraph" w:styleId="Heading1">
    <w:name w:val="heading 1"/>
    <w:aliases w:val="Pocket"/>
    <w:basedOn w:val="Normal"/>
    <w:next w:val="Normal"/>
    <w:link w:val="Heading1Char"/>
    <w:qFormat/>
    <w:rsid w:val="00027A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27A0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Char, Char Char Char Char Char Char Char,Tag Char Char,Bold Cite,Cite 1,Read Char,Heading 3 Char1 Char Char,Heading 3 Char Char1 Char Char,Read Char Ch,Text 7,3: Cite,CardStyle"/>
    <w:basedOn w:val="Normal"/>
    <w:next w:val="Normal"/>
    <w:link w:val="Heading3Char"/>
    <w:uiPriority w:val="2"/>
    <w:unhideWhenUsed/>
    <w:qFormat/>
    <w:rsid w:val="00027A0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027A0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27A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7A00"/>
  </w:style>
  <w:style w:type="character" w:customStyle="1" w:styleId="Heading1Char">
    <w:name w:val="Heading 1 Char"/>
    <w:aliases w:val="Pocket Char"/>
    <w:basedOn w:val="DefaultParagraphFont"/>
    <w:link w:val="Heading1"/>
    <w:rsid w:val="00027A0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27A00"/>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Char Char, Char Char Char Char Char Char Char Char,Tag Char Char Char,Bold Cite Char,Cite 1 Char,Read Char Char,Heading 3 Char1 Char Char Char"/>
    <w:basedOn w:val="DefaultParagraphFont"/>
    <w:link w:val="Heading3"/>
    <w:uiPriority w:val="2"/>
    <w:rsid w:val="00027A00"/>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027A0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027A0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27A00"/>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027A00"/>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111111 Char,No Spacing31 Char,No Spacing22 Char"/>
    <w:basedOn w:val="DefaultParagraphFont"/>
    <w:link w:val="NoSpacing"/>
    <w:uiPriority w:val="99"/>
    <w:unhideWhenUsed/>
    <w:rsid w:val="00027A00"/>
    <w:rPr>
      <w:color w:val="auto"/>
      <w:u w:val="none"/>
    </w:rPr>
  </w:style>
  <w:style w:type="character" w:styleId="FollowedHyperlink">
    <w:name w:val="FollowedHyperlink"/>
    <w:basedOn w:val="DefaultParagraphFont"/>
    <w:uiPriority w:val="99"/>
    <w:semiHidden/>
    <w:unhideWhenUsed/>
    <w:rsid w:val="00027A00"/>
    <w:rPr>
      <w:color w:val="auto"/>
      <w:u w:val="none"/>
    </w:rPr>
  </w:style>
  <w:style w:type="character" w:styleId="UnresolvedMention">
    <w:name w:val="Unresolved Mention"/>
    <w:basedOn w:val="DefaultParagraphFont"/>
    <w:uiPriority w:val="99"/>
    <w:semiHidden/>
    <w:unhideWhenUsed/>
    <w:rsid w:val="00895B67"/>
    <w:rPr>
      <w:color w:val="605E5C"/>
      <w:shd w:val="clear" w:color="auto" w:fill="E1DFDD"/>
    </w:rPr>
  </w:style>
  <w:style w:type="paragraph" w:customStyle="1" w:styleId="textbold">
    <w:name w:val="text bold"/>
    <w:basedOn w:val="Normal"/>
    <w:link w:val="Emphasis"/>
    <w:uiPriority w:val="7"/>
    <w:qFormat/>
    <w:rsid w:val="00895B67"/>
    <w:pPr>
      <w:ind w:left="720"/>
      <w:jc w:val="both"/>
    </w:pPr>
    <w:rPr>
      <w:b/>
      <w:iCs/>
      <w:u w:val="single"/>
    </w:rPr>
  </w:style>
  <w:style w:type="paragraph" w:styleId="ListParagraph">
    <w:name w:val="List Paragraph"/>
    <w:aliases w:val="6 font"/>
    <w:basedOn w:val="Normal"/>
    <w:uiPriority w:val="99"/>
    <w:unhideWhenUsed/>
    <w:qFormat/>
    <w:rsid w:val="00895B67"/>
    <w:pPr>
      <w:ind w:left="720"/>
      <w:contextualSpacing/>
    </w:pPr>
  </w:style>
  <w:style w:type="paragraph" w:customStyle="1" w:styleId="card">
    <w:name w:val="card"/>
    <w:aliases w:val="Medium Grid 21"/>
    <w:basedOn w:val="Normal"/>
    <w:next w:val="Normal"/>
    <w:uiPriority w:val="6"/>
    <w:qFormat/>
    <w:rsid w:val="00895B67"/>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895B67"/>
    <w:rPr>
      <w:rFonts w:ascii="Lucida Grande" w:hAnsi="Lucida Grande" w:cs="Lucida Grande"/>
    </w:rPr>
  </w:style>
  <w:style w:type="character" w:customStyle="1" w:styleId="DocumentMapChar">
    <w:name w:val="Document Map Char"/>
    <w:basedOn w:val="DefaultParagraphFont"/>
    <w:link w:val="DocumentMap"/>
    <w:uiPriority w:val="99"/>
    <w:semiHidden/>
    <w:rsid w:val="00895B67"/>
    <w:rPr>
      <w:rFonts w:ascii="Lucida Grande" w:hAnsi="Lucida Grande" w:cs="Lucida Grande"/>
    </w:rPr>
  </w:style>
  <w:style w:type="paragraph" w:customStyle="1" w:styleId="Emphasis1">
    <w:name w:val="Emphasis1"/>
    <w:basedOn w:val="Normal"/>
    <w:uiPriority w:val="7"/>
    <w:qFormat/>
    <w:rsid w:val="00895B67"/>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895B67"/>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895B67"/>
    <w:rPr>
      <w:b/>
      <w:bCs/>
    </w:rPr>
  </w:style>
  <w:style w:type="character" w:customStyle="1" w:styleId="wikiexternallink">
    <w:name w:val="wikiexternallink"/>
    <w:basedOn w:val="DefaultParagraphFont"/>
    <w:rsid w:val="00895B67"/>
  </w:style>
  <w:style w:type="character" w:customStyle="1" w:styleId="wikigeneratedlinkcontent">
    <w:name w:val="wikigeneratedlinkcontent"/>
    <w:basedOn w:val="DefaultParagraphFont"/>
    <w:rsid w:val="00895B67"/>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895B67"/>
    <w:pPr>
      <w:spacing w:after="0" w:line="240" w:lineRule="auto"/>
    </w:pPr>
    <w:rPr>
      <w:sz w:val="26"/>
      <w:u w:val="single"/>
    </w:rPr>
  </w:style>
  <w:style w:type="paragraph" w:customStyle="1" w:styleId="Tag2">
    <w:name w:val="Tag2"/>
    <w:basedOn w:val="Normal"/>
    <w:qFormat/>
    <w:rsid w:val="00895B67"/>
    <w:rPr>
      <w:rFonts w:ascii="Arial" w:hAnsi="Arial" w:cs="Arial"/>
      <w:b/>
      <w:sz w:val="20"/>
    </w:rPr>
  </w:style>
  <w:style w:type="paragraph" w:customStyle="1" w:styleId="cardtext">
    <w:name w:val="card text"/>
    <w:basedOn w:val="Normal"/>
    <w:link w:val="cardtextChar"/>
    <w:qFormat/>
    <w:rsid w:val="00895B67"/>
    <w:pPr>
      <w:ind w:left="288" w:right="288"/>
    </w:pPr>
  </w:style>
  <w:style w:type="character" w:customStyle="1" w:styleId="cardtextChar">
    <w:name w:val="card text Char"/>
    <w:link w:val="cardtext"/>
    <w:rsid w:val="00895B67"/>
    <w:rPr>
      <w:rFonts w:ascii="Calibri" w:hAnsi="Calibri" w:cs="Calibri"/>
    </w:rPr>
  </w:style>
  <w:style w:type="character" w:customStyle="1" w:styleId="latin24compacttimestamp-2v7xiq">
    <w:name w:val="latin24compacttimestamp-2v7xiq"/>
    <w:basedOn w:val="DefaultParagraphFont"/>
    <w:rsid w:val="00895B67"/>
  </w:style>
  <w:style w:type="paragraph" w:customStyle="1" w:styleId="Emphasize">
    <w:name w:val="Emphasize"/>
    <w:basedOn w:val="Normal"/>
    <w:uiPriority w:val="7"/>
    <w:qFormat/>
    <w:rsid w:val="00895B67"/>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 w:type="paragraph" w:styleId="NoSpacing">
    <w:name w:val="No Spacing"/>
    <w:aliases w:val="Note Level 2,Small Text,Card Format,Note Level 21,ClearFormatting,Clear,DDI Tag,Tag Title,No Spacing51,No Spacing11211,No Spacing111111,No Spacing31,No Spacing22,No Spacing3,tag,No Spacing41,No Spacing111112,No Spacing6,No Spacin,No Spacing8"/>
    <w:basedOn w:val="Heading1"/>
    <w:link w:val="Hyperlink"/>
    <w:autoRedefine/>
    <w:uiPriority w:val="99"/>
    <w:qFormat/>
    <w:rsid w:val="00895B6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qFormat/>
    <w:rsid w:val="00895B67"/>
    <w:rPr>
      <w:rFonts w:cs="Times New Roman"/>
      <w:vertAlign w:val="superscript"/>
    </w:rPr>
  </w:style>
  <w:style w:type="paragraph" w:styleId="NormalWeb">
    <w:name w:val="Normal (Web)"/>
    <w:basedOn w:val="Normal"/>
    <w:uiPriority w:val="99"/>
    <w:unhideWhenUsed/>
    <w:rsid w:val="00895B67"/>
    <w:pPr>
      <w:spacing w:before="100" w:beforeAutospacing="1" w:after="100" w:afterAutospacing="1" w:line="240" w:lineRule="auto"/>
    </w:pPr>
    <w:rPr>
      <w:rFonts w:ascii="Times New Roman" w:eastAsia="Times New Roman" w:hAnsi="Times New Roman" w:cs="Times New Roman"/>
      <w:sz w:val="24"/>
      <w:lang w:eastAsia="zh-CN"/>
    </w:rPr>
  </w:style>
  <w:style w:type="character" w:styleId="CommentReference">
    <w:name w:val="annotation reference"/>
    <w:basedOn w:val="DefaultParagraphFont"/>
    <w:uiPriority w:val="99"/>
    <w:semiHidden/>
    <w:unhideWhenUsed/>
    <w:rsid w:val="00895B67"/>
    <w:rPr>
      <w:sz w:val="16"/>
      <w:szCs w:val="16"/>
    </w:rPr>
  </w:style>
  <w:style w:type="paragraph" w:styleId="CommentText">
    <w:name w:val="annotation text"/>
    <w:basedOn w:val="Normal"/>
    <w:link w:val="CommentTextChar"/>
    <w:uiPriority w:val="99"/>
    <w:semiHidden/>
    <w:unhideWhenUsed/>
    <w:rsid w:val="00895B67"/>
    <w:pPr>
      <w:spacing w:line="240" w:lineRule="auto"/>
    </w:pPr>
    <w:rPr>
      <w:sz w:val="20"/>
      <w:szCs w:val="20"/>
    </w:rPr>
  </w:style>
  <w:style w:type="character" w:customStyle="1" w:styleId="CommentTextChar">
    <w:name w:val="Comment Text Char"/>
    <w:basedOn w:val="DefaultParagraphFont"/>
    <w:link w:val="CommentText"/>
    <w:uiPriority w:val="99"/>
    <w:semiHidden/>
    <w:rsid w:val="00895B6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895B67"/>
    <w:rPr>
      <w:b/>
      <w:bCs/>
    </w:rPr>
  </w:style>
  <w:style w:type="character" w:customStyle="1" w:styleId="CommentSubjectChar">
    <w:name w:val="Comment Subject Char"/>
    <w:basedOn w:val="CommentTextChar"/>
    <w:link w:val="CommentSubject"/>
    <w:uiPriority w:val="99"/>
    <w:semiHidden/>
    <w:rsid w:val="00895B67"/>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www.who.int/news-room/detail/27-02-2017-who-publishes-list-of-bacteria-for-which-new-antibiotics-are-urgently-needed" TargetMode="External"/><Relationship Id="rId18" Type="http://schemas.openxmlformats.org/officeDocument/2006/relationships/hyperlink" Target="https://www.livescience.com/51990-sea-level-rise-unknowns.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thehindu.com/opinion/lead/Let-India-unleash-its-soft-power/article13292272.ece" TargetMode="External"/><Relationship Id="rId7" Type="http://schemas.openxmlformats.org/officeDocument/2006/relationships/hyperlink" Target="https://patientsforaffordabledrugs.org/2021/02/03/innovation-report/" TargetMode="External"/><Relationship Id="rId12" Type="http://schemas.openxmlformats.org/officeDocument/2006/relationships/hyperlink" Target="https://www.who.int/antimicrobial-resistance/interagency-coordination-group/IACG_final_report_EN.pdf?ua=1" TargetMode="External"/><Relationship Id="rId17" Type="http://schemas.openxmlformats.org/officeDocument/2006/relationships/hyperlink" Target="https://www.livescience.com/55129-how-heat-waves-kill-so-quickly.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ivescience.com/57266-amazon-river.html" TargetMode="External"/><Relationship Id="rId20" Type="http://schemas.openxmlformats.org/officeDocument/2006/relationships/hyperlink" Target="https://www.rand.org/content/dam/rand/pubs/perspectives/PEA400/PEA407-1/RAND_PEA407-1.pdf" TargetMode="Externa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Health/superbug-fungus-global-health-threat-600-us-infected/story?id=62297532" TargetMode="External"/><Relationship Id="rId24" Type="http://schemas.openxmlformats.org/officeDocument/2006/relationships/hyperlink" Target="https://www.ncbi.nlm.nih.gov/pmc/articles/PMC6446569/" TargetMode="External"/><Relationship Id="rId5" Type="http://schemas.openxmlformats.org/officeDocument/2006/relationships/webSettings" Target="webSettings.xml"/><Relationship Id="rId15" Type="http://schemas.openxmlformats.org/officeDocument/2006/relationships/hyperlink" Target="https://www.livescience.com/65633-climate-change-dooms-humans-by-2050.html" TargetMode="External"/><Relationship Id="rId23" Type="http://schemas.openxmlformats.org/officeDocument/2006/relationships/hyperlink" Target="https://www.statnews.com/2019/02/11/drug-patent-protection-one-done/" TargetMode="External"/><Relationship Id="rId10" Type="http://schemas.openxmlformats.org/officeDocument/2006/relationships/hyperlink" Target="https://abcnews.go.com/Politics/amal-clooney-angelina-jolie-speak-us-weighed-vetoing/story?id=62574726" TargetMode="External"/><Relationship Id="rId19" Type="http://schemas.openxmlformats.org/officeDocument/2006/relationships/hyperlink" Target="https://truthout.org/articles/there-can-be-no-winners-in-a-nuclear-war/" TargetMode="External"/><Relationship Id="rId4" Type="http://schemas.openxmlformats.org/officeDocument/2006/relationships/settings" Target="settings.xml"/><Relationship Id="rId9" Type="http://schemas.openxmlformats.org/officeDocument/2006/relationships/hyperlink" Target="https://abcnews.go.com/Health/amidst-superbug-crisis-scientists-urge-innovation/story?id=62763415" TargetMode="External"/><Relationship Id="rId14" Type="http://schemas.openxmlformats.org/officeDocument/2006/relationships/hyperlink" Target="https://abcnews.go.com/Health/melissa-rivers-talks-fathers-suicide-dr-jennifer-ashton/story?id=62733179&amp;cid=clicksource_26_null_headlines_hed" TargetMode="External"/><Relationship Id="rId22" Type="http://schemas.openxmlformats.org/officeDocument/2006/relationships/hyperlink" Target="https://www.statnews.com/2016/06/14/secondary-patent-gilead-sovaldi-harvon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3E360-0BA8-4801-B22C-8223F062E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18693</Words>
  <Characters>106552</Characters>
  <Application>Microsoft Office Word</Application>
  <DocSecurity>0</DocSecurity>
  <Lines>887</Lines>
  <Paragraphs>249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Gong</dc:creator>
  <cp:keywords>5.1.1</cp:keywords>
  <dc:description/>
  <cp:lastModifiedBy>Nathan Gong</cp:lastModifiedBy>
  <cp:revision>4</cp:revision>
  <dcterms:created xsi:type="dcterms:W3CDTF">2021-09-27T14:40:00Z</dcterms:created>
  <dcterms:modified xsi:type="dcterms:W3CDTF">2021-09-27T14:59:00Z</dcterms:modified>
</cp:coreProperties>
</file>