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6E6CE" w14:textId="77777777" w:rsidR="00EE1DD9" w:rsidRPr="00E3716F" w:rsidRDefault="00EE1DD9" w:rsidP="00EE1DD9">
      <w:pPr>
        <w:pStyle w:val="Heading2"/>
      </w:pPr>
      <w:r>
        <w:t>1AC -- Send</w:t>
      </w:r>
    </w:p>
    <w:p w14:paraId="2C514421" w14:textId="77777777" w:rsidR="00EE1DD9" w:rsidRDefault="00EE1DD9" w:rsidP="00EE1DD9">
      <w:pPr>
        <w:pStyle w:val="Heading3"/>
      </w:pPr>
      <w:r>
        <w:lastRenderedPageBreak/>
        <w:t>1AC---Plan</w:t>
      </w:r>
    </w:p>
    <w:p w14:paraId="44AF70EB" w14:textId="77777777" w:rsidR="00EE1DD9" w:rsidRPr="003428B9" w:rsidRDefault="00EE1DD9" w:rsidP="00EE1DD9">
      <w:pPr>
        <w:pStyle w:val="Heading4"/>
        <w:rPr>
          <w:rFonts w:eastAsia="Times New Roman"/>
        </w:rPr>
      </w:pPr>
      <w:r w:rsidRPr="003428B9">
        <w:rPr>
          <w:rFonts w:eastAsia="Times New Roman"/>
        </w:rPr>
        <w:t>Plan: The United States Federal Government should reduce appropriation of outer space by private entities that engage in anti-competitive business practices in accordance with the higher ethical principles of the outer space treaty</w:t>
      </w:r>
      <w:r>
        <w:rPr>
          <w:rFonts w:eastAsia="Times New Roman"/>
        </w:rPr>
        <w:t>.</w:t>
      </w:r>
    </w:p>
    <w:p w14:paraId="198BB36D" w14:textId="77777777" w:rsidR="00EE1DD9" w:rsidRPr="003428B9" w:rsidRDefault="00EE1DD9" w:rsidP="00EE1DD9">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1F6F1E16" w14:textId="77777777" w:rsidR="00EE1DD9" w:rsidRDefault="00EE1DD9" w:rsidP="00EE1DD9">
      <w:pPr>
        <w:pStyle w:val="Heading4"/>
      </w:pPr>
      <w:r>
        <w:t xml:space="preserve">Antitrust is </w:t>
      </w:r>
      <w:r w:rsidRPr="003B4B2D">
        <w:rPr>
          <w:u w:val="single"/>
        </w:rPr>
        <w:t>uniquely compatible</w:t>
      </w:r>
      <w:r>
        <w:t xml:space="preserve"> with the Outer Space Treaty, or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04E20265" w14:textId="77777777" w:rsidR="00EE1DD9" w:rsidRPr="00105765" w:rsidRDefault="00EE1DD9" w:rsidP="00EE1DD9">
      <w:r>
        <w:t>Maria Lucas-</w:t>
      </w:r>
      <w:r w:rsidRPr="005151D1">
        <w:rPr>
          <w:rStyle w:val="Style13ptBold"/>
        </w:rPr>
        <w:t>Rhimbassen 21</w:t>
      </w:r>
      <w:r>
        <w:t>,</w:t>
      </w:r>
      <w:r w:rsidRPr="000D4C13">
        <w:t xml:space="preserve"> </w:t>
      </w:r>
      <w:r>
        <w:t>Research Associate at the Chaire SIRIUS (</w:t>
      </w:r>
      <w:r w:rsidRPr="003442BB">
        <w:t>Space Institute for Researches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6D828C58" w14:textId="77777777" w:rsidR="00EE1DD9" w:rsidRPr="00242A9C" w:rsidRDefault="00EE1DD9" w:rsidP="00EE1DD9">
      <w:pPr>
        <w:rPr>
          <w:sz w:val="16"/>
        </w:rPr>
      </w:pPr>
      <w:r w:rsidRPr="00242A9C">
        <w:rPr>
          <w:sz w:val="16"/>
        </w:rPr>
        <w:t>Equality and Free Access</w:t>
      </w:r>
    </w:p>
    <w:p w14:paraId="444EF9E3" w14:textId="77777777" w:rsidR="00EE1DD9" w:rsidRPr="00242A9C" w:rsidRDefault="00EE1DD9" w:rsidP="00EE1DD9">
      <w:pPr>
        <w:rPr>
          <w:sz w:val="16"/>
        </w:rPr>
      </w:pPr>
      <w:r w:rsidRPr="00242A9C">
        <w:rPr>
          <w:sz w:val="16"/>
        </w:rPr>
        <w:t xml:space="preserve">Secondly, it could be argued that </w:t>
      </w:r>
      <w:r w:rsidRPr="00B46415">
        <w:rPr>
          <w:rStyle w:val="StyleUnderline"/>
        </w:rPr>
        <w:t xml:space="preserve">the principle of </w:t>
      </w:r>
      <w:r w:rsidRPr="007C2A1E">
        <w:rPr>
          <w:rStyle w:val="StyleUnderline"/>
        </w:rPr>
        <w:t xml:space="preserve">“equality”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7C2A1E">
        <w:rPr>
          <w:sz w:val="16"/>
        </w:rPr>
        <w:t xml:space="preserve">would </w:t>
      </w:r>
      <w:r w:rsidRPr="007C2A1E">
        <w:rPr>
          <w:rStyle w:val="StyleUnderline"/>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24D5654A" w14:textId="77777777" w:rsidR="00EE1DD9" w:rsidRPr="00242A9C" w:rsidRDefault="00EE1DD9" w:rsidP="00EE1DD9">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299B89F9" w14:textId="77777777" w:rsidR="00EE1DD9" w:rsidRDefault="00EE1DD9" w:rsidP="00EE1DD9">
      <w:pPr>
        <w:rPr>
          <w:sz w:val="16"/>
        </w:rPr>
      </w:pPr>
      <w:r w:rsidRPr="00242A9C">
        <w:rPr>
          <w:sz w:val="16"/>
        </w:rPr>
        <w:t xml:space="preserve">The </w:t>
      </w:r>
      <w:r w:rsidRPr="007C2A1E">
        <w:rPr>
          <w:rStyle w:val="StyleUnderline"/>
        </w:rPr>
        <w:t>main concern</w:t>
      </w:r>
      <w:r w:rsidRPr="007C2A1E">
        <w:rPr>
          <w:sz w:val="16"/>
        </w:rPr>
        <w:t xml:space="preserve"> raised by the above-cited paragraph is</w:t>
      </w:r>
      <w:r w:rsidRPr="00242A9C">
        <w:rPr>
          <w:sz w:val="16"/>
        </w:rPr>
        <w:t xml:space="preserve"> to </w:t>
      </w:r>
      <w:r w:rsidRPr="007C2A1E">
        <w:rPr>
          <w:sz w:val="16"/>
        </w:rPr>
        <w:t xml:space="preserve">determine </w:t>
      </w:r>
      <w:r w:rsidRPr="007C2A1E">
        <w:rPr>
          <w:rStyle w:val="StyleUnderline"/>
        </w:rPr>
        <w:t xml:space="preserve">to </w:t>
      </w:r>
      <w:r w:rsidRPr="003D474D">
        <w:rPr>
          <w:rStyle w:val="StyleUnderline"/>
          <w:highlight w:val="cyan"/>
        </w:rPr>
        <w:t>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w:t>
      </w:r>
      <w:r w:rsidRPr="007C2A1E">
        <w:rPr>
          <w:sz w:val="16"/>
        </w:rPr>
        <w:t xml:space="preserve">the </w:t>
      </w:r>
      <w:r w:rsidRPr="007C2A1E">
        <w:rPr>
          <w:rStyle w:val="StyleUnderline"/>
        </w:rPr>
        <w:t>celestial bodies</w:t>
      </w:r>
      <w:r w:rsidRPr="007C2A1E">
        <w:rPr>
          <w:sz w:val="16"/>
        </w:rPr>
        <w:t xml:space="preserve"> in question. </w:t>
      </w:r>
      <w:r w:rsidRPr="007C2A1E">
        <w:rPr>
          <w:rStyle w:val="StyleUnderline"/>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4F08D0E0" w14:textId="77777777" w:rsidR="00EE1DD9" w:rsidRPr="006D5FCC" w:rsidRDefault="00EE1DD9" w:rsidP="00EE1DD9">
      <w:pPr>
        <w:rPr>
          <w:sz w:val="16"/>
        </w:rPr>
      </w:pPr>
    </w:p>
    <w:p w14:paraId="2041FCCA" w14:textId="77777777" w:rsidR="00EE1DD9" w:rsidRDefault="00EE1DD9" w:rsidP="00EE1DD9">
      <w:pPr>
        <w:pStyle w:val="Heading4"/>
      </w:pPr>
      <w:r>
        <w:t xml:space="preserve">Universal application of U.S. antitrust law has </w:t>
      </w:r>
      <w:r w:rsidRPr="007E5A1A">
        <w:rPr>
          <w:u w:val="single"/>
        </w:rPr>
        <w:t>direct</w:t>
      </w:r>
      <w:r>
        <w:t xml:space="preserve"> and </w:t>
      </w:r>
      <w:r w:rsidRPr="007E5A1A">
        <w:rPr>
          <w:u w:val="single"/>
        </w:rPr>
        <w:t>indirect</w:t>
      </w:r>
      <w:r>
        <w:t xml:space="preserve"> causal mechanisms that </w:t>
      </w:r>
      <w:r w:rsidRPr="007E5A1A">
        <w:rPr>
          <w:u w:val="single"/>
        </w:rPr>
        <w:t>encourage conformity</w:t>
      </w:r>
      <w:r>
        <w:rPr>
          <w:u w:val="single"/>
        </w:rPr>
        <w:t>.</w:t>
      </w:r>
    </w:p>
    <w:p w14:paraId="1E8B9BF0" w14:textId="77777777" w:rsidR="00EE1DD9" w:rsidRDefault="00EE1DD9" w:rsidP="00EE1DD9">
      <w:r>
        <w:t xml:space="preserve">David </w:t>
      </w:r>
      <w:r w:rsidRPr="001E0AFA">
        <w:rPr>
          <w:rStyle w:val="Style13ptBold"/>
        </w:rPr>
        <w:t>Gerber 12</w:t>
      </w:r>
      <w:r>
        <w:t xml:space="preserve">, Distinguished Professor, Law, Chicago-Kent College of Law, Illinois Institute of Technology. President, American Society of Comparative Law, "US Antitrust Law: Models and </w:t>
      </w:r>
      <w:r>
        <w:lastRenderedPageBreak/>
        <w:t>Lens," in Global Competition: Law, Markets, and Globalization, Chapter 5, 2012, pg. 151-158. edited for OCR errors.</w:t>
      </w:r>
    </w:p>
    <w:p w14:paraId="6CEA15C2" w14:textId="77777777" w:rsidR="00EE1DD9" w:rsidRPr="00EA2883" w:rsidRDefault="00EE1DD9" w:rsidP="00EE1DD9">
      <w:pPr>
        <w:rPr>
          <w:sz w:val="16"/>
        </w:rPr>
      </w:pPr>
      <w:r w:rsidRPr="00EA2883">
        <w:rPr>
          <w:sz w:val="16"/>
        </w:rPr>
        <w:t xml:space="preserve">US law and </w:t>
      </w:r>
      <w:r w:rsidRPr="001E0AFA">
        <w:rPr>
          <w:rStyle w:val="StyleUnderline"/>
        </w:rPr>
        <w:t>US antitrust</w:t>
      </w:r>
      <w:r w:rsidRPr="00EA2883">
        <w:rPr>
          <w:sz w:val="16"/>
        </w:rPr>
        <w:t xml:space="preserve"> experience have </w:t>
      </w:r>
      <w:r w:rsidRPr="001E0AFA">
        <w:rPr>
          <w:rStyle w:val="StyleUnderline"/>
        </w:rPr>
        <w:t>played</w:t>
      </w:r>
      <w:r w:rsidRPr="008520E8">
        <w:rPr>
          <w:rStyle w:val="StyleUnderline"/>
        </w:rPr>
        <w:t xml:space="preserve"> </w:t>
      </w:r>
      <w:r w:rsidRPr="001E0AFA">
        <w:rPr>
          <w:rStyle w:val="Emphasis"/>
        </w:rPr>
        <w:t>central role</w:t>
      </w:r>
      <w:r w:rsidRPr="00EA2883">
        <w:rPr>
          <w:sz w:val="16"/>
        </w:rPr>
        <w:t xml:space="preserve">s </w:t>
      </w:r>
      <w:r w:rsidRPr="001E0AFA">
        <w:rPr>
          <w:rStyle w:val="StyleUnderline"/>
        </w:rPr>
        <w:t>in</w:t>
      </w:r>
      <w:r w:rsidRPr="00EA2883">
        <w:rPr>
          <w:sz w:val="16"/>
        </w:rPr>
        <w:t xml:space="preserve"> the </w:t>
      </w:r>
      <w:r w:rsidRPr="001E0AFA">
        <w:rPr>
          <w:rStyle w:val="StyleUnderline"/>
        </w:rPr>
        <w:t>development of competition law</w:t>
      </w:r>
      <w:r w:rsidRPr="00EA2883">
        <w:rPr>
          <w:sz w:val="16"/>
        </w:rPr>
        <w:t xml:space="preserve"> virtually </w:t>
      </w:r>
      <w:r w:rsidRPr="001E0AFA">
        <w:rPr>
          <w:rStyle w:val="Emphasis"/>
        </w:rPr>
        <w:t>everywhere</w:t>
      </w:r>
      <w:r w:rsidRPr="008520E8">
        <w:rPr>
          <w:rStyle w:val="StyleUnderline"/>
        </w:rPr>
        <w:t xml:space="preserve">, </w:t>
      </w:r>
      <w:r w:rsidRPr="001E0AFA">
        <w:rPr>
          <w:rStyle w:val="StyleUnderline"/>
        </w:rPr>
        <w:t>and</w:t>
      </w:r>
      <w:r w:rsidRPr="00EA2883">
        <w:rPr>
          <w:sz w:val="16"/>
        </w:rPr>
        <w:t xml:space="preserve"> they are </w:t>
      </w:r>
      <w:r w:rsidRPr="007C2A1E">
        <w:rPr>
          <w:rStyle w:val="StyleUnderline"/>
        </w:rPr>
        <w:t>central</w:t>
      </w:r>
      <w:r w:rsidRPr="001E0AFA">
        <w:rPr>
          <w:rStyle w:val="StyleUnderline"/>
        </w:rPr>
        <w:t xml:space="preserve"> to</w:t>
      </w:r>
      <w:r w:rsidRPr="008520E8">
        <w:rPr>
          <w:rStyle w:val="StyleUnderline"/>
        </w:rPr>
        <w:t xml:space="preserve"> </w:t>
      </w:r>
      <w:r w:rsidRPr="001E0AFA">
        <w:rPr>
          <w:rStyle w:val="Emphasis"/>
        </w:rPr>
        <w:t>global competition law development</w:t>
      </w:r>
      <w:r w:rsidRPr="00EA2883">
        <w:rPr>
          <w:sz w:val="16"/>
        </w:rPr>
        <w:t xml:space="preserve">. The </w:t>
      </w:r>
      <w:r w:rsidRPr="003D474D">
        <w:rPr>
          <w:rStyle w:val="StyleUnderline"/>
          <w:highlight w:val="cyan"/>
        </w:rPr>
        <w:t>US sys</w:t>
      </w:r>
      <w:r w:rsidRPr="001E0AFA">
        <w:rPr>
          <w:rStyle w:val="StyleUnderline"/>
        </w:rPr>
        <w:t>tem is</w:t>
      </w:r>
      <w:r w:rsidRPr="00EA2883">
        <w:rPr>
          <w:sz w:val="16"/>
        </w:rPr>
        <w:t xml:space="preserve"> often </w:t>
      </w:r>
      <w:r w:rsidRPr="007C2A1E">
        <w:rPr>
          <w:rStyle w:val="StyleUnderline"/>
        </w:rPr>
        <w:t>referred to as a ‘</w:t>
      </w:r>
      <w:r w:rsidRPr="003D474D">
        <w:rPr>
          <w:rStyle w:val="Emphasis"/>
          <w:highlight w:val="cyan"/>
        </w:rPr>
        <w:t>model</w:t>
      </w:r>
      <w:r w:rsidRPr="003D474D">
        <w:rPr>
          <w:rStyle w:val="StyleUnderline"/>
          <w:highlight w:val="cyan"/>
        </w:rPr>
        <w:t xml:space="preserve">,’ </w:t>
      </w:r>
      <w:r w:rsidRPr="007C2A1E">
        <w:rPr>
          <w:rStyle w:val="StyleUnderline"/>
        </w:rPr>
        <w:t>and this</w:t>
      </w:r>
      <w:r w:rsidRPr="00EA2883">
        <w:rPr>
          <w:sz w:val="16"/>
        </w:rPr>
        <w:t xml:space="preserve"> model </w:t>
      </w:r>
      <w:r w:rsidRPr="001E0AFA">
        <w:rPr>
          <w:rStyle w:val="StyleUnderline"/>
        </w:rPr>
        <w:t>role</w:t>
      </w:r>
      <w:r w:rsidRPr="00EA2883">
        <w:rPr>
          <w:sz w:val="16"/>
        </w:rPr>
        <w:t xml:space="preserve"> has </w:t>
      </w:r>
      <w:r w:rsidRPr="003D474D">
        <w:rPr>
          <w:rStyle w:val="Emphasis"/>
          <w:highlight w:val="cyan"/>
        </w:rPr>
        <w:t>shaped</w:t>
      </w:r>
      <w:r w:rsidRPr="001E0AFA">
        <w:rPr>
          <w:rStyle w:val="Emphasis"/>
        </w:rPr>
        <w:t xml:space="preserve"> the </w:t>
      </w:r>
      <w:r w:rsidRPr="003D474D">
        <w:rPr>
          <w:rStyle w:val="Emphasis"/>
          <w:highlight w:val="cyan"/>
        </w:rPr>
        <w:t>dynamics</w:t>
      </w:r>
      <w:r w:rsidRPr="003D474D">
        <w:rPr>
          <w:rStyle w:val="StyleUnderline"/>
          <w:highlight w:val="cyan"/>
        </w:rPr>
        <w:t xml:space="preserve"> of global</w:t>
      </w:r>
      <w:r w:rsidRPr="001E0AFA">
        <w:rPr>
          <w:rStyle w:val="StyleUnderline"/>
        </w:rPr>
        <w:t xml:space="preserve"> competition law </w:t>
      </w:r>
      <w:r w:rsidRPr="003D474D">
        <w:rPr>
          <w:rStyle w:val="StyleUnderline"/>
          <w:highlight w:val="cyan"/>
        </w:rPr>
        <w:t>development</w:t>
      </w:r>
      <w:r w:rsidRPr="00EA2883">
        <w:rPr>
          <w:sz w:val="16"/>
        </w:rPr>
        <w:t xml:space="preserve">. Many </w:t>
      </w:r>
      <w:r w:rsidRPr="003D474D">
        <w:rPr>
          <w:rStyle w:val="StyleUnderline"/>
          <w:highlight w:val="cyan"/>
        </w:rPr>
        <w:t>foreign officials</w:t>
      </w:r>
      <w:r w:rsidRPr="00EA2883">
        <w:rPr>
          <w:sz w:val="16"/>
        </w:rPr>
        <w:t xml:space="preserve"> and commentators </w:t>
      </w:r>
      <w:r w:rsidRPr="003D474D">
        <w:rPr>
          <w:rStyle w:val="Emphasis"/>
          <w:highlight w:val="cyan"/>
        </w:rPr>
        <w:t>assume</w:t>
      </w:r>
      <w:r w:rsidRPr="00EA2883">
        <w:rPr>
          <w:sz w:val="16"/>
        </w:rPr>
        <w:t xml:space="preserve"> that </w:t>
      </w:r>
      <w:r w:rsidRPr="003D474D">
        <w:rPr>
          <w:rStyle w:val="StyleUnderline"/>
          <w:highlight w:val="cyan"/>
        </w:rPr>
        <w:t>they</w:t>
      </w:r>
      <w:r w:rsidRPr="001E0AFA">
        <w:rPr>
          <w:rStyle w:val="StyleUnderline"/>
        </w:rPr>
        <w:t xml:space="preserve"> should</w:t>
      </w:r>
      <w:r w:rsidRPr="00EA2883">
        <w:rPr>
          <w:sz w:val="16"/>
        </w:rPr>
        <w:t xml:space="preserve"> or must </w:t>
      </w:r>
      <w:r w:rsidRPr="003D474D">
        <w:rPr>
          <w:rStyle w:val="StyleUnderline"/>
          <w:highlight w:val="cyan"/>
        </w:rPr>
        <w:t>follow it</w:t>
      </w:r>
      <w:r w:rsidRPr="00EA2883">
        <w:rPr>
          <w:sz w:val="16"/>
        </w:rPr>
        <w:t>.50 Others have been skeptical that it is appropriate for their own circumstances.</w:t>
      </w:r>
    </w:p>
    <w:p w14:paraId="6B51AFEE" w14:textId="77777777" w:rsidR="00EE1DD9" w:rsidRPr="00EA2883" w:rsidRDefault="00EE1DD9" w:rsidP="00EE1DD9">
      <w:pPr>
        <w:rPr>
          <w:sz w:val="16"/>
        </w:rPr>
      </w:pPr>
      <w:r w:rsidRPr="00EA2883">
        <w:rPr>
          <w:sz w:val="16"/>
        </w:rPr>
        <w:t xml:space="preserve">I hear use the term ‘model’ in a broad sense to refer to an identifiable set of legal principles and institutions to which others commonly refer. In this sense, </w:t>
      </w:r>
      <w:r w:rsidRPr="001E0AFA">
        <w:rPr>
          <w:rStyle w:val="StyleUnderline"/>
        </w:rPr>
        <w:t>US antitrust law is a</w:t>
      </w:r>
      <w:r w:rsidRPr="008520E8">
        <w:rPr>
          <w:rStyle w:val="StyleUnderline"/>
        </w:rPr>
        <w:t xml:space="preserve"> </w:t>
      </w:r>
      <w:r w:rsidRPr="001E0AFA">
        <w:rPr>
          <w:rStyle w:val="Emphasis"/>
        </w:rPr>
        <w:t>model</w:t>
      </w:r>
      <w:r w:rsidRPr="008520E8">
        <w:rPr>
          <w:rStyle w:val="StyleUnderline"/>
        </w:rPr>
        <w:t xml:space="preserve">, </w:t>
      </w:r>
      <w:r w:rsidRPr="001E0AFA">
        <w:rPr>
          <w:rStyle w:val="StyleUnderline"/>
        </w:rPr>
        <w:t>because it is</w:t>
      </w:r>
      <w:r w:rsidRPr="008520E8">
        <w:rPr>
          <w:rStyle w:val="StyleUnderline"/>
        </w:rPr>
        <w:t xml:space="preserve"> </w:t>
      </w:r>
      <w:r w:rsidRPr="001E0AFA">
        <w:rPr>
          <w:rStyle w:val="Emphasis"/>
        </w:rPr>
        <w:t>commonly referred to</w:t>
      </w:r>
      <w:r w:rsidRPr="008520E8">
        <w:rPr>
          <w:rStyle w:val="StyleUnderline"/>
        </w:rPr>
        <w:t xml:space="preserve"> </w:t>
      </w:r>
      <w:r w:rsidRPr="001E0AFA">
        <w:rPr>
          <w:rStyle w:val="StyleUnderline"/>
        </w:rPr>
        <w:t>as such</w:t>
      </w:r>
      <w:r w:rsidRPr="00EA2883">
        <w:rPr>
          <w:sz w:val="16"/>
        </w:rPr>
        <w:t xml:space="preserve">. As we shall see, a model can have many functions, and can be used in a variety of ways. As we investigate the role played by US antitrust, it is important to emphasize that its </w:t>
      </w:r>
      <w:r w:rsidRPr="00EA2883">
        <w:rPr>
          <w:rStyle w:val="StyleUnderline"/>
        </w:rPr>
        <w:t>roles are</w:t>
      </w:r>
      <w:r w:rsidRPr="00EA2883">
        <w:rPr>
          <w:sz w:val="16"/>
        </w:rPr>
        <w:t xml:space="preserve"> typically </w:t>
      </w:r>
      <w:r w:rsidRPr="00EA2883">
        <w:rPr>
          <w:rStyle w:val="StyleUnderline"/>
        </w:rPr>
        <w:t>based on</w:t>
      </w:r>
      <w:r w:rsidRPr="008520E8">
        <w:rPr>
          <w:rStyle w:val="StyleUnderline"/>
        </w:rPr>
        <w:t xml:space="preserve"> </w:t>
      </w:r>
      <w:r w:rsidRPr="00EA2883">
        <w:rPr>
          <w:rStyle w:val="Emphasis"/>
        </w:rPr>
        <w:t>perceptions</w:t>
      </w:r>
      <w:r w:rsidRPr="008520E8">
        <w:rPr>
          <w:rStyle w:val="StyleUnderline"/>
        </w:rPr>
        <w:t xml:space="preserve"> </w:t>
      </w:r>
      <w:r w:rsidRPr="00EA2883">
        <w:rPr>
          <w:rStyle w:val="StyleUnderline"/>
        </w:rPr>
        <w:t>and</w:t>
      </w:r>
      <w:r w:rsidRPr="008520E8">
        <w:rPr>
          <w:rStyle w:val="StyleUnderline"/>
        </w:rPr>
        <w:t xml:space="preserve"> </w:t>
      </w:r>
      <w:r w:rsidRPr="00EA2883">
        <w:rPr>
          <w:rStyle w:val="Emphasis"/>
        </w:rPr>
        <w:t>images</w:t>
      </w:r>
      <w:r w:rsidRPr="00EA2883">
        <w:rPr>
          <w:sz w:val="16"/>
        </w:rPr>
        <w:t xml:space="preserve"> rather than extensive knowledge of the US system. The term does not necessarily imply a positive assessment of the identified characteristics.</w:t>
      </w:r>
    </w:p>
    <w:p w14:paraId="37D7326D" w14:textId="77777777" w:rsidR="00EE1DD9" w:rsidRPr="005A38D9" w:rsidRDefault="00EE1DD9" w:rsidP="00EE1DD9">
      <w:pPr>
        <w:rPr>
          <w:sz w:val="16"/>
        </w:rPr>
      </w:pPr>
      <w:r w:rsidRPr="005A38D9">
        <w:rPr>
          <w:sz w:val="16"/>
        </w:rPr>
        <w:t>1. Distinguishing among roles</w:t>
      </w:r>
    </w:p>
    <w:p w14:paraId="55B647E7" w14:textId="77777777" w:rsidR="00EE1DD9" w:rsidRPr="005A38D9" w:rsidRDefault="00EE1DD9" w:rsidP="00EE1DD9">
      <w:pPr>
        <w:rPr>
          <w:sz w:val="16"/>
        </w:rPr>
      </w:pPr>
      <w:r w:rsidRPr="005A38D9">
        <w:rPr>
          <w:sz w:val="16"/>
        </w:rPr>
        <w:t xml:space="preserve">The US model plays several roles and performs several functions. Distinctions among them are seldom clearly drawn, but failure to make them can distort analysis of the dynamics of global competition law today as well as assessment of future policies. At a basic level, </w:t>
      </w:r>
      <w:r w:rsidRPr="005A38D9">
        <w:rPr>
          <w:rStyle w:val="StyleUnderline"/>
        </w:rPr>
        <w:t>the US model is</w:t>
      </w:r>
      <w:r w:rsidRPr="008520E8">
        <w:rPr>
          <w:rStyle w:val="StyleUnderline"/>
        </w:rPr>
        <w:t xml:space="preserve"> </w:t>
      </w:r>
      <w:r w:rsidRPr="005A38D9">
        <w:rPr>
          <w:rStyle w:val="Emphasis"/>
        </w:rPr>
        <w:t>important</w:t>
      </w:r>
      <w:r w:rsidRPr="008520E8">
        <w:rPr>
          <w:rStyle w:val="StyleUnderline"/>
        </w:rPr>
        <w:t xml:space="preserve"> </w:t>
      </w:r>
      <w:r w:rsidRPr="005A38D9">
        <w:rPr>
          <w:rStyle w:val="StyleUnderline"/>
        </w:rPr>
        <w:t xml:space="preserve">because it is </w:t>
      </w:r>
      <w:r w:rsidRPr="003D474D">
        <w:rPr>
          <w:rStyle w:val="StyleUnderline"/>
          <w:highlight w:val="cyan"/>
        </w:rPr>
        <w:t>a</w:t>
      </w:r>
      <w:r w:rsidRPr="008520E8">
        <w:rPr>
          <w:rStyle w:val="StyleUnderline"/>
        </w:rPr>
        <w:t xml:space="preserve"> </w:t>
      </w:r>
      <w:r w:rsidRPr="005A38D9">
        <w:rPr>
          <w:rStyle w:val="Emphasis"/>
        </w:rPr>
        <w:t xml:space="preserve">common </w:t>
      </w:r>
      <w:r w:rsidRPr="003D474D">
        <w:rPr>
          <w:rStyle w:val="Emphasis"/>
          <w:highlight w:val="cyan"/>
        </w:rPr>
        <w:t>point of reference</w:t>
      </w:r>
      <w:r w:rsidRPr="008520E8">
        <w:rPr>
          <w:rStyle w:val="StyleUnderline"/>
        </w:rPr>
        <w:t xml:space="preserve"> </w:t>
      </w:r>
      <w:r w:rsidRPr="005A38D9">
        <w:rPr>
          <w:rStyle w:val="StyleUnderline"/>
        </w:rPr>
        <w:t>for</w:t>
      </w:r>
      <w:r w:rsidRPr="005A38D9">
        <w:rPr>
          <w:sz w:val="16"/>
        </w:rPr>
        <w:t xml:space="preserve"> virtually </w:t>
      </w:r>
      <w:r w:rsidRPr="008520E8">
        <w:rPr>
          <w:rStyle w:val="StyleUnderline"/>
        </w:rPr>
        <w:t>all</w:t>
      </w:r>
      <w:r w:rsidRPr="005A38D9">
        <w:rPr>
          <w:rStyle w:val="StyleUnderline"/>
        </w:rPr>
        <w:t xml:space="preserve"> who participate in</w:t>
      </w:r>
      <w:r w:rsidRPr="005A38D9">
        <w:rPr>
          <w:sz w:val="16"/>
        </w:rPr>
        <w:t xml:space="preserve"> the </w:t>
      </w:r>
      <w:r w:rsidRPr="005A38D9">
        <w:rPr>
          <w:rStyle w:val="Emphasis"/>
        </w:rPr>
        <w:t>global</w:t>
      </w:r>
      <w:r w:rsidRPr="008520E8">
        <w:rPr>
          <w:rStyle w:val="StyleUnderline"/>
        </w:rPr>
        <w:t xml:space="preserve"> </w:t>
      </w:r>
      <w:r w:rsidRPr="005A38D9">
        <w:rPr>
          <w:rStyle w:val="StyleUnderline"/>
        </w:rPr>
        <w:t>competition law arena</w:t>
      </w:r>
      <w:r w:rsidRPr="005A38D9">
        <w:rPr>
          <w:sz w:val="16"/>
        </w:rPr>
        <w:t xml:space="preserve">. Some have studied US antitrust formally, but most have merely picked up pieces of information about it. All have at least some idea of some of its features. This dimension of the US role often goes unnoticed, but </w:t>
      </w:r>
      <w:r w:rsidRPr="005A38D9">
        <w:rPr>
          <w:rStyle w:val="StyleUnderline"/>
        </w:rPr>
        <w:t>it</w:t>
      </w:r>
      <w:r w:rsidRPr="008520E8">
        <w:rPr>
          <w:rStyle w:val="StyleUnderline"/>
        </w:rPr>
        <w:t xml:space="preserve"> </w:t>
      </w:r>
      <w:r w:rsidRPr="003D474D">
        <w:rPr>
          <w:rStyle w:val="Emphasis"/>
          <w:highlight w:val="cyan"/>
        </w:rPr>
        <w:t>frames</w:t>
      </w:r>
      <w:r w:rsidRPr="008520E8">
        <w:rPr>
          <w:rStyle w:val="StyleUnderline"/>
        </w:rPr>
        <w:t xml:space="preserve"> </w:t>
      </w:r>
      <w:r w:rsidRPr="005A38D9">
        <w:rPr>
          <w:rStyle w:val="StyleUnderline"/>
        </w:rPr>
        <w:t>assessments of the US system and</w:t>
      </w:r>
      <w:r w:rsidRPr="008520E8">
        <w:rPr>
          <w:rStyle w:val="StyleUnderline"/>
        </w:rPr>
        <w:t xml:space="preserve"> </w:t>
      </w:r>
      <w:r w:rsidRPr="005A38D9">
        <w:rPr>
          <w:rStyle w:val="Emphasis"/>
        </w:rPr>
        <w:t>anchors</w:t>
      </w:r>
      <w:r w:rsidRPr="008520E8">
        <w:rPr>
          <w:rStyle w:val="StyleUnderline"/>
        </w:rPr>
        <w:t xml:space="preserve"> </w:t>
      </w:r>
      <w:r w:rsidRPr="003D474D">
        <w:rPr>
          <w:rStyle w:val="StyleUnderline"/>
          <w:highlight w:val="cyan"/>
        </w:rPr>
        <w:t xml:space="preserve">assumptions about </w:t>
      </w:r>
      <w:r w:rsidRPr="007C2A1E">
        <w:rPr>
          <w:rStyle w:val="StyleUnderline"/>
        </w:rPr>
        <w:t xml:space="preserve">the </w:t>
      </w:r>
      <w:r w:rsidRPr="007C2A1E">
        <w:rPr>
          <w:rStyle w:val="Emphasis"/>
        </w:rPr>
        <w:t xml:space="preserve">directions of </w:t>
      </w:r>
      <w:r w:rsidRPr="003D474D">
        <w:rPr>
          <w:rStyle w:val="Emphasis"/>
          <w:highlight w:val="cyan"/>
        </w:rPr>
        <w:t>global</w:t>
      </w:r>
      <w:r w:rsidRPr="005A38D9">
        <w:rPr>
          <w:rStyle w:val="Emphasis"/>
        </w:rPr>
        <w:t xml:space="preserve"> competition </w:t>
      </w:r>
      <w:r w:rsidRPr="003D474D">
        <w:rPr>
          <w:rStyle w:val="Emphasis"/>
          <w:highlight w:val="cyan"/>
        </w:rPr>
        <w:t>law</w:t>
      </w:r>
      <w:r w:rsidRPr="005A38D9">
        <w:rPr>
          <w:sz w:val="16"/>
        </w:rPr>
        <w:t xml:space="preserve">. It is important to identify such cognitive factors, because many are unaware of them, and thus their </w:t>
      </w:r>
      <w:r w:rsidRPr="003D474D">
        <w:rPr>
          <w:rStyle w:val="StyleUnderline"/>
          <w:highlight w:val="cyan"/>
        </w:rPr>
        <w:t>influence</w:t>
      </w:r>
      <w:r w:rsidRPr="005A38D9">
        <w:rPr>
          <w:rStyle w:val="StyleUnderline"/>
        </w:rPr>
        <w:t xml:space="preserve"> can</w:t>
      </w:r>
      <w:r w:rsidRPr="008520E8">
        <w:rPr>
          <w:rStyle w:val="StyleUnderline"/>
        </w:rPr>
        <w:t xml:space="preserve"> </w:t>
      </w:r>
      <w:r w:rsidRPr="003D474D">
        <w:rPr>
          <w:rStyle w:val="Emphasis"/>
          <w:highlight w:val="cyan"/>
        </w:rPr>
        <w:t>easily</w:t>
      </w:r>
      <w:r w:rsidRPr="008520E8">
        <w:rPr>
          <w:rStyle w:val="StyleUnderline"/>
        </w:rPr>
        <w:t xml:space="preserve"> </w:t>
      </w:r>
      <w:r w:rsidRPr="005A38D9">
        <w:rPr>
          <w:rStyle w:val="StyleUnderline"/>
        </w:rPr>
        <w:t xml:space="preserve">be </w:t>
      </w:r>
      <w:r w:rsidRPr="003D474D">
        <w:rPr>
          <w:rStyle w:val="StyleUnderline"/>
          <w:highlight w:val="cyan"/>
        </w:rPr>
        <w:t>underestimated</w:t>
      </w:r>
      <w:r w:rsidRPr="005A38D9">
        <w:rPr>
          <w:sz w:val="16"/>
        </w:rPr>
        <w:t>.</w:t>
      </w:r>
    </w:p>
    <w:p w14:paraId="4CF14D9F" w14:textId="77777777" w:rsidR="00EE1DD9" w:rsidRPr="007C2A1E" w:rsidRDefault="00EE1DD9" w:rsidP="00EE1DD9">
      <w:pPr>
        <w:rPr>
          <w:sz w:val="16"/>
        </w:rPr>
      </w:pPr>
      <w:r w:rsidRPr="005A38D9">
        <w:rPr>
          <w:sz w:val="16"/>
        </w:rPr>
        <w:t xml:space="preserve">The </w:t>
      </w:r>
      <w:r w:rsidRPr="005A38D9">
        <w:rPr>
          <w:rStyle w:val="StyleUnderline"/>
        </w:rPr>
        <w:t xml:space="preserve">US </w:t>
      </w:r>
      <w:r w:rsidRPr="007C2A1E">
        <w:rPr>
          <w:rStyle w:val="StyleUnderline"/>
        </w:rPr>
        <w:t>model’s role</w:t>
      </w:r>
      <w:r w:rsidRPr="007C2A1E">
        <w:rPr>
          <w:sz w:val="16"/>
        </w:rPr>
        <w:t xml:space="preserve"> as a common reference point </w:t>
      </w:r>
      <w:r w:rsidRPr="007C2A1E">
        <w:rPr>
          <w:rStyle w:val="StyleUnderline"/>
        </w:rPr>
        <w:t>is associated with</w:t>
      </w:r>
      <w:r w:rsidRPr="007C2A1E">
        <w:rPr>
          <w:sz w:val="16"/>
        </w:rPr>
        <w:t xml:space="preserve"> its role as </w:t>
      </w:r>
      <w:r w:rsidRPr="007C2A1E">
        <w:rPr>
          <w:rStyle w:val="StyleUnderline"/>
        </w:rPr>
        <w:t xml:space="preserve">a </w:t>
      </w:r>
      <w:r w:rsidRPr="007C2A1E">
        <w:rPr>
          <w:rStyle w:val="Emphasis"/>
        </w:rPr>
        <w:t>heuristic</w:t>
      </w:r>
      <w:r w:rsidRPr="007C2A1E">
        <w:rPr>
          <w:sz w:val="16"/>
        </w:rPr>
        <w:t xml:space="preserve">—a </w:t>
      </w:r>
      <w:r w:rsidRPr="007C2A1E">
        <w:rPr>
          <w:rStyle w:val="StyleUnderline"/>
        </w:rPr>
        <w:t xml:space="preserve">cognitive device for thinking about </w:t>
      </w:r>
      <w:r w:rsidRPr="007C2A1E">
        <w:rPr>
          <w:rStyle w:val="Emphasis"/>
        </w:rPr>
        <w:t>complicated issues</w:t>
      </w:r>
      <w:r w:rsidRPr="007C2A1E">
        <w:rPr>
          <w:sz w:val="16"/>
        </w:rPr>
        <w:t xml:space="preserve">. Basic </w:t>
      </w:r>
      <w:r w:rsidRPr="007C2A1E">
        <w:rPr>
          <w:rStyle w:val="StyleUnderline"/>
        </w:rPr>
        <w:t>images of US antitrust law</w:t>
      </w:r>
      <w:r w:rsidRPr="007C2A1E">
        <w:rPr>
          <w:sz w:val="16"/>
        </w:rPr>
        <w:t xml:space="preserve"> often </w:t>
      </w:r>
      <w:r w:rsidRPr="007C2A1E">
        <w:rPr>
          <w:rStyle w:val="Emphasis"/>
        </w:rPr>
        <w:t>orient</w:t>
      </w:r>
      <w:r w:rsidRPr="007C2A1E">
        <w:rPr>
          <w:rStyle w:val="StyleUnderline"/>
        </w:rPr>
        <w:t xml:space="preserve"> discussions of competition law issues and supply</w:t>
      </w:r>
      <w:r w:rsidRPr="007C2A1E">
        <w:rPr>
          <w:sz w:val="16"/>
        </w:rPr>
        <w:t xml:space="preserve"> a </w:t>
      </w:r>
      <w:r w:rsidRPr="007C2A1E">
        <w:rPr>
          <w:rStyle w:val="Emphasis"/>
        </w:rPr>
        <w:t>language</w:t>
      </w:r>
      <w:r w:rsidRPr="007C2A1E">
        <w:rPr>
          <w:sz w:val="16"/>
        </w:rPr>
        <w:t xml:space="preserve"> for those </w:t>
      </w:r>
      <w:r w:rsidRPr="007C2A1E">
        <w:rPr>
          <w:rStyle w:val="StyleUnderline"/>
        </w:rPr>
        <w:t>discussions</w:t>
      </w:r>
      <w:r w:rsidRPr="007C2A1E">
        <w:rPr>
          <w:sz w:val="16"/>
        </w:rPr>
        <w:t xml:space="preserve">. Discussions of global competition law often contain comments such as ‘we’re moving toward a US system’ or ‘this is like the US model.’ In this way, </w:t>
      </w:r>
      <w:r w:rsidRPr="007C2A1E">
        <w:rPr>
          <w:rStyle w:val="StyleUnderline"/>
        </w:rPr>
        <w:t>the US model</w:t>
      </w:r>
      <w:r w:rsidRPr="007C2A1E">
        <w:rPr>
          <w:sz w:val="16"/>
        </w:rPr>
        <w:t xml:space="preserve"> simplifies and </w:t>
      </w:r>
      <w:r w:rsidRPr="007C2A1E">
        <w:rPr>
          <w:rStyle w:val="Emphasis"/>
        </w:rPr>
        <w:t>structures</w:t>
      </w:r>
      <w:r w:rsidRPr="007C2A1E">
        <w:rPr>
          <w:rStyle w:val="StyleUnderline"/>
        </w:rPr>
        <w:t xml:space="preserve"> complex information and facilitates discussion of competition law</w:t>
      </w:r>
      <w:r w:rsidRPr="007C2A1E">
        <w:rPr>
          <w:sz w:val="16"/>
        </w:rPr>
        <w:t xml:space="preserve"> issues among participants who may share few other points of reference.</w:t>
      </w:r>
    </w:p>
    <w:p w14:paraId="603BAB65" w14:textId="77777777" w:rsidR="00EE1DD9" w:rsidRPr="005A38D9" w:rsidRDefault="00EE1DD9" w:rsidP="00EE1DD9">
      <w:pPr>
        <w:rPr>
          <w:sz w:val="16"/>
        </w:rPr>
      </w:pPr>
      <w:r w:rsidRPr="007C2A1E">
        <w:rPr>
          <w:sz w:val="16"/>
        </w:rPr>
        <w:t xml:space="preserve">Use of US antitrust as a shared point of reference easily blends into a related use in which it serves as a standard of comparison and a criterion for evaluating competition law systems. Comments such as ‘country X’s system is still immature or undeveloped in comparison to the US antitrust system’ are common. The </w:t>
      </w:r>
      <w:r w:rsidRPr="007C2A1E">
        <w:rPr>
          <w:rStyle w:val="StyleUnderline"/>
        </w:rPr>
        <w:t>assumption</w:t>
      </w:r>
      <w:r w:rsidRPr="007C2A1E">
        <w:rPr>
          <w:sz w:val="16"/>
        </w:rPr>
        <w:t xml:space="preserve"> here </w:t>
      </w:r>
      <w:r w:rsidRPr="007C2A1E">
        <w:rPr>
          <w:rStyle w:val="StyleUnderline"/>
        </w:rPr>
        <w:t xml:space="preserve">is that the US system is not only a </w:t>
      </w:r>
      <w:r w:rsidRPr="007C2A1E">
        <w:rPr>
          <w:rStyle w:val="Emphasis"/>
        </w:rPr>
        <w:t>point of reference</w:t>
      </w:r>
      <w:r w:rsidRPr="007C2A1E">
        <w:rPr>
          <w:rStyle w:val="StyleUnderline"/>
        </w:rPr>
        <w:t>, but</w:t>
      </w:r>
      <w:r w:rsidRPr="007C2A1E">
        <w:rPr>
          <w:sz w:val="16"/>
        </w:rPr>
        <w:t xml:space="preserve"> it also </w:t>
      </w:r>
      <w:r w:rsidRPr="007C2A1E">
        <w:rPr>
          <w:rStyle w:val="StyleUnderline"/>
        </w:rPr>
        <w:t>represents a</w:t>
      </w:r>
      <w:r w:rsidRPr="007C2A1E">
        <w:rPr>
          <w:sz w:val="16"/>
        </w:rPr>
        <w:t xml:space="preserve"> bet</w:t>
      </w:r>
      <w:r w:rsidRPr="005A38D9">
        <w:rPr>
          <w:sz w:val="16"/>
        </w:rPr>
        <w:t xml:space="preserve">ter or </w:t>
      </w:r>
      <w:r w:rsidRPr="003D474D">
        <w:rPr>
          <w:rStyle w:val="Emphasis"/>
          <w:highlight w:val="cyan"/>
        </w:rPr>
        <w:t>more mature</w:t>
      </w:r>
      <w:r w:rsidRPr="003D474D">
        <w:rPr>
          <w:rStyle w:val="StyleUnderline"/>
          <w:highlight w:val="cyan"/>
        </w:rPr>
        <w:t xml:space="preserve"> system</w:t>
      </w:r>
      <w:r w:rsidRPr="005A38D9">
        <w:rPr>
          <w:sz w:val="16"/>
        </w:rPr>
        <w:t xml:space="preserve"> that </w:t>
      </w:r>
      <w:r w:rsidRPr="003D474D">
        <w:rPr>
          <w:rStyle w:val="StyleUnderline"/>
          <w:highlight w:val="cyan"/>
        </w:rPr>
        <w:t>others</w:t>
      </w:r>
      <w:r w:rsidRPr="005A38D9">
        <w:rPr>
          <w:rStyle w:val="StyleUnderline"/>
        </w:rPr>
        <w:t xml:space="preserve"> should</w:t>
      </w:r>
      <w:r w:rsidRPr="008520E8">
        <w:rPr>
          <w:rStyle w:val="StyleUnderline"/>
        </w:rPr>
        <w:t xml:space="preserve"> </w:t>
      </w:r>
      <w:r w:rsidRPr="003D474D">
        <w:rPr>
          <w:rStyle w:val="Emphasis"/>
          <w:highlight w:val="cyan"/>
        </w:rPr>
        <w:t>emulate</w:t>
      </w:r>
      <w:r w:rsidRPr="005A38D9">
        <w:rPr>
          <w:sz w:val="16"/>
        </w:rPr>
        <w:t>.</w:t>
      </w:r>
    </w:p>
    <w:p w14:paraId="6C2B2B57" w14:textId="77777777" w:rsidR="00EE1DD9" w:rsidRPr="00017150" w:rsidRDefault="00EE1DD9" w:rsidP="00EE1DD9">
      <w:pPr>
        <w:rPr>
          <w:sz w:val="16"/>
        </w:rPr>
      </w:pPr>
      <w:r w:rsidRPr="00017150">
        <w:rPr>
          <w:sz w:val="16"/>
        </w:rPr>
        <w:t xml:space="preserve">The US model also plays more specifically normative roles. </w:t>
      </w:r>
      <w:r w:rsidRPr="005A38D9">
        <w:rPr>
          <w:rStyle w:val="StyleUnderline"/>
        </w:rPr>
        <w:t>It is</w:t>
      </w:r>
      <w:r w:rsidRPr="00017150">
        <w:rPr>
          <w:sz w:val="16"/>
        </w:rPr>
        <w:t xml:space="preserve"> often </w:t>
      </w:r>
      <w:r w:rsidRPr="005A38D9">
        <w:rPr>
          <w:rStyle w:val="StyleUnderline"/>
        </w:rPr>
        <w:t xml:space="preserve">used as </w:t>
      </w:r>
      <w:r w:rsidRPr="003D474D">
        <w:rPr>
          <w:rStyle w:val="StyleUnderline"/>
          <w:highlight w:val="cyan"/>
        </w:rPr>
        <w:t xml:space="preserve">a </w:t>
      </w:r>
      <w:r w:rsidRPr="003D474D">
        <w:rPr>
          <w:rStyle w:val="Emphasis"/>
          <w:highlight w:val="cyan"/>
        </w:rPr>
        <w:t>source of authority</w:t>
      </w:r>
      <w:r w:rsidRPr="008520E8">
        <w:rPr>
          <w:rStyle w:val="StyleUnderline"/>
        </w:rPr>
        <w:t xml:space="preserve"> </w:t>
      </w:r>
      <w:r w:rsidRPr="005A38D9">
        <w:rPr>
          <w:rStyle w:val="StyleUnderline"/>
        </w:rPr>
        <w:t>for claims about what competition law</w:t>
      </w:r>
      <w:r w:rsidRPr="008520E8">
        <w:rPr>
          <w:rStyle w:val="StyleUnderline"/>
        </w:rPr>
        <w:t xml:space="preserve"> </w:t>
      </w:r>
      <w:r w:rsidRPr="005A38D9">
        <w:rPr>
          <w:rStyle w:val="Emphasis"/>
        </w:rPr>
        <w:t>should</w:t>
      </w:r>
      <w:r w:rsidRPr="008520E8">
        <w:rPr>
          <w:rStyle w:val="StyleUnderline"/>
        </w:rPr>
        <w:t xml:space="preserve"> </w:t>
      </w:r>
      <w:r w:rsidRPr="005A38D9">
        <w:rPr>
          <w:rStyle w:val="StyleUnderline"/>
        </w:rPr>
        <w:t>be</w:t>
      </w:r>
      <w:r w:rsidRPr="00017150">
        <w:rPr>
          <w:sz w:val="16"/>
        </w:rPr>
        <w:t xml:space="preserve">. In this use, a </w:t>
      </w:r>
      <w:r w:rsidRPr="00017150">
        <w:rPr>
          <w:rStyle w:val="StyleUnderline"/>
        </w:rPr>
        <w:t>proponent of a</w:t>
      </w:r>
      <w:r w:rsidRPr="00017150">
        <w:rPr>
          <w:sz w:val="16"/>
        </w:rPr>
        <w:t xml:space="preserve"> particular viewpoint or </w:t>
      </w:r>
      <w:r w:rsidRPr="00017150">
        <w:rPr>
          <w:rStyle w:val="Emphasis"/>
        </w:rPr>
        <w:t>decision</w:t>
      </w:r>
      <w:r w:rsidRPr="008520E8">
        <w:rPr>
          <w:rStyle w:val="StyleUnderline"/>
        </w:rPr>
        <w:t xml:space="preserve"> </w:t>
      </w:r>
      <w:r w:rsidRPr="00017150">
        <w:rPr>
          <w:rStyle w:val="StyleUnderline"/>
        </w:rPr>
        <w:t xml:space="preserve">in a foreign system seeks </w:t>
      </w:r>
      <w:r w:rsidRPr="003D474D">
        <w:rPr>
          <w:rStyle w:val="StyleUnderline"/>
          <w:highlight w:val="cyan"/>
        </w:rPr>
        <w:t>to</w:t>
      </w:r>
      <w:r w:rsidRPr="003D474D">
        <w:rPr>
          <w:sz w:val="16"/>
          <w:highlight w:val="cyan"/>
        </w:rPr>
        <w:t xml:space="preserve"> </w:t>
      </w:r>
      <w:r w:rsidRPr="003D474D">
        <w:rPr>
          <w:rStyle w:val="Emphasis"/>
          <w:highlight w:val="cyan"/>
        </w:rPr>
        <w:t>strengthen</w:t>
      </w:r>
      <w:r w:rsidRPr="008520E8">
        <w:rPr>
          <w:rStyle w:val="StyleUnderline"/>
        </w:rPr>
        <w:t xml:space="preserve"> </w:t>
      </w:r>
      <w:r w:rsidRPr="00017150">
        <w:rPr>
          <w:rStyle w:val="StyleUnderline"/>
        </w:rPr>
        <w:t>[their]</w:t>
      </w:r>
      <w:r w:rsidRPr="00017150">
        <w:rPr>
          <w:sz w:val="16"/>
        </w:rPr>
        <w:t xml:space="preserve"> </w:t>
      </w:r>
      <w:r w:rsidRPr="00017150">
        <w:rPr>
          <w:strike/>
          <w:sz w:val="16"/>
        </w:rPr>
        <w:t>her</w:t>
      </w:r>
      <w:r w:rsidRPr="00017150">
        <w:rPr>
          <w:sz w:val="16"/>
        </w:rPr>
        <w:t xml:space="preserve"> </w:t>
      </w:r>
      <w:r w:rsidRPr="003D474D">
        <w:rPr>
          <w:rStyle w:val="StyleUnderline"/>
          <w:highlight w:val="cyan"/>
        </w:rPr>
        <w:t>argument</w:t>
      </w:r>
      <w:r w:rsidRPr="00017150">
        <w:rPr>
          <w:rStyle w:val="StyleUnderline"/>
        </w:rPr>
        <w:t xml:space="preserve"> by </w:t>
      </w:r>
      <w:r w:rsidRPr="003D474D">
        <w:rPr>
          <w:rStyle w:val="StyleUnderline"/>
          <w:highlight w:val="cyan"/>
        </w:rPr>
        <w:t>showing</w:t>
      </w:r>
      <w:r w:rsidRPr="00017150">
        <w:rPr>
          <w:sz w:val="16"/>
        </w:rPr>
        <w:t xml:space="preserve"> that </w:t>
      </w:r>
      <w:r w:rsidRPr="00017150">
        <w:rPr>
          <w:rStyle w:val="StyleUnderline"/>
        </w:rPr>
        <w:t>[they are]</w:t>
      </w:r>
      <w:r w:rsidRPr="00017150">
        <w:rPr>
          <w:sz w:val="16"/>
        </w:rPr>
        <w:t xml:space="preserve"> </w:t>
      </w:r>
      <w:r w:rsidRPr="00017150">
        <w:rPr>
          <w:strike/>
          <w:sz w:val="16"/>
        </w:rPr>
        <w:t>she is</w:t>
      </w:r>
      <w:r w:rsidRPr="00017150">
        <w:rPr>
          <w:sz w:val="16"/>
        </w:rPr>
        <w:t xml:space="preserve"> </w:t>
      </w:r>
      <w:r w:rsidRPr="00017150">
        <w:rPr>
          <w:rStyle w:val="StyleUnderline"/>
        </w:rPr>
        <w:t xml:space="preserve">advocating </w:t>
      </w:r>
      <w:r w:rsidRPr="003D474D">
        <w:rPr>
          <w:rStyle w:val="StyleUnderline"/>
          <w:highlight w:val="cyan"/>
        </w:rPr>
        <w:t xml:space="preserve">a position </w:t>
      </w:r>
      <w:r w:rsidRPr="003D474D">
        <w:rPr>
          <w:rStyle w:val="Emphasis"/>
          <w:highlight w:val="cyan"/>
        </w:rPr>
        <w:t>from US law</w:t>
      </w:r>
      <w:r w:rsidRPr="008520E8">
        <w:rPr>
          <w:rStyle w:val="StyleUnderline"/>
        </w:rPr>
        <w:t xml:space="preserve">. </w:t>
      </w:r>
      <w:r w:rsidRPr="00017150">
        <w:rPr>
          <w:rStyle w:val="StyleUnderline"/>
        </w:rPr>
        <w:t>US antitrust law</w:t>
      </w:r>
      <w:r w:rsidRPr="00017150">
        <w:rPr>
          <w:sz w:val="16"/>
        </w:rPr>
        <w:t xml:space="preserve"> here </w:t>
      </w:r>
      <w:r w:rsidRPr="00017150">
        <w:rPr>
          <w:rStyle w:val="StyleUnderline"/>
        </w:rPr>
        <w:t>represents a</w:t>
      </w:r>
      <w:r w:rsidRPr="00017150">
        <w:rPr>
          <w:sz w:val="16"/>
        </w:rPr>
        <w:t xml:space="preserve"> form of </w:t>
      </w:r>
      <w:r w:rsidRPr="00017150">
        <w:rPr>
          <w:rStyle w:val="Emphasis"/>
        </w:rPr>
        <w:t>normative</w:t>
      </w:r>
      <w:r w:rsidRPr="008520E8">
        <w:rPr>
          <w:rStyle w:val="StyleUnderline"/>
        </w:rPr>
        <w:t xml:space="preserve"> </w:t>
      </w:r>
      <w:r w:rsidRPr="00017150">
        <w:rPr>
          <w:rStyle w:val="StyleUnderline"/>
        </w:rPr>
        <w:t>‘authority’</w:t>
      </w:r>
      <w:r w:rsidRPr="00017150">
        <w:rPr>
          <w:sz w:val="16"/>
        </w:rPr>
        <w:t xml:space="preserve"> that can be </w:t>
      </w:r>
      <w:r w:rsidRPr="00017150">
        <w:rPr>
          <w:rStyle w:val="StyleUnderline"/>
        </w:rPr>
        <w:t>used to support claims in other antitrust systems</w:t>
      </w:r>
      <w:r w:rsidRPr="00017150">
        <w:rPr>
          <w:sz w:val="16"/>
        </w:rPr>
        <w:t xml:space="preserve">. Similarity to the US system in and of itself supports such claims. No further argument is required. The </w:t>
      </w:r>
      <w:r w:rsidRPr="003D474D">
        <w:rPr>
          <w:rStyle w:val="StyleUnderline"/>
          <w:highlight w:val="cyan"/>
        </w:rPr>
        <w:t>low cost</w:t>
      </w:r>
      <w:r w:rsidRPr="00017150">
        <w:rPr>
          <w:rStyle w:val="StyleUnderline"/>
        </w:rPr>
        <w:t xml:space="preserve"> of arguments</w:t>
      </w:r>
      <w:r w:rsidRPr="008520E8">
        <w:rPr>
          <w:rStyle w:val="StyleUnderline"/>
        </w:rPr>
        <w:t xml:space="preserve"> </w:t>
      </w:r>
      <w:r w:rsidRPr="00017150">
        <w:rPr>
          <w:rStyle w:val="Emphasis"/>
        </w:rPr>
        <w:t>based on this type</w:t>
      </w:r>
      <w:r w:rsidRPr="00017150">
        <w:rPr>
          <w:sz w:val="16"/>
        </w:rPr>
        <w:t xml:space="preserve"> of authority </w:t>
      </w:r>
      <w:r w:rsidRPr="003D474D">
        <w:rPr>
          <w:rStyle w:val="StyleUnderline"/>
          <w:highlight w:val="cyan"/>
        </w:rPr>
        <w:t>makes them</w:t>
      </w:r>
      <w:r w:rsidRPr="00017150">
        <w:rPr>
          <w:sz w:val="16"/>
        </w:rPr>
        <w:t xml:space="preserve"> particularly </w:t>
      </w:r>
      <w:r w:rsidRPr="003D474D">
        <w:rPr>
          <w:rStyle w:val="Emphasis"/>
          <w:highlight w:val="cyan"/>
        </w:rPr>
        <w:t>attractive</w:t>
      </w:r>
      <w:r w:rsidRPr="003D474D">
        <w:rPr>
          <w:rStyle w:val="StyleUnderline"/>
          <w:highlight w:val="cyan"/>
        </w:rPr>
        <w:t xml:space="preserve"> for use</w:t>
      </w:r>
      <w:r w:rsidRPr="00017150">
        <w:rPr>
          <w:rStyle w:val="StyleUnderline"/>
        </w:rPr>
        <w:t xml:space="preserve"> by those with</w:t>
      </w:r>
      <w:r w:rsidRPr="008520E8">
        <w:rPr>
          <w:rStyle w:val="StyleUnderline"/>
        </w:rPr>
        <w:t xml:space="preserve"> </w:t>
      </w:r>
      <w:r w:rsidRPr="00017150">
        <w:rPr>
          <w:rStyle w:val="Emphasis"/>
        </w:rPr>
        <w:t>limited</w:t>
      </w:r>
      <w:r w:rsidRPr="008520E8">
        <w:rPr>
          <w:rStyle w:val="StyleUnderline"/>
        </w:rPr>
        <w:t xml:space="preserve"> </w:t>
      </w:r>
      <w:r w:rsidRPr="00017150">
        <w:rPr>
          <w:rStyle w:val="StyleUnderline"/>
        </w:rPr>
        <w:t>resources and</w:t>
      </w:r>
      <w:r w:rsidRPr="00017150">
        <w:rPr>
          <w:sz w:val="16"/>
        </w:rPr>
        <w:t xml:space="preserve"> those for whom lack of experience or </w:t>
      </w:r>
      <w:r w:rsidRPr="00017150">
        <w:rPr>
          <w:rStyle w:val="Emphasis"/>
        </w:rPr>
        <w:t>other constraints</w:t>
      </w:r>
      <w:r w:rsidRPr="008520E8">
        <w:rPr>
          <w:rStyle w:val="StyleUnderline"/>
        </w:rPr>
        <w:t xml:space="preserve"> </w:t>
      </w:r>
      <w:r w:rsidRPr="00017150">
        <w:rPr>
          <w:rStyle w:val="StyleUnderline"/>
        </w:rPr>
        <w:t>make</w:t>
      </w:r>
      <w:r w:rsidRPr="00017150">
        <w:rPr>
          <w:sz w:val="16"/>
        </w:rPr>
        <w:t xml:space="preserve"> more </w:t>
      </w:r>
      <w:r w:rsidRPr="00017150">
        <w:rPr>
          <w:rStyle w:val="StyleUnderline"/>
        </w:rPr>
        <w:t>sophisticated analysis difficult</w:t>
      </w:r>
      <w:r w:rsidRPr="00017150">
        <w:rPr>
          <w:sz w:val="16"/>
        </w:rPr>
        <w:t>.</w:t>
      </w:r>
    </w:p>
    <w:p w14:paraId="4F2A86CA" w14:textId="77777777" w:rsidR="00EE1DD9" w:rsidRPr="00017150" w:rsidRDefault="00EE1DD9" w:rsidP="00EE1DD9">
      <w:pPr>
        <w:rPr>
          <w:sz w:val="16"/>
        </w:rPr>
      </w:pPr>
      <w:r w:rsidRPr="00017150">
        <w:rPr>
          <w:sz w:val="16"/>
        </w:rPr>
        <w:t xml:space="preserve">Finally, </w:t>
      </w:r>
      <w:r w:rsidRPr="00017150">
        <w:rPr>
          <w:rStyle w:val="StyleUnderline"/>
        </w:rPr>
        <w:t>US experience</w:t>
      </w:r>
      <w:r w:rsidRPr="00017150">
        <w:rPr>
          <w:sz w:val="16"/>
        </w:rPr>
        <w:t xml:space="preserve"> also </w:t>
      </w:r>
      <w:r w:rsidRPr="003D474D">
        <w:rPr>
          <w:rStyle w:val="StyleUnderline"/>
          <w:highlight w:val="cyan"/>
        </w:rPr>
        <w:t xml:space="preserve">serves as a </w:t>
      </w:r>
      <w:r w:rsidRPr="003D474D">
        <w:rPr>
          <w:rStyle w:val="Emphasis"/>
          <w:highlight w:val="cyan"/>
        </w:rPr>
        <w:t>source of data</w:t>
      </w:r>
      <w:r w:rsidRPr="00017150">
        <w:rPr>
          <w:sz w:val="16"/>
        </w:rPr>
        <w:t xml:space="preserve">. Here the </w:t>
      </w:r>
      <w:r w:rsidRPr="00017150">
        <w:rPr>
          <w:rStyle w:val="StyleUnderline"/>
        </w:rPr>
        <w:t>focus is on the</w:t>
      </w:r>
      <w:r w:rsidRPr="008520E8">
        <w:rPr>
          <w:rStyle w:val="StyleUnderline"/>
        </w:rPr>
        <w:t xml:space="preserve"> </w:t>
      </w:r>
      <w:r w:rsidRPr="00017150">
        <w:rPr>
          <w:rStyle w:val="Emphasis"/>
        </w:rPr>
        <w:t>evolution</w:t>
      </w:r>
      <w:r w:rsidRPr="008520E8">
        <w:rPr>
          <w:rStyle w:val="StyleUnderline"/>
        </w:rPr>
        <w:t xml:space="preserve"> </w:t>
      </w:r>
      <w:r w:rsidRPr="00017150">
        <w:rPr>
          <w:rStyle w:val="StyleUnderline"/>
        </w:rPr>
        <w:t>of the US model</w:t>
      </w:r>
      <w:r w:rsidRPr="00017150">
        <w:rPr>
          <w:sz w:val="16"/>
        </w:rPr>
        <w:t xml:space="preserve"> rather than on the model itself. The long history of US antitrust law makes it a valuable source of antitrust experience. Th ere is an </w:t>
      </w:r>
      <w:r w:rsidRPr="00017150">
        <w:rPr>
          <w:rStyle w:val="StyleUnderline"/>
        </w:rPr>
        <w:t>unparalleled</w:t>
      </w:r>
      <w:r w:rsidRPr="008520E8">
        <w:rPr>
          <w:rStyle w:val="StyleUnderline"/>
        </w:rPr>
        <w:t xml:space="preserve"> </w:t>
      </w:r>
      <w:r w:rsidRPr="00017150">
        <w:rPr>
          <w:rStyle w:val="Emphasis"/>
        </w:rPr>
        <w:t>depth</w:t>
      </w:r>
      <w:r w:rsidRPr="008520E8">
        <w:rPr>
          <w:rStyle w:val="StyleUnderline"/>
        </w:rPr>
        <w:t xml:space="preserve"> </w:t>
      </w:r>
      <w:r w:rsidRPr="00017150">
        <w:rPr>
          <w:rStyle w:val="StyleUnderline"/>
        </w:rPr>
        <w:t>of judicial opinions</w:t>
      </w:r>
      <w:r w:rsidRPr="00017150">
        <w:rPr>
          <w:sz w:val="16"/>
        </w:rPr>
        <w:t xml:space="preserve"> spanning more than a century, </w:t>
      </w:r>
      <w:r w:rsidRPr="00017150">
        <w:rPr>
          <w:rStyle w:val="StyleUnderline"/>
        </w:rPr>
        <w:t>and</w:t>
      </w:r>
      <w:r w:rsidRPr="00017150">
        <w:rPr>
          <w:sz w:val="16"/>
        </w:rPr>
        <w:t xml:space="preserve"> many </w:t>
      </w:r>
      <w:r w:rsidRPr="00017150">
        <w:rPr>
          <w:rStyle w:val="StyleUnderline"/>
        </w:rPr>
        <w:t>contain</w:t>
      </w:r>
      <w:r w:rsidRPr="00017150">
        <w:rPr>
          <w:sz w:val="16"/>
        </w:rPr>
        <w:t xml:space="preserve"> far </w:t>
      </w:r>
      <w:r w:rsidRPr="00017150">
        <w:rPr>
          <w:rStyle w:val="Emphasis"/>
        </w:rPr>
        <w:t>more material</w:t>
      </w:r>
      <w:r w:rsidRPr="008520E8">
        <w:rPr>
          <w:rStyle w:val="StyleUnderline"/>
        </w:rPr>
        <w:t xml:space="preserve"> </w:t>
      </w:r>
      <w:r w:rsidRPr="00017150">
        <w:rPr>
          <w:rStyle w:val="StyleUnderline"/>
        </w:rPr>
        <w:t>about</w:t>
      </w:r>
      <w:r w:rsidRPr="00017150">
        <w:rPr>
          <w:sz w:val="16"/>
        </w:rPr>
        <w:t xml:space="preserve"> the </w:t>
      </w:r>
      <w:r w:rsidRPr="00017150">
        <w:rPr>
          <w:rStyle w:val="StyleUnderline"/>
        </w:rPr>
        <w:t>practices involved</w:t>
      </w:r>
      <w:r w:rsidRPr="00017150">
        <w:rPr>
          <w:sz w:val="16"/>
        </w:rPr>
        <w:t xml:space="preserve"> than is available in other systems. In addition, </w:t>
      </w:r>
      <w:r w:rsidRPr="00017150">
        <w:rPr>
          <w:rStyle w:val="StyleUnderline"/>
        </w:rPr>
        <w:t>there is a</w:t>
      </w:r>
      <w:r w:rsidRPr="008520E8">
        <w:rPr>
          <w:rStyle w:val="StyleUnderline"/>
        </w:rPr>
        <w:t xml:space="preserve"> </w:t>
      </w:r>
      <w:r w:rsidRPr="00017150">
        <w:rPr>
          <w:rStyle w:val="Emphasis"/>
        </w:rPr>
        <w:t xml:space="preserve">rich body of </w:t>
      </w:r>
      <w:r w:rsidRPr="00017150">
        <w:rPr>
          <w:rStyle w:val="Emphasis"/>
        </w:rPr>
        <w:lastRenderedPageBreak/>
        <w:t>scholarly writing</w:t>
      </w:r>
      <w:r w:rsidRPr="008520E8">
        <w:rPr>
          <w:rStyle w:val="StyleUnderline"/>
        </w:rPr>
        <w:t xml:space="preserve"> </w:t>
      </w:r>
      <w:r w:rsidRPr="00017150">
        <w:rPr>
          <w:rStyle w:val="StyleUnderline"/>
        </w:rPr>
        <w:t>about antitrust law, and</w:t>
      </w:r>
      <w:r w:rsidRPr="00017150">
        <w:rPr>
          <w:sz w:val="16"/>
        </w:rPr>
        <w:t xml:space="preserve"> it </w:t>
      </w:r>
      <w:r w:rsidRPr="00017150">
        <w:rPr>
          <w:rStyle w:val="StyleUnderline"/>
        </w:rPr>
        <w:t>includes</w:t>
      </w:r>
      <w:r w:rsidRPr="00017150">
        <w:rPr>
          <w:sz w:val="16"/>
        </w:rPr>
        <w:t xml:space="preserve"> a </w:t>
      </w:r>
      <w:r w:rsidRPr="00017150">
        <w:rPr>
          <w:rStyle w:val="Emphasis"/>
        </w:rPr>
        <w:t>wide variety</w:t>
      </w:r>
      <w:r w:rsidRPr="008520E8">
        <w:rPr>
          <w:rStyle w:val="StyleUnderline"/>
        </w:rPr>
        <w:t xml:space="preserve"> </w:t>
      </w:r>
      <w:r w:rsidRPr="00017150">
        <w:rPr>
          <w:rStyle w:val="StyleUnderline"/>
        </w:rPr>
        <w:t>of theoretical perspectives</w:t>
      </w:r>
      <w:r w:rsidRPr="00017150">
        <w:rPr>
          <w:sz w:val="16"/>
        </w:rPr>
        <w:t xml:space="preserve">. Importantly, the </w:t>
      </w:r>
      <w:r w:rsidRPr="00017150">
        <w:rPr>
          <w:rStyle w:val="StyleUnderline"/>
        </w:rPr>
        <w:t>material is available</w:t>
      </w:r>
      <w:r w:rsidRPr="008520E8">
        <w:rPr>
          <w:rStyle w:val="StyleUnderline"/>
        </w:rPr>
        <w:t xml:space="preserve"> </w:t>
      </w:r>
      <w:r w:rsidRPr="00017150">
        <w:rPr>
          <w:rStyle w:val="Emphasis"/>
        </w:rPr>
        <w:t>in English</w:t>
      </w:r>
      <w:r w:rsidRPr="00017150">
        <w:rPr>
          <w:sz w:val="16"/>
        </w:rPr>
        <w:t>, and it is thus far more accessible than are other rich sources of competition law experience such as German experience in the twentieth century.</w:t>
      </w:r>
    </w:p>
    <w:p w14:paraId="2D81D9A9" w14:textId="77777777" w:rsidR="00EE1DD9" w:rsidRPr="00017150" w:rsidRDefault="00EE1DD9" w:rsidP="00EE1DD9">
      <w:pPr>
        <w:rPr>
          <w:sz w:val="16"/>
        </w:rPr>
      </w:pPr>
      <w:r w:rsidRPr="00017150">
        <w:rPr>
          <w:sz w:val="16"/>
        </w:rPr>
        <w:t>2. Evolution of the model’s functions</w:t>
      </w:r>
    </w:p>
    <w:p w14:paraId="6987FFE9" w14:textId="77777777" w:rsidR="00EE1DD9" w:rsidRPr="00A66217" w:rsidRDefault="00EE1DD9" w:rsidP="00EE1DD9">
      <w:pPr>
        <w:rPr>
          <w:sz w:val="16"/>
        </w:rPr>
      </w:pPr>
      <w:r w:rsidRPr="00A66217">
        <w:rPr>
          <w:sz w:val="16"/>
        </w:rPr>
        <w:t xml:space="preserve">These </w:t>
      </w:r>
      <w:r w:rsidRPr="00A66217">
        <w:rPr>
          <w:rStyle w:val="StyleUnderline"/>
        </w:rPr>
        <w:t>functions are</w:t>
      </w:r>
      <w:r w:rsidRPr="008520E8">
        <w:rPr>
          <w:rStyle w:val="StyleUnderline"/>
        </w:rPr>
        <w:t xml:space="preserve"> </w:t>
      </w:r>
      <w:r w:rsidRPr="00A66217">
        <w:rPr>
          <w:rStyle w:val="Emphasis"/>
        </w:rPr>
        <w:t>intertwined</w:t>
      </w:r>
      <w:r w:rsidRPr="008520E8">
        <w:rPr>
          <w:rStyle w:val="StyleUnderline"/>
        </w:rPr>
        <w:t xml:space="preserve">, </w:t>
      </w:r>
      <w:r w:rsidRPr="00A66217">
        <w:rPr>
          <w:rStyle w:val="StyleUnderline"/>
        </w:rPr>
        <w:t>and</w:t>
      </w:r>
      <w:r w:rsidRPr="00A66217">
        <w:rPr>
          <w:sz w:val="16"/>
        </w:rPr>
        <w:t xml:space="preserve"> their relative </w:t>
      </w:r>
      <w:r w:rsidRPr="00A66217">
        <w:rPr>
          <w:rStyle w:val="StyleUnderline"/>
        </w:rPr>
        <w:t>importance</w:t>
      </w:r>
      <w:r w:rsidRPr="00A66217">
        <w:rPr>
          <w:sz w:val="16"/>
        </w:rPr>
        <w:t xml:space="preserve"> has </w:t>
      </w:r>
      <w:r w:rsidRPr="00A66217">
        <w:rPr>
          <w:rStyle w:val="Emphasis"/>
        </w:rPr>
        <w:t>changed</w:t>
      </w:r>
      <w:r w:rsidRPr="00A66217">
        <w:rPr>
          <w:sz w:val="16"/>
        </w:rPr>
        <w:t xml:space="preserve"> over time, </w:t>
      </w:r>
      <w:r w:rsidRPr="00A66217">
        <w:rPr>
          <w:rStyle w:val="StyleUnderline"/>
        </w:rPr>
        <w:t>generally</w:t>
      </w:r>
      <w:r w:rsidRPr="008520E8">
        <w:rPr>
          <w:rStyle w:val="StyleUnderline"/>
        </w:rPr>
        <w:t xml:space="preserve"> </w:t>
      </w:r>
      <w:r w:rsidRPr="00A66217">
        <w:rPr>
          <w:rStyle w:val="Emphasis"/>
        </w:rPr>
        <w:t>paralleling</w:t>
      </w:r>
      <w:r w:rsidRPr="00A66217">
        <w:rPr>
          <w:sz w:val="16"/>
        </w:rPr>
        <w:t xml:space="preserve"> the </w:t>
      </w:r>
      <w:r w:rsidRPr="00A66217">
        <w:rPr>
          <w:rStyle w:val="StyleUnderline"/>
        </w:rPr>
        <w:t>changing role of the US in</w:t>
      </w:r>
      <w:r w:rsidRPr="008520E8">
        <w:rPr>
          <w:rStyle w:val="StyleUnderline"/>
        </w:rPr>
        <w:t xml:space="preserve"> </w:t>
      </w:r>
      <w:r w:rsidRPr="00A66217">
        <w:rPr>
          <w:rStyle w:val="Emphasis"/>
        </w:rPr>
        <w:t>global economic</w:t>
      </w:r>
      <w:r w:rsidRPr="00A66217">
        <w:rPr>
          <w:sz w:val="16"/>
        </w:rPr>
        <w:t xml:space="preserve"> and political </w:t>
      </w:r>
      <w:r w:rsidRPr="00A66217">
        <w:rPr>
          <w:rStyle w:val="Emphasis"/>
        </w:rPr>
        <w:t>affairs</w:t>
      </w:r>
      <w:r w:rsidRPr="00A66217">
        <w:rPr>
          <w:sz w:val="16"/>
        </w:rPr>
        <w:t xml:space="preserve"> in the twentieth century. As noted in chapter two, reviews of the US antitrust system prior to the Second World War tended to be negative, and they appear to have often been based on very little actual knowledge of the system. Comments often focused on the then ‘radical’ practice of prohibiting certain conduct that was deemed anticompetitive. European economic thinking and political realities made such a prohibition seem unwarranted and unrealistic. Moreover, the US prohibition system was portrayed as harmful, because it forced fi rms to merge rather than cooperate, thus intensifying the concentration of industry, a spectre that haunted Europe during the early decades of the twentieth century.</w:t>
      </w:r>
    </w:p>
    <w:p w14:paraId="21716D7B" w14:textId="77777777" w:rsidR="00EE1DD9" w:rsidRPr="00A66217" w:rsidRDefault="00EE1DD9" w:rsidP="00EE1DD9">
      <w:pPr>
        <w:rPr>
          <w:sz w:val="16"/>
        </w:rPr>
      </w:pPr>
      <w:r w:rsidRPr="00A66217">
        <w:rPr>
          <w:sz w:val="16"/>
        </w:rPr>
        <w:t xml:space="preserve">In the aftermath of the Second World War, </w:t>
      </w:r>
      <w:r w:rsidRPr="003D474D">
        <w:rPr>
          <w:rStyle w:val="StyleUnderline"/>
          <w:highlight w:val="cyan"/>
        </w:rPr>
        <w:t>Eu</w:t>
      </w:r>
      <w:r w:rsidRPr="00A66217">
        <w:rPr>
          <w:rStyle w:val="StyleUnderline"/>
        </w:rPr>
        <w:t xml:space="preserve">ropean </w:t>
      </w:r>
      <w:r w:rsidRPr="003D474D">
        <w:rPr>
          <w:rStyle w:val="StyleUnderline"/>
          <w:highlight w:val="cyan"/>
        </w:rPr>
        <w:t xml:space="preserve">views </w:t>
      </w:r>
      <w:r w:rsidRPr="003D474D">
        <w:rPr>
          <w:rStyle w:val="Emphasis"/>
          <w:highlight w:val="cyan"/>
        </w:rPr>
        <w:t>changed</w:t>
      </w:r>
      <w:r w:rsidRPr="008520E8">
        <w:rPr>
          <w:rStyle w:val="StyleUnderline"/>
        </w:rPr>
        <w:t xml:space="preserve"> </w:t>
      </w:r>
      <w:r w:rsidRPr="00A66217">
        <w:rPr>
          <w:rStyle w:val="StyleUnderline"/>
        </w:rPr>
        <w:t>dramatically</w:t>
      </w:r>
      <w:r w:rsidRPr="00A66217">
        <w:rPr>
          <w:sz w:val="16"/>
        </w:rPr>
        <w:t xml:space="preserve">. The </w:t>
      </w:r>
      <w:r w:rsidRPr="003D474D">
        <w:rPr>
          <w:rStyle w:val="StyleUnderline"/>
          <w:highlight w:val="cyan"/>
        </w:rPr>
        <w:t>US</w:t>
      </w:r>
      <w:r w:rsidRPr="00A66217">
        <w:rPr>
          <w:rStyle w:val="StyleUnderline"/>
        </w:rPr>
        <w:t xml:space="preserve"> was now </w:t>
      </w:r>
      <w:r w:rsidRPr="003D474D">
        <w:rPr>
          <w:rStyle w:val="StyleUnderline"/>
          <w:highlight w:val="cyan"/>
        </w:rPr>
        <w:t xml:space="preserve">in a </w:t>
      </w:r>
      <w:r w:rsidRPr="003D474D">
        <w:rPr>
          <w:rStyle w:val="Emphasis"/>
          <w:highlight w:val="cyan"/>
        </w:rPr>
        <w:t>dominant</w:t>
      </w:r>
      <w:r w:rsidRPr="003D474D">
        <w:rPr>
          <w:rStyle w:val="StyleUnderline"/>
          <w:highlight w:val="cyan"/>
        </w:rPr>
        <w:t xml:space="preserve"> position</w:t>
      </w:r>
      <w:r w:rsidRPr="00A66217">
        <w:rPr>
          <w:rStyle w:val="StyleUnderline"/>
        </w:rPr>
        <w:t xml:space="preserve"> in the</w:t>
      </w:r>
      <w:r w:rsidRPr="008520E8">
        <w:rPr>
          <w:rStyle w:val="StyleUnderline"/>
        </w:rPr>
        <w:t xml:space="preserve"> </w:t>
      </w:r>
      <w:r w:rsidRPr="00A66217">
        <w:rPr>
          <w:rStyle w:val="Emphasis"/>
        </w:rPr>
        <w:t>market-oriented</w:t>
      </w:r>
      <w:r w:rsidRPr="008520E8">
        <w:rPr>
          <w:rStyle w:val="StyleUnderline"/>
        </w:rPr>
        <w:t xml:space="preserve"> </w:t>
      </w:r>
      <w:r w:rsidRPr="00A66217">
        <w:rPr>
          <w:rStyle w:val="StyleUnderline"/>
        </w:rPr>
        <w:t>part of the world, and</w:t>
      </w:r>
      <w:r w:rsidRPr="00A66217">
        <w:rPr>
          <w:sz w:val="16"/>
        </w:rPr>
        <w:t xml:space="preserve"> it </w:t>
      </w:r>
      <w:r w:rsidRPr="00A66217">
        <w:rPr>
          <w:rStyle w:val="Emphasis"/>
        </w:rPr>
        <w:t>promoted</w:t>
      </w:r>
      <w:r w:rsidRPr="008520E8">
        <w:rPr>
          <w:rStyle w:val="StyleUnderline"/>
        </w:rPr>
        <w:t xml:space="preserve"> </w:t>
      </w:r>
      <w:r w:rsidRPr="00A66217">
        <w:rPr>
          <w:rStyle w:val="StyleUnderline"/>
        </w:rPr>
        <w:t>antitrust as a tool for</w:t>
      </w:r>
      <w:r w:rsidRPr="00A66217">
        <w:rPr>
          <w:sz w:val="16"/>
        </w:rPr>
        <w:t xml:space="preserve"> fostering democracy and peace and for </w:t>
      </w:r>
      <w:r w:rsidRPr="00A66217">
        <w:rPr>
          <w:rStyle w:val="StyleUnderline"/>
        </w:rPr>
        <w:t>generating wealth</w:t>
      </w:r>
      <w:r w:rsidRPr="00A66217">
        <w:rPr>
          <w:sz w:val="16"/>
        </w:rPr>
        <w:t>. Many forgot that there had been a different model of competition law in Europe in the 1920s, and they came to identify competition law with its US variant. Over the next forty years, the US model was effectively imposed on transnational markets, because its courts and institutions applied or threatened to apply US antitrust law anywhere, and US hegemony generally blunted resistance to its imposition. This meant that scholars, lawyers and officials involved with competition law throughout the world had little choice but to learn at least something about US antitrust law and to respect its potential impact.</w:t>
      </w:r>
    </w:p>
    <w:p w14:paraId="1781C760" w14:textId="77777777" w:rsidR="00EE1DD9" w:rsidRPr="00A66217" w:rsidRDefault="00EE1DD9" w:rsidP="00EE1DD9">
      <w:pPr>
        <w:rPr>
          <w:sz w:val="16"/>
        </w:rPr>
      </w:pPr>
      <w:r w:rsidRPr="00A66217">
        <w:rPr>
          <w:sz w:val="16"/>
        </w:rPr>
        <w:t xml:space="preserve">The fall of the Soviet Union and the successes of the US economy in the 1990s opened another chapter in the evolution of this model role. The return of global markets and their new prominence brought renewed attention to competition law, and much of the attention underscored the model role of US antitrust law. </w:t>
      </w:r>
      <w:r w:rsidRPr="00A66217">
        <w:rPr>
          <w:rStyle w:val="StyleUnderline"/>
        </w:rPr>
        <w:t>US officials</w:t>
      </w:r>
      <w:r w:rsidRPr="00A66217">
        <w:rPr>
          <w:sz w:val="16"/>
        </w:rPr>
        <w:t xml:space="preserve">, lawyers and economists have </w:t>
      </w:r>
      <w:r w:rsidRPr="003D474D">
        <w:rPr>
          <w:rStyle w:val="StyleUnderline"/>
          <w:highlight w:val="cyan"/>
        </w:rPr>
        <w:t>take</w:t>
      </w:r>
      <w:r w:rsidRPr="00A66217">
        <w:rPr>
          <w:rStyle w:val="StyleUnderline"/>
        </w:rPr>
        <w:t>n</w:t>
      </w:r>
      <w:r w:rsidRPr="008520E8">
        <w:rPr>
          <w:rStyle w:val="StyleUnderline"/>
        </w:rPr>
        <w:t xml:space="preserve"> </w:t>
      </w:r>
      <w:r w:rsidRPr="003D474D">
        <w:rPr>
          <w:rStyle w:val="Emphasis"/>
          <w:highlight w:val="cyan"/>
        </w:rPr>
        <w:t>leading roles</w:t>
      </w:r>
      <w:r w:rsidRPr="003D474D">
        <w:rPr>
          <w:rStyle w:val="StyleUnderline"/>
          <w:highlight w:val="cyan"/>
        </w:rPr>
        <w:t xml:space="preserve"> in</w:t>
      </w:r>
      <w:r w:rsidRPr="00A66217">
        <w:rPr>
          <w:sz w:val="16"/>
        </w:rPr>
        <w:t xml:space="preserve"> the </w:t>
      </w:r>
      <w:r w:rsidRPr="003D474D">
        <w:rPr>
          <w:rStyle w:val="Emphasis"/>
          <w:highlight w:val="cyan"/>
        </w:rPr>
        <w:t>internationalizing</w:t>
      </w:r>
      <w:r w:rsidRPr="003D474D">
        <w:rPr>
          <w:rStyle w:val="StyleUnderline"/>
          <w:highlight w:val="cyan"/>
        </w:rPr>
        <w:t xml:space="preserve"> networks</w:t>
      </w:r>
      <w:r w:rsidRPr="00A66217">
        <w:rPr>
          <w:sz w:val="16"/>
        </w:rPr>
        <w:t xml:space="preserve"> that have formed during this period. </w:t>
      </w:r>
      <w:r w:rsidRPr="00A66217">
        <w:rPr>
          <w:rStyle w:val="StyleUnderline"/>
        </w:rPr>
        <w:t>They have</w:t>
      </w:r>
      <w:r w:rsidRPr="008520E8">
        <w:rPr>
          <w:rStyle w:val="StyleUnderline"/>
        </w:rPr>
        <w:t xml:space="preserve"> </w:t>
      </w:r>
      <w:r w:rsidRPr="00A66217">
        <w:rPr>
          <w:rStyle w:val="Emphasis"/>
        </w:rPr>
        <w:t>promulgated</w:t>
      </w:r>
      <w:r w:rsidRPr="008520E8">
        <w:rPr>
          <w:rStyle w:val="StyleUnderline"/>
        </w:rPr>
        <w:t xml:space="preserve"> </w:t>
      </w:r>
      <w:r w:rsidRPr="00A66217">
        <w:rPr>
          <w:rStyle w:val="StyleUnderline"/>
        </w:rPr>
        <w:t>US antitrust thinking, touting it as an</w:t>
      </w:r>
      <w:r w:rsidRPr="008520E8">
        <w:rPr>
          <w:rStyle w:val="StyleUnderline"/>
        </w:rPr>
        <w:t xml:space="preserve"> </w:t>
      </w:r>
      <w:r w:rsidRPr="00A66217">
        <w:rPr>
          <w:rStyle w:val="Emphasis"/>
        </w:rPr>
        <w:t>important</w:t>
      </w:r>
      <w:r w:rsidRPr="008520E8">
        <w:rPr>
          <w:rStyle w:val="StyleUnderline"/>
        </w:rPr>
        <w:t xml:space="preserve"> </w:t>
      </w:r>
      <w:r w:rsidRPr="00A66217">
        <w:rPr>
          <w:rStyle w:val="StyleUnderline"/>
        </w:rPr>
        <w:t>factor in building economic progress</w:t>
      </w:r>
      <w:r w:rsidRPr="00A66217">
        <w:rPr>
          <w:sz w:val="16"/>
        </w:rPr>
        <w:t xml:space="preserve"> and political stability in countries previously operating on non-market principles. </w:t>
      </w:r>
      <w:r w:rsidRPr="00A66217">
        <w:rPr>
          <w:rStyle w:val="StyleUnderline"/>
        </w:rPr>
        <w:t>Officials</w:t>
      </w:r>
      <w:r w:rsidRPr="00A66217">
        <w:rPr>
          <w:sz w:val="16"/>
        </w:rPr>
        <w:t xml:space="preserve"> in the many new competition law systems have </w:t>
      </w:r>
      <w:r w:rsidRPr="00A66217">
        <w:rPr>
          <w:rStyle w:val="StyleUnderline"/>
        </w:rPr>
        <w:t>needed</w:t>
      </w:r>
      <w:r w:rsidRPr="008520E8">
        <w:rPr>
          <w:rStyle w:val="StyleUnderline"/>
        </w:rPr>
        <w:t xml:space="preserve"> </w:t>
      </w:r>
      <w:r w:rsidRPr="00A66217">
        <w:rPr>
          <w:rStyle w:val="Emphasis"/>
        </w:rPr>
        <w:t>technical assistance</w:t>
      </w:r>
      <w:r w:rsidRPr="008520E8">
        <w:rPr>
          <w:rStyle w:val="StyleUnderline"/>
        </w:rPr>
        <w:t xml:space="preserve">, </w:t>
      </w:r>
      <w:r w:rsidRPr="00A66217">
        <w:rPr>
          <w:rStyle w:val="StyleUnderline"/>
        </w:rPr>
        <w:t>and</w:t>
      </w:r>
      <w:r w:rsidRPr="00A66217">
        <w:rPr>
          <w:sz w:val="16"/>
        </w:rPr>
        <w:t xml:space="preserve"> the </w:t>
      </w:r>
      <w:r w:rsidRPr="00A66217">
        <w:rPr>
          <w:rStyle w:val="StyleUnderline"/>
        </w:rPr>
        <w:t>US has been</w:t>
      </w:r>
      <w:r w:rsidRPr="008520E8">
        <w:rPr>
          <w:rStyle w:val="StyleUnderline"/>
        </w:rPr>
        <w:t xml:space="preserve"> </w:t>
      </w:r>
      <w:r w:rsidRPr="00A66217">
        <w:rPr>
          <w:rStyle w:val="Emphasis"/>
        </w:rPr>
        <w:t>willing</w:t>
      </w:r>
      <w:r w:rsidRPr="008520E8">
        <w:rPr>
          <w:rStyle w:val="StyleUnderline"/>
        </w:rPr>
        <w:t xml:space="preserve"> </w:t>
      </w:r>
      <w:r w:rsidRPr="00A66217">
        <w:rPr>
          <w:rStyle w:val="StyleUnderline"/>
        </w:rPr>
        <w:t>and</w:t>
      </w:r>
      <w:r w:rsidRPr="008520E8">
        <w:rPr>
          <w:rStyle w:val="StyleUnderline"/>
        </w:rPr>
        <w:t xml:space="preserve"> </w:t>
      </w:r>
      <w:r w:rsidRPr="00A66217">
        <w:rPr>
          <w:rStyle w:val="Emphasis"/>
        </w:rPr>
        <w:t>able</w:t>
      </w:r>
      <w:r w:rsidRPr="008520E8">
        <w:rPr>
          <w:rStyle w:val="StyleUnderline"/>
        </w:rPr>
        <w:t xml:space="preserve"> </w:t>
      </w:r>
      <w:r w:rsidRPr="00A66217">
        <w:rPr>
          <w:rStyle w:val="StyleUnderline"/>
        </w:rPr>
        <w:t>to provide it</w:t>
      </w:r>
      <w:r w:rsidRPr="00A66217">
        <w:rPr>
          <w:sz w:val="16"/>
        </w:rPr>
        <w:t>. All of this reinforces the image of US antitrust as the ‘leader’ in the field.</w:t>
      </w:r>
    </w:p>
    <w:p w14:paraId="68CA707C" w14:textId="77777777" w:rsidR="00EE1DD9" w:rsidRPr="00A66217" w:rsidRDefault="00EE1DD9" w:rsidP="00EE1DD9">
      <w:pPr>
        <w:rPr>
          <w:sz w:val="16"/>
        </w:rPr>
      </w:pPr>
      <w:r w:rsidRPr="00A66217">
        <w:rPr>
          <w:sz w:val="16"/>
        </w:rPr>
        <w:t>3. Influences and incentives</w:t>
      </w:r>
    </w:p>
    <w:p w14:paraId="394A313E" w14:textId="77777777" w:rsidR="00EE1DD9" w:rsidRPr="007E5A1A" w:rsidRDefault="00EE1DD9" w:rsidP="00EE1DD9">
      <w:pPr>
        <w:rPr>
          <w:sz w:val="16"/>
        </w:rPr>
      </w:pPr>
      <w:r w:rsidRPr="007E5A1A">
        <w:rPr>
          <w:sz w:val="16"/>
        </w:rPr>
        <w:t xml:space="preserve">Why have others sought to know, use and follow the US antitrust model? Isolating these factors allows us to assess their impact on current dynamics as well as on future strategies. One factor is </w:t>
      </w:r>
      <w:r w:rsidRPr="007E5A1A">
        <w:rPr>
          <w:rStyle w:val="StyleUnderline"/>
        </w:rPr>
        <w:t>the status of US antitrust as the</w:t>
      </w:r>
      <w:r w:rsidRPr="008520E8">
        <w:rPr>
          <w:rStyle w:val="StyleUnderline"/>
        </w:rPr>
        <w:t xml:space="preserve"> </w:t>
      </w:r>
      <w:r w:rsidRPr="007E5A1A">
        <w:rPr>
          <w:rStyle w:val="Emphasis"/>
        </w:rPr>
        <w:t>oldest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best</w:t>
      </w:r>
      <w:r>
        <w:rPr>
          <w:rStyle w:val="Emphasis"/>
        </w:rPr>
        <w:t>-</w:t>
      </w:r>
      <w:r w:rsidRPr="007E5A1A">
        <w:rPr>
          <w:rStyle w:val="Emphasis"/>
        </w:rPr>
        <w:t>established</w:t>
      </w:r>
      <w:r w:rsidRPr="008520E8">
        <w:rPr>
          <w:rStyle w:val="StyleUnderline"/>
        </w:rPr>
        <w:t xml:space="preserve"> </w:t>
      </w:r>
      <w:r w:rsidRPr="007E5A1A">
        <w:rPr>
          <w:rStyle w:val="StyleUnderline"/>
        </w:rPr>
        <w:t>antitrust system in the world</w:t>
      </w:r>
      <w:r w:rsidRPr="007E5A1A">
        <w:rPr>
          <w:sz w:val="16"/>
        </w:rPr>
        <w:t xml:space="preserve">. This ‘father’ image itself </w:t>
      </w:r>
      <w:r w:rsidRPr="007E5A1A">
        <w:rPr>
          <w:rStyle w:val="StyleUnderline"/>
        </w:rPr>
        <w:t>tends to confer</w:t>
      </w:r>
      <w:r w:rsidRPr="008520E8">
        <w:rPr>
          <w:rStyle w:val="StyleUnderline"/>
        </w:rPr>
        <w:t xml:space="preserve"> </w:t>
      </w:r>
      <w:r w:rsidRPr="007E5A1A">
        <w:rPr>
          <w:rStyle w:val="Emphasis"/>
        </w:rPr>
        <w:t>status</w:t>
      </w:r>
      <w:r w:rsidRPr="007E5A1A">
        <w:rPr>
          <w:sz w:val="16"/>
        </w:rPr>
        <w:t xml:space="preserve"> and </w:t>
      </w:r>
      <w:r w:rsidRPr="007E5A1A">
        <w:rPr>
          <w:rStyle w:val="Emphasis"/>
        </w:rPr>
        <w:t>authority</w:t>
      </w:r>
      <w:r w:rsidRPr="007E5A1A">
        <w:rPr>
          <w:sz w:val="16"/>
        </w:rPr>
        <w:t xml:space="preserve"> on it. A decision maker outside the US, particularly one with a little developed competition law, can often support a position or claim by identifying it as a borrowing from the world’s oldest and most ‘mature’ system. The claim is thereby sanctioned by time and experience. A more refined version of this claim is that the long history of US antitrust does not by itself justify its authority, but </w:t>
      </w:r>
      <w:r w:rsidRPr="007E5A1A">
        <w:rPr>
          <w:rStyle w:val="StyleUnderline"/>
        </w:rPr>
        <w:t xml:space="preserve">that </w:t>
      </w:r>
      <w:r w:rsidRPr="003D474D">
        <w:rPr>
          <w:rStyle w:val="StyleUnderline"/>
          <w:highlight w:val="cyan"/>
        </w:rPr>
        <w:t>US</w:t>
      </w:r>
      <w:r w:rsidRPr="007E5A1A">
        <w:rPr>
          <w:rStyle w:val="StyleUnderline"/>
        </w:rPr>
        <w:t xml:space="preserve"> antitrust has </w:t>
      </w:r>
      <w:r w:rsidRPr="003D474D">
        <w:rPr>
          <w:rStyle w:val="StyleUnderline"/>
          <w:highlight w:val="cyan"/>
        </w:rPr>
        <w:t>undergone</w:t>
      </w:r>
      <w:r w:rsidRPr="007E5A1A">
        <w:rPr>
          <w:rStyle w:val="StyleUnderline"/>
        </w:rPr>
        <w:t xml:space="preserve"> a</w:t>
      </w:r>
      <w:r w:rsidRPr="008520E8">
        <w:rPr>
          <w:rStyle w:val="StyleUnderline"/>
        </w:rPr>
        <w:t xml:space="preserve"> </w:t>
      </w:r>
      <w:r w:rsidRPr="007E5A1A">
        <w:rPr>
          <w:rStyle w:val="Emphasis"/>
        </w:rPr>
        <w:t xml:space="preserve">long process of </w:t>
      </w:r>
      <w:r w:rsidRPr="003D474D">
        <w:rPr>
          <w:rStyle w:val="Emphasis"/>
          <w:highlight w:val="cyan"/>
        </w:rPr>
        <w:t>trial-and-error</w:t>
      </w:r>
      <w:r w:rsidRPr="007E5A1A">
        <w:rPr>
          <w:sz w:val="16"/>
        </w:rPr>
        <w:t xml:space="preserve"> learning that </w:t>
      </w:r>
      <w:r w:rsidRPr="007E5A1A">
        <w:rPr>
          <w:rStyle w:val="StyleUnderline"/>
        </w:rPr>
        <w:t>has revealed</w:t>
      </w:r>
      <w:r w:rsidRPr="008520E8">
        <w:rPr>
          <w:rStyle w:val="StyleUnderline"/>
        </w:rPr>
        <w:t xml:space="preserve"> </w:t>
      </w:r>
      <w:r w:rsidRPr="007E5A1A">
        <w:rPr>
          <w:rStyle w:val="Emphasis"/>
        </w:rPr>
        <w:t>mistakes</w:t>
      </w:r>
      <w:r w:rsidRPr="008520E8">
        <w:rPr>
          <w:rStyle w:val="StyleUnderline"/>
        </w:rPr>
        <w:t xml:space="preserve"> </w:t>
      </w:r>
      <w:r w:rsidRPr="007E5A1A">
        <w:rPr>
          <w:rStyle w:val="StyleUnderline"/>
        </w:rPr>
        <w:t>and produced a</w:t>
      </w:r>
      <w:r w:rsidRPr="008520E8">
        <w:rPr>
          <w:rStyle w:val="StyleUnderline"/>
        </w:rPr>
        <w:t xml:space="preserve"> </w:t>
      </w:r>
      <w:r w:rsidRPr="007E5A1A">
        <w:rPr>
          <w:rStyle w:val="Emphasis"/>
        </w:rPr>
        <w:t>better</w:t>
      </w:r>
      <w:r w:rsidRPr="008520E8">
        <w:rPr>
          <w:rStyle w:val="StyleUnderline"/>
        </w:rPr>
        <w:t xml:space="preserve"> </w:t>
      </w:r>
      <w:r w:rsidRPr="007E5A1A">
        <w:rPr>
          <w:rStyle w:val="StyleUnderline"/>
        </w:rPr>
        <w:t>system</w:t>
      </w:r>
      <w:r w:rsidRPr="007E5A1A">
        <w:rPr>
          <w:sz w:val="16"/>
        </w:rPr>
        <w:t>. US writers are fond of using this latter version of the claim, and often fervently believe that US experiences in the 1950s and 1960s show the follies of older and less economically based versions of competition law.</w:t>
      </w:r>
    </w:p>
    <w:p w14:paraId="6E4FFC73" w14:textId="77777777" w:rsidR="00EE1DD9" w:rsidRPr="007E5A1A" w:rsidRDefault="00EE1DD9" w:rsidP="00EE1DD9">
      <w:pPr>
        <w:rPr>
          <w:sz w:val="16"/>
        </w:rPr>
      </w:pPr>
      <w:r w:rsidRPr="007E5A1A">
        <w:rPr>
          <w:sz w:val="16"/>
        </w:rPr>
        <w:t>US economic successes, particularly in the 1990s and early 2000s, created another set of incentives to follow the US model. For many, the soaring US economy of the period appeared to confirm the superiority of US economic policy. Antitrust is part of that economic policy package and thus derives status and authority from its success. Ideological factors have sometimes enhanced this attractiveness and augmented the authority it provides. US antitrust is a symbol of ‘US-style capitalism’ with its resistance to government interference with business, and thus those who support this view of the relationship between government and markets have tended to welcome and support the introduction of US antitrust principles and practices into their own systems. For almost two decades prior to the financial crisis that began in 2008, governments virtually everywhere sought to emulate at least portions of this policy package.</w:t>
      </w:r>
    </w:p>
    <w:p w14:paraId="0D94BB52" w14:textId="77777777" w:rsidR="00EE1DD9" w:rsidRPr="007E5A1A" w:rsidRDefault="00EE1DD9" w:rsidP="00EE1DD9">
      <w:pPr>
        <w:rPr>
          <w:sz w:val="16"/>
        </w:rPr>
      </w:pPr>
      <w:r w:rsidRPr="007E5A1A">
        <w:rPr>
          <w:rStyle w:val="StyleUnderline"/>
        </w:rPr>
        <w:t>US antitrust law is</w:t>
      </w:r>
      <w:r w:rsidRPr="007E5A1A">
        <w:rPr>
          <w:sz w:val="16"/>
        </w:rPr>
        <w:t xml:space="preserve"> often also </w:t>
      </w:r>
      <w:r w:rsidRPr="007E5A1A">
        <w:rPr>
          <w:rStyle w:val="StyleUnderline"/>
        </w:rPr>
        <w:t xml:space="preserve">seen as </w:t>
      </w:r>
      <w:r w:rsidRPr="003D474D">
        <w:rPr>
          <w:rStyle w:val="StyleUnderline"/>
          <w:highlight w:val="cyan"/>
        </w:rPr>
        <w:t xml:space="preserve">a </w:t>
      </w:r>
      <w:r w:rsidRPr="003D474D">
        <w:rPr>
          <w:rStyle w:val="Emphasis"/>
          <w:highlight w:val="cyan"/>
        </w:rPr>
        <w:t>surrogate</w:t>
      </w:r>
      <w:r w:rsidRPr="003D474D">
        <w:rPr>
          <w:rStyle w:val="StyleUnderline"/>
          <w:highlight w:val="cyan"/>
        </w:rPr>
        <w:t xml:space="preserve"> for</w:t>
      </w:r>
      <w:r w:rsidRPr="007E5A1A">
        <w:rPr>
          <w:rStyle w:val="StyleUnderline"/>
        </w:rPr>
        <w:t xml:space="preserve"> an </w:t>
      </w:r>
      <w:r w:rsidRPr="003D474D">
        <w:rPr>
          <w:rStyle w:val="StyleUnderline"/>
          <w:highlight w:val="cyan"/>
        </w:rPr>
        <w:t>international standard</w:t>
      </w:r>
      <w:r w:rsidRPr="007E5A1A">
        <w:rPr>
          <w:sz w:val="16"/>
        </w:rPr>
        <w:t xml:space="preserve">. Discussions of economic globalization often seek international standards, and this has been particularly prominent in discussions of competition law. A </w:t>
      </w:r>
      <w:r w:rsidRPr="007E5A1A">
        <w:rPr>
          <w:rStyle w:val="StyleUnderline"/>
        </w:rPr>
        <w:lastRenderedPageBreak/>
        <w:t>competition law decision maker can</w:t>
      </w:r>
      <w:r w:rsidRPr="008520E8">
        <w:rPr>
          <w:rStyle w:val="StyleUnderline"/>
        </w:rPr>
        <w:t xml:space="preserve"> </w:t>
      </w:r>
      <w:r w:rsidRPr="007E5A1A">
        <w:rPr>
          <w:rStyle w:val="Emphasis"/>
        </w:rPr>
        <w:t>expect support</w:t>
      </w:r>
      <w:r w:rsidRPr="008520E8">
        <w:rPr>
          <w:rStyle w:val="StyleUnderline"/>
        </w:rPr>
        <w:t xml:space="preserve"> </w:t>
      </w:r>
      <w:r w:rsidRPr="007E5A1A">
        <w:rPr>
          <w:rStyle w:val="StyleUnderline"/>
        </w:rPr>
        <w:t>for a claim to the extent</w:t>
      </w:r>
      <w:r w:rsidRPr="007E5A1A">
        <w:rPr>
          <w:sz w:val="16"/>
        </w:rPr>
        <w:t xml:space="preserve"> that </w:t>
      </w:r>
      <w:r w:rsidRPr="007E5A1A">
        <w:rPr>
          <w:rStyle w:val="StyleUnderline"/>
        </w:rPr>
        <w:t>it represents</w:t>
      </w:r>
      <w:r w:rsidRPr="008520E8">
        <w:rPr>
          <w:rStyle w:val="StyleUnderline"/>
        </w:rPr>
        <w:t xml:space="preserve"> ‘</w:t>
      </w:r>
      <w:r w:rsidRPr="007E5A1A">
        <w:rPr>
          <w:rStyle w:val="Emphasis"/>
        </w:rPr>
        <w:t>what</w:t>
      </w:r>
      <w:r w:rsidRPr="007E5A1A">
        <w:rPr>
          <w:sz w:val="16"/>
        </w:rPr>
        <w:t xml:space="preserve"> the </w:t>
      </w:r>
      <w:r w:rsidRPr="007E5A1A">
        <w:rPr>
          <w:rStyle w:val="Emphasis"/>
        </w:rPr>
        <w:t>others are doing</w:t>
      </w:r>
      <w:r w:rsidRPr="007E5A1A">
        <w:rPr>
          <w:sz w:val="16"/>
        </w:rPr>
        <w:t xml:space="preserve">,’ i.e. an international standard. Although there is no international standard, </w:t>
      </w:r>
      <w:r w:rsidRPr="007E5A1A">
        <w:rPr>
          <w:rStyle w:val="StyleUnderline"/>
        </w:rPr>
        <w:t>many assume</w:t>
      </w:r>
      <w:r w:rsidRPr="007E5A1A">
        <w:rPr>
          <w:sz w:val="16"/>
        </w:rPr>
        <w:t xml:space="preserve"> that </w:t>
      </w:r>
      <w:r w:rsidRPr="007E5A1A">
        <w:rPr>
          <w:rStyle w:val="StyleUnderline"/>
        </w:rPr>
        <w:t>US power will</w:t>
      </w:r>
      <w:r w:rsidRPr="008520E8">
        <w:rPr>
          <w:rStyle w:val="StyleUnderline"/>
        </w:rPr>
        <w:t xml:space="preserve"> </w:t>
      </w:r>
      <w:r w:rsidRPr="007E5A1A">
        <w:rPr>
          <w:rStyle w:val="Emphasis"/>
        </w:rPr>
        <w:t>require</w:t>
      </w:r>
      <w:r w:rsidRPr="007E5A1A">
        <w:rPr>
          <w:sz w:val="16"/>
        </w:rPr>
        <w:t xml:space="preserve"> that </w:t>
      </w:r>
      <w:r w:rsidRPr="007E5A1A">
        <w:rPr>
          <w:rStyle w:val="StyleUnderline"/>
        </w:rPr>
        <w:t>US antitrust law serve that function</w:t>
      </w:r>
      <w:r w:rsidRPr="007E5A1A">
        <w:rPr>
          <w:sz w:val="16"/>
        </w:rPr>
        <w:t>.</w:t>
      </w:r>
    </w:p>
    <w:p w14:paraId="1DE2EFDD" w14:textId="77777777" w:rsidR="00EE1DD9" w:rsidRPr="007E5A1A" w:rsidRDefault="00EE1DD9" w:rsidP="00EE1DD9">
      <w:pPr>
        <w:rPr>
          <w:sz w:val="16"/>
        </w:rPr>
      </w:pPr>
      <w:r w:rsidRPr="007E5A1A">
        <w:rPr>
          <w:sz w:val="16"/>
        </w:rPr>
        <w:t xml:space="preserve">US economic and political power sometimes also directly supports the influence of US antitrust law. These issues are seldom discussed, but their influence can be extensive. One form of power is governmental. The </w:t>
      </w:r>
      <w:r w:rsidRPr="007E5A1A">
        <w:rPr>
          <w:rStyle w:val="StyleUnderline"/>
        </w:rPr>
        <w:t>US government has actively sought to</w:t>
      </w:r>
      <w:r w:rsidRPr="008520E8">
        <w:rPr>
          <w:rStyle w:val="StyleUnderline"/>
        </w:rPr>
        <w:t xml:space="preserve"> </w:t>
      </w:r>
      <w:r w:rsidRPr="007E5A1A">
        <w:rPr>
          <w:rStyle w:val="Emphasis"/>
        </w:rPr>
        <w:t>influence</w:t>
      </w:r>
      <w:r w:rsidRPr="007E5A1A">
        <w:rPr>
          <w:sz w:val="16"/>
        </w:rPr>
        <w:t xml:space="preserve"> the </w:t>
      </w:r>
      <w:r w:rsidRPr="007E5A1A">
        <w:rPr>
          <w:rStyle w:val="StyleUnderline"/>
        </w:rPr>
        <w:t>development of foreign systems</w:t>
      </w:r>
      <w:r w:rsidRPr="007E5A1A">
        <w:rPr>
          <w:sz w:val="16"/>
        </w:rPr>
        <w:t xml:space="preserve">. Sometimes this is overt and well-publicized, as, for example, during the early 1990s when the US government pressured the government of Japan to increase enforcement of its antitrust laws, thereby hoping to increase the access of US fi rms to the Japanese market. More commonly, </w:t>
      </w:r>
      <w:r w:rsidRPr="007E5A1A">
        <w:rPr>
          <w:rStyle w:val="StyleUnderline"/>
        </w:rPr>
        <w:t>pressure is exerted in</w:t>
      </w:r>
      <w:r w:rsidRPr="007E5A1A">
        <w:rPr>
          <w:sz w:val="16"/>
        </w:rPr>
        <w:t xml:space="preserve"> the </w:t>
      </w:r>
      <w:r w:rsidRPr="007E5A1A">
        <w:rPr>
          <w:rStyle w:val="StyleUnderline"/>
        </w:rPr>
        <w:t>context of</w:t>
      </w:r>
      <w:r w:rsidRPr="007E5A1A">
        <w:rPr>
          <w:sz w:val="16"/>
        </w:rPr>
        <w:t xml:space="preserve"> aid and </w:t>
      </w:r>
      <w:r w:rsidRPr="007E5A1A">
        <w:rPr>
          <w:rStyle w:val="Emphasis"/>
        </w:rPr>
        <w:t>technical assistance</w:t>
      </w:r>
      <w:r w:rsidRPr="008520E8">
        <w:rPr>
          <w:rStyle w:val="StyleUnderline"/>
        </w:rPr>
        <w:t xml:space="preserve"> </w:t>
      </w:r>
      <w:r w:rsidRPr="007E5A1A">
        <w:rPr>
          <w:rStyle w:val="StyleUnderline"/>
        </w:rPr>
        <w:t>programs, where</w:t>
      </w:r>
      <w:r w:rsidRPr="007E5A1A">
        <w:rPr>
          <w:sz w:val="16"/>
        </w:rPr>
        <w:t xml:space="preserve"> a </w:t>
      </w:r>
      <w:r w:rsidRPr="007E5A1A">
        <w:rPr>
          <w:rStyle w:val="StyleUnderline"/>
        </w:rPr>
        <w:t>country can expect</w:t>
      </w:r>
      <w:r w:rsidRPr="007E5A1A">
        <w:rPr>
          <w:sz w:val="16"/>
        </w:rPr>
        <w:t xml:space="preserve"> to gain </w:t>
      </w:r>
      <w:r w:rsidRPr="007E5A1A">
        <w:rPr>
          <w:rStyle w:val="Emphasis"/>
        </w:rPr>
        <w:t>US support</w:t>
      </w:r>
      <w:r w:rsidRPr="007E5A1A">
        <w:rPr>
          <w:sz w:val="16"/>
        </w:rPr>
        <w:t xml:space="preserve"> and/or assistance </w:t>
      </w:r>
      <w:r w:rsidRPr="007E5A1A">
        <w:rPr>
          <w:rStyle w:val="StyleUnderline"/>
        </w:rPr>
        <w:t>by</w:t>
      </w:r>
      <w:r w:rsidRPr="008520E8">
        <w:rPr>
          <w:rStyle w:val="StyleUnderline"/>
        </w:rPr>
        <w:t xml:space="preserve"> </w:t>
      </w:r>
      <w:r w:rsidRPr="007E5A1A">
        <w:rPr>
          <w:rStyle w:val="Emphasis"/>
        </w:rPr>
        <w:t>conforming</w:t>
      </w:r>
      <w:r w:rsidRPr="007E5A1A">
        <w:rPr>
          <w:sz w:val="16"/>
        </w:rPr>
        <w:t xml:space="preserve"> its </w:t>
      </w:r>
      <w:r w:rsidRPr="007E5A1A">
        <w:rPr>
          <w:rStyle w:val="StyleUnderline"/>
        </w:rPr>
        <w:t>conduct to the wishes of the US authorities</w:t>
      </w:r>
      <w:r w:rsidRPr="007E5A1A">
        <w:rPr>
          <w:sz w:val="16"/>
        </w:rPr>
        <w:t>.</w:t>
      </w:r>
    </w:p>
    <w:p w14:paraId="2618B82B" w14:textId="77777777" w:rsidR="00EE1DD9" w:rsidRPr="002E515E" w:rsidRDefault="00EE1DD9" w:rsidP="00EE1DD9">
      <w:pPr>
        <w:rPr>
          <w:sz w:val="16"/>
        </w:rPr>
      </w:pPr>
      <w:r w:rsidRPr="002E515E">
        <w:rPr>
          <w:sz w:val="16"/>
        </w:rPr>
        <w:t xml:space="preserve">Private power and influence play somewhat similar, less obvious, but potentially more pervasive roles. Here there is no direct use of governmental power. Instead, </w:t>
      </w:r>
      <w:r w:rsidRPr="007E5A1A">
        <w:rPr>
          <w:rStyle w:val="StyleUnderline"/>
        </w:rPr>
        <w:t>the power is</w:t>
      </w:r>
      <w:r w:rsidRPr="008520E8">
        <w:rPr>
          <w:rStyle w:val="StyleUnderline"/>
        </w:rPr>
        <w:t xml:space="preserve"> ‘</w:t>
      </w:r>
      <w:r w:rsidRPr="007E5A1A">
        <w:rPr>
          <w:rStyle w:val="Emphasis"/>
        </w:rPr>
        <w:t>soft</w:t>
      </w:r>
      <w:r w:rsidRPr="002E515E">
        <w:rPr>
          <w:sz w:val="16"/>
        </w:rPr>
        <w:t xml:space="preserve">’—i.e., the </w:t>
      </w:r>
      <w:r w:rsidRPr="007E5A1A">
        <w:rPr>
          <w:rStyle w:val="StyleUnderline"/>
        </w:rPr>
        <w:t>capacity to</w:t>
      </w:r>
      <w:r w:rsidRPr="008520E8">
        <w:rPr>
          <w:rStyle w:val="StyleUnderline"/>
        </w:rPr>
        <w:t xml:space="preserve"> </w:t>
      </w:r>
      <w:r w:rsidRPr="007E5A1A">
        <w:rPr>
          <w:rStyle w:val="Emphasis"/>
        </w:rPr>
        <w:t>induce others</w:t>
      </w:r>
      <w:r w:rsidRPr="00965141">
        <w:rPr>
          <w:rStyle w:val="StyleUnderline"/>
        </w:rPr>
        <w:t xml:space="preserve"> </w:t>
      </w:r>
      <w:r w:rsidRPr="007E5A1A">
        <w:rPr>
          <w:rStyle w:val="StyleUnderline"/>
        </w:rPr>
        <w:t>without coercion to make decisions that</w:t>
      </w:r>
      <w:r w:rsidRPr="002E515E">
        <w:rPr>
          <w:sz w:val="16"/>
        </w:rPr>
        <w:t xml:space="preserve"> </w:t>
      </w:r>
      <w:r w:rsidRPr="007E5A1A">
        <w:rPr>
          <w:rStyle w:val="Emphasis"/>
        </w:rPr>
        <w:t>correspond</w:t>
      </w:r>
      <w:r w:rsidRPr="008520E8">
        <w:rPr>
          <w:rStyle w:val="StyleUnderline"/>
        </w:rPr>
        <w:t xml:space="preserve"> </w:t>
      </w:r>
      <w:r w:rsidRPr="007E5A1A">
        <w:rPr>
          <w:rStyle w:val="StyleUnderline"/>
        </w:rPr>
        <w:t>to</w:t>
      </w:r>
      <w:r w:rsidRPr="002E515E">
        <w:rPr>
          <w:sz w:val="16"/>
        </w:rPr>
        <w:t xml:space="preserve"> the </w:t>
      </w:r>
      <w:r w:rsidRPr="007E5A1A">
        <w:rPr>
          <w:rStyle w:val="StyleUnderline"/>
        </w:rPr>
        <w:t>interests of the private parties</w:t>
      </w:r>
      <w:r w:rsidRPr="002E515E">
        <w:rPr>
          <w:sz w:val="16"/>
        </w:rPr>
        <w:t xml:space="preserve"> involved.51 One </w:t>
      </w:r>
      <w:r w:rsidRPr="007E5A1A">
        <w:rPr>
          <w:rStyle w:val="StyleUnderline"/>
        </w:rPr>
        <w:t>forum</w:t>
      </w:r>
      <w:r w:rsidRPr="002E515E">
        <w:rPr>
          <w:sz w:val="16"/>
        </w:rPr>
        <w:t xml:space="preserve"> for this exercise of soft power is the international competition law </w:t>
      </w:r>
      <w:r w:rsidRPr="003D474D">
        <w:rPr>
          <w:rStyle w:val="Emphasis"/>
          <w:highlight w:val="cyan"/>
        </w:rPr>
        <w:t>conferences</w:t>
      </w:r>
      <w:r w:rsidRPr="008520E8">
        <w:rPr>
          <w:rStyle w:val="StyleUnderline"/>
        </w:rPr>
        <w:t xml:space="preserve"> </w:t>
      </w:r>
      <w:r w:rsidRPr="007E5A1A">
        <w:rPr>
          <w:rStyle w:val="StyleUnderline"/>
        </w:rPr>
        <w:t>that have become</w:t>
      </w:r>
      <w:r w:rsidRPr="008520E8">
        <w:rPr>
          <w:rStyle w:val="StyleUnderline"/>
        </w:rPr>
        <w:t xml:space="preserve"> </w:t>
      </w:r>
      <w:r w:rsidRPr="007E5A1A">
        <w:rPr>
          <w:rStyle w:val="Emphasis"/>
        </w:rPr>
        <w:t xml:space="preserve">increasingly </w:t>
      </w:r>
      <w:r w:rsidRPr="003D474D">
        <w:rPr>
          <w:rStyle w:val="Emphasis"/>
          <w:highlight w:val="cyan"/>
        </w:rPr>
        <w:t>common</w:t>
      </w:r>
      <w:r w:rsidRPr="002E515E">
        <w:rPr>
          <w:sz w:val="16"/>
        </w:rPr>
        <w:t xml:space="preserve"> since the mid-1990s. These conferences </w:t>
      </w:r>
      <w:r w:rsidRPr="007E5A1A">
        <w:rPr>
          <w:rStyle w:val="StyleUnderline"/>
        </w:rPr>
        <w:t>provide</w:t>
      </w:r>
      <w:r w:rsidRPr="008520E8">
        <w:rPr>
          <w:rStyle w:val="StyleUnderline"/>
        </w:rPr>
        <w:t xml:space="preserve"> </w:t>
      </w:r>
      <w:r w:rsidRPr="007E5A1A">
        <w:rPr>
          <w:rStyle w:val="Emphasis"/>
        </w:rPr>
        <w:t>fora</w:t>
      </w:r>
      <w:r w:rsidRPr="002E515E">
        <w:rPr>
          <w:sz w:val="16"/>
        </w:rPr>
        <w:t xml:space="preserve"> </w:t>
      </w:r>
      <w:r w:rsidRPr="007E5A1A">
        <w:rPr>
          <w:rStyle w:val="StyleUnderline"/>
        </w:rPr>
        <w:t>where lawyers</w:t>
      </w:r>
      <w:r w:rsidRPr="002E515E">
        <w:rPr>
          <w:sz w:val="16"/>
        </w:rPr>
        <w:t xml:space="preserve">, economists </w:t>
      </w:r>
      <w:r w:rsidRPr="007E5A1A">
        <w:rPr>
          <w:rStyle w:val="StyleUnderline"/>
        </w:rPr>
        <w:t>and public officials present</w:t>
      </w:r>
      <w:r w:rsidRPr="002E515E">
        <w:rPr>
          <w:sz w:val="16"/>
        </w:rPr>
        <w:t xml:space="preserve"> their </w:t>
      </w:r>
      <w:r w:rsidRPr="007E5A1A">
        <w:rPr>
          <w:rStyle w:val="StyleUnderline"/>
        </w:rPr>
        <w:t>views and experiences</w:t>
      </w:r>
      <w:r w:rsidRPr="002E515E">
        <w:rPr>
          <w:sz w:val="16"/>
        </w:rPr>
        <w:t xml:space="preserve"> make contacts </w:t>
      </w:r>
      <w:r w:rsidRPr="007E5A1A">
        <w:rPr>
          <w:rStyle w:val="StyleUnderline"/>
        </w:rPr>
        <w:t>and</w:t>
      </w:r>
      <w:r w:rsidRPr="002E515E">
        <w:rPr>
          <w:sz w:val="16"/>
        </w:rPr>
        <w:t xml:space="preserve"> often </w:t>
      </w:r>
      <w:r w:rsidRPr="007E5A1A">
        <w:rPr>
          <w:rStyle w:val="Emphasis"/>
        </w:rPr>
        <w:t>seek to influence</w:t>
      </w:r>
      <w:r w:rsidRPr="008520E8">
        <w:rPr>
          <w:rStyle w:val="StyleUnderline"/>
        </w:rPr>
        <w:t xml:space="preserve"> </w:t>
      </w:r>
      <w:r w:rsidRPr="007E5A1A">
        <w:rPr>
          <w:rStyle w:val="StyleUnderline"/>
        </w:rPr>
        <w:t>each other</w:t>
      </w:r>
      <w:r w:rsidRPr="002E515E">
        <w:rPr>
          <w:sz w:val="16"/>
        </w:rPr>
        <w:t xml:space="preserve">. In these contexts, </w:t>
      </w:r>
      <w:r w:rsidRPr="003D474D">
        <w:rPr>
          <w:rStyle w:val="StyleUnderline"/>
          <w:highlight w:val="cyan"/>
        </w:rPr>
        <w:t>US officials</w:t>
      </w:r>
      <w:r w:rsidRPr="002E515E">
        <w:rPr>
          <w:sz w:val="16"/>
        </w:rPr>
        <w:t xml:space="preserve"> and lawyers have </w:t>
      </w:r>
      <w:r w:rsidRPr="007E5A1A">
        <w:rPr>
          <w:rStyle w:val="StyleUnderline"/>
        </w:rPr>
        <w:t>played</w:t>
      </w:r>
      <w:r w:rsidRPr="008520E8">
        <w:rPr>
          <w:rStyle w:val="StyleUnderline"/>
        </w:rPr>
        <w:t xml:space="preserve"> </w:t>
      </w:r>
      <w:r w:rsidRPr="003D474D">
        <w:rPr>
          <w:rStyle w:val="Emphasis"/>
          <w:highlight w:val="cyan"/>
        </w:rPr>
        <w:t>lead</w:t>
      </w:r>
      <w:r w:rsidRPr="007E5A1A">
        <w:rPr>
          <w:rStyle w:val="Emphasis"/>
        </w:rPr>
        <w:t>ing roles</w:t>
      </w:r>
      <w:r w:rsidRPr="002E515E">
        <w:rPr>
          <w:sz w:val="16"/>
        </w:rPr>
        <w:t xml:space="preserve">. They often host the most prestigious of these conferences, and they are often featured speakers.52 As a group, their prominence is based on many factors, including their experience in international competition law matters, the richness of US scholarship, and the practical importance of US antitrust enforcement throughout the world. </w:t>
      </w:r>
      <w:r w:rsidRPr="007E5A1A">
        <w:rPr>
          <w:rStyle w:val="StyleUnderline"/>
        </w:rPr>
        <w:t>US lawyers</w:t>
      </w:r>
      <w:r w:rsidRPr="002E515E">
        <w:rPr>
          <w:sz w:val="16"/>
        </w:rPr>
        <w:t xml:space="preserve"> and economists also </w:t>
      </w:r>
      <w:r w:rsidRPr="007E5A1A">
        <w:rPr>
          <w:rStyle w:val="StyleUnderline"/>
        </w:rPr>
        <w:t>benefit from the</w:t>
      </w:r>
      <w:r w:rsidRPr="008520E8">
        <w:rPr>
          <w:rStyle w:val="StyleUnderline"/>
        </w:rPr>
        <w:t xml:space="preserve"> </w:t>
      </w:r>
      <w:r w:rsidRPr="007E5A1A">
        <w:rPr>
          <w:rStyle w:val="Emphasis"/>
        </w:rPr>
        <w:t>weight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influence</w:t>
      </w:r>
      <w:r w:rsidRPr="008520E8">
        <w:rPr>
          <w:rStyle w:val="StyleUnderline"/>
        </w:rPr>
        <w:t xml:space="preserve"> </w:t>
      </w:r>
      <w:r w:rsidRPr="007E5A1A">
        <w:rPr>
          <w:rStyle w:val="StyleUnderline"/>
        </w:rPr>
        <w:t>of</w:t>
      </w:r>
      <w:r w:rsidRPr="002E515E">
        <w:rPr>
          <w:sz w:val="16"/>
        </w:rPr>
        <w:t xml:space="preserve"> the </w:t>
      </w:r>
      <w:r w:rsidRPr="007E5A1A">
        <w:rPr>
          <w:rStyle w:val="StyleUnderline"/>
        </w:rPr>
        <w:t>institutions with which they are associated</w:t>
      </w:r>
      <w:r w:rsidRPr="002E515E">
        <w:rPr>
          <w:sz w:val="16"/>
        </w:rPr>
        <w:t xml:space="preserve">. Especially since the 1990s, </w:t>
      </w:r>
      <w:r w:rsidRPr="002E515E">
        <w:rPr>
          <w:rStyle w:val="StyleUnderline"/>
        </w:rPr>
        <w:t>very large international law firms have</w:t>
      </w:r>
      <w:r w:rsidRPr="008520E8">
        <w:rPr>
          <w:rStyle w:val="StyleUnderline"/>
        </w:rPr>
        <w:t xml:space="preserve"> </w:t>
      </w:r>
      <w:r w:rsidRPr="002E515E">
        <w:rPr>
          <w:rStyle w:val="Emphasis"/>
        </w:rPr>
        <w:t>formed</w:t>
      </w:r>
      <w:r w:rsidRPr="002E515E">
        <w:rPr>
          <w:sz w:val="16"/>
        </w:rPr>
        <w:t xml:space="preserve">, primarily </w:t>
      </w:r>
      <w:r w:rsidRPr="002E515E">
        <w:rPr>
          <w:rStyle w:val="StyleUnderline"/>
        </w:rPr>
        <w:t>to provide services to</w:t>
      </w:r>
      <w:r w:rsidRPr="002E515E">
        <w:rPr>
          <w:sz w:val="16"/>
        </w:rPr>
        <w:t xml:space="preserve"> </w:t>
      </w:r>
      <w:r w:rsidRPr="002E515E">
        <w:rPr>
          <w:rStyle w:val="Emphasis"/>
        </w:rPr>
        <w:t>large</w:t>
      </w:r>
      <w:r w:rsidRPr="008520E8">
        <w:rPr>
          <w:rStyle w:val="Emphasis"/>
        </w:rPr>
        <w:t xml:space="preserve">, </w:t>
      </w:r>
      <w:r w:rsidRPr="002E515E">
        <w:rPr>
          <w:rStyle w:val="Emphasis"/>
        </w:rPr>
        <w:t>internationally-structured</w:t>
      </w:r>
      <w:r w:rsidRPr="008520E8">
        <w:rPr>
          <w:rStyle w:val="StyleUnderline"/>
        </w:rPr>
        <w:t xml:space="preserve"> </w:t>
      </w:r>
      <w:r w:rsidRPr="002E515E">
        <w:rPr>
          <w:rStyle w:val="StyleUnderline"/>
        </w:rPr>
        <w:t>business firms</w:t>
      </w:r>
      <w:r w:rsidRPr="002E515E">
        <w:rPr>
          <w:sz w:val="16"/>
        </w:rPr>
        <w:t xml:space="preserve">. These </w:t>
      </w:r>
      <w:r w:rsidRPr="002E515E">
        <w:rPr>
          <w:rStyle w:val="StyleUnderline"/>
        </w:rPr>
        <w:t>firms</w:t>
      </w:r>
      <w:r w:rsidRPr="002E515E">
        <w:rPr>
          <w:sz w:val="16"/>
        </w:rPr>
        <w:t xml:space="preserve"> often </w:t>
      </w:r>
      <w:r w:rsidRPr="002E515E">
        <w:rPr>
          <w:rStyle w:val="StyleUnderline"/>
        </w:rPr>
        <w:t>commit</w:t>
      </w:r>
      <w:r w:rsidRPr="008520E8">
        <w:rPr>
          <w:rStyle w:val="StyleUnderline"/>
        </w:rPr>
        <w:t xml:space="preserve"> </w:t>
      </w:r>
      <w:r w:rsidRPr="002E515E">
        <w:rPr>
          <w:rStyle w:val="Emphasis"/>
        </w:rPr>
        <w:t>significant</w:t>
      </w:r>
      <w:r w:rsidRPr="008520E8">
        <w:rPr>
          <w:rStyle w:val="StyleUnderline"/>
        </w:rPr>
        <w:t xml:space="preserve"> </w:t>
      </w:r>
      <w:r w:rsidRPr="002E515E">
        <w:rPr>
          <w:rStyle w:val="StyleUnderline"/>
        </w:rPr>
        <w:t>resources to influencing</w:t>
      </w:r>
      <w:r w:rsidRPr="008520E8">
        <w:rPr>
          <w:rStyle w:val="StyleUnderline"/>
        </w:rPr>
        <w:t xml:space="preserve"> </w:t>
      </w:r>
      <w:r w:rsidRPr="002E515E">
        <w:rPr>
          <w:rStyle w:val="Emphasis"/>
        </w:rPr>
        <w:t>foreign</w:t>
      </w:r>
      <w:r w:rsidRPr="008520E8">
        <w:rPr>
          <w:rStyle w:val="StyleUnderline"/>
        </w:rPr>
        <w:t xml:space="preserve"> </w:t>
      </w:r>
      <w:r w:rsidRPr="002E515E">
        <w:rPr>
          <w:rStyle w:val="StyleUnderline"/>
        </w:rPr>
        <w:t>decision makers to favor</w:t>
      </w:r>
      <w:r w:rsidRPr="002E515E">
        <w:rPr>
          <w:sz w:val="16"/>
        </w:rPr>
        <w:t xml:space="preserve"> the </w:t>
      </w:r>
      <w:r w:rsidRPr="002E515E">
        <w:rPr>
          <w:rStyle w:val="StyleUnderline"/>
        </w:rPr>
        <w:t>interests of their clients</w:t>
      </w:r>
      <w:r w:rsidRPr="002E515E">
        <w:rPr>
          <w:sz w:val="16"/>
        </w:rPr>
        <w:t xml:space="preserve">. This </w:t>
      </w:r>
      <w:r w:rsidRPr="003D474D">
        <w:rPr>
          <w:rStyle w:val="StyleUnderline"/>
          <w:highlight w:val="cyan"/>
        </w:rPr>
        <w:t>create</w:t>
      </w:r>
      <w:r w:rsidRPr="002E515E">
        <w:rPr>
          <w:rStyle w:val="StyleUnderline"/>
        </w:rPr>
        <w:t>s</w:t>
      </w:r>
      <w:r w:rsidRPr="008520E8">
        <w:rPr>
          <w:rStyle w:val="StyleUnderline"/>
        </w:rPr>
        <w:t xml:space="preserve"> </w:t>
      </w:r>
      <w:r w:rsidRPr="003D474D">
        <w:rPr>
          <w:rStyle w:val="Emphasis"/>
          <w:highlight w:val="cyan"/>
        </w:rPr>
        <w:t>incentives</w:t>
      </w:r>
      <w:r w:rsidRPr="003D474D">
        <w:rPr>
          <w:rStyle w:val="StyleUnderline"/>
          <w:highlight w:val="cyan"/>
        </w:rPr>
        <w:t xml:space="preserve"> for</w:t>
      </w:r>
      <w:r w:rsidRPr="008520E8">
        <w:rPr>
          <w:rStyle w:val="StyleUnderline"/>
        </w:rPr>
        <w:t xml:space="preserve"> </w:t>
      </w:r>
      <w:r w:rsidRPr="002E515E">
        <w:rPr>
          <w:rStyle w:val="Emphasis"/>
        </w:rPr>
        <w:t>lawyers</w:t>
      </w:r>
      <w:r w:rsidRPr="008520E8">
        <w:rPr>
          <w:rStyle w:val="StyleUnderline"/>
        </w:rPr>
        <w:t xml:space="preserve">, </w:t>
      </w:r>
      <w:r w:rsidRPr="003D474D">
        <w:rPr>
          <w:rStyle w:val="Emphasis"/>
          <w:highlight w:val="cyan"/>
        </w:rPr>
        <w:t>officials</w:t>
      </w:r>
      <w:r w:rsidRPr="008520E8">
        <w:rPr>
          <w:rStyle w:val="StyleUnderline"/>
        </w:rPr>
        <w:t xml:space="preserve"> </w:t>
      </w:r>
      <w:r w:rsidRPr="002E515E">
        <w:rPr>
          <w:rStyle w:val="StyleUnderline"/>
        </w:rPr>
        <w:t>and</w:t>
      </w:r>
      <w:r w:rsidRPr="002E515E">
        <w:rPr>
          <w:sz w:val="16"/>
        </w:rPr>
        <w:t xml:space="preserve"> </w:t>
      </w:r>
      <w:r w:rsidRPr="002E515E">
        <w:rPr>
          <w:rStyle w:val="Emphasis"/>
        </w:rPr>
        <w:t>economists</w:t>
      </w:r>
      <w:r w:rsidRPr="008520E8">
        <w:rPr>
          <w:rStyle w:val="StyleUnderline"/>
        </w:rPr>
        <w:t xml:space="preserve"> </w:t>
      </w:r>
      <w:r w:rsidRPr="002E515E">
        <w:rPr>
          <w:rStyle w:val="StyleUnderline"/>
        </w:rPr>
        <w:t xml:space="preserve">from other countries </w:t>
      </w:r>
      <w:r w:rsidRPr="003D474D">
        <w:rPr>
          <w:rStyle w:val="StyleUnderline"/>
          <w:highlight w:val="cyan"/>
        </w:rPr>
        <w:t xml:space="preserve">to seek </w:t>
      </w:r>
      <w:r w:rsidRPr="003D474D">
        <w:rPr>
          <w:rStyle w:val="Emphasis"/>
          <w:highlight w:val="cyan"/>
        </w:rPr>
        <w:t>contacts</w:t>
      </w:r>
      <w:r w:rsidRPr="008520E8">
        <w:rPr>
          <w:rStyle w:val="StyleUnderline"/>
        </w:rPr>
        <w:t xml:space="preserve"> </w:t>
      </w:r>
      <w:r w:rsidRPr="002E515E">
        <w:rPr>
          <w:rStyle w:val="StyleUnderline"/>
        </w:rPr>
        <w:t>with them for their own benefit</w:t>
      </w:r>
      <w:r w:rsidRPr="002E515E">
        <w:rPr>
          <w:sz w:val="16"/>
        </w:rPr>
        <w:t>, e.g., through the potential for client referrals and so on. Large multinational corporations represent a potentially significant source of income for lawyers and consultants in the competition law fi eld. Th ese factors can also influence the literature of antitrust.</w:t>
      </w:r>
    </w:p>
    <w:p w14:paraId="1D5E1D05" w14:textId="77777777" w:rsidR="00EE1DD9" w:rsidRPr="004C6399" w:rsidRDefault="00EE1DD9" w:rsidP="00EE1DD9">
      <w:pPr>
        <w:rPr>
          <w:sz w:val="16"/>
        </w:rPr>
      </w:pPr>
      <w:r w:rsidRPr="00017150">
        <w:rPr>
          <w:sz w:val="16"/>
        </w:rPr>
        <w:t xml:space="preserve">E. US Antitrust Experience as a Lens: A </w:t>
      </w:r>
      <w:r w:rsidRPr="004C6399">
        <w:rPr>
          <w:sz w:val="16"/>
        </w:rPr>
        <w:t>Leader’s Perspective</w:t>
      </w:r>
    </w:p>
    <w:p w14:paraId="3E8C02A9" w14:textId="77777777" w:rsidR="00EE1DD9" w:rsidRPr="00017150" w:rsidRDefault="00EE1DD9" w:rsidP="00EE1DD9">
      <w:pPr>
        <w:rPr>
          <w:sz w:val="16"/>
        </w:rPr>
      </w:pPr>
      <w:r w:rsidRPr="004C6399">
        <w:rPr>
          <w:sz w:val="16"/>
        </w:rPr>
        <w:t xml:space="preserve">US antitrust experience is also the lens through which members of the US antitrust community and many of those associated with it view transnational competition law issues and assess foreign antitrust laws. It is common for </w:t>
      </w:r>
      <w:r w:rsidRPr="004C6399">
        <w:rPr>
          <w:rStyle w:val="StyleUnderline"/>
        </w:rPr>
        <w:t>members</w:t>
      </w:r>
      <w:r w:rsidRPr="004C6399">
        <w:rPr>
          <w:sz w:val="16"/>
        </w:rPr>
        <w:t xml:space="preserve"> of this community to </w:t>
      </w:r>
      <w:r w:rsidRPr="004C6399">
        <w:rPr>
          <w:rStyle w:val="Emphasis"/>
        </w:rPr>
        <w:t>assume</w:t>
      </w:r>
      <w:r w:rsidRPr="004C6399">
        <w:rPr>
          <w:sz w:val="16"/>
        </w:rPr>
        <w:t xml:space="preserve"> that </w:t>
      </w:r>
      <w:r w:rsidRPr="004C6399">
        <w:rPr>
          <w:rStyle w:val="StyleUnderline"/>
        </w:rPr>
        <w:t>the US antitrust system is</w:t>
      </w:r>
      <w:r w:rsidRPr="00965141">
        <w:rPr>
          <w:rStyle w:val="StyleUnderline"/>
        </w:rPr>
        <w:t xml:space="preserve"> </w:t>
      </w:r>
      <w:r w:rsidRPr="004C6399">
        <w:rPr>
          <w:rStyle w:val="Emphasis"/>
        </w:rPr>
        <w:t>generally superior</w:t>
      </w:r>
      <w:r w:rsidRPr="004C6399">
        <w:rPr>
          <w:sz w:val="16"/>
        </w:rPr>
        <w:t xml:space="preserve"> to others </w:t>
      </w:r>
      <w:r w:rsidRPr="004C6399">
        <w:rPr>
          <w:rStyle w:val="StyleUnderline"/>
        </w:rPr>
        <w:t>and</w:t>
      </w:r>
      <w:r w:rsidRPr="004C6399">
        <w:rPr>
          <w:sz w:val="16"/>
        </w:rPr>
        <w:t xml:space="preserve"> that </w:t>
      </w:r>
      <w:r w:rsidRPr="004C6399">
        <w:rPr>
          <w:rStyle w:val="StyleUnderline"/>
        </w:rPr>
        <w:t>others</w:t>
      </w:r>
      <w:r w:rsidRPr="00965141">
        <w:rPr>
          <w:rStyle w:val="StyleUnderline"/>
        </w:rPr>
        <w:t xml:space="preserve"> </w:t>
      </w:r>
      <w:r w:rsidRPr="004C6399">
        <w:rPr>
          <w:rStyle w:val="Emphasis"/>
        </w:rPr>
        <w:t>should follow it</w:t>
      </w:r>
      <w:r w:rsidRPr="004C6399">
        <w:rPr>
          <w:sz w:val="16"/>
        </w:rPr>
        <w:t xml:space="preserve">, perhaps </w:t>
      </w:r>
      <w:r w:rsidRPr="004C6399">
        <w:rPr>
          <w:rStyle w:val="StyleUnderline"/>
        </w:rPr>
        <w:t>shorn of some of its</w:t>
      </w:r>
      <w:r w:rsidRPr="004C6399">
        <w:rPr>
          <w:sz w:val="16"/>
        </w:rPr>
        <w:t xml:space="preserve"> </w:t>
      </w:r>
      <w:r w:rsidRPr="004C6399">
        <w:rPr>
          <w:rStyle w:val="Emphasis"/>
        </w:rPr>
        <w:t>inconsistencies</w:t>
      </w:r>
      <w:r w:rsidRPr="004C6399">
        <w:rPr>
          <w:sz w:val="16"/>
        </w:rPr>
        <w:t xml:space="preserve"> and weaknesses (such as vestiges of classical-era case law thinking). The </w:t>
      </w:r>
      <w:r w:rsidRPr="004C6399">
        <w:rPr>
          <w:rStyle w:val="Emphasis"/>
        </w:rPr>
        <w:t>unique</w:t>
      </w:r>
      <w:r w:rsidRPr="00965141">
        <w:rPr>
          <w:rStyle w:val="StyleUnderline"/>
        </w:rPr>
        <w:t xml:space="preserve"> </w:t>
      </w:r>
      <w:r w:rsidRPr="004C6399">
        <w:rPr>
          <w:rStyle w:val="StyleUnderline"/>
        </w:rPr>
        <w:t>evolution of the US system and</w:t>
      </w:r>
      <w:r w:rsidRPr="004C6399">
        <w:rPr>
          <w:sz w:val="16"/>
        </w:rPr>
        <w:t xml:space="preserve"> its </w:t>
      </w:r>
      <w:r w:rsidRPr="004C6399">
        <w:rPr>
          <w:rStyle w:val="StyleUnderline"/>
        </w:rPr>
        <w:t>relations with</w:t>
      </w:r>
      <w:r w:rsidRPr="00965141">
        <w:rPr>
          <w:rStyle w:val="StyleUnderline"/>
        </w:rPr>
        <w:t xml:space="preserve"> </w:t>
      </w:r>
      <w:r w:rsidRPr="004C6399">
        <w:rPr>
          <w:rStyle w:val="Emphasis"/>
        </w:rPr>
        <w:t>other</w:t>
      </w:r>
      <w:r w:rsidRPr="00965141">
        <w:rPr>
          <w:rStyle w:val="StyleUnderline"/>
        </w:rPr>
        <w:t xml:space="preserve"> </w:t>
      </w:r>
      <w:r w:rsidRPr="004C6399">
        <w:rPr>
          <w:rStyle w:val="StyleUnderline"/>
        </w:rPr>
        <w:t>competition law systems</w:t>
      </w:r>
      <w:r w:rsidRPr="00965141">
        <w:rPr>
          <w:rStyle w:val="StyleUnderline"/>
        </w:rPr>
        <w:t xml:space="preserve"> </w:t>
      </w:r>
      <w:r w:rsidRPr="004C6399">
        <w:rPr>
          <w:rStyle w:val="Emphasis"/>
        </w:rPr>
        <w:t>combine</w:t>
      </w:r>
      <w:r w:rsidRPr="00965141">
        <w:rPr>
          <w:rStyle w:val="StyleUnderline"/>
        </w:rPr>
        <w:t xml:space="preserve"> </w:t>
      </w:r>
      <w:r w:rsidRPr="004C6399">
        <w:rPr>
          <w:rStyle w:val="StyleUnderline"/>
        </w:rPr>
        <w:t>to shape these</w:t>
      </w:r>
      <w:r w:rsidRPr="004C6399">
        <w:rPr>
          <w:sz w:val="16"/>
        </w:rPr>
        <w:t xml:space="preserve"> US </w:t>
      </w:r>
      <w:r w:rsidRPr="004C6399">
        <w:rPr>
          <w:rStyle w:val="StyleUnderline"/>
        </w:rPr>
        <w:t>attitudes</w:t>
      </w:r>
      <w:r w:rsidRPr="004C6399">
        <w:rPr>
          <w:sz w:val="16"/>
        </w:rPr>
        <w:t>. The lens they have shaped is</w:t>
      </w:r>
      <w:r w:rsidRPr="00017150">
        <w:rPr>
          <w:sz w:val="16"/>
        </w:rPr>
        <w:t xml:space="preserve"> the source of US confidence in competition law convergence as a strategy and the generally negative US views on multilateral commitment. We look briefly at the characteristics of this lens and the images it has shaped.</w:t>
      </w:r>
    </w:p>
    <w:p w14:paraId="1C4EEFEE" w14:textId="77777777" w:rsidR="00EE1DD9" w:rsidRPr="00E458C4" w:rsidRDefault="00EE1DD9" w:rsidP="00EE1DD9">
      <w:pPr>
        <w:rPr>
          <w:sz w:val="12"/>
          <w:szCs w:val="12"/>
        </w:rPr>
      </w:pPr>
      <w:r w:rsidRPr="00E458C4">
        <w:rPr>
          <w:sz w:val="12"/>
          <w:szCs w:val="12"/>
        </w:rPr>
        <w:t>A key feature of the lens is its narrow focus. There have been few incentives in US antitrust experience to look at competition law broadly, i.e., to view US antitrust as just one competition law among many. US antitrust law officials, scholars and lawyers have seldom had occasion to look carefully at foreign competition law experiences or to learn from them. There is, for example, very little in-depth comparative law writing in the antitrust field and what there is typically suggests that US antitrust law should instruct others. The general tenor of US writing that deals with foreign systems is to point out their inadequacies in relation to US antitrust learning.</w:t>
      </w:r>
    </w:p>
    <w:p w14:paraId="1B572B78" w14:textId="77777777" w:rsidR="00EE1DD9" w:rsidRPr="00E458C4" w:rsidRDefault="00EE1DD9" w:rsidP="00EE1DD9">
      <w:pPr>
        <w:rPr>
          <w:sz w:val="12"/>
          <w:szCs w:val="12"/>
        </w:rPr>
      </w:pPr>
      <w:r w:rsidRPr="00E458C4">
        <w:rPr>
          <w:sz w:val="12"/>
          <w:szCs w:val="12"/>
        </w:rPr>
        <w:t>Related to this is a general tendency of the lens to exclude or marginalize political and social factors in considering antitrust law and its influence. US antitrust law is made by courts. In contrast to virtually all other competition law regimes, legislative influences have been minimal in its history, and thus there has been no vehicle for direct political influence. As a result, the US antitrust community pays primary attention to court decisions, which are generally less concerned with issues of political support.</w:t>
      </w:r>
    </w:p>
    <w:p w14:paraId="7A2B624C" w14:textId="77777777" w:rsidR="00EE1DD9" w:rsidRPr="00E458C4" w:rsidRDefault="00EE1DD9" w:rsidP="00EE1DD9">
      <w:pPr>
        <w:rPr>
          <w:sz w:val="12"/>
          <w:szCs w:val="12"/>
        </w:rPr>
      </w:pPr>
      <w:r w:rsidRPr="00E458C4">
        <w:rPr>
          <w:sz w:val="12"/>
          <w:szCs w:val="12"/>
        </w:rPr>
        <w:t>Using this lens, members of the US antitrust community generally view the basic principles and approaches of US antitrust law with satisfaction, or at least as preferable to its alternatives. Few would consider it unblemished, but most consider it to be basically ‘right.’ The rapid victory of this economics-based conception of antitrust has imbued members of the US antitrust community with confidence that current US antitrust thinking provides the ‘right answers’ to basic antitrust questions. There is little in US experience that generates questions as to whether what is ‘right’ in the US is also ‘right for the rest of the world. It is a universalizing view of US antitrust law. When it is combined with the power and influence of the US it can easily appear to others as arrogance, whereas from within the US antitrust community it is just a ‘better way’ developed through hard won experience.</w:t>
      </w:r>
    </w:p>
    <w:p w14:paraId="6D66F74A" w14:textId="77777777" w:rsidR="00EE1DD9" w:rsidRPr="00E458C4" w:rsidRDefault="00EE1DD9" w:rsidP="00EE1DD9">
      <w:pPr>
        <w:rPr>
          <w:sz w:val="12"/>
          <w:szCs w:val="12"/>
        </w:rPr>
      </w:pPr>
      <w:r w:rsidRPr="00E458C4">
        <w:rPr>
          <w:sz w:val="12"/>
          <w:szCs w:val="12"/>
        </w:rPr>
        <w:lastRenderedPageBreak/>
        <w:t>Confidence in the ‘superiority’ of US antitrust law is not new. It has long been common within the US antitrust community. US antitrust law was the first prominent antitrust system, and this long-ago accustomed member of the US antitrust community to seeing their system as the ‘father’ of modern competition law and to having it seen as such by others. This father image has tended to generate and support the impression that others do and should look to the US system for leadership.</w:t>
      </w:r>
    </w:p>
    <w:p w14:paraId="2229D17D" w14:textId="77777777" w:rsidR="00EE1DD9" w:rsidRPr="00E458C4" w:rsidRDefault="00EE1DD9" w:rsidP="00EE1DD9">
      <w:pPr>
        <w:rPr>
          <w:sz w:val="12"/>
          <w:szCs w:val="12"/>
        </w:rPr>
      </w:pPr>
      <w:r w:rsidRPr="00E458C4">
        <w:rPr>
          <w:sz w:val="12"/>
          <w:szCs w:val="12"/>
        </w:rPr>
        <w:t>Th is self-image was strengthened in the aftermath of the Second World War. Th e US promoted antitrust as part of its ‘mission’ to help democratize countries such as Germany and Japan and to spread market principles and democracy. Th is led many to forget that there had been a different model of competition law in Europe prior to the war. US antitrust law became the model for antitrust law. The missionary tenor of this message has had a lasting, if altered and reduced impact.</w:t>
      </w:r>
    </w:p>
    <w:p w14:paraId="395668C6" w14:textId="77777777" w:rsidR="00EE1DD9" w:rsidRPr="00E458C4" w:rsidRDefault="00EE1DD9" w:rsidP="00EE1DD9">
      <w:pPr>
        <w:rPr>
          <w:sz w:val="12"/>
          <w:szCs w:val="12"/>
        </w:rPr>
      </w:pPr>
      <w:r w:rsidRPr="00E458C4">
        <w:rPr>
          <w:sz w:val="12"/>
          <w:szCs w:val="12"/>
        </w:rPr>
        <w:t>Th e reformulation of US antitrust philosophy that began in the 1970s strengthened the perception in the US antitrust community that US antitrust thinking had found the right answers to basic antitrust questions. It urged that an economics-based antitrust law was superior to earlier conceptions of antitrust law in which issues such as fairness and bigness had influenced decisions. In this image, US antitrust law has learned from its mistakes and now provides a convincing and analytically consistent basis for antitrust. This understanding of US antitrust experience leads many in US antitrust law to scorn forms of competition law in other countries that resemble those earlier US ‘mistakes.’ A common refrain is that ‘we did that, and we know that it doesn’t work.’ When this lens is applied internationally, it readily leads to the conclusion that foreign systems that are concerned with issues such as fairness that have been discredited in the US domestic context deserve limited respect.</w:t>
      </w:r>
    </w:p>
    <w:p w14:paraId="42FE4EE5" w14:textId="77777777" w:rsidR="00EE1DD9" w:rsidRPr="00E458C4" w:rsidRDefault="00EE1DD9" w:rsidP="00EE1DD9">
      <w:pPr>
        <w:rPr>
          <w:sz w:val="16"/>
        </w:rPr>
      </w:pPr>
      <w:r w:rsidRPr="00E458C4">
        <w:rPr>
          <w:sz w:val="16"/>
        </w:rPr>
        <w:t xml:space="preserve">The 1990s again spotlighted the leadership role of US antitrust. The </w:t>
      </w:r>
      <w:r w:rsidRPr="00E458C4">
        <w:rPr>
          <w:rStyle w:val="StyleUnderline"/>
        </w:rPr>
        <w:t>US was prominent in providing</w:t>
      </w:r>
      <w:r w:rsidRPr="00965141">
        <w:rPr>
          <w:rStyle w:val="StyleUnderline"/>
        </w:rPr>
        <w:t xml:space="preserve"> </w:t>
      </w:r>
      <w:r w:rsidRPr="00E458C4">
        <w:rPr>
          <w:rStyle w:val="Emphasis"/>
        </w:rPr>
        <w:t>technical assistance</w:t>
      </w:r>
      <w:r w:rsidRPr="00E458C4">
        <w:rPr>
          <w:sz w:val="16"/>
        </w:rPr>
        <w:t xml:space="preserve"> based on US experience, </w:t>
      </w:r>
      <w:r w:rsidRPr="00E458C4">
        <w:rPr>
          <w:rStyle w:val="StyleUnderline"/>
        </w:rPr>
        <w:t>and since</w:t>
      </w:r>
      <w:r w:rsidRPr="00E458C4">
        <w:rPr>
          <w:sz w:val="16"/>
        </w:rPr>
        <w:t xml:space="preserve"> then </w:t>
      </w:r>
      <w:r w:rsidRPr="00E458C4">
        <w:rPr>
          <w:rStyle w:val="Emphasis"/>
        </w:rPr>
        <w:t>US officials</w:t>
      </w:r>
      <w:r w:rsidRPr="00E458C4">
        <w:rPr>
          <w:sz w:val="16"/>
        </w:rPr>
        <w:t xml:space="preserve"> and lawyers </w:t>
      </w:r>
      <w:r w:rsidRPr="00E458C4">
        <w:rPr>
          <w:rStyle w:val="StyleUnderline"/>
        </w:rPr>
        <w:t>have</w:t>
      </w:r>
      <w:r w:rsidRPr="00E458C4">
        <w:rPr>
          <w:sz w:val="16"/>
        </w:rPr>
        <w:t xml:space="preserve"> generally </w:t>
      </w:r>
      <w:r w:rsidRPr="00E458C4">
        <w:rPr>
          <w:rStyle w:val="StyleUnderline"/>
        </w:rPr>
        <w:t>been in the</w:t>
      </w:r>
      <w:r w:rsidRPr="00965141">
        <w:rPr>
          <w:rStyle w:val="StyleUnderline"/>
        </w:rPr>
        <w:t xml:space="preserve"> </w:t>
      </w:r>
      <w:r w:rsidRPr="00E458C4">
        <w:rPr>
          <w:rStyle w:val="Emphasis"/>
        </w:rPr>
        <w:t>forefront</w:t>
      </w:r>
      <w:r w:rsidRPr="00965141">
        <w:rPr>
          <w:rStyle w:val="StyleUnderline"/>
        </w:rPr>
        <w:t xml:space="preserve"> </w:t>
      </w:r>
      <w:r w:rsidRPr="00E458C4">
        <w:rPr>
          <w:rStyle w:val="StyleUnderline"/>
        </w:rPr>
        <w:t>of discussions of</w:t>
      </w:r>
      <w:r w:rsidRPr="00E458C4">
        <w:rPr>
          <w:sz w:val="16"/>
        </w:rPr>
        <w:t xml:space="preserve"> transnational </w:t>
      </w:r>
      <w:r w:rsidRPr="00E458C4">
        <w:rPr>
          <w:rStyle w:val="StyleUnderline"/>
        </w:rPr>
        <w:t>competition law</w:t>
      </w:r>
      <w:r w:rsidRPr="00E458C4">
        <w:rPr>
          <w:sz w:val="16"/>
        </w:rPr>
        <w:t xml:space="preserve"> in many areas of the world. All </w:t>
      </w:r>
      <w:r w:rsidRPr="00E458C4">
        <w:rPr>
          <w:rStyle w:val="StyleUnderline"/>
        </w:rPr>
        <w:t>this</w:t>
      </w:r>
      <w:r w:rsidRPr="00965141">
        <w:rPr>
          <w:rStyle w:val="StyleUnderline"/>
        </w:rPr>
        <w:t xml:space="preserve"> </w:t>
      </w:r>
      <w:r w:rsidRPr="00E458C4">
        <w:rPr>
          <w:rStyle w:val="Emphasis"/>
        </w:rPr>
        <w:t>reinforces</w:t>
      </w:r>
      <w:r w:rsidRPr="00965141">
        <w:rPr>
          <w:rStyle w:val="StyleUnderline"/>
        </w:rPr>
        <w:t xml:space="preserve"> </w:t>
      </w:r>
      <w:r w:rsidRPr="00E458C4">
        <w:rPr>
          <w:rStyle w:val="StyleUnderline"/>
        </w:rPr>
        <w:t>the image of the US as</w:t>
      </w:r>
      <w:r w:rsidRPr="00E458C4">
        <w:rPr>
          <w:sz w:val="16"/>
        </w:rPr>
        <w:t xml:space="preserve"> the most prominent antitrust system, i.e., </w:t>
      </w:r>
      <w:r w:rsidRPr="00E458C4">
        <w:rPr>
          <w:rStyle w:val="StyleUnderline"/>
        </w:rPr>
        <w:t>the</w:t>
      </w:r>
      <w:r w:rsidRPr="00965141">
        <w:rPr>
          <w:rStyle w:val="StyleUnderline"/>
        </w:rPr>
        <w:t xml:space="preserve"> ‘</w:t>
      </w:r>
      <w:r w:rsidRPr="00E458C4">
        <w:rPr>
          <w:rStyle w:val="Emphasis"/>
        </w:rPr>
        <w:t>leader</w:t>
      </w:r>
      <w:r w:rsidRPr="00965141">
        <w:rPr>
          <w:rStyle w:val="StyleUnderline"/>
        </w:rPr>
        <w:t xml:space="preserve">’ </w:t>
      </w:r>
      <w:r w:rsidRPr="00E458C4">
        <w:rPr>
          <w:rStyle w:val="StyleUnderline"/>
        </w:rPr>
        <w:t>in the field</w:t>
      </w:r>
      <w:r w:rsidRPr="00E458C4">
        <w:rPr>
          <w:sz w:val="16"/>
        </w:rPr>
        <w:t>.</w:t>
      </w:r>
    </w:p>
    <w:p w14:paraId="31256E4D" w14:textId="77777777" w:rsidR="00EE1DD9" w:rsidRPr="00E458C4" w:rsidRDefault="00EE1DD9" w:rsidP="00EE1DD9">
      <w:pPr>
        <w:rPr>
          <w:sz w:val="16"/>
        </w:rPr>
      </w:pPr>
      <w:r w:rsidRPr="00E458C4">
        <w:rPr>
          <w:sz w:val="16"/>
        </w:rPr>
        <w:t xml:space="preserve">Finally, </w:t>
      </w:r>
      <w:r w:rsidRPr="00E458C4">
        <w:rPr>
          <w:rStyle w:val="StyleUnderline"/>
        </w:rPr>
        <w:t xml:space="preserve">the </w:t>
      </w:r>
      <w:r w:rsidRPr="003D474D">
        <w:rPr>
          <w:rStyle w:val="StyleUnderline"/>
          <w:highlight w:val="cyan"/>
        </w:rPr>
        <w:t>image</w:t>
      </w:r>
      <w:r w:rsidRPr="00E458C4">
        <w:rPr>
          <w:sz w:val="16"/>
        </w:rPr>
        <w:t xml:space="preserve"> that </w:t>
      </w:r>
      <w:r w:rsidRPr="00E458C4">
        <w:rPr>
          <w:rStyle w:val="StyleUnderline"/>
        </w:rPr>
        <w:t>US law is</w:t>
      </w:r>
      <w:r w:rsidRPr="00965141">
        <w:rPr>
          <w:rStyle w:val="StyleUnderline"/>
        </w:rPr>
        <w:t xml:space="preserve"> ‘</w:t>
      </w:r>
      <w:r w:rsidRPr="00E458C4">
        <w:rPr>
          <w:rStyle w:val="Emphasis"/>
        </w:rPr>
        <w:t>the right way</w:t>
      </w:r>
      <w:r w:rsidRPr="00965141">
        <w:rPr>
          <w:rStyle w:val="StyleUnderline"/>
        </w:rPr>
        <w:t>’</w:t>
      </w:r>
      <w:r w:rsidRPr="00E458C4">
        <w:rPr>
          <w:sz w:val="16"/>
        </w:rPr>
        <w:t xml:space="preserve"> to do antitrust </w:t>
      </w:r>
      <w:r w:rsidRPr="003D474D">
        <w:rPr>
          <w:rStyle w:val="StyleUnderline"/>
          <w:highlight w:val="cyan"/>
        </w:rPr>
        <w:t>gives members</w:t>
      </w:r>
      <w:r w:rsidRPr="00E458C4">
        <w:rPr>
          <w:sz w:val="16"/>
        </w:rPr>
        <w:t xml:space="preserve"> of the US antitrust community </w:t>
      </w:r>
      <w:r w:rsidRPr="003D474D">
        <w:rPr>
          <w:rStyle w:val="StyleUnderline"/>
          <w:highlight w:val="cyan"/>
        </w:rPr>
        <w:t>something to</w:t>
      </w:r>
      <w:r w:rsidRPr="003D474D">
        <w:rPr>
          <w:sz w:val="16"/>
          <w:highlight w:val="cyan"/>
        </w:rPr>
        <w:t xml:space="preserve"> </w:t>
      </w:r>
      <w:r w:rsidRPr="00965141">
        <w:rPr>
          <w:sz w:val="16"/>
          <w:szCs w:val="16"/>
        </w:rPr>
        <w:t>‘</w:t>
      </w:r>
      <w:r w:rsidRPr="003D474D">
        <w:rPr>
          <w:rStyle w:val="Emphasis"/>
          <w:highlight w:val="cyan"/>
        </w:rPr>
        <w:t>sell</w:t>
      </w:r>
      <w:r w:rsidRPr="00E458C4">
        <w:rPr>
          <w:sz w:val="16"/>
        </w:rPr>
        <w:t xml:space="preserve">.’ US lawyers, economists and officials (many of whom expect to return soon to private practice) </w:t>
      </w:r>
      <w:r w:rsidRPr="00E458C4">
        <w:rPr>
          <w:rStyle w:val="StyleUnderline"/>
        </w:rPr>
        <w:t>have incentives to</w:t>
      </w:r>
      <w:r w:rsidRPr="00965141">
        <w:rPr>
          <w:rStyle w:val="StyleUnderline"/>
        </w:rPr>
        <w:t xml:space="preserve"> </w:t>
      </w:r>
      <w:r w:rsidRPr="00E458C4">
        <w:rPr>
          <w:rStyle w:val="Emphasis"/>
        </w:rPr>
        <w:t>promote</w:t>
      </w:r>
      <w:r w:rsidRPr="00E458C4">
        <w:rPr>
          <w:sz w:val="16"/>
        </w:rPr>
        <w:t xml:space="preserve"> the </w:t>
      </w:r>
      <w:r w:rsidRPr="00E458C4">
        <w:rPr>
          <w:rStyle w:val="StyleUnderline"/>
        </w:rPr>
        <w:t>superiority of the US approach</w:t>
      </w:r>
      <w:r w:rsidRPr="00E458C4">
        <w:rPr>
          <w:sz w:val="16"/>
        </w:rPr>
        <w:t xml:space="preserve">.53 Where </w:t>
      </w:r>
      <w:r w:rsidRPr="00E458C4">
        <w:rPr>
          <w:rStyle w:val="StyleUnderline"/>
        </w:rPr>
        <w:t>others</w:t>
      </w:r>
      <w:r w:rsidRPr="00E458C4">
        <w:rPr>
          <w:sz w:val="16"/>
        </w:rPr>
        <w:t xml:space="preserve"> adapt the US system, they will </w:t>
      </w:r>
      <w:r w:rsidRPr="00E458C4">
        <w:rPr>
          <w:rStyle w:val="Emphasis"/>
        </w:rPr>
        <w:t>undoubtedly</w:t>
      </w:r>
      <w:r w:rsidRPr="00965141">
        <w:rPr>
          <w:rStyle w:val="StyleUnderline"/>
        </w:rPr>
        <w:t xml:space="preserve"> </w:t>
      </w:r>
      <w:r w:rsidRPr="00E458C4">
        <w:rPr>
          <w:rStyle w:val="StyleUnderline"/>
        </w:rPr>
        <w:t>turn to the US for guidance and advice</w:t>
      </w:r>
      <w:r w:rsidRPr="00E458C4">
        <w:rPr>
          <w:sz w:val="16"/>
        </w:rPr>
        <w:t>.</w:t>
      </w:r>
    </w:p>
    <w:p w14:paraId="040541EA" w14:textId="77777777" w:rsidR="00EE1DD9" w:rsidRPr="00A66217" w:rsidRDefault="00EE1DD9" w:rsidP="00EE1DD9">
      <w:pPr>
        <w:rPr>
          <w:sz w:val="16"/>
        </w:rPr>
      </w:pPr>
      <w:r w:rsidRPr="00A66217">
        <w:rPr>
          <w:sz w:val="16"/>
        </w:rPr>
        <w:t xml:space="preserve">US antitrust law and experience have long been at the center of discussions about competition law. For those outside, </w:t>
      </w:r>
      <w:r w:rsidRPr="00A66217">
        <w:rPr>
          <w:rStyle w:val="StyleUnderline"/>
        </w:rPr>
        <w:t>US antitrust law has</w:t>
      </w:r>
      <w:r w:rsidRPr="00A66217">
        <w:rPr>
          <w:sz w:val="16"/>
        </w:rPr>
        <w:t xml:space="preserve"> often </w:t>
      </w:r>
      <w:r w:rsidRPr="00A66217">
        <w:rPr>
          <w:rStyle w:val="StyleUnderline"/>
        </w:rPr>
        <w:t>been a</w:t>
      </w:r>
      <w:r w:rsidRPr="00965141">
        <w:rPr>
          <w:rStyle w:val="StyleUnderline"/>
        </w:rPr>
        <w:t xml:space="preserve"> </w:t>
      </w:r>
      <w:r w:rsidRPr="00A66217">
        <w:rPr>
          <w:rStyle w:val="Emphasis"/>
        </w:rPr>
        <w:t>point of reference</w:t>
      </w:r>
      <w:r w:rsidRPr="00965141">
        <w:rPr>
          <w:rStyle w:val="StyleUnderline"/>
        </w:rPr>
        <w:t xml:space="preserve"> </w:t>
      </w:r>
      <w:r w:rsidRPr="00A66217">
        <w:rPr>
          <w:rStyle w:val="StyleUnderline"/>
        </w:rPr>
        <w:t>for thinking about their</w:t>
      </w:r>
      <w:r w:rsidRPr="00A66217">
        <w:rPr>
          <w:sz w:val="16"/>
        </w:rPr>
        <w:t xml:space="preserve"> own </w:t>
      </w:r>
      <w:r w:rsidRPr="00A66217">
        <w:rPr>
          <w:rStyle w:val="StyleUnderline"/>
        </w:rPr>
        <w:t>decisions</w:t>
      </w:r>
      <w:r w:rsidRPr="00A66217">
        <w:rPr>
          <w:sz w:val="16"/>
        </w:rPr>
        <w:t xml:space="preserve">. For those within US antitrust, US experience has been a lens for viewing and evaluating the decisions of others and thinking about the future of competition law on both national and transnational levels. The </w:t>
      </w:r>
      <w:r w:rsidRPr="003D474D">
        <w:rPr>
          <w:rStyle w:val="StyleUnderline"/>
          <w:highlight w:val="cyan"/>
        </w:rPr>
        <w:t>centrality</w:t>
      </w:r>
      <w:r w:rsidRPr="00A66217">
        <w:rPr>
          <w:sz w:val="16"/>
        </w:rPr>
        <w:t xml:space="preserve"> of these roles </w:t>
      </w:r>
      <w:r w:rsidRPr="003D474D">
        <w:rPr>
          <w:rStyle w:val="StyleUnderline"/>
          <w:highlight w:val="cyan"/>
        </w:rPr>
        <w:t>makes US antitrust</w:t>
      </w:r>
      <w:r w:rsidRPr="00A66217">
        <w:rPr>
          <w:rStyle w:val="StyleUnderline"/>
        </w:rPr>
        <w:t xml:space="preserve"> experience</w:t>
      </w:r>
      <w:r w:rsidRPr="00965141">
        <w:rPr>
          <w:rStyle w:val="StyleUnderline"/>
        </w:rPr>
        <w:t xml:space="preserve"> </w:t>
      </w:r>
      <w:r w:rsidRPr="003D474D">
        <w:rPr>
          <w:rStyle w:val="Emphasis"/>
          <w:highlight w:val="cyan"/>
        </w:rPr>
        <w:t>unique</w:t>
      </w:r>
      <w:r w:rsidRPr="00965141">
        <w:rPr>
          <w:rStyle w:val="StyleUnderline"/>
        </w:rPr>
        <w:t xml:space="preserve"> </w:t>
      </w:r>
      <w:r w:rsidRPr="0021037F">
        <w:rPr>
          <w:rStyle w:val="StyleUnderline"/>
        </w:rPr>
        <w:t>and</w:t>
      </w:r>
      <w:r w:rsidRPr="00965141">
        <w:rPr>
          <w:rStyle w:val="StyleUnderline"/>
        </w:rPr>
        <w:t xml:space="preserve"> </w:t>
      </w:r>
      <w:r w:rsidRPr="00A66217">
        <w:rPr>
          <w:rStyle w:val="Emphasis"/>
        </w:rPr>
        <w:t>exceptionally important</w:t>
      </w:r>
      <w:r w:rsidRPr="00A66217">
        <w:rPr>
          <w:sz w:val="16"/>
        </w:rPr>
        <w:t xml:space="preserve">. It </w:t>
      </w:r>
      <w:r w:rsidRPr="00A66217">
        <w:rPr>
          <w:rStyle w:val="StyleUnderline"/>
        </w:rPr>
        <w:t>can be of</w:t>
      </w:r>
      <w:r w:rsidRPr="00965141">
        <w:rPr>
          <w:rStyle w:val="StyleUnderline"/>
        </w:rPr>
        <w:t xml:space="preserve"> </w:t>
      </w:r>
      <w:r w:rsidRPr="00A66217">
        <w:rPr>
          <w:rStyle w:val="Emphasis"/>
        </w:rPr>
        <w:t>great value</w:t>
      </w:r>
      <w:r w:rsidRPr="00965141">
        <w:rPr>
          <w:rStyle w:val="StyleUnderline"/>
        </w:rPr>
        <w:t xml:space="preserve"> </w:t>
      </w:r>
      <w:r w:rsidRPr="00A66217">
        <w:rPr>
          <w:rStyle w:val="StyleUnderline"/>
        </w:rPr>
        <w:t>to others</w:t>
      </w:r>
      <w:r w:rsidRPr="00A66217">
        <w:rPr>
          <w:sz w:val="16"/>
        </w:rPr>
        <w:t xml:space="preserve"> and to global competition law development, but it can also obstruct and distort that development.</w:t>
      </w:r>
    </w:p>
    <w:p w14:paraId="58BE5B7D" w14:textId="77777777" w:rsidR="00EE1DD9" w:rsidRDefault="00EE1DD9" w:rsidP="00EE1DD9">
      <w:pPr>
        <w:rPr>
          <w:sz w:val="16"/>
        </w:rPr>
      </w:pPr>
      <w:r w:rsidRPr="00E458C4">
        <w:rPr>
          <w:sz w:val="16"/>
        </w:rPr>
        <w:t xml:space="preserve">There are two basic ways of looking at the relevance of US experience for other countries and for global competition law development. One is to see US experience as an evolutionary process that has produced a universally valid ‘best’ approach. Here the claim is that the US has experimented with competition law longer than have other systems; that ‘trial and error’ experience has led to the rejection of approaches that have been shown to be ineffective; and that this has led to a superior system that should be copied by others. In this view, US experience is relevant to all countries and should be the model for global competition law development. A second view asks </w:t>
      </w:r>
      <w:r w:rsidRPr="00E458C4">
        <w:rPr>
          <w:rStyle w:val="StyleUnderline"/>
        </w:rPr>
        <w:t>whether US experience is</w:t>
      </w:r>
      <w:r w:rsidRPr="00965141">
        <w:rPr>
          <w:rStyle w:val="StyleUnderline"/>
        </w:rPr>
        <w:t xml:space="preserve"> </w:t>
      </w:r>
      <w:r w:rsidRPr="00E458C4">
        <w:rPr>
          <w:rStyle w:val="Emphasis"/>
        </w:rPr>
        <w:t>specifically relevant</w:t>
      </w:r>
      <w:r w:rsidRPr="00965141">
        <w:rPr>
          <w:rStyle w:val="StyleUnderline"/>
        </w:rPr>
        <w:t xml:space="preserve"> </w:t>
      </w:r>
      <w:r w:rsidRPr="00E458C4">
        <w:rPr>
          <w:rStyle w:val="StyleUnderline"/>
        </w:rPr>
        <w:t>to</w:t>
      </w:r>
      <w:r w:rsidRPr="00E458C4">
        <w:rPr>
          <w:sz w:val="16"/>
        </w:rPr>
        <w:t xml:space="preserve"> the </w:t>
      </w:r>
      <w:r w:rsidRPr="00E458C4">
        <w:rPr>
          <w:rStyle w:val="StyleUnderline"/>
        </w:rPr>
        <w:t>development of competition law in</w:t>
      </w:r>
      <w:r w:rsidRPr="00965141">
        <w:rPr>
          <w:rStyle w:val="StyleUnderline"/>
        </w:rPr>
        <w:t xml:space="preserve"> </w:t>
      </w:r>
      <w:r w:rsidRPr="00E458C4">
        <w:rPr>
          <w:rStyle w:val="Emphasis"/>
        </w:rPr>
        <w:t>other</w:t>
      </w:r>
      <w:r w:rsidRPr="00965141">
        <w:rPr>
          <w:rStyle w:val="StyleUnderline"/>
        </w:rPr>
        <w:t xml:space="preserve"> </w:t>
      </w:r>
      <w:r w:rsidRPr="00E458C4">
        <w:rPr>
          <w:rStyle w:val="StyleUnderline"/>
        </w:rPr>
        <w:t>countries and for</w:t>
      </w:r>
      <w:r w:rsidRPr="00965141">
        <w:rPr>
          <w:rStyle w:val="StyleUnderline"/>
        </w:rPr>
        <w:t xml:space="preserve"> </w:t>
      </w:r>
      <w:r w:rsidRPr="00E458C4">
        <w:rPr>
          <w:rStyle w:val="Emphasis"/>
        </w:rPr>
        <w:t>global development</w:t>
      </w:r>
      <w:r w:rsidRPr="00E458C4">
        <w:rPr>
          <w:sz w:val="16"/>
        </w:rPr>
        <w:t xml:space="preserve">. Does US experience in setting goals and creating and maintaining institutions relate specifically to the problems and issues faced in developing competition law on a global level? </w:t>
      </w:r>
      <w:r w:rsidRPr="00E458C4">
        <w:rPr>
          <w:rStyle w:val="StyleUnderline"/>
        </w:rPr>
        <w:t>Here</w:t>
      </w:r>
      <w:r w:rsidRPr="00E458C4">
        <w:rPr>
          <w:sz w:val="16"/>
        </w:rPr>
        <w:t xml:space="preserve"> the answer is that </w:t>
      </w:r>
      <w:r w:rsidRPr="00E458C4">
        <w:rPr>
          <w:rStyle w:val="StyleUnderline"/>
        </w:rPr>
        <w:t>US experience can</w:t>
      </w:r>
      <w:r w:rsidRPr="00965141">
        <w:rPr>
          <w:rStyle w:val="StyleUnderline"/>
        </w:rPr>
        <w:t xml:space="preserve"> </w:t>
      </w:r>
      <w:r w:rsidRPr="00E458C4">
        <w:rPr>
          <w:rStyle w:val="Emphasis"/>
        </w:rPr>
        <w:t>be of great value</w:t>
      </w:r>
      <w:r w:rsidRPr="00E458C4">
        <w:rPr>
          <w:sz w:val="16"/>
        </w:rPr>
        <w:t xml:space="preserve">, but that it must be used </w:t>
      </w:r>
      <w:r w:rsidRPr="00E458C4">
        <w:rPr>
          <w:rStyle w:val="StyleUnderline"/>
        </w:rPr>
        <w:t>with</w:t>
      </w:r>
      <w:r w:rsidRPr="00E458C4">
        <w:rPr>
          <w:sz w:val="16"/>
        </w:rPr>
        <w:t xml:space="preserve"> careful </w:t>
      </w:r>
      <w:r w:rsidRPr="00E458C4">
        <w:rPr>
          <w:rStyle w:val="StyleUnderline"/>
        </w:rPr>
        <w:t>attention to</w:t>
      </w:r>
      <w:r w:rsidRPr="00E458C4">
        <w:rPr>
          <w:sz w:val="16"/>
        </w:rPr>
        <w:t xml:space="preserve"> its </w:t>
      </w:r>
      <w:r w:rsidRPr="00E458C4">
        <w:rPr>
          <w:rStyle w:val="Emphasis"/>
        </w:rPr>
        <w:t>uniqueness</w:t>
      </w:r>
      <w:r w:rsidRPr="00E458C4">
        <w:rPr>
          <w:sz w:val="16"/>
        </w:rPr>
        <w:t>.</w:t>
      </w:r>
    </w:p>
    <w:p w14:paraId="19C8AE11" w14:textId="77777777" w:rsidR="00EE1DD9" w:rsidRDefault="00EE1DD9" w:rsidP="00EE1DD9">
      <w:pPr>
        <w:rPr>
          <w:sz w:val="16"/>
        </w:rPr>
      </w:pPr>
    </w:p>
    <w:p w14:paraId="42CA8BFB" w14:textId="77777777" w:rsidR="00EE1DD9" w:rsidRDefault="00EE1DD9" w:rsidP="00EE1DD9">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6F68F2CC" w14:textId="77777777" w:rsidR="00EE1DD9" w:rsidRPr="00903891" w:rsidRDefault="00EE1DD9" w:rsidP="00EE1DD9">
      <w:r w:rsidRPr="00903891">
        <w:rPr>
          <w:rStyle w:val="Style13ptBold"/>
        </w:rPr>
        <w:t>Larsen</w:t>
      </w:r>
      <w:r>
        <w:rPr>
          <w:rStyle w:val="Style13ptBold"/>
        </w:rPr>
        <w:t xml:space="preserve"> 18</w:t>
      </w:r>
      <w:r w:rsidRPr="00903891">
        <w:t>, Paul B. "Minimum International Norms for Managing Space Traffic, Space Debris, and Near Earth Object Impacts." J. Air L. &amp; Com. 83 (2018): 739.</w:t>
      </w:r>
      <w:r>
        <w:t xml:space="preserve"> (</w:t>
      </w:r>
      <w:r w:rsidRPr="00903891">
        <w:t>taught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28377B6A" w14:textId="77777777" w:rsidR="00EE1DD9" w:rsidRDefault="00EE1DD9" w:rsidP="00EE1DD9">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w:t>
      </w:r>
      <w:r w:rsidRPr="00C37EC2">
        <w:rPr>
          <w:rStyle w:val="Emphasis"/>
        </w:rPr>
        <w:lastRenderedPageBreak/>
        <w:t xml:space="preserve">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have to coordinate in order to establish order and basic operating rules for non-sovereign outer space by voluntary agreement. Several operators have sought to join together in associations for their own protection and coordination. A good example is the Space Data Association, in which large space operators like Intelsat, SES, and Euelsat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standardsetting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some kind of international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non governmental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73865C5C" w14:textId="77777777" w:rsidR="00EE1DD9" w:rsidRDefault="00EE1DD9" w:rsidP="00EE1DD9">
      <w:pPr>
        <w:rPr>
          <w:sz w:val="16"/>
        </w:rPr>
      </w:pPr>
    </w:p>
    <w:p w14:paraId="049220DF" w14:textId="77777777" w:rsidR="00EE1DD9" w:rsidRDefault="00EE1DD9" w:rsidP="00EE1DD9">
      <w:pPr>
        <w:pStyle w:val="Heading4"/>
      </w:pPr>
      <w:r>
        <w:t>The international community wants to expand legal frameworks in space to include more norms and rules of the road, but the US has consistently created international deadlock the aff is key to harmonize space law.</w:t>
      </w:r>
    </w:p>
    <w:p w14:paraId="7503D0C4" w14:textId="77777777" w:rsidR="00EE1DD9" w:rsidRPr="00921FAE" w:rsidRDefault="00EE1DD9" w:rsidP="00EE1DD9">
      <w:r w:rsidRPr="00646784">
        <w:rPr>
          <w:rStyle w:val="Style13ptBold"/>
        </w:rPr>
        <w:t>Steer 20</w:t>
      </w:r>
      <w:r>
        <w:t xml:space="preserve"> – (Dr. Cassandra, CERL Senior Non-Resident Fellow, 1/8, “Why Outer Space Matters for National and International Security,” [accessed 9/24/21], </w:t>
      </w:r>
      <w:hyperlink r:id="rId9" w:history="1">
        <w:r w:rsidRPr="003A5424">
          <w:rPr>
            <w:rStyle w:val="Hyperlink"/>
          </w:rPr>
          <w:t>https://www.law.upenn.edu/live/files/10053-why-outer-space-matters-for-national-and</w:t>
        </w:r>
      </w:hyperlink>
      <w:r>
        <w:t>, see)</w:t>
      </w:r>
    </w:p>
    <w:p w14:paraId="2E6CF387" w14:textId="77777777" w:rsidR="00EE1DD9" w:rsidRPr="00347C10" w:rsidRDefault="00EE1DD9" w:rsidP="00EE1DD9">
      <w:r w:rsidRPr="00A46436">
        <w:rPr>
          <w:rStyle w:val="StyleUnderline"/>
          <w:bCs/>
        </w:rPr>
        <w:t xml:space="preserve">Developing </w:t>
      </w:r>
      <w:r w:rsidRPr="00D86854">
        <w:rPr>
          <w:rStyle w:val="StyleUnderline"/>
          <w:bCs/>
        </w:rPr>
        <w:t xml:space="preserve">International Space </w:t>
      </w:r>
      <w:r w:rsidRPr="007C2A1E">
        <w:rPr>
          <w:rStyle w:val="StyleUnderline"/>
          <w:bCs/>
        </w:rPr>
        <w:t xml:space="preserve">Law for 21st Century Security Issues </w:t>
      </w:r>
      <w:r w:rsidRPr="007C2A1E">
        <w:rPr>
          <w:rStyle w:val="StyleUnderline"/>
        </w:rPr>
        <w:t xml:space="preserve">One of the greatest </w:t>
      </w:r>
      <w:r w:rsidRPr="00250966">
        <w:rPr>
          <w:rStyle w:val="StyleUnderline"/>
          <w:highlight w:val="cyan"/>
        </w:rPr>
        <w:t xml:space="preserve">challenges to </w:t>
      </w:r>
      <w:r w:rsidRPr="007C2A1E">
        <w:rPr>
          <w:rStyle w:val="StyleUnderline"/>
        </w:rPr>
        <w:t>modernizing the</w:t>
      </w:r>
      <w:r w:rsidRPr="00A46436">
        <w:rPr>
          <w:rStyle w:val="StyleUnderline"/>
        </w:rPr>
        <w:t xml:space="preserve"> </w:t>
      </w:r>
      <w:r w:rsidRPr="00250966">
        <w:rPr>
          <w:rStyle w:val="StyleUnderline"/>
          <w:highlight w:val="cyan"/>
        </w:rPr>
        <w:t>legal frameworks</w:t>
      </w:r>
      <w:r w:rsidRPr="00A46436">
        <w:rPr>
          <w:rStyle w:val="StyleUnderline"/>
        </w:rPr>
        <w:t xml:space="preserve"> that govern </w:t>
      </w:r>
      <w:r w:rsidRPr="007C2A1E">
        <w:rPr>
          <w:rStyle w:val="StyleUnderline"/>
        </w:rPr>
        <w:t xml:space="preserve">conduct in space is </w:t>
      </w:r>
      <w:r w:rsidRPr="00250966">
        <w:rPr>
          <w:rStyle w:val="StyleUnderline"/>
          <w:highlight w:val="cyan"/>
        </w:rPr>
        <w:t>the lack of political will</w:t>
      </w:r>
      <w:r w:rsidRPr="00A46436">
        <w:rPr>
          <w:rStyle w:val="StyleUnderline"/>
        </w:rPr>
        <w:t xml:space="preserve"> surrounding the negotiation of new treaties or other binding norms</w:t>
      </w:r>
      <w:r>
        <w:rPr>
          <w:rStyle w:val="StyleUnderline"/>
        </w:rPr>
        <w:t xml:space="preserve"> </w:t>
      </w:r>
      <w:r w:rsidRPr="00A46436">
        <w:rPr>
          <w:rStyle w:val="StyleUnderline"/>
        </w:rPr>
        <w:t>since the end of the Cold War.</w:t>
      </w:r>
      <w:r w:rsidRPr="00FD2208">
        <w:rPr>
          <w:sz w:val="14"/>
        </w:rPr>
        <w:t xml:space="preserve"> Since then, COPUOS has been ineffective in advancing international space law, partly because it is bound by consensus decision-making and States can block any advances 80023for any number of political reasons. </w:t>
      </w:r>
      <w:r w:rsidRPr="00A46436">
        <w:rPr>
          <w:rStyle w:val="StyleUnderline"/>
          <w:bCs/>
        </w:rPr>
        <w:t xml:space="preserve">Its </w:t>
      </w:r>
      <w:r w:rsidRPr="00250966">
        <w:rPr>
          <w:rStyle w:val="StyleUnderline"/>
          <w:bCs/>
          <w:highlight w:val="cyan"/>
        </w:rPr>
        <w:t xml:space="preserve">ineffectiveness </w:t>
      </w:r>
      <w:r w:rsidRPr="007C2A1E">
        <w:rPr>
          <w:rStyle w:val="StyleUnderline"/>
          <w:bCs/>
        </w:rPr>
        <w:t xml:space="preserve">can also be </w:t>
      </w:r>
      <w:r w:rsidRPr="00250966">
        <w:rPr>
          <w:rStyle w:val="StyleUnderline"/>
          <w:bCs/>
          <w:highlight w:val="cyan"/>
        </w:rPr>
        <w:t xml:space="preserve">attributed </w:t>
      </w:r>
      <w:r w:rsidRPr="00250966">
        <w:rPr>
          <w:rStyle w:val="StyleUnderline"/>
          <w:bCs/>
          <w:highlight w:val="cyan"/>
        </w:rPr>
        <w:lastRenderedPageBreak/>
        <w:t xml:space="preserve">to </w:t>
      </w:r>
      <w:r w:rsidRPr="007C2A1E">
        <w:rPr>
          <w:rStyle w:val="StyleUnderline"/>
          <w:bCs/>
        </w:rPr>
        <w:t xml:space="preserve">the fact that </w:t>
      </w:r>
      <w:r w:rsidRPr="00250966">
        <w:rPr>
          <w:rStyle w:val="StyleUnderline"/>
          <w:bCs/>
          <w:highlight w:val="cyan"/>
        </w:rPr>
        <w:t xml:space="preserve">geopolitical conditions </w:t>
      </w:r>
      <w:r w:rsidRPr="00545AF6">
        <w:rPr>
          <w:rStyle w:val="StyleUnderline"/>
          <w:bCs/>
        </w:rPr>
        <w:t xml:space="preserve">have shifted </w:t>
      </w:r>
      <w:r w:rsidRPr="00250966">
        <w:rPr>
          <w:rStyle w:val="StyleUnderline"/>
          <w:bCs/>
          <w:highlight w:val="cyan"/>
        </w:rPr>
        <w:t>in favor of</w:t>
      </w:r>
      <w:r w:rsidRPr="00545AF6">
        <w:rPr>
          <w:rStyle w:val="StyleUnderline"/>
          <w:bCs/>
        </w:rPr>
        <w:t xml:space="preserve"> a single nation, </w:t>
      </w:r>
      <w:r w:rsidRPr="00250966">
        <w:rPr>
          <w:rStyle w:val="StyleUnderline"/>
          <w:bCs/>
          <w:highlight w:val="cyan"/>
        </w:rPr>
        <w:t>the U</w:t>
      </w:r>
      <w:r w:rsidRPr="00A46436">
        <w:rPr>
          <w:rStyle w:val="StyleUnderline"/>
          <w:bCs/>
        </w:rPr>
        <w:t xml:space="preserve">nited </w:t>
      </w:r>
      <w:r w:rsidRPr="00250966">
        <w:rPr>
          <w:rStyle w:val="StyleUnderline"/>
          <w:bCs/>
          <w:highlight w:val="cyan"/>
        </w:rPr>
        <w:t>S</w:t>
      </w:r>
      <w:r w:rsidRPr="00A46436">
        <w:rPr>
          <w:rStyle w:val="StyleUnderline"/>
          <w:bCs/>
        </w:rPr>
        <w:t>tates,</w:t>
      </w:r>
      <w:r>
        <w:rPr>
          <w:rStyle w:val="StyleUnderline"/>
          <w:bCs/>
        </w:rPr>
        <w:t xml:space="preserve"> </w:t>
      </w:r>
      <w:r w:rsidRPr="00A46436">
        <w:rPr>
          <w:rStyle w:val="StyleUnderline"/>
          <w:bCs/>
        </w:rPr>
        <w:t>since the end of the Cold War</w:t>
      </w:r>
      <w:r w:rsidRPr="00FD2208">
        <w:rPr>
          <w:sz w:val="14"/>
        </w:rPr>
        <w:t xml:space="preserve">. </w:t>
      </w:r>
      <w:r w:rsidRPr="00A46436">
        <w:rPr>
          <w:rStyle w:val="StyleUnderline"/>
        </w:rPr>
        <w:t xml:space="preserve">This means that </w:t>
      </w:r>
      <w:r w:rsidRPr="00250966">
        <w:rPr>
          <w:rStyle w:val="StyleUnderline"/>
          <w:highlight w:val="cyan"/>
        </w:rPr>
        <w:t>even if there is an international desire</w:t>
      </w:r>
      <w:r w:rsidRPr="00A46436">
        <w:rPr>
          <w:rStyle w:val="StyleUnderline"/>
        </w:rPr>
        <w:t xml:space="preserve"> to move</w:t>
      </w:r>
      <w:r>
        <w:rPr>
          <w:rStyle w:val="StyleUnderline"/>
        </w:rPr>
        <w:t xml:space="preserve"> </w:t>
      </w:r>
      <w:r w:rsidRPr="00A46436">
        <w:rPr>
          <w:rStyle w:val="StyleUnderline"/>
        </w:rPr>
        <w:t>towards more treaties or firmer rules on behavior in outer space</w:t>
      </w:r>
      <w:r w:rsidRPr="00545AF6">
        <w:rPr>
          <w:rStyle w:val="StyleUnderline"/>
        </w:rPr>
        <w:t xml:space="preserve">, they are </w:t>
      </w:r>
      <w:r w:rsidRPr="00250966">
        <w:rPr>
          <w:rStyle w:val="StyleUnderline"/>
          <w:highlight w:val="cyan"/>
        </w:rPr>
        <w:t>unlikely to take place unless the U</w:t>
      </w:r>
      <w:r w:rsidRPr="00250966">
        <w:rPr>
          <w:rStyle w:val="StyleUnderline"/>
        </w:rPr>
        <w:t xml:space="preserve">nited </w:t>
      </w:r>
      <w:r w:rsidRPr="00250966">
        <w:rPr>
          <w:rStyle w:val="StyleUnderline"/>
          <w:highlight w:val="cyan"/>
        </w:rPr>
        <w:t>S</w:t>
      </w:r>
      <w:r w:rsidRPr="00250966">
        <w:rPr>
          <w:rStyle w:val="StyleUnderline"/>
        </w:rPr>
        <w:t xml:space="preserve">tates </w:t>
      </w:r>
      <w:r w:rsidRPr="00250966">
        <w:rPr>
          <w:rStyle w:val="StyleUnderline"/>
          <w:highlight w:val="cyan"/>
        </w:rPr>
        <w:t>wishes to see such developments</w:t>
      </w:r>
      <w:r w:rsidRPr="00FD2208">
        <w:rPr>
          <w:sz w:val="14"/>
        </w:rPr>
        <w:t>. B</w:t>
      </w:r>
      <w:r w:rsidRPr="00A46436">
        <w:rPr>
          <w:rStyle w:val="StyleUnderline"/>
        </w:rPr>
        <w:t>ecause all nations are so dependent on</w:t>
      </w:r>
      <w:r>
        <w:rPr>
          <w:rStyle w:val="StyleUnderline"/>
        </w:rPr>
        <w:t xml:space="preserve"> </w:t>
      </w:r>
      <w:r w:rsidRPr="00A46436">
        <w:rPr>
          <w:rStyle w:val="StyleUnderline"/>
        </w:rPr>
        <w:t xml:space="preserve">space and because military tensions in space are on the </w:t>
      </w:r>
      <w:r w:rsidRPr="00A82D1A">
        <w:rPr>
          <w:rStyle w:val="StyleUnderline"/>
        </w:rPr>
        <w:t>rise, there is pressure on the</w:t>
      </w:r>
      <w:r w:rsidRPr="00D86854">
        <w:rPr>
          <w:rStyle w:val="StyleUnderline"/>
          <w:highlight w:val="cyan"/>
        </w:rPr>
        <w:t xml:space="preserve"> U</w:t>
      </w:r>
      <w:r w:rsidRPr="00A46436">
        <w:rPr>
          <w:rStyle w:val="StyleUnderline"/>
        </w:rPr>
        <w:t xml:space="preserve">nited </w:t>
      </w:r>
      <w:r w:rsidRPr="00D86854">
        <w:rPr>
          <w:rStyle w:val="StyleUnderline"/>
          <w:highlight w:val="cyan"/>
        </w:rPr>
        <w:t>S</w:t>
      </w:r>
      <w:r w:rsidRPr="00A46436">
        <w:rPr>
          <w:rStyle w:val="StyleUnderline"/>
        </w:rPr>
        <w:t>tates</w:t>
      </w:r>
      <w:r>
        <w:rPr>
          <w:rStyle w:val="StyleUnderline"/>
        </w:rPr>
        <w:t xml:space="preserve"> </w:t>
      </w:r>
      <w:r w:rsidRPr="00D86854">
        <w:rPr>
          <w:rStyle w:val="StyleUnderline"/>
          <w:highlight w:val="cyan"/>
        </w:rPr>
        <w:t xml:space="preserve">to determine </w:t>
      </w:r>
      <w:r w:rsidRPr="00A82D1A">
        <w:rPr>
          <w:rStyle w:val="StyleUnderline"/>
        </w:rPr>
        <w:t xml:space="preserve">the kind of </w:t>
      </w:r>
      <w:r w:rsidRPr="00D86854">
        <w:rPr>
          <w:rStyle w:val="StyleUnderline"/>
          <w:highlight w:val="cyan"/>
        </w:rPr>
        <w:t xml:space="preserve">leadership </w:t>
      </w:r>
      <w:r w:rsidRPr="00A82D1A">
        <w:rPr>
          <w:rStyle w:val="StyleUnderline"/>
        </w:rPr>
        <w:t>it wishes to demonstrate</w:t>
      </w:r>
      <w:r w:rsidRPr="0046305D">
        <w:rPr>
          <w:rStyle w:val="StyleUnderline"/>
        </w:rPr>
        <w:t>.</w:t>
      </w:r>
      <w:r w:rsidRPr="0046305D">
        <w:rPr>
          <w:sz w:val="14"/>
        </w:rPr>
        <w:t xml:space="preserve"> </w:t>
      </w:r>
      <w:r w:rsidRPr="0046305D">
        <w:rPr>
          <w:rStyle w:val="StyleUnderline"/>
          <w:bCs/>
        </w:rPr>
        <w:t xml:space="preserve">The leadership could be either </w:t>
      </w:r>
      <w:r w:rsidRPr="00D86854">
        <w:rPr>
          <w:rStyle w:val="StyleUnderline"/>
          <w:bCs/>
          <w:highlight w:val="cyan"/>
        </w:rPr>
        <w:t>nationalistic or internationalist</w:t>
      </w:r>
      <w:r w:rsidRPr="00A46436">
        <w:rPr>
          <w:rStyle w:val="StyleUnderline"/>
          <w:bCs/>
        </w:rPr>
        <w:t xml:space="preserve"> and for the benefit of all.</w:t>
      </w:r>
      <w:r>
        <w:rPr>
          <w:rStyle w:val="StyleUnderline"/>
          <w:bCs/>
        </w:rPr>
        <w:t xml:space="preserve"> </w:t>
      </w:r>
      <w:r w:rsidRPr="00A46436">
        <w:rPr>
          <w:rStyle w:val="StyleUnderline"/>
        </w:rPr>
        <w:t xml:space="preserve">International </w:t>
      </w:r>
      <w:r w:rsidRPr="0046305D">
        <w:rPr>
          <w:rStyle w:val="StyleUnderline"/>
        </w:rPr>
        <w:t xml:space="preserve">efforts to create a clear </w:t>
      </w:r>
      <w:r w:rsidRPr="00D86854">
        <w:rPr>
          <w:rStyle w:val="StyleUnderline"/>
          <w:highlight w:val="cyan"/>
        </w:rPr>
        <w:t xml:space="preserve">legal regime with </w:t>
      </w:r>
      <w:r w:rsidRPr="0046305D">
        <w:rPr>
          <w:rStyle w:val="StyleUnderline"/>
        </w:rPr>
        <w:t xml:space="preserve">respect to </w:t>
      </w:r>
      <w:r w:rsidRPr="00D86854">
        <w:rPr>
          <w:rStyle w:val="StyleUnderline"/>
          <w:highlight w:val="cyan"/>
        </w:rPr>
        <w:t>responsible behavior in outer space have been stymied</w:t>
      </w:r>
      <w:r w:rsidRPr="00A46436">
        <w:rPr>
          <w:rStyle w:val="StyleUnderline"/>
        </w:rPr>
        <w:t xml:space="preserve"> over recent years</w:t>
      </w:r>
      <w:r w:rsidRPr="00FD2208">
        <w:rPr>
          <w:sz w:val="14"/>
        </w:rPr>
        <w:t xml:space="preserve">. Despite the nearly annual reiteration of the resolution on the Prevention of an Arms Race in Outer Space (PAROS) by the UN General Assembly,78 and despite the call by the UN Group of Government Experts to develop Transparency and Confidence Building Measures (TCBMs),79 there has been little success. The proposal for a Treaty on the Prevention of the Placement of Weapons in Outer Space by Russia and China has been before the Conference for Disarmament in various iterations over the years.80 Because of the requirement of consensus voting and resistance by the United States and some of its allies, the proposal has not succeeded. The arguments against the passage of this treaty are that it is impossible to define what constitutes a “weapon” in space and that it is nearly impossible to verify whether a particular technology is for benign or threatening purposes. Thanks to commercial services tracking the movement of space objects we can gain a fair amount of situational awareness of objects moving through space. However, experts are often left guessing as to the exact purpose of some of those objects. Even with a high level of international compliance with the Registration Convention, it is still nearly impossible to verify that what is being launched aligns with what is being registered. For example, when North Korea began successfully launching objects into orbit in 2015, it duly registered those launches with the UN Office of Outer Space Affairs (UNOOSA). At the time, South Korea objected because it was highly likely that North Korea was developing missile technology in breach of the moratoriums against it (missile technology and rocket launch technology are the same). UNOOSA’s stance was that it had no way of verifying and no powers to intervene, and indeed, it quickly became apparent that North Korea had been developing a conventional weapons capability under the guise of a peaceful space program.81 While verification may be a problem, the United States has not counter-proposed an alternative treaty or mechanism for arms control in space. It appears that the United States simply does not want to be bound by any treaty that might limit its own technological advances and behavior in space.82 In July 2019, the UN hosted a meeting for the Group of Government Experts on further effective measures for the prevention of an arms race in outer space.83 No publication has been released to date on the results of this meeting. It appears, however, that U.S. representatives pushed back against the development of an arms control treaty for space. Representatives of the U.S. Department of State stated openly at a recent international conference that they were instrumental in pushing back against talks on whether any kind of arms control treaty for space could be developed.84 </w:t>
      </w:r>
      <w:r w:rsidRPr="00FD2208">
        <w:rPr>
          <w:rStyle w:val="StyleUnderline"/>
        </w:rPr>
        <w:t xml:space="preserve">Even the attempted negotiations for a non-binding </w:t>
      </w:r>
      <w:r w:rsidRPr="00D86854">
        <w:rPr>
          <w:rStyle w:val="StyleUnderline"/>
          <w:highlight w:val="cyan"/>
        </w:rPr>
        <w:t>International Code of Conduct</w:t>
      </w:r>
      <w:r w:rsidRPr="00FD2208">
        <w:rPr>
          <w:rStyle w:val="StyleUnderline"/>
        </w:rPr>
        <w:t xml:space="preserve"> (ICoC)</w:t>
      </w:r>
      <w:r>
        <w:rPr>
          <w:rStyle w:val="StyleUnderline"/>
        </w:rPr>
        <w:t xml:space="preserve"> </w:t>
      </w:r>
      <w:r w:rsidRPr="00D86854">
        <w:rPr>
          <w:rStyle w:val="StyleUnderline"/>
          <w:highlight w:val="cyan"/>
        </w:rPr>
        <w:t>reached a stalemate</w:t>
      </w:r>
      <w:r w:rsidRPr="00FD2208">
        <w:rPr>
          <w:rStyle w:val="StyleUnderline"/>
        </w:rPr>
        <w:t xml:space="preserve"> in 2015</w:t>
      </w:r>
      <w:r w:rsidRPr="00FD2208">
        <w:rPr>
          <w:sz w:val="14"/>
        </w:rPr>
        <w:t xml:space="preserve">. The ICoC was a European initiative that was intended to be a nonbinding document with clear statements of responsible behavior in space and the limits of unacceptable behavior.85 </w:t>
      </w:r>
      <w:r w:rsidRPr="00FD2208">
        <w:rPr>
          <w:rStyle w:val="StyleUnderline"/>
        </w:rPr>
        <w:t>At first, the United States and many of its key allies were in support of</w:t>
      </w:r>
      <w:r>
        <w:rPr>
          <w:rStyle w:val="StyleUnderline"/>
        </w:rPr>
        <w:t xml:space="preserve"> </w:t>
      </w:r>
      <w:r w:rsidRPr="00FD2208">
        <w:rPr>
          <w:rStyle w:val="StyleUnderline"/>
        </w:rPr>
        <w:t>the ICoC; however, many developing nations were highly critical of the process, which they</w:t>
      </w:r>
      <w:r>
        <w:rPr>
          <w:rStyle w:val="StyleUnderline"/>
        </w:rPr>
        <w:t xml:space="preserve"> </w:t>
      </w:r>
      <w:r w:rsidRPr="00FD2208">
        <w:rPr>
          <w:rStyle w:val="StyleUnderline"/>
        </w:rPr>
        <w:t>considered to be Western-centric, once again ignoring their interests and concerns for equity</w:t>
      </w:r>
      <w:r w:rsidRPr="00FD2208">
        <w:rPr>
          <w:sz w:val="14"/>
        </w:rPr>
        <w:t xml:space="preserve">.86 </w:t>
      </w:r>
      <w:r w:rsidRPr="00FD2208">
        <w:rPr>
          <w:rStyle w:val="StyleUnderline"/>
        </w:rPr>
        <w:t xml:space="preserve">When the UN hosted a meeting in 2015 to focus on the content of the draft ICoC, </w:t>
      </w:r>
      <w:r w:rsidRPr="00D86854">
        <w:rPr>
          <w:rStyle w:val="StyleUnderline"/>
          <w:highlight w:val="cyan"/>
        </w:rPr>
        <w:t>the critiques were almost all procedural</w:t>
      </w:r>
      <w:r w:rsidRPr="00D86854">
        <w:rPr>
          <w:rStyle w:val="StyleUnderline"/>
          <w:bCs/>
          <w:highlight w:val="cyan"/>
        </w:rPr>
        <w:t xml:space="preserve"> except for the United States’</w:t>
      </w:r>
      <w:r w:rsidRPr="00FD2208">
        <w:rPr>
          <w:rStyle w:val="StyleUnderline"/>
          <w:bCs/>
        </w:rPr>
        <w:t xml:space="preserve"> important </w:t>
      </w:r>
      <w:r w:rsidRPr="00D86854">
        <w:rPr>
          <w:rStyle w:val="StyleUnderline"/>
          <w:bCs/>
          <w:highlight w:val="cyan"/>
        </w:rPr>
        <w:t>objection</w:t>
      </w:r>
      <w:r w:rsidRPr="00FD2208">
        <w:rPr>
          <w:rStyle w:val="StyleUnderline"/>
          <w:bCs/>
        </w:rPr>
        <w:t xml:space="preserve"> that there was no clear</w:t>
      </w:r>
      <w:r>
        <w:rPr>
          <w:rStyle w:val="StyleUnderline"/>
          <w:bCs/>
        </w:rPr>
        <w:t xml:space="preserve"> </w:t>
      </w:r>
      <w:r w:rsidRPr="00FD2208">
        <w:rPr>
          <w:rStyle w:val="StyleUnderline"/>
          <w:bCs/>
        </w:rPr>
        <w:t>statement about the use of force in space in the case of self-defense.</w:t>
      </w:r>
      <w:r w:rsidRPr="00FD2208">
        <w:rPr>
          <w:sz w:val="14"/>
        </w:rPr>
        <w:t xml:space="preserve">87 But the ICoC was never intended to be a document that regulated or managed questions of force or military activities in space. The vision was that it could curb irresponsible behavior concerning space debris, access to and use of space, and long-term accountability. Moreover, the right to use force in self-defense is guaranteed in Article 51 of the UN Charter so long as the customary law conditions of necessity and proportionality are fulfilled. Given that Article III of the OST reinforces the application of the UN Charter to all activities in outer space, the presence or lack of a statement regarding the use of force in a non-binding document has no impact on the legal norms that apply. </w:t>
      </w:r>
      <w:r w:rsidRPr="00D86854">
        <w:rPr>
          <w:rStyle w:val="StyleUnderline"/>
          <w:highlight w:val="cyan"/>
        </w:rPr>
        <w:t>The roadblock</w:t>
      </w:r>
      <w:r w:rsidRPr="0046305D">
        <w:rPr>
          <w:rStyle w:val="StyleUnderline"/>
        </w:rPr>
        <w:t xml:space="preserve"> faced </w:t>
      </w:r>
      <w:r w:rsidRPr="00D86854">
        <w:rPr>
          <w:rStyle w:val="StyleUnderline"/>
          <w:highlight w:val="cyan"/>
        </w:rPr>
        <w:t>by the ICoC</w:t>
      </w:r>
      <w:r w:rsidRPr="00FD2208">
        <w:rPr>
          <w:rStyle w:val="StyleUnderline"/>
        </w:rPr>
        <w:t xml:space="preserve"> </w:t>
      </w:r>
      <w:r w:rsidRPr="0046305D">
        <w:rPr>
          <w:rStyle w:val="StyleUnderline"/>
        </w:rPr>
        <w:t xml:space="preserve">process created a great sense of disappointment internationally and </w:t>
      </w:r>
      <w:r w:rsidRPr="00D86854">
        <w:rPr>
          <w:rStyle w:val="StyleUnderline"/>
          <w:highlight w:val="cyan"/>
        </w:rPr>
        <w:t>highlighted</w:t>
      </w:r>
      <w:r w:rsidRPr="00FD2208">
        <w:rPr>
          <w:rStyle w:val="StyleUnderline"/>
        </w:rPr>
        <w:t xml:space="preserve"> what appears to be a general </w:t>
      </w:r>
      <w:r w:rsidRPr="00D86854">
        <w:rPr>
          <w:rStyle w:val="StyleUnderline"/>
          <w:highlight w:val="cyan"/>
        </w:rPr>
        <w:t>international deadlock</w:t>
      </w:r>
      <w:r w:rsidRPr="00FD2208">
        <w:rPr>
          <w:rStyle w:val="StyleUnderline"/>
        </w:rPr>
        <w:t xml:space="preserve"> in terms of</w:t>
      </w:r>
      <w:r>
        <w:rPr>
          <w:rStyle w:val="StyleUnderline"/>
        </w:rPr>
        <w:t xml:space="preserve"> </w:t>
      </w:r>
      <w:r w:rsidRPr="00FD2208">
        <w:rPr>
          <w:rStyle w:val="StyleUnderline"/>
        </w:rPr>
        <w:t>moving forward on space governance for the 21st century</w:t>
      </w:r>
      <w:r w:rsidRPr="00FD2208">
        <w:rPr>
          <w:sz w:val="14"/>
        </w:rPr>
        <w:t xml:space="preserve">. </w:t>
      </w:r>
      <w:r w:rsidRPr="00D86854">
        <w:rPr>
          <w:rStyle w:val="StyleUnderline"/>
          <w:bCs/>
          <w:highlight w:val="cyan"/>
        </w:rPr>
        <w:t xml:space="preserve">At a time when concerns for </w:t>
      </w:r>
      <w:r w:rsidRPr="00D86854">
        <w:rPr>
          <w:rStyle w:val="StyleUnderline"/>
          <w:bCs/>
        </w:rPr>
        <w:t xml:space="preserve">the </w:t>
      </w:r>
      <w:r w:rsidRPr="00D86854">
        <w:rPr>
          <w:rStyle w:val="StyleUnderline"/>
          <w:bCs/>
          <w:highlight w:val="cyan"/>
        </w:rPr>
        <w:t xml:space="preserve">inevitability of </w:t>
      </w:r>
      <w:r w:rsidRPr="00D86854">
        <w:rPr>
          <w:rStyle w:val="StyleUnderline"/>
          <w:bCs/>
        </w:rPr>
        <w:t xml:space="preserve">a </w:t>
      </w:r>
      <w:r w:rsidRPr="00D86854">
        <w:rPr>
          <w:rStyle w:val="StyleUnderline"/>
          <w:bCs/>
          <w:highlight w:val="cyan"/>
        </w:rPr>
        <w:t>space-</w:t>
      </w:r>
      <w:r w:rsidRPr="00D86854">
        <w:rPr>
          <w:rStyle w:val="StyleUnderline"/>
          <w:bCs/>
        </w:rPr>
        <w:t xml:space="preserve">based </w:t>
      </w:r>
      <w:r w:rsidRPr="00D86854">
        <w:rPr>
          <w:rStyle w:val="StyleUnderline"/>
          <w:bCs/>
          <w:highlight w:val="cyan"/>
        </w:rPr>
        <w:t xml:space="preserve">conflict are increasing, it is important to consider </w:t>
      </w:r>
      <w:r w:rsidRPr="00D86854">
        <w:rPr>
          <w:rStyle w:val="StyleUnderline"/>
          <w:bCs/>
        </w:rPr>
        <w:t xml:space="preserve">whether and </w:t>
      </w:r>
      <w:r w:rsidRPr="00D86854">
        <w:rPr>
          <w:rStyle w:val="StyleUnderline"/>
          <w:bCs/>
          <w:highlight w:val="cyan"/>
        </w:rPr>
        <w:t xml:space="preserve">how </w:t>
      </w:r>
      <w:r w:rsidRPr="00D86854">
        <w:rPr>
          <w:rStyle w:val="StyleUnderline"/>
          <w:bCs/>
        </w:rPr>
        <w:t xml:space="preserve">the </w:t>
      </w:r>
      <w:r w:rsidRPr="00D86854">
        <w:rPr>
          <w:rStyle w:val="StyleUnderline"/>
          <w:bCs/>
          <w:highlight w:val="cyan"/>
        </w:rPr>
        <w:t xml:space="preserve">international </w:t>
      </w:r>
      <w:r w:rsidRPr="00D86854">
        <w:rPr>
          <w:rStyle w:val="StyleUnderline"/>
          <w:bCs/>
        </w:rPr>
        <w:t>rule of</w:t>
      </w:r>
      <w:r w:rsidRPr="00D86854">
        <w:rPr>
          <w:rStyle w:val="StyleUnderline"/>
          <w:bCs/>
          <w:highlight w:val="cyan"/>
        </w:rPr>
        <w:t xml:space="preserve"> law can play a role in</w:t>
      </w:r>
      <w:r w:rsidRPr="00D86854">
        <w:rPr>
          <w:rStyle w:val="StyleUnderline"/>
          <w:bCs/>
        </w:rPr>
        <w:t xml:space="preserve"> conflict </w:t>
      </w:r>
      <w:r w:rsidRPr="00D86854">
        <w:rPr>
          <w:rStyle w:val="StyleUnderline"/>
          <w:bCs/>
          <w:highlight w:val="cyan"/>
        </w:rPr>
        <w:t>prevention</w:t>
      </w:r>
      <w:r w:rsidRPr="00FD2208">
        <w:rPr>
          <w:sz w:val="14"/>
        </w:rPr>
        <w:t xml:space="preserve">. It may be that the role of international non-binding norms is even more important than binding ones. Although the ICoC reached a standstill, there are other non-binding instruments that have proven to be very successful like the Debris Mitigation Guidelines mentioned above. There is also some hope with the recent adoption by consensus of the COPUOS Guidelines on the Long-Term Sustainability of Outer Space Activities. These guidelines encourage States to voluntarily adopt updated national legislation and regulations relevant to the peaceful exploration and use of space, share information about space activities to improve safety of operations, observe measures of caution, promote and facilitate international cooperation, and raise awareness of space activities, among others.88 But there is nothing in those guidelines with respect to weaponization, and it is likely that militaries will not respond to such guidelines if they feel in any way limited in their actions. </w:t>
      </w:r>
    </w:p>
    <w:p w14:paraId="24C7537E" w14:textId="77777777" w:rsidR="00EE1DD9" w:rsidRDefault="00EE1DD9" w:rsidP="00EE1DD9">
      <w:pPr>
        <w:pStyle w:val="Heading3"/>
      </w:pPr>
      <w:r>
        <w:lastRenderedPageBreak/>
        <w:t>1AC---Adv---Space Law</w:t>
      </w:r>
    </w:p>
    <w:p w14:paraId="0DDACD43" w14:textId="77777777" w:rsidR="00EE1DD9" w:rsidRDefault="00EE1DD9" w:rsidP="00EE1DD9">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1E013791" w14:textId="77777777" w:rsidR="00EE1DD9" w:rsidRPr="00B101E3" w:rsidRDefault="00EE1DD9" w:rsidP="00EE1DD9">
      <w:r>
        <w:t>Maria Lucas-</w:t>
      </w:r>
      <w:r w:rsidRPr="003442BB">
        <w:rPr>
          <w:rStyle w:val="Style13ptBold"/>
        </w:rPr>
        <w:t>Rhimbassen 21</w:t>
      </w:r>
      <w:r>
        <w:t>, Research Associate at the Chaire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2FBD804E" w14:textId="77777777" w:rsidR="00EE1DD9" w:rsidRPr="00947726" w:rsidRDefault="00EE1DD9" w:rsidP="00EE1DD9">
      <w:pPr>
        <w:rPr>
          <w:sz w:val="16"/>
        </w:rPr>
      </w:pPr>
      <w:r w:rsidRPr="00947726">
        <w:rPr>
          <w:sz w:val="16"/>
        </w:rPr>
        <w:t>11. Discussion</w:t>
      </w:r>
    </w:p>
    <w:p w14:paraId="13F006E2" w14:textId="77777777" w:rsidR="00EE1DD9" w:rsidRPr="00947726" w:rsidRDefault="00EE1DD9" w:rsidP="00EE1DD9">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in the near future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particular nature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7A44B7B5" w14:textId="77777777" w:rsidR="00EE1DD9" w:rsidRPr="00947726" w:rsidRDefault="00EE1DD9" w:rsidP="00EE1DD9">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39489004" w14:textId="77777777" w:rsidR="00EE1DD9" w:rsidRPr="00947726" w:rsidRDefault="00EE1DD9" w:rsidP="00EE1DD9">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(e.g.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w:t>
      </w:r>
      <w:r w:rsidRPr="00947726">
        <w:rPr>
          <w:sz w:val="16"/>
        </w:rPr>
        <w:lastRenderedPageBreak/>
        <w:t xml:space="preserve">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46305D">
        <w:rPr>
          <w:rStyle w:val="StyleUnderline"/>
        </w:rPr>
        <w:t xml:space="preserve">evolve in parallel in the space sector and </w:t>
      </w:r>
      <w:r w:rsidRPr="003D474D">
        <w:rPr>
          <w:rStyle w:val="StyleUnderline"/>
          <w:highlight w:val="cyan"/>
        </w:rPr>
        <w:t>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2FC9CDA2" w14:textId="77777777" w:rsidR="00EE1DD9" w:rsidRPr="00947726" w:rsidRDefault="00EE1DD9" w:rsidP="00EE1DD9">
      <w:pPr>
        <w:rPr>
          <w:sz w:val="16"/>
        </w:rPr>
      </w:pPr>
      <w:r w:rsidRPr="00947726">
        <w:rPr>
          <w:sz w:val="16"/>
        </w:rPr>
        <w:t>12. Limitations and further research</w:t>
      </w:r>
    </w:p>
    <w:p w14:paraId="6BE29412" w14:textId="77777777" w:rsidR="00EE1DD9" w:rsidRPr="00947726" w:rsidRDefault="00EE1DD9" w:rsidP="00EE1DD9">
      <w:pPr>
        <w:rPr>
          <w:sz w:val="16"/>
        </w:rPr>
      </w:pPr>
      <w:r w:rsidRPr="00947726">
        <w:rPr>
          <w:sz w:val="16"/>
        </w:rPr>
        <w:t>While this paper is at the exploratory level, further research is necessary in determining the scope of antitrust in space, property and commodities and how ethics can play a role specifically, at the implementation level. Case studies should be conducted with a clear methodology. Moreover, the research must include other financial aspects such as spacebased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6E5756AB" w14:textId="77777777" w:rsidR="00EE1DD9" w:rsidRPr="00947726" w:rsidRDefault="00EE1DD9" w:rsidP="00EE1DD9">
      <w:pPr>
        <w:rPr>
          <w:sz w:val="16"/>
        </w:rPr>
      </w:pPr>
      <w:r w:rsidRPr="00947726">
        <w:rPr>
          <w:sz w:val="16"/>
        </w:rPr>
        <w:t>13. Conclusion</w:t>
      </w:r>
    </w:p>
    <w:p w14:paraId="27A4E020" w14:textId="77777777" w:rsidR="00EE1DD9" w:rsidRDefault="00EE1DD9" w:rsidP="00EE1DD9">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spatialis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either space antitrust monitors the space commoditization closely, either space derivatives should be significantly regulated.</w:t>
      </w:r>
    </w:p>
    <w:p w14:paraId="7B36E4CB" w14:textId="77777777" w:rsidR="00EE1DD9" w:rsidRDefault="00EE1DD9" w:rsidP="00EE1DD9">
      <w:pPr>
        <w:rPr>
          <w:sz w:val="16"/>
        </w:rPr>
      </w:pPr>
    </w:p>
    <w:p w14:paraId="03F4304B" w14:textId="77777777" w:rsidR="00EE1DD9" w:rsidRDefault="00EE1DD9" w:rsidP="00EE1DD9">
      <w:pPr>
        <w:pStyle w:val="Heading4"/>
      </w:pPr>
      <w:r>
        <w:t xml:space="preserve">Space law erosion causes </w:t>
      </w:r>
      <w:r w:rsidRPr="009136C6">
        <w:rPr>
          <w:u w:val="single"/>
        </w:rPr>
        <w:t>space wars</w:t>
      </w:r>
      <w:r>
        <w:t>.</w:t>
      </w:r>
    </w:p>
    <w:p w14:paraId="49ED5A21" w14:textId="77777777" w:rsidR="00EE1DD9" w:rsidRDefault="00EE1DD9" w:rsidP="00EE1DD9">
      <w:r>
        <w:t xml:space="preserve">Dr. Valentyn </w:t>
      </w:r>
      <w:r w:rsidRPr="00AB2135">
        <w:rPr>
          <w:rStyle w:val="Style13ptBold"/>
        </w:rPr>
        <w:t>Halunko 19</w:t>
      </w:r>
      <w:r>
        <w:t>, Professor and President of the Research Institute of Public Law in Kyiv, Editor in Chief of the Scientific Law Journals “Advanced Space Law” and “</w:t>
      </w:r>
      <w:r w:rsidRPr="00290982">
        <w:t>Scientific Bulletin of Public and Private Law</w:t>
      </w:r>
      <w:r>
        <w:t>; Dr. Serhii Didenko, Associate Professor and Director of the Kherson Institute of</w:t>
      </w:r>
    </w:p>
    <w:p w14:paraId="31A77643" w14:textId="77777777" w:rsidR="00EE1DD9" w:rsidRPr="00AB2135" w:rsidRDefault="00EE1DD9" w:rsidP="00EE1DD9">
      <w:r>
        <w:t xml:space="preserve">Interregional Academy of Personnel Management, “Private International Space Law. Philosophical and Legal Factors of Approval by the World Community,” 2019, </w:t>
      </w:r>
      <w:r w:rsidRPr="00BA479F">
        <w:t>Philosophy and Cosmology, Volume 22</w:t>
      </w:r>
      <w:r>
        <w:t>, p. 21-22</w:t>
      </w:r>
    </w:p>
    <w:p w14:paraId="0070ACC1" w14:textId="77777777" w:rsidR="00EE1DD9" w:rsidRPr="009D3E93" w:rsidRDefault="00EE1DD9" w:rsidP="00EE1DD9">
      <w:pPr>
        <w:rPr>
          <w:rStyle w:val="Emphasis"/>
        </w:rPr>
      </w:pPr>
      <w:r w:rsidRPr="009D3E93">
        <w:rPr>
          <w:rStyle w:val="Emphasis"/>
        </w:rPr>
        <w:t>Consequences of the lack of legal rules of conduct for individuals in space</w:t>
      </w:r>
    </w:p>
    <w:p w14:paraId="7DA0155E" w14:textId="77777777" w:rsidR="00EE1DD9" w:rsidRPr="009D3E93" w:rsidRDefault="00EE1DD9" w:rsidP="00EE1DD9">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w:t>
      </w:r>
      <w:r w:rsidRPr="004B68BE">
        <w:rPr>
          <w:rStyle w:val="StyleUnderline"/>
        </w:rPr>
        <w:t xml:space="preserve">nternational </w:t>
      </w:r>
      <w:r w:rsidRPr="003D474D">
        <w:rPr>
          <w:rStyle w:val="StyleUnderline"/>
          <w:highlight w:val="cyan"/>
        </w:rPr>
        <w:t>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 xml:space="preserve">space </w:t>
      </w:r>
      <w:r w:rsidRPr="004B68BE">
        <w:rPr>
          <w:rStyle w:val="StyleUnderline"/>
        </w:rPr>
        <w:t>by States</w:t>
      </w:r>
      <w:r w:rsidRPr="003D474D">
        <w:rPr>
          <w:rStyle w:val="StyleUnderline"/>
          <w:highlight w:val="cyan"/>
        </w:rPr>
        <w:t>.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w:t>
      </w:r>
      <w:r w:rsidRPr="00A26851">
        <w:rPr>
          <w:sz w:val="16"/>
        </w:rPr>
        <w:lastRenderedPageBreak/>
        <w:t xml:space="preserve">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counter-terrorism.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(softlaw)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0160AC44" w14:textId="77777777" w:rsidR="00EE1DD9" w:rsidRPr="00A26851" w:rsidRDefault="00EE1DD9" w:rsidP="00EE1DD9">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Moon since 1980. In 2015, two private companies, Moonestates and Moonlife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(https://www.moonestates.com/about-us/). MoonEstates.com, and Moonlife</w:t>
      </w:r>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10" w:history="1">
        <w:r w:rsidRPr="00A26851">
          <w:rPr>
            <w:rStyle w:val="Hyperlink"/>
            <w:sz w:val="16"/>
          </w:rPr>
          <w:t>https://www.moonestates.com/about-us/space-law/</w:t>
        </w:r>
      </w:hyperlink>
      <w:r w:rsidRPr="00A26851">
        <w:rPr>
          <w:sz w:val="16"/>
        </w:rPr>
        <w:t>).</w:t>
      </w:r>
    </w:p>
    <w:p w14:paraId="74BD681E" w14:textId="77777777" w:rsidR="00EE1DD9" w:rsidRPr="00A26851" w:rsidRDefault="00EE1DD9" w:rsidP="00EE1DD9">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xml:space="preserve">. Philosophy of War and Peace, as well as its influence on the formation of the foundations of national and planetary security strategies, are considered in the study Philosophy of War and Peace: in Search of New European Security Strategy [Bazaluk &amp; Svyrydenko,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215048AD" w14:textId="77777777" w:rsidR="00EE1DD9" w:rsidRPr="00A26851" w:rsidRDefault="00EE1DD9" w:rsidP="00EE1DD9">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2000EAF1" w14:textId="77777777" w:rsidR="00EE1DD9" w:rsidRDefault="00EE1DD9" w:rsidP="00EE1DD9">
      <w:pPr>
        <w:rPr>
          <w:sz w:val="16"/>
        </w:rPr>
      </w:pPr>
      <w:r w:rsidRPr="00A26851">
        <w:rPr>
          <w:sz w:val="16"/>
        </w:rPr>
        <w:t>2. Not controlled by the right of private companies to use the near-earth space will lead to a threat to the life and health of the inhabitants of the Earth, negative environmental consequences and legal conflicts, both interstate and private.</w:t>
      </w:r>
    </w:p>
    <w:p w14:paraId="5E41EE13" w14:textId="77777777" w:rsidR="00EE1DD9" w:rsidRDefault="00EE1DD9" w:rsidP="00EE1DD9">
      <w:pPr>
        <w:rPr>
          <w:sz w:val="16"/>
        </w:rPr>
      </w:pPr>
    </w:p>
    <w:p w14:paraId="22573688" w14:textId="77777777" w:rsidR="00EE1DD9" w:rsidRDefault="00EE1DD9" w:rsidP="00EE1DD9">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06D3BAE7" w14:textId="77777777" w:rsidR="00EE1DD9" w:rsidRPr="002247E4" w:rsidRDefault="00EE1DD9" w:rsidP="00EE1DD9">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Does A Space War Mean A Nuclear War?</w:t>
      </w:r>
      <w:r>
        <w:t xml:space="preserve">,” 1945, 1/9/2022, </w:t>
      </w:r>
      <w:r w:rsidRPr="003906CE">
        <w:t>https://www.19fortyfive.com/2022/01/does-a-space-war-mean-a-nuclear-war/</w:t>
      </w:r>
    </w:p>
    <w:p w14:paraId="03B5EBF1" w14:textId="77777777" w:rsidR="00EE1DD9" w:rsidRPr="00A10269" w:rsidRDefault="00EE1DD9" w:rsidP="00EE1DD9">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75291C9E" w14:textId="77777777" w:rsidR="00EE1DD9" w:rsidRPr="00A10269" w:rsidRDefault="00EE1DD9" w:rsidP="00EE1DD9">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 xml:space="preserve">be read as </w:t>
      </w:r>
      <w:r w:rsidRPr="0083006F">
        <w:rPr>
          <w:rStyle w:val="StyleUnderline"/>
        </w:rPr>
        <w:lastRenderedPageBreak/>
        <w:t>an attempt to blind an opponent in preparation for</w:t>
      </w:r>
      <w:r w:rsidRPr="0083006F">
        <w:rPr>
          <w:sz w:val="16"/>
        </w:rPr>
        <w:t xml:space="preserve"> general </w:t>
      </w:r>
      <w:r w:rsidRPr="0083006F">
        <w:rPr>
          <w:rStyle w:val="StyleUnderline"/>
        </w:rPr>
        <w:t xml:space="preserve">war, and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453BCFB6" w14:textId="77777777" w:rsidR="00EE1DD9" w:rsidRPr="00A10269" w:rsidRDefault="00EE1DD9" w:rsidP="00EE1DD9">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229C4BC4" w14:textId="77777777" w:rsidR="00EE1DD9" w:rsidRPr="00A10269" w:rsidRDefault="00EE1DD9" w:rsidP="00EE1DD9">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61135F17" w14:textId="77777777" w:rsidR="00EE1DD9" w:rsidRDefault="00EE1DD9" w:rsidP="00EE1DD9">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3F33DABC" w14:textId="77777777" w:rsidR="00EE1DD9" w:rsidRPr="00A10269" w:rsidRDefault="00EE1DD9" w:rsidP="00EE1DD9">
      <w:pPr>
        <w:rPr>
          <w:sz w:val="16"/>
        </w:rPr>
      </w:pPr>
    </w:p>
    <w:p w14:paraId="435B2EEB" w14:textId="77777777" w:rsidR="00EE1DD9" w:rsidRDefault="00EE1DD9" w:rsidP="00EE1DD9">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1C23D84C" w14:textId="77777777" w:rsidR="00EE1DD9" w:rsidRPr="007A6DBA" w:rsidRDefault="00EE1DD9" w:rsidP="00EE1DD9">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262D96CE" w14:textId="77777777" w:rsidR="00EE1DD9" w:rsidRPr="00C36900" w:rsidRDefault="00EE1DD9" w:rsidP="00EE1DD9">
      <w:pPr>
        <w:rPr>
          <w:sz w:val="16"/>
        </w:rPr>
      </w:pPr>
      <w:r w:rsidRPr="00C36900">
        <w:rPr>
          <w:sz w:val="16"/>
        </w:rPr>
        <w:t>A. The international political environment</w:t>
      </w:r>
    </w:p>
    <w:p w14:paraId="3DFF2358" w14:textId="77777777" w:rsidR="00EE1DD9" w:rsidRDefault="00EE1DD9" w:rsidP="00EE1DD9">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7FFBBDE2" w14:textId="77777777" w:rsidR="00EE1DD9" w:rsidRPr="00DC7780" w:rsidRDefault="00EE1DD9" w:rsidP="00EE1DD9">
      <w:pPr>
        <w:rPr>
          <w:sz w:val="16"/>
        </w:rPr>
      </w:pPr>
      <w:r>
        <w:rPr>
          <w:sz w:val="16"/>
        </w:rPr>
        <w:lastRenderedPageBreak/>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77B07BE9" w14:textId="77777777" w:rsidR="00EE1DD9" w:rsidRPr="00DC7780" w:rsidRDefault="00EE1DD9" w:rsidP="00EE1DD9">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488EA0BD" w14:textId="77777777" w:rsidR="00EE1DD9" w:rsidRDefault="00EE1DD9" w:rsidP="00EE1DD9">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 . . .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22B95FAF" w14:textId="77777777" w:rsidR="00EE1DD9" w:rsidRPr="00C36900" w:rsidRDefault="00EE1DD9" w:rsidP="00EE1DD9">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each </w:t>
      </w:r>
      <w:r w:rsidRPr="0083006F">
        <w:rPr>
          <w:rStyle w:val="StyleUnderline"/>
        </w:rPr>
        <w:t xml:space="preserve">others’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3C987B11" w14:textId="77777777" w:rsidR="00EE1DD9" w:rsidRPr="00C36900" w:rsidRDefault="00EE1DD9" w:rsidP="00EE1DD9">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40B60162" w14:textId="77777777" w:rsidR="00EE1DD9" w:rsidRPr="003D7484" w:rsidRDefault="00EE1DD9" w:rsidP="00EE1DD9">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w:t>
      </w:r>
      <w:r w:rsidRPr="003D7484">
        <w:rPr>
          <w:sz w:val="16"/>
        </w:rPr>
        <w:lastRenderedPageBreak/>
        <w:t xml:space="preserve">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215FEE03" w14:textId="77777777" w:rsidR="00EE1DD9" w:rsidRPr="003D7484" w:rsidRDefault="00EE1DD9" w:rsidP="00EE1DD9">
      <w:pPr>
        <w:rPr>
          <w:sz w:val="16"/>
        </w:rPr>
      </w:pPr>
      <w:r w:rsidRPr="003D7484">
        <w:rPr>
          <w:sz w:val="16"/>
        </w:rPr>
        <w:t>In the absence of centralized enforcement, privately held and nonverifiable information as to a state’s fundamental type is the critical problem in assessing motives.31</w:t>
      </w:r>
    </w:p>
    <w:p w14:paraId="783AA1A8" w14:textId="77777777" w:rsidR="00EE1DD9" w:rsidRDefault="00EE1DD9" w:rsidP="00EE1DD9">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See, e.g., Schweller,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7C58AF8D" w14:textId="77777777" w:rsidR="00EE1DD9" w:rsidRPr="00C36900" w:rsidRDefault="00EE1DD9" w:rsidP="00EE1DD9">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7153A86F" w14:textId="77777777" w:rsidR="00EE1DD9" w:rsidRPr="00C36900" w:rsidRDefault="00EE1DD9" w:rsidP="00EE1DD9">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open up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3171A00A" w14:textId="77777777" w:rsidR="00EE1DD9" w:rsidRPr="00C36900" w:rsidRDefault="00EE1DD9" w:rsidP="00EE1DD9">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4B68BE">
        <w:rPr>
          <w:rStyle w:val="StyleUnderline"/>
        </w:rPr>
        <w:t xml:space="preserve"> (as well as to </w:t>
      </w:r>
      <w:r w:rsidRPr="004B68BE">
        <w:rPr>
          <w:rStyle w:val="Emphasis"/>
        </w:rPr>
        <w:t>symbolize</w:t>
      </w:r>
      <w:r w:rsidRPr="004B68BE">
        <w:rPr>
          <w:rStyle w:val="StyleUnderline"/>
        </w:rPr>
        <w:t>)</w:t>
      </w:r>
      <w:r w:rsidRPr="004B68BE">
        <w:rPr>
          <w:sz w:val="16"/>
        </w:rPr>
        <w:t xml:space="preserve"> a degree o</w:t>
      </w:r>
      <w:r w:rsidRPr="00C36900">
        <w:rPr>
          <w:sz w:val="16"/>
        </w:rPr>
        <w:t xml:space="preserve">f </w:t>
      </w:r>
      <w:r w:rsidRPr="003D474D">
        <w:rPr>
          <w:rStyle w:val="StyleUnderline"/>
          <w:highlight w:val="cyan"/>
        </w:rPr>
        <w:t>commitment</w:t>
      </w:r>
      <w:r w:rsidRPr="00C36900">
        <w:rPr>
          <w:sz w:val="16"/>
        </w:rPr>
        <w:t xml:space="preserve"> to the competitive process and to the prevention of abusive business practices . . . . </w:t>
      </w:r>
      <w:r w:rsidRPr="00C36900">
        <w:rPr>
          <w:rStyle w:val="StyleUnderline"/>
        </w:rPr>
        <w:t xml:space="preserve">The introduction of </w:t>
      </w:r>
      <w:r w:rsidRPr="004B68BE">
        <w:rPr>
          <w:rStyle w:val="StyleUnderline"/>
        </w:rPr>
        <w:t>competition laws</w:t>
      </w:r>
      <w:r w:rsidRPr="004B68BE">
        <w:rPr>
          <w:sz w:val="16"/>
        </w:rPr>
        <w:t xml:space="preserve"> and policies </w:t>
      </w:r>
      <w:r w:rsidRPr="004B68BE">
        <w:rPr>
          <w:rStyle w:val="StyleUnderline"/>
        </w:rPr>
        <w:t>has</w:t>
      </w:r>
      <w:r w:rsidRPr="004B68BE">
        <w:rPr>
          <w:sz w:val="16"/>
        </w:rPr>
        <w:t xml:space="preserve"> also </w:t>
      </w:r>
      <w:r w:rsidRPr="004B68BE">
        <w:rPr>
          <w:rStyle w:val="Emphasis"/>
        </w:rPr>
        <w:t>go</w:t>
      </w:r>
      <w:r w:rsidRPr="004B68BE">
        <w:rPr>
          <w:rStyle w:val="StyleUnderline"/>
        </w:rPr>
        <w:t xml:space="preserve">ne </w:t>
      </w:r>
      <w:r w:rsidRPr="004B68BE">
        <w:rPr>
          <w:rStyle w:val="Emphasis"/>
        </w:rPr>
        <w:t>hand in hand</w:t>
      </w:r>
      <w:r w:rsidRPr="004B68BE">
        <w:rPr>
          <w:rStyle w:val="StyleUnderline"/>
        </w:rPr>
        <w:t xml:space="preserve"> with economic </w:t>
      </w:r>
      <w:r w:rsidRPr="004B68BE">
        <w:rPr>
          <w:rStyle w:val="Emphasis"/>
        </w:rPr>
        <w:t>deregulation</w:t>
      </w:r>
      <w:r w:rsidRPr="004B68BE">
        <w:rPr>
          <w:rStyle w:val="StyleUnderline"/>
        </w:rPr>
        <w:t xml:space="preserve">, </w:t>
      </w:r>
      <w:r w:rsidRPr="004B68BE">
        <w:rPr>
          <w:rStyle w:val="Emphasis"/>
        </w:rPr>
        <w:t>regulatory reform</w:t>
      </w:r>
      <w:r w:rsidRPr="004B68BE">
        <w:rPr>
          <w:rStyle w:val="StyleUnderline"/>
        </w:rPr>
        <w:t xml:space="preserve">, and the </w:t>
      </w:r>
      <w:r w:rsidRPr="004B68BE">
        <w:rPr>
          <w:rStyle w:val="Emphasis"/>
        </w:rPr>
        <w:t>end</w:t>
      </w:r>
      <w:r w:rsidRPr="004B68BE">
        <w:rPr>
          <w:rStyle w:val="StyleUnderline"/>
        </w:rPr>
        <w:t xml:space="preserve"> of </w:t>
      </w:r>
      <w:r w:rsidRPr="004B68BE">
        <w:rPr>
          <w:rStyle w:val="Emphasis"/>
        </w:rPr>
        <w:t>command and control</w:t>
      </w:r>
      <w:r w:rsidRPr="004B68BE">
        <w:rPr>
          <w:rStyle w:val="StyleUnderline"/>
        </w:rPr>
        <w:t xml:space="preserve"> economies</w:t>
      </w:r>
      <w:r w:rsidRPr="004B68BE">
        <w:rPr>
          <w:sz w:val="16"/>
        </w:rPr>
        <w:t>.36</w:t>
      </w:r>
    </w:p>
    <w:p w14:paraId="6F1560E5" w14:textId="77777777" w:rsidR="00EE1DD9" w:rsidRDefault="00EE1DD9" w:rsidP="00EE1DD9">
      <w:pPr>
        <w:rPr>
          <w:sz w:val="16"/>
        </w:rPr>
      </w:pPr>
      <w:r w:rsidRPr="004B68BE">
        <w:rPr>
          <w:rStyle w:val="StyleUnderline"/>
        </w:rPr>
        <w:lastRenderedPageBreak/>
        <w:t xml:space="preserve">The </w:t>
      </w:r>
      <w:r w:rsidRPr="004B68BE">
        <w:rPr>
          <w:rStyle w:val="Emphasis"/>
        </w:rPr>
        <w:t>surest way</w:t>
      </w:r>
      <w:r w:rsidRPr="004B68BE">
        <w:rPr>
          <w:rStyle w:val="StyleUnderline"/>
        </w:rPr>
        <w:t xml:space="preserve"> to remove the threat of </w:t>
      </w:r>
      <w:r w:rsidRPr="004B68BE">
        <w:rPr>
          <w:rStyle w:val="Emphasis"/>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4B68BE">
        <w:rPr>
          <w:rStyle w:val="Emphasis"/>
        </w:rPr>
        <w:t>fundamental agreement</w:t>
      </w:r>
      <w:r w:rsidRPr="004B68BE">
        <w:rPr>
          <w:rStyle w:val="StyleUnderline"/>
        </w:rPr>
        <w:t xml:space="preserve"> between all states</w:t>
      </w:r>
      <w:r w:rsidRPr="004B68BE">
        <w:rPr>
          <w:sz w:val="16"/>
        </w:rPr>
        <w:t xml:space="preserve"> (or at least effective agreement between verifiably status quo states) </w:t>
      </w:r>
      <w:r w:rsidRPr="004B68BE">
        <w:rPr>
          <w:rStyle w:val="StyleUnderline"/>
        </w:rPr>
        <w:t xml:space="preserve">under a </w:t>
      </w:r>
      <w:r w:rsidRPr="003D474D">
        <w:rPr>
          <w:rStyle w:val="Emphasis"/>
          <w:highlight w:val="cyan"/>
        </w:rPr>
        <w:t>normative umbrella</w:t>
      </w:r>
      <w:r w:rsidRPr="003D474D">
        <w:rPr>
          <w:rStyle w:val="StyleUnderline"/>
          <w:highlight w:val="cyan"/>
        </w:rPr>
        <w:t xml:space="preserve"> </w:t>
      </w:r>
      <w:r w:rsidRPr="004B68BE">
        <w:rPr>
          <w:rStyle w:val="StyleUnderline"/>
        </w:rPr>
        <w:t xml:space="preserve">that promotes all of those </w:t>
      </w:r>
      <w:r w:rsidRPr="004B68BE">
        <w:rPr>
          <w:rStyle w:val="Emphasis"/>
        </w:rPr>
        <w:t>values</w:t>
      </w:r>
      <w:r w:rsidRPr="004B68BE">
        <w:rPr>
          <w:rStyle w:val="StyleUnderline"/>
        </w:rPr>
        <w:t>. This</w:t>
      </w:r>
      <w:r w:rsidRPr="00C36900">
        <w:rPr>
          <w:rStyle w:val="StyleUnderline"/>
        </w:rPr>
        <w:t xml:space="preserve"> </w:t>
      </w:r>
      <w:r w:rsidRPr="003D7484">
        <w:rPr>
          <w:rStyle w:val="Emphasis"/>
        </w:rPr>
        <w:t xml:space="preserve">normative </w:t>
      </w:r>
      <w:r w:rsidRPr="004B68BE">
        <w:rPr>
          <w:rStyle w:val="Emphasis"/>
        </w:rPr>
        <w:t>convergence</w:t>
      </w:r>
      <w:r w:rsidRPr="004B68BE">
        <w:rPr>
          <w:rStyle w:val="StyleUnderline"/>
        </w:rPr>
        <w:t xml:space="preserve"> can be </w:t>
      </w:r>
      <w:r w:rsidRPr="003D474D">
        <w:rPr>
          <w:rStyle w:val="Emphasis"/>
          <w:highlight w:val="cyan"/>
        </w:rPr>
        <w:t>effected</w:t>
      </w:r>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4B68BE">
        <w:rPr>
          <w:rStyle w:val="Emphasis"/>
          <w:szCs w:val="26"/>
        </w:rPr>
        <w:t xml:space="preserve">most notably </w:t>
      </w:r>
      <w:r w:rsidRPr="003D474D">
        <w:rPr>
          <w:rStyle w:val="Emphasis"/>
          <w:szCs w:val="26"/>
          <w:highlight w:val="cyan"/>
        </w:rPr>
        <w:t>through</w:t>
      </w:r>
      <w:r w:rsidRPr="00C53875">
        <w:rPr>
          <w:rStyle w:val="Emphasis"/>
          <w:szCs w:val="26"/>
        </w:rPr>
        <w:t xml:space="preserve"> the </w:t>
      </w:r>
      <w:r w:rsidRPr="004B68BE">
        <w:rPr>
          <w:rStyle w:val="Emphasis"/>
          <w:szCs w:val="26"/>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2233130D" w14:textId="77777777" w:rsidR="00EE1DD9" w:rsidRDefault="00EE1DD9" w:rsidP="00EE1DD9"/>
    <w:p w14:paraId="1C6E95E4" w14:textId="77777777" w:rsidR="00EE1DD9" w:rsidRDefault="00EE1DD9" w:rsidP="00EE1DD9">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59792032" w14:textId="77777777" w:rsidR="00EE1DD9" w:rsidRDefault="00EE1DD9" w:rsidP="00EE1DD9">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Ph.D in Physics from Case Western University, MBA and Ph.D in Finance from the University of Michigan, “Space Traffic Management in the New Space Age,” Strategic Studies Quarterly, Winter 2020, p. 76-78</w:t>
      </w:r>
    </w:p>
    <w:p w14:paraId="16D50C3D" w14:textId="77777777" w:rsidR="00EE1DD9" w:rsidRPr="00C05695" w:rsidRDefault="00EE1DD9" w:rsidP="00EE1DD9">
      <w:pPr>
        <w:pStyle w:val="ListParagraph"/>
        <w:numPr>
          <w:ilvl w:val="0"/>
          <w:numId w:val="13"/>
        </w:numPr>
      </w:pPr>
      <w:r>
        <w:t>Modified for ableist language</w:t>
      </w:r>
    </w:p>
    <w:p w14:paraId="06432D1F" w14:textId="77777777" w:rsidR="00EE1DD9" w:rsidRPr="006B468A" w:rsidRDefault="00EE1DD9" w:rsidP="00EE1DD9">
      <w:pPr>
        <w:rPr>
          <w:sz w:val="16"/>
        </w:rPr>
      </w:pPr>
      <w:r w:rsidRPr="006B468A">
        <w:rPr>
          <w:sz w:val="16"/>
        </w:rPr>
        <w:t>The Necessity for Space Traffic Management</w:t>
      </w:r>
    </w:p>
    <w:p w14:paraId="5A26B123" w14:textId="77777777" w:rsidR="00EE1DD9" w:rsidRPr="006B468A" w:rsidRDefault="00EE1DD9" w:rsidP="00EE1DD9">
      <w:pPr>
        <w:rPr>
          <w:sz w:val="16"/>
        </w:rPr>
      </w:pPr>
      <w:r w:rsidRPr="00092DB0">
        <w:rPr>
          <w:rStyle w:val="StyleUnderline"/>
        </w:rPr>
        <w:t>In 2018</w:t>
      </w:r>
      <w:r w:rsidRPr="006B468A">
        <w:rPr>
          <w:sz w:val="16"/>
        </w:rPr>
        <w:t xml:space="preserve">, the Long Term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1966725F" w14:textId="77777777" w:rsidR="00EE1DD9" w:rsidRPr="006B468A" w:rsidRDefault="00EE1DD9" w:rsidP="00EE1DD9">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0A3E5426" w14:textId="77777777" w:rsidR="00EE1DD9" w:rsidRPr="00DE24AC" w:rsidRDefault="00EE1DD9" w:rsidP="00EE1DD9">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these spacecraft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 xml:space="preserve">US could </w:t>
      </w:r>
      <w:r w:rsidRPr="00B41E5B">
        <w:rPr>
          <w:rStyle w:val="StyleUnderline"/>
          <w:highlight w:val="cyan"/>
        </w:rPr>
        <w:lastRenderedPageBreak/>
        <w:t>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142EDAAC" w14:textId="77777777" w:rsidR="00EE1DD9" w:rsidRDefault="00EE1DD9" w:rsidP="00EE1DD9">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smallsats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r w:rsidRPr="006B468A">
        <w:rPr>
          <w:rStyle w:val="StyleUnderline"/>
        </w:rPr>
        <w:t>Dozens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6487BA0B" w14:textId="77777777" w:rsidR="00EE1DD9" w:rsidRDefault="00EE1DD9" w:rsidP="00EE1DD9">
      <w:pPr>
        <w:rPr>
          <w:sz w:val="16"/>
        </w:rPr>
      </w:pPr>
    </w:p>
    <w:p w14:paraId="45F935BA" w14:textId="77777777" w:rsidR="00EE1DD9" w:rsidRPr="001631F7" w:rsidRDefault="00EE1DD9" w:rsidP="00EE1DD9">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048EF279" w14:textId="77777777" w:rsidR="00EE1DD9" w:rsidRPr="003651A9" w:rsidRDefault="00EE1DD9" w:rsidP="00EE1DD9">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7AF8AD86" w14:textId="77777777" w:rsidR="00EE1DD9" w:rsidRPr="003651A9" w:rsidRDefault="00EE1DD9" w:rsidP="00EE1DD9">
      <w:pPr>
        <w:rPr>
          <w:sz w:val="16"/>
        </w:rPr>
      </w:pPr>
      <w:r w:rsidRPr="00B41E5B">
        <w:rPr>
          <w:rStyle w:val="Emphasis"/>
          <w:highlight w:val="cyan"/>
        </w:rPr>
        <w:t>The</w:t>
      </w:r>
      <w:r w:rsidRPr="003651A9">
        <w:rPr>
          <w:rStyle w:val="Emphasis"/>
        </w:rPr>
        <w:t xml:space="preserve"> world’s </w:t>
      </w:r>
      <w:r w:rsidRPr="00B41E5B">
        <w:rPr>
          <w:rStyle w:val="Emphasis"/>
          <w:highlight w:val="cyan"/>
        </w:rPr>
        <w:t>most worrisome</w:t>
      </w:r>
      <w:r w:rsidRPr="003651A9">
        <w:rPr>
          <w:rStyle w:val="Emphasis"/>
        </w:rPr>
        <w:t xml:space="preserve"> military </w:t>
      </w:r>
      <w:r w:rsidRPr="00B41E5B">
        <w:rPr>
          <w:rStyle w:val="Emphasis"/>
          <w:highlight w:val="cyan"/>
        </w:rPr>
        <w:t>flashpoint is</w:t>
      </w:r>
      <w:r w:rsidRPr="003651A9">
        <w:rPr>
          <w:sz w:val="16"/>
        </w:rPr>
        <w:t xml:space="preserve"> arguably not </w:t>
      </w:r>
      <w:r w:rsidRPr="00B41E5B">
        <w:rPr>
          <w:rStyle w:val="Emphasis"/>
          <w:highlight w:val="cyan"/>
        </w:rPr>
        <w:t>in</w:t>
      </w:r>
      <w:r w:rsidRPr="003651A9">
        <w:rPr>
          <w:sz w:val="16"/>
        </w:rPr>
        <w:t xml:space="preserve"> the Strait of Taiwan, the Korean Peninsula, Iran, Israel, Kashmir or Ukraine. In fact, it cannot be located on any map of Earth, even though it is very easy to find. To see it, just look up into a clear sky, to the no-man’s-land of Earth </w:t>
      </w:r>
      <w:r w:rsidRPr="00B41E5B">
        <w:rPr>
          <w:rStyle w:val="Emphasis"/>
          <w:highlight w:val="cyan"/>
        </w:rPr>
        <w:t>orbit</w:t>
      </w:r>
      <w:r w:rsidRPr="001C6C33">
        <w:rPr>
          <w:rStyle w:val="StyleUnderline"/>
        </w:rPr>
        <w:t>, where a conflict is unfolding that is an arms race</w:t>
      </w:r>
      <w:r w:rsidRPr="003651A9">
        <w:rPr>
          <w:sz w:val="16"/>
        </w:rPr>
        <w:t xml:space="preserve"> in all but name.</w:t>
      </w:r>
    </w:p>
    <w:p w14:paraId="3125D5E8" w14:textId="77777777" w:rsidR="00EE1DD9" w:rsidRPr="003651A9" w:rsidRDefault="00EE1DD9" w:rsidP="00EE1DD9">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138BF23C" w14:textId="77777777" w:rsidR="00EE1DD9" w:rsidRDefault="00EE1DD9" w:rsidP="00EE1DD9">
      <w:pPr>
        <w:rPr>
          <w:rStyle w:val="StyleUnderline"/>
        </w:rPr>
      </w:pPr>
      <w:r w:rsidRPr="003651A9">
        <w:rPr>
          <w:sz w:val="16"/>
        </w:rPr>
        <w:t xml:space="preserve">The </w:t>
      </w:r>
      <w:r w:rsidRPr="003651A9">
        <w:rPr>
          <w:rStyle w:val="Emphasis"/>
        </w:rPr>
        <w:t xml:space="preserve">long-simmering </w:t>
      </w:r>
      <w:r w:rsidRPr="00B41E5B">
        <w:rPr>
          <w:rStyle w:val="Emphasis"/>
          <w:highlight w:val="cyan"/>
        </w:rPr>
        <w:t>tensions are</w:t>
      </w:r>
      <w:r w:rsidRPr="003651A9">
        <w:rPr>
          <w:rStyle w:val="Emphasis"/>
        </w:rPr>
        <w:t xml:space="preserve"> now </w:t>
      </w:r>
      <w:r w:rsidRPr="00B41E5B">
        <w:rPr>
          <w:rStyle w:val="Emphasis"/>
          <w:highlight w:val="cyan"/>
        </w:rPr>
        <w:t>approaching a boiling point</w:t>
      </w:r>
      <w:r w:rsidRPr="00B66354">
        <w:rPr>
          <w:rStyle w:val="StyleUnderline"/>
          <w:highlight w:val="cyan"/>
        </w:rPr>
        <w:t xml:space="preserve"> </w:t>
      </w:r>
      <w:r w:rsidRPr="00B41E5B">
        <w:rPr>
          <w:rStyle w:val="StyleUnderline"/>
          <w:highlight w:val="cyan"/>
        </w:rPr>
        <w:t>due to</w:t>
      </w:r>
      <w:r w:rsidRPr="003651A9">
        <w:rPr>
          <w:sz w:val="16"/>
        </w:rPr>
        <w:t xml:space="preserve"> several events, including </w:t>
      </w:r>
      <w:r w:rsidRPr="003651A9">
        <w:rPr>
          <w:rStyle w:val="StyleUnderline"/>
        </w:rPr>
        <w:t xml:space="preserve">recent and ongoing </w:t>
      </w:r>
      <w:r w:rsidRPr="00B41E5B">
        <w:rPr>
          <w:rStyle w:val="StyleUnderline"/>
          <w:highlight w:val="cyan"/>
        </w:rPr>
        <w:t>tests of</w:t>
      </w:r>
      <w:r w:rsidRPr="003651A9">
        <w:rPr>
          <w:sz w:val="16"/>
        </w:rPr>
        <w:t xml:space="preserve"> possible </w:t>
      </w:r>
      <w:r w:rsidRPr="00B41E5B">
        <w:rPr>
          <w:rStyle w:val="Emphasis"/>
          <w:highlight w:val="cyan"/>
        </w:rPr>
        <w:t>a</w:t>
      </w:r>
      <w:r w:rsidRPr="003651A9">
        <w:rPr>
          <w:sz w:val="16"/>
        </w:rPr>
        <w:t>nti-</w:t>
      </w:r>
      <w:r w:rsidRPr="00B41E5B">
        <w:rPr>
          <w:rStyle w:val="Emphasis"/>
          <w:highlight w:val="cyan"/>
        </w:rPr>
        <w:t>sat</w:t>
      </w:r>
      <w:r w:rsidRPr="003651A9">
        <w:rPr>
          <w:sz w:val="16"/>
        </w:rPr>
        <w:t xml:space="preserve">ellite </w:t>
      </w:r>
      <w:r w:rsidRPr="00B41E5B">
        <w:rPr>
          <w:rStyle w:val="StyleUnderline"/>
          <w:highlight w:val="cyan"/>
        </w:rPr>
        <w:t>weapons by China</w:t>
      </w:r>
    </w:p>
    <w:p w14:paraId="7AD8B02D" w14:textId="77777777" w:rsidR="00EE1DD9" w:rsidRPr="003651A9" w:rsidRDefault="00EE1DD9" w:rsidP="00EE1DD9">
      <w:pPr>
        <w:rPr>
          <w:sz w:val="16"/>
        </w:rPr>
      </w:pPr>
      <w:r w:rsidRPr="003651A9">
        <w:rPr>
          <w:sz w:val="16"/>
        </w:rPr>
        <w:t xml:space="preserve"> and Russia, </w:t>
      </w:r>
      <w:r w:rsidRPr="003651A9">
        <w:rPr>
          <w:rStyle w:val="StyleUnderline"/>
        </w:rPr>
        <w:t xml:space="preserve">as well as last month’s failure of tension-easing talks at the </w:t>
      </w:r>
      <w:r w:rsidRPr="003651A9">
        <w:rPr>
          <w:rStyle w:val="Emphasis"/>
        </w:rPr>
        <w:t>U</w:t>
      </w:r>
      <w:r w:rsidRPr="003651A9">
        <w:rPr>
          <w:sz w:val="16"/>
        </w:rPr>
        <w:t xml:space="preserve">nited </w:t>
      </w:r>
      <w:r w:rsidRPr="003651A9">
        <w:rPr>
          <w:rStyle w:val="Emphasis"/>
        </w:rPr>
        <w:t>N</w:t>
      </w:r>
      <w:r w:rsidRPr="003651A9">
        <w:rPr>
          <w:sz w:val="16"/>
        </w:rPr>
        <w:t>ations.</w:t>
      </w:r>
    </w:p>
    <w:p w14:paraId="65EB9A05" w14:textId="77777777" w:rsidR="00EE1DD9" w:rsidRPr="003651A9" w:rsidRDefault="00EE1DD9" w:rsidP="00EE1DD9">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China in particular</w:t>
      </w:r>
      <w:r w:rsidRPr="003651A9">
        <w:rPr>
          <w:sz w:val="16"/>
        </w:rPr>
        <w:t xml:space="preserve">, Clapper said, </w:t>
      </w:r>
      <w:r w:rsidRPr="003651A9">
        <w:rPr>
          <w:rStyle w:val="Emphasis"/>
        </w:rPr>
        <w:t xml:space="preserve">has </w:t>
      </w:r>
      <w:r w:rsidRPr="00B41E5B">
        <w:rPr>
          <w:rStyle w:val="Emphasis"/>
          <w:highlight w:val="cyan"/>
        </w:rPr>
        <w:lastRenderedPageBreak/>
        <w:t>demonstrated “the 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1A808C68" w14:textId="77777777" w:rsidR="00EE1DD9" w:rsidRPr="003651A9" w:rsidRDefault="00EE1DD9" w:rsidP="00EE1DD9">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50973C69" w14:textId="77777777" w:rsidR="00EE1DD9" w:rsidRPr="003651A9" w:rsidRDefault="00EE1DD9" w:rsidP="00EE1DD9">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offensive capabilities of the U.S. military space program.</w:t>
      </w:r>
      <w:r w:rsidRPr="003651A9">
        <w:rPr>
          <w:sz w:val="16"/>
        </w:rPr>
        <w:t xml:space="preserve"> </w:t>
      </w:r>
      <w:r w:rsidRPr="00B41E5B">
        <w:rPr>
          <w:rStyle w:val="Emphasis"/>
          <w:highlight w:val="cyan"/>
        </w:rPr>
        <w:t>The 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Africa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54F55EB0" w14:textId="77777777" w:rsidR="00EE1DD9" w:rsidRPr="003651A9" w:rsidRDefault="00EE1DD9" w:rsidP="00EE1DD9">
      <w:pPr>
        <w:rPr>
          <w:sz w:val="16"/>
        </w:rPr>
      </w:pPr>
      <w:r w:rsidRPr="003651A9">
        <w:rPr>
          <w:sz w:val="16"/>
        </w:rPr>
        <w:t>“The bottom line is the United States does not want conflict in outer space,” says Frank Rose, assistant secretary of state for arms control, verification and compliance, who has led American diplomatic efforts to prevent a space arms race. The U.S., he says, is willing to work with Russia and China to keep space secure. “But let me make it very clear: we will defend our space assets if attacked.”</w:t>
      </w:r>
    </w:p>
    <w:p w14:paraId="643E57E8" w14:textId="77777777" w:rsidR="00EE1DD9" w:rsidRPr="003651A9" w:rsidRDefault="00EE1DD9" w:rsidP="00EE1DD9">
      <w:pPr>
        <w:rPr>
          <w:sz w:val="16"/>
        </w:rPr>
      </w:pPr>
      <w:r w:rsidRPr="003651A9">
        <w:rPr>
          <w:sz w:val="16"/>
        </w:rPr>
        <w:t>Offensive space weapons tested</w:t>
      </w:r>
    </w:p>
    <w:p w14:paraId="46BF548B" w14:textId="77777777" w:rsidR="00EE1DD9" w:rsidRPr="003651A9" w:rsidRDefault="00EE1DD9" w:rsidP="00EE1DD9">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351B3C9A" w14:textId="77777777" w:rsidR="00EE1DD9" w:rsidRPr="003651A9" w:rsidRDefault="00EE1DD9" w:rsidP="00EE1DD9">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70F0AD32" w14:textId="77777777" w:rsidR="00EE1DD9" w:rsidRPr="003651A9" w:rsidRDefault="00EE1DD9" w:rsidP="00EE1DD9">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r w:rsidRPr="00B41E5B">
        <w:rPr>
          <w:rStyle w:val="Emphasis"/>
          <w:highlight w:val="cyan"/>
        </w:rPr>
        <w:t>each and every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5C313B6B" w14:textId="77777777" w:rsidR="00EE1DD9" w:rsidRPr="0068048A" w:rsidRDefault="00EE1DD9" w:rsidP="00EE1DD9">
      <w:pPr>
        <w:rPr>
          <w:sz w:val="16"/>
          <w:szCs w:val="16"/>
        </w:rPr>
      </w:pPr>
    </w:p>
    <w:p w14:paraId="67C15335" w14:textId="77777777" w:rsidR="00EE1DD9" w:rsidRPr="00C15671" w:rsidRDefault="00EE1DD9" w:rsidP="00EE1DD9">
      <w:pPr>
        <w:pStyle w:val="Heading4"/>
      </w:pPr>
      <w:r>
        <w:t xml:space="preserve">Taiwan war goes </w:t>
      </w:r>
      <w:r w:rsidRPr="00C15671">
        <w:rPr>
          <w:u w:val="single"/>
        </w:rPr>
        <w:t>nuclear</w:t>
      </w:r>
      <w:r w:rsidRPr="009D0AF1">
        <w:t xml:space="preserve">. </w:t>
      </w:r>
    </w:p>
    <w:p w14:paraId="7EA20233" w14:textId="77777777" w:rsidR="00EE1DD9" w:rsidRDefault="00EE1DD9" w:rsidP="00EE1DD9">
      <w:r w:rsidRPr="00C15671">
        <w:rPr>
          <w:rStyle w:val="Style13ptBold"/>
        </w:rPr>
        <w:t>Ayson 21</w:t>
      </w:r>
      <w:r>
        <w:t xml:space="preserve"> – Robert, </w:t>
      </w:r>
      <w:r w:rsidRPr="00C15671">
        <w:t>Professor of Strategic Studies at Victoria University of Wellington.</w:t>
      </w:r>
      <w:r>
        <w:t xml:space="preserve"> “</w:t>
      </w:r>
      <w:r w:rsidRPr="00C15671">
        <w:t>NUCLEAR ESCALATION IN A TAIWAN STRAIT CRISIS?</w:t>
      </w:r>
      <w:r>
        <w:t xml:space="preserve">”, Nautilus Institute, </w:t>
      </w:r>
      <w:hyperlink r:id="rId11" w:history="1">
        <w:r w:rsidRPr="00F51F13">
          <w:rPr>
            <w:rStyle w:val="Hyperlink"/>
          </w:rPr>
          <w:t>https://nautilus.org/napsnet/napsnet-special-reports/nuclear-escalation-in-a-taiwan-strait-crisis/</w:t>
        </w:r>
      </w:hyperlink>
      <w:r>
        <w:t>, 05-19-2021</w:t>
      </w:r>
    </w:p>
    <w:p w14:paraId="283B5896" w14:textId="77777777" w:rsidR="00EE1DD9" w:rsidRDefault="00EE1DD9" w:rsidP="00EE1DD9">
      <w:r>
        <w:lastRenderedPageBreak/>
        <w:t>The Nuclear Dimension</w:t>
      </w:r>
    </w:p>
    <w:p w14:paraId="07C2484A" w14:textId="77777777" w:rsidR="00EE1DD9" w:rsidRPr="00320BC7" w:rsidRDefault="00EE1DD9" w:rsidP="00EE1DD9">
      <w:pPr>
        <w:rPr>
          <w:sz w:val="16"/>
        </w:rPr>
      </w:pPr>
      <w:r w:rsidRPr="005D53D8">
        <w:rPr>
          <w:rStyle w:val="StyleUnderline"/>
        </w:rPr>
        <w:t xml:space="preserve">A military </w:t>
      </w:r>
      <w:r w:rsidRPr="0018706F">
        <w:rPr>
          <w:rStyle w:val="StyleUnderline"/>
          <w:highlight w:val="cyan"/>
        </w:rPr>
        <w:t>conflict in</w:t>
      </w:r>
      <w:r w:rsidRPr="00320BC7">
        <w:rPr>
          <w:sz w:val="16"/>
        </w:rPr>
        <w:t xml:space="preserve"> the </w:t>
      </w:r>
      <w:r w:rsidRPr="0018706F">
        <w:rPr>
          <w:rStyle w:val="Emphasis"/>
          <w:highlight w:val="cyan"/>
        </w:rPr>
        <w:t>Taiwan</w:t>
      </w:r>
      <w:r w:rsidRPr="00320BC7">
        <w:rPr>
          <w:sz w:val="16"/>
        </w:rPr>
        <w:t xml:space="preserve"> Strait </w:t>
      </w:r>
      <w:r w:rsidRPr="0018706F">
        <w:rPr>
          <w:rStyle w:val="StyleUnderline"/>
          <w:highlight w:val="cyan"/>
        </w:rPr>
        <w:t xml:space="preserve">will have a </w:t>
      </w:r>
      <w:r w:rsidRPr="0018706F">
        <w:rPr>
          <w:rStyle w:val="Emphasis"/>
          <w:highlight w:val="cyan"/>
        </w:rPr>
        <w:t>nuclear</w:t>
      </w:r>
      <w:r w:rsidRPr="0018706F">
        <w:rPr>
          <w:rStyle w:val="StyleUnderline"/>
          <w:highlight w:val="cyan"/>
        </w:rPr>
        <w:t xml:space="preserve"> dimension</w:t>
      </w:r>
      <w:r w:rsidRPr="005D53D8">
        <w:rPr>
          <w:rStyle w:val="StyleUnderline"/>
        </w:rPr>
        <w:t xml:space="preserve"> regardless of</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tates</w:t>
      </w:r>
      <w:r w:rsidRPr="00320BC7">
        <w:rPr>
          <w:sz w:val="16"/>
        </w:rPr>
        <w:t xml:space="preserve"> is directly involved. </w:t>
      </w:r>
      <w:r w:rsidRPr="005D53D8">
        <w:rPr>
          <w:rStyle w:val="StyleUnderline"/>
        </w:rPr>
        <w:t>Both</w:t>
      </w:r>
      <w:r w:rsidRPr="00320BC7">
        <w:rPr>
          <w:sz w:val="16"/>
        </w:rPr>
        <w:t xml:space="preserve"> Taiwan and China </w:t>
      </w:r>
      <w:r w:rsidRPr="005D53D8">
        <w:rPr>
          <w:rStyle w:val="StyleUnderline"/>
        </w:rPr>
        <w:t>know</w:t>
      </w:r>
      <w:r w:rsidRPr="00320BC7">
        <w:rPr>
          <w:sz w:val="16"/>
        </w:rPr>
        <w:t xml:space="preserve"> that </w:t>
      </w:r>
      <w:r w:rsidRPr="005D53D8">
        <w:rPr>
          <w:rStyle w:val="StyleUnderline"/>
        </w:rPr>
        <w:t>the latter is</w:t>
      </w:r>
      <w:r w:rsidRPr="00320BC7">
        <w:rPr>
          <w:sz w:val="16"/>
        </w:rPr>
        <w:t xml:space="preserve"> nuclear </w:t>
      </w:r>
      <w:r w:rsidRPr="005D53D8">
        <w:rPr>
          <w:rStyle w:val="StyleUnderline"/>
        </w:rPr>
        <w:t>armed and could</w:t>
      </w:r>
      <w:r w:rsidRPr="00320BC7">
        <w:rPr>
          <w:sz w:val="16"/>
        </w:rPr>
        <w:t xml:space="preserve">, at least in theory – but in violation of its No First Use policy – </w:t>
      </w:r>
      <w:r w:rsidRPr="005D53D8">
        <w:rPr>
          <w:rStyle w:val="StyleUnderline"/>
        </w:rPr>
        <w:t xml:space="preserve">use </w:t>
      </w:r>
      <w:r w:rsidRPr="005D53D8">
        <w:rPr>
          <w:rStyle w:val="Emphasis"/>
        </w:rPr>
        <w:t>nuc</w:t>
      </w:r>
      <w:r w:rsidRPr="005D53D8">
        <w:rPr>
          <w:rStyle w:val="StyleUnderline"/>
        </w:rPr>
        <w:t>lear weapon</w:t>
      </w:r>
      <w:r w:rsidRPr="005D53D8">
        <w:rPr>
          <w:rStyle w:val="Emphasis"/>
        </w:rPr>
        <w:t>s</w:t>
      </w:r>
      <w:r w:rsidRPr="005D53D8">
        <w:rPr>
          <w:rStyle w:val="StyleUnderline"/>
        </w:rPr>
        <w:t xml:space="preserve"> against Taiwan</w:t>
      </w:r>
      <w:r w:rsidRPr="00320BC7">
        <w:rPr>
          <w:sz w:val="16"/>
        </w:rPr>
        <w:t xml:space="preserve">.[39] The nuclear dimension is intensified if the United States is factored in, because it means that two nuclear-armed great powers are on opposing sides of an armed conflict. It is intensified further if we make the plausible assumption that one of the reasons that Taiwan is interested in protection from the United States is that the latter has nuclear weapons. </w:t>
      </w:r>
      <w:r w:rsidRPr="005D53D8">
        <w:rPr>
          <w:rStyle w:val="StyleUnderline"/>
        </w:rPr>
        <w:t xml:space="preserve">America’s </w:t>
      </w:r>
      <w:r w:rsidRPr="005D53D8">
        <w:rPr>
          <w:rStyle w:val="Emphasis"/>
        </w:rPr>
        <w:t>arsenal</w:t>
      </w:r>
      <w:r w:rsidRPr="005D53D8">
        <w:rPr>
          <w:rStyle w:val="StyleUnderline"/>
        </w:rPr>
        <w:t xml:space="preserve"> constitutes one of the main </w:t>
      </w:r>
      <w:r w:rsidRPr="005D53D8">
        <w:rPr>
          <w:rStyle w:val="Emphasis"/>
        </w:rPr>
        <w:t>appeals</w:t>
      </w:r>
      <w:r w:rsidRPr="005D53D8">
        <w:rPr>
          <w:rStyle w:val="StyleUnderline"/>
        </w:rPr>
        <w:t xml:space="preserve"> of extended deterrence. But it also means that the </w:t>
      </w:r>
      <w:r w:rsidRPr="005D53D8">
        <w:rPr>
          <w:rStyle w:val="Emphasis"/>
        </w:rPr>
        <w:t>U</w:t>
      </w:r>
      <w:r w:rsidRPr="005D53D8">
        <w:rPr>
          <w:rStyle w:val="StyleUnderline"/>
        </w:rPr>
        <w:t xml:space="preserve">nited </w:t>
      </w:r>
      <w:r w:rsidRPr="005D53D8">
        <w:rPr>
          <w:rStyle w:val="Emphasis"/>
        </w:rPr>
        <w:t>S</w:t>
      </w:r>
      <w:r w:rsidRPr="005D53D8">
        <w:rPr>
          <w:rStyle w:val="StyleUnderline"/>
        </w:rPr>
        <w:t xml:space="preserve">tates needs to factor in </w:t>
      </w:r>
      <w:r w:rsidRPr="005D53D8">
        <w:rPr>
          <w:rStyle w:val="Emphasis"/>
        </w:rPr>
        <w:t>China’s</w:t>
      </w:r>
      <w:r w:rsidRPr="005D53D8">
        <w:rPr>
          <w:rStyle w:val="StyleUnderline"/>
        </w:rPr>
        <w:t xml:space="preserve"> nuclear prowess when it considers the </w:t>
      </w:r>
      <w:r w:rsidRPr="005D53D8">
        <w:rPr>
          <w:rStyle w:val="Emphasis"/>
        </w:rPr>
        <w:t>assistance</w:t>
      </w:r>
      <w:r w:rsidRPr="005D53D8">
        <w:rPr>
          <w:rStyle w:val="StyleUnderline"/>
        </w:rPr>
        <w:t xml:space="preserve"> it offers to </w:t>
      </w:r>
      <w:r w:rsidRPr="005D53D8">
        <w:rPr>
          <w:rStyle w:val="Emphasis"/>
        </w:rPr>
        <w:t>Taiwan</w:t>
      </w:r>
      <w:r w:rsidRPr="005D53D8">
        <w:rPr>
          <w:rStyle w:val="StyleUnderline"/>
        </w:rPr>
        <w:t xml:space="preserve"> in an armed conflict and the actions it is </w:t>
      </w:r>
      <w:r w:rsidRPr="005D53D8">
        <w:rPr>
          <w:rStyle w:val="Emphasis"/>
        </w:rPr>
        <w:t>willing</w:t>
      </w:r>
      <w:r w:rsidRPr="005D53D8">
        <w:rPr>
          <w:rStyle w:val="StyleUnderline"/>
        </w:rPr>
        <w:t xml:space="preserve"> to take against China’s </w:t>
      </w:r>
      <w:r w:rsidRPr="005D53D8">
        <w:rPr>
          <w:rStyle w:val="Emphasis"/>
        </w:rPr>
        <w:t>forces</w:t>
      </w:r>
      <w:r w:rsidRPr="005D53D8">
        <w:rPr>
          <w:rStyle w:val="StyleUnderline"/>
        </w:rPr>
        <w:t>.</w:t>
      </w:r>
      <w:r w:rsidRPr="00320BC7">
        <w:rPr>
          <w:sz w:val="16"/>
        </w:rPr>
        <w:t>[40]</w:t>
      </w:r>
    </w:p>
    <w:p w14:paraId="435BF189" w14:textId="77777777" w:rsidR="00EE1DD9" w:rsidRPr="00320BC7" w:rsidRDefault="00EE1DD9" w:rsidP="00EE1DD9">
      <w:pPr>
        <w:rPr>
          <w:sz w:val="16"/>
          <w:szCs w:val="16"/>
        </w:rPr>
      </w:pPr>
      <w:r w:rsidRPr="00320BC7">
        <w:rPr>
          <w:sz w:val="16"/>
          <w:szCs w:val="16"/>
        </w:rPr>
        <w:t>There are more deliberate and less deliberate ways in which the threshold could be crossed from a Taiwan Strait conventional armed conflict to one involving nuclear weapons. In terms of the deliberate side of the equation, it cannot be exaggerated how big such a decision – by China, by the United States, and/or by both – would be for course of the war and the course of history. Why then might either of them be willing to violate the nuclear taboo that has been in place since 1945? Under what circumstances would such a step make any sense at all as a deliberate policy choice?</w:t>
      </w:r>
    </w:p>
    <w:p w14:paraId="394DE684" w14:textId="77777777" w:rsidR="00EE1DD9" w:rsidRPr="00320BC7" w:rsidRDefault="00EE1DD9" w:rsidP="00EE1DD9">
      <w:pPr>
        <w:rPr>
          <w:sz w:val="16"/>
          <w:szCs w:val="16"/>
        </w:rPr>
      </w:pPr>
      <w:r w:rsidRPr="00320BC7">
        <w:rPr>
          <w:sz w:val="16"/>
          <w:szCs w:val="16"/>
        </w:rPr>
        <w:t>We can take some solace that there is no obvious answer to these questions. But there are still some more detailed issues that need to be considered. For example, even if China has been emboldened by its dominant cross-Strait military position to intensify its conventional attacks on Taiwan as the crisis moves into war, it would end up encountering a different balance of military power to the extent that the United States becomes involved. Of course the latter comes with much greater immediate risks than it once did. American analysts may be increasingly aware of the costs and risks of intervening militarily in a Taiwan Strait crisis. They may wonder how quickly the US could reposition its forces for a more protracted conflict with China. Hence Washington probably has less scope to repeat its 1996 playbook. It is arguably harder for the United States to deter a PLA attack on Taiwan today than it was a quarter of a century ago. And it is certainly much harder for the United States to deter China from coercing Taiwan.</w:t>
      </w:r>
    </w:p>
    <w:p w14:paraId="7C91364F" w14:textId="77777777" w:rsidR="00EE1DD9" w:rsidRPr="00320BC7" w:rsidRDefault="00EE1DD9" w:rsidP="00EE1DD9">
      <w:pPr>
        <w:rPr>
          <w:sz w:val="16"/>
        </w:rPr>
      </w:pPr>
      <w:r w:rsidRPr="00320BC7">
        <w:rPr>
          <w:sz w:val="16"/>
        </w:rPr>
        <w:t xml:space="preserve">Yet if Taiwanese and American deterrence of China has failed, and China is at war with Taiwan, Washington may very well decide to commit to a limited conventional war against China. (Strategic ambiguity raises questions about the time, place, nature and probability of an American response. But these questions don’t allow us to conclude that if China attacks Taiwan, the US won’t get involved in a fighting war). Notwithstanding China’s ability to put American forces at risk, </w:t>
      </w:r>
      <w:r w:rsidRPr="0018706F">
        <w:rPr>
          <w:rStyle w:val="StyleUnderline"/>
          <w:highlight w:val="cyan"/>
        </w:rPr>
        <w:t xml:space="preserve">American </w:t>
      </w:r>
      <w:r w:rsidRPr="0018706F">
        <w:rPr>
          <w:rStyle w:val="Emphasis"/>
          <w:highlight w:val="cyan"/>
        </w:rPr>
        <w:t>attacks</w:t>
      </w:r>
      <w:r w:rsidRPr="005D53D8">
        <w:rPr>
          <w:rStyle w:val="StyleUnderline"/>
        </w:rPr>
        <w:t xml:space="preserve"> on PLA force elements </w:t>
      </w:r>
      <w:r w:rsidRPr="0018706F">
        <w:rPr>
          <w:rStyle w:val="StyleUnderline"/>
          <w:highlight w:val="cyan"/>
        </w:rPr>
        <w:t xml:space="preserve">could have a devastating </w:t>
      </w:r>
      <w:r w:rsidRPr="0018706F">
        <w:rPr>
          <w:rStyle w:val="Emphasis"/>
          <w:highlight w:val="cyan"/>
        </w:rPr>
        <w:t>effect</w:t>
      </w:r>
      <w:r w:rsidRPr="005D53D8">
        <w:rPr>
          <w:rStyle w:val="StyleUnderline"/>
        </w:rPr>
        <w:t xml:space="preserve"> on China’s military </w:t>
      </w:r>
      <w:r w:rsidRPr="005D53D8">
        <w:rPr>
          <w:rStyle w:val="Emphasis"/>
        </w:rPr>
        <w:t>options</w:t>
      </w:r>
      <w:r w:rsidRPr="005D53D8">
        <w:rPr>
          <w:rStyle w:val="StyleUnderline"/>
        </w:rPr>
        <w:t xml:space="preserve"> </w:t>
      </w:r>
      <w:r w:rsidRPr="0018706F">
        <w:rPr>
          <w:rStyle w:val="StyleUnderline"/>
          <w:highlight w:val="cyan"/>
        </w:rPr>
        <w:t>as</w:t>
      </w:r>
      <w:r w:rsidRPr="005D53D8">
        <w:rPr>
          <w:rStyle w:val="StyleUnderline"/>
        </w:rPr>
        <w:t xml:space="preserve"> the </w:t>
      </w:r>
      <w:r w:rsidRPr="0018706F">
        <w:rPr>
          <w:rStyle w:val="StyleUnderline"/>
          <w:highlight w:val="cyan"/>
        </w:rPr>
        <w:t xml:space="preserve">crisis </w:t>
      </w:r>
      <w:r w:rsidRPr="0018706F">
        <w:rPr>
          <w:rStyle w:val="Emphasis"/>
          <w:highlight w:val="cyan"/>
        </w:rPr>
        <w:t>escalates</w:t>
      </w:r>
      <w:r w:rsidRPr="005D53D8">
        <w:rPr>
          <w:rStyle w:val="StyleUnderline"/>
        </w:rPr>
        <w:t>.</w:t>
      </w:r>
      <w:r w:rsidRPr="00320BC7">
        <w:rPr>
          <w:sz w:val="16"/>
        </w:rPr>
        <w:t xml:space="preserve"> Some of these measures could be undertaken from a distance: the United States could hold PLA mainland targets at risk even if China had a momentary advantage around Taiwan. And if China initially held the upper hand, Washington might have extra reasons to put mainland PLA targets at risk.</w:t>
      </w:r>
    </w:p>
    <w:p w14:paraId="69DD652A" w14:textId="77777777" w:rsidR="00EE1DD9" w:rsidRPr="00320BC7" w:rsidRDefault="00EE1DD9" w:rsidP="00EE1DD9">
      <w:pPr>
        <w:rPr>
          <w:sz w:val="16"/>
        </w:rPr>
      </w:pPr>
      <w:r w:rsidRPr="00320BC7">
        <w:rPr>
          <w:sz w:val="16"/>
        </w:rPr>
        <w:t xml:space="preserve">If the United States pursued some of the conventional military steps implied earlier and degraded China’s military by attacking PLA forces situated on the mainland, (including through attacks on missile bases and command systems), then China would face a deteriorating correlation of forces. </w:t>
      </w:r>
      <w:r w:rsidRPr="0018706F">
        <w:rPr>
          <w:rStyle w:val="StyleUnderline"/>
          <w:highlight w:val="cyan"/>
        </w:rPr>
        <w:t>China’s</w:t>
      </w:r>
      <w:r w:rsidRPr="005D53D8">
        <w:rPr>
          <w:rStyle w:val="StyleUnderline"/>
        </w:rPr>
        <w:t xml:space="preserve"> sense of </w:t>
      </w:r>
      <w:r w:rsidRPr="0018706F">
        <w:rPr>
          <w:rStyle w:val="Emphasis"/>
          <w:highlight w:val="cyan"/>
        </w:rPr>
        <w:t>vulnerability</w:t>
      </w:r>
      <w:r w:rsidRPr="0018706F">
        <w:rPr>
          <w:rStyle w:val="StyleUnderline"/>
          <w:highlight w:val="cyan"/>
        </w:rPr>
        <w:t xml:space="preserve"> will be</w:t>
      </w:r>
      <w:r w:rsidRPr="005D53D8">
        <w:rPr>
          <w:rStyle w:val="StyleUnderline"/>
        </w:rPr>
        <w:t xml:space="preserve"> much </w:t>
      </w:r>
      <w:r w:rsidRPr="0018706F">
        <w:rPr>
          <w:rStyle w:val="Emphasis"/>
          <w:highlight w:val="cyan"/>
        </w:rPr>
        <w:t>greater</w:t>
      </w:r>
      <w:r w:rsidRPr="005D53D8">
        <w:rPr>
          <w:rStyle w:val="StyleUnderline"/>
        </w:rPr>
        <w:t xml:space="preserve"> than America’s. There is more than a passing </w:t>
      </w:r>
      <w:r w:rsidRPr="005D53D8">
        <w:rPr>
          <w:rStyle w:val="Emphasis"/>
        </w:rPr>
        <w:t>possibility</w:t>
      </w:r>
      <w:r w:rsidRPr="005D53D8">
        <w:rPr>
          <w:rStyle w:val="StyleUnderline"/>
        </w:rPr>
        <w:t xml:space="preserve"> that </w:t>
      </w:r>
      <w:r w:rsidRPr="0018706F">
        <w:rPr>
          <w:rStyle w:val="StyleUnderline"/>
          <w:highlight w:val="cyan"/>
        </w:rPr>
        <w:t>Beijing would feel</w:t>
      </w:r>
      <w:r w:rsidRPr="005D53D8">
        <w:rPr>
          <w:rStyle w:val="StyleUnderline"/>
        </w:rPr>
        <w:t xml:space="preserve"> its time for making </w:t>
      </w:r>
      <w:r w:rsidRPr="0018706F">
        <w:rPr>
          <w:rStyle w:val="Emphasis"/>
          <w:highlight w:val="cyan"/>
        </w:rPr>
        <w:t>choices</w:t>
      </w:r>
      <w:r w:rsidRPr="005D53D8">
        <w:rPr>
          <w:rStyle w:val="StyleUnderline"/>
        </w:rPr>
        <w:t xml:space="preserve"> that mattered </w:t>
      </w:r>
      <w:r w:rsidRPr="0018706F">
        <w:rPr>
          <w:rStyle w:val="StyleUnderline"/>
          <w:highlight w:val="cyan"/>
        </w:rPr>
        <w:t xml:space="preserve">was </w:t>
      </w:r>
      <w:r w:rsidRPr="0018706F">
        <w:rPr>
          <w:rStyle w:val="Emphasis"/>
          <w:highlight w:val="cyan"/>
        </w:rPr>
        <w:t>closing in</w:t>
      </w:r>
      <w:r w:rsidRPr="005D53D8">
        <w:rPr>
          <w:rStyle w:val="StyleUnderline"/>
        </w:rPr>
        <w:t xml:space="preserve">. Perhaps in </w:t>
      </w:r>
      <w:r w:rsidRPr="005D53D8">
        <w:rPr>
          <w:rStyle w:val="Emphasis"/>
        </w:rPr>
        <w:t>anticipation</w:t>
      </w:r>
      <w:r w:rsidRPr="005D53D8">
        <w:rPr>
          <w:rStyle w:val="StyleUnderline"/>
        </w:rPr>
        <w:t xml:space="preserve"> of these American measures, the Communist Party </w:t>
      </w:r>
      <w:r w:rsidRPr="005D53D8">
        <w:rPr>
          <w:rStyle w:val="Emphasis"/>
        </w:rPr>
        <w:t>leadership</w:t>
      </w:r>
      <w:r w:rsidRPr="005D53D8">
        <w:rPr>
          <w:rStyle w:val="StyleUnderline"/>
        </w:rPr>
        <w:t xml:space="preserve"> may have already decided that it is time to use “all </w:t>
      </w:r>
      <w:r w:rsidRPr="005D53D8">
        <w:rPr>
          <w:rStyle w:val="Emphasis"/>
        </w:rPr>
        <w:t>options</w:t>
      </w:r>
      <w:r w:rsidRPr="005D53D8">
        <w:rPr>
          <w:rStyle w:val="StyleUnderline"/>
        </w:rPr>
        <w:t xml:space="preserve"> are on the </w:t>
      </w:r>
      <w:r w:rsidRPr="005D53D8">
        <w:rPr>
          <w:rStyle w:val="Emphasis"/>
        </w:rPr>
        <w:t>table</w:t>
      </w:r>
      <w:r w:rsidRPr="005D53D8">
        <w:rPr>
          <w:rStyle w:val="StyleUnderline"/>
        </w:rPr>
        <w:t xml:space="preserve">” language, hinting at nuclear </w:t>
      </w:r>
      <w:r w:rsidRPr="005D53D8">
        <w:rPr>
          <w:rStyle w:val="Emphasis"/>
        </w:rPr>
        <w:t>possibilities</w:t>
      </w:r>
      <w:r w:rsidRPr="005D53D8">
        <w:rPr>
          <w:rStyle w:val="StyleUnderline"/>
        </w:rPr>
        <w:t>.</w:t>
      </w:r>
      <w:r w:rsidRPr="00320BC7">
        <w:rPr>
          <w:sz w:val="16"/>
        </w:rPr>
        <w:t xml:space="preserve"> Hinting is about as far as things might go. Writing over a decade ago, admittedly when the distribution of military power was more strongly in America’s favour, Baohui Zhang suggested that “</w:t>
      </w:r>
      <w:r w:rsidRPr="0018706F">
        <w:rPr>
          <w:rStyle w:val="StyleUnderline"/>
          <w:highlight w:val="cyan"/>
        </w:rPr>
        <w:t xml:space="preserve">the </w:t>
      </w:r>
      <w:r w:rsidRPr="0018706F">
        <w:rPr>
          <w:rStyle w:val="Emphasis"/>
          <w:highlight w:val="cyan"/>
        </w:rPr>
        <w:t>possibility</w:t>
      </w:r>
      <w:r w:rsidRPr="0018706F">
        <w:rPr>
          <w:rStyle w:val="StyleUnderline"/>
          <w:highlight w:val="cyan"/>
        </w:rPr>
        <w:t xml:space="preserve"> of</w:t>
      </w:r>
      <w:r w:rsidRPr="005D53D8">
        <w:rPr>
          <w:rStyle w:val="StyleUnderline"/>
        </w:rPr>
        <w:t xml:space="preserve"> China threatening </w:t>
      </w:r>
      <w:r w:rsidRPr="0018706F">
        <w:rPr>
          <w:rStyle w:val="Emphasis"/>
          <w:highlight w:val="cyan"/>
        </w:rPr>
        <w:t>first use</w:t>
      </w:r>
      <w:r w:rsidRPr="005D53D8">
        <w:rPr>
          <w:rStyle w:val="StyleUnderline"/>
        </w:rPr>
        <w:t xml:space="preserve"> of nuclear weapons </w:t>
      </w:r>
      <w:r w:rsidRPr="0018706F">
        <w:rPr>
          <w:rStyle w:val="StyleUnderline"/>
          <w:highlight w:val="cyan"/>
        </w:rPr>
        <w:t xml:space="preserve">should not be </w:t>
      </w:r>
      <w:r w:rsidRPr="0018706F">
        <w:rPr>
          <w:rStyle w:val="Emphasis"/>
          <w:highlight w:val="cyan"/>
        </w:rPr>
        <w:t>ruled out</w:t>
      </w:r>
      <w:r w:rsidRPr="0018706F">
        <w:rPr>
          <w:rStyle w:val="StyleUnderline"/>
          <w:highlight w:val="cyan"/>
        </w:rPr>
        <w:t xml:space="preserve"> when</w:t>
      </w:r>
      <w:r w:rsidRPr="005D53D8">
        <w:rPr>
          <w:rStyle w:val="StyleUnderline"/>
        </w:rPr>
        <w:t xml:space="preserve"> a real </w:t>
      </w:r>
      <w:r w:rsidRPr="0018706F">
        <w:rPr>
          <w:rStyle w:val="StyleUnderline"/>
          <w:highlight w:val="cyan"/>
        </w:rPr>
        <w:t>crisis</w:t>
      </w:r>
      <w:r w:rsidRPr="005D53D8">
        <w:rPr>
          <w:rStyle w:val="StyleUnderline"/>
        </w:rPr>
        <w:t xml:space="preserve"> in the </w:t>
      </w:r>
      <w:r w:rsidRPr="005D53D8">
        <w:rPr>
          <w:rStyle w:val="Emphasis"/>
        </w:rPr>
        <w:t>Taiwan</w:t>
      </w:r>
      <w:r w:rsidRPr="005D53D8">
        <w:rPr>
          <w:rStyle w:val="StyleUnderline"/>
        </w:rPr>
        <w:t xml:space="preserve"> Strait </w:t>
      </w:r>
      <w:r w:rsidRPr="0018706F">
        <w:rPr>
          <w:rStyle w:val="StyleUnderline"/>
          <w:highlight w:val="cyan"/>
        </w:rPr>
        <w:t>makes</w:t>
      </w:r>
      <w:r w:rsidRPr="005D53D8">
        <w:rPr>
          <w:rStyle w:val="StyleUnderline"/>
        </w:rPr>
        <w:t xml:space="preserve"> U.S. military </w:t>
      </w:r>
      <w:r w:rsidRPr="0018706F">
        <w:rPr>
          <w:rStyle w:val="StyleUnderline"/>
          <w:highlight w:val="cyan"/>
        </w:rPr>
        <w:t>intervention</w:t>
      </w:r>
      <w:r w:rsidRPr="005D53D8">
        <w:rPr>
          <w:rStyle w:val="StyleUnderline"/>
        </w:rPr>
        <w:t xml:space="preserve"> seemingly </w:t>
      </w:r>
      <w:r w:rsidRPr="0018706F">
        <w:rPr>
          <w:rStyle w:val="Emphasis"/>
          <w:highlight w:val="cyan"/>
        </w:rPr>
        <w:t>unavoidable</w:t>
      </w:r>
      <w:r w:rsidRPr="00320BC7">
        <w:rPr>
          <w:sz w:val="16"/>
        </w:rPr>
        <w:t>,”[41] which also reminds us that there is a difference between issuing a threat and carrying it out.</w:t>
      </w:r>
    </w:p>
    <w:p w14:paraId="6D7EEED2" w14:textId="77777777" w:rsidR="00EE1DD9" w:rsidRPr="00320BC7" w:rsidRDefault="00EE1DD9" w:rsidP="00EE1DD9">
      <w:pPr>
        <w:rPr>
          <w:sz w:val="16"/>
        </w:rPr>
      </w:pPr>
      <w:r w:rsidRPr="00320BC7">
        <w:rPr>
          <w:sz w:val="16"/>
        </w:rPr>
        <w:t xml:space="preserve">But once those American precision attacks have begun (and China’s conventional and nuclear deterrence has failed to prevent such an intervention) the situation changes. If China’s options to manage and escalate the conventional conflict seem to be getting scarcer because of the effects of American strikes – actual as well as anticipated – what remaining choices will Beijing have aside from crossing the nuclear threshold and putting an end once and for all to its </w:t>
      </w:r>
      <w:r w:rsidRPr="005D53D8">
        <w:rPr>
          <w:rStyle w:val="StyleUnderline"/>
        </w:rPr>
        <w:t>no first use</w:t>
      </w:r>
      <w:r w:rsidRPr="00320BC7">
        <w:rPr>
          <w:sz w:val="16"/>
        </w:rPr>
        <w:t xml:space="preserve"> declaratory policy? This runs against the assessment that “there is no evidence that China envisages using nuclear weapons first to gain a military advantage by destroying U.S. conventional forces or to gain a coercive advantage by demonstrating its greater resolve in a conflict with the United States.”[42] But this envisaging </w:t>
      </w:r>
      <w:r w:rsidRPr="005D53D8">
        <w:rPr>
          <w:rStyle w:val="StyleUnderline"/>
        </w:rPr>
        <w:t xml:space="preserve">has not been </w:t>
      </w:r>
      <w:r w:rsidRPr="005D53D8">
        <w:rPr>
          <w:rStyle w:val="Emphasis"/>
        </w:rPr>
        <w:t>occurring</w:t>
      </w:r>
      <w:r w:rsidRPr="005D53D8">
        <w:rPr>
          <w:rStyle w:val="StyleUnderline"/>
        </w:rPr>
        <w:t xml:space="preserve"> when China is losing a conventional war against </w:t>
      </w:r>
      <w:r w:rsidRPr="005D53D8">
        <w:rPr>
          <w:rStyle w:val="StyleUnderline"/>
        </w:rPr>
        <w:lastRenderedPageBreak/>
        <w:t xml:space="preserve">the </w:t>
      </w:r>
      <w:r w:rsidRPr="005D53D8">
        <w:rPr>
          <w:rStyle w:val="Emphasis"/>
        </w:rPr>
        <w:t>U</w:t>
      </w:r>
      <w:r w:rsidRPr="005D53D8">
        <w:rPr>
          <w:rStyle w:val="StyleUnderline"/>
        </w:rPr>
        <w:t xml:space="preserve">nited </w:t>
      </w:r>
      <w:r w:rsidRPr="005D53D8">
        <w:rPr>
          <w:rStyle w:val="Emphasis"/>
        </w:rPr>
        <w:t>S</w:t>
      </w:r>
      <w:r w:rsidRPr="005D53D8">
        <w:rPr>
          <w:rStyle w:val="StyleUnderline"/>
        </w:rPr>
        <w:t>tates. And</w:t>
      </w:r>
      <w:r w:rsidRPr="00320BC7">
        <w:rPr>
          <w:sz w:val="16"/>
        </w:rPr>
        <w:t xml:space="preserve"> surely </w:t>
      </w:r>
      <w:r w:rsidRPr="005D53D8">
        <w:rPr>
          <w:rStyle w:val="StyleUnderline"/>
        </w:rPr>
        <w:t xml:space="preserve">the possible </w:t>
      </w:r>
      <w:r w:rsidRPr="005D53D8">
        <w:rPr>
          <w:rStyle w:val="Emphasis"/>
        </w:rPr>
        <w:t>targets</w:t>
      </w:r>
      <w:r w:rsidRPr="005D53D8">
        <w:rPr>
          <w:rStyle w:val="StyleUnderline"/>
        </w:rPr>
        <w:t xml:space="preserve"> for a </w:t>
      </w:r>
      <w:r w:rsidRPr="0018706F">
        <w:rPr>
          <w:rStyle w:val="StyleUnderline"/>
          <w:highlight w:val="cyan"/>
        </w:rPr>
        <w:t>nuclear attack</w:t>
      </w:r>
      <w:r w:rsidRPr="005D53D8">
        <w:rPr>
          <w:rStyle w:val="StyleUnderline"/>
        </w:rPr>
        <w:t xml:space="preserve"> by </w:t>
      </w:r>
      <w:r w:rsidRPr="005D53D8">
        <w:rPr>
          <w:rStyle w:val="Emphasis"/>
        </w:rPr>
        <w:t>China</w:t>
      </w:r>
      <w:r w:rsidRPr="005D53D8">
        <w:rPr>
          <w:rStyle w:val="StyleUnderline"/>
        </w:rPr>
        <w:t xml:space="preserve"> </w:t>
      </w:r>
      <w:r w:rsidRPr="0018706F">
        <w:rPr>
          <w:rStyle w:val="StyleUnderline"/>
          <w:highlight w:val="cyan"/>
        </w:rPr>
        <w:t xml:space="preserve">would not be confined to the </w:t>
      </w:r>
      <w:r w:rsidRPr="0018706F">
        <w:rPr>
          <w:rStyle w:val="Emphasis"/>
          <w:highlight w:val="cyan"/>
        </w:rPr>
        <w:t>Strait</w:t>
      </w:r>
      <w:r w:rsidRPr="005D53D8">
        <w:rPr>
          <w:rStyle w:val="StyleUnderline"/>
        </w:rPr>
        <w:t xml:space="preserve">, unraveling any remaining sense of a tacit </w:t>
      </w:r>
      <w:r w:rsidRPr="005D53D8">
        <w:rPr>
          <w:rStyle w:val="Emphasis"/>
        </w:rPr>
        <w:t>agreement</w:t>
      </w:r>
      <w:r w:rsidRPr="005D53D8">
        <w:rPr>
          <w:rStyle w:val="StyleUnderline"/>
        </w:rPr>
        <w:t xml:space="preserve"> to limit the geographical </w:t>
      </w:r>
      <w:r w:rsidRPr="005D53D8">
        <w:rPr>
          <w:rStyle w:val="Emphasis"/>
        </w:rPr>
        <w:t>confines</w:t>
      </w:r>
      <w:r w:rsidRPr="005D53D8">
        <w:rPr>
          <w:rStyle w:val="StyleUnderline"/>
        </w:rPr>
        <w:t xml:space="preserve"> of the conflict.</w:t>
      </w:r>
      <w:r w:rsidRPr="00320BC7">
        <w:rPr>
          <w:sz w:val="16"/>
        </w:rPr>
        <w:t xml:space="preserve"> Would Beijing consider nuclear attacks on US territories in the wider region – including Guam – if it really wanted to exercise some measure of intra-war deterrence (to make the costs of continuing too great for Washington to handle?) Would it want to hold hostage cities and other targets in the Pacific coast of the US mainland?</w:t>
      </w:r>
    </w:p>
    <w:p w14:paraId="399CE414" w14:textId="77777777" w:rsidR="00EE1DD9" w:rsidRPr="00320BC7" w:rsidRDefault="00EE1DD9" w:rsidP="00EE1DD9">
      <w:pPr>
        <w:rPr>
          <w:sz w:val="16"/>
          <w:szCs w:val="16"/>
        </w:rPr>
      </w:pPr>
      <w:r w:rsidRPr="00320BC7">
        <w:rPr>
          <w:sz w:val="16"/>
          <w:szCs w:val="16"/>
        </w:rPr>
        <w:t>The hostage-taking scenario may seem farfetched. But if China judged that America’s conventional attacks were sufficiently damaging to warrant the use of nuclear weapons, it would then be obliged to think ahead to what sort of American retaliation would ensue. Any such thinking would be bound to focus minds on the very significant asymmetry between China’s and America’s nuclear forces, and the absence of nuclear options on Beijing’s part that might communicate intentions of fighting a limited nuclear war[43] (however preposterous that notion sounds). But should escalation dominance in such a situation be judged by capability and doctrine (which would favour the United States) or by desperation (which might favour China)?</w:t>
      </w:r>
    </w:p>
    <w:p w14:paraId="52E69B6C" w14:textId="77777777" w:rsidR="00EE1DD9" w:rsidRPr="00320BC7" w:rsidRDefault="00EE1DD9" w:rsidP="00EE1DD9">
      <w:pPr>
        <w:rPr>
          <w:sz w:val="16"/>
        </w:rPr>
      </w:pPr>
      <w:r w:rsidRPr="00320BC7">
        <w:rPr>
          <w:sz w:val="16"/>
        </w:rPr>
        <w:t xml:space="preserve">At this point </w:t>
      </w:r>
      <w:r w:rsidRPr="005D53D8">
        <w:rPr>
          <w:rStyle w:val="StyleUnderline"/>
        </w:rPr>
        <w:t xml:space="preserve">there is also an </w:t>
      </w:r>
      <w:r w:rsidRPr="005D53D8">
        <w:rPr>
          <w:rStyle w:val="Emphasis"/>
        </w:rPr>
        <w:t>obligation</w:t>
      </w:r>
      <w:r w:rsidRPr="005D53D8">
        <w:rPr>
          <w:rStyle w:val="StyleUnderline"/>
        </w:rPr>
        <w:t xml:space="preserve"> to consider</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 xml:space="preserve">tates </w:t>
      </w:r>
      <w:r w:rsidRPr="0018706F">
        <w:rPr>
          <w:rStyle w:val="StyleUnderline"/>
          <w:highlight w:val="cyan"/>
        </w:rPr>
        <w:t>might</w:t>
      </w:r>
      <w:r w:rsidRPr="005D53D8">
        <w:rPr>
          <w:rStyle w:val="StyleUnderline"/>
        </w:rPr>
        <w:t xml:space="preserve"> be the </w:t>
      </w:r>
      <w:r w:rsidRPr="0018706F">
        <w:rPr>
          <w:rStyle w:val="StyleUnderline"/>
          <w:highlight w:val="cyan"/>
        </w:rPr>
        <w:t>first</w:t>
      </w:r>
      <w:r w:rsidRPr="00320BC7">
        <w:rPr>
          <w:sz w:val="16"/>
        </w:rPr>
        <w:t xml:space="preserve"> of the two nuclear-armed states in this crisis </w:t>
      </w:r>
      <w:r w:rsidRPr="005D53D8">
        <w:rPr>
          <w:rStyle w:val="StyleUnderline"/>
        </w:rPr>
        <w:t xml:space="preserve">to </w:t>
      </w:r>
      <w:r w:rsidRPr="0018706F">
        <w:rPr>
          <w:rStyle w:val="StyleUnderline"/>
          <w:highlight w:val="cyan"/>
        </w:rPr>
        <w:t xml:space="preserve">use </w:t>
      </w:r>
      <w:r w:rsidRPr="0018706F">
        <w:rPr>
          <w:rStyle w:val="Emphasis"/>
          <w:highlight w:val="cyan"/>
        </w:rPr>
        <w:t>nuc</w:t>
      </w:r>
      <w:r w:rsidRPr="005D53D8">
        <w:rPr>
          <w:rStyle w:val="StyleUnderline"/>
        </w:rPr>
        <w:t>lear weapon</w:t>
      </w:r>
      <w:r w:rsidRPr="0018706F">
        <w:rPr>
          <w:rStyle w:val="Emphasis"/>
          <w:highlight w:val="cyan"/>
        </w:rPr>
        <w:t>s</w:t>
      </w:r>
      <w:r w:rsidRPr="00320BC7">
        <w:rPr>
          <w:sz w:val="16"/>
        </w:rPr>
        <w:t xml:space="preserve">. </w:t>
      </w:r>
      <w:r w:rsidRPr="005D53D8">
        <w:rPr>
          <w:rStyle w:val="StyleUnderline"/>
        </w:rPr>
        <w:t>There is</w:t>
      </w:r>
      <w:r w:rsidRPr="00320BC7">
        <w:rPr>
          <w:sz w:val="16"/>
        </w:rPr>
        <w:t xml:space="preserve"> the </w:t>
      </w:r>
      <w:r w:rsidRPr="005D53D8">
        <w:rPr>
          <w:rStyle w:val="StyleUnderline"/>
        </w:rPr>
        <w:t xml:space="preserve">decades-old precedent of US </w:t>
      </w:r>
      <w:r w:rsidRPr="005D53D8">
        <w:rPr>
          <w:rStyle w:val="Emphasis"/>
        </w:rPr>
        <w:t>nuclear threats</w:t>
      </w:r>
      <w:r w:rsidRPr="00320BC7">
        <w:rPr>
          <w:sz w:val="16"/>
        </w:rPr>
        <w:t xml:space="preserve"> against China </w:t>
      </w:r>
      <w:r w:rsidRPr="005D53D8">
        <w:rPr>
          <w:rStyle w:val="StyleUnderline"/>
        </w:rPr>
        <w:t xml:space="preserve">in a </w:t>
      </w:r>
      <w:r w:rsidRPr="005D53D8">
        <w:rPr>
          <w:rStyle w:val="Emphasis"/>
        </w:rPr>
        <w:t>Taiwan</w:t>
      </w:r>
      <w:r w:rsidRPr="005D53D8">
        <w:rPr>
          <w:rStyle w:val="StyleUnderline"/>
        </w:rPr>
        <w:t xml:space="preserve"> Strait crisis</w:t>
      </w:r>
      <w:r w:rsidRPr="00320BC7">
        <w:rPr>
          <w:sz w:val="16"/>
        </w:rPr>
        <w:t xml:space="preserve"> (which occurred several years before China itself had a nuclear arsenal). But the mid-1950s were the era of massive retaliation strategies, and America’s nuclear weapons were not used. And more than half a century later, United States decision-makers would also have some confidence that many of their military objectives – including knocking out PLA systems on the mainland – could be achieved by using advanced conventional systems (eg conventionally armed cruise missiles launched from offshore). Moreover, while some US attacking options would be vulnerable to China’s pressure (including forces based in regional bases) the United States would retain long-range options (including bombers) that would be very hard for the PLA to reach.</w:t>
      </w:r>
    </w:p>
    <w:p w14:paraId="73E55500" w14:textId="77777777" w:rsidR="00EE1DD9" w:rsidRPr="005D53D8" w:rsidRDefault="00EE1DD9" w:rsidP="00EE1DD9">
      <w:pPr>
        <w:rPr>
          <w:rStyle w:val="StyleUnderline"/>
        </w:rPr>
      </w:pPr>
      <w:r w:rsidRPr="00320BC7">
        <w:rPr>
          <w:sz w:val="16"/>
        </w:rPr>
        <w:t xml:space="preserve">But we need to ask whether the United States would use nuclear weapons first in a Taiwan Strait conflict if the conventional phase of that war was heading strongly in China’s favour? In other words, </w:t>
      </w:r>
      <w:r w:rsidRPr="005D53D8">
        <w:rPr>
          <w:rStyle w:val="StyleUnderline"/>
        </w:rPr>
        <w:t xml:space="preserve">if it looked like China had a good prospect of turning military outcomes in the Strait into a political victory: </w:t>
      </w:r>
      <w:r w:rsidRPr="00320BC7">
        <w:rPr>
          <w:rStyle w:val="Emphasis"/>
        </w:rPr>
        <w:t>unification by force</w:t>
      </w:r>
      <w:r w:rsidRPr="005D53D8">
        <w:rPr>
          <w:rStyle w:val="StyleUnderline"/>
        </w:rPr>
        <w:t xml:space="preserve">. Taiwan’s </w:t>
      </w:r>
      <w:r w:rsidRPr="00320BC7">
        <w:rPr>
          <w:rStyle w:val="Emphasis"/>
        </w:rPr>
        <w:t>future</w:t>
      </w:r>
      <w:r w:rsidRPr="005D53D8">
        <w:rPr>
          <w:rStyle w:val="StyleUnderline"/>
        </w:rPr>
        <w:t xml:space="preserve"> could head in almost any direction, including forceful </w:t>
      </w:r>
      <w:r w:rsidRPr="00320BC7">
        <w:rPr>
          <w:rStyle w:val="Emphasis"/>
        </w:rPr>
        <w:t>absorption</w:t>
      </w:r>
      <w:r w:rsidRPr="005D53D8">
        <w:rPr>
          <w:rStyle w:val="StyleUnderline"/>
        </w:rPr>
        <w:t xml:space="preserve"> into China, without any obvious direct </w:t>
      </w:r>
      <w:r w:rsidRPr="00320BC7">
        <w:rPr>
          <w:rStyle w:val="Emphasis"/>
        </w:rPr>
        <w:t>threat</w:t>
      </w:r>
      <w:r w:rsidRPr="005D53D8">
        <w:rPr>
          <w:rStyle w:val="StyleUnderline"/>
        </w:rPr>
        <w:t xml:space="preserve"> to America’s own survival.</w:t>
      </w:r>
      <w:r w:rsidRPr="00320BC7">
        <w:rPr>
          <w:sz w:val="16"/>
        </w:rPr>
        <w:t xml:space="preserve"> Yet </w:t>
      </w:r>
      <w:r w:rsidRPr="0018706F">
        <w:rPr>
          <w:rStyle w:val="StyleUnderline"/>
          <w:highlight w:val="cyan"/>
        </w:rPr>
        <w:t xml:space="preserve">Taiwan’s </w:t>
      </w:r>
      <w:r w:rsidRPr="0018706F">
        <w:rPr>
          <w:rStyle w:val="Emphasis"/>
          <w:highlight w:val="cyan"/>
        </w:rPr>
        <w:t>absorption</w:t>
      </w:r>
      <w:r w:rsidRPr="0018706F">
        <w:rPr>
          <w:rStyle w:val="StyleUnderline"/>
          <w:highlight w:val="cyan"/>
        </w:rPr>
        <w:t xml:space="preserve"> would imply</w:t>
      </w:r>
      <w:r w:rsidRPr="005D53D8">
        <w:rPr>
          <w:rStyle w:val="StyleUnderline"/>
        </w:rPr>
        <w:t xml:space="preserve"> that </w:t>
      </w:r>
      <w:r w:rsidRPr="0018706F">
        <w:rPr>
          <w:rStyle w:val="StyleUnderline"/>
          <w:highlight w:val="cyan"/>
        </w:rPr>
        <w:t xml:space="preserve">Washington had been </w:t>
      </w:r>
      <w:r w:rsidRPr="0018706F">
        <w:rPr>
          <w:rStyle w:val="Emphasis"/>
          <w:highlight w:val="cyan"/>
        </w:rPr>
        <w:t>defeated</w:t>
      </w:r>
      <w:r w:rsidRPr="005D53D8">
        <w:rPr>
          <w:rStyle w:val="StyleUnderline"/>
        </w:rPr>
        <w:t xml:space="preserve"> by China in East Asia. America’s </w:t>
      </w:r>
      <w:r w:rsidRPr="0018706F">
        <w:rPr>
          <w:rStyle w:val="Emphasis"/>
          <w:highlight w:val="cyan"/>
        </w:rPr>
        <w:t>reputation</w:t>
      </w:r>
      <w:r w:rsidRPr="0018706F">
        <w:rPr>
          <w:rStyle w:val="StyleUnderline"/>
          <w:highlight w:val="cyan"/>
        </w:rPr>
        <w:t xml:space="preserve"> amongst</w:t>
      </w:r>
      <w:r w:rsidRPr="005D53D8">
        <w:rPr>
          <w:rStyle w:val="StyleUnderline"/>
        </w:rPr>
        <w:t xml:space="preserve"> regional </w:t>
      </w:r>
      <w:r w:rsidRPr="0018706F">
        <w:rPr>
          <w:rStyle w:val="StyleUnderline"/>
          <w:highlight w:val="cyan"/>
        </w:rPr>
        <w:t>allies</w:t>
      </w:r>
      <w:r w:rsidRPr="005D53D8">
        <w:rPr>
          <w:rStyle w:val="StyleUnderline"/>
        </w:rPr>
        <w:t xml:space="preserve"> which </w:t>
      </w:r>
      <w:r w:rsidRPr="0018706F">
        <w:rPr>
          <w:rStyle w:val="Emphasis"/>
          <w:highlight w:val="cyan"/>
        </w:rPr>
        <w:t>depend</w:t>
      </w:r>
      <w:r w:rsidRPr="0018706F">
        <w:rPr>
          <w:rStyle w:val="StyleUnderline"/>
          <w:highlight w:val="cyan"/>
        </w:rPr>
        <w:t xml:space="preserve"> on it</w:t>
      </w:r>
      <w:r w:rsidRPr="00320BC7">
        <w:rPr>
          <w:sz w:val="16"/>
        </w:rPr>
        <w:t xml:space="preserve"> (eg Japan and Korea) </w:t>
      </w:r>
      <w:r w:rsidRPr="005D53D8">
        <w:rPr>
          <w:rStyle w:val="StyleUnderline"/>
        </w:rPr>
        <w:t xml:space="preserve">would have been seriously affected. </w:t>
      </w:r>
      <w:r w:rsidRPr="00320BC7">
        <w:rPr>
          <w:sz w:val="16"/>
        </w:rPr>
        <w:t xml:space="preserve">Japan’s own security, including against fears of being trapped alongside a triumphant China, would be imperiled by the PLA’s ongoing presence in a Beijing-controlled Taiwan. The </w:t>
      </w:r>
      <w:r w:rsidRPr="005D53D8">
        <w:rPr>
          <w:rStyle w:val="StyleUnderline"/>
        </w:rPr>
        <w:t xml:space="preserve">temptation for </w:t>
      </w:r>
      <w:r w:rsidRPr="00320BC7">
        <w:rPr>
          <w:rStyle w:val="Emphasis"/>
        </w:rPr>
        <w:t>nuclear proliferation</w:t>
      </w:r>
      <w:r w:rsidRPr="00320BC7">
        <w:rPr>
          <w:sz w:val="16"/>
        </w:rPr>
        <w:t xml:space="preserve"> in East Asia </w:t>
      </w:r>
      <w:r w:rsidRPr="005D53D8">
        <w:rPr>
          <w:rStyle w:val="StyleUnderline"/>
        </w:rPr>
        <w:t xml:space="preserve">after America’s </w:t>
      </w:r>
      <w:r w:rsidRPr="00320BC7">
        <w:rPr>
          <w:rStyle w:val="Emphasis"/>
        </w:rPr>
        <w:t>failure</w:t>
      </w:r>
      <w:r w:rsidRPr="005D53D8">
        <w:rPr>
          <w:rStyle w:val="StyleUnderline"/>
        </w:rPr>
        <w:t xml:space="preserve"> to protect the interests of its allies would be strong. America’s national security </w:t>
      </w:r>
      <w:r w:rsidRPr="00320BC7">
        <w:rPr>
          <w:rStyle w:val="Emphasis"/>
        </w:rPr>
        <w:t>policymakers</w:t>
      </w:r>
      <w:r w:rsidRPr="005D53D8">
        <w:rPr>
          <w:rStyle w:val="StyleUnderline"/>
        </w:rPr>
        <w:t xml:space="preserve"> might argue that </w:t>
      </w:r>
      <w:r w:rsidRPr="00320BC7">
        <w:rPr>
          <w:rStyle w:val="Emphasis"/>
        </w:rPr>
        <w:t>despite</w:t>
      </w:r>
      <w:r w:rsidRPr="005D53D8">
        <w:rPr>
          <w:rStyle w:val="StyleUnderline"/>
        </w:rPr>
        <w:t xml:space="preserve"> the enormous </w:t>
      </w:r>
      <w:r w:rsidRPr="00320BC7">
        <w:rPr>
          <w:rStyle w:val="Emphasis"/>
        </w:rPr>
        <w:t>costs</w:t>
      </w:r>
      <w:r w:rsidRPr="005D53D8">
        <w:rPr>
          <w:rStyle w:val="StyleUnderline"/>
        </w:rPr>
        <w:t xml:space="preserve"> of using nuclear weapons,</w:t>
      </w:r>
      <w:r w:rsidRPr="00320BC7">
        <w:rPr>
          <w:sz w:val="16"/>
        </w:rPr>
        <w:t xml:space="preserve"> (and the moral opprobrium that would follow) at stake </w:t>
      </w:r>
      <w:r w:rsidRPr="005D53D8">
        <w:rPr>
          <w:rStyle w:val="StyleUnderline"/>
        </w:rPr>
        <w:t xml:space="preserve">in choosing not to use them was the future of the </w:t>
      </w:r>
      <w:r w:rsidRPr="00320BC7">
        <w:rPr>
          <w:rStyle w:val="Emphasis"/>
        </w:rPr>
        <w:t>East Asian equilibrium</w:t>
      </w:r>
      <w:r w:rsidRPr="005D53D8">
        <w:rPr>
          <w:rStyle w:val="StyleUnderline"/>
        </w:rPr>
        <w:t xml:space="preserve"> on which many United States vital </w:t>
      </w:r>
      <w:r w:rsidRPr="00320BC7">
        <w:rPr>
          <w:rStyle w:val="Emphasis"/>
        </w:rPr>
        <w:t>interests</w:t>
      </w:r>
      <w:r w:rsidRPr="005D53D8">
        <w:rPr>
          <w:rStyle w:val="StyleUnderline"/>
        </w:rPr>
        <w:t xml:space="preserve"> depend.</w:t>
      </w:r>
    </w:p>
    <w:p w14:paraId="3FFAC7E0" w14:textId="77777777" w:rsidR="00EE1DD9" w:rsidRPr="00320BC7" w:rsidRDefault="00EE1DD9" w:rsidP="00EE1DD9">
      <w:pPr>
        <w:rPr>
          <w:sz w:val="16"/>
        </w:rPr>
      </w:pPr>
      <w:r w:rsidRPr="00320BC7">
        <w:rPr>
          <w:sz w:val="16"/>
        </w:rPr>
        <w:t xml:space="preserve">What then of the less deliberate side of the nuclear ledger? Here I do not have in mind an entirely accidental nuclear war – one in which no obvious decision to proceed with hostile acts was involved. Instead there are risks in any close military-technical and doctrinal interdependence between the conventional and nuclear forces of participants in what begins as a limited war in the Taiwan Strait. The question here is a simple one about a complex situation: </w:t>
      </w:r>
      <w:r w:rsidRPr="005D53D8">
        <w:rPr>
          <w:rStyle w:val="StyleUnderline"/>
        </w:rPr>
        <w:t>can either of the two sides</w:t>
      </w:r>
      <w:r w:rsidRPr="00320BC7">
        <w:rPr>
          <w:sz w:val="16"/>
        </w:rPr>
        <w:t xml:space="preserve"> (and especially the United States) </w:t>
      </w:r>
      <w:r w:rsidRPr="005D53D8">
        <w:rPr>
          <w:rStyle w:val="StyleUnderline"/>
        </w:rPr>
        <w:t>put at risk</w:t>
      </w:r>
      <w:r w:rsidRPr="00320BC7">
        <w:rPr>
          <w:sz w:val="16"/>
        </w:rPr>
        <w:t xml:space="preserve"> the </w:t>
      </w:r>
      <w:r w:rsidRPr="005D53D8">
        <w:rPr>
          <w:rStyle w:val="StyleUnderline"/>
        </w:rPr>
        <w:t>conventional forces</w:t>
      </w:r>
      <w:r w:rsidRPr="00320BC7">
        <w:rPr>
          <w:sz w:val="16"/>
        </w:rPr>
        <w:t xml:space="preserve"> of the other side (and especially China’s) </w:t>
      </w:r>
      <w:r w:rsidRPr="005D53D8">
        <w:rPr>
          <w:rStyle w:val="StyleUnderline"/>
        </w:rPr>
        <w:t>without</w:t>
      </w:r>
      <w:r w:rsidRPr="00320BC7">
        <w:rPr>
          <w:sz w:val="16"/>
        </w:rPr>
        <w:t xml:space="preserve"> also </w:t>
      </w:r>
      <w:r w:rsidRPr="005D53D8">
        <w:rPr>
          <w:rStyle w:val="StyleUnderline"/>
        </w:rPr>
        <w:t>endangering the target country’s nuclear forces?</w:t>
      </w:r>
      <w:r w:rsidRPr="00320BC7">
        <w:rPr>
          <w:sz w:val="16"/>
        </w:rPr>
        <w:t xml:space="preserve"> Endangering nuclear forces is not necessarily restricted to attacks on delivery systems and warheads – eg the nuclear armed variants of the PLA rocket forces. Also </w:t>
      </w:r>
      <w:r w:rsidRPr="005D53D8">
        <w:rPr>
          <w:rStyle w:val="StyleUnderline"/>
        </w:rPr>
        <w:t>crucial are</w:t>
      </w:r>
      <w:r w:rsidRPr="00320BC7">
        <w:rPr>
          <w:sz w:val="16"/>
        </w:rPr>
        <w:t xml:space="preserve"> the </w:t>
      </w:r>
      <w:r w:rsidRPr="0018706F">
        <w:rPr>
          <w:rStyle w:val="Emphasis"/>
          <w:highlight w:val="cyan"/>
        </w:rPr>
        <w:t>command</w:t>
      </w:r>
      <w:r w:rsidRPr="0018706F">
        <w:rPr>
          <w:rStyle w:val="StyleUnderline"/>
          <w:highlight w:val="cyan"/>
        </w:rPr>
        <w:t xml:space="preserve"> and </w:t>
      </w:r>
      <w:r w:rsidRPr="0018706F">
        <w:rPr>
          <w:rStyle w:val="Emphasis"/>
          <w:highlight w:val="cyan"/>
        </w:rPr>
        <w:t>control</w:t>
      </w:r>
      <w:r w:rsidRPr="00320BC7">
        <w:rPr>
          <w:sz w:val="16"/>
        </w:rPr>
        <w:t xml:space="preserve">, intelligence, surveillance and reconnaisance systems for these nuclear forces, without which their delivery to target may be compromised or prevented. At stake here is China’s confidence that it retains nuclear options in the event of a significant American conventional attack and America’s confidence that it can attack China’s conventional capabilities without unintentionally putting at risk China’s nuclear forces, </w:t>
      </w:r>
      <w:r w:rsidRPr="0018706F">
        <w:rPr>
          <w:rStyle w:val="Emphasis"/>
          <w:highlight w:val="cyan"/>
        </w:rPr>
        <w:t>creat</w:t>
      </w:r>
      <w:r w:rsidRPr="005D53D8">
        <w:rPr>
          <w:rStyle w:val="StyleUnderline"/>
        </w:rPr>
        <w:t>ing</w:t>
      </w:r>
      <w:r w:rsidRPr="00320BC7">
        <w:rPr>
          <w:sz w:val="16"/>
        </w:rPr>
        <w:t xml:space="preserve"> more </w:t>
      </w:r>
      <w:r w:rsidRPr="0018706F">
        <w:rPr>
          <w:rStyle w:val="StyleUnderline"/>
          <w:highlight w:val="cyan"/>
        </w:rPr>
        <w:t>use</w:t>
      </w:r>
      <w:r w:rsidRPr="00320BC7">
        <w:rPr>
          <w:sz w:val="16"/>
        </w:rPr>
        <w:t xml:space="preserve"> them </w:t>
      </w:r>
      <w:r w:rsidRPr="0018706F">
        <w:rPr>
          <w:rStyle w:val="StyleUnderline"/>
          <w:highlight w:val="cyan"/>
        </w:rPr>
        <w:t>or lose</w:t>
      </w:r>
      <w:r w:rsidRPr="00320BC7">
        <w:rPr>
          <w:sz w:val="16"/>
        </w:rPr>
        <w:t xml:space="preserve"> them </w:t>
      </w:r>
      <w:r w:rsidRPr="005D53D8">
        <w:rPr>
          <w:rStyle w:val="StyleUnderline"/>
        </w:rPr>
        <w:t>choices</w:t>
      </w:r>
      <w:r w:rsidRPr="00320BC7">
        <w:rPr>
          <w:sz w:val="16"/>
        </w:rPr>
        <w:t xml:space="preserve"> for the adversary.</w:t>
      </w:r>
    </w:p>
    <w:p w14:paraId="12D2C55A" w14:textId="77777777" w:rsidR="00EE1DD9" w:rsidRPr="00320BC7" w:rsidRDefault="00EE1DD9" w:rsidP="00EE1DD9">
      <w:pPr>
        <w:rPr>
          <w:sz w:val="16"/>
          <w:szCs w:val="16"/>
        </w:rPr>
      </w:pPr>
      <w:r w:rsidRPr="00320BC7">
        <w:rPr>
          <w:sz w:val="16"/>
          <w:szCs w:val="16"/>
        </w:rPr>
        <w:t xml:space="preserve">This problem is not confined to considerations of a crisis in the Taiwan Strait. The late Desmond Ball and I argued a few years ago that any colocation of the PLA’s conventional and nuclear systems could create significant escalatory hazards in a conventional war between China and Japan which brought in the United States as Japan’s security guarantor.[44] Similar risks would be in play should some of the same mainland missile bases that China would use in conducting attacks against Taiwan allow for nuclear as well as conventional options. David Logan argues that while some of these comingling problems have been overstated and others remedied </w:t>
      </w:r>
      <w:r w:rsidRPr="00320BC7">
        <w:rPr>
          <w:sz w:val="16"/>
          <w:szCs w:val="16"/>
        </w:rPr>
        <w:lastRenderedPageBreak/>
        <w:t>by China’s military reforms, still more may be emerging.[45] P.W. Singer and Ma Xiu have noted that while it was assumed that “the PLA was at least separating its nuclear and conventional forces into distinct and geographically discrete brigades” the deployment of the intermediate range DF26 missile with both conventional and nuclear payloads portends a new and worrying point of instability.[46] If the very same missile offers nuclear as well as conventional options to China, the inadvertent escalation problem raises its dangerous head.</w:t>
      </w:r>
    </w:p>
    <w:p w14:paraId="3AE9D387" w14:textId="77777777" w:rsidR="00EE1DD9" w:rsidRDefault="00EE1DD9" w:rsidP="00EE1DD9">
      <w:pPr>
        <w:rPr>
          <w:sz w:val="16"/>
        </w:rPr>
      </w:pPr>
      <w:r w:rsidRPr="00320BC7">
        <w:rPr>
          <w:sz w:val="16"/>
        </w:rPr>
        <w:t xml:space="preserve">In a thoughtful exploration, </w:t>
      </w:r>
      <w:r w:rsidRPr="00320BC7">
        <w:rPr>
          <w:rStyle w:val="StyleUnderline"/>
        </w:rPr>
        <w:t>Talmadge suggests</w:t>
      </w:r>
      <w:r w:rsidRPr="00320BC7">
        <w:rPr>
          <w:sz w:val="16"/>
        </w:rPr>
        <w:t xml:space="preserve"> that </w:t>
      </w:r>
      <w:r w:rsidRPr="00320BC7">
        <w:rPr>
          <w:rStyle w:val="StyleUnderline"/>
        </w:rPr>
        <w:t xml:space="preserve">in the event the </w:t>
      </w:r>
      <w:r w:rsidRPr="00320BC7">
        <w:rPr>
          <w:rStyle w:val="Emphasis"/>
        </w:rPr>
        <w:t>U</w:t>
      </w:r>
      <w:r w:rsidRPr="00320BC7">
        <w:rPr>
          <w:rStyle w:val="StyleUnderline"/>
        </w:rPr>
        <w:t xml:space="preserve">nited </w:t>
      </w:r>
      <w:r w:rsidRPr="00320BC7">
        <w:rPr>
          <w:rStyle w:val="Emphasis"/>
        </w:rPr>
        <w:t>S</w:t>
      </w:r>
      <w:r w:rsidRPr="00320BC7">
        <w:rPr>
          <w:rStyle w:val="StyleUnderline"/>
        </w:rPr>
        <w:t xml:space="preserve">tates attacked </w:t>
      </w:r>
      <w:r w:rsidRPr="00320BC7">
        <w:rPr>
          <w:sz w:val="16"/>
        </w:rPr>
        <w:t xml:space="preserve">the </w:t>
      </w:r>
      <w:r w:rsidRPr="00320BC7">
        <w:rPr>
          <w:rStyle w:val="StyleUnderline"/>
        </w:rPr>
        <w:t>capabilities</w:t>
      </w:r>
      <w:r w:rsidRPr="00320BC7">
        <w:rPr>
          <w:sz w:val="16"/>
        </w:rPr>
        <w:t xml:space="preserve"> that China </w:t>
      </w:r>
      <w:r w:rsidRPr="00320BC7">
        <w:rPr>
          <w:rStyle w:val="StyleUnderline"/>
        </w:rPr>
        <w:t>was most likely to use in a missile bombardment across the Strait</w:t>
      </w:r>
      <w:r w:rsidRPr="00320BC7">
        <w:rPr>
          <w:sz w:val="16"/>
        </w:rPr>
        <w:t xml:space="preserve">, </w:t>
      </w:r>
      <w:r w:rsidRPr="00320BC7">
        <w:rPr>
          <w:rStyle w:val="StyleUnderline"/>
        </w:rPr>
        <w:t xml:space="preserve">China’s leaders would still retain some of their most </w:t>
      </w:r>
      <w:r w:rsidRPr="00320BC7">
        <w:rPr>
          <w:rStyle w:val="Emphasis"/>
        </w:rPr>
        <w:t>significant</w:t>
      </w:r>
      <w:r w:rsidRPr="00320BC7">
        <w:rPr>
          <w:rStyle w:val="StyleUnderline"/>
        </w:rPr>
        <w:t xml:space="preserve"> nuclear options</w:t>
      </w:r>
      <w:r w:rsidRPr="00320BC7">
        <w:rPr>
          <w:sz w:val="16"/>
        </w:rPr>
        <w:t xml:space="preserve"> (and the command and control systems that would permit their use).[47] What matters less, she argues, are the technical interconnections. </w:t>
      </w:r>
      <w:r w:rsidRPr="00320BC7">
        <w:rPr>
          <w:rStyle w:val="StyleUnderline"/>
        </w:rPr>
        <w:t>What matters</w:t>
      </w:r>
      <w:r w:rsidRPr="00320BC7">
        <w:rPr>
          <w:sz w:val="16"/>
        </w:rPr>
        <w:t xml:space="preserve"> more </w:t>
      </w:r>
      <w:r w:rsidRPr="00320BC7">
        <w:rPr>
          <w:rStyle w:val="StyleUnderline"/>
        </w:rPr>
        <w:t xml:space="preserve">is whether China’s leaders </w:t>
      </w:r>
      <w:r w:rsidRPr="00320BC7">
        <w:rPr>
          <w:rStyle w:val="Emphasis"/>
        </w:rPr>
        <w:t>believe</w:t>
      </w:r>
      <w:r w:rsidRPr="00320BC7">
        <w:rPr>
          <w:sz w:val="16"/>
        </w:rPr>
        <w:t xml:space="preserve"> (wrongly or rightly) </w:t>
      </w:r>
      <w:r w:rsidRPr="00320BC7">
        <w:rPr>
          <w:rStyle w:val="StyleUnderline"/>
        </w:rPr>
        <w:t xml:space="preserve">that the United States had decided on a </w:t>
      </w:r>
      <w:r w:rsidRPr="00320BC7">
        <w:rPr>
          <w:rStyle w:val="Emphasis"/>
        </w:rPr>
        <w:t>counterforce</w:t>
      </w:r>
      <w:r w:rsidRPr="00320BC7">
        <w:rPr>
          <w:rStyle w:val="StyleUnderline"/>
        </w:rPr>
        <w:t xml:space="preserve"> mission</w:t>
      </w:r>
      <w:r w:rsidRPr="00320BC7">
        <w:rPr>
          <w:sz w:val="16"/>
        </w:rPr>
        <w:t xml:space="preserve">, (conventional or nuclear) designed </w:t>
      </w:r>
      <w:r w:rsidRPr="00320BC7">
        <w:rPr>
          <w:rStyle w:val="StyleUnderline"/>
        </w:rPr>
        <w:t>to disarm China</w:t>
      </w:r>
      <w:r w:rsidRPr="00320BC7">
        <w:rPr>
          <w:sz w:val="16"/>
        </w:rPr>
        <w:t xml:space="preserve">. And this version of the </w:t>
      </w:r>
      <w:r w:rsidRPr="0018706F">
        <w:rPr>
          <w:rStyle w:val="StyleUnderline"/>
          <w:highlight w:val="cyan"/>
        </w:rPr>
        <w:t xml:space="preserve">nuclear </w:t>
      </w:r>
      <w:r w:rsidRPr="0018706F">
        <w:rPr>
          <w:rStyle w:val="Emphasis"/>
          <w:highlight w:val="cyan"/>
        </w:rPr>
        <w:t>temptation</w:t>
      </w:r>
      <w:r w:rsidRPr="0018706F">
        <w:rPr>
          <w:rStyle w:val="StyleUnderline"/>
          <w:highlight w:val="cyan"/>
        </w:rPr>
        <w:t xml:space="preserve"> will </w:t>
      </w:r>
      <w:r w:rsidRPr="0018706F">
        <w:rPr>
          <w:rStyle w:val="Emphasis"/>
          <w:highlight w:val="cyan"/>
        </w:rPr>
        <w:t>grow</w:t>
      </w:r>
      <w:r w:rsidRPr="0018706F">
        <w:rPr>
          <w:rStyle w:val="StyleUnderline"/>
          <w:highlight w:val="cyan"/>
        </w:rPr>
        <w:t xml:space="preserve"> for</w:t>
      </w:r>
      <w:r w:rsidRPr="00320BC7">
        <w:rPr>
          <w:rStyle w:val="StyleUnderline"/>
        </w:rPr>
        <w:t xml:space="preserve"> China’s </w:t>
      </w:r>
      <w:r w:rsidRPr="0018706F">
        <w:rPr>
          <w:rStyle w:val="StyleUnderline"/>
          <w:highlight w:val="cyan"/>
        </w:rPr>
        <w:t>leaders</w:t>
      </w:r>
      <w:r w:rsidRPr="00320BC7">
        <w:rPr>
          <w:rStyle w:val="StyleUnderline"/>
        </w:rPr>
        <w:t>, “</w:t>
      </w:r>
      <w:r w:rsidRPr="0018706F">
        <w:rPr>
          <w:rStyle w:val="StyleUnderline"/>
          <w:highlight w:val="cyan"/>
        </w:rPr>
        <w:t xml:space="preserve">as </w:t>
      </w:r>
      <w:r w:rsidRPr="0018706F">
        <w:rPr>
          <w:rStyle w:val="Emphasis"/>
          <w:highlight w:val="cyan"/>
        </w:rPr>
        <w:t>more</w:t>
      </w:r>
      <w:r w:rsidRPr="00320BC7">
        <w:rPr>
          <w:rStyle w:val="StyleUnderline"/>
        </w:rPr>
        <w:t xml:space="preserve"> and </w:t>
      </w:r>
      <w:r w:rsidRPr="00320BC7">
        <w:rPr>
          <w:rStyle w:val="Emphasis"/>
        </w:rPr>
        <w:t>more</w:t>
      </w:r>
      <w:r w:rsidRPr="00320BC7">
        <w:rPr>
          <w:rStyle w:val="StyleUnderline"/>
        </w:rPr>
        <w:t xml:space="preserve"> of their conventional and nuclear or nuclear-relevant </w:t>
      </w:r>
      <w:r w:rsidRPr="0018706F">
        <w:rPr>
          <w:rStyle w:val="Emphasis"/>
          <w:highlight w:val="cyan"/>
        </w:rPr>
        <w:t>assets</w:t>
      </w:r>
      <w:r w:rsidRPr="0018706F">
        <w:rPr>
          <w:rStyle w:val="StyleUnderline"/>
          <w:highlight w:val="cyan"/>
        </w:rPr>
        <w:t xml:space="preserve"> come under </w:t>
      </w:r>
      <w:r w:rsidRPr="0018706F">
        <w:rPr>
          <w:rStyle w:val="Emphasis"/>
          <w:highlight w:val="cyan"/>
        </w:rPr>
        <w:t>threat</w:t>
      </w:r>
      <w:r w:rsidRPr="00320BC7">
        <w:rPr>
          <w:rStyle w:val="StyleUnderline"/>
        </w:rPr>
        <w:t xml:space="preserve"> during a conventional war.”[</w:t>
      </w:r>
      <w:r w:rsidRPr="00320BC7">
        <w:rPr>
          <w:sz w:val="16"/>
        </w:rPr>
        <w:t>48] It needs hardly to be said that putting assets under threat is part of the modern American military philosophy. This would extend to targeting China’s intelligence, surveillance and reconnaissance systems, vital to PLA missile systems (and so reducing the threat to US forces) but also crucial to China’s ability to know what was going on.</w:t>
      </w:r>
    </w:p>
    <w:p w14:paraId="3764C6F9" w14:textId="77777777" w:rsidR="00EE1DD9" w:rsidRDefault="00EE1DD9" w:rsidP="00EE1DD9">
      <w:pPr>
        <w:rPr>
          <w:sz w:val="16"/>
        </w:rPr>
      </w:pPr>
    </w:p>
    <w:p w14:paraId="30320BA2" w14:textId="77777777" w:rsidR="00EE1DD9" w:rsidRPr="006078CA" w:rsidRDefault="00EE1DD9" w:rsidP="00EE1DD9">
      <w:pPr>
        <w:pStyle w:val="Heading4"/>
        <w:rPr>
          <w:rFonts w:asciiTheme="minorHAnsi" w:hAnsiTheme="minorHAnsi" w:cstheme="minorHAnsi"/>
        </w:rPr>
      </w:pPr>
      <w:r w:rsidRPr="006078CA">
        <w:rPr>
          <w:rFonts w:asciiTheme="minorHAnsi" w:hAnsiTheme="minorHAnsi" w:cstheme="minorHAnsi"/>
        </w:rPr>
        <w:t xml:space="preserve">Nuclear war causes </w:t>
      </w:r>
      <w:r w:rsidRPr="006078CA">
        <w:rPr>
          <w:rFonts w:asciiTheme="minorHAnsi" w:hAnsiTheme="minorHAnsi" w:cstheme="minorHAnsi"/>
          <w:u w:val="single"/>
        </w:rPr>
        <w:t>extinction</w:t>
      </w:r>
      <w:r w:rsidRPr="00A92EDD">
        <w:rPr>
          <w:rFonts w:asciiTheme="minorHAnsi" w:hAnsiTheme="minorHAnsi" w:cstheme="minorHAnsi"/>
        </w:rPr>
        <w:t xml:space="preserve"> </w:t>
      </w:r>
      <w:r w:rsidRPr="006078CA">
        <w:rPr>
          <w:rFonts w:asciiTheme="minorHAnsi" w:hAnsiTheme="minorHAnsi" w:cstheme="minorHAnsi"/>
        </w:rPr>
        <w:t>-- counter-forcing is impossible</w:t>
      </w:r>
    </w:p>
    <w:p w14:paraId="0AF52324" w14:textId="77777777" w:rsidR="00EE1DD9" w:rsidRPr="006078CA" w:rsidRDefault="00EE1DD9" w:rsidP="00EE1DD9">
      <w:pPr>
        <w:rPr>
          <w:rFonts w:asciiTheme="minorHAnsi" w:hAnsiTheme="minorHAnsi" w:cstheme="minorHAnsi"/>
        </w:rPr>
      </w:pPr>
      <w:r w:rsidRPr="006078CA">
        <w:rPr>
          <w:rFonts w:asciiTheme="minorHAnsi" w:hAnsiTheme="minorHAnsi" w:cstheme="minorHAnsi"/>
        </w:rPr>
        <w:t xml:space="preserve">Steven </w:t>
      </w:r>
      <w:r w:rsidRPr="006078CA">
        <w:rPr>
          <w:rStyle w:val="Style13ptBold"/>
          <w:rFonts w:asciiTheme="minorHAnsi" w:hAnsiTheme="minorHAnsi" w:cstheme="minorHAnsi"/>
        </w:rPr>
        <w:t>Starr</w:t>
      </w:r>
      <w:r>
        <w:rPr>
          <w:rStyle w:val="Style13ptBold"/>
          <w:rFonts w:asciiTheme="minorHAnsi" w:hAnsiTheme="minorHAnsi" w:cstheme="minorHAnsi"/>
        </w:rPr>
        <w:t xml:space="preserve"> </w:t>
      </w:r>
      <w:r>
        <w:rPr>
          <w:rFonts w:asciiTheme="minorHAnsi" w:hAnsiTheme="minorHAnsi" w:cstheme="minorHAnsi"/>
        </w:rPr>
        <w:t>6/11/</w:t>
      </w:r>
      <w:r w:rsidRPr="0064799C">
        <w:rPr>
          <w:rStyle w:val="Style13ptBold"/>
        </w:rPr>
        <w:t>14</w:t>
      </w:r>
      <w:r w:rsidRPr="006078CA">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2" w:history="1">
        <w:r w:rsidRPr="006078CA">
          <w:rPr>
            <w:rStyle w:val="Hyperlink"/>
            <w:rFonts w:asciiTheme="minorHAnsi" w:hAnsiTheme="minorHAnsi" w:cstheme="minorHAnsi"/>
          </w:rPr>
          <w:t>https://truthout.org/articles/there-can-be-no-winners-in-a-nuclear-war/</w:t>
        </w:r>
      </w:hyperlink>
      <w:r w:rsidRPr="006078CA">
        <w:rPr>
          <w:rStyle w:val="Hyperlink"/>
          <w:rFonts w:asciiTheme="minorHAnsi" w:hAnsiTheme="minorHAnsi" w:cstheme="minorHAnsi"/>
        </w:rPr>
        <w:t>)</w:t>
      </w:r>
      <w:r>
        <w:rPr>
          <w:rStyle w:val="Hyperlink"/>
          <w:rFonts w:asciiTheme="minorHAnsi" w:hAnsiTheme="minorHAnsi" w:cstheme="minorHAnsi"/>
        </w:rPr>
        <w:t xml:space="preserve"> Ngong</w:t>
      </w:r>
    </w:p>
    <w:p w14:paraId="7951D505" w14:textId="77777777" w:rsidR="00EE1DD9" w:rsidRPr="007D41AD" w:rsidRDefault="00EE1DD9" w:rsidP="00EE1DD9">
      <w:pPr>
        <w:rPr>
          <w:rFonts w:asciiTheme="minorHAnsi" w:hAnsiTheme="minorHAnsi" w:cstheme="minorHAnsi"/>
          <w:sz w:val="12"/>
        </w:rPr>
      </w:pPr>
      <w:r w:rsidRPr="00C100FE">
        <w:rPr>
          <w:rStyle w:val="StyleUnderline"/>
          <w:rFonts w:asciiTheme="minorHAnsi" w:hAnsiTheme="minorHAnsi" w:cstheme="minorHAnsi"/>
        </w:rPr>
        <w:t>Nuclear war has no winner</w:t>
      </w:r>
      <w:r w:rsidRPr="00C100FE">
        <w:rPr>
          <w:rFonts w:asciiTheme="minorHAnsi" w:hAnsiTheme="minorHAnsi" w:cstheme="minorHAnsi"/>
          <w:sz w:val="16"/>
          <w:szCs w:val="28"/>
        </w:rPr>
        <w:t xml:space="preserve">. Beginning in 2006, several of </w:t>
      </w:r>
      <w:r w:rsidRPr="00C100FE">
        <w:rPr>
          <w:rStyle w:val="StyleUnderline"/>
          <w:rFonts w:asciiTheme="minorHAnsi" w:hAnsiTheme="minorHAnsi" w:cstheme="minorHAnsi"/>
        </w:rPr>
        <w:t>the world’s leading climatologists</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(at Rutgers, UCLA, John Hopkins University, and the University of Colorado-Boulder) </w:t>
      </w:r>
      <w:r w:rsidRPr="00C100FE">
        <w:rPr>
          <w:rStyle w:val="StyleUnderline"/>
          <w:rFonts w:asciiTheme="minorHAnsi" w:hAnsiTheme="minorHAnsi" w:cstheme="minorHAnsi"/>
        </w:rPr>
        <w:t>published a series of studies that evaluated the long-term environmental consequences of a nuclear war</w:t>
      </w:r>
      <w:r w:rsidRPr="00C100FE">
        <w:rPr>
          <w:rFonts w:asciiTheme="minorHAnsi" w:hAnsiTheme="minorHAnsi" w:cstheme="minorHAnsi"/>
          <w:sz w:val="16"/>
          <w:szCs w:val="28"/>
        </w:rPr>
        <w:t xml:space="preserve">, including baseline scenarios fought with </w:t>
      </w:r>
      <w:r w:rsidRPr="00C100FE">
        <w:rPr>
          <w:rStyle w:val="Emphasis"/>
          <w:rFonts w:asciiTheme="minorHAnsi" w:hAnsiTheme="minorHAnsi" w:cstheme="minorHAnsi"/>
        </w:rPr>
        <w:t>merely 1% of the explosive</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power in the US and/or Russian launch-ready nuclear arsenals. </w:t>
      </w:r>
      <w:r w:rsidRPr="00C100FE">
        <w:rPr>
          <w:rStyle w:val="StyleUnderline"/>
          <w:rFonts w:asciiTheme="minorHAnsi" w:hAnsiTheme="minorHAnsi" w:cstheme="minorHAnsi"/>
        </w:rPr>
        <w:t xml:space="preserve">They concluded that the consequences of </w:t>
      </w:r>
      <w:r w:rsidRPr="00C100FE">
        <w:rPr>
          <w:rStyle w:val="Emphasis"/>
          <w:rFonts w:asciiTheme="minorHAnsi" w:hAnsiTheme="minorHAnsi" w:cstheme="minorHAnsi"/>
        </w:rPr>
        <w:t>even a “small</w:t>
      </w:r>
      <w:r w:rsidRPr="006078CA">
        <w:rPr>
          <w:rStyle w:val="Emphasis"/>
          <w:rFonts w:asciiTheme="minorHAnsi" w:hAnsiTheme="minorHAnsi" w:cstheme="minorHAnsi"/>
          <w:highlight w:val="green"/>
        </w:rPr>
        <w:t xml:space="preserve">” nuclear war </w:t>
      </w:r>
      <w:r w:rsidRPr="00C100FE">
        <w:rPr>
          <w:rStyle w:val="Emphasis"/>
          <w:rFonts w:asciiTheme="minorHAnsi" w:hAnsiTheme="minorHAnsi" w:cstheme="minorHAnsi"/>
        </w:rPr>
        <w:t xml:space="preserve">would include catastrophic </w:t>
      </w:r>
      <w:r w:rsidRPr="006078CA">
        <w:rPr>
          <w:rStyle w:val="Emphasis"/>
          <w:rFonts w:asciiTheme="minorHAnsi" w:hAnsiTheme="minorHAnsi" w:cstheme="minorHAnsi"/>
          <w:highlight w:val="green"/>
        </w:rPr>
        <w:t>disruptions of global climate</w:t>
      </w:r>
      <w:r w:rsidRPr="006078CA">
        <w:rPr>
          <w:rStyle w:val="StyleUnderline"/>
          <w:rFonts w:asciiTheme="minorHAnsi" w:hAnsiTheme="minorHAnsi" w:cstheme="minorHAnsi"/>
        </w:rPr>
        <w:t xml:space="preserve"> and massive destruction of Earth’s </w:t>
      </w:r>
      <w:r w:rsidRPr="00C100FE">
        <w:rPr>
          <w:rStyle w:val="StyleUnderline"/>
          <w:rFonts w:asciiTheme="minorHAnsi" w:hAnsiTheme="minorHAnsi" w:cstheme="minorHAnsi"/>
        </w:rPr>
        <w:t>protective ozone layer</w:t>
      </w:r>
      <w:r w:rsidRPr="00C100FE">
        <w:rPr>
          <w:rFonts w:asciiTheme="minorHAnsi" w:hAnsiTheme="minorHAnsi" w:cstheme="minorHAnsi"/>
          <w:sz w:val="16"/>
          <w:szCs w:val="28"/>
        </w:rPr>
        <w:t>. These and more recent studies predict that global agriculture would be so negatively affected by such a war, a global famine would resul</w:t>
      </w:r>
      <w:r w:rsidRPr="006078CA">
        <w:rPr>
          <w:rFonts w:asciiTheme="minorHAnsi" w:hAnsiTheme="minorHAnsi" w:cstheme="minorHAnsi"/>
          <w:sz w:val="16"/>
          <w:szCs w:val="28"/>
        </w:rPr>
        <w:t>t, which would cause up to 2 billion people to starve to death. These peer-reviewed studies – which were analyzed by the best scientists in the world and found to be without error – also predict that a war fought with less than half of US or Russian strategic</w:t>
      </w:r>
      <w:r w:rsidRPr="006078CA">
        <w:rPr>
          <w:rFonts w:asciiTheme="minorHAnsi" w:hAnsiTheme="minorHAnsi" w:cstheme="minorHAnsi"/>
          <w:sz w:val="12"/>
        </w:rPr>
        <w:t xml:space="preserve"> </w:t>
      </w:r>
      <w:r w:rsidRPr="00C100FE">
        <w:rPr>
          <w:rStyle w:val="StyleUnderline"/>
          <w:rFonts w:asciiTheme="minorHAnsi" w:hAnsiTheme="minorHAnsi" w:cstheme="minorHAnsi"/>
        </w:rPr>
        <w:t>nuclear weapons would destroy the human race</w:t>
      </w:r>
      <w:r w:rsidRPr="00C100FE">
        <w:rPr>
          <w:rFonts w:asciiTheme="minorHAnsi" w:hAnsiTheme="minorHAnsi" w:cstheme="minorHAnsi"/>
          <w:sz w:val="16"/>
          <w:szCs w:val="28"/>
        </w:rPr>
        <w:t xml:space="preserve">. In other words, a US-Russian nuclear war would </w:t>
      </w:r>
      <w:r w:rsidRPr="00C100FE">
        <w:rPr>
          <w:rStyle w:val="StyleUnderline"/>
          <w:rFonts w:asciiTheme="minorHAnsi" w:hAnsiTheme="minorHAnsi" w:cstheme="minorHAnsi"/>
        </w:rPr>
        <w:t xml:space="preserve">create such extreme long-term damage to the global environment that it would leave the </w:t>
      </w:r>
      <w:r w:rsidRPr="006078CA">
        <w:rPr>
          <w:rStyle w:val="StyleUnderline"/>
          <w:rFonts w:asciiTheme="minorHAnsi" w:hAnsiTheme="minorHAnsi" w:cstheme="minorHAnsi"/>
          <w:highlight w:val="green"/>
        </w:rPr>
        <w:t xml:space="preserve">Earth uninhabitable for </w:t>
      </w:r>
      <w:r w:rsidRPr="00C100FE">
        <w:rPr>
          <w:rStyle w:val="StyleUnderline"/>
          <w:rFonts w:asciiTheme="minorHAnsi" w:hAnsiTheme="minorHAnsi" w:cstheme="minorHAnsi"/>
        </w:rPr>
        <w:t xml:space="preserve">humans and most animal forms of </w:t>
      </w:r>
      <w:r w:rsidRPr="006078CA">
        <w:rPr>
          <w:rStyle w:val="StyleUnderline"/>
          <w:rFonts w:asciiTheme="minorHAnsi" w:hAnsiTheme="minorHAnsi" w:cstheme="minorHAnsi"/>
          <w:highlight w:val="green"/>
        </w:rPr>
        <w:t>life</w:t>
      </w:r>
      <w:r w:rsidRPr="006078CA">
        <w:rPr>
          <w:rFonts w:asciiTheme="minorHAnsi" w:hAnsiTheme="minorHAnsi" w:cstheme="minorHAnsi"/>
          <w:sz w:val="16"/>
          <w:szCs w:val="28"/>
        </w:rPr>
        <w:t xml:space="preserve">. A recent article in the Bulletin of the Atomic Scientists, “Self-assured destruction: The </w:t>
      </w:r>
      <w:r w:rsidRPr="00C100FE">
        <w:rPr>
          <w:rFonts w:asciiTheme="minorHAnsi" w:hAnsiTheme="minorHAnsi" w:cstheme="minorHAnsi"/>
          <w:sz w:val="16"/>
          <w:szCs w:val="28"/>
        </w:rPr>
        <w:t>climate impa</w:t>
      </w:r>
      <w:r w:rsidRPr="006078CA">
        <w:rPr>
          <w:rFonts w:asciiTheme="minorHAnsi" w:hAnsiTheme="minorHAnsi" w:cstheme="minorHAnsi"/>
          <w:sz w:val="16"/>
          <w:szCs w:val="28"/>
        </w:rPr>
        <w:t>cts of nuclear war,” begins by stating: “</w:t>
      </w:r>
      <w:r w:rsidRPr="006078CA">
        <w:rPr>
          <w:rStyle w:val="StyleUnderline"/>
          <w:rFonts w:asciiTheme="minorHAnsi" w:hAnsiTheme="minorHAnsi" w:cstheme="minorHAnsi"/>
        </w:rPr>
        <w:t>A nuclear war</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between Russia and the United States, even after the arsenal reductions planned under New START, </w:t>
      </w:r>
      <w:r w:rsidRPr="006078CA">
        <w:rPr>
          <w:rStyle w:val="StyleUnderline"/>
          <w:rFonts w:asciiTheme="minorHAnsi" w:hAnsiTheme="minorHAnsi" w:cstheme="minorHAnsi"/>
        </w:rPr>
        <w:t>could produce a nuclear winter. Hence, an attack by either side could be suicidal, resulting in self-assured destruction</w:t>
      </w:r>
      <w:r w:rsidRPr="006078CA">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6078CA">
        <w:rPr>
          <w:rStyle w:val="StyleUnderline"/>
          <w:rFonts w:asciiTheme="minorHAnsi" w:hAnsiTheme="minorHAnsi" w:cstheme="minorHAnsi"/>
        </w:rPr>
        <w:t xml:space="preserve">It explains that </w:t>
      </w:r>
      <w:r w:rsidRPr="0064799C">
        <w:rPr>
          <w:rStyle w:val="StyleUnderline"/>
          <w:rFonts w:asciiTheme="minorHAnsi" w:hAnsiTheme="minorHAnsi" w:cstheme="minorHAnsi"/>
          <w:highlight w:val="green"/>
        </w:rPr>
        <w:t>nuclear firestorms</w:t>
      </w:r>
      <w:r w:rsidRPr="006078CA">
        <w:rPr>
          <w:rStyle w:val="StyleUnderline"/>
          <w:rFonts w:asciiTheme="minorHAnsi" w:hAnsiTheme="minorHAnsi" w:cstheme="minorHAnsi"/>
        </w:rPr>
        <w:t xml:space="preserve"> would produce </w:t>
      </w:r>
      <w:r w:rsidRPr="0064799C">
        <w:rPr>
          <w:rStyle w:val="StyleUnderline"/>
          <w:rFonts w:asciiTheme="minorHAnsi" w:hAnsiTheme="minorHAnsi" w:cstheme="minorHAnsi"/>
          <w:highlight w:val="green"/>
        </w:rPr>
        <w:t>millions of tons of smoke</w:t>
      </w:r>
      <w:r w:rsidRPr="006078CA">
        <w:rPr>
          <w:rStyle w:val="StyleUnderline"/>
          <w:rFonts w:asciiTheme="minorHAnsi" w:hAnsiTheme="minorHAnsi" w:cstheme="minorHAnsi"/>
        </w:rPr>
        <w:t xml:space="preserve">, which would rise above cloud level and form a global stratospheric </w:t>
      </w:r>
      <w:r w:rsidRPr="0064799C">
        <w:rPr>
          <w:rStyle w:val="StyleUnderline"/>
          <w:rFonts w:asciiTheme="minorHAnsi" w:hAnsiTheme="minorHAnsi" w:cstheme="minorHAnsi"/>
          <w:highlight w:val="green"/>
        </w:rPr>
        <w:t>smoke layer that</w:t>
      </w:r>
      <w:r w:rsidRPr="006078CA">
        <w:rPr>
          <w:rStyle w:val="StyleUnderline"/>
          <w:rFonts w:asciiTheme="minorHAnsi" w:hAnsiTheme="minorHAnsi" w:cstheme="minorHAnsi"/>
        </w:rPr>
        <w:t xml:space="preserve"> would rapidly </w:t>
      </w:r>
      <w:r w:rsidRPr="0064799C">
        <w:rPr>
          <w:rStyle w:val="StyleUnderline"/>
          <w:rFonts w:asciiTheme="minorHAnsi" w:hAnsiTheme="minorHAnsi" w:cstheme="minorHAnsi"/>
          <w:highlight w:val="green"/>
        </w:rPr>
        <w:t>encircle the Earth</w:t>
      </w:r>
      <w:r w:rsidRPr="006078CA">
        <w:rPr>
          <w:rStyle w:val="StyleUnderline"/>
          <w:rFonts w:asciiTheme="minorHAnsi" w:hAnsiTheme="minorHAnsi" w:cstheme="minorHAnsi"/>
        </w:rPr>
        <w:t>. The smoke layer would remain for at least a decade, and it would act to destroy the protective ozone layer</w:t>
      </w:r>
      <w:r w:rsidRPr="006078CA">
        <w:rPr>
          <w:rFonts w:asciiTheme="minorHAnsi" w:hAnsiTheme="minorHAnsi" w:cstheme="minorHAnsi"/>
          <w:sz w:val="12"/>
        </w:rPr>
        <w:t xml:space="preserve"> (</w:t>
      </w:r>
      <w:r w:rsidRPr="006078CA">
        <w:rPr>
          <w:rStyle w:val="StyleUnderline"/>
          <w:rFonts w:asciiTheme="minorHAnsi" w:hAnsiTheme="minorHAnsi" w:cstheme="minorHAnsi"/>
        </w:rPr>
        <w:t>vastly increasing the UV-B reaching Earth</w:t>
      </w:r>
      <w:r w:rsidRPr="006078CA">
        <w:rPr>
          <w:rFonts w:asciiTheme="minorHAnsi" w:hAnsiTheme="minorHAnsi" w:cstheme="minorHAnsi"/>
          <w:sz w:val="12"/>
        </w:rPr>
        <w:t xml:space="preserve">) </w:t>
      </w:r>
      <w:r w:rsidRPr="006078CA">
        <w:rPr>
          <w:rStyle w:val="StyleUnderline"/>
          <w:rFonts w:asciiTheme="minorHAnsi" w:hAnsiTheme="minorHAnsi" w:cstheme="minorHAnsi"/>
        </w:rPr>
        <w:t>as well as block warming sunlight, thus creating Ice Age weather conditions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that would last 10 years or longer. </w:t>
      </w:r>
      <w:r w:rsidRPr="006078CA">
        <w:rPr>
          <w:rFonts w:asciiTheme="minorHAnsi" w:hAnsiTheme="minorHAnsi" w:cstheme="minorHAnsi"/>
          <w:sz w:val="16"/>
          <w:szCs w:val="28"/>
        </w:rPr>
        <w:lastRenderedPageBreak/>
        <w:t xml:space="preserve">Following a US-Russian nuclear war, </w:t>
      </w:r>
      <w:r w:rsidRPr="006078CA">
        <w:rPr>
          <w:rStyle w:val="StyleUnderline"/>
          <w:rFonts w:asciiTheme="minorHAnsi" w:hAnsiTheme="minorHAnsi" w:cstheme="minorHAnsi"/>
        </w:rPr>
        <w:t>temperatures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in the central US and Eurasia </w:t>
      </w:r>
      <w:r w:rsidRPr="006078CA">
        <w:rPr>
          <w:rStyle w:val="StyleUnderline"/>
          <w:rFonts w:asciiTheme="minorHAnsi" w:hAnsiTheme="minorHAnsi" w:cstheme="minorHAnsi"/>
        </w:rPr>
        <w:t>would fall below freezing every day</w:t>
      </w:r>
      <w:r w:rsidRPr="006078CA">
        <w:rPr>
          <w:rFonts w:asciiTheme="minorHAnsi" w:hAnsiTheme="minorHAnsi" w:cstheme="minorHAnsi"/>
          <w:sz w:val="12"/>
        </w:rPr>
        <w:t xml:space="preserve"> </w:t>
      </w:r>
      <w:r w:rsidRPr="006078CA">
        <w:rPr>
          <w:rFonts w:asciiTheme="minorHAnsi" w:hAnsiTheme="minorHAnsi" w:cstheme="minorHAnsi"/>
          <w:sz w:val="16"/>
          <w:szCs w:val="28"/>
        </w:rPr>
        <w:t>for one to three years</w:t>
      </w:r>
      <w:r w:rsidRPr="006078CA">
        <w:rPr>
          <w:rStyle w:val="StyleUnderline"/>
          <w:rFonts w:asciiTheme="minorHAnsi" w:hAnsiTheme="minorHAnsi" w:cstheme="minorHAnsi"/>
        </w:rPr>
        <w:t>; the intense cold would completely eliminate growing seasons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for a decade or longer. </w:t>
      </w:r>
      <w:r w:rsidRPr="006078CA">
        <w:rPr>
          <w:rStyle w:val="StyleUnderline"/>
          <w:rFonts w:asciiTheme="minorHAnsi" w:hAnsiTheme="minorHAnsi" w:cstheme="minorHAnsi"/>
          <w:highlight w:val="green"/>
        </w:rPr>
        <w:t xml:space="preserve">No crops could be grown, leading to a famine </w:t>
      </w:r>
      <w:r w:rsidRPr="00C100FE">
        <w:rPr>
          <w:rStyle w:val="StyleUnderline"/>
          <w:rFonts w:asciiTheme="minorHAnsi" w:hAnsiTheme="minorHAnsi" w:cstheme="minorHAnsi"/>
        </w:rPr>
        <w:t>that would kill most humans</w:t>
      </w:r>
      <w:r w:rsidRPr="006078CA">
        <w:rPr>
          <w:rStyle w:val="StyleUnderline"/>
          <w:rFonts w:asciiTheme="minorHAnsi" w:hAnsiTheme="minorHAnsi" w:cstheme="minorHAnsi"/>
        </w:rPr>
        <w:t xml:space="preserve"> and large animal populations. </w:t>
      </w:r>
      <w:r w:rsidRPr="006078CA">
        <w:rPr>
          <w:rStyle w:val="Emphasis"/>
          <w:rFonts w:asciiTheme="minorHAnsi" w:hAnsiTheme="minorHAnsi" w:cstheme="minorHAnsi"/>
          <w:highlight w:val="green"/>
        </w:rPr>
        <w:t>E</w:t>
      </w:r>
      <w:r w:rsidRPr="006078CA">
        <w:rPr>
          <w:rStyle w:val="StyleUnderline"/>
          <w:rFonts w:asciiTheme="minorHAnsi" w:hAnsiTheme="minorHAnsi" w:cstheme="minorHAnsi"/>
        </w:rPr>
        <w:t>lectro</w:t>
      </w:r>
      <w:r w:rsidRPr="006078CA">
        <w:rPr>
          <w:rStyle w:val="Emphasis"/>
          <w:rFonts w:asciiTheme="minorHAnsi" w:hAnsiTheme="minorHAnsi" w:cstheme="minorHAnsi"/>
          <w:highlight w:val="green"/>
        </w:rPr>
        <w:t>m</w:t>
      </w:r>
      <w:r w:rsidRPr="006078CA">
        <w:rPr>
          <w:rStyle w:val="StyleUnderline"/>
          <w:rFonts w:asciiTheme="minorHAnsi" w:hAnsiTheme="minorHAnsi" w:cstheme="minorHAnsi"/>
        </w:rPr>
        <w:t xml:space="preserve">agnetic </w:t>
      </w:r>
      <w:r w:rsidRPr="006078CA">
        <w:rPr>
          <w:rStyle w:val="Emphasis"/>
          <w:rFonts w:asciiTheme="minorHAnsi" w:hAnsiTheme="minorHAnsi" w:cstheme="minorHAnsi"/>
          <w:highlight w:val="green"/>
        </w:rPr>
        <w:t>p</w:t>
      </w:r>
      <w:r w:rsidRPr="006078CA">
        <w:rPr>
          <w:rStyle w:val="StyleUnderline"/>
          <w:rFonts w:asciiTheme="minorHAnsi" w:hAnsiTheme="minorHAnsi" w:cstheme="minorHAnsi"/>
        </w:rPr>
        <w:t xml:space="preserve">ulse </w:t>
      </w:r>
      <w:r w:rsidRPr="00C100FE">
        <w:rPr>
          <w:rStyle w:val="StyleUnderline"/>
          <w:rFonts w:asciiTheme="minorHAnsi" w:hAnsiTheme="minorHAnsi" w:cstheme="minorHAnsi"/>
        </w:rPr>
        <w:t>from high-altitude</w:t>
      </w:r>
      <w:r w:rsidRPr="006078CA">
        <w:rPr>
          <w:rStyle w:val="StyleUnderline"/>
          <w:rFonts w:asciiTheme="minorHAnsi" w:hAnsiTheme="minorHAnsi" w:cstheme="minorHAnsi"/>
        </w:rPr>
        <w:t xml:space="preserve"> nuclear detonations </w:t>
      </w:r>
      <w:r w:rsidRPr="006078CA">
        <w:rPr>
          <w:rStyle w:val="StyleUnderline"/>
          <w:rFonts w:asciiTheme="minorHAnsi" w:hAnsiTheme="minorHAnsi" w:cstheme="minorHAnsi"/>
          <w:highlight w:val="green"/>
        </w:rPr>
        <w:t>would destroy</w:t>
      </w:r>
      <w:r w:rsidRPr="006078CA">
        <w:rPr>
          <w:rStyle w:val="StyleUnderline"/>
          <w:rFonts w:asciiTheme="minorHAnsi" w:hAnsiTheme="minorHAnsi" w:cstheme="minorHAnsi"/>
        </w:rPr>
        <w:t xml:space="preserve"> the integrated circuits in </w:t>
      </w:r>
      <w:r w:rsidRPr="00C100FE">
        <w:rPr>
          <w:rStyle w:val="StyleUnderline"/>
          <w:rFonts w:asciiTheme="minorHAnsi" w:hAnsiTheme="minorHAnsi" w:cstheme="minorHAnsi"/>
        </w:rPr>
        <w:t xml:space="preserve">all modern </w:t>
      </w:r>
      <w:r w:rsidRPr="006078CA">
        <w:rPr>
          <w:rStyle w:val="StyleUnderline"/>
          <w:rFonts w:asciiTheme="minorHAnsi" w:hAnsiTheme="minorHAnsi" w:cstheme="minorHAnsi"/>
          <w:highlight w:val="green"/>
        </w:rPr>
        <w:t>electronic devices</w:t>
      </w:r>
      <w:r w:rsidRPr="006078CA">
        <w:rPr>
          <w:rStyle w:val="StyleUnderline"/>
          <w:rFonts w:asciiTheme="minorHAnsi" w:hAnsiTheme="minorHAnsi" w:cstheme="minorHAnsi"/>
        </w:rPr>
        <w:t xml:space="preserve">, including those in commercial nuclear power plants. </w:t>
      </w:r>
      <w:r w:rsidRPr="00C100FE">
        <w:rPr>
          <w:rStyle w:val="StyleUnderline"/>
          <w:rFonts w:asciiTheme="minorHAnsi" w:hAnsiTheme="minorHAnsi" w:cstheme="minorHAnsi"/>
        </w:rPr>
        <w:t xml:space="preserve">Every </w:t>
      </w:r>
      <w:r w:rsidRPr="006078CA">
        <w:rPr>
          <w:rStyle w:val="StyleUnderline"/>
          <w:rFonts w:asciiTheme="minorHAnsi" w:hAnsiTheme="minorHAnsi" w:cstheme="minorHAnsi"/>
          <w:highlight w:val="green"/>
        </w:rPr>
        <w:t xml:space="preserve">nuclear reactor </w:t>
      </w:r>
      <w:r w:rsidRPr="00C100FE">
        <w:rPr>
          <w:rStyle w:val="StyleUnderline"/>
          <w:rFonts w:asciiTheme="minorHAnsi" w:hAnsiTheme="minorHAnsi" w:cstheme="minorHAnsi"/>
        </w:rPr>
        <w:t xml:space="preserve">would almost </w:t>
      </w:r>
      <w:r w:rsidRPr="006078CA">
        <w:rPr>
          <w:rStyle w:val="Emphasis"/>
          <w:rFonts w:asciiTheme="minorHAnsi" w:hAnsiTheme="minorHAnsi" w:cstheme="minorHAnsi"/>
          <w:highlight w:val="green"/>
        </w:rPr>
        <w:t>instantly meltdown</w:t>
      </w:r>
      <w:r w:rsidRPr="006078CA">
        <w:rPr>
          <w:rStyle w:val="StyleUnderline"/>
          <w:rFonts w:asciiTheme="minorHAnsi" w:hAnsiTheme="minorHAnsi" w:cstheme="minorHAnsi"/>
        </w:rPr>
        <w:t>; every nuclear spent fuel pool</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which contain many times more radioactivity than found in the reactors) </w:t>
      </w:r>
      <w:r w:rsidRPr="006078CA">
        <w:rPr>
          <w:rStyle w:val="StyleUnderline"/>
          <w:rFonts w:asciiTheme="minorHAnsi" w:hAnsiTheme="minorHAnsi" w:cstheme="minorHAnsi"/>
        </w:rPr>
        <w:t>would boil off, releasing vast amounts of long-lived radioactivity. The fallout</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would make most of the US and Europe </w:t>
      </w:r>
      <w:r w:rsidRPr="006078CA">
        <w:rPr>
          <w:rStyle w:val="Emphasis"/>
          <w:rFonts w:asciiTheme="minorHAnsi" w:hAnsiTheme="minorHAnsi" w:cstheme="minorHAnsi"/>
        </w:rPr>
        <w:t>uninhabitable</w:t>
      </w:r>
      <w:r w:rsidRPr="006078CA">
        <w:rPr>
          <w:rFonts w:asciiTheme="minorHAnsi" w:hAnsiTheme="minorHAnsi" w:cstheme="minorHAnsi"/>
          <w:sz w:val="16"/>
          <w:szCs w:val="28"/>
        </w:rPr>
        <w:t xml:space="preserve">. Of course, </w:t>
      </w:r>
      <w:r w:rsidRPr="006078CA">
        <w:rPr>
          <w:rStyle w:val="StyleUnderline"/>
          <w:rFonts w:asciiTheme="minorHAnsi" w:hAnsiTheme="minorHAnsi" w:cstheme="minorHAnsi"/>
        </w:rPr>
        <w:t>the survivors of the nuclear war would be starving to death</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6078CA">
        <w:rPr>
          <w:rStyle w:val="StyleUnderline"/>
          <w:rFonts w:asciiTheme="minorHAnsi" w:hAnsiTheme="minorHAnsi" w:cstheme="minorHAnsi"/>
          <w:highlight w:val="green"/>
        </w:rPr>
        <w:t xml:space="preserve">Theories of </w:t>
      </w:r>
      <w:r w:rsidRPr="00C100FE">
        <w:rPr>
          <w:rStyle w:val="StyleUnderline"/>
          <w:rFonts w:asciiTheme="minorHAnsi" w:hAnsiTheme="minorHAnsi" w:cstheme="minorHAnsi"/>
        </w:rPr>
        <w:t xml:space="preserve">“limited nuclear war” and “nuclear </w:t>
      </w:r>
      <w:r w:rsidRPr="006078CA">
        <w:rPr>
          <w:rStyle w:val="StyleUnderline"/>
          <w:rFonts w:asciiTheme="minorHAnsi" w:hAnsiTheme="minorHAnsi" w:cstheme="minorHAnsi"/>
          <w:highlight w:val="green"/>
        </w:rPr>
        <w:t>de-escalation” are unrealistic</w:t>
      </w:r>
      <w:r w:rsidRPr="006078CA">
        <w:rPr>
          <w:rFonts w:asciiTheme="minorHAnsi" w:hAnsiTheme="minorHAnsi" w:cstheme="minorHAnsi"/>
          <w:sz w:val="16"/>
          <w:szCs w:val="28"/>
        </w:rPr>
        <w:t>. In 2002 the Bush administration modified US strategic doctrine fro</w:t>
      </w:r>
      <w:r w:rsidRPr="00C100FE">
        <w:rPr>
          <w:rFonts w:asciiTheme="minorHAnsi" w:hAnsiTheme="minorHAnsi" w:cstheme="minorHAnsi"/>
          <w:sz w:val="16"/>
          <w:szCs w:val="28"/>
        </w:rPr>
        <w:t>m a retaliatory role to</w:t>
      </w:r>
      <w:r w:rsidRPr="006078CA">
        <w:rPr>
          <w:rFonts w:asciiTheme="minorHAnsi" w:hAnsiTheme="minorHAnsi" w:cstheme="minorHAnsi"/>
          <w:sz w:val="16"/>
          <w:szCs w:val="28"/>
        </w:rPr>
        <w:t xml:space="preserve"> permit preemptive nuclear attack; in 2010, the Obama administration made only incremental and miniscule changes to this doctrine, leaving it essentially unchanged. Furthermore</w:t>
      </w:r>
      <w:r w:rsidRPr="006078CA">
        <w:rPr>
          <w:rFonts w:asciiTheme="minorHAnsi" w:hAnsiTheme="minorHAnsi" w:cstheme="minorHAnsi"/>
          <w:sz w:val="16"/>
          <w:szCs w:val="28"/>
          <w:highlight w:val="green"/>
        </w:rPr>
        <w:t xml:space="preserve">, </w:t>
      </w:r>
      <w:r w:rsidRPr="006078CA">
        <w:rPr>
          <w:rStyle w:val="StyleUnderline"/>
          <w:rFonts w:asciiTheme="minorHAnsi" w:hAnsiTheme="minorHAnsi" w:cstheme="minorHAnsi"/>
          <w:highlight w:val="green"/>
        </w:rPr>
        <w:t>Counterforce</w:t>
      </w:r>
      <w:r w:rsidRPr="006078CA">
        <w:rPr>
          <w:rStyle w:val="StyleUnderline"/>
          <w:rFonts w:asciiTheme="minorHAnsi" w:hAnsiTheme="minorHAnsi" w:cstheme="minorHAnsi"/>
        </w:rPr>
        <w:t xml:space="preserve"> doctrine – used by both the US and Russian military – </w:t>
      </w:r>
      <w:r w:rsidRPr="006078CA">
        <w:rPr>
          <w:rStyle w:val="StyleUnderline"/>
          <w:rFonts w:asciiTheme="minorHAnsi" w:hAnsiTheme="minorHAnsi" w:cstheme="minorHAnsi"/>
          <w:highlight w:val="green"/>
        </w:rPr>
        <w:t xml:space="preserve">emphasizes the need for preemptive strikes </w:t>
      </w:r>
      <w:r w:rsidRPr="006078CA">
        <w:rPr>
          <w:rStyle w:val="StyleUnderline"/>
          <w:rFonts w:asciiTheme="minorHAnsi" w:hAnsiTheme="minorHAnsi" w:cstheme="minorHAnsi"/>
          <w:bCs/>
          <w:sz w:val="32"/>
          <w:szCs w:val="32"/>
          <w:highlight w:val="green"/>
        </w:rPr>
        <w:t>once nuclear war begins.</w:t>
      </w:r>
      <w:r w:rsidRPr="006078CA">
        <w:rPr>
          <w:rStyle w:val="StyleUnderline"/>
          <w:rFonts w:asciiTheme="minorHAnsi" w:hAnsiTheme="minorHAnsi" w:cstheme="minorHAnsi"/>
        </w:rPr>
        <w:t xml:space="preserve"> </w:t>
      </w:r>
      <w:r w:rsidRPr="006078CA">
        <w:rPr>
          <w:rFonts w:asciiTheme="minorHAnsi"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w:t>
      </w:r>
      <w:r w:rsidRPr="004B68BE">
        <w:rPr>
          <w:rFonts w:asciiTheme="minorHAnsi" w:hAnsiTheme="minorHAnsi" w:cstheme="minorHAnsi"/>
          <w:sz w:val="16"/>
          <w:szCs w:val="28"/>
        </w:rPr>
        <w:t xml:space="preserve">running </w:t>
      </w:r>
      <w:r w:rsidRPr="004B68BE">
        <w:rPr>
          <w:rStyle w:val="StyleUnderline"/>
          <w:rFonts w:asciiTheme="minorHAnsi" w:hAnsiTheme="minorHAnsi" w:cstheme="minorHAnsi"/>
        </w:rPr>
        <w:t>US foreign policy believe that the US has “nuclear primacy”</w:t>
      </w:r>
      <w:r w:rsidRPr="004B68BE">
        <w:rPr>
          <w:rFonts w:asciiTheme="minorHAnsi" w:hAnsiTheme="minorHAnsi" w:cstheme="minorHAnsi"/>
          <w:sz w:val="12"/>
        </w:rPr>
        <w:t xml:space="preserve"> over Russia; </w:t>
      </w:r>
      <w:r w:rsidRPr="004B68BE">
        <w:rPr>
          <w:rStyle w:val="StyleUnderline"/>
          <w:rFonts w:asciiTheme="minorHAnsi" w:hAnsiTheme="minorHAnsi" w:cstheme="minorHAnsi"/>
        </w:rPr>
        <w:t>that is, the US could successfully launch a nuclear sneak attack against</w:t>
      </w:r>
      <w:r w:rsidRPr="004B68BE">
        <w:rPr>
          <w:rFonts w:asciiTheme="minorHAnsi" w:hAnsiTheme="minorHAnsi" w:cstheme="minorHAnsi"/>
          <w:sz w:val="12"/>
        </w:rPr>
        <w:t xml:space="preserve"> </w:t>
      </w:r>
      <w:r w:rsidRPr="004B68BE">
        <w:rPr>
          <w:rFonts w:asciiTheme="minorHAnsi" w:hAnsiTheme="minorHAnsi" w:cstheme="minorHAnsi"/>
          <w:sz w:val="16"/>
          <w:szCs w:val="28"/>
        </w:rPr>
        <w:t xml:space="preserve">Russian (and </w:t>
      </w:r>
      <w:r w:rsidRPr="004B68BE">
        <w:rPr>
          <w:rStyle w:val="StyleUnderline"/>
          <w:rFonts w:asciiTheme="minorHAnsi" w:hAnsiTheme="minorHAnsi" w:cstheme="minorHAnsi"/>
        </w:rPr>
        <w:t>Chinese</w:t>
      </w:r>
      <w:r w:rsidRPr="004B68BE">
        <w:rPr>
          <w:rFonts w:asciiTheme="minorHAnsi" w:hAnsiTheme="minorHAnsi" w:cstheme="minorHAnsi"/>
          <w:sz w:val="12"/>
        </w:rPr>
        <w:t xml:space="preserve">) </w:t>
      </w:r>
      <w:r w:rsidRPr="004B68BE">
        <w:rPr>
          <w:rStyle w:val="StyleUnderline"/>
          <w:rFonts w:asciiTheme="minorHAnsi" w:hAnsiTheme="minorHAnsi" w:cstheme="minorHAnsi"/>
        </w:rPr>
        <w:t>nuclear forces and completely destroy them</w:t>
      </w:r>
      <w:r w:rsidRPr="004B68BE">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was in charge of security of the Soviet/Russian nuclear command and control systems for 7 years) asked me to help him write a rebuttal, which was titled </w:t>
      </w:r>
      <w:r w:rsidRPr="004B68BE">
        <w:rPr>
          <w:rFonts w:asciiTheme="minorHAnsi" w:hAnsiTheme="minorHAnsi" w:cstheme="minorHAnsi"/>
          <w:sz w:val="12"/>
        </w:rPr>
        <w:t>“</w:t>
      </w:r>
      <w:r w:rsidRPr="004B68BE">
        <w:rPr>
          <w:rStyle w:val="Emphasis"/>
          <w:rFonts w:asciiTheme="minorHAnsi" w:hAnsiTheme="minorHAnsi" w:cstheme="minorHAnsi"/>
        </w:rPr>
        <w:t>Nuclear Primacy is a Fallacy</w:t>
      </w:r>
      <w:r w:rsidRPr="004B68BE">
        <w:rPr>
          <w:rFonts w:asciiTheme="minorHAnsi" w:hAnsiTheme="minorHAnsi" w:cstheme="minorHAnsi"/>
          <w:sz w:val="16"/>
          <w:szCs w:val="28"/>
        </w:rPr>
        <w:t>.” Colonel Yarynich, who was on the Soviet General Staff and did war planning for the USSR, concluded that the “</w:t>
      </w:r>
      <w:r w:rsidRPr="004B68BE">
        <w:rPr>
          <w:rStyle w:val="StyleUnderline"/>
          <w:rFonts w:asciiTheme="minorHAnsi" w:hAnsiTheme="minorHAnsi" w:cstheme="minorHAnsi"/>
        </w:rPr>
        <w:t>Primacy</w:t>
      </w:r>
      <w:r w:rsidRPr="004B68BE">
        <w:rPr>
          <w:rFonts w:asciiTheme="minorHAnsi" w:hAnsiTheme="minorHAnsi" w:cstheme="minorHAnsi"/>
          <w:sz w:val="12"/>
        </w:rPr>
        <w:t xml:space="preserve">” article </w:t>
      </w:r>
      <w:r w:rsidRPr="004B68BE">
        <w:rPr>
          <w:rStyle w:val="StyleUnderline"/>
          <w:rFonts w:asciiTheme="minorHAnsi" w:hAnsiTheme="minorHAnsi" w:cstheme="minorHAnsi"/>
        </w:rPr>
        <w:t>used faulty methodology and erroneous assumptions</w:t>
      </w:r>
      <w:r w:rsidRPr="004B68BE">
        <w:rPr>
          <w:rFonts w:asciiTheme="minorHAnsi" w:hAnsiTheme="minorHAnsi" w:cstheme="minorHAnsi"/>
          <w:sz w:val="16"/>
          <w:szCs w:val="28"/>
        </w:rPr>
        <w:t>, thus invalidating its conclusions. My contribution lay in my knowledge of the recently published</w:t>
      </w:r>
      <w:r w:rsidRPr="006078CA">
        <w:rPr>
          <w:rFonts w:asciiTheme="minorHAnsi" w:hAnsiTheme="minorHAnsi" w:cstheme="minorHAnsi"/>
          <w:sz w:val="16"/>
          <w:szCs w:val="28"/>
        </w:rPr>
        <w:t xml:space="preserve"> (in 2006) studies, which </w:t>
      </w:r>
      <w:r w:rsidRPr="004B68BE">
        <w:rPr>
          <w:rFonts w:asciiTheme="minorHAnsi" w:hAnsiTheme="minorHAnsi" w:cstheme="minorHAnsi"/>
          <w:sz w:val="16"/>
          <w:szCs w:val="28"/>
        </w:rPr>
        <w:t>predicted</w:t>
      </w:r>
      <w:r w:rsidRPr="004B68BE">
        <w:rPr>
          <w:rFonts w:asciiTheme="minorHAnsi" w:hAnsiTheme="minorHAnsi" w:cstheme="minorHAnsi"/>
          <w:sz w:val="12"/>
        </w:rPr>
        <w:t xml:space="preserve"> </w:t>
      </w:r>
      <w:r w:rsidRPr="004B68BE">
        <w:rPr>
          <w:rStyle w:val="Emphasis"/>
          <w:rFonts w:asciiTheme="minorHAnsi" w:hAnsiTheme="minorHAnsi" w:cstheme="minorHAnsi"/>
        </w:rPr>
        <w:t>even a</w:t>
      </w:r>
      <w:r w:rsidRPr="006078CA">
        <w:rPr>
          <w:rStyle w:val="Emphasis"/>
          <w:rFonts w:asciiTheme="minorHAnsi" w:hAnsiTheme="minorHAnsi" w:cstheme="minorHAnsi"/>
          <w:highlight w:val="green"/>
        </w:rPr>
        <w:t xml:space="preserve"> “successful” nuclear first-strike</w:t>
      </w:r>
      <w:r w:rsidRPr="006078CA">
        <w:rPr>
          <w:rStyle w:val="StyleUnderline"/>
          <w:rFonts w:asciiTheme="minorHAnsi" w:hAnsiTheme="minorHAnsi" w:cstheme="minorHAnsi"/>
          <w:highlight w:val="green"/>
        </w:rPr>
        <w:t>,</w:t>
      </w:r>
      <w:r w:rsidRPr="006078CA">
        <w:rPr>
          <w:rStyle w:val="StyleUnderline"/>
          <w:rFonts w:asciiTheme="minorHAnsi" w:hAnsiTheme="minorHAnsi" w:cstheme="minorHAnsi"/>
        </w:rPr>
        <w:t xml:space="preserve"> which destroyed 100% of the opposing side’s nucle</w:t>
      </w:r>
      <w:r w:rsidRPr="004B68BE">
        <w:rPr>
          <w:rStyle w:val="StyleUnderline"/>
          <w:rFonts w:asciiTheme="minorHAnsi" w:hAnsiTheme="minorHAnsi" w:cstheme="minorHAnsi"/>
        </w:rPr>
        <w:t>a</w:t>
      </w:r>
      <w:r w:rsidRPr="006078CA">
        <w:rPr>
          <w:rStyle w:val="StyleUnderline"/>
          <w:rFonts w:asciiTheme="minorHAnsi" w:hAnsiTheme="minorHAnsi" w:cstheme="minorHAnsi"/>
        </w:rPr>
        <w:t>r weapons</w:t>
      </w:r>
      <w:r w:rsidRPr="004B68BE">
        <w:rPr>
          <w:rStyle w:val="StyleUnderline"/>
          <w:rFonts w:asciiTheme="minorHAnsi" w:hAnsiTheme="minorHAnsi" w:cstheme="minorHAnsi"/>
        </w:rPr>
        <w:t xml:space="preserve">, would cause the citizens of the side that “won” the nuclear war to </w:t>
      </w:r>
      <w:r w:rsidRPr="006078CA">
        <w:rPr>
          <w:rStyle w:val="Emphasis"/>
          <w:rFonts w:asciiTheme="minorHAnsi" w:hAnsiTheme="minorHAnsi" w:cstheme="minorHAnsi"/>
          <w:highlight w:val="green"/>
        </w:rPr>
        <w:t>perish from nuclear famine</w:t>
      </w:r>
      <w:r w:rsidRPr="006078CA">
        <w:rPr>
          <w:rStyle w:val="StyleUnderline"/>
          <w:rFonts w:asciiTheme="minorHAnsi" w:hAnsiTheme="minorHAnsi" w:cstheme="minorHAnsi"/>
          <w:highlight w:val="green"/>
        </w:rPr>
        <w:t>, just as would the rest of humanity</w:t>
      </w:r>
      <w:r w:rsidRPr="006078CA">
        <w:rPr>
          <w:rFonts w:asciiTheme="minorHAnsi" w:hAnsiTheme="minorHAnsi" w:cstheme="minorHAnsi"/>
          <w:sz w:val="12"/>
          <w:highlight w:val="green"/>
        </w:rPr>
        <w:t>.</w:t>
      </w:r>
    </w:p>
    <w:p w14:paraId="536622D1" w14:textId="77777777" w:rsidR="00EE1DD9" w:rsidRDefault="00EE1DD9" w:rsidP="00EE1DD9">
      <w:pPr>
        <w:pStyle w:val="Heading3"/>
      </w:pPr>
      <w:r>
        <w:lastRenderedPageBreak/>
        <w:t>1AC---Adv---Noble Antitrust</w:t>
      </w:r>
    </w:p>
    <w:p w14:paraId="10528B76" w14:textId="77777777" w:rsidR="00EE1DD9" w:rsidRDefault="00EE1DD9" w:rsidP="00EE1DD9">
      <w:pPr>
        <w:pStyle w:val="Heading4"/>
      </w:pPr>
      <w:r>
        <w:t xml:space="preserve">Absent US-led </w:t>
      </w:r>
      <w:r w:rsidRPr="00C71D2D">
        <w:rPr>
          <w:u w:val="single"/>
        </w:rPr>
        <w:t>noble competition</w:t>
      </w:r>
      <w:r>
        <w:t xml:space="preserve">, infrastructure collapse, inequality, and corporatism are </w:t>
      </w:r>
      <w:r w:rsidRPr="00235CB5">
        <w:rPr>
          <w:u w:val="single"/>
        </w:rPr>
        <w:t>inevitable</w:t>
      </w:r>
      <w:r>
        <w:t>.</w:t>
      </w:r>
    </w:p>
    <w:p w14:paraId="49BCF80C" w14:textId="77777777" w:rsidR="00EE1DD9" w:rsidRDefault="00EE1DD9" w:rsidP="00EE1DD9">
      <w:r>
        <w:t xml:space="preserve">Maurice </w:t>
      </w:r>
      <w:r w:rsidRPr="005E003E">
        <w:rPr>
          <w:rStyle w:val="Style13ptBold"/>
        </w:rPr>
        <w:t>Stucke 20</w:t>
      </w:r>
      <w:r>
        <w:t xml:space="preserve">, </w:t>
      </w:r>
      <w:r w:rsidRPr="005E003E">
        <w:t>Douglas A. Blaze Distinguished Professor of Law at the</w:t>
      </w:r>
      <w:r>
        <w:t xml:space="preserve"> University of Tennessee, Knoxville, School of Law, Specializing in Antitrust Law, J.D. from the Georgetown University Law Center, A.B. from Georgetown University; Ariel Ezrachi, </w:t>
      </w:r>
      <w:r w:rsidRPr="005E003E">
        <w:t>Slaughter and May Professor of Competition Law and Fellow of Pembroke College</w:t>
      </w:r>
      <w:r>
        <w:t xml:space="preserve"> at</w:t>
      </w:r>
      <w:r w:rsidRPr="005E003E">
        <w:t xml:space="preserve"> </w:t>
      </w:r>
      <w:r>
        <w:t xml:space="preserve">the University of Oxford, </w:t>
      </w:r>
      <w:r w:rsidRPr="005E003E">
        <w:t>Director of the University of Oxford Centre for Competition Law and Policy</w:t>
      </w:r>
      <w:r>
        <w:t>, “</w:t>
      </w:r>
      <w:r w:rsidRPr="00766024">
        <w:t>Competition Overdose: How Free Market Mythology Transformed Us from Citizen Kings to Market Servants</w:t>
      </w:r>
      <w:r>
        <w:t>,” 2020, p. 362-368</w:t>
      </w:r>
    </w:p>
    <w:p w14:paraId="7184B774" w14:textId="77777777" w:rsidR="00EE1DD9" w:rsidRPr="00915744" w:rsidRDefault="00EE1DD9" w:rsidP="00EE1DD9">
      <w:pPr>
        <w:rPr>
          <w:sz w:val="16"/>
        </w:rPr>
      </w:pPr>
      <w:r w:rsidRPr="00915744">
        <w:rPr>
          <w:sz w:val="16"/>
        </w:rPr>
        <w:t xml:space="preserve">Duhigg’s classmates are unhappy despite well-paying jobs, but many of us don’t have the luxury of such well-cushioned unhappiness. We are working too hard for not enough pay, no benefits or lousy ones, and no job security. For us the promise of </w:t>
      </w:r>
      <w:r w:rsidRPr="000F6C1E">
        <w:rPr>
          <w:rStyle w:val="StyleUnderline"/>
        </w:rPr>
        <w:t xml:space="preserve">prosperity never arrived, even though </w:t>
      </w:r>
      <w:r w:rsidRPr="00A76BF6">
        <w:rPr>
          <w:rStyle w:val="StyleUnderline"/>
        </w:rPr>
        <w:t>we work</w:t>
      </w:r>
      <w:r w:rsidRPr="000F6C1E">
        <w:rPr>
          <w:rStyle w:val="StyleUnderline"/>
        </w:rPr>
        <w:t xml:space="preserve"> in a </w:t>
      </w:r>
      <w:r w:rsidRPr="003D474D">
        <w:rPr>
          <w:rStyle w:val="StyleUnderline"/>
          <w:highlight w:val="cyan"/>
        </w:rPr>
        <w:t>competitive economy</w:t>
      </w:r>
      <w:r w:rsidRPr="00A76BF6">
        <w:rPr>
          <w:rStyle w:val="StyleUnderline"/>
        </w:rPr>
        <w:t>, which we’ve been told is the pathway to prosperity</w:t>
      </w:r>
      <w:r w:rsidRPr="00A76BF6">
        <w:rPr>
          <w:sz w:val="16"/>
        </w:rPr>
        <w:t xml:space="preserve">. That is </w:t>
      </w:r>
      <w:r w:rsidRPr="00A76BF6">
        <w:rPr>
          <w:rStyle w:val="StyleUnderline"/>
        </w:rPr>
        <w:t>the rationale policy makers</w:t>
      </w:r>
      <w:r w:rsidRPr="00A76BF6">
        <w:rPr>
          <w:sz w:val="16"/>
        </w:rPr>
        <w:t xml:space="preserve"> have </w:t>
      </w:r>
      <w:r w:rsidRPr="00A76BF6">
        <w:rPr>
          <w:rStyle w:val="StyleUnderline"/>
        </w:rPr>
        <w:t>offered for their efforts to</w:t>
      </w:r>
      <w:r w:rsidRPr="00A76BF6">
        <w:rPr>
          <w:sz w:val="16"/>
        </w:rPr>
        <w:t xml:space="preserve"> increase competition, fortify the laws to protect it, and </w:t>
      </w:r>
      <w:r w:rsidRPr="00A76BF6">
        <w:rPr>
          <w:rStyle w:val="StyleUnderline"/>
        </w:rPr>
        <w:t>eliminate</w:t>
      </w:r>
      <w:r w:rsidRPr="00A76BF6">
        <w:rPr>
          <w:sz w:val="16"/>
        </w:rPr>
        <w:t xml:space="preserve"> many</w:t>
      </w:r>
      <w:r w:rsidRPr="00915744">
        <w:rPr>
          <w:sz w:val="16"/>
        </w:rPr>
        <w:t xml:space="preserve"> of the </w:t>
      </w:r>
      <w:r w:rsidRPr="003D474D">
        <w:rPr>
          <w:rStyle w:val="StyleUnderline"/>
          <w:highlight w:val="cyan"/>
        </w:rPr>
        <w:t>regulatory restraints</w:t>
      </w:r>
      <w:r w:rsidRPr="00915744">
        <w:rPr>
          <w:sz w:val="16"/>
        </w:rPr>
        <w:t xml:space="preserve"> that they deem harmful and unnecessary.</w:t>
      </w:r>
    </w:p>
    <w:p w14:paraId="0B7EC7D8" w14:textId="77777777" w:rsidR="00EE1DD9" w:rsidRPr="00915744" w:rsidRDefault="00EE1DD9" w:rsidP="00EE1DD9">
      <w:pPr>
        <w:rPr>
          <w:sz w:val="16"/>
        </w:rPr>
      </w:pPr>
      <w:r w:rsidRPr="00915744">
        <w:rPr>
          <w:sz w:val="16"/>
        </w:rPr>
        <w:t>You would be right to ask: What went wrong? How have we found ourselves at this unfortunate juncture? And what path should we have followed?</w:t>
      </w:r>
    </w:p>
    <w:p w14:paraId="19C54FC3" w14:textId="77777777" w:rsidR="00EE1DD9" w:rsidRPr="00915744" w:rsidRDefault="00EE1DD9" w:rsidP="00EE1DD9">
      <w:pPr>
        <w:rPr>
          <w:sz w:val="16"/>
        </w:rPr>
      </w:pPr>
      <w:r w:rsidRPr="00915744">
        <w:rPr>
          <w:sz w:val="16"/>
        </w:rPr>
        <w:t xml:space="preserve">Not the mostly abandoned paths of communism and totalitarianism, which are certainly no better and indeed much worse than the one we’re on. Few among us would want to work or live in a centrally planned </w:t>
      </w:r>
      <w:r w:rsidRPr="00A76BF6">
        <w:rPr>
          <w:sz w:val="16"/>
        </w:rPr>
        <w:t xml:space="preserve">economy. </w:t>
      </w:r>
      <w:r w:rsidRPr="00A76BF6">
        <w:rPr>
          <w:rStyle w:val="Emphasis"/>
        </w:rPr>
        <w:t xml:space="preserve">Competition often does </w:t>
      </w:r>
      <w:r w:rsidRPr="003D474D">
        <w:rPr>
          <w:rStyle w:val="Emphasis"/>
          <w:highlight w:val="cyan"/>
        </w:rPr>
        <w:t>promote efficiency,</w:t>
      </w:r>
      <w:r w:rsidRPr="00915744">
        <w:rPr>
          <w:sz w:val="16"/>
        </w:rPr>
        <w:t xml:space="preserve"> economi</w:t>
      </w:r>
      <w:r w:rsidRPr="00A76BF6">
        <w:rPr>
          <w:sz w:val="16"/>
        </w:rPr>
        <w:t xml:space="preserve">c </w:t>
      </w:r>
      <w:r w:rsidRPr="00A76BF6">
        <w:rPr>
          <w:rStyle w:val="Emphasis"/>
        </w:rPr>
        <w:t xml:space="preserve">growth, </w:t>
      </w:r>
      <w:r w:rsidRPr="003D474D">
        <w:rPr>
          <w:rStyle w:val="Emphasis"/>
          <w:highlight w:val="cyan"/>
        </w:rPr>
        <w:t>innovation, and</w:t>
      </w:r>
      <w:r w:rsidRPr="00915744">
        <w:rPr>
          <w:sz w:val="16"/>
        </w:rPr>
        <w:t xml:space="preserve"> material </w:t>
      </w:r>
      <w:r w:rsidRPr="003D474D">
        <w:rPr>
          <w:rStyle w:val="Emphasis"/>
          <w:highlight w:val="cyan"/>
        </w:rPr>
        <w:t>well-being</w:t>
      </w:r>
      <w:r w:rsidRPr="00915744">
        <w:rPr>
          <w:sz w:val="16"/>
        </w:rPr>
        <w:t xml:space="preserve">, just as the competition ideologues insist. And regulations that restrict the freedom of companies can indeed be counterproductive. </w:t>
      </w:r>
      <w:r w:rsidRPr="003D474D">
        <w:rPr>
          <w:rStyle w:val="StyleUnderline"/>
          <w:highlight w:val="cyan"/>
        </w:rPr>
        <w:t>But</w:t>
      </w:r>
      <w:r w:rsidRPr="000F6C1E">
        <w:rPr>
          <w:rStyle w:val="StyleUnderline"/>
        </w:rPr>
        <w:t xml:space="preserve"> we</w:t>
      </w:r>
      <w:r w:rsidRPr="002C7DDF">
        <w:rPr>
          <w:rStyle w:val="StyleUnderline"/>
        </w:rPr>
        <w:t xml:space="preserve"> </w:t>
      </w:r>
      <w:r w:rsidRPr="000F6C1E">
        <w:rPr>
          <w:rStyle w:val="StyleUnderline"/>
        </w:rPr>
        <w:t xml:space="preserve">must acknowledge that the </w:t>
      </w:r>
      <w:r w:rsidRPr="003D474D">
        <w:rPr>
          <w:rStyle w:val="StyleUnderline"/>
          <w:highlight w:val="cyan"/>
        </w:rPr>
        <w:t>oversimplified</w:t>
      </w:r>
      <w:r w:rsidRPr="000F6C1E">
        <w:rPr>
          <w:rStyle w:val="StyleUnderline"/>
        </w:rPr>
        <w:t xml:space="preserve"> version of</w:t>
      </w:r>
      <w:r w:rsidRPr="00915744">
        <w:rPr>
          <w:sz w:val="16"/>
        </w:rPr>
        <w:t xml:space="preserve"> the </w:t>
      </w:r>
      <w:r w:rsidRPr="003D474D">
        <w:rPr>
          <w:rStyle w:val="StyleUnderline"/>
          <w:highlight w:val="cyan"/>
        </w:rPr>
        <w:t>competition</w:t>
      </w:r>
      <w:r w:rsidRPr="00915744">
        <w:rPr>
          <w:sz w:val="16"/>
        </w:rPr>
        <w:t xml:space="preserve"> ideology </w:t>
      </w:r>
      <w:r w:rsidRPr="000F6C1E">
        <w:rPr>
          <w:rStyle w:val="StyleUnderline"/>
        </w:rPr>
        <w:t>that is being sold</w:t>
      </w:r>
      <w:r w:rsidRPr="00915744">
        <w:rPr>
          <w:sz w:val="16"/>
        </w:rPr>
        <w:t xml:space="preserve"> to us </w:t>
      </w:r>
      <w:r w:rsidRPr="000F6C1E">
        <w:rPr>
          <w:rStyle w:val="StyleUnderline"/>
        </w:rPr>
        <w:t>today, with its assumption that unfettered competition is always</w:t>
      </w:r>
      <w:r w:rsidRPr="00915744">
        <w:rPr>
          <w:sz w:val="16"/>
        </w:rPr>
        <w:t xml:space="preserve"> and in every circumstance </w:t>
      </w:r>
      <w:r w:rsidRPr="000F6C1E">
        <w:rPr>
          <w:rStyle w:val="StyleUnderline"/>
        </w:rPr>
        <w:t>superior</w:t>
      </w:r>
      <w:r w:rsidRPr="00915744">
        <w:rPr>
          <w:sz w:val="16"/>
        </w:rPr>
        <w:t xml:space="preserve"> to any other path, </w:t>
      </w:r>
      <w:r w:rsidRPr="003D474D">
        <w:rPr>
          <w:rStyle w:val="StyleUnderline"/>
          <w:highlight w:val="cyan"/>
        </w:rPr>
        <w:t>has not delivered</w:t>
      </w:r>
      <w:r w:rsidRPr="000F6C1E">
        <w:rPr>
          <w:rStyle w:val="StyleUnderline"/>
        </w:rPr>
        <w:t xml:space="preserve"> as promised</w:t>
      </w:r>
      <w:r w:rsidRPr="00915744">
        <w:rPr>
          <w:sz w:val="16"/>
        </w:rPr>
        <w:t xml:space="preserve">. Increasingly, </w:t>
      </w:r>
      <w:r w:rsidRPr="003D474D">
        <w:rPr>
          <w:rStyle w:val="Emphasis"/>
          <w:highlight w:val="cyan"/>
        </w:rPr>
        <w:t>we see its darker sides</w:t>
      </w:r>
      <w:r w:rsidRPr="00915744">
        <w:rPr>
          <w:sz w:val="16"/>
        </w:rPr>
        <w:t>.</w:t>
      </w:r>
    </w:p>
    <w:p w14:paraId="41919859" w14:textId="77777777" w:rsidR="00EE1DD9" w:rsidRPr="00915744" w:rsidRDefault="00EE1DD9" w:rsidP="00EE1DD9">
      <w:pPr>
        <w:rPr>
          <w:sz w:val="16"/>
        </w:rPr>
      </w:pPr>
      <w:r w:rsidRPr="00915744">
        <w:rPr>
          <w:sz w:val="16"/>
        </w:rPr>
        <w:t xml:space="preserve">If </w:t>
      </w:r>
      <w:r w:rsidRPr="000F6C1E">
        <w:rPr>
          <w:rStyle w:val="StyleUnderline"/>
        </w:rPr>
        <w:t>looked at objectively, it becomes apparent how</w:t>
      </w:r>
      <w:r w:rsidRPr="00915744">
        <w:rPr>
          <w:sz w:val="16"/>
        </w:rPr>
        <w:t xml:space="preserve"> reductive the ideology really is, and how </w:t>
      </w:r>
      <w:r w:rsidRPr="000F6C1E">
        <w:rPr>
          <w:rStyle w:val="StyleUnderline"/>
        </w:rPr>
        <w:t>much potential there is for abuse. Rather than competition serving us</w:t>
      </w:r>
      <w:r w:rsidRPr="00915744">
        <w:rPr>
          <w:sz w:val="16"/>
        </w:rPr>
        <w:t xml:space="preserve"> by improving our material living standards (income, consumption, and wealth), </w:t>
      </w:r>
      <w:r w:rsidRPr="000F6C1E">
        <w:rPr>
          <w:rStyle w:val="StyleUnderline"/>
        </w:rPr>
        <w:t>this</w:t>
      </w:r>
      <w:r w:rsidRPr="00915744">
        <w:rPr>
          <w:sz w:val="16"/>
        </w:rPr>
        <w:t xml:space="preserve"> economic </w:t>
      </w:r>
      <w:r w:rsidRPr="000F6C1E">
        <w:rPr>
          <w:rStyle w:val="StyleUnderline"/>
        </w:rPr>
        <w:t>tool has become the master that we</w:t>
      </w:r>
      <w:r w:rsidRPr="00915744">
        <w:rPr>
          <w:sz w:val="16"/>
        </w:rPr>
        <w:t xml:space="preserve"> must </w:t>
      </w:r>
      <w:r w:rsidRPr="000F6C1E">
        <w:rPr>
          <w:rStyle w:val="StyleUnderline"/>
        </w:rPr>
        <w:t>serve</w:t>
      </w:r>
      <w:r w:rsidRPr="00915744">
        <w:rPr>
          <w:sz w:val="16"/>
        </w:rPr>
        <w:t xml:space="preserve">, the magic elixir we must swallow whole. The economists’ warning labels have been peeled off; </w:t>
      </w:r>
      <w:r w:rsidRPr="002C7DDF">
        <w:rPr>
          <w:rStyle w:val="Emphasis"/>
        </w:rPr>
        <w:t>the possibility of</w:t>
      </w:r>
      <w:r w:rsidRPr="000F6C1E">
        <w:rPr>
          <w:rStyle w:val="Emphasis"/>
        </w:rPr>
        <w:t xml:space="preserve"> overdosing from </w:t>
      </w:r>
      <w:r w:rsidRPr="009F0A4B">
        <w:rPr>
          <w:rStyle w:val="Emphasis"/>
        </w:rPr>
        <w:t>toxic competition</w:t>
      </w:r>
      <w:r w:rsidRPr="000F6C1E">
        <w:rPr>
          <w:rStyle w:val="Emphasis"/>
        </w:rPr>
        <w:t xml:space="preserve"> has been dismissed outright</w:t>
      </w:r>
      <w:r w:rsidRPr="00915744">
        <w:rPr>
          <w:sz w:val="16"/>
        </w:rPr>
        <w:t>.</w:t>
      </w:r>
    </w:p>
    <w:p w14:paraId="098E6421" w14:textId="77777777" w:rsidR="00EE1DD9" w:rsidRPr="00915744" w:rsidRDefault="00EE1DD9" w:rsidP="00EE1DD9">
      <w:pPr>
        <w:rPr>
          <w:sz w:val="16"/>
        </w:rPr>
      </w:pPr>
      <w:r w:rsidRPr="00915744">
        <w:rPr>
          <w:sz w:val="16"/>
        </w:rPr>
        <w:t>The ever-ascending arrow in the chart on the left depicts the promise of competition; the downward curve of the arrow on the right is a more realistic depiction of where it has led us.</w:t>
      </w:r>
    </w:p>
    <w:p w14:paraId="36A3F8A4" w14:textId="77777777" w:rsidR="00EE1DD9" w:rsidRPr="00915744" w:rsidRDefault="00EE1DD9" w:rsidP="00EE1DD9">
      <w:pPr>
        <w:rPr>
          <w:sz w:val="16"/>
        </w:rPr>
      </w:pPr>
      <w:r w:rsidRPr="00915744">
        <w:rPr>
          <w:sz w:val="16"/>
        </w:rPr>
        <w:t xml:space="preserve">It doesn’t have to be that way, however. </w:t>
      </w:r>
      <w:r w:rsidRPr="00BE1F9B">
        <w:rPr>
          <w:rStyle w:val="StyleUnderline"/>
        </w:rPr>
        <w:t>From the late</w:t>
      </w:r>
      <w:r w:rsidRPr="00915744">
        <w:rPr>
          <w:sz w:val="16"/>
        </w:rPr>
        <w:t>-19</w:t>
      </w:r>
      <w:r w:rsidRPr="00EE4575">
        <w:rPr>
          <w:rStyle w:val="StyleUnderline"/>
        </w:rPr>
        <w:t>40s until the mid</w:t>
      </w:r>
      <w:r w:rsidRPr="00915744">
        <w:rPr>
          <w:sz w:val="16"/>
        </w:rPr>
        <w:t>-</w:t>
      </w:r>
      <w:r w:rsidRPr="00A76BF6">
        <w:rPr>
          <w:sz w:val="16"/>
        </w:rPr>
        <w:t>19</w:t>
      </w:r>
      <w:r w:rsidRPr="00A76BF6">
        <w:rPr>
          <w:rStyle w:val="StyleUnderline"/>
        </w:rPr>
        <w:t>70s, competition</w:t>
      </w:r>
      <w:r w:rsidRPr="00A76BF6">
        <w:rPr>
          <w:sz w:val="16"/>
          <w:szCs w:val="16"/>
        </w:rPr>
        <w:t xml:space="preserve"> </w:t>
      </w:r>
      <w:r w:rsidRPr="00A76BF6">
        <w:rPr>
          <w:sz w:val="16"/>
        </w:rPr>
        <w:t xml:space="preserve">really </w:t>
      </w:r>
      <w:r w:rsidRPr="00A76BF6">
        <w:rPr>
          <w:rStyle w:val="StyleUnderline"/>
        </w:rPr>
        <w:t>did foster innovation, increase quality, and improve</w:t>
      </w:r>
      <w:r w:rsidRPr="00A76BF6">
        <w:rPr>
          <w:sz w:val="16"/>
        </w:rPr>
        <w:t xml:space="preserve"> our material </w:t>
      </w:r>
      <w:r w:rsidRPr="00A76BF6">
        <w:rPr>
          <w:rStyle w:val="StyleUnderline"/>
        </w:rPr>
        <w:t>living standards. But it was competition</w:t>
      </w:r>
      <w:r w:rsidRPr="00A76BF6">
        <w:rPr>
          <w:sz w:val="16"/>
        </w:rPr>
        <w:t xml:space="preserve"> that operated in an environment </w:t>
      </w:r>
      <w:r w:rsidRPr="00A76BF6">
        <w:rPr>
          <w:rStyle w:val="StyleUnderline"/>
        </w:rPr>
        <w:t>with regulatory protections</w:t>
      </w:r>
      <w:r w:rsidRPr="00A76BF6">
        <w:rPr>
          <w:sz w:val="16"/>
        </w:rPr>
        <w:t>.</w:t>
      </w:r>
    </w:p>
    <w:p w14:paraId="4B867D53" w14:textId="77777777" w:rsidR="00EE1DD9" w:rsidRPr="00915744" w:rsidRDefault="00EE1DD9" w:rsidP="00EE1DD9">
      <w:pPr>
        <w:rPr>
          <w:sz w:val="16"/>
        </w:rPr>
      </w:pPr>
      <w:r w:rsidRPr="00915744">
        <w:rPr>
          <w:sz w:val="16"/>
        </w:rPr>
        <w:t xml:space="preserve">Beginning in the late 1970s, such </w:t>
      </w:r>
      <w:r w:rsidRPr="003D474D">
        <w:rPr>
          <w:rStyle w:val="StyleUnderline"/>
          <w:highlight w:val="cyan"/>
        </w:rPr>
        <w:t>protections</w:t>
      </w:r>
      <w:r w:rsidRPr="00EE4575">
        <w:rPr>
          <w:rStyle w:val="StyleUnderline"/>
        </w:rPr>
        <w:t xml:space="preserve"> were</w:t>
      </w:r>
      <w:r w:rsidRPr="00915744">
        <w:rPr>
          <w:sz w:val="16"/>
        </w:rPr>
        <w:t xml:space="preserve"> gradually </w:t>
      </w:r>
      <w:r w:rsidRPr="003D474D">
        <w:rPr>
          <w:rStyle w:val="StyleUnderline"/>
          <w:highlight w:val="cyan"/>
        </w:rPr>
        <w:t>stripped away as</w:t>
      </w:r>
      <w:r w:rsidRPr="00EE4575">
        <w:rPr>
          <w:rStyle w:val="StyleUnderline"/>
        </w:rPr>
        <w:t xml:space="preserve"> the </w:t>
      </w:r>
      <w:r w:rsidRPr="003D474D">
        <w:rPr>
          <w:rStyle w:val="StyleUnderline"/>
          <w:highlight w:val="cyan"/>
        </w:rPr>
        <w:t>competition</w:t>
      </w:r>
      <w:r w:rsidRPr="00EE4575">
        <w:rPr>
          <w:rStyle w:val="StyleUnderline"/>
        </w:rPr>
        <w:t xml:space="preserve"> ideology</w:t>
      </w:r>
      <w:r w:rsidRPr="00915744">
        <w:rPr>
          <w:sz w:val="16"/>
        </w:rPr>
        <w:t xml:space="preserve">, like kudzu, </w:t>
      </w:r>
      <w:r w:rsidRPr="00BE1F9B">
        <w:rPr>
          <w:rStyle w:val="StyleUnderline"/>
        </w:rPr>
        <w:t>took over</w:t>
      </w:r>
      <w:r w:rsidRPr="00EE4575">
        <w:rPr>
          <w:rStyle w:val="StyleUnderline"/>
        </w:rPr>
        <w:t xml:space="preserve"> and </w:t>
      </w:r>
      <w:r w:rsidRPr="003D474D">
        <w:rPr>
          <w:rStyle w:val="StyleUnderline"/>
          <w:highlight w:val="cyan"/>
        </w:rPr>
        <w:t>smothered everything</w:t>
      </w:r>
      <w:r w:rsidRPr="00915744">
        <w:rPr>
          <w:sz w:val="16"/>
        </w:rPr>
        <w:t xml:space="preserve"> in its path—</w:t>
      </w:r>
      <w:r w:rsidRPr="003D474D">
        <w:rPr>
          <w:rStyle w:val="StyleUnderline"/>
          <w:highlight w:val="cyan"/>
        </w:rPr>
        <w:t>including</w:t>
      </w:r>
      <w:r w:rsidRPr="00915744">
        <w:rPr>
          <w:sz w:val="16"/>
        </w:rPr>
        <w:t xml:space="preserve"> the social, moral, and </w:t>
      </w:r>
      <w:r w:rsidRPr="003D474D">
        <w:rPr>
          <w:rStyle w:val="Emphasis"/>
          <w:highlight w:val="cyan"/>
        </w:rPr>
        <w:t>ethical values that</w:t>
      </w:r>
      <w:r w:rsidRPr="00915744">
        <w:rPr>
          <w:sz w:val="16"/>
        </w:rPr>
        <w:t xml:space="preserve"> might have </w:t>
      </w:r>
      <w:r w:rsidRPr="003D474D">
        <w:rPr>
          <w:rStyle w:val="Emphasis"/>
          <w:highlight w:val="cyan"/>
        </w:rPr>
        <w:t>mitigated</w:t>
      </w:r>
      <w:r w:rsidRPr="00EE4575">
        <w:rPr>
          <w:rStyle w:val="Emphasis"/>
        </w:rPr>
        <w:t xml:space="preserve"> its </w:t>
      </w:r>
      <w:r w:rsidRPr="003D474D">
        <w:rPr>
          <w:rStyle w:val="Emphasis"/>
          <w:highlight w:val="cyan"/>
        </w:rPr>
        <w:t>pernicious effects</w:t>
      </w:r>
      <w:r w:rsidRPr="00915744">
        <w:rPr>
          <w:sz w:val="16"/>
        </w:rPr>
        <w:t>.</w:t>
      </w:r>
    </w:p>
    <w:p w14:paraId="0182B984" w14:textId="77777777" w:rsidR="00EE1DD9" w:rsidRPr="00915744" w:rsidRDefault="00EE1DD9" w:rsidP="00EE1DD9">
      <w:pPr>
        <w:rPr>
          <w:sz w:val="16"/>
        </w:rPr>
      </w:pPr>
      <w:r w:rsidRPr="00915744">
        <w:rPr>
          <w:sz w:val="16"/>
        </w:rPr>
        <w:t xml:space="preserve">Over the past forty years lobbyists, powerful firms, and ideologues have pushed for free market solutions, unmonitored and unregulated, even for services—like prisons—that are particularly ill-suited to an ideology that puts profits and “shareholder value” ahead of all other values. Politicians and policy makers promoted competition as the panacea for nearly every societal ill, while striving both to dismantle existing regulations and to resist any new ones, all in the name of avoiding “regulatory creep”—that </w:t>
      </w:r>
      <w:r w:rsidRPr="00915744">
        <w:rPr>
          <w:sz w:val="16"/>
        </w:rPr>
        <w:lastRenderedPageBreak/>
        <w:t xml:space="preserve">supposedly lethal blow to the free market. The result: </w:t>
      </w:r>
      <w:r w:rsidRPr="003D474D">
        <w:rPr>
          <w:rStyle w:val="Emphasis"/>
          <w:highlight w:val="cyan"/>
        </w:rPr>
        <w:t>The regulatory framework</w:t>
      </w:r>
      <w:r w:rsidRPr="00BE1F9B">
        <w:rPr>
          <w:rStyle w:val="Emphasis"/>
        </w:rPr>
        <w:t xml:space="preserve"> and</w:t>
      </w:r>
      <w:r w:rsidRPr="004B28EF">
        <w:rPr>
          <w:rStyle w:val="StyleUnderline"/>
        </w:rPr>
        <w:t xml:space="preserve"> </w:t>
      </w:r>
      <w:r w:rsidRPr="004B28EF">
        <w:rPr>
          <w:rStyle w:val="Emphasis"/>
        </w:rPr>
        <w:t>safety nets</w:t>
      </w:r>
      <w:r w:rsidRPr="00915744">
        <w:rPr>
          <w:sz w:val="16"/>
        </w:rPr>
        <w:t xml:space="preserve"> that are </w:t>
      </w:r>
      <w:r w:rsidRPr="003D474D">
        <w:rPr>
          <w:rStyle w:val="Emphasis"/>
          <w:highlight w:val="cyan"/>
        </w:rPr>
        <w:t>crucial to a</w:t>
      </w:r>
      <w:r w:rsidRPr="00915744">
        <w:rPr>
          <w:sz w:val="16"/>
        </w:rPr>
        <w:t xml:space="preserve">n inclusive and </w:t>
      </w:r>
      <w:r w:rsidRPr="003D474D">
        <w:rPr>
          <w:rStyle w:val="Emphasis"/>
          <w:highlight w:val="cyan"/>
        </w:rPr>
        <w:t>stable economy are gone</w:t>
      </w:r>
      <w:r w:rsidRPr="00915744">
        <w:rPr>
          <w:sz w:val="16"/>
        </w:rPr>
        <w:t xml:space="preserve">. With few incentives to invest in infrastructure or the more general needs of society, the competitive </w:t>
      </w:r>
      <w:r w:rsidRPr="004B28EF">
        <w:rPr>
          <w:rStyle w:val="StyleUnderline"/>
        </w:rPr>
        <w:t>companies</w:t>
      </w:r>
      <w:r w:rsidRPr="00915744">
        <w:rPr>
          <w:sz w:val="16"/>
        </w:rPr>
        <w:t xml:space="preserve"> that our policy makers promised us would maximize our earning potential </w:t>
      </w:r>
      <w:r w:rsidRPr="004B28EF">
        <w:rPr>
          <w:rStyle w:val="StyleUnderline"/>
        </w:rPr>
        <w:t>have delivered</w:t>
      </w:r>
      <w:r w:rsidRPr="00915744">
        <w:rPr>
          <w:sz w:val="16"/>
        </w:rPr>
        <w:t xml:space="preserve"> their </w:t>
      </w:r>
      <w:r w:rsidRPr="004B28EF">
        <w:rPr>
          <w:rStyle w:val="StyleUnderline"/>
        </w:rPr>
        <w:t>benefits</w:t>
      </w:r>
      <w:r w:rsidRPr="00915744">
        <w:rPr>
          <w:sz w:val="16"/>
        </w:rPr>
        <w:t xml:space="preserve"> instead </w:t>
      </w:r>
      <w:r w:rsidRPr="004B28EF">
        <w:rPr>
          <w:rStyle w:val="StyleUnderline"/>
        </w:rPr>
        <w:t>to only a tiny percentage</w:t>
      </w:r>
      <w:r w:rsidRPr="00915744">
        <w:rPr>
          <w:sz w:val="16"/>
        </w:rPr>
        <w:t xml:space="preserve"> (less than 1 percent) </w:t>
      </w:r>
      <w:r w:rsidRPr="004B28EF">
        <w:rPr>
          <w:rStyle w:val="StyleUnderline"/>
        </w:rPr>
        <w:t>of our population</w:t>
      </w:r>
      <w:r w:rsidRPr="00915744">
        <w:rPr>
          <w:sz w:val="16"/>
        </w:rPr>
        <w:t xml:space="preserve">. We, the citizens, are often left to pay the bill (recall the financial meltdown) or the side effects (from your pay slip to your social rights). With most of the benefits pocketed by these fortunate few, </w:t>
      </w:r>
      <w:r w:rsidRPr="003D474D">
        <w:rPr>
          <w:rStyle w:val="Emphasis"/>
          <w:highlight w:val="cyan"/>
        </w:rPr>
        <w:t>income inequality</w:t>
      </w:r>
      <w:r w:rsidRPr="00915744">
        <w:rPr>
          <w:sz w:val="16"/>
        </w:rPr>
        <w:t xml:space="preserve"> around the globe </w:t>
      </w:r>
      <w:r w:rsidRPr="003D474D">
        <w:rPr>
          <w:rStyle w:val="Emphasis"/>
          <w:highlight w:val="cyan"/>
        </w:rPr>
        <w:t>reached</w:t>
      </w:r>
      <w:r w:rsidRPr="00BE1F9B">
        <w:rPr>
          <w:rStyle w:val="Emphasis"/>
        </w:rPr>
        <w:t xml:space="preserve"> its </w:t>
      </w:r>
      <w:r w:rsidRPr="003D474D">
        <w:rPr>
          <w:rStyle w:val="Emphasis"/>
          <w:highlight w:val="cyan"/>
        </w:rPr>
        <w:t>highest level</w:t>
      </w:r>
      <w:r w:rsidRPr="00BE1F9B">
        <w:rPr>
          <w:rStyle w:val="Emphasis"/>
        </w:rPr>
        <w:t xml:space="preserve"> for the past half century</w:t>
      </w:r>
      <w:r w:rsidRPr="00915744">
        <w:rPr>
          <w:sz w:val="16"/>
        </w:rPr>
        <w:t xml:space="preserve"> by 2018.3 </w:t>
      </w:r>
      <w:r w:rsidRPr="009F0A4B">
        <w:rPr>
          <w:rStyle w:val="StyleUnderline"/>
        </w:rPr>
        <w:t>Wealth inequality</w:t>
      </w:r>
      <w:r w:rsidRPr="00915744">
        <w:rPr>
          <w:sz w:val="16"/>
        </w:rPr>
        <w:t xml:space="preserve"> (a measure of how much we have rather than how much we earn) </w:t>
      </w:r>
      <w:r w:rsidRPr="004B28EF">
        <w:rPr>
          <w:rStyle w:val="StyleUnderline"/>
        </w:rPr>
        <w:t xml:space="preserve">was </w:t>
      </w:r>
      <w:r w:rsidRPr="009F0A4B">
        <w:rPr>
          <w:rStyle w:val="StyleUnderline"/>
        </w:rPr>
        <w:t>even worse</w:t>
      </w:r>
      <w:r w:rsidRPr="00915744">
        <w:rPr>
          <w:sz w:val="16"/>
        </w:rPr>
        <w:t>—</w:t>
      </w:r>
      <w:r w:rsidRPr="004B28EF">
        <w:rPr>
          <w:rStyle w:val="StyleUnderline"/>
        </w:rPr>
        <w:t>twice the level of income inequality</w:t>
      </w:r>
      <w:r w:rsidRPr="00915744">
        <w:rPr>
          <w:sz w:val="16"/>
        </w:rPr>
        <w:t xml:space="preserve">.4 The $1.5 trillion in tax cuts by the Trump administration, as the United Nations noted, overwhelmingly benefited the wealthy and worsened inequality: “The consequences of neglecting poverty and promoting inequality are clear. </w:t>
      </w:r>
      <w:r w:rsidRPr="004B28EF">
        <w:rPr>
          <w:rStyle w:val="StyleUnderline"/>
        </w:rPr>
        <w:t xml:space="preserve">The </w:t>
      </w:r>
      <w:r w:rsidRPr="003D474D">
        <w:rPr>
          <w:rStyle w:val="StyleUnderline"/>
          <w:highlight w:val="cyan"/>
        </w:rPr>
        <w:t>U</w:t>
      </w:r>
      <w:r w:rsidRPr="00915744">
        <w:rPr>
          <w:sz w:val="16"/>
        </w:rPr>
        <w:t xml:space="preserve">nited </w:t>
      </w:r>
      <w:r w:rsidRPr="003D474D">
        <w:rPr>
          <w:rStyle w:val="StyleUnderline"/>
          <w:highlight w:val="cyan"/>
        </w:rPr>
        <w:t>S</w:t>
      </w:r>
      <w:r w:rsidRPr="00915744">
        <w:rPr>
          <w:sz w:val="16"/>
        </w:rPr>
        <w:t xml:space="preserve">tates </w:t>
      </w:r>
      <w:r w:rsidRPr="003D474D">
        <w:rPr>
          <w:rStyle w:val="StyleUnderline"/>
          <w:highlight w:val="cyan"/>
        </w:rPr>
        <w:t>has one of the highest</w:t>
      </w:r>
      <w:r w:rsidRPr="004B28EF">
        <w:rPr>
          <w:rStyle w:val="StyleUnderline"/>
        </w:rPr>
        <w:t xml:space="preserve"> poverty and </w:t>
      </w:r>
      <w:r w:rsidRPr="003D474D">
        <w:rPr>
          <w:rStyle w:val="StyleUnderline"/>
          <w:highlight w:val="cyan"/>
        </w:rPr>
        <w:t xml:space="preserve">inequality levels </w:t>
      </w:r>
      <w:r w:rsidRPr="009F0A4B">
        <w:rPr>
          <w:rStyle w:val="StyleUnderline"/>
        </w:rPr>
        <w:t>among</w:t>
      </w:r>
      <w:r w:rsidRPr="00915744">
        <w:rPr>
          <w:sz w:val="16"/>
        </w:rPr>
        <w:t xml:space="preserve"> the </w:t>
      </w:r>
      <w:r w:rsidRPr="009F0A4B">
        <w:rPr>
          <w:rStyle w:val="StyleUnderline"/>
        </w:rPr>
        <w:t>OECD countries</w:t>
      </w:r>
      <w:r w:rsidRPr="00915744">
        <w:rPr>
          <w:sz w:val="16"/>
        </w:rPr>
        <w:t>,” and also ranks near the bottom among wealthy countries in terms of labor markets, safety nets, and economic mobility.</w:t>
      </w:r>
    </w:p>
    <w:p w14:paraId="0F13A0B2" w14:textId="77777777" w:rsidR="00EE1DD9" w:rsidRPr="00915744" w:rsidRDefault="00EE1DD9" w:rsidP="00EE1DD9">
      <w:pPr>
        <w:rPr>
          <w:sz w:val="16"/>
        </w:rPr>
      </w:pPr>
      <w:r w:rsidRPr="0017632E">
        <w:rPr>
          <w:rStyle w:val="Emphasis"/>
        </w:rPr>
        <w:t>The middle class</w:t>
      </w:r>
      <w:r w:rsidRPr="00915744">
        <w:rPr>
          <w:sz w:val="16"/>
        </w:rPr>
        <w:t xml:space="preserve">, in the United States and in much of Europe, </w:t>
      </w:r>
      <w:r w:rsidRPr="0017632E">
        <w:rPr>
          <w:rStyle w:val="Emphasis"/>
        </w:rPr>
        <w:t>is shrinking</w:t>
      </w:r>
      <w:r w:rsidRPr="00915744">
        <w:rPr>
          <w:sz w:val="16"/>
        </w:rPr>
        <w:t>—</w:t>
      </w:r>
      <w:r w:rsidRPr="00915744">
        <w:rPr>
          <w:rStyle w:val="StyleUnderline"/>
        </w:rPr>
        <w:t>down to</w:t>
      </w:r>
      <w:r w:rsidRPr="00915744">
        <w:rPr>
          <w:sz w:val="16"/>
        </w:rPr>
        <w:t xml:space="preserve"> just over </w:t>
      </w:r>
      <w:r w:rsidRPr="00915744">
        <w:rPr>
          <w:rStyle w:val="StyleUnderline"/>
        </w:rPr>
        <w:t>50 percent in the U</w:t>
      </w:r>
      <w:r w:rsidRPr="00915744">
        <w:rPr>
          <w:sz w:val="16"/>
        </w:rPr>
        <w:t xml:space="preserve">nited </w:t>
      </w:r>
      <w:r w:rsidRPr="00915744">
        <w:rPr>
          <w:rStyle w:val="StyleUnderline"/>
        </w:rPr>
        <w:t>S</w:t>
      </w:r>
      <w:r w:rsidRPr="00915744">
        <w:rPr>
          <w:sz w:val="16"/>
        </w:rPr>
        <w:t xml:space="preserve">tates and 60 percent in the European Union.6 Once-thriving manufacturing centers where workers could earn a decent living have been reduced to a state of rusting decay brought about by declines in labor’s share of profits, low-skilled workers’ wages, labor force participation, and the start-up rate of new firms (due to barriers erected by powerful incumbents).7 </w:t>
      </w:r>
      <w:r w:rsidRPr="00915744">
        <w:rPr>
          <w:rStyle w:val="StyleUnderline"/>
        </w:rPr>
        <w:t>Yet</w:t>
      </w:r>
      <w:r w:rsidRPr="00915744">
        <w:rPr>
          <w:sz w:val="16"/>
        </w:rPr>
        <w:t xml:space="preserve">, our elected </w:t>
      </w:r>
      <w:r w:rsidRPr="00915744">
        <w:rPr>
          <w:rStyle w:val="StyleUnderline"/>
        </w:rPr>
        <w:t>officials continue to defend</w:t>
      </w:r>
      <w:r w:rsidRPr="00915744">
        <w:rPr>
          <w:sz w:val="16"/>
        </w:rPr>
        <w:t xml:space="preserve"> the </w:t>
      </w:r>
      <w:r w:rsidRPr="00915744">
        <w:rPr>
          <w:rStyle w:val="StyleUnderline"/>
        </w:rPr>
        <w:t>competition ideology</w:t>
      </w:r>
      <w:r w:rsidRPr="00915744">
        <w:rPr>
          <w:sz w:val="16"/>
        </w:rPr>
        <w:t>, to insist that it will pay off, even as our pocketbooks, health care, and social rights tell us otherwise.</w:t>
      </w:r>
    </w:p>
    <w:p w14:paraId="7F0898CA" w14:textId="77777777" w:rsidR="00EE1DD9" w:rsidRPr="00915744" w:rsidRDefault="00EE1DD9" w:rsidP="00EE1DD9">
      <w:pPr>
        <w:rPr>
          <w:sz w:val="16"/>
        </w:rPr>
      </w:pPr>
      <w:r w:rsidRPr="00915744">
        <w:rPr>
          <w:sz w:val="16"/>
        </w:rPr>
        <w:t xml:space="preserve">What has happened is that </w:t>
      </w:r>
      <w:r w:rsidRPr="004B28EF">
        <w:rPr>
          <w:rStyle w:val="StyleUnderline"/>
        </w:rPr>
        <w:t xml:space="preserve">the </w:t>
      </w:r>
      <w:r w:rsidRPr="003D474D">
        <w:rPr>
          <w:rStyle w:val="StyleUnderline"/>
          <w:highlight w:val="cyan"/>
        </w:rPr>
        <w:t>idealized</w:t>
      </w:r>
      <w:r w:rsidRPr="00915744">
        <w:rPr>
          <w:sz w:val="16"/>
        </w:rPr>
        <w:t xml:space="preserve"> perfect </w:t>
      </w:r>
      <w:r w:rsidRPr="003D474D">
        <w:rPr>
          <w:rStyle w:val="StyleUnderline"/>
          <w:highlight w:val="cyan"/>
        </w:rPr>
        <w:t>competition</w:t>
      </w:r>
      <w:r w:rsidRPr="004B28EF">
        <w:rPr>
          <w:rStyle w:val="StyleUnderline"/>
        </w:rPr>
        <w:t xml:space="preserve"> portrayed in</w:t>
      </w:r>
      <w:r w:rsidRPr="00915744">
        <w:rPr>
          <w:sz w:val="16"/>
        </w:rPr>
        <w:t xml:space="preserve"> the economic </w:t>
      </w:r>
      <w:r w:rsidRPr="004B28EF">
        <w:rPr>
          <w:rStyle w:val="StyleUnderline"/>
        </w:rPr>
        <w:t xml:space="preserve">textbooks </w:t>
      </w:r>
      <w:r w:rsidRPr="003D474D">
        <w:rPr>
          <w:rStyle w:val="StyleUnderline"/>
          <w:highlight w:val="cyan"/>
        </w:rPr>
        <w:t>has been squeezed out by</w:t>
      </w:r>
      <w:r w:rsidRPr="00915744">
        <w:rPr>
          <w:sz w:val="16"/>
        </w:rPr>
        <w:t xml:space="preserve"> the </w:t>
      </w:r>
      <w:r w:rsidRPr="003D474D">
        <w:rPr>
          <w:rStyle w:val="StyleUnderline"/>
          <w:highlight w:val="cyan"/>
        </w:rPr>
        <w:t>bad forms</w:t>
      </w:r>
      <w:r w:rsidRPr="00915744">
        <w:rPr>
          <w:sz w:val="16"/>
        </w:rPr>
        <w:t xml:space="preserve"> of competition—</w:t>
      </w:r>
      <w:r w:rsidRPr="004B28EF">
        <w:rPr>
          <w:rStyle w:val="StyleUnderline"/>
        </w:rPr>
        <w:t>monopolistic or toxic</w:t>
      </w:r>
      <w:r w:rsidRPr="00915744">
        <w:rPr>
          <w:sz w:val="16"/>
        </w:rPr>
        <w:t xml:space="preserve"> or both. </w:t>
      </w:r>
      <w:r w:rsidRPr="004B28EF">
        <w:rPr>
          <w:rStyle w:val="StyleUnderline"/>
        </w:rPr>
        <w:t>Crony capitalism</w:t>
      </w:r>
      <w:r w:rsidRPr="00915744">
        <w:rPr>
          <w:sz w:val="16"/>
        </w:rPr>
        <w:t xml:space="preserve">, in which big business and big government cozy up to each other to stifle the good forms of competition, </w:t>
      </w:r>
      <w:r w:rsidRPr="004B28EF">
        <w:rPr>
          <w:rStyle w:val="StyleUnderline"/>
        </w:rPr>
        <w:t>is the order of the day</w:t>
      </w:r>
      <w:r w:rsidRPr="00915744">
        <w:rPr>
          <w:sz w:val="16"/>
        </w:rPr>
        <w:t xml:space="preserve">. Economists who have studied the data reveal that under this system many </w:t>
      </w:r>
      <w:r w:rsidRPr="003D474D">
        <w:rPr>
          <w:rStyle w:val="Emphasis"/>
          <w:highlight w:val="cyan"/>
        </w:rPr>
        <w:t>markets</w:t>
      </w:r>
      <w:r w:rsidRPr="004B28EF">
        <w:rPr>
          <w:rStyle w:val="Emphasis"/>
        </w:rPr>
        <w:t xml:space="preserve"> have</w:t>
      </w:r>
      <w:r w:rsidRPr="00915744">
        <w:rPr>
          <w:sz w:val="16"/>
        </w:rPr>
        <w:t xml:space="preserve"> actually </w:t>
      </w:r>
      <w:r w:rsidRPr="004B28EF">
        <w:rPr>
          <w:rStyle w:val="Emphasis"/>
        </w:rPr>
        <w:t xml:space="preserve">become </w:t>
      </w:r>
      <w:r w:rsidRPr="003D474D">
        <w:rPr>
          <w:rStyle w:val="Emphasis"/>
          <w:highlight w:val="cyan"/>
        </w:rPr>
        <w:t>more concentrated and less competitive</w:t>
      </w:r>
      <w:r w:rsidRPr="00915744">
        <w:rPr>
          <w:sz w:val="16"/>
        </w:rPr>
        <w:t xml:space="preserve">. And while the profit margins of the most powerful companies increased, </w:t>
      </w:r>
      <w:r w:rsidRPr="003D474D">
        <w:rPr>
          <w:rStyle w:val="Emphasis"/>
          <w:highlight w:val="cyan"/>
        </w:rPr>
        <w:t>innovation</w:t>
      </w:r>
      <w:r w:rsidRPr="00915744">
        <w:rPr>
          <w:sz w:val="16"/>
        </w:rPr>
        <w:t xml:space="preserve"> may have </w:t>
      </w:r>
      <w:r w:rsidRPr="004B28EF">
        <w:rPr>
          <w:rStyle w:val="Emphasis"/>
        </w:rPr>
        <w:t xml:space="preserve">actually </w:t>
      </w:r>
      <w:r w:rsidRPr="003D474D">
        <w:rPr>
          <w:rStyle w:val="Emphasis"/>
          <w:highlight w:val="cyan"/>
        </w:rPr>
        <w:t>declined</w:t>
      </w:r>
      <w:r w:rsidRPr="00915744">
        <w:rPr>
          <w:sz w:val="16"/>
        </w:rPr>
        <w:t>.8</w:t>
      </w:r>
    </w:p>
    <w:p w14:paraId="07DA77B5" w14:textId="77777777" w:rsidR="00EE1DD9" w:rsidRPr="00915744" w:rsidRDefault="00EE1DD9" w:rsidP="00EE1DD9">
      <w:pPr>
        <w:rPr>
          <w:sz w:val="16"/>
        </w:rPr>
      </w:pPr>
      <w:r w:rsidRPr="00C515D5">
        <w:rPr>
          <w:rStyle w:val="StyleUnderline"/>
        </w:rPr>
        <w:t>Yet</w:t>
      </w:r>
      <w:r w:rsidRPr="00915744">
        <w:rPr>
          <w:sz w:val="16"/>
        </w:rPr>
        <w:t xml:space="preserve"> the </w:t>
      </w:r>
      <w:r w:rsidRPr="00C515D5">
        <w:rPr>
          <w:rStyle w:val="StyleUnderline"/>
        </w:rPr>
        <w:t>consolidation</w:t>
      </w:r>
      <w:r w:rsidRPr="00915744">
        <w:rPr>
          <w:sz w:val="16"/>
        </w:rPr>
        <w:t xml:space="preserve"> in the marketplace </w:t>
      </w:r>
      <w:r w:rsidRPr="00C515D5">
        <w:rPr>
          <w:rStyle w:val="StyleUnderline"/>
        </w:rPr>
        <w:t>continues to be defended as necessary</w:t>
      </w:r>
      <w:r w:rsidRPr="00915744">
        <w:rPr>
          <w:sz w:val="16"/>
        </w:rPr>
        <w:t>. “Unless you have scale and power in the marketplace and with the consumer, you’re just out there scrambling on your own,” an executive at AT&amp;T Inc. said after the federal court allowed it to acquire media conglomerate Time Warner.9</w:t>
      </w:r>
    </w:p>
    <w:p w14:paraId="632F0F6D" w14:textId="77777777" w:rsidR="00EE1DD9" w:rsidRPr="00915744" w:rsidRDefault="00EE1DD9" w:rsidP="00EE1DD9">
      <w:pPr>
        <w:rPr>
          <w:sz w:val="16"/>
        </w:rPr>
      </w:pPr>
      <w:r w:rsidRPr="00C515D5">
        <w:rPr>
          <w:rStyle w:val="StyleUnderline"/>
        </w:rPr>
        <w:t>The alignment between big government and big business will continue</w:t>
      </w:r>
      <w:r w:rsidRPr="00915744">
        <w:rPr>
          <w:sz w:val="16"/>
        </w:rPr>
        <w:t xml:space="preserve"> as long as money and corporate help with reelection remain top-of-mind concerns for so many government officials. This means that </w:t>
      </w:r>
      <w:r w:rsidRPr="00C515D5">
        <w:rPr>
          <w:rStyle w:val="StyleUnderline"/>
        </w:rPr>
        <w:t xml:space="preserve">we can </w:t>
      </w:r>
      <w:r w:rsidRPr="009F0A4B">
        <w:rPr>
          <w:rStyle w:val="StyleUnderline"/>
        </w:rPr>
        <w:t>expect</w:t>
      </w:r>
      <w:r w:rsidRPr="009F0A4B">
        <w:rPr>
          <w:sz w:val="16"/>
        </w:rPr>
        <w:t xml:space="preserve"> many governmental </w:t>
      </w:r>
      <w:r w:rsidRPr="009F0A4B">
        <w:rPr>
          <w:rStyle w:val="StyleUnderline"/>
        </w:rPr>
        <w:t>policies to remain skewed toward helping the wealthy and powerful under the façade of competition, and against</w:t>
      </w:r>
      <w:r w:rsidRPr="00C515D5">
        <w:rPr>
          <w:rStyle w:val="StyleUnderline"/>
        </w:rPr>
        <w:t xml:space="preserve"> regulation</w:t>
      </w:r>
      <w:r w:rsidRPr="00915744">
        <w:rPr>
          <w:sz w:val="16"/>
        </w:rPr>
        <w:t xml:space="preserve"> in the name of freedom. Writers and thinkers as diverse as Martin Luther King, Jr., Senator Bernie Sanders, former Secretary of Labor Robert Reich, and Robert F. Kennedy, Jr., have inveighed against this state of affairs, which they describe as </w:t>
      </w:r>
      <w:r w:rsidRPr="003D474D">
        <w:rPr>
          <w:rStyle w:val="Emphasis"/>
          <w:highlight w:val="cyan"/>
        </w:rPr>
        <w:t>socialism for the rich</w:t>
      </w:r>
      <w:r w:rsidRPr="009F0A4B">
        <w:rPr>
          <w:sz w:val="16"/>
        </w:rPr>
        <w:t xml:space="preserve"> (meaning government policy that sees to it that most resources go to the rich, their powerful corporations, and our financial institutions) </w:t>
      </w:r>
      <w:r w:rsidRPr="009F0A4B">
        <w:rPr>
          <w:rStyle w:val="Emphasis"/>
        </w:rPr>
        <w:t xml:space="preserve">and </w:t>
      </w:r>
      <w:r w:rsidRPr="003D474D">
        <w:rPr>
          <w:rStyle w:val="Emphasis"/>
          <w:highlight w:val="cyan"/>
        </w:rPr>
        <w:t>capitalism</w:t>
      </w:r>
      <w:r w:rsidRPr="009F0A4B">
        <w:rPr>
          <w:sz w:val="16"/>
        </w:rPr>
        <w:t>—or as King put it, “rugged individualism”—</w:t>
      </w:r>
      <w:r w:rsidRPr="003D474D">
        <w:rPr>
          <w:rStyle w:val="Emphasis"/>
          <w:highlight w:val="cyan"/>
        </w:rPr>
        <w:t>for the poor</w:t>
      </w:r>
      <w:r w:rsidRPr="009F0A4B">
        <w:rPr>
          <w:sz w:val="16"/>
        </w:rPr>
        <w:t xml:space="preserve"> (meaning that they are left to struggle on their own). Nobel prize–winning economist Joseph Stiglitz describes the result this way:</w:t>
      </w:r>
    </w:p>
    <w:p w14:paraId="1F6FBD0A" w14:textId="77777777" w:rsidR="00EE1DD9" w:rsidRPr="00915744" w:rsidRDefault="00EE1DD9" w:rsidP="00EE1DD9">
      <w:pPr>
        <w:ind w:left="720"/>
        <w:rPr>
          <w:sz w:val="16"/>
        </w:rPr>
      </w:pPr>
      <w:r w:rsidRPr="00915744">
        <w:rPr>
          <w:sz w:val="16"/>
        </w:rPr>
        <w:t xml:space="preserve">We haven’t achieved the minimalist state that libertarians advocate. What </w:t>
      </w:r>
      <w:r w:rsidRPr="00EB5C74">
        <w:rPr>
          <w:rStyle w:val="StyleUnderline"/>
        </w:rPr>
        <w:t>we’ve achieved</w:t>
      </w:r>
      <w:r w:rsidRPr="00915744">
        <w:rPr>
          <w:sz w:val="16"/>
        </w:rPr>
        <w:t xml:space="preserve"> is </w:t>
      </w:r>
      <w:r w:rsidRPr="00EB5C74">
        <w:rPr>
          <w:rStyle w:val="StyleUnderline"/>
        </w:rPr>
        <w:t xml:space="preserve">a </w:t>
      </w:r>
      <w:r w:rsidRPr="003D474D">
        <w:rPr>
          <w:rStyle w:val="StyleUnderline"/>
          <w:highlight w:val="cyan"/>
        </w:rPr>
        <w:t>state too constrained to provide</w:t>
      </w:r>
      <w:r w:rsidRPr="00915744">
        <w:rPr>
          <w:sz w:val="16"/>
        </w:rPr>
        <w:t xml:space="preserve"> the </w:t>
      </w:r>
      <w:r w:rsidRPr="00EB5C74">
        <w:rPr>
          <w:rStyle w:val="StyleUnderline"/>
        </w:rPr>
        <w:t>public goods</w:t>
      </w:r>
      <w:r w:rsidRPr="00915744">
        <w:rPr>
          <w:sz w:val="16"/>
        </w:rPr>
        <w:t>—</w:t>
      </w:r>
      <w:r w:rsidRPr="003D474D">
        <w:rPr>
          <w:rStyle w:val="StyleUnderline"/>
          <w:highlight w:val="cyan"/>
        </w:rPr>
        <w:t>investments in infra</w:t>
      </w:r>
      <w:r w:rsidRPr="00EB5C74">
        <w:rPr>
          <w:rStyle w:val="StyleUnderline"/>
        </w:rPr>
        <w:t>structure</w:t>
      </w:r>
      <w:r w:rsidRPr="00915744">
        <w:rPr>
          <w:sz w:val="16"/>
        </w:rPr>
        <w:t xml:space="preserve">, technology, and education—that would make for a vibrant economy and too weak to engage in the redistribution that is needed to create a fair society. </w:t>
      </w:r>
      <w:r w:rsidRPr="00EB5C74">
        <w:rPr>
          <w:rStyle w:val="StyleUnderline"/>
        </w:rPr>
        <w:t>But</w:t>
      </w:r>
      <w:r w:rsidRPr="00915744">
        <w:rPr>
          <w:sz w:val="16"/>
        </w:rPr>
        <w:t xml:space="preserve"> we have a state that is still </w:t>
      </w:r>
      <w:r w:rsidRPr="00EB5C74">
        <w:rPr>
          <w:rStyle w:val="StyleUnderline"/>
        </w:rPr>
        <w:t>large</w:t>
      </w:r>
      <w:r w:rsidRPr="00915744">
        <w:rPr>
          <w:sz w:val="16"/>
        </w:rPr>
        <w:t xml:space="preserve"> enough </w:t>
      </w:r>
      <w:r w:rsidRPr="00EB5C74">
        <w:rPr>
          <w:rStyle w:val="StyleUnderline"/>
        </w:rPr>
        <w:t>and distorted enough that it can provide a bounty of gifts to the wealthy</w:t>
      </w:r>
      <w:r w:rsidRPr="00915744">
        <w:rPr>
          <w:sz w:val="16"/>
        </w:rPr>
        <w:t>.10</w:t>
      </w:r>
    </w:p>
    <w:p w14:paraId="1CB3E673" w14:textId="77777777" w:rsidR="00EE1DD9" w:rsidRDefault="00EE1DD9" w:rsidP="00EE1DD9">
      <w:pPr>
        <w:rPr>
          <w:sz w:val="16"/>
        </w:rPr>
      </w:pPr>
      <w:r w:rsidRPr="003D474D">
        <w:rPr>
          <w:rStyle w:val="StyleUnderline"/>
          <w:highlight w:val="cyan"/>
        </w:rPr>
        <w:t>If we continue</w:t>
      </w:r>
      <w:r w:rsidRPr="00C515D5">
        <w:rPr>
          <w:rStyle w:val="StyleUnderline"/>
        </w:rPr>
        <w:t xml:space="preserve"> along the current path, </w:t>
      </w:r>
      <w:r w:rsidRPr="003D474D">
        <w:rPr>
          <w:rStyle w:val="Emphasis"/>
          <w:highlight w:val="cyan"/>
        </w:rPr>
        <w:t>our infrastructure will</w:t>
      </w:r>
      <w:r w:rsidRPr="00915744">
        <w:rPr>
          <w:sz w:val="16"/>
        </w:rPr>
        <w:t xml:space="preserve"> continue to </w:t>
      </w:r>
      <w:r w:rsidRPr="003D474D">
        <w:rPr>
          <w:rStyle w:val="Emphasis"/>
          <w:highlight w:val="cyan"/>
        </w:rPr>
        <w:t>crumble</w:t>
      </w:r>
      <w:r w:rsidRPr="00915744">
        <w:rPr>
          <w:sz w:val="16"/>
        </w:rPr>
        <w:t xml:space="preserve">. Public </w:t>
      </w:r>
      <w:r w:rsidRPr="00C515D5">
        <w:rPr>
          <w:rStyle w:val="StyleUnderline"/>
        </w:rPr>
        <w:t>education</w:t>
      </w:r>
      <w:r w:rsidRPr="00915744">
        <w:rPr>
          <w:sz w:val="16"/>
        </w:rPr>
        <w:t xml:space="preserve"> at the primary and secondary school level </w:t>
      </w:r>
      <w:r w:rsidRPr="00C515D5">
        <w:rPr>
          <w:rStyle w:val="StyleUnderline"/>
        </w:rPr>
        <w:t>will deteriorate even further</w:t>
      </w:r>
      <w:r w:rsidRPr="00915744">
        <w:rPr>
          <w:sz w:val="16"/>
        </w:rPr>
        <w:t xml:space="preserve"> for those in poor or low-income areas. Rising </w:t>
      </w:r>
      <w:r w:rsidRPr="00C515D5">
        <w:rPr>
          <w:rStyle w:val="StyleUnderline"/>
        </w:rPr>
        <w:lastRenderedPageBreak/>
        <w:t>college tuition will plunge</w:t>
      </w:r>
      <w:r w:rsidRPr="00915744">
        <w:rPr>
          <w:sz w:val="16"/>
        </w:rPr>
        <w:t xml:space="preserve"> even </w:t>
      </w:r>
      <w:r w:rsidRPr="00C515D5">
        <w:rPr>
          <w:rStyle w:val="StyleUnderline"/>
        </w:rPr>
        <w:t>more</w:t>
      </w:r>
      <w:r w:rsidRPr="00915744">
        <w:rPr>
          <w:sz w:val="16"/>
        </w:rPr>
        <w:t xml:space="preserve"> students and their families </w:t>
      </w:r>
      <w:r w:rsidRPr="00C515D5">
        <w:rPr>
          <w:rStyle w:val="StyleUnderline"/>
        </w:rPr>
        <w:t>into serious debt</w:t>
      </w:r>
      <w:r w:rsidRPr="00915744">
        <w:rPr>
          <w:sz w:val="16"/>
        </w:rPr>
        <w:t>.11 And in order to mount a legal defense of their merger strategies, behemoths like AT&amp;T will continue to bleat piteously about having to scramble on their own.</w:t>
      </w:r>
    </w:p>
    <w:p w14:paraId="3C9C9DFF" w14:textId="77777777" w:rsidR="00EE1DD9" w:rsidRPr="00792141" w:rsidRDefault="00EE1DD9" w:rsidP="00EE1DD9">
      <w:pPr>
        <w:rPr>
          <w:sz w:val="16"/>
        </w:rPr>
      </w:pPr>
    </w:p>
    <w:p w14:paraId="5F661FC5" w14:textId="77777777" w:rsidR="00EE1DD9" w:rsidRDefault="00EE1DD9" w:rsidP="00EE1DD9">
      <w:pPr>
        <w:pStyle w:val="Heading3"/>
      </w:pPr>
      <w:r>
        <w:lastRenderedPageBreak/>
        <w:t>1AC---FW</w:t>
      </w:r>
    </w:p>
    <w:p w14:paraId="6BDDA420" w14:textId="77777777" w:rsidR="00EE1DD9" w:rsidRDefault="00EE1DD9" w:rsidP="00EE1DD9">
      <w:pPr>
        <w:pStyle w:val="Heading4"/>
        <w:spacing w:line="276" w:lineRule="auto"/>
      </w:pPr>
      <w:r>
        <w:t xml:space="preserve">1] </w:t>
      </w:r>
      <w:r w:rsidRPr="004F0199">
        <w:t xml:space="preserve">Pleasure and pain </w:t>
      </w:r>
      <w:r w:rsidRPr="004F0199">
        <w:rPr>
          <w:i/>
        </w:rPr>
        <w:t>are</w:t>
      </w:r>
      <w:r w:rsidRPr="004F0199">
        <w:t xml:space="preserve"> intrinsic </w:t>
      </w:r>
      <w:r w:rsidRPr="004F0199">
        <w:rPr>
          <w:u w:val="single"/>
        </w:rPr>
        <w:t>value</w:t>
      </w:r>
      <w:r w:rsidRPr="004F0199">
        <w:t xml:space="preserve"> and </w:t>
      </w:r>
      <w:r w:rsidRPr="004F0199">
        <w:rPr>
          <w:u w:val="single"/>
        </w:rPr>
        <w:t>disvalue</w:t>
      </w:r>
      <w:r w:rsidRPr="004F0199">
        <w:t xml:space="preserve"> </w:t>
      </w:r>
    </w:p>
    <w:p w14:paraId="30EE5E7B" w14:textId="77777777" w:rsidR="00EE1DD9" w:rsidRPr="004555DB" w:rsidRDefault="00EE1DD9" w:rsidP="00EE1DD9">
      <w:r w:rsidRPr="004555DB">
        <w:t xml:space="preserve">Ole Martin </w:t>
      </w:r>
      <w:r w:rsidRPr="003A2131">
        <w:rPr>
          <w:rStyle w:val="Style13ptBold"/>
        </w:rPr>
        <w:t>Moen</w:t>
      </w:r>
      <w:r w:rsidRPr="004555DB">
        <w:t>, 9/12/</w:t>
      </w:r>
      <w:r w:rsidRPr="003A2131">
        <w:rPr>
          <w:rStyle w:val="Style13ptBold"/>
        </w:rPr>
        <w:t>15</w:t>
      </w:r>
      <w:r w:rsidRPr="004555DB">
        <w:t xml:space="preserve"> (a researcher in ethics at the University of Oslo and he is associate professor of teacher education at the University of Southeast Norway</w:t>
      </w:r>
      <w:r>
        <w:t xml:space="preserve">, </w:t>
      </w:r>
      <w:hyperlink r:id="rId13" w:history="1">
        <w:r w:rsidRPr="004D6B68">
          <w:rPr>
            <w:rStyle w:val="Hyperlink"/>
            <w:rFonts w:asciiTheme="majorHAnsi" w:hAnsiTheme="majorHAnsi" w:cstheme="majorHAnsi"/>
            <w:szCs w:val="22"/>
          </w:rPr>
          <w:t>www.olemartinmoen.com/wp-content/uploads/AnArgumentForHedonism.pdf</w:t>
        </w:r>
      </w:hyperlink>
      <w:r>
        <w:rPr>
          <w:rFonts w:asciiTheme="majorHAnsi" w:hAnsiTheme="majorHAnsi" w:cstheme="majorHAnsi"/>
          <w:color w:val="000000"/>
          <w:szCs w:val="22"/>
        </w:rPr>
        <w:t>) Ngong</w:t>
      </w:r>
    </w:p>
    <w:p w14:paraId="43AB5C17" w14:textId="77777777" w:rsidR="00EE1DD9" w:rsidRPr="003A2131" w:rsidRDefault="00EE1DD9" w:rsidP="00EE1DD9">
      <w:pPr>
        <w:rPr>
          <w:color w:val="000000"/>
          <w:sz w:val="16"/>
        </w:rPr>
      </w:pPr>
      <w:r w:rsidRPr="003A2131">
        <w:rPr>
          <w:color w:val="000000"/>
          <w:sz w:val="16"/>
        </w:rPr>
        <w:t>‌</w:t>
      </w:r>
      <w:r w:rsidRPr="003A2131">
        <w:rPr>
          <w:sz w:val="16"/>
        </w:rPr>
        <w:t xml:space="preserve">Let us start by observing, empirically, that </w:t>
      </w:r>
      <w:r w:rsidRPr="004F0199">
        <w:rPr>
          <w:rStyle w:val="StyleUnderline"/>
          <w:rFonts w:asciiTheme="majorHAnsi" w:hAnsiTheme="majorHAnsi" w:cstheme="majorHAnsi"/>
          <w:szCs w:val="22"/>
        </w:rPr>
        <w:t xml:space="preserve">a widely shared judgment about intrinsic value and disvalue is that </w:t>
      </w:r>
      <w:r w:rsidRPr="004F0199">
        <w:rPr>
          <w:rStyle w:val="StyleUnderline"/>
          <w:rFonts w:asciiTheme="majorHAnsi" w:hAnsiTheme="majorHAnsi" w:cstheme="majorHAnsi"/>
          <w:szCs w:val="22"/>
          <w:highlight w:val="green"/>
        </w:rPr>
        <w:t>pleasure is intrinsically valuable and pain</w:t>
      </w:r>
      <w:r w:rsidRPr="004F0199">
        <w:rPr>
          <w:rStyle w:val="StyleUnderline"/>
          <w:rFonts w:asciiTheme="majorHAnsi" w:hAnsiTheme="majorHAnsi" w:cstheme="majorHAnsi"/>
          <w:szCs w:val="22"/>
        </w:rPr>
        <w:t xml:space="preserve"> is </w:t>
      </w:r>
      <w:r w:rsidRPr="004F0199">
        <w:rPr>
          <w:rStyle w:val="StyleUnderline"/>
          <w:rFonts w:asciiTheme="majorHAnsi" w:hAnsiTheme="majorHAnsi" w:cstheme="majorHAnsi"/>
          <w:szCs w:val="22"/>
          <w:highlight w:val="green"/>
        </w:rPr>
        <w:t>intrinsically disvaluable</w:t>
      </w:r>
      <w:r w:rsidRPr="003A2131">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F0199">
        <w:rPr>
          <w:rStyle w:val="StyleUnderline"/>
          <w:rFonts w:asciiTheme="majorHAnsi" w:hAnsiTheme="majorHAnsi" w:cstheme="majorHAnsi"/>
          <w:szCs w:val="22"/>
          <w:highlight w:val="green"/>
        </w:rPr>
        <w:t>there is something undeniably good about the way pleasure feels and</w:t>
      </w:r>
      <w:r w:rsidRPr="004F0199">
        <w:rPr>
          <w:rStyle w:val="StyleUnderline"/>
          <w:rFonts w:asciiTheme="majorHAnsi" w:hAnsiTheme="majorHAnsi" w:cstheme="majorHAnsi"/>
          <w:szCs w:val="22"/>
        </w:rPr>
        <w:t xml:space="preserve"> something undeniably </w:t>
      </w:r>
      <w:r w:rsidRPr="004F0199">
        <w:rPr>
          <w:rStyle w:val="StyleUnderline"/>
          <w:rFonts w:asciiTheme="majorHAnsi" w:hAnsiTheme="majorHAnsi" w:cstheme="majorHAnsi"/>
          <w:szCs w:val="22"/>
          <w:highlight w:val="green"/>
        </w:rPr>
        <w:t>bad about</w:t>
      </w:r>
      <w:r w:rsidRPr="004F0199">
        <w:rPr>
          <w:rStyle w:val="StyleUnderline"/>
          <w:rFonts w:asciiTheme="majorHAnsi" w:hAnsiTheme="majorHAnsi" w:cstheme="majorHAnsi"/>
          <w:szCs w:val="22"/>
        </w:rPr>
        <w:t xml:space="preserve"> the way </w:t>
      </w:r>
      <w:r w:rsidRPr="004F0199">
        <w:rPr>
          <w:rStyle w:val="StyleUnderline"/>
          <w:rFonts w:asciiTheme="majorHAnsi" w:hAnsiTheme="majorHAnsi" w:cstheme="majorHAnsi"/>
          <w:szCs w:val="22"/>
          <w:highlight w:val="green"/>
        </w:rPr>
        <w:t>pain</w:t>
      </w:r>
      <w:r w:rsidRPr="004F0199">
        <w:rPr>
          <w:rStyle w:val="StyleUnderline"/>
          <w:rFonts w:asciiTheme="majorHAnsi" w:hAnsiTheme="majorHAnsi" w:cstheme="majorHAnsi"/>
          <w:szCs w:val="22"/>
        </w:rPr>
        <w:t xml:space="preserve"> feels</w:t>
      </w:r>
      <w:r w:rsidRPr="003A2131">
        <w:rPr>
          <w:sz w:val="16"/>
        </w:rPr>
        <w:t xml:space="preserve">, </w:t>
      </w:r>
      <w:r w:rsidRPr="004F0199">
        <w:rPr>
          <w:rStyle w:val="StyleUnderline"/>
          <w:rFonts w:asciiTheme="majorHAnsi" w:hAnsiTheme="majorHAnsi" w:cstheme="majorHAnsi"/>
          <w:szCs w:val="22"/>
        </w:rPr>
        <w:t>and neither the goodness of pleasure nor the badness of pain seems to be exhausted by the further effects that these experiences might have</w:t>
      </w:r>
      <w:r w:rsidRPr="003A2131">
        <w:rPr>
          <w:sz w:val="16"/>
        </w:rPr>
        <w:t xml:space="preserve">. “Pleasure” and “pain” are here understood inclusively, as encompassing anything hedonically positive and anything hedonically negative. 2 </w:t>
      </w:r>
      <w:r w:rsidRPr="004F0199">
        <w:rPr>
          <w:rStyle w:val="StyleUnderline"/>
          <w:rFonts w:asciiTheme="majorHAnsi" w:hAnsiTheme="majorHAnsi" w:cstheme="majorHAnsi"/>
          <w:szCs w:val="22"/>
        </w:rPr>
        <w:t>The special value statuses of pleasure and pain are manifested in how we treat these experiences in our everyday reasoning about values. If you tell me that you are heading for the convenience store, I might ask: “What for?” This is a reasonable question</w:t>
      </w:r>
      <w:r w:rsidRPr="003A2131">
        <w:rPr>
          <w:sz w:val="16"/>
        </w:rPr>
        <w:t>, for when you go to the convenience store you usually do so, not merely for the sake of going to the convenience store, but for the sake of achieving something further that you deem to be valuable. You might answer, for example: “</w:t>
      </w:r>
      <w:r w:rsidRPr="004F0199">
        <w:rPr>
          <w:rStyle w:val="StyleUnderline"/>
          <w:rFonts w:asciiTheme="majorHAnsi" w:hAnsiTheme="majorHAnsi" w:cstheme="majorHAnsi"/>
          <w:szCs w:val="22"/>
        </w:rPr>
        <w:t>To buy soda.” This answer makes sense, for soda is a nice thing</w:t>
      </w:r>
      <w:r w:rsidRPr="003A2131">
        <w:rPr>
          <w:sz w:val="16"/>
        </w:rPr>
        <w:t xml:space="preserve"> and you can get it at the convenience store. </w:t>
      </w:r>
      <w:r w:rsidRPr="004F0199">
        <w:rPr>
          <w:rStyle w:val="StyleUnderline"/>
          <w:rFonts w:asciiTheme="majorHAnsi" w:hAnsiTheme="majorHAnsi" w:cstheme="majorHAnsi"/>
          <w:szCs w:val="22"/>
        </w:rPr>
        <w:t xml:space="preserve">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sidRPr="004F0199">
        <w:rPr>
          <w:rStyle w:val="StyleUnderline"/>
          <w:rFonts w:asciiTheme="majorHAnsi" w:hAnsiTheme="majorHAnsi" w:cstheme="majorHAnsi"/>
          <w:szCs w:val="22"/>
          <w:highlight w:val="green"/>
        </w:rPr>
        <w:t>pleasure is not good for anything further</w:t>
      </w:r>
      <w:r w:rsidRPr="004F0199">
        <w:rPr>
          <w:rStyle w:val="StyleUnderline"/>
          <w:rFonts w:asciiTheme="majorHAnsi" w:hAnsiTheme="majorHAnsi" w:cstheme="majorHAnsi"/>
          <w:szCs w:val="22"/>
        </w:rPr>
        <w:t xml:space="preserve">; it is simply that for which going to the convenience store and buying the soda is good. </w:t>
      </w:r>
      <w:r w:rsidRPr="003A2131">
        <w:rPr>
          <w:sz w:val="16"/>
        </w:rPr>
        <w:t>3 As Aristotle observes: “</w:t>
      </w:r>
      <w:r w:rsidRPr="004F0199">
        <w:rPr>
          <w:rStyle w:val="StyleUnderline"/>
          <w:rFonts w:asciiTheme="majorHAnsi" w:hAnsiTheme="majorHAnsi" w:cstheme="majorHAnsi"/>
          <w:szCs w:val="22"/>
        </w:rPr>
        <w:t xml:space="preserve">We never ask [a man] what his end is in being pleased, </w:t>
      </w:r>
      <w:r w:rsidRPr="004F0199">
        <w:rPr>
          <w:rStyle w:val="StyleUnderline"/>
          <w:rFonts w:asciiTheme="majorHAnsi" w:hAnsiTheme="majorHAnsi" w:cstheme="majorHAnsi"/>
          <w:szCs w:val="22"/>
          <w:highlight w:val="green"/>
        </w:rPr>
        <w:t>because</w:t>
      </w:r>
      <w:r w:rsidRPr="004F0199">
        <w:rPr>
          <w:rStyle w:val="StyleUnderline"/>
          <w:rFonts w:asciiTheme="majorHAnsi" w:hAnsiTheme="majorHAnsi" w:cstheme="majorHAnsi"/>
          <w:szCs w:val="22"/>
        </w:rPr>
        <w:t xml:space="preserve"> we assume that </w:t>
      </w:r>
      <w:r w:rsidRPr="004F0199">
        <w:rPr>
          <w:rStyle w:val="StyleUnderline"/>
          <w:rFonts w:asciiTheme="majorHAnsi" w:hAnsiTheme="majorHAnsi" w:cstheme="majorHAnsi"/>
          <w:szCs w:val="22"/>
          <w:highlight w:val="green"/>
        </w:rPr>
        <w:t>pleasure is</w:t>
      </w:r>
      <w:r w:rsidRPr="004F0199">
        <w:rPr>
          <w:rStyle w:val="StyleUnderline"/>
          <w:rFonts w:asciiTheme="majorHAnsi" w:hAnsiTheme="majorHAnsi" w:cstheme="majorHAnsi"/>
          <w:szCs w:val="22"/>
        </w:rPr>
        <w:t xml:space="preserve"> choice </w:t>
      </w:r>
      <w:r w:rsidRPr="004F0199">
        <w:rPr>
          <w:rStyle w:val="StyleUnderline"/>
          <w:rFonts w:asciiTheme="majorHAnsi" w:hAnsiTheme="majorHAnsi" w:cstheme="majorHAnsi"/>
          <w:szCs w:val="22"/>
          <w:highlight w:val="green"/>
        </w:rPr>
        <w:t>worthy in itself</w:t>
      </w:r>
      <w:r w:rsidRPr="003A2131">
        <w:rPr>
          <w:sz w:val="16"/>
        </w:rPr>
        <w:t xml:space="preserve">.”4 Presumably, a similar story can be told in the case of pains, for </w:t>
      </w:r>
      <w:r w:rsidRPr="004F0199">
        <w:rPr>
          <w:rStyle w:val="StyleUnderline"/>
          <w:rFonts w:asciiTheme="majorHAnsi" w:hAnsiTheme="majorHAnsi" w:cstheme="majorHAnsi"/>
          <w:szCs w:val="22"/>
        </w:rPr>
        <w:t>if someone says “This is painful!” we never respond by asking: “And why is that a problem?”</w:t>
      </w:r>
      <w:r w:rsidRPr="003A2131">
        <w:rPr>
          <w:sz w:val="16"/>
        </w:rPr>
        <w:t xml:space="preserve"> We take for granted that if something is painful, </w:t>
      </w:r>
      <w:r w:rsidRPr="004F0199">
        <w:rPr>
          <w:rStyle w:val="StyleUnderline"/>
          <w:rFonts w:asciiTheme="majorHAnsi" w:hAnsiTheme="majorHAnsi" w:cstheme="majorHAnsi"/>
          <w:szCs w:val="22"/>
        </w:rPr>
        <w:t xml:space="preserve">we have a sufficient explanation of why it is bad. </w:t>
      </w:r>
      <w:r w:rsidRPr="003A2131">
        <w:rPr>
          <w:sz w:val="16"/>
        </w:rPr>
        <w:t xml:space="preserve">If we are onto something in our everyday reasoning about values, </w:t>
      </w:r>
      <w:r w:rsidRPr="004F0199">
        <w:rPr>
          <w:rStyle w:val="StyleUnderline"/>
          <w:rFonts w:asciiTheme="majorHAnsi" w:hAnsiTheme="majorHAnsi" w:cstheme="majorHAnsi"/>
          <w:szCs w:val="22"/>
        </w:rPr>
        <w:t xml:space="preserve">it seems that </w:t>
      </w:r>
      <w:r w:rsidRPr="004F0199">
        <w:rPr>
          <w:rStyle w:val="StyleUnderline"/>
          <w:rFonts w:asciiTheme="majorHAnsi" w:hAnsiTheme="majorHAnsi" w:cstheme="majorHAnsi"/>
          <w:szCs w:val="22"/>
          <w:highlight w:val="green"/>
        </w:rPr>
        <w:t>pleasure and pain are</w:t>
      </w:r>
      <w:r w:rsidRPr="004F0199">
        <w:rPr>
          <w:rStyle w:val="StyleUnderline"/>
          <w:rFonts w:asciiTheme="majorHAnsi" w:hAnsiTheme="majorHAnsi" w:cstheme="majorHAnsi"/>
          <w:szCs w:val="22"/>
        </w:rPr>
        <w:t xml:space="preserve"> both </w:t>
      </w:r>
      <w:r w:rsidRPr="004F0199">
        <w:rPr>
          <w:rStyle w:val="StyleUnderline"/>
          <w:rFonts w:asciiTheme="majorHAnsi" w:hAnsiTheme="majorHAnsi" w:cstheme="majorHAnsi"/>
          <w:szCs w:val="22"/>
          <w:highlight w:val="green"/>
        </w:rPr>
        <w:t>places where we reach the end of the line in matters of value</w:t>
      </w:r>
      <w:r w:rsidRPr="003A2131">
        <w:rPr>
          <w:sz w:val="16"/>
        </w:rPr>
        <w:t xml:space="preserve">. </w:t>
      </w:r>
    </w:p>
    <w:p w14:paraId="1FF8BC2B" w14:textId="77777777" w:rsidR="00EE1DD9" w:rsidRPr="004F0199" w:rsidRDefault="00EE1DD9" w:rsidP="00EE1DD9">
      <w:pPr>
        <w:spacing w:line="276" w:lineRule="auto"/>
        <w:rPr>
          <w:rFonts w:asciiTheme="majorHAnsi" w:hAnsiTheme="majorHAnsi" w:cstheme="majorHAnsi"/>
        </w:rPr>
      </w:pPr>
    </w:p>
    <w:p w14:paraId="245780FC" w14:textId="77777777" w:rsidR="00EE1DD9" w:rsidRPr="004F0199" w:rsidRDefault="00EE1DD9" w:rsidP="00EE1DD9">
      <w:pPr>
        <w:spacing w:line="276" w:lineRule="auto"/>
        <w:rPr>
          <w:rFonts w:asciiTheme="majorHAnsi" w:hAnsiTheme="majorHAnsi" w:cstheme="majorHAnsi"/>
          <w:sz w:val="16"/>
        </w:rPr>
      </w:pPr>
    </w:p>
    <w:p w14:paraId="4BFC0256" w14:textId="77777777" w:rsidR="00EE1DD9" w:rsidRPr="004F0199" w:rsidRDefault="00EE1DD9" w:rsidP="00EE1DD9">
      <w:pPr>
        <w:pStyle w:val="Heading4"/>
        <w:shd w:val="clear" w:color="auto" w:fill="FFFFFF"/>
        <w:spacing w:line="276" w:lineRule="auto"/>
        <w:rPr>
          <w:rStyle w:val="Emphasis"/>
          <w:rFonts w:asciiTheme="majorHAnsi" w:hAnsiTheme="majorHAnsi" w:cstheme="majorHAnsi"/>
          <w:b/>
          <w:bCs w:val="0"/>
        </w:rPr>
      </w:pPr>
      <w:r w:rsidRPr="004F0199">
        <w:rPr>
          <w:rFonts w:asciiTheme="majorHAnsi" w:hAnsiTheme="majorHAnsi" w:cstheme="majorHAnsi"/>
        </w:rPr>
        <w:lastRenderedPageBreak/>
        <w:t>2] Extinction outweighs</w:t>
      </w:r>
      <w:r w:rsidRPr="004F0199">
        <w:rPr>
          <w:rStyle w:val="Emphasis"/>
          <w:rFonts w:asciiTheme="majorHAnsi" w:hAnsiTheme="majorHAnsi" w:cstheme="majorHAnsi"/>
          <w:b/>
        </w:rPr>
        <w:t xml:space="preserve"> </w:t>
      </w:r>
    </w:p>
    <w:p w14:paraId="1DF27F53" w14:textId="77777777" w:rsidR="00EE1DD9" w:rsidRPr="006001AC" w:rsidRDefault="00EE1DD9" w:rsidP="00EE1DD9">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a] Forecloses improvement – we can never improve society because our impact is irreversible</w:t>
      </w:r>
    </w:p>
    <w:p w14:paraId="7B0B6412" w14:textId="77777777" w:rsidR="00EE1DD9" w:rsidRPr="006001AC" w:rsidRDefault="00EE1DD9" w:rsidP="00EE1DD9">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b] Turns suffering – mass death causes suffering because people can’t get access to food and water</w:t>
      </w:r>
    </w:p>
    <w:p w14:paraId="7F0B0D55" w14:textId="77777777" w:rsidR="00EE1DD9" w:rsidRPr="006001AC" w:rsidRDefault="00EE1DD9" w:rsidP="00EE1DD9">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c] Moral obligation – allowing people to die is unethical and should be prevented because it creates ethics towards other people</w:t>
      </w:r>
    </w:p>
    <w:p w14:paraId="660B6D63" w14:textId="77777777" w:rsidR="00EE1DD9" w:rsidRPr="006001AC" w:rsidRDefault="00EE1DD9" w:rsidP="00EE1DD9">
      <w:pPr>
        <w:pStyle w:val="Heading4"/>
        <w:spacing w:line="276" w:lineRule="auto"/>
        <w:rPr>
          <w:rStyle w:val="Emphasis"/>
          <w:rFonts w:asciiTheme="majorHAnsi" w:hAnsiTheme="majorHAnsi" w:cstheme="majorHAnsi"/>
          <w:b/>
          <w:bCs w:val="0"/>
          <w:sz w:val="26"/>
          <w:u w:val="none"/>
        </w:rPr>
      </w:pPr>
      <w:r w:rsidRPr="006001AC">
        <w:rPr>
          <w:rStyle w:val="Emphasis"/>
          <w:rFonts w:asciiTheme="majorHAnsi" w:hAnsiTheme="majorHAnsi" w:cstheme="majorHAnsi"/>
          <w:b/>
          <w:sz w:val="26"/>
          <w:u w:val="none"/>
        </w:rPr>
        <w:t>d] Objectivity – body count is the most objective way to calculate impacts because comparing suffering is unethical</w:t>
      </w:r>
    </w:p>
    <w:p w14:paraId="5F706460" w14:textId="77777777" w:rsidR="00EE1DD9" w:rsidRPr="006001AC" w:rsidRDefault="00EE1DD9" w:rsidP="00EE1DD9">
      <w:pPr>
        <w:pStyle w:val="Heading4"/>
        <w:spacing w:line="276" w:lineRule="auto"/>
        <w:rPr>
          <w:rStyle w:val="Emphasis"/>
          <w:rFonts w:asciiTheme="majorHAnsi" w:hAnsiTheme="majorHAnsi" w:cstheme="majorHAnsi"/>
          <w:b/>
          <w:sz w:val="26"/>
          <w:u w:val="none"/>
        </w:rPr>
      </w:pPr>
      <w:r w:rsidRPr="006001AC">
        <w:rPr>
          <w:rStyle w:val="Emphasis"/>
          <w:rFonts w:asciiTheme="majorHAnsi" w:hAnsiTheme="majorHAnsi" w:cstheme="majorHAnsi"/>
          <w:b/>
          <w:sz w:val="26"/>
          <w:u w:val="none"/>
        </w:rPr>
        <w:t>e] Moral uncertainty – if we’re unsure about which interpretation of the world is true – we ought to preserve the world to keep debating about it</w:t>
      </w:r>
    </w:p>
    <w:p w14:paraId="75C7A8EA" w14:textId="77777777" w:rsidR="00EE1DD9" w:rsidRPr="004F0199" w:rsidRDefault="00EE1DD9" w:rsidP="00EE1DD9">
      <w:pPr>
        <w:spacing w:line="276" w:lineRule="auto"/>
        <w:rPr>
          <w:rFonts w:asciiTheme="majorHAnsi" w:hAnsiTheme="majorHAnsi" w:cstheme="majorHAnsi"/>
        </w:rPr>
      </w:pPr>
    </w:p>
    <w:p w14:paraId="07A80462" w14:textId="77777777" w:rsidR="00EE1DD9" w:rsidRPr="004F0199" w:rsidRDefault="00EE1DD9" w:rsidP="00EE1DD9">
      <w:pPr>
        <w:keepNext/>
        <w:keepLines/>
        <w:spacing w:before="40" w:after="0" w:line="276" w:lineRule="auto"/>
        <w:outlineLvl w:val="3"/>
        <w:rPr>
          <w:rFonts w:asciiTheme="majorHAnsi" w:eastAsia="Times New Roman" w:hAnsiTheme="majorHAnsi" w:cstheme="majorHAnsi"/>
          <w:b/>
          <w:iCs/>
          <w:color w:val="000000"/>
          <w:sz w:val="26"/>
        </w:rPr>
      </w:pPr>
      <w:r w:rsidRPr="004F0199">
        <w:rPr>
          <w:rFonts w:asciiTheme="majorHAnsi" w:eastAsia="Times New Roman" w:hAnsiTheme="majorHAnsi" w:cstheme="maj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4F0199">
        <w:rPr>
          <w:rFonts w:asciiTheme="majorHAnsi" w:eastAsia="Times New Roman" w:hAnsiTheme="majorHAnsi" w:cstheme="majorHAnsi"/>
          <w:b/>
          <w:i/>
          <w:iCs/>
          <w:color w:val="000000"/>
          <w:sz w:val="26"/>
          <w:u w:val="single"/>
        </w:rPr>
        <w:t>no</w:t>
      </w:r>
      <w:r w:rsidRPr="004F0199">
        <w:rPr>
          <w:rFonts w:asciiTheme="majorHAnsi" w:eastAsia="Times New Roman" w:hAnsiTheme="majorHAnsi" w:cstheme="majorHAnsi"/>
          <w:b/>
          <w:iCs/>
          <w:color w:val="000000"/>
          <w:sz w:val="26"/>
        </w:rPr>
        <w:t xml:space="preserve"> action.</w:t>
      </w:r>
    </w:p>
    <w:p w14:paraId="53BCE251" w14:textId="77777777" w:rsidR="00EE1DD9" w:rsidRDefault="00EE1DD9" w:rsidP="00EE1DD9"/>
    <w:p w14:paraId="1043188B" w14:textId="33CD160E" w:rsidR="00EE1DD9" w:rsidRPr="003D1AFA" w:rsidRDefault="00EE1DD9" w:rsidP="00EE1DD9">
      <w:pPr>
        <w:pStyle w:val="Heading4"/>
        <w:spacing w:line="276" w:lineRule="auto"/>
        <w:rPr>
          <w:rFonts w:asciiTheme="majorHAnsi" w:hAnsiTheme="majorHAnsi" w:cstheme="majorHAnsi"/>
        </w:rPr>
      </w:pPr>
      <w:r w:rsidRPr="004F0199">
        <w:rPr>
          <w:rFonts w:asciiTheme="majorHAnsi" w:hAnsiTheme="majorHAnsi" w:cstheme="majorHAnsi"/>
        </w:rPr>
        <w:t xml:space="preserve">1] </w:t>
      </w:r>
      <w:r>
        <w:rPr>
          <w:rFonts w:asciiTheme="majorHAnsi" w:hAnsiTheme="majorHAnsi" w:cstheme="majorHAnsi"/>
        </w:rPr>
        <w:t xml:space="preserve">Yes </w:t>
      </w:r>
      <w:r w:rsidRPr="004F0199">
        <w:rPr>
          <w:rFonts w:asciiTheme="majorHAnsi" w:hAnsiTheme="majorHAnsi" w:cstheme="majorHAnsi"/>
        </w:rPr>
        <w:t>1AR theory</w:t>
      </w:r>
      <w:r>
        <w:rPr>
          <w:rFonts w:asciiTheme="majorHAnsi" w:hAnsiTheme="majorHAnsi" w:cstheme="majorHAnsi"/>
        </w:rPr>
        <w:t xml:space="preserve"> </w:t>
      </w:r>
      <w:r w:rsidRPr="004F0199">
        <w:rPr>
          <w:rFonts w:asciiTheme="majorHAnsi" w:hAnsiTheme="majorHAnsi" w:cstheme="majorHAnsi"/>
        </w:rPr>
        <w:t>– anything else means infinite abuse</w:t>
      </w:r>
      <w:r>
        <w:rPr>
          <w:rFonts w:asciiTheme="majorHAnsi" w:hAnsiTheme="majorHAnsi" w:cstheme="majorHAnsi"/>
        </w:rPr>
        <w:t xml:space="preserve"> A] D</w:t>
      </w:r>
      <w:r w:rsidRPr="004F0199">
        <w:rPr>
          <w:rFonts w:asciiTheme="majorHAnsi" w:hAnsiTheme="majorHAnsi" w:cstheme="majorHAnsi"/>
        </w:rPr>
        <w:t xml:space="preserve">rop the debater – 1AR &amp; 1AC are too short to make up for the time trade-off </w:t>
      </w:r>
      <w:r>
        <w:rPr>
          <w:rFonts w:asciiTheme="majorHAnsi" w:hAnsiTheme="majorHAnsi" w:cstheme="majorHAnsi"/>
        </w:rPr>
        <w:t>N</w:t>
      </w:r>
      <w:r w:rsidRPr="004F0199">
        <w:rPr>
          <w:rFonts w:asciiTheme="majorHAnsi" w:hAnsiTheme="majorHAnsi" w:cstheme="majorHAnsi"/>
        </w:rPr>
        <w:t>o RVIs – 6 min 2NR means they can brute force me every time</w:t>
      </w:r>
      <w:r>
        <w:rPr>
          <w:rFonts w:asciiTheme="majorHAnsi" w:hAnsiTheme="majorHAnsi" w:cstheme="majorHAnsi"/>
        </w:rPr>
        <w:t xml:space="preserve"> B] C</w:t>
      </w:r>
      <w:r w:rsidRPr="004F0199">
        <w:rPr>
          <w:rFonts w:asciiTheme="majorHAnsi" w:hAnsiTheme="majorHAnsi" w:cstheme="majorHAnsi"/>
        </w:rPr>
        <w:t xml:space="preserve">ompeting interps – otherwise the 2NR could drown the aff in arguments while playing defense. </w:t>
      </w:r>
      <w:r>
        <w:rPr>
          <w:rFonts w:asciiTheme="majorHAnsi" w:hAnsiTheme="majorHAnsi" w:cstheme="majorHAnsi"/>
        </w:rPr>
        <w:t xml:space="preserve">C] </w:t>
      </w:r>
      <w:r w:rsidRPr="004F0199">
        <w:rPr>
          <w:rFonts w:asciiTheme="majorHAnsi" w:hAnsiTheme="majorHAnsi" w:cstheme="majorHAnsi"/>
        </w:rPr>
        <w:t xml:space="preserve">Aff theory first – much larger strategic loss – ¼ of the 1AR vs. 1/7 of the 1NC.  </w:t>
      </w:r>
      <w:r>
        <w:rPr>
          <w:rFonts w:asciiTheme="majorHAnsi" w:hAnsiTheme="majorHAnsi" w:cstheme="majorHAnsi"/>
        </w:rPr>
        <w:t>E] N</w:t>
      </w:r>
      <w:r w:rsidRPr="004F0199">
        <w:rPr>
          <w:rFonts w:asciiTheme="majorHAnsi" w:hAnsiTheme="majorHAnsi" w:cstheme="majorHAnsi"/>
        </w:rPr>
        <w:t>o 2NR paradigm issues, theory, or RVIs because you have 6 minutes to go for them whereas I only have a 3 minute 2AR to respond so I get crushed on time skew.</w:t>
      </w:r>
    </w:p>
    <w:p w14:paraId="79113B2C" w14:textId="77777777" w:rsidR="00EE1DD9" w:rsidRPr="00F601E6" w:rsidRDefault="00EE1DD9" w:rsidP="00EE1DD9"/>
    <w:p w14:paraId="71448E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840699341">
    <w:abstractNumId w:val="10"/>
  </w:num>
  <w:num w:numId="2" w16cid:durableId="835805956">
    <w:abstractNumId w:val="8"/>
  </w:num>
  <w:num w:numId="3" w16cid:durableId="1128281531">
    <w:abstractNumId w:val="7"/>
  </w:num>
  <w:num w:numId="4" w16cid:durableId="29040230">
    <w:abstractNumId w:val="6"/>
  </w:num>
  <w:num w:numId="5" w16cid:durableId="3215158">
    <w:abstractNumId w:val="5"/>
  </w:num>
  <w:num w:numId="6" w16cid:durableId="1924684421">
    <w:abstractNumId w:val="9"/>
  </w:num>
  <w:num w:numId="7" w16cid:durableId="227154716">
    <w:abstractNumId w:val="4"/>
  </w:num>
  <w:num w:numId="8" w16cid:durableId="320500974">
    <w:abstractNumId w:val="3"/>
  </w:num>
  <w:num w:numId="9" w16cid:durableId="1729457575">
    <w:abstractNumId w:val="2"/>
  </w:num>
  <w:num w:numId="10" w16cid:durableId="129980915">
    <w:abstractNumId w:val="1"/>
  </w:num>
  <w:num w:numId="11" w16cid:durableId="1735352021">
    <w:abstractNumId w:val="0"/>
  </w:num>
  <w:num w:numId="12" w16cid:durableId="1212764156">
    <w:abstractNumId w:val="12"/>
  </w:num>
  <w:num w:numId="13" w16cid:durableId="721639051">
    <w:abstractNumId w:val="11"/>
  </w:num>
  <w:num w:numId="14" w16cid:durableId="17612934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1D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5D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DD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BDEB5E"/>
  <w14:defaultImageDpi w14:val="300"/>
  <w15:docId w15:val="{B504AC78-566B-244B-8E32-723B9DD2E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1D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1D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1D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1D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E1D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1D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DD9"/>
  </w:style>
  <w:style w:type="character" w:customStyle="1" w:styleId="Heading1Char">
    <w:name w:val="Heading 1 Char"/>
    <w:aliases w:val="Pocket Char"/>
    <w:basedOn w:val="DefaultParagraphFont"/>
    <w:link w:val="Heading1"/>
    <w:uiPriority w:val="9"/>
    <w:rsid w:val="00EE1D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1D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1DD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E1D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E1DD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E1DD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E1D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1DD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E1DD9"/>
    <w:rPr>
      <w:color w:val="auto"/>
      <w:u w:val="none"/>
    </w:rPr>
  </w:style>
  <w:style w:type="paragraph" w:styleId="DocumentMap">
    <w:name w:val="Document Map"/>
    <w:basedOn w:val="Normal"/>
    <w:link w:val="DocumentMapChar"/>
    <w:uiPriority w:val="99"/>
    <w:semiHidden/>
    <w:unhideWhenUsed/>
    <w:rsid w:val="00EE1D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1DD9"/>
    <w:rPr>
      <w:rFonts w:ascii="Lucida Grande" w:hAnsi="Lucida Grande" w:cs="Lucida Grande"/>
    </w:rPr>
  </w:style>
  <w:style w:type="paragraph" w:customStyle="1" w:styleId="messagelistitem-zz7v6g">
    <w:name w:val="messagelistitem-zz7v6g"/>
    <w:basedOn w:val="Normal"/>
    <w:rsid w:val="00EE1DD9"/>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EE1DD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EE1D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E1D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EE1DD9"/>
    <w:pPr>
      <w:ind w:left="720"/>
      <w:contextualSpacing/>
    </w:pPr>
  </w:style>
  <w:style w:type="paragraph" w:customStyle="1" w:styleId="vd">
    <w:name w:val="vd"/>
    <w:basedOn w:val="Normal"/>
    <w:rsid w:val="00EE1DD9"/>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EE1DD9"/>
  </w:style>
  <w:style w:type="character" w:customStyle="1" w:styleId="letter">
    <w:name w:val="letter"/>
    <w:basedOn w:val="DefaultParagraphFont"/>
    <w:rsid w:val="00EE1DD9"/>
  </w:style>
  <w:style w:type="character" w:customStyle="1" w:styleId="dttext">
    <w:name w:val="dttext"/>
    <w:basedOn w:val="DefaultParagraphFont"/>
    <w:rsid w:val="00EE1DD9"/>
  </w:style>
  <w:style w:type="character" w:styleId="Strong">
    <w:name w:val="Strong"/>
    <w:basedOn w:val="DefaultParagraphFont"/>
    <w:uiPriority w:val="22"/>
    <w:qFormat/>
    <w:rsid w:val="00EE1DD9"/>
    <w:rPr>
      <w:b/>
      <w:bCs/>
    </w:rPr>
  </w:style>
  <w:style w:type="character" w:customStyle="1" w:styleId="text-uppercase">
    <w:name w:val="text-uppercase"/>
    <w:basedOn w:val="DefaultParagraphFont"/>
    <w:rsid w:val="00EE1DD9"/>
  </w:style>
  <w:style w:type="character" w:customStyle="1" w:styleId="ex-sent">
    <w:name w:val="ex-sent"/>
    <w:basedOn w:val="DefaultParagraphFont"/>
    <w:rsid w:val="00EE1DD9"/>
  </w:style>
  <w:style w:type="character" w:customStyle="1" w:styleId="mwtsp">
    <w:name w:val="mw_t_sp"/>
    <w:basedOn w:val="DefaultParagraphFont"/>
    <w:rsid w:val="00EE1DD9"/>
  </w:style>
  <w:style w:type="character" w:customStyle="1" w:styleId="mwtwi">
    <w:name w:val="mw_t_wi"/>
    <w:basedOn w:val="DefaultParagraphFont"/>
    <w:rsid w:val="00EE1DD9"/>
  </w:style>
  <w:style w:type="character" w:customStyle="1" w:styleId="sub-num">
    <w:name w:val="sub-num"/>
    <w:basedOn w:val="DefaultParagraphFont"/>
    <w:rsid w:val="00EE1DD9"/>
  </w:style>
  <w:style w:type="character" w:styleId="UnresolvedMention">
    <w:name w:val="Unresolved Mention"/>
    <w:basedOn w:val="DefaultParagraphFont"/>
    <w:uiPriority w:val="99"/>
    <w:semiHidden/>
    <w:unhideWhenUsed/>
    <w:rsid w:val="00EE1DD9"/>
    <w:rPr>
      <w:color w:val="605E5C"/>
      <w:shd w:val="clear" w:color="auto" w:fill="E1DFDD"/>
    </w:rPr>
  </w:style>
  <w:style w:type="paragraph" w:styleId="z-TopofForm">
    <w:name w:val="HTML Top of Form"/>
    <w:basedOn w:val="Normal"/>
    <w:next w:val="Normal"/>
    <w:link w:val="z-TopofFormChar"/>
    <w:hidden/>
    <w:uiPriority w:val="99"/>
    <w:semiHidden/>
    <w:unhideWhenUsed/>
    <w:rsid w:val="00EE1D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E1DD9"/>
    <w:rPr>
      <w:rFonts w:ascii="Arial" w:eastAsia="Times New Roman" w:hAnsi="Arial" w:cs="Arial"/>
      <w:vanish/>
      <w:sz w:val="16"/>
      <w:szCs w:val="16"/>
    </w:rPr>
  </w:style>
  <w:style w:type="paragraph" w:customStyle="1" w:styleId="paywall-full-content">
    <w:name w:val="paywall-full-content"/>
    <w:basedOn w:val="Normal"/>
    <w:rsid w:val="00EE1DD9"/>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Normal"/>
    <w:uiPriority w:val="4"/>
    <w:qFormat/>
    <w:rsid w:val="00EE1DD9"/>
    <w:pPr>
      <w:spacing w:before="2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lemartinmoen.com/wp-content/uploads/AnArgumentForHedonism.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uthout.org/articles/there-can-be-no-winners-in-a-nuclear-wa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org/napsnet/napsnet-special-reports/nuclear-escalation-in-a-taiwan-strait-crisi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oonestates.com/about-us/space-law/" TargetMode="External"/><Relationship Id="rId4" Type="http://schemas.openxmlformats.org/officeDocument/2006/relationships/customXml" Target="../customXml/item4.xml"/><Relationship Id="rId9" Type="http://schemas.openxmlformats.org/officeDocument/2006/relationships/hyperlink" Target="https://www.law.upenn.edu/live/files/10053-why-outer-space-matters-for-national-an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16588</Words>
  <Characters>94557</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2</cp:revision>
  <dcterms:created xsi:type="dcterms:W3CDTF">2022-04-23T22:31:00Z</dcterms:created>
  <dcterms:modified xsi:type="dcterms:W3CDTF">2022-04-23T22:32:00Z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