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47FFE" w14:textId="77777777" w:rsidR="004033D7" w:rsidRPr="00DA115D" w:rsidRDefault="004033D7" w:rsidP="004033D7">
      <w:pPr>
        <w:pStyle w:val="Heading2"/>
        <w:rPr>
          <w:rFonts w:asciiTheme="minorHAnsi" w:hAnsiTheme="minorHAnsi" w:cstheme="minorHAnsi"/>
        </w:rPr>
      </w:pPr>
      <w:r w:rsidRPr="00DA115D">
        <w:rPr>
          <w:rFonts w:asciiTheme="minorHAnsi" w:hAnsiTheme="minorHAnsi" w:cstheme="minorHAnsi"/>
        </w:rPr>
        <w:t>1AC vs Kritik</w:t>
      </w:r>
    </w:p>
    <w:p w14:paraId="1ED29D24" w14:textId="77777777" w:rsidR="00C5220B" w:rsidRPr="00DA115D" w:rsidRDefault="00C5220B" w:rsidP="00C5220B">
      <w:pPr>
        <w:pStyle w:val="Heading3"/>
        <w:rPr>
          <w:rFonts w:asciiTheme="minorHAnsi" w:hAnsiTheme="minorHAnsi" w:cstheme="minorHAnsi"/>
        </w:rPr>
      </w:pPr>
      <w:r w:rsidRPr="00DA115D">
        <w:rPr>
          <w:rFonts w:asciiTheme="minorHAnsi" w:hAnsiTheme="minorHAnsi" w:cstheme="minorHAnsi"/>
        </w:rPr>
        <w:t>1AC: Innovation</w:t>
      </w:r>
    </w:p>
    <w:p w14:paraId="10E33650" w14:textId="77777777" w:rsidR="00C5220B" w:rsidRPr="00DA115D" w:rsidRDefault="00C5220B" w:rsidP="00C5220B">
      <w:pPr>
        <w:pStyle w:val="Heading4"/>
        <w:rPr>
          <w:rFonts w:asciiTheme="minorHAnsi" w:hAnsiTheme="minorHAnsi" w:cstheme="minorHAnsi"/>
        </w:rPr>
      </w:pPr>
      <w:r w:rsidRPr="00DA115D">
        <w:rPr>
          <w:rFonts w:asciiTheme="minorHAnsi" w:hAnsiTheme="minorHAnsi" w:cstheme="minorHAnsi"/>
        </w:rPr>
        <w:t>The Advantage is Innovation</w:t>
      </w:r>
    </w:p>
    <w:p w14:paraId="77A7526E" w14:textId="31E5007C" w:rsidR="00C5220B" w:rsidRPr="00DA115D" w:rsidRDefault="00C5220B" w:rsidP="00C5220B">
      <w:pPr>
        <w:pStyle w:val="Heading4"/>
        <w:rPr>
          <w:rFonts w:asciiTheme="minorHAnsi" w:hAnsiTheme="minorHAnsi" w:cstheme="minorHAnsi"/>
        </w:rPr>
      </w:pPr>
      <w:r w:rsidRPr="00DA115D">
        <w:rPr>
          <w:rFonts w:asciiTheme="minorHAnsi" w:hAnsiTheme="minorHAnsi" w:cstheme="minorHAnsi"/>
        </w:rPr>
        <w:t xml:space="preserve">1] We are in an </w:t>
      </w:r>
      <w:r w:rsidRPr="00DA115D">
        <w:rPr>
          <w:rFonts w:asciiTheme="minorHAnsi" w:hAnsiTheme="minorHAnsi" w:cstheme="minorHAnsi"/>
          <w:u w:val="single"/>
        </w:rPr>
        <w:t>innovation crisis</w:t>
      </w:r>
      <w:r w:rsidRPr="00DA115D">
        <w:rPr>
          <w:rFonts w:asciiTheme="minorHAnsi" w:hAnsiTheme="minorHAnsi" w:cstheme="minorHAnsi"/>
        </w:rPr>
        <w:t xml:space="preserve"> – up to 80% of all new patents are not </w:t>
      </w:r>
      <w:r w:rsidRPr="00DA115D">
        <w:rPr>
          <w:rFonts w:asciiTheme="minorHAnsi" w:hAnsiTheme="minorHAnsi" w:cstheme="minorHAnsi"/>
          <w:u w:val="single"/>
        </w:rPr>
        <w:t>new drugs</w:t>
      </w:r>
      <w:r w:rsidRPr="00DA115D">
        <w:rPr>
          <w:rFonts w:asciiTheme="minorHAnsi" w:hAnsiTheme="minorHAnsi" w:cstheme="minorHAnsi"/>
        </w:rPr>
        <w:t xml:space="preserve"> but </w:t>
      </w:r>
      <w:r w:rsidRPr="00DA115D">
        <w:rPr>
          <w:rFonts w:asciiTheme="minorHAnsi" w:hAnsiTheme="minorHAnsi" w:cstheme="minorHAnsi"/>
          <w:u w:val="single"/>
        </w:rPr>
        <w:t>old ones</w:t>
      </w:r>
      <w:r w:rsidRPr="00DA115D">
        <w:rPr>
          <w:rFonts w:asciiTheme="minorHAnsi" w:hAnsiTheme="minorHAnsi" w:cstheme="minorHAnsi"/>
        </w:rPr>
        <w:t>.</w:t>
      </w:r>
    </w:p>
    <w:p w14:paraId="281CFA0C" w14:textId="5DFFC908" w:rsidR="00C5220B" w:rsidRPr="00DA115D" w:rsidRDefault="00C5220B" w:rsidP="00C5220B">
      <w:pPr>
        <w:rPr>
          <w:rFonts w:asciiTheme="minorHAnsi" w:hAnsiTheme="minorHAnsi" w:cstheme="minorHAnsi"/>
        </w:rPr>
      </w:pPr>
      <w:r w:rsidRPr="00DA115D">
        <w:rPr>
          <w:rStyle w:val="Style13ptBold"/>
          <w:rFonts w:asciiTheme="minorHAnsi" w:hAnsiTheme="minorHAnsi" w:cstheme="minorHAnsi"/>
        </w:rPr>
        <w:t>Feldman 1</w:t>
      </w:r>
      <w:r w:rsidRPr="00DA115D">
        <w:rPr>
          <w:rFonts w:asciiTheme="minorHAnsi" w:hAnsiTheme="minorHAnsi" w:cstheme="minorHAnsi"/>
        </w:rPr>
        <w:t xml:space="preserve"> Robin Feldman 18, May your drug price be evergreen, Journal of Law and the Biosciences, Volume 5, Issue 3, December 2018, Pages 590–647, </w:t>
      </w:r>
      <w:hyperlink r:id="rId6" w:history="1">
        <w:r w:rsidRPr="00DA115D">
          <w:rPr>
            <w:rStyle w:val="Hyperlink"/>
            <w:rFonts w:asciiTheme="minorHAnsi" w:hAnsiTheme="minorHAnsi" w:cstheme="minorHAnsi"/>
          </w:rPr>
          <w:t>https://doi.org/10.1093/jlb/lsy022</w:t>
        </w:r>
      </w:hyperlink>
      <w:r w:rsidRPr="00DA115D">
        <w:rPr>
          <w:rFonts w:asciiTheme="minorHAnsi" w:hAnsiTheme="minorHAnsi" w:cstheme="minorHAnsi"/>
        </w:rP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DA115D">
        <w:rPr>
          <w:rFonts w:asciiTheme="minorHAnsi" w:hAnsiTheme="minorHAnsi" w:cstheme="minorHAnsi"/>
        </w:rPr>
        <w:t>sid</w:t>
      </w:r>
      <w:proofErr w:type="spellEnd"/>
    </w:p>
    <w:p w14:paraId="7AB15E45" w14:textId="77777777" w:rsidR="00C5220B" w:rsidRPr="00DA115D" w:rsidRDefault="00C5220B" w:rsidP="00C5220B">
      <w:pPr>
        <w:rPr>
          <w:rFonts w:asciiTheme="minorHAnsi" w:hAnsiTheme="minorHAnsi" w:cstheme="minorHAnsi"/>
          <w:sz w:val="16"/>
        </w:rPr>
      </w:pPr>
      <w:r w:rsidRPr="00DA115D">
        <w:rPr>
          <w:rFonts w:asciiTheme="minorHAnsi" w:hAnsiTheme="minorHAnsi" w:cstheme="minorHAnsi"/>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DA115D">
        <w:rPr>
          <w:rFonts w:asciiTheme="minorHAnsi" w:hAnsiTheme="minorHAnsi" w:cstheme="minorHAnsi"/>
          <w:u w:val="single"/>
        </w:rPr>
        <w:t>current</w:t>
      </w:r>
      <w:r w:rsidRPr="00DA115D">
        <w:rPr>
          <w:rFonts w:asciiTheme="minorHAnsi" w:hAnsiTheme="minorHAnsi" w:cstheme="minorHAnsi"/>
          <w:sz w:val="16"/>
        </w:rPr>
        <w:t xml:space="preserve"> </w:t>
      </w:r>
      <w:r w:rsidRPr="00DA115D">
        <w:rPr>
          <w:rFonts w:asciiTheme="minorHAnsi" w:hAnsiTheme="minorHAnsi" w:cstheme="minorHAnsi"/>
          <w:u w:val="single"/>
        </w:rPr>
        <w:t>state of affairs</w:t>
      </w:r>
      <w:r w:rsidRPr="00DA115D">
        <w:rPr>
          <w:rFonts w:asciiTheme="minorHAnsi" w:hAnsiTheme="minorHAnsi" w:cstheme="minorHAnsi"/>
          <w:sz w:val="16"/>
        </w:rPr>
        <w:t xml:space="preserve"> </w:t>
      </w:r>
      <w:r w:rsidRPr="00DA115D">
        <w:rPr>
          <w:rFonts w:asciiTheme="minorHAnsi" w:hAnsiTheme="minorHAnsi" w:cstheme="minorHAnsi"/>
          <w:b/>
          <w:bCs/>
          <w:u w:val="single"/>
          <w:bdr w:val="single" w:sz="4" w:space="0" w:color="auto"/>
        </w:rPr>
        <w:t>is harming innovation</w:t>
      </w:r>
      <w:r w:rsidRPr="00DA115D">
        <w:rPr>
          <w:rFonts w:asciiTheme="minorHAnsi" w:hAnsiTheme="minorHAnsi" w:cstheme="minorHAnsi"/>
          <w:sz w:val="16"/>
        </w:rPr>
        <w:t xml:space="preserve"> in tangible ways. </w:t>
      </w:r>
      <w:r w:rsidRPr="00DA115D">
        <w:rPr>
          <w:rFonts w:asciiTheme="minorHAnsi" w:hAnsiTheme="minorHAnsi" w:cstheme="minorHAnsi"/>
          <w:u w:val="single"/>
        </w:rPr>
        <w:t>Rather than creating new medicines</w:t>
      </w:r>
      <w:r w:rsidRPr="00DA115D">
        <w:rPr>
          <w:rFonts w:asciiTheme="minorHAnsi" w:hAnsiTheme="minorHAnsi" w:cstheme="minorHAnsi"/>
          <w:sz w:val="16"/>
        </w:rPr>
        <w:t>—sallying forth into new frontiers for the benefit of society—</w:t>
      </w:r>
      <w:r w:rsidRPr="00DA115D">
        <w:rPr>
          <w:rStyle w:val="StyleUnderline"/>
          <w:rFonts w:asciiTheme="minorHAnsi" w:hAnsiTheme="minorHAnsi" w:cstheme="minorHAnsi"/>
          <w:sz w:val="24"/>
        </w:rPr>
        <w:t xml:space="preserve">drug </w:t>
      </w:r>
      <w:r w:rsidRPr="00DA115D">
        <w:rPr>
          <w:rStyle w:val="StyleUnderline"/>
          <w:rFonts w:asciiTheme="minorHAnsi" w:hAnsiTheme="minorHAnsi" w:cstheme="minorHAnsi"/>
          <w:sz w:val="24"/>
          <w:highlight w:val="green"/>
        </w:rPr>
        <w:t xml:space="preserve">companies </w:t>
      </w:r>
      <w:r w:rsidRPr="00DA115D">
        <w:rPr>
          <w:rStyle w:val="StyleUnderline"/>
          <w:rFonts w:asciiTheme="minorHAnsi" w:hAnsiTheme="minorHAnsi" w:cstheme="minorHAnsi"/>
          <w:sz w:val="24"/>
        </w:rPr>
        <w:t xml:space="preserve">are </w:t>
      </w:r>
      <w:r w:rsidRPr="00DA115D">
        <w:rPr>
          <w:rStyle w:val="StyleUnderline"/>
          <w:rFonts w:asciiTheme="minorHAnsi" w:hAnsiTheme="minorHAnsi" w:cstheme="minorHAnsi"/>
          <w:sz w:val="24"/>
          <w:highlight w:val="green"/>
        </w:rPr>
        <w:t xml:space="preserve">focusing </w:t>
      </w:r>
      <w:r w:rsidRPr="00DA115D">
        <w:rPr>
          <w:rStyle w:val="StyleUnderline"/>
          <w:rFonts w:asciiTheme="minorHAnsi" w:hAnsiTheme="minorHAnsi" w:cstheme="minorHAnsi"/>
          <w:sz w:val="24"/>
        </w:rPr>
        <w:t xml:space="preserve">their time and </w:t>
      </w:r>
      <w:r w:rsidRPr="00DA115D">
        <w:rPr>
          <w:rStyle w:val="StyleUnderline"/>
          <w:rFonts w:asciiTheme="minorHAnsi" w:hAnsiTheme="minorHAnsi" w:cstheme="minorHAnsi"/>
          <w:sz w:val="24"/>
          <w:highlight w:val="green"/>
        </w:rPr>
        <w:t xml:space="preserve">effort extending </w:t>
      </w:r>
      <w:r w:rsidRPr="00DA115D">
        <w:rPr>
          <w:rStyle w:val="StyleUnderline"/>
          <w:rFonts w:asciiTheme="minorHAnsi" w:hAnsiTheme="minorHAnsi" w:cstheme="minorHAnsi"/>
          <w:b/>
          <w:bCs/>
          <w:sz w:val="24"/>
          <w:highlight w:val="green"/>
          <w:bdr w:val="single" w:sz="4" w:space="0" w:color="auto"/>
        </w:rPr>
        <w:t>the patent life of old products</w:t>
      </w:r>
      <w:r w:rsidRPr="00DA115D">
        <w:rPr>
          <w:rStyle w:val="StyleUnderline"/>
          <w:rFonts w:asciiTheme="minorHAnsi" w:hAnsiTheme="minorHAnsi" w:cstheme="minorHAnsi"/>
          <w:sz w:val="24"/>
        </w:rPr>
        <w:t>.</w:t>
      </w:r>
      <w:r w:rsidRPr="00DA115D">
        <w:rPr>
          <w:rFonts w:asciiTheme="minorHAnsi" w:hAnsiTheme="minorHAnsi" w:cstheme="minorHAnsi"/>
          <w:sz w:val="16"/>
        </w:rPr>
        <w:t xml:space="preserve"> </w:t>
      </w:r>
      <w:r w:rsidRPr="00DA115D">
        <w:rPr>
          <w:rStyle w:val="StyleUnderline"/>
          <w:rFonts w:asciiTheme="minorHAnsi" w:hAnsiTheme="minorHAnsi" w:cstheme="minorHAnsi"/>
          <w:sz w:val="24"/>
        </w:rPr>
        <w:t>This</w:t>
      </w:r>
      <w:r w:rsidRPr="00DA115D">
        <w:rPr>
          <w:rFonts w:asciiTheme="minorHAnsi" w:hAnsiTheme="minorHAnsi" w:cstheme="minorHAnsi"/>
          <w:sz w:val="16"/>
        </w:rPr>
        <w:t xml:space="preserve">, of course, </w:t>
      </w:r>
      <w:r w:rsidRPr="00DA115D">
        <w:rPr>
          <w:rStyle w:val="StyleUnderline"/>
          <w:rFonts w:asciiTheme="minorHAnsi" w:hAnsiTheme="minorHAnsi" w:cstheme="minorHAnsi"/>
          <w:sz w:val="24"/>
        </w:rPr>
        <w:t>is not the innovation one would hope for</w:t>
      </w:r>
      <w:r w:rsidRPr="00DA115D">
        <w:rPr>
          <w:rFonts w:asciiTheme="minorHAnsi" w:hAnsiTheme="minorHAnsi" w:cstheme="minorHAnsi"/>
          <w:sz w:val="16"/>
        </w:rPr>
        <w:t xml:space="preserve">. </w:t>
      </w:r>
      <w:r w:rsidRPr="00DA115D">
        <w:rPr>
          <w:rFonts w:asciiTheme="minorHAnsi" w:hAnsiTheme="minorHAnsi" w:cstheme="minorHAnsi"/>
          <w:u w:val="single"/>
        </w:rPr>
        <w:t xml:space="preserve">The greatest creativity at pharmaceutical </w:t>
      </w:r>
      <w:r w:rsidRPr="00DA115D">
        <w:rPr>
          <w:rFonts w:asciiTheme="minorHAnsi" w:hAnsiTheme="minorHAnsi" w:cstheme="minorHAnsi"/>
          <w:b/>
          <w:bCs/>
          <w:u w:val="single"/>
        </w:rPr>
        <w:t>companies should be in the lab, not in the legal department</w:t>
      </w:r>
      <w:r w:rsidRPr="00DA115D">
        <w:rPr>
          <w:rFonts w:asciiTheme="minorHAnsi" w:hAnsiTheme="minorHAnsi" w:cstheme="minorHAnsi"/>
          <w:sz w:val="16"/>
        </w:rPr>
        <w:t>.115 The following sections describe the results obtained through our analysis in detail, but below are the key takeaways from the study: Rather than creating new medicines, pharmaceutical companies are recycling and repurposing old ones</w:t>
      </w:r>
      <w:r w:rsidRPr="00DA115D">
        <w:rPr>
          <w:rFonts w:asciiTheme="minorHAnsi" w:hAnsiTheme="minorHAnsi" w:cstheme="minorHAnsi"/>
          <w:u w:val="single"/>
        </w:rPr>
        <w:t xml:space="preserve">. In fact, </w:t>
      </w:r>
      <w:r w:rsidRPr="00DA115D">
        <w:rPr>
          <w:rStyle w:val="StyleUnderline"/>
          <w:rFonts w:asciiTheme="minorHAnsi" w:hAnsiTheme="minorHAnsi" w:cstheme="minorHAnsi"/>
          <w:sz w:val="24"/>
          <w:highlight w:val="green"/>
        </w:rPr>
        <w:t>78% of the drugs associated with new patents</w:t>
      </w:r>
      <w:r w:rsidRPr="00DA115D">
        <w:rPr>
          <w:rFonts w:asciiTheme="minorHAnsi" w:hAnsiTheme="minorHAnsi" w:cstheme="minorHAnsi"/>
          <w:highlight w:val="green"/>
          <w:u w:val="single"/>
        </w:rPr>
        <w:t xml:space="preserve"> </w:t>
      </w:r>
      <w:r w:rsidRPr="00DA115D">
        <w:rPr>
          <w:rFonts w:asciiTheme="minorHAnsi" w:hAnsiTheme="minorHAnsi" w:cstheme="minorHAnsi"/>
          <w:u w:val="single"/>
        </w:rPr>
        <w:t xml:space="preserve">in the FDA’s records </w:t>
      </w:r>
      <w:r w:rsidRPr="00DA115D">
        <w:rPr>
          <w:rStyle w:val="StyleUnderline"/>
          <w:rFonts w:asciiTheme="minorHAnsi" w:hAnsiTheme="minorHAnsi" w:cstheme="minorHAnsi"/>
          <w:b/>
          <w:bCs/>
          <w:sz w:val="24"/>
          <w:highlight w:val="green"/>
          <w:bdr w:val="single" w:sz="4" w:space="0" w:color="auto"/>
        </w:rPr>
        <w:t xml:space="preserve">were </w:t>
      </w:r>
      <w:r w:rsidRPr="00DA115D">
        <w:rPr>
          <w:rStyle w:val="StyleUnderline"/>
          <w:rFonts w:asciiTheme="minorHAnsi" w:hAnsiTheme="minorHAnsi" w:cstheme="minorHAnsi"/>
          <w:b/>
          <w:bCs/>
          <w:sz w:val="24"/>
          <w:bdr w:val="single" w:sz="4" w:space="0" w:color="auto"/>
        </w:rPr>
        <w:t>not new drugs</w:t>
      </w:r>
      <w:r w:rsidRPr="00DA115D">
        <w:rPr>
          <w:rStyle w:val="StyleUnderline"/>
          <w:rFonts w:asciiTheme="minorHAnsi" w:hAnsiTheme="minorHAnsi" w:cstheme="minorHAnsi"/>
          <w:sz w:val="24"/>
        </w:rPr>
        <w:t xml:space="preserve"> </w:t>
      </w:r>
      <w:r w:rsidRPr="00DA115D">
        <w:rPr>
          <w:rFonts w:asciiTheme="minorHAnsi" w:hAnsiTheme="minorHAnsi" w:cstheme="minorHAnsi"/>
          <w:u w:val="single"/>
        </w:rPr>
        <w:t xml:space="preserve">coming on the market, but </w:t>
      </w:r>
      <w:r w:rsidRPr="00DA115D">
        <w:rPr>
          <w:rFonts w:asciiTheme="minorHAnsi" w:hAnsiTheme="minorHAnsi" w:cstheme="minorHAnsi"/>
          <w:highlight w:val="green"/>
          <w:u w:val="single"/>
        </w:rPr>
        <w:t>existing drugs</w:t>
      </w:r>
      <w:r w:rsidRPr="00DA115D">
        <w:rPr>
          <w:rFonts w:asciiTheme="minorHAnsi" w:hAnsiTheme="minorHAnsi" w:cstheme="minorHAnsi"/>
          <w:u w:val="single"/>
        </w:rPr>
        <w:t>. In some years, the percentage reached as high as 80%. Adding new patents and exclusivities to extend the protection cliff is particularly pronounced among blockbuster drugs</w:t>
      </w:r>
      <w:r w:rsidRPr="00DA115D">
        <w:rPr>
          <w:rFonts w:asciiTheme="minorHAnsi" w:hAnsiTheme="minorHAnsi" w:cstheme="minorHAnsi"/>
          <w:sz w:val="16"/>
        </w:rPr>
        <w:t xml:space="preserve">. Of the roughly 100 best-selling drugs, more than 70% extended their protection at least once, with more than 50% extending the protection cliff more than once. </w:t>
      </w:r>
      <w:r w:rsidRPr="00DA115D">
        <w:rPr>
          <w:rFonts w:asciiTheme="minorHAnsi" w:hAnsiTheme="minorHAnsi" w:cstheme="minorHAnsi"/>
          <w:u w:val="single"/>
        </w:rPr>
        <w:t xml:space="preserve">Looking at the full group, almost </w:t>
      </w:r>
      <w:r w:rsidRPr="00DA115D">
        <w:rPr>
          <w:rStyle w:val="StyleUnderline"/>
          <w:rFonts w:asciiTheme="minorHAnsi" w:hAnsiTheme="minorHAnsi" w:cstheme="minorHAnsi"/>
          <w:sz w:val="24"/>
          <w:highlight w:val="green"/>
        </w:rPr>
        <w:t xml:space="preserve">40% </w:t>
      </w:r>
      <w:r w:rsidRPr="00DA115D">
        <w:rPr>
          <w:rStyle w:val="StyleUnderline"/>
          <w:rFonts w:asciiTheme="minorHAnsi" w:hAnsiTheme="minorHAnsi" w:cstheme="minorHAnsi"/>
          <w:sz w:val="24"/>
        </w:rPr>
        <w:t xml:space="preserve">of all drugs </w:t>
      </w:r>
      <w:r w:rsidRPr="00DA115D">
        <w:rPr>
          <w:rFonts w:asciiTheme="minorHAnsi" w:hAnsiTheme="minorHAnsi" w:cstheme="minorHAnsi"/>
          <w:u w:val="single"/>
        </w:rPr>
        <w:t xml:space="preserve">available on the market </w:t>
      </w:r>
      <w:r w:rsidRPr="00DA115D">
        <w:rPr>
          <w:rStyle w:val="StyleUnderline"/>
          <w:rFonts w:asciiTheme="minorHAnsi" w:hAnsiTheme="minorHAnsi" w:cstheme="minorHAnsi"/>
          <w:sz w:val="24"/>
          <w:highlight w:val="green"/>
        </w:rPr>
        <w:t xml:space="preserve">created </w:t>
      </w:r>
      <w:r w:rsidRPr="00DA115D">
        <w:rPr>
          <w:rStyle w:val="StyleUnderline"/>
          <w:rFonts w:asciiTheme="minorHAnsi" w:hAnsiTheme="minorHAnsi" w:cstheme="minorHAnsi"/>
          <w:sz w:val="24"/>
        </w:rPr>
        <w:t xml:space="preserve">additional </w:t>
      </w:r>
      <w:r w:rsidRPr="00DA115D">
        <w:rPr>
          <w:rStyle w:val="StyleUnderline"/>
          <w:rFonts w:asciiTheme="minorHAnsi" w:hAnsiTheme="minorHAnsi" w:cstheme="minorHAnsi"/>
          <w:sz w:val="24"/>
          <w:highlight w:val="green"/>
        </w:rPr>
        <w:t xml:space="preserve">market barriers by </w:t>
      </w:r>
      <w:r w:rsidRPr="00DA115D">
        <w:rPr>
          <w:rStyle w:val="StyleUnderline"/>
          <w:rFonts w:asciiTheme="minorHAnsi" w:hAnsiTheme="minorHAnsi" w:cstheme="minorHAnsi"/>
          <w:b/>
          <w:bCs/>
          <w:sz w:val="24"/>
          <w:highlight w:val="green"/>
        </w:rPr>
        <w:t xml:space="preserve">having patents </w:t>
      </w:r>
      <w:r w:rsidRPr="00DA115D">
        <w:rPr>
          <w:rStyle w:val="StyleUnderline"/>
          <w:rFonts w:asciiTheme="minorHAnsi" w:hAnsiTheme="minorHAnsi" w:cstheme="minorHAnsi"/>
          <w:b/>
          <w:bCs/>
          <w:sz w:val="24"/>
        </w:rPr>
        <w:t xml:space="preserve">or exclusivities </w:t>
      </w:r>
      <w:r w:rsidRPr="00DA115D">
        <w:rPr>
          <w:rStyle w:val="StyleUnderline"/>
          <w:rFonts w:asciiTheme="minorHAnsi" w:hAnsiTheme="minorHAnsi" w:cstheme="minorHAnsi"/>
          <w:b/>
          <w:bCs/>
          <w:sz w:val="24"/>
          <w:highlight w:val="green"/>
        </w:rPr>
        <w:t>added</w:t>
      </w:r>
      <w:r w:rsidRPr="00DA115D">
        <w:rPr>
          <w:rStyle w:val="StyleUnderline"/>
          <w:rFonts w:asciiTheme="minorHAnsi" w:hAnsiTheme="minorHAnsi" w:cstheme="minorHAnsi"/>
          <w:sz w:val="24"/>
          <w:highlight w:val="green"/>
        </w:rPr>
        <w:t xml:space="preserve"> </w:t>
      </w:r>
      <w:r w:rsidRPr="00DA115D">
        <w:rPr>
          <w:rFonts w:asciiTheme="minorHAnsi" w:hAnsiTheme="minorHAnsi" w:cstheme="minorHAnsi"/>
          <w:u w:val="single"/>
        </w:rPr>
        <w:t xml:space="preserve">to them. </w:t>
      </w:r>
    </w:p>
    <w:p w14:paraId="017A7AF3" w14:textId="77777777" w:rsidR="00C5220B" w:rsidRPr="00DA115D" w:rsidRDefault="00C5220B" w:rsidP="00C5220B">
      <w:pPr>
        <w:rPr>
          <w:rFonts w:asciiTheme="minorHAnsi" w:hAnsiTheme="minorHAnsi" w:cstheme="minorHAnsi"/>
          <w:sz w:val="16"/>
        </w:rPr>
      </w:pPr>
    </w:p>
    <w:p w14:paraId="52CB75BF" w14:textId="23A142E7" w:rsidR="00C5220B" w:rsidRPr="00DA115D" w:rsidRDefault="00C5220B" w:rsidP="00C5220B">
      <w:pPr>
        <w:pStyle w:val="Heading4"/>
        <w:rPr>
          <w:rFonts w:asciiTheme="minorHAnsi" w:hAnsiTheme="minorHAnsi" w:cstheme="minorHAnsi"/>
        </w:rPr>
      </w:pPr>
      <w:r w:rsidRPr="00DA115D">
        <w:rPr>
          <w:rFonts w:asciiTheme="minorHAnsi" w:hAnsiTheme="minorHAnsi" w:cstheme="minorHAnsi"/>
        </w:rPr>
        <w:t xml:space="preserve">2] The </w:t>
      </w:r>
      <w:r w:rsidRPr="00DA115D">
        <w:rPr>
          <w:rFonts w:asciiTheme="minorHAnsi" w:hAnsiTheme="minorHAnsi" w:cstheme="minorHAnsi"/>
          <w:u w:val="single"/>
        </w:rPr>
        <w:t>only</w:t>
      </w:r>
      <w:r w:rsidRPr="00DA115D">
        <w:rPr>
          <w:rFonts w:asciiTheme="minorHAnsi" w:hAnsiTheme="minorHAnsi" w:cstheme="minorHAnsi"/>
        </w:rPr>
        <w:t xml:space="preserve"> major study </w:t>
      </w:r>
      <w:r w:rsidRPr="00DA115D">
        <w:rPr>
          <w:rFonts w:asciiTheme="minorHAnsi" w:hAnsiTheme="minorHAnsi" w:cstheme="minorHAnsi"/>
          <w:u w:val="single"/>
        </w:rPr>
        <w:t>confirms</w:t>
      </w:r>
      <w:r w:rsidRPr="00DA115D">
        <w:rPr>
          <w:rFonts w:asciiTheme="minorHAnsi" w:hAnsiTheme="minorHAnsi" w:cstheme="minorHAnsi"/>
        </w:rPr>
        <w:t xml:space="preserve"> our Internal Link – Evergreening </w:t>
      </w:r>
      <w:r w:rsidRPr="00DA115D">
        <w:rPr>
          <w:rFonts w:asciiTheme="minorHAnsi" w:hAnsiTheme="minorHAnsi" w:cstheme="minorHAnsi"/>
          <w:u w:val="single"/>
        </w:rPr>
        <w:t>decimates competition</w:t>
      </w:r>
      <w:r w:rsidRPr="00DA115D">
        <w:rPr>
          <w:rFonts w:asciiTheme="minorHAnsi" w:hAnsiTheme="minorHAnsi" w:cstheme="minorHAnsi"/>
        </w:rPr>
        <w:t xml:space="preserve"> by resulting in </w:t>
      </w:r>
      <w:r w:rsidRPr="00DA115D">
        <w:rPr>
          <w:rFonts w:asciiTheme="minorHAnsi" w:hAnsiTheme="minorHAnsi" w:cstheme="minorHAnsi"/>
          <w:u w:val="single"/>
        </w:rPr>
        <w:t>functional monopolies</w:t>
      </w:r>
      <w:r w:rsidRPr="00DA115D">
        <w:rPr>
          <w:rFonts w:asciiTheme="minorHAnsi" w:hAnsiTheme="minorHAnsi" w:cstheme="minorHAnsi"/>
        </w:rPr>
        <w:t xml:space="preserve"> </w:t>
      </w:r>
    </w:p>
    <w:p w14:paraId="62710670" w14:textId="77777777" w:rsidR="00C5220B" w:rsidRPr="00DA115D" w:rsidRDefault="00C5220B" w:rsidP="00C5220B">
      <w:pPr>
        <w:rPr>
          <w:rFonts w:asciiTheme="minorHAnsi" w:hAnsiTheme="minorHAnsi" w:cstheme="minorHAnsi"/>
        </w:rPr>
      </w:pPr>
      <w:r w:rsidRPr="00DA115D">
        <w:rPr>
          <w:rStyle w:val="Style13ptBold"/>
          <w:rFonts w:asciiTheme="minorHAnsi" w:hAnsiTheme="minorHAnsi" w:cstheme="minorHAnsi"/>
        </w:rPr>
        <w:t>Arnold Ventures 20</w:t>
      </w:r>
      <w:r w:rsidRPr="00DA115D">
        <w:rPr>
          <w:rFonts w:asciiTheme="minorHAnsi" w:hAnsiTheme="minorHAnsi" w:cstheme="minorHAnsi"/>
        </w:rPr>
        <w:t xml:space="preserve"> 9-24-2020 "'Evergreening' Stunts Competition, Costs Consumers and Taxpayers" </w:t>
      </w:r>
      <w:hyperlink r:id="rId7" w:history="1">
        <w:r w:rsidRPr="00DA115D">
          <w:rPr>
            <w:rStyle w:val="Hyperlink"/>
            <w:rFonts w:asciiTheme="minorHAnsi" w:hAnsiTheme="minorHAnsi" w:cstheme="minorHAnsi"/>
          </w:rPr>
          <w:t>https://www.arnoldventures.org/stories/evergreening-stunts-competition-costs-consumers-and-taxpayers/</w:t>
        </w:r>
      </w:hyperlink>
      <w:r w:rsidRPr="00DA115D">
        <w:rPr>
          <w:rFonts w:asciiTheme="minorHAnsi" w:hAnsiTheme="minorHAnsi" w:cstheme="minorHAnsi"/>
        </w:rPr>
        <w:t xml:space="preserve"> (Arnold Ventures is focused on evidence-based giving in a wide range of categories including: criminal justice, education, health care, and public finance)//Elmer </w:t>
      </w:r>
    </w:p>
    <w:p w14:paraId="2510EB21" w14:textId="77777777" w:rsidR="00C5220B" w:rsidRPr="00DA115D" w:rsidRDefault="00C5220B" w:rsidP="00C5220B">
      <w:pPr>
        <w:rPr>
          <w:rFonts w:asciiTheme="minorHAnsi" w:hAnsiTheme="minorHAnsi" w:cstheme="minorHAnsi"/>
          <w:sz w:val="16"/>
        </w:rPr>
      </w:pPr>
      <w:r w:rsidRPr="00DA115D">
        <w:rPr>
          <w:rFonts w:asciiTheme="minorHAnsi" w:hAnsiTheme="minorHAnsi" w:cstheme="minorHAnsi"/>
          <w:u w:val="single"/>
        </w:rPr>
        <w:t>Revlimid is a case study in a process known as “</w:t>
      </w:r>
      <w:r w:rsidRPr="00DA115D">
        <w:rPr>
          <w:rFonts w:asciiTheme="minorHAnsi" w:hAnsiTheme="minorHAnsi" w:cstheme="minorHAnsi"/>
          <w:highlight w:val="green"/>
          <w:u w:val="single"/>
        </w:rPr>
        <w:t>evergreening</w:t>
      </w:r>
      <w:r w:rsidRPr="00DA115D">
        <w:rPr>
          <w:rFonts w:asciiTheme="minorHAnsi" w:hAnsiTheme="minorHAnsi" w:cstheme="minorHAnsi"/>
          <w:u w:val="single"/>
        </w:rPr>
        <w:t xml:space="preserve">” — </w:t>
      </w:r>
      <w:r w:rsidRPr="00DA115D">
        <w:rPr>
          <w:rFonts w:asciiTheme="minorHAnsi" w:hAnsiTheme="minorHAnsi" w:cstheme="minorHAnsi"/>
          <w:highlight w:val="green"/>
          <w:u w:val="single"/>
        </w:rPr>
        <w:t>artificially sustaining a monopoly for</w:t>
      </w:r>
      <w:r w:rsidRPr="00DA115D">
        <w:rPr>
          <w:rFonts w:asciiTheme="minorHAnsi" w:hAnsiTheme="minorHAnsi" w:cstheme="minorHAnsi"/>
          <w:u w:val="single"/>
        </w:rPr>
        <w:t xml:space="preserve"> years and even </w:t>
      </w:r>
      <w:r w:rsidRPr="00DA115D">
        <w:rPr>
          <w:rFonts w:asciiTheme="minorHAnsi" w:hAnsiTheme="minorHAnsi" w:cstheme="minorHAnsi"/>
          <w:highlight w:val="green"/>
          <w:u w:val="single"/>
        </w:rPr>
        <w:t xml:space="preserve">decades </w:t>
      </w:r>
      <w:r w:rsidRPr="00DA115D">
        <w:rPr>
          <w:rFonts w:asciiTheme="minorHAnsi" w:hAnsiTheme="minorHAnsi" w:cstheme="minorHAnsi"/>
          <w:u w:val="single"/>
        </w:rPr>
        <w:t>by manipulating intellectual property laws and regulations</w:t>
      </w:r>
      <w:r w:rsidRPr="00DA115D">
        <w:rPr>
          <w:rFonts w:asciiTheme="minorHAnsi" w:hAnsiTheme="minorHAnsi" w:cstheme="minorHAnsi"/>
          <w:sz w:val="16"/>
        </w:rPr>
        <w:t xml:space="preserve">. </w:t>
      </w:r>
      <w:r w:rsidRPr="00DA115D">
        <w:rPr>
          <w:rFonts w:asciiTheme="minorHAnsi" w:hAnsiTheme="minorHAnsi" w:cstheme="minorHAnsi"/>
          <w:u w:val="single"/>
        </w:rPr>
        <w:t xml:space="preserve">Evergreening is most commonly used with blockbuster drugs generating the highest prices and profits. </w:t>
      </w:r>
      <w:r w:rsidRPr="00DA115D">
        <w:rPr>
          <w:rFonts w:asciiTheme="minorHAnsi" w:hAnsiTheme="minorHAnsi" w:cstheme="minorHAnsi"/>
          <w:b/>
          <w:bCs/>
          <w:highlight w:val="green"/>
          <w:u w:val="single"/>
        </w:rPr>
        <w:t xml:space="preserve">Of </w:t>
      </w:r>
      <w:r w:rsidRPr="00DA115D">
        <w:rPr>
          <w:rFonts w:asciiTheme="minorHAnsi" w:hAnsiTheme="minorHAnsi" w:cstheme="minorHAnsi"/>
          <w:b/>
          <w:bCs/>
          <w:u w:val="single"/>
        </w:rPr>
        <w:t xml:space="preserve">the roughly </w:t>
      </w:r>
      <w:r w:rsidRPr="00DA115D">
        <w:rPr>
          <w:rFonts w:asciiTheme="minorHAnsi" w:hAnsiTheme="minorHAnsi" w:cstheme="minorHAnsi"/>
          <w:b/>
          <w:bCs/>
          <w:highlight w:val="green"/>
          <w:u w:val="single"/>
        </w:rPr>
        <w:t>100 best-selling drugs</w:t>
      </w:r>
      <w:r w:rsidRPr="00DA115D">
        <w:rPr>
          <w:rFonts w:asciiTheme="minorHAnsi" w:hAnsiTheme="minorHAnsi" w:cstheme="minorHAnsi"/>
          <w:b/>
          <w:bCs/>
          <w:u w:val="single"/>
        </w:rPr>
        <w:t xml:space="preserve">, more than </w:t>
      </w:r>
      <w:r w:rsidRPr="00DA115D">
        <w:rPr>
          <w:rFonts w:asciiTheme="minorHAnsi" w:hAnsiTheme="minorHAnsi" w:cstheme="minorHAnsi"/>
          <w:b/>
          <w:bCs/>
          <w:highlight w:val="green"/>
          <w:u w:val="single"/>
        </w:rPr>
        <w:t xml:space="preserve">70 percent have extended </w:t>
      </w:r>
      <w:r w:rsidRPr="00DA115D">
        <w:rPr>
          <w:rFonts w:asciiTheme="minorHAnsi" w:hAnsiTheme="minorHAnsi" w:cstheme="minorHAnsi"/>
          <w:b/>
          <w:bCs/>
          <w:u w:val="single"/>
        </w:rPr>
        <w:t xml:space="preserve">their </w:t>
      </w:r>
      <w:r w:rsidRPr="00DA115D">
        <w:rPr>
          <w:rFonts w:asciiTheme="minorHAnsi" w:hAnsiTheme="minorHAnsi" w:cstheme="minorHAnsi"/>
          <w:b/>
          <w:bCs/>
          <w:highlight w:val="green"/>
          <w:u w:val="single"/>
        </w:rPr>
        <w:t>protection</w:t>
      </w:r>
      <w:r w:rsidRPr="00DA115D">
        <w:rPr>
          <w:rFonts w:asciiTheme="minorHAnsi" w:hAnsiTheme="minorHAnsi" w:cstheme="minorHAnsi"/>
          <w:highlight w:val="green"/>
          <w:u w:val="single"/>
        </w:rPr>
        <w:t xml:space="preserve"> </w:t>
      </w:r>
      <w:r w:rsidRPr="00DA115D">
        <w:rPr>
          <w:rFonts w:asciiTheme="minorHAnsi" w:hAnsiTheme="minorHAnsi" w:cstheme="minorHAnsi"/>
          <w:u w:val="single"/>
        </w:rPr>
        <w:t>from competition at least once.</w:t>
      </w:r>
      <w:r w:rsidRPr="00DA115D">
        <w:rPr>
          <w:rFonts w:asciiTheme="minorHAnsi" w:hAnsiTheme="minorHAnsi" w:cstheme="minorHAnsi"/>
          <w:sz w:val="16"/>
        </w:rPr>
        <w:t xml:space="preserve"> More than half have extended the protection cliff multiple times. </w:t>
      </w:r>
      <w:r w:rsidRPr="00DA115D">
        <w:rPr>
          <w:rFonts w:asciiTheme="minorHAnsi" w:hAnsiTheme="minorHAnsi" w:cstheme="minorHAnsi"/>
          <w:u w:val="single"/>
        </w:rPr>
        <w:t xml:space="preserve">The true scope and cost of evergreening has been </w:t>
      </w:r>
      <w:r w:rsidRPr="00DA115D">
        <w:rPr>
          <w:rFonts w:asciiTheme="minorHAnsi" w:hAnsiTheme="minorHAnsi" w:cstheme="minorHAnsi"/>
          <w:highlight w:val="green"/>
          <w:u w:val="single"/>
        </w:rPr>
        <w:t xml:space="preserve">brought into </w:t>
      </w:r>
      <w:r w:rsidRPr="00DA115D">
        <w:rPr>
          <w:rFonts w:asciiTheme="minorHAnsi" w:hAnsiTheme="minorHAnsi" w:cstheme="minorHAnsi"/>
          <w:u w:val="single"/>
        </w:rPr>
        <w:t xml:space="preserve">sharper </w:t>
      </w:r>
      <w:r w:rsidRPr="00DA115D">
        <w:rPr>
          <w:rFonts w:asciiTheme="minorHAnsi" w:hAnsiTheme="minorHAnsi" w:cstheme="minorHAnsi"/>
          <w:highlight w:val="green"/>
          <w:u w:val="single"/>
        </w:rPr>
        <w:t xml:space="preserve">focus by </w:t>
      </w:r>
      <w:r w:rsidRPr="00DA115D">
        <w:rPr>
          <w:rFonts w:asciiTheme="minorHAnsi" w:hAnsiTheme="minorHAnsi" w:cstheme="minorHAnsi"/>
          <w:u w:val="single"/>
        </w:rPr>
        <w:t xml:space="preserve">a groundbreaking, publicly available, </w:t>
      </w:r>
      <w:r w:rsidRPr="00DA115D">
        <w:rPr>
          <w:rFonts w:asciiTheme="minorHAnsi" w:hAnsiTheme="minorHAnsi" w:cstheme="minorHAnsi"/>
          <w:highlight w:val="green"/>
          <w:u w:val="single"/>
        </w:rPr>
        <w:t xml:space="preserve">comprehensive database </w:t>
      </w:r>
      <w:r w:rsidRPr="00DA115D">
        <w:rPr>
          <w:rFonts w:asciiTheme="minorHAnsi" w:hAnsiTheme="minorHAnsi" w:cstheme="minorHAnsi"/>
          <w:u w:val="single"/>
        </w:rPr>
        <w:t>released Thursday by the Center for Innovation at the University of California Hastings College of Law and supported by Arnold Ventures</w:t>
      </w:r>
      <w:r w:rsidRPr="00DA115D">
        <w:rPr>
          <w:rFonts w:asciiTheme="minorHAnsi" w:hAnsiTheme="minorHAnsi" w:cstheme="minorHAnsi"/>
          <w:sz w:val="16"/>
        </w:rPr>
        <w:t xml:space="preserve">. </w:t>
      </w:r>
      <w:r w:rsidRPr="00DA115D">
        <w:rPr>
          <w:rFonts w:asciiTheme="minorHAnsi" w:hAnsiTheme="minorHAnsi" w:cstheme="minorHAnsi"/>
          <w:b/>
          <w:bCs/>
          <w:u w:val="single"/>
        </w:rPr>
        <w:t>The Evergreen Drug Patent Search is the first database to exhaustively track the patent protections filed by pharmaceutical companies</w:t>
      </w:r>
      <w:r w:rsidRPr="00DA115D">
        <w:rPr>
          <w:rFonts w:asciiTheme="minorHAnsi" w:hAnsiTheme="minorHAnsi" w:cstheme="minorHAnsi"/>
          <w:sz w:val="16"/>
        </w:rPr>
        <w:t xml:space="preserve">. </w:t>
      </w:r>
      <w:r w:rsidRPr="00DA115D">
        <w:rPr>
          <w:rFonts w:asciiTheme="minorHAnsi" w:hAnsiTheme="minorHAnsi" w:cstheme="minorHAnsi"/>
          <w:u w:val="single"/>
        </w:rPr>
        <w:t>Using data from 2005 to 2018</w:t>
      </w:r>
      <w:r w:rsidRPr="00DA115D">
        <w:rPr>
          <w:rFonts w:asciiTheme="minorHAnsi" w:hAnsiTheme="minorHAnsi" w:cstheme="minorHAnsi"/>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DA115D">
        <w:rPr>
          <w:rFonts w:asciiTheme="minorHAnsi" w:hAnsiTheme="minorHAnsi" w:cstheme="minorHAnsi"/>
          <w:u w:val="single"/>
        </w:rPr>
        <w:t>But it’s not what we’re seeing in the drug industry. “With evergreening, pharmaceutical companies repeatedly make slight, often trivial, modifications to drugs, dosage levels, delivery systems or other aspects to obtain new protections,”</w:t>
      </w:r>
      <w:r w:rsidRPr="00DA115D">
        <w:rPr>
          <w:rFonts w:asciiTheme="minorHAnsi" w:hAnsiTheme="minorHAnsi" w:cstheme="minorHAnsi"/>
          <w:sz w:val="16"/>
        </w:rPr>
        <w:t xml:space="preserve"> she said. “They pile these protections on over and over again — so often that 78 percent of the drugs associated with new patents were not new drugs coming on the market, but existing drugs.” </w:t>
      </w:r>
      <w:r w:rsidRPr="00DA115D">
        <w:rPr>
          <w:rFonts w:asciiTheme="minorHAnsi" w:hAnsiTheme="minorHAnsi" w:cstheme="minorHAnsi"/>
          <w:u w:val="single"/>
        </w:rPr>
        <w:t xml:space="preserve">Competition is the backbone of the U.S. economy. But it’s not what we’re </w:t>
      </w:r>
      <w:r w:rsidRPr="00DA115D">
        <w:rPr>
          <w:rFonts w:asciiTheme="minorHAnsi" w:hAnsiTheme="minorHAnsi" w:cstheme="minorHAnsi"/>
          <w:b/>
          <w:bCs/>
          <w:u w:val="single"/>
        </w:rPr>
        <w:t>seeing in the drug industry</w:t>
      </w:r>
      <w:r w:rsidRPr="00DA115D">
        <w:rPr>
          <w:rFonts w:asciiTheme="minorHAnsi" w:hAnsiTheme="minorHAnsi" w:cstheme="minorHAnsi"/>
          <w:sz w:val="16"/>
        </w:rPr>
        <w:t xml:space="preserve">. Professor Robin Feldman Director of the UC Hastings Center for Innovation In recent decades, </w:t>
      </w:r>
      <w:r w:rsidRPr="00DA115D">
        <w:rPr>
          <w:rFonts w:asciiTheme="minorHAnsi" w:hAnsiTheme="minorHAnsi" w:cstheme="minorHAnsi"/>
          <w:u w:val="single"/>
        </w:rPr>
        <w:t>evergreening has systematically undermined the Drug Price Competition and Patent Term Restoration Act of 1984, which created the generic drug industry.</w:t>
      </w:r>
      <w:r w:rsidRPr="00DA115D">
        <w:rPr>
          <w:rFonts w:asciiTheme="minorHAnsi" w:hAnsiTheme="minorHAnsi" w:cstheme="minorHAnsi"/>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DA115D">
        <w:rPr>
          <w:rFonts w:asciiTheme="minorHAnsi" w:hAnsiTheme="minorHAnsi" w:cstheme="minorHAnsi"/>
          <w:highlight w:val="green"/>
          <w:u w:val="single"/>
        </w:rPr>
        <w:t xml:space="preserve">Drug prices </w:t>
      </w:r>
      <w:r w:rsidRPr="00DA115D">
        <w:rPr>
          <w:rFonts w:asciiTheme="minorHAnsi" w:hAnsiTheme="minorHAnsi" w:cstheme="minorHAnsi"/>
          <w:u w:val="single"/>
        </w:rPr>
        <w:t xml:space="preserve">typically </w:t>
      </w:r>
      <w:r w:rsidRPr="00DA115D">
        <w:rPr>
          <w:rFonts w:asciiTheme="minorHAnsi" w:hAnsiTheme="minorHAnsi" w:cstheme="minorHAnsi"/>
          <w:highlight w:val="green"/>
          <w:u w:val="single"/>
        </w:rPr>
        <w:t xml:space="preserve">drop by </w:t>
      </w:r>
      <w:r w:rsidRPr="00DA115D">
        <w:rPr>
          <w:rFonts w:asciiTheme="minorHAnsi" w:hAnsiTheme="minorHAnsi" w:cstheme="minorHAnsi"/>
          <w:u w:val="single"/>
        </w:rPr>
        <w:t xml:space="preserve">as much as </w:t>
      </w:r>
      <w:r w:rsidRPr="00DA115D">
        <w:rPr>
          <w:rFonts w:asciiTheme="minorHAnsi" w:hAnsiTheme="minorHAnsi" w:cstheme="minorHAnsi"/>
          <w:highlight w:val="green"/>
          <w:u w:val="single"/>
        </w:rPr>
        <w:t xml:space="preserve">20 percent when </w:t>
      </w:r>
      <w:r w:rsidRPr="00DA115D">
        <w:rPr>
          <w:rFonts w:asciiTheme="minorHAnsi" w:hAnsiTheme="minorHAnsi" w:cstheme="minorHAnsi"/>
          <w:u w:val="single"/>
        </w:rPr>
        <w:t xml:space="preserve">the first </w:t>
      </w:r>
      <w:r w:rsidRPr="00DA115D">
        <w:rPr>
          <w:rFonts w:asciiTheme="minorHAnsi" w:hAnsiTheme="minorHAnsi" w:cstheme="minorHAnsi"/>
          <w:highlight w:val="green"/>
          <w:u w:val="single"/>
        </w:rPr>
        <w:t xml:space="preserve">generic enters </w:t>
      </w:r>
      <w:r w:rsidRPr="00DA115D">
        <w:rPr>
          <w:rFonts w:asciiTheme="minorHAnsi" w:hAnsiTheme="minorHAnsi" w:cstheme="minorHAnsi"/>
          <w:u w:val="single"/>
        </w:rPr>
        <w:t>the market</w:t>
      </w:r>
      <w:r w:rsidRPr="00DA115D">
        <w:rPr>
          <w:rFonts w:asciiTheme="minorHAnsi" w:hAnsiTheme="minorHAnsi" w:cstheme="minorHAnsi"/>
          <w:b/>
          <w:bCs/>
          <w:u w:val="single"/>
          <w:bdr w:val="single" w:sz="4" w:space="0" w:color="auto"/>
        </w:rPr>
        <w:t>, and with more than one generic manufacturer, prices can plummet by 80 to 85 percent</w:t>
      </w:r>
      <w:r w:rsidRPr="00DA115D">
        <w:rPr>
          <w:rFonts w:asciiTheme="minorHAnsi" w:hAnsiTheme="minorHAnsi" w:cstheme="minorHAnsi"/>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DA115D">
        <w:rPr>
          <w:rFonts w:asciiTheme="minorHAnsi" w:hAnsiTheme="minorHAnsi" w:cstheme="minorHAnsi"/>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DA115D">
        <w:rPr>
          <w:rFonts w:asciiTheme="minorHAnsi" w:hAnsiTheme="minorHAnsi" w:cstheme="minorHAnsi"/>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DA115D">
        <w:rPr>
          <w:rFonts w:asciiTheme="minorHAnsi" w:hAnsiTheme="minorHAnsi" w:cstheme="minorHAnsi"/>
          <w:u w:val="single"/>
        </w:rPr>
        <w:t xml:space="preserve">The </w:t>
      </w:r>
      <w:r w:rsidRPr="00DA115D">
        <w:rPr>
          <w:rFonts w:asciiTheme="minorHAnsi" w:hAnsiTheme="minorHAnsi" w:cstheme="minorHAnsi"/>
          <w:b/>
          <w:sz w:val="26"/>
          <w:highlight w:val="green"/>
          <w:u w:val="single"/>
        </w:rPr>
        <w:t>database</w:t>
      </w:r>
      <w:r w:rsidRPr="00DA115D">
        <w:rPr>
          <w:rFonts w:asciiTheme="minorHAnsi" w:hAnsiTheme="minorHAnsi" w:cstheme="minorHAnsi"/>
          <w:highlight w:val="green"/>
          <w:u w:val="single"/>
        </w:rPr>
        <w:t xml:space="preserve"> </w:t>
      </w:r>
      <w:r w:rsidRPr="00DA115D">
        <w:rPr>
          <w:rFonts w:asciiTheme="minorHAnsi" w:hAnsiTheme="minorHAnsi" w:cstheme="minorHAnsi"/>
          <w:u w:val="single"/>
        </w:rPr>
        <w:t xml:space="preserve">was </w:t>
      </w:r>
      <w:r w:rsidRPr="00DA115D">
        <w:rPr>
          <w:rFonts w:asciiTheme="minorHAnsi" w:hAnsiTheme="minorHAnsi" w:cstheme="minorHAnsi"/>
          <w:b/>
          <w:sz w:val="26"/>
          <w:highlight w:val="green"/>
          <w:u w:val="single"/>
        </w:rPr>
        <w:t>created through</w:t>
      </w:r>
      <w:r w:rsidRPr="00DA115D">
        <w:rPr>
          <w:rFonts w:asciiTheme="minorHAnsi" w:hAnsiTheme="minorHAnsi" w:cstheme="minorHAnsi"/>
          <w:highlight w:val="green"/>
          <w:u w:val="single"/>
        </w:rPr>
        <w:t xml:space="preserve"> </w:t>
      </w:r>
      <w:r w:rsidRPr="00DA115D">
        <w:rPr>
          <w:rFonts w:asciiTheme="minorHAnsi" w:hAnsiTheme="minorHAnsi" w:cstheme="minorHAnsi"/>
          <w:u w:val="single"/>
        </w:rPr>
        <w:t xml:space="preserve">a painstaking process of </w:t>
      </w:r>
      <w:r w:rsidRPr="00DA115D">
        <w:rPr>
          <w:rFonts w:asciiTheme="minorHAnsi" w:hAnsiTheme="minorHAnsi" w:cstheme="minorHAnsi"/>
          <w:b/>
          <w:sz w:val="26"/>
          <w:highlight w:val="green"/>
          <w:u w:val="single"/>
        </w:rPr>
        <w:t>combing</w:t>
      </w:r>
      <w:r w:rsidRPr="00DA115D">
        <w:rPr>
          <w:rFonts w:asciiTheme="minorHAnsi" w:hAnsiTheme="minorHAnsi" w:cstheme="minorHAnsi"/>
          <w:highlight w:val="green"/>
          <w:u w:val="single"/>
        </w:rPr>
        <w:t xml:space="preserve"> </w:t>
      </w:r>
      <w:r w:rsidRPr="00DA115D">
        <w:rPr>
          <w:rFonts w:asciiTheme="minorHAnsi" w:hAnsiTheme="minorHAnsi" w:cstheme="minorHAnsi"/>
          <w:u w:val="single"/>
        </w:rPr>
        <w:t xml:space="preserve">through </w:t>
      </w:r>
      <w:r w:rsidRPr="00DA115D">
        <w:rPr>
          <w:rFonts w:asciiTheme="minorHAnsi" w:hAnsiTheme="minorHAnsi" w:cstheme="minorHAnsi"/>
          <w:b/>
          <w:sz w:val="26"/>
          <w:highlight w:val="green"/>
          <w:u w:val="single"/>
        </w:rPr>
        <w:t>160,000 data points</w:t>
      </w:r>
      <w:r w:rsidRPr="00DA115D">
        <w:rPr>
          <w:rFonts w:asciiTheme="minorHAnsi" w:hAnsiTheme="minorHAnsi" w:cstheme="minorHAnsi"/>
          <w:highlight w:val="green"/>
          <w:u w:val="single"/>
        </w:rPr>
        <w:t xml:space="preserve"> </w:t>
      </w:r>
      <w:r w:rsidRPr="00DA115D">
        <w:rPr>
          <w:rFonts w:asciiTheme="minorHAnsi" w:hAnsiTheme="minorHAnsi" w:cstheme="minorHAnsi"/>
          <w:b/>
          <w:sz w:val="26"/>
          <w:u w:val="single"/>
          <w:bdr w:val="single" w:sz="4" w:space="0" w:color="auto"/>
        </w:rPr>
        <w:t>to examine every instance where a pharmaceutical company added a new drug patent or exclusivity</w:t>
      </w:r>
      <w:r w:rsidRPr="00DA115D">
        <w:rPr>
          <w:rFonts w:asciiTheme="minorHAnsi" w:hAnsiTheme="minorHAnsi" w:cstheme="minorHAnsi"/>
          <w:u w:val="single"/>
        </w:rPr>
        <w:t xml:space="preserve">. “Most of it was done by hand,” Feldman said, “with multiple people reviewing it at every stage. And along the way we repeatedly made conservative choices. </w:t>
      </w:r>
      <w:r w:rsidRPr="00DA115D">
        <w:rPr>
          <w:rFonts w:asciiTheme="minorHAnsi" w:hAnsiTheme="minorHAnsi" w:cstheme="minorHAnsi"/>
          <w:b/>
          <w:sz w:val="26"/>
          <w:u w:val="single"/>
        </w:rPr>
        <w:t xml:space="preserve">We </w:t>
      </w:r>
      <w:r w:rsidRPr="00DA115D">
        <w:rPr>
          <w:rFonts w:asciiTheme="minorHAnsi" w:hAnsiTheme="minorHAnsi" w:cstheme="minorHAnsi"/>
          <w:b/>
          <w:sz w:val="26"/>
          <w:highlight w:val="green"/>
          <w:u w:val="single"/>
        </w:rPr>
        <w:t>erred on the side of underrepresenting the evergreen gain</w:t>
      </w:r>
      <w:r w:rsidRPr="00DA115D">
        <w:rPr>
          <w:rFonts w:asciiTheme="minorHAnsi" w:hAnsiTheme="minorHAnsi" w:cstheme="minorHAnsi"/>
          <w:sz w:val="16"/>
          <w:highlight w:val="green"/>
        </w:rPr>
        <w:t xml:space="preserve"> </w:t>
      </w:r>
      <w:r w:rsidRPr="00DA115D">
        <w:rPr>
          <w:rFonts w:asciiTheme="minorHAnsi" w:hAnsiTheme="minorHAnsi" w:cstheme="minorHAnsi"/>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DA115D">
        <w:rPr>
          <w:rFonts w:asciiTheme="minorHAnsi" w:hAnsiTheme="minorHAnsi" w:cstheme="minorHAnsi"/>
          <w:sz w:val="16"/>
        </w:rPr>
        <w:t xml:space="preserve">. Nexium </w:t>
      </w:r>
      <w:r w:rsidRPr="00DA115D">
        <w:rPr>
          <w:rFonts w:asciiTheme="minorHAnsi" w:hAnsiTheme="minorHAnsi" w:cstheme="minorHAnsi"/>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DA115D">
        <w:rPr>
          <w:rStyle w:val="Emphasis"/>
          <w:rFonts w:asciiTheme="minorHAnsi" w:hAnsiTheme="minorHAnsi" w:cstheme="minorHAnsi"/>
        </w:rPr>
        <w:t>Nexium’s exclusivity was then extended by more than 15 years</w:t>
      </w:r>
      <w:r w:rsidRPr="00DA115D">
        <w:rPr>
          <w:rFonts w:asciiTheme="minorHAnsi" w:hAnsiTheme="minorHAnsi" w:cstheme="minorHAnsi"/>
          <w:u w:val="single"/>
        </w:rPr>
        <w:t xml:space="preserve">, as AstraZeneca received 97 protections stemming from 16 patents. </w:t>
      </w:r>
      <w:r w:rsidRPr="00DA115D">
        <w:rPr>
          <w:rFonts w:asciiTheme="minorHAnsi" w:hAnsiTheme="minorHAnsi" w:cstheme="minorHAnsi"/>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DA115D">
        <w:rPr>
          <w:rFonts w:asciiTheme="minorHAnsi" w:hAnsiTheme="minorHAnsi" w:cstheme="minorHAnsi"/>
          <w:u w:val="single"/>
        </w:rPr>
        <w:t xml:space="preserve">When </w:t>
      </w:r>
      <w:r w:rsidRPr="00DA115D">
        <w:rPr>
          <w:rStyle w:val="Emphasis"/>
          <w:rFonts w:asciiTheme="minorHAnsi" w:hAnsiTheme="minorHAnsi" w:cstheme="minorHAnsi"/>
        </w:rPr>
        <w:t>Truvada,</w:t>
      </w:r>
      <w:r w:rsidRPr="00DA115D">
        <w:rPr>
          <w:rFonts w:asciiTheme="minorHAnsi" w:hAnsiTheme="minorHAnsi" w:cstheme="minorHAnsi"/>
          <w:u w:val="single"/>
        </w:rPr>
        <w:t xml:space="preserve"> commonly referred to as </w:t>
      </w:r>
      <w:proofErr w:type="spellStart"/>
      <w:r w:rsidRPr="00DA115D">
        <w:rPr>
          <w:rFonts w:asciiTheme="minorHAnsi" w:hAnsiTheme="minorHAnsi" w:cstheme="minorHAnsi"/>
          <w:u w:val="single"/>
        </w:rPr>
        <w:t>PrEP</w:t>
      </w:r>
      <w:proofErr w:type="spellEnd"/>
      <w:r w:rsidRPr="00DA115D">
        <w:rPr>
          <w:rFonts w:asciiTheme="minorHAnsi" w:hAnsiTheme="minorHAnsi" w:cstheme="minorHAnsi"/>
          <w:u w:val="single"/>
        </w:rPr>
        <w:t xml:space="preserve">, was approved in 2004, this HIV-prevention drug was a breakthrough. </w:t>
      </w:r>
      <w:r w:rsidRPr="00DA115D">
        <w:rPr>
          <w:rStyle w:val="Emphasis"/>
          <w:rFonts w:asciiTheme="minorHAnsi" w:hAnsiTheme="minorHAnsi" w:cstheme="minorHAnsi"/>
        </w:rPr>
        <w:t>But 16 years later</w:t>
      </w:r>
      <w:r w:rsidRPr="00DA115D">
        <w:rPr>
          <w:rFonts w:asciiTheme="minorHAnsi" w:hAnsiTheme="minorHAnsi" w:cstheme="minorHAnsi"/>
          <w:u w:val="single"/>
        </w:rPr>
        <w:t xml:space="preserve"> — and 14 years after its original exclusivity was to expire — it retains its monopoly status.</w:t>
      </w:r>
      <w:r w:rsidRPr="00DA115D">
        <w:rPr>
          <w:rFonts w:asciiTheme="minorHAnsi" w:hAnsiTheme="minorHAnsi" w:cstheme="minorHAnsi"/>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DA115D">
        <w:rPr>
          <w:rFonts w:asciiTheme="minorHAnsi" w:hAnsiTheme="minorHAnsi" w:cstheme="minorHAnsi"/>
          <w:sz w:val="16"/>
        </w:rPr>
        <w:t>PrEP</w:t>
      </w:r>
      <w:proofErr w:type="spellEnd"/>
      <w:r w:rsidRPr="00DA115D">
        <w:rPr>
          <w:rFonts w:asciiTheme="minorHAnsi" w:hAnsiTheme="minorHAnsi" w:cstheme="minorHAnsi"/>
          <w:sz w:val="16"/>
        </w:rPr>
        <w:t xml:space="preserve"> costs $100 or less per month, compared to $1,600 to $2,000 in the U.S. </w:t>
      </w:r>
      <w:r w:rsidRPr="00DA115D">
        <w:rPr>
          <w:rFonts w:asciiTheme="minorHAnsi" w:hAnsiTheme="minorHAnsi" w:cstheme="minorHAnsi"/>
          <w:u w:val="single"/>
        </w:rPr>
        <w:t xml:space="preserve">As a result, Truvada is unaffordable to many people </w:t>
      </w:r>
      <w:r w:rsidRPr="00DA115D">
        <w:rPr>
          <w:rFonts w:asciiTheme="minorHAnsi" w:hAnsiTheme="minorHAnsi" w:cstheme="minorHAnsi"/>
          <w:b/>
          <w:bCs/>
          <w:u w:val="single"/>
        </w:rPr>
        <w:t>who need protection from HIV</w:t>
      </w:r>
      <w:r w:rsidRPr="00DA115D">
        <w:rPr>
          <w:rFonts w:asciiTheme="minorHAnsi" w:hAnsiTheme="minorHAnsi" w:cstheme="minorHAnsi"/>
          <w:u w:val="single"/>
        </w:rPr>
        <w:t>. Barred from access, they are left vulnerable to infection.</w:t>
      </w:r>
      <w:r w:rsidRPr="00DA115D">
        <w:rPr>
          <w:rFonts w:asciiTheme="minorHAnsi" w:hAnsiTheme="minorHAnsi" w:cstheme="minorHAnsi"/>
          <w:sz w:val="16"/>
        </w:rPr>
        <w:t xml:space="preserve"> “</w:t>
      </w:r>
      <w:r w:rsidRPr="00DA115D">
        <w:rPr>
          <w:rFonts w:asciiTheme="minorHAnsi" w:hAnsiTheme="minorHAnsi" w:cstheme="minorHAnsi"/>
          <w:u w:val="single"/>
        </w:rPr>
        <w:t xml:space="preserve">We’re establishing a precedent that a pharmaceutical company can charge whatever it wants even as it allows an epidemic to continue, and the government refuses to intervene,” said James </w:t>
      </w:r>
      <w:proofErr w:type="spellStart"/>
      <w:r w:rsidRPr="00DA115D">
        <w:rPr>
          <w:rFonts w:asciiTheme="minorHAnsi" w:hAnsiTheme="minorHAnsi" w:cstheme="minorHAnsi"/>
          <w:u w:val="single"/>
        </w:rPr>
        <w:t>Krellenstein</w:t>
      </w:r>
      <w:proofErr w:type="spellEnd"/>
      <w:r w:rsidRPr="00DA115D">
        <w:rPr>
          <w:rFonts w:asciiTheme="minorHAnsi" w:hAnsiTheme="minorHAnsi" w:cstheme="minorHAnsi"/>
          <w:u w:val="single"/>
        </w:rPr>
        <w:t>, co-founder of the group PrEP4All. “That should scare every American. If it’s HIV today, it will be another disease tomorrow.”</w:t>
      </w:r>
      <w:r w:rsidRPr="00DA115D">
        <w:rPr>
          <w:rFonts w:asciiTheme="minorHAnsi" w:hAnsiTheme="minorHAnsi" w:cstheme="minorHAnsi"/>
          <w:sz w:val="16"/>
        </w:rPr>
        <w:t xml:space="preserve"> EpiPen First approved in 1987, the </w:t>
      </w:r>
      <w:r w:rsidRPr="00DA115D">
        <w:rPr>
          <w:rStyle w:val="Emphasis"/>
          <w:rFonts w:asciiTheme="minorHAnsi" w:hAnsiTheme="minorHAnsi" w:cstheme="minorHAnsi"/>
        </w:rPr>
        <w:t>EpiPen</w:t>
      </w:r>
      <w:r w:rsidRPr="00DA115D">
        <w:rPr>
          <w:rFonts w:asciiTheme="minorHAnsi" w:hAnsiTheme="minorHAnsi" w:cstheme="minorHAnsi"/>
          <w:sz w:val="16"/>
        </w:rPr>
        <w:t xml:space="preserve"> has saved the lives of countless numbers of people with deadly allergies</w:t>
      </w:r>
      <w:r w:rsidRPr="00DA115D">
        <w:rPr>
          <w:rFonts w:asciiTheme="minorHAnsi" w:hAnsiTheme="minorHAnsi" w:cstheme="minorHAnsi"/>
          <w:u w:val="single"/>
        </w:rPr>
        <w:t xml:space="preserve">. But it is protected from competition until 2025 — </w:t>
      </w:r>
      <w:r w:rsidRPr="00DA115D">
        <w:rPr>
          <w:rStyle w:val="Emphasis"/>
          <w:rFonts w:asciiTheme="minorHAnsi" w:hAnsiTheme="minorHAnsi" w:cstheme="minorHAnsi"/>
        </w:rPr>
        <w:t>38 years after its introduction</w:t>
      </w:r>
      <w:r w:rsidRPr="00DA115D">
        <w:rPr>
          <w:rFonts w:asciiTheme="minorHAnsi" w:hAnsiTheme="minorHAnsi" w:cstheme="minorHAnsi"/>
          <w:u w:val="single"/>
        </w:rPr>
        <w:t xml:space="preserve"> — because its owner, Mylan, has filed five patents, four since 2010, all involving tweaks to the automatic injector.</w:t>
      </w:r>
      <w:r w:rsidRPr="00DA115D">
        <w:rPr>
          <w:rFonts w:asciiTheme="minorHAnsi" w:hAnsiTheme="minorHAnsi" w:cstheme="minorHAnsi"/>
          <w:sz w:val="16"/>
        </w:rPr>
        <w:t xml:space="preserve"> The actual medication used, epinephrine, has existed for more than a century — the innovation here is in the delivery device. </w:t>
      </w:r>
    </w:p>
    <w:p w14:paraId="15190ECF" w14:textId="77777777" w:rsidR="00C5220B" w:rsidRPr="00DA115D" w:rsidRDefault="00C5220B" w:rsidP="00C5220B">
      <w:pPr>
        <w:rPr>
          <w:rFonts w:asciiTheme="minorHAnsi" w:hAnsiTheme="minorHAnsi" w:cstheme="minorHAnsi"/>
          <w:sz w:val="16"/>
        </w:rPr>
      </w:pPr>
    </w:p>
    <w:p w14:paraId="7F7A776C" w14:textId="0B315B9B" w:rsidR="00C5220B" w:rsidRPr="00DA115D" w:rsidRDefault="00A635BE" w:rsidP="00C5220B">
      <w:pPr>
        <w:pStyle w:val="Heading4"/>
        <w:rPr>
          <w:rFonts w:asciiTheme="minorHAnsi" w:hAnsiTheme="minorHAnsi" w:cstheme="minorHAnsi"/>
        </w:rPr>
      </w:pPr>
      <w:r w:rsidRPr="00DA115D">
        <w:rPr>
          <w:rFonts w:asciiTheme="minorHAnsi" w:hAnsiTheme="minorHAnsi" w:cstheme="minorHAnsi"/>
        </w:rPr>
        <w:t>2</w:t>
      </w:r>
      <w:r w:rsidR="00C5220B" w:rsidRPr="00DA115D">
        <w:rPr>
          <w:rFonts w:asciiTheme="minorHAnsi" w:hAnsiTheme="minorHAnsi" w:cstheme="minorHAnsi"/>
        </w:rPr>
        <w:t xml:space="preserve"> impacts:</w:t>
      </w:r>
    </w:p>
    <w:p w14:paraId="184462F2" w14:textId="77777777" w:rsidR="00C5220B" w:rsidRPr="00DA115D" w:rsidRDefault="00C5220B" w:rsidP="00C5220B">
      <w:pPr>
        <w:rPr>
          <w:rFonts w:asciiTheme="minorHAnsi" w:hAnsiTheme="minorHAnsi" w:cstheme="minorHAnsi"/>
          <w:sz w:val="16"/>
        </w:rPr>
      </w:pPr>
    </w:p>
    <w:p w14:paraId="1294A95F" w14:textId="77777777" w:rsidR="00C5220B" w:rsidRPr="00DA115D" w:rsidRDefault="00C5220B" w:rsidP="00C5220B">
      <w:pPr>
        <w:pStyle w:val="Heading4"/>
        <w:rPr>
          <w:rFonts w:asciiTheme="minorHAnsi" w:hAnsiTheme="minorHAnsi" w:cstheme="minorHAnsi"/>
        </w:rPr>
      </w:pPr>
      <w:r w:rsidRPr="00DA115D">
        <w:rPr>
          <w:rFonts w:asciiTheme="minorHAnsi" w:hAnsiTheme="minorHAnsi" w:cstheme="minorHAnsi"/>
        </w:rPr>
        <w:t xml:space="preserve">1] Only innovation now solves </w:t>
      </w:r>
      <w:r w:rsidRPr="00DA115D">
        <w:rPr>
          <w:rFonts w:asciiTheme="minorHAnsi" w:hAnsiTheme="minorHAnsi" w:cstheme="minorHAnsi"/>
          <w:u w:val="single"/>
        </w:rPr>
        <w:t>AMR super-bugs</w:t>
      </w:r>
      <w:r w:rsidRPr="00DA115D">
        <w:rPr>
          <w:rFonts w:asciiTheme="minorHAnsi" w:hAnsiTheme="minorHAnsi" w:cstheme="minorHAnsi"/>
        </w:rPr>
        <w:t xml:space="preserve"> -- </w:t>
      </w:r>
      <w:r w:rsidRPr="00DA115D">
        <w:rPr>
          <w:rFonts w:asciiTheme="minorHAnsi" w:hAnsiTheme="minorHAnsi" w:cstheme="minorHAnsi"/>
          <w:u w:val="single"/>
        </w:rPr>
        <w:t>timeframe’s key</w:t>
      </w:r>
      <w:r w:rsidRPr="00DA115D">
        <w:rPr>
          <w:rFonts w:asciiTheme="minorHAnsi" w:hAnsiTheme="minorHAnsi" w:cstheme="minorHAnsi"/>
        </w:rPr>
        <w:t xml:space="preserve">. </w:t>
      </w:r>
    </w:p>
    <w:p w14:paraId="6C32519D" w14:textId="77777777" w:rsidR="00C5220B" w:rsidRPr="00DA115D" w:rsidRDefault="00C5220B" w:rsidP="00C5220B">
      <w:pPr>
        <w:rPr>
          <w:rFonts w:asciiTheme="minorHAnsi" w:hAnsiTheme="minorHAnsi" w:cstheme="minorHAnsi"/>
        </w:rPr>
      </w:pPr>
      <w:r w:rsidRPr="00DA115D">
        <w:rPr>
          <w:rStyle w:val="Style13ptBold"/>
          <w:rFonts w:asciiTheme="minorHAnsi" w:hAnsiTheme="minorHAnsi" w:cstheme="minorHAnsi"/>
        </w:rPr>
        <w:t>Sobti 19</w:t>
      </w:r>
      <w:r w:rsidRPr="00DA115D">
        <w:rPr>
          <w:rFonts w:asciiTheme="minorHAnsi" w:hAnsiTheme="minorHAnsi" w:cstheme="minorHAnsi"/>
        </w:rPr>
        <w:t xml:space="preserve"> [Dr. Navjot Kaur Sobti is an internal medicine resident physician at Dartmouth-Hitchcock-Medical Center/Dartmouth School of Medicine and a member of the ABC News Medical Unit. May 1, 2019. “Amid superbug crisis, scientists urge innovation”. </w:t>
      </w:r>
      <w:hyperlink r:id="rId8" w:history="1">
        <w:r w:rsidRPr="00DA115D">
          <w:rPr>
            <w:rStyle w:val="Hyperlink"/>
            <w:rFonts w:asciiTheme="minorHAnsi" w:hAnsiTheme="minorHAnsi" w:cstheme="minorHAnsi"/>
          </w:rPr>
          <w:t>https://abcnews.go.com/Health/amidst-superbug-crisis-scientists-urge-innovation/story?id=62763415</w:t>
        </w:r>
      </w:hyperlink>
      <w:r w:rsidRPr="00DA115D">
        <w:rPr>
          <w:rFonts w:asciiTheme="minorHAnsi" w:hAnsiTheme="minorHAnsi" w:cstheme="minorHAnsi"/>
        </w:rPr>
        <w:t xml:space="preserve">] Dhruv </w:t>
      </w:r>
    </w:p>
    <w:p w14:paraId="6171E566" w14:textId="77777777" w:rsidR="00C5220B" w:rsidRPr="00DA115D" w:rsidRDefault="00820C2C" w:rsidP="00C5220B">
      <w:pPr>
        <w:rPr>
          <w:rFonts w:asciiTheme="minorHAnsi" w:hAnsiTheme="minorHAnsi" w:cstheme="minorHAnsi"/>
          <w:sz w:val="16"/>
        </w:rPr>
      </w:pPr>
      <w:hyperlink r:id="rId9" w:tgtFrame="_blank" w:history="1">
        <w:r w:rsidR="00C5220B" w:rsidRPr="00DA115D">
          <w:rPr>
            <w:rStyle w:val="StyleUnderline"/>
            <w:rFonts w:asciiTheme="minorHAnsi" w:hAnsiTheme="minorHAnsi" w:cstheme="minorHAnsi"/>
          </w:rPr>
          <w:t>The United Nations</w:t>
        </w:r>
      </w:hyperlink>
      <w:r w:rsidR="00C5220B" w:rsidRPr="00DA115D">
        <w:rPr>
          <w:rFonts w:asciiTheme="minorHAnsi" w:hAnsiTheme="minorHAnsi" w:cstheme="minorHAnsi"/>
        </w:rPr>
        <w:t xml:space="preserve"> </w:t>
      </w:r>
      <w:r w:rsidR="00C5220B" w:rsidRPr="00DA115D">
        <w:rPr>
          <w:rFonts w:asciiTheme="minorHAnsi" w:hAnsiTheme="minorHAnsi" w:cstheme="minorHAnsi"/>
          <w:sz w:val="16"/>
        </w:rPr>
        <w:t xml:space="preserve">has </w:t>
      </w:r>
      <w:r w:rsidR="00C5220B" w:rsidRPr="00DA115D">
        <w:rPr>
          <w:rStyle w:val="StyleUnderline"/>
          <w:rFonts w:asciiTheme="minorHAnsi" w:hAnsiTheme="minorHAnsi" w:cstheme="minorHAnsi"/>
        </w:rPr>
        <w:t xml:space="preserve">called </w:t>
      </w:r>
      <w:r w:rsidR="00C5220B" w:rsidRPr="00DA115D">
        <w:rPr>
          <w:rStyle w:val="Emphasis"/>
          <w:rFonts w:asciiTheme="minorHAnsi" w:hAnsiTheme="minorHAnsi" w:cstheme="minorHAnsi"/>
        </w:rPr>
        <w:t>antimicrobial resistance</w:t>
      </w:r>
      <w:r w:rsidR="00C5220B" w:rsidRPr="00DA115D">
        <w:rPr>
          <w:rStyle w:val="StyleUnderline"/>
          <w:rFonts w:asciiTheme="minorHAnsi" w:hAnsiTheme="minorHAnsi" w:cstheme="minorHAnsi"/>
        </w:rPr>
        <w:t xml:space="preserve"> a “</w:t>
      </w:r>
      <w:r w:rsidR="00C5220B" w:rsidRPr="00DA115D">
        <w:rPr>
          <w:rStyle w:val="Emphasis"/>
          <w:rFonts w:asciiTheme="minorHAnsi" w:hAnsiTheme="minorHAnsi" w:cstheme="minorHAnsi"/>
        </w:rPr>
        <w:t>global crisis</w:t>
      </w:r>
      <w:r w:rsidR="00C5220B" w:rsidRPr="00DA115D">
        <w:rPr>
          <w:rFonts w:asciiTheme="minorHAnsi" w:hAnsiTheme="minorHAnsi" w:cstheme="minorHAnsi"/>
          <w:sz w:val="16"/>
        </w:rPr>
        <w:t xml:space="preserve">.” </w:t>
      </w:r>
      <w:r w:rsidR="00C5220B" w:rsidRPr="00DA115D">
        <w:rPr>
          <w:rStyle w:val="StyleUnderline"/>
          <w:rFonts w:asciiTheme="minorHAnsi" w:hAnsiTheme="minorHAnsi" w:cstheme="minorHAnsi"/>
        </w:rPr>
        <w:t xml:space="preserve">With the </w:t>
      </w:r>
      <w:hyperlink r:id="rId10" w:tgtFrame="_blank" w:history="1">
        <w:r w:rsidR="00C5220B" w:rsidRPr="00DA115D">
          <w:rPr>
            <w:rStyle w:val="StyleUnderline"/>
            <w:rFonts w:asciiTheme="minorHAnsi" w:hAnsiTheme="minorHAnsi" w:cstheme="minorHAnsi"/>
          </w:rPr>
          <w:t>rise in superbugs</w:t>
        </w:r>
      </w:hyperlink>
      <w:r w:rsidR="00C5220B" w:rsidRPr="00DA115D">
        <w:rPr>
          <w:rStyle w:val="StyleUnderline"/>
          <w:rFonts w:asciiTheme="minorHAnsi" w:hAnsiTheme="minorHAnsi" w:cstheme="minorHAnsi"/>
        </w:rPr>
        <w:t xml:space="preserve"> across the globe</w:t>
      </w:r>
      <w:r w:rsidR="00C5220B" w:rsidRPr="00DA115D">
        <w:rPr>
          <w:rFonts w:asciiTheme="minorHAnsi" w:hAnsiTheme="minorHAnsi" w:cstheme="minorHAnsi"/>
          <w:sz w:val="16"/>
        </w:rPr>
        <w:t xml:space="preserve">, common </w:t>
      </w:r>
      <w:r w:rsidR="00C5220B" w:rsidRPr="00DA115D">
        <w:rPr>
          <w:rStyle w:val="StyleUnderline"/>
          <w:rFonts w:asciiTheme="minorHAnsi" w:hAnsiTheme="minorHAnsi" w:cstheme="minorHAnsi"/>
        </w:rPr>
        <w:t>infections are becoming harder to treat</w:t>
      </w:r>
      <w:r w:rsidR="00C5220B" w:rsidRPr="00DA115D">
        <w:rPr>
          <w:rFonts w:asciiTheme="minorHAnsi" w:hAnsiTheme="minorHAnsi" w:cstheme="minorHAnsi"/>
          <w:sz w:val="16"/>
        </w:rPr>
        <w:t xml:space="preserve">, </w:t>
      </w:r>
      <w:r w:rsidR="00C5220B" w:rsidRPr="00DA115D">
        <w:rPr>
          <w:rStyle w:val="StyleUnderline"/>
          <w:rFonts w:asciiTheme="minorHAnsi" w:hAnsiTheme="minorHAnsi" w:cstheme="minorHAnsi"/>
        </w:rPr>
        <w:t>and lifesaving procedures riskier</w:t>
      </w:r>
      <w:r w:rsidR="00C5220B" w:rsidRPr="00DA115D">
        <w:rPr>
          <w:rFonts w:asciiTheme="minorHAnsi" w:hAnsiTheme="minorHAnsi" w:cstheme="minorHAnsi"/>
          <w:sz w:val="16"/>
        </w:rPr>
        <w:t xml:space="preserve"> to perform. </w:t>
      </w:r>
      <w:r w:rsidR="00C5220B" w:rsidRPr="00DA115D">
        <w:rPr>
          <w:rStyle w:val="Emphasis"/>
          <w:rFonts w:asciiTheme="minorHAnsi" w:hAnsiTheme="minorHAnsi" w:cstheme="minorHAnsi"/>
        </w:rPr>
        <w:t>Drug-resistant infections</w:t>
      </w:r>
      <w:r w:rsidR="00C5220B" w:rsidRPr="00DA115D">
        <w:rPr>
          <w:rStyle w:val="StyleUnderline"/>
          <w:rFonts w:asciiTheme="minorHAnsi" w:hAnsiTheme="minorHAnsi" w:cstheme="minorHAnsi"/>
        </w:rPr>
        <w:t xml:space="preserve"> result in</w:t>
      </w:r>
      <w:r w:rsidR="00C5220B" w:rsidRPr="00DA115D">
        <w:rPr>
          <w:rFonts w:asciiTheme="minorHAnsi" w:hAnsiTheme="minorHAnsi" w:cstheme="minorHAnsi"/>
          <w:sz w:val="16"/>
        </w:rPr>
        <w:t xml:space="preserve"> about </w:t>
      </w:r>
      <w:r w:rsidR="00C5220B" w:rsidRPr="00DA115D">
        <w:rPr>
          <w:rStyle w:val="StyleUnderline"/>
          <w:rFonts w:asciiTheme="minorHAnsi" w:hAnsiTheme="minorHAnsi" w:cstheme="minorHAnsi"/>
        </w:rPr>
        <w:t>700,000 deaths per year</w:t>
      </w:r>
      <w:r w:rsidR="00C5220B" w:rsidRPr="00DA115D">
        <w:rPr>
          <w:rFonts w:asciiTheme="minorHAnsi" w:hAnsiTheme="minorHAnsi" w:cstheme="minorHAnsi"/>
          <w:sz w:val="16"/>
        </w:rPr>
        <w:t xml:space="preserve">, with at least 230,000 of those deaths due to multidrug resistant tuberculosis, </w:t>
      </w:r>
      <w:hyperlink r:id="rId11" w:tgtFrame="_blank" w:history="1">
        <w:r w:rsidR="00C5220B" w:rsidRPr="00DA115D">
          <w:rPr>
            <w:rStyle w:val="StyleUnderline"/>
            <w:rFonts w:asciiTheme="minorHAnsi" w:hAnsiTheme="minorHAnsi" w:cstheme="minorHAnsi"/>
          </w:rPr>
          <w:t>according to</w:t>
        </w:r>
        <w:r w:rsidR="00C5220B" w:rsidRPr="00DA115D">
          <w:rPr>
            <w:rStyle w:val="Hyperlink"/>
            <w:rFonts w:asciiTheme="minorHAnsi" w:hAnsiTheme="minorHAnsi" w:cstheme="minorHAnsi"/>
            <w:sz w:val="16"/>
          </w:rPr>
          <w:t xml:space="preserve"> a groundbreaking report from </w:t>
        </w:r>
        <w:r w:rsidR="00C5220B" w:rsidRPr="00DA115D">
          <w:rPr>
            <w:rStyle w:val="StyleUnderline"/>
            <w:rFonts w:asciiTheme="minorHAnsi" w:hAnsiTheme="minorHAnsi" w:cstheme="minorHAnsi"/>
          </w:rPr>
          <w:t>the World Health Organization (WHO).</w:t>
        </w:r>
      </w:hyperlink>
      <w:r w:rsidR="00C5220B" w:rsidRPr="00DA115D">
        <w:rPr>
          <w:rFonts w:asciiTheme="minorHAnsi" w:hAnsiTheme="minorHAnsi" w:cstheme="minorHAnsi"/>
          <w:sz w:val="16"/>
        </w:rPr>
        <w:t xml:space="preserve"> Given that antibiotic resistance is present in every country, </w:t>
      </w:r>
      <w:r w:rsidR="00C5220B" w:rsidRPr="00DA115D">
        <w:rPr>
          <w:rStyle w:val="StyleUnderline"/>
          <w:rFonts w:asciiTheme="minorHAnsi" w:hAnsiTheme="minorHAnsi" w:cstheme="minorHAnsi"/>
        </w:rPr>
        <w:t>antimicrobial resistance</w:t>
      </w:r>
      <w:r w:rsidR="00C5220B" w:rsidRPr="00DA115D">
        <w:rPr>
          <w:rFonts w:asciiTheme="minorHAnsi" w:hAnsiTheme="minorHAnsi" w:cstheme="minorHAnsi"/>
          <w:sz w:val="16"/>
        </w:rPr>
        <w:t xml:space="preserve"> (AMR) now </w:t>
      </w:r>
      <w:r w:rsidR="00C5220B" w:rsidRPr="00DA115D">
        <w:rPr>
          <w:rStyle w:val="StyleUnderline"/>
          <w:rFonts w:asciiTheme="minorHAnsi" w:hAnsiTheme="minorHAnsi" w:cstheme="minorHAnsi"/>
        </w:rPr>
        <w:t xml:space="preserve">represents a </w:t>
      </w:r>
      <w:r w:rsidR="00C5220B" w:rsidRPr="00DA115D">
        <w:rPr>
          <w:rStyle w:val="Emphasis"/>
          <w:rFonts w:asciiTheme="minorHAnsi" w:hAnsiTheme="minorHAnsi" w:cstheme="minorHAnsi"/>
        </w:rPr>
        <w:t>global health crisis</w:t>
      </w:r>
      <w:r w:rsidR="00C5220B" w:rsidRPr="00DA115D">
        <w:rPr>
          <w:rFonts w:asciiTheme="minorHAnsi" w:hAnsiTheme="minorHAnsi" w:cstheme="minorHAnsi"/>
          <w:sz w:val="16"/>
        </w:rPr>
        <w:t xml:space="preserve">, according to the UN, which has urged immediate, coordinated and global action to prevent a potentially devastating health and financial crisis. </w:t>
      </w:r>
      <w:r w:rsidR="00C5220B" w:rsidRPr="00DA115D">
        <w:rPr>
          <w:rStyle w:val="StyleUnderline"/>
          <w:rFonts w:asciiTheme="minorHAnsi" w:hAnsiTheme="minorHAnsi" w:cstheme="minorHAnsi"/>
        </w:rPr>
        <w:t xml:space="preserve">With the </w:t>
      </w:r>
      <w:r w:rsidR="00C5220B" w:rsidRPr="00DA115D">
        <w:rPr>
          <w:rStyle w:val="Emphasis"/>
          <w:rFonts w:asciiTheme="minorHAnsi" w:hAnsiTheme="minorHAnsi" w:cstheme="minorHAnsi"/>
        </w:rPr>
        <w:t>rising rates</w:t>
      </w:r>
      <w:r w:rsidR="00C5220B" w:rsidRPr="00DA115D">
        <w:rPr>
          <w:rStyle w:val="StyleUnderline"/>
          <w:rFonts w:asciiTheme="minorHAnsi" w:hAnsiTheme="minorHAnsi" w:cstheme="minorHAnsi"/>
        </w:rPr>
        <w:t xml:space="preserve"> of AMR</w:t>
      </w:r>
      <w:r w:rsidR="00C5220B" w:rsidRPr="00DA115D">
        <w:rPr>
          <w:rFonts w:asciiTheme="minorHAnsi" w:hAnsiTheme="minorHAnsi" w:cstheme="minorHAnsi"/>
          <w:sz w:val="16"/>
        </w:rPr>
        <w:t xml:space="preserve"> -- including antivirals, antibiotics, and antifungals -- </w:t>
      </w:r>
      <w:r w:rsidR="00C5220B" w:rsidRPr="00DA115D">
        <w:rPr>
          <w:rStyle w:val="StyleUnderline"/>
          <w:rFonts w:asciiTheme="minorHAnsi" w:hAnsiTheme="minorHAnsi" w:cstheme="minorHAnsi"/>
        </w:rPr>
        <w:t xml:space="preserve">estimates from the WHO show that AMR may cause </w:t>
      </w:r>
      <w:r w:rsidR="00C5220B" w:rsidRPr="00DA115D">
        <w:rPr>
          <w:rStyle w:val="Emphasis"/>
          <w:rFonts w:asciiTheme="minorHAnsi" w:hAnsiTheme="minorHAnsi" w:cstheme="minorHAnsi"/>
        </w:rPr>
        <w:t>10 million deaths every year</w:t>
      </w:r>
      <w:r w:rsidR="00C5220B" w:rsidRPr="00DA115D">
        <w:rPr>
          <w:rFonts w:asciiTheme="minorHAnsi" w:hAnsiTheme="minorHAnsi" w:cstheme="minorHAnsi"/>
          <w:sz w:val="16"/>
        </w:rPr>
        <w:t xml:space="preserve"> by 2050, send 24 million people into extreme poverty by 2030, </w:t>
      </w:r>
      <w:r w:rsidR="00C5220B" w:rsidRPr="00DA115D">
        <w:rPr>
          <w:rStyle w:val="StyleUnderline"/>
          <w:rFonts w:asciiTheme="minorHAnsi" w:hAnsiTheme="minorHAnsi" w:cstheme="minorHAnsi"/>
        </w:rPr>
        <w:t>and lead to a financial crisis as severe as</w:t>
      </w:r>
      <w:r w:rsidR="00C5220B" w:rsidRPr="00DA115D">
        <w:rPr>
          <w:rFonts w:asciiTheme="minorHAnsi" w:hAnsiTheme="minorHAnsi" w:cstheme="minorHAnsi"/>
          <w:sz w:val="16"/>
        </w:rPr>
        <w:t xml:space="preserve"> the on the U.S. experienced in </w:t>
      </w:r>
      <w:r w:rsidR="00C5220B" w:rsidRPr="00DA115D">
        <w:rPr>
          <w:rStyle w:val="StyleUnderline"/>
          <w:rFonts w:asciiTheme="minorHAnsi" w:hAnsiTheme="minorHAnsi" w:cstheme="minorHAnsi"/>
        </w:rPr>
        <w:t>2008</w:t>
      </w:r>
      <w:r w:rsidR="00C5220B" w:rsidRPr="00DA115D">
        <w:rPr>
          <w:rFonts w:asciiTheme="minorHAnsi" w:hAnsiTheme="minorHAnsi" w:cstheme="minorHAnsi"/>
          <w:sz w:val="16"/>
        </w:rPr>
        <w:t xml:space="preserve">. </w:t>
      </w:r>
      <w:r w:rsidR="00C5220B" w:rsidRPr="00DA115D">
        <w:rPr>
          <w:rStyle w:val="StyleUnderline"/>
          <w:rFonts w:asciiTheme="minorHAnsi" w:hAnsiTheme="minorHAnsi" w:cstheme="minorHAnsi"/>
        </w:rPr>
        <w:t xml:space="preserve">Antimicrobial </w:t>
      </w:r>
      <w:r w:rsidR="00C5220B" w:rsidRPr="00DA115D">
        <w:rPr>
          <w:rStyle w:val="StyleUnderline"/>
          <w:rFonts w:asciiTheme="minorHAnsi" w:hAnsiTheme="minorHAnsi" w:cstheme="minorHAnsi"/>
          <w:highlight w:val="green"/>
        </w:rPr>
        <w:t>resistance develops when germs</w:t>
      </w:r>
      <w:r w:rsidR="00C5220B" w:rsidRPr="00DA115D">
        <w:rPr>
          <w:rFonts w:asciiTheme="minorHAnsi" w:hAnsiTheme="minorHAnsi" w:cstheme="minorHAnsi"/>
          <w:sz w:val="16"/>
        </w:rPr>
        <w:t xml:space="preserve"> like bacteria and fungi are able to “</w:t>
      </w:r>
      <w:r w:rsidR="00C5220B" w:rsidRPr="00DA115D">
        <w:rPr>
          <w:rStyle w:val="StyleUnderline"/>
          <w:rFonts w:asciiTheme="minorHAnsi" w:hAnsiTheme="minorHAnsi" w:cstheme="minorHAnsi"/>
          <w:highlight w:val="green"/>
        </w:rPr>
        <w:t>defeat</w:t>
      </w:r>
      <w:r w:rsidR="00C5220B" w:rsidRPr="00DA115D">
        <w:rPr>
          <w:rFonts w:asciiTheme="minorHAnsi" w:hAnsiTheme="minorHAnsi" w:cstheme="minorHAnsi"/>
          <w:sz w:val="16"/>
        </w:rPr>
        <w:t xml:space="preserve"> the </w:t>
      </w:r>
      <w:r w:rsidR="00C5220B" w:rsidRPr="00DA115D">
        <w:rPr>
          <w:rStyle w:val="StyleUnderline"/>
          <w:rFonts w:asciiTheme="minorHAnsi" w:hAnsiTheme="minorHAnsi" w:cstheme="minorHAnsi"/>
          <w:highlight w:val="green"/>
        </w:rPr>
        <w:t>drugs</w:t>
      </w:r>
      <w:r w:rsidR="00C5220B" w:rsidRPr="00DA115D">
        <w:rPr>
          <w:rStyle w:val="StyleUnderline"/>
          <w:rFonts w:asciiTheme="minorHAnsi" w:hAnsiTheme="minorHAnsi" w:cstheme="minorHAnsi"/>
        </w:rPr>
        <w:t xml:space="preserve"> designed to kill them</w:t>
      </w:r>
      <w:r w:rsidR="00C5220B" w:rsidRPr="00DA115D">
        <w:rPr>
          <w:rFonts w:asciiTheme="minorHAnsi" w:hAnsiTheme="minorHAnsi" w:cstheme="minorHAnsi"/>
          <w:sz w:val="16"/>
        </w:rPr>
        <w:t xml:space="preserve">,” according to the Centers for Disease Control and Prevention. Through a biologic “survival of the fittest,” </w:t>
      </w:r>
      <w:r w:rsidR="00C5220B" w:rsidRPr="00DA115D">
        <w:rPr>
          <w:rStyle w:val="StyleUnderline"/>
          <w:rFonts w:asciiTheme="minorHAnsi" w:hAnsiTheme="minorHAnsi" w:cstheme="minorHAnsi"/>
        </w:rPr>
        <w:t>germs</w:t>
      </w:r>
      <w:r w:rsidR="00C5220B" w:rsidRPr="00DA115D">
        <w:rPr>
          <w:rFonts w:asciiTheme="minorHAnsi" w:hAnsiTheme="minorHAnsi" w:cstheme="minorHAnsi"/>
          <w:sz w:val="16"/>
        </w:rPr>
        <w:t xml:space="preserve"> that are </w:t>
      </w:r>
      <w:r w:rsidR="00C5220B" w:rsidRPr="00DA115D">
        <w:rPr>
          <w:rStyle w:val="StyleUnderline"/>
          <w:rFonts w:asciiTheme="minorHAnsi" w:hAnsiTheme="minorHAnsi" w:cstheme="minorHAnsi"/>
        </w:rPr>
        <w:t xml:space="preserve">not killed by antimicrobials and </w:t>
      </w:r>
      <w:r w:rsidR="00C5220B" w:rsidRPr="00DA115D">
        <w:rPr>
          <w:rStyle w:val="Emphasis"/>
          <w:rFonts w:asciiTheme="minorHAnsi" w:hAnsiTheme="minorHAnsi" w:cstheme="minorHAnsi"/>
        </w:rPr>
        <w:t>continue to grow</w:t>
      </w:r>
      <w:r w:rsidR="00C5220B" w:rsidRPr="00DA115D">
        <w:rPr>
          <w:rFonts w:asciiTheme="minorHAnsi" w:hAnsiTheme="minorHAnsi" w:cstheme="minorHAnsi"/>
          <w:sz w:val="16"/>
        </w:rPr>
        <w:t xml:space="preserve">. WHO explains that “poor infection control, inadequate sanitary conditions and inappropriate food handling encourage the spread” of AMR, </w:t>
      </w:r>
      <w:r w:rsidR="00C5220B" w:rsidRPr="00DA115D">
        <w:rPr>
          <w:rStyle w:val="StyleUnderline"/>
          <w:rFonts w:asciiTheme="minorHAnsi" w:hAnsiTheme="minorHAnsi" w:cstheme="minorHAnsi"/>
        </w:rPr>
        <w:t>which can lead to “</w:t>
      </w:r>
      <w:r w:rsidR="00C5220B" w:rsidRPr="00DA115D">
        <w:rPr>
          <w:rStyle w:val="Emphasis"/>
          <w:rFonts w:asciiTheme="minorHAnsi" w:hAnsiTheme="minorHAnsi" w:cstheme="minorHAnsi"/>
        </w:rPr>
        <w:t>superbugs.</w:t>
      </w:r>
      <w:r w:rsidR="00C5220B" w:rsidRPr="00DA115D">
        <w:rPr>
          <w:rFonts w:asciiTheme="minorHAnsi" w:hAnsiTheme="minorHAnsi" w:cstheme="minorHAnsi"/>
          <w:sz w:val="16"/>
        </w:rPr>
        <w:t xml:space="preserve">” Those superbugs require powerful and oftentimes more expensive antimicrobials to treat. Examples of </w:t>
      </w:r>
      <w:r w:rsidR="00C5220B" w:rsidRPr="00DA115D">
        <w:rPr>
          <w:rStyle w:val="StyleUnderline"/>
          <w:rFonts w:asciiTheme="minorHAnsi" w:hAnsiTheme="minorHAnsi" w:cstheme="minorHAnsi"/>
        </w:rPr>
        <w:t>superbugs are far and</w:t>
      </w:r>
      <w:r w:rsidR="00C5220B" w:rsidRPr="00DA115D">
        <w:rPr>
          <w:rFonts w:asciiTheme="minorHAnsi" w:hAnsiTheme="minorHAnsi" w:cstheme="minorHAnsi"/>
          <w:sz w:val="16"/>
        </w:rPr>
        <w:t xml:space="preserve"> </w:t>
      </w:r>
      <w:r w:rsidR="00C5220B" w:rsidRPr="00DA115D">
        <w:rPr>
          <w:rStyle w:val="StyleUnderline"/>
          <w:rFonts w:asciiTheme="minorHAnsi" w:hAnsiTheme="minorHAnsi" w:cstheme="minorHAnsi"/>
        </w:rPr>
        <w:t>wide</w:t>
      </w:r>
      <w:r w:rsidR="00C5220B" w:rsidRPr="00DA115D">
        <w:rPr>
          <w:rFonts w:asciiTheme="minorHAnsi" w:hAnsiTheme="minorHAnsi" w:cstheme="minorHAnsi"/>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00C5220B" w:rsidRPr="00DA115D">
        <w:rPr>
          <w:rFonts w:asciiTheme="minorHAnsi" w:hAnsiTheme="minorHAnsi" w:cstheme="minorHAnsi"/>
          <w:sz w:val="16"/>
          <w:szCs w:val="18"/>
        </w:rPr>
        <w:t xml:space="preserve">The people at the </w:t>
      </w:r>
      <w:hyperlink r:id="rId12" w:tgtFrame="_blank" w:history="1">
        <w:r w:rsidR="00C5220B" w:rsidRPr="00DA115D">
          <w:rPr>
            <w:rStyle w:val="Hyperlink"/>
            <w:rFonts w:asciiTheme="minorHAnsi" w:hAnsiTheme="minorHAnsi" w:cstheme="minorHAnsi"/>
            <w:sz w:val="16"/>
            <w:szCs w:val="18"/>
          </w:rPr>
          <w:t>highest risk for AMR</w:t>
        </w:r>
      </w:hyperlink>
      <w:r w:rsidR="00C5220B" w:rsidRPr="00DA115D">
        <w:rPr>
          <w:rFonts w:asciiTheme="minorHAnsi" w:hAnsiTheme="minorHAnsi" w:cstheme="min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3" w:history="1">
        <w:r w:rsidR="00C5220B" w:rsidRPr="00DA115D">
          <w:rPr>
            <w:rStyle w:val="Hyperlink"/>
            <w:rFonts w:asciiTheme="minorHAnsi" w:hAnsiTheme="minorHAnsi" w:cstheme="minorHAnsi"/>
            <w:sz w:val="16"/>
            <w:szCs w:val="18"/>
          </w:rPr>
          <w:t>(MORE: Melissa Rivers talks about her father's suicide with Dr. Jennifer Ashton)</w:t>
        </w:r>
      </w:hyperlink>
      <w:r w:rsidR="00C5220B" w:rsidRPr="00DA115D">
        <w:rPr>
          <w:rFonts w:asciiTheme="minorHAnsi" w:hAnsiTheme="minorHAnsi" w:cstheme="min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C5220B" w:rsidRPr="00DA115D">
        <w:rPr>
          <w:rFonts w:asciiTheme="minorHAnsi" w:hAnsiTheme="minorHAnsi" w:cstheme="minorHAnsi"/>
          <w:sz w:val="16"/>
          <w:szCs w:val="18"/>
        </w:rPr>
        <w:t>auris</w:t>
      </w:r>
      <w:proofErr w:type="spellEnd"/>
      <w:r w:rsidR="00C5220B" w:rsidRPr="00DA115D">
        <w:rPr>
          <w:rFonts w:asciiTheme="minorHAnsi" w:hAnsiTheme="minorHAnsi" w:cstheme="minorHAnsi"/>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00C5220B" w:rsidRPr="00DA115D">
        <w:rPr>
          <w:rFonts w:asciiTheme="minorHAnsi" w:hAnsiTheme="minorHAnsi" w:cstheme="minorHAnsi"/>
          <w:sz w:val="16"/>
        </w:rPr>
        <w:t xml:space="preserve">Noting these trends, </w:t>
      </w:r>
      <w:r w:rsidR="00C5220B" w:rsidRPr="00DA115D">
        <w:rPr>
          <w:rStyle w:val="StyleUnderline"/>
          <w:rFonts w:asciiTheme="minorHAnsi" w:hAnsiTheme="minorHAnsi" w:cstheme="minorHAnsi"/>
          <w:highlight w:val="green"/>
        </w:rPr>
        <w:t xml:space="preserve">the WHO </w:t>
      </w:r>
      <w:r w:rsidR="00C5220B" w:rsidRPr="00DA115D">
        <w:rPr>
          <w:rStyle w:val="StyleUnderline"/>
          <w:rFonts w:asciiTheme="minorHAnsi" w:hAnsiTheme="minorHAnsi" w:cstheme="minorHAnsi"/>
        </w:rPr>
        <w:t xml:space="preserve">has </w:t>
      </w:r>
      <w:r w:rsidR="00C5220B" w:rsidRPr="00DA115D">
        <w:rPr>
          <w:rStyle w:val="StyleUnderline"/>
          <w:rFonts w:asciiTheme="minorHAnsi" w:hAnsiTheme="minorHAnsi" w:cstheme="minorHAnsi"/>
          <w:highlight w:val="green"/>
        </w:rPr>
        <w:t>urged</w:t>
      </w:r>
      <w:r w:rsidR="00C5220B" w:rsidRPr="00DA115D">
        <w:rPr>
          <w:rStyle w:val="StyleUnderline"/>
          <w:rFonts w:asciiTheme="minorHAnsi" w:hAnsiTheme="minorHAnsi" w:cstheme="minorHAnsi"/>
        </w:rPr>
        <w:t xml:space="preserve"> for</w:t>
      </w:r>
      <w:r w:rsidR="00C5220B" w:rsidRPr="00DA115D">
        <w:rPr>
          <w:rFonts w:asciiTheme="minorHAnsi" w:hAnsiTheme="minorHAnsi" w:cstheme="minorHAnsi"/>
          <w:sz w:val="16"/>
        </w:rPr>
        <w:t xml:space="preserve"> “</w:t>
      </w:r>
      <w:r w:rsidR="00C5220B" w:rsidRPr="00DA115D">
        <w:rPr>
          <w:rStyle w:val="Emphasis"/>
          <w:rFonts w:asciiTheme="minorHAnsi" w:hAnsiTheme="minorHAnsi" w:cstheme="minorHAnsi"/>
        </w:rPr>
        <w:t>coordinated action</w:t>
      </w:r>
      <w:r w:rsidR="00C5220B" w:rsidRPr="00DA115D">
        <w:rPr>
          <w:rStyle w:val="StyleUnderline"/>
          <w:rFonts w:asciiTheme="minorHAnsi" w:hAnsiTheme="minorHAnsi" w:cstheme="minorHAnsi"/>
        </w:rPr>
        <w:t>...to minimize the emergence and spread of antimicrobial resistance</w:t>
      </w:r>
      <w:r w:rsidR="00C5220B" w:rsidRPr="00DA115D">
        <w:rPr>
          <w:rFonts w:asciiTheme="minorHAnsi" w:hAnsiTheme="minorHAnsi" w:cstheme="minorHAnsi"/>
          <w:sz w:val="16"/>
        </w:rPr>
        <w:t xml:space="preserve">.” It urges all countries to make national action plans, </w:t>
      </w:r>
      <w:r w:rsidR="00C5220B" w:rsidRPr="00DA115D">
        <w:rPr>
          <w:rStyle w:val="StyleUnderline"/>
          <w:rFonts w:asciiTheme="minorHAnsi" w:hAnsiTheme="minorHAnsi" w:cstheme="minorHAnsi"/>
        </w:rPr>
        <w:t xml:space="preserve">with a focus on the </w:t>
      </w:r>
      <w:r w:rsidR="00C5220B" w:rsidRPr="00DA115D">
        <w:rPr>
          <w:rStyle w:val="StyleUnderline"/>
          <w:rFonts w:asciiTheme="minorHAnsi" w:hAnsiTheme="minorHAnsi" w:cstheme="minorHAnsi"/>
          <w:highlight w:val="green"/>
        </w:rPr>
        <w:t xml:space="preserve">development of </w:t>
      </w:r>
      <w:r w:rsidR="00C5220B" w:rsidRPr="00DA115D">
        <w:rPr>
          <w:rStyle w:val="Emphasis"/>
          <w:rFonts w:asciiTheme="minorHAnsi" w:hAnsiTheme="minorHAnsi" w:cstheme="minorHAnsi"/>
          <w:highlight w:val="green"/>
        </w:rPr>
        <w:t>new</w:t>
      </w:r>
      <w:r w:rsidR="00C5220B" w:rsidRPr="00DA115D">
        <w:rPr>
          <w:rStyle w:val="Emphasis"/>
          <w:rFonts w:asciiTheme="minorHAnsi" w:hAnsiTheme="minorHAnsi" w:cstheme="minorHAnsi"/>
        </w:rPr>
        <w:t xml:space="preserve"> antimicrobial </w:t>
      </w:r>
      <w:r w:rsidR="00C5220B" w:rsidRPr="00DA115D">
        <w:rPr>
          <w:rStyle w:val="Emphasis"/>
          <w:rFonts w:asciiTheme="minorHAnsi" w:hAnsiTheme="minorHAnsi" w:cstheme="minorHAnsi"/>
          <w:highlight w:val="green"/>
        </w:rPr>
        <w:t>medications</w:t>
      </w:r>
      <w:r w:rsidR="00C5220B" w:rsidRPr="00DA115D">
        <w:rPr>
          <w:rStyle w:val="StyleUnderline"/>
          <w:rFonts w:asciiTheme="minorHAnsi" w:hAnsiTheme="minorHAnsi" w:cstheme="minorHAnsi"/>
        </w:rPr>
        <w:t xml:space="preserve">, </w:t>
      </w:r>
      <w:r w:rsidR="00C5220B" w:rsidRPr="00DA115D">
        <w:rPr>
          <w:rStyle w:val="Emphasis"/>
          <w:rFonts w:asciiTheme="minorHAnsi" w:hAnsiTheme="minorHAnsi" w:cstheme="minorHAnsi"/>
        </w:rPr>
        <w:t>vaccines</w:t>
      </w:r>
      <w:r w:rsidR="00C5220B" w:rsidRPr="00DA115D">
        <w:rPr>
          <w:rStyle w:val="StyleUnderline"/>
          <w:rFonts w:asciiTheme="minorHAnsi" w:hAnsiTheme="minorHAnsi" w:cstheme="minorHAnsi"/>
        </w:rPr>
        <w:t>, and careful antimicrobial use</w:t>
      </w:r>
      <w:r w:rsidR="00C5220B" w:rsidRPr="00DA115D">
        <w:rPr>
          <w:rFonts w:asciiTheme="minorHAnsi" w:hAnsiTheme="minorHAnsi" w:cstheme="minorHAnsi"/>
          <w:sz w:val="16"/>
        </w:rPr>
        <w:t xml:space="preserve">. </w:t>
      </w:r>
      <w:r w:rsidR="00C5220B" w:rsidRPr="00DA115D">
        <w:rPr>
          <w:rStyle w:val="StyleUnderline"/>
          <w:rFonts w:asciiTheme="minorHAnsi" w:hAnsiTheme="minorHAnsi" w:cstheme="minorHAnsi"/>
        </w:rPr>
        <w:t>Redfield emphasized</w:t>
      </w:r>
      <w:r w:rsidR="00C5220B" w:rsidRPr="00DA115D">
        <w:rPr>
          <w:rFonts w:asciiTheme="minorHAnsi" w:hAnsiTheme="minorHAnsi" w:cstheme="minorHAnsi"/>
          <w:sz w:val="16"/>
        </w:rPr>
        <w:t xml:space="preserve"> the importance of </w:t>
      </w:r>
      <w:r w:rsidR="00C5220B" w:rsidRPr="00DA115D">
        <w:rPr>
          <w:rStyle w:val="StyleUnderline"/>
          <w:rFonts w:asciiTheme="minorHAnsi" w:hAnsiTheme="minorHAnsi" w:cstheme="minorHAnsi"/>
        </w:rPr>
        <w:t>vaccination during the global superbug crisis</w:t>
      </w:r>
      <w:r w:rsidR="00C5220B" w:rsidRPr="00DA115D">
        <w:rPr>
          <w:rFonts w:asciiTheme="minorHAnsi" w:hAnsiTheme="minorHAnsi" w:cstheme="minorHAnsi"/>
          <w:sz w:val="16"/>
        </w:rPr>
        <w:t xml:space="preserve">, </w:t>
      </w:r>
      <w:r w:rsidR="00C5220B" w:rsidRPr="00DA115D">
        <w:rPr>
          <w:rStyle w:val="StyleUnderline"/>
          <w:rFonts w:asciiTheme="minorHAnsi" w:hAnsiTheme="minorHAnsi" w:cstheme="minorHAnsi"/>
        </w:rPr>
        <w:t>stating</w:t>
      </w:r>
      <w:r w:rsidR="00C5220B" w:rsidRPr="00DA115D">
        <w:rPr>
          <w:rFonts w:asciiTheme="minorHAnsi" w:hAnsiTheme="minorHAnsi" w:cstheme="minorHAnsi"/>
          <w:sz w:val="16"/>
        </w:rPr>
        <w:t xml:space="preserve"> that “</w:t>
      </w:r>
      <w:r w:rsidR="00C5220B" w:rsidRPr="00DA115D">
        <w:rPr>
          <w:rStyle w:val="StyleUnderline"/>
          <w:rFonts w:asciiTheme="minorHAnsi" w:hAnsiTheme="minorHAnsi" w:cstheme="minorHAnsi"/>
        </w:rPr>
        <w:t xml:space="preserve">the </w:t>
      </w:r>
      <w:r w:rsidR="00C5220B" w:rsidRPr="00DA115D">
        <w:rPr>
          <w:rStyle w:val="StyleUnderline"/>
          <w:rFonts w:asciiTheme="minorHAnsi" w:hAnsiTheme="minorHAnsi" w:cstheme="minorHAnsi"/>
          <w:highlight w:val="green"/>
        </w:rPr>
        <w:t>only way</w:t>
      </w:r>
      <w:r w:rsidR="00C5220B" w:rsidRPr="00DA115D">
        <w:rPr>
          <w:rStyle w:val="StyleUnderline"/>
          <w:rFonts w:asciiTheme="minorHAnsi" w:hAnsiTheme="minorHAnsi" w:cstheme="minorHAnsi"/>
        </w:rPr>
        <w:t xml:space="preserve"> </w:t>
      </w:r>
      <w:r w:rsidR="00C5220B" w:rsidRPr="00DA115D">
        <w:rPr>
          <w:rStyle w:val="StyleUnderline"/>
          <w:rFonts w:asciiTheme="minorHAnsi" w:hAnsiTheme="minorHAnsi" w:cstheme="minorHAnsi"/>
          <w:highlight w:val="green"/>
        </w:rPr>
        <w:t>we</w:t>
      </w:r>
      <w:r w:rsidR="00C5220B" w:rsidRPr="00DA115D">
        <w:rPr>
          <w:rStyle w:val="StyleUnderline"/>
          <w:rFonts w:asciiTheme="minorHAnsi" w:hAnsiTheme="minorHAnsi" w:cstheme="minorHAnsi"/>
        </w:rPr>
        <w:t xml:space="preserve"> have to eliminate an </w:t>
      </w:r>
      <w:r w:rsidR="00C5220B" w:rsidRPr="00DA115D">
        <w:rPr>
          <w:rStyle w:val="StyleUnderline"/>
          <w:rFonts w:asciiTheme="minorHAnsi" w:hAnsiTheme="minorHAnsi" w:cstheme="minorHAnsi"/>
          <w:highlight w:val="green"/>
        </w:rPr>
        <w:t>infection is vaccination</w:t>
      </w:r>
      <w:r w:rsidR="00C5220B" w:rsidRPr="00DA115D">
        <w:rPr>
          <w:rFonts w:asciiTheme="minorHAnsi" w:hAnsiTheme="minorHAnsi" w:cstheme="minorHAnsi"/>
          <w:sz w:val="16"/>
        </w:rPr>
        <w:t xml:space="preserve">.” He added that </w:t>
      </w:r>
      <w:r w:rsidR="00C5220B" w:rsidRPr="00DA115D">
        <w:rPr>
          <w:rStyle w:val="StyleUnderline"/>
          <w:rFonts w:asciiTheme="minorHAnsi" w:hAnsiTheme="minorHAnsi" w:cstheme="minorHAnsi"/>
        </w:rPr>
        <w:t xml:space="preserve">investing in </w:t>
      </w:r>
      <w:r w:rsidR="00C5220B" w:rsidRPr="00DA115D">
        <w:rPr>
          <w:rStyle w:val="Emphasis"/>
          <w:rFonts w:asciiTheme="minorHAnsi" w:hAnsiTheme="minorHAnsi" w:cstheme="minorHAnsi"/>
          <w:highlight w:val="green"/>
        </w:rPr>
        <w:t>innovation is key to solving the crisis</w:t>
      </w:r>
      <w:r w:rsidR="00C5220B" w:rsidRPr="00DA115D">
        <w:rPr>
          <w:rStyle w:val="Emphasis"/>
          <w:rFonts w:asciiTheme="minorHAnsi" w:hAnsiTheme="minorHAnsi" w:cstheme="minorHAnsi"/>
        </w:rPr>
        <w:t>.</w:t>
      </w:r>
      <w:r w:rsidR="00C5220B" w:rsidRPr="00DA115D">
        <w:rPr>
          <w:rFonts w:asciiTheme="minorHAnsi" w:hAnsiTheme="minorHAnsi" w:cstheme="minorHAnsi"/>
          <w:sz w:val="16"/>
        </w:rPr>
        <w:t xml:space="preserve"> While WHO continues to advocate for superbug awareness, they warn that </w:t>
      </w:r>
      <w:r w:rsidR="00C5220B" w:rsidRPr="00DA115D">
        <w:rPr>
          <w:rStyle w:val="StyleUnderline"/>
          <w:rFonts w:asciiTheme="minorHAnsi" w:hAnsiTheme="minorHAnsi" w:cstheme="minorHAnsi"/>
        </w:rPr>
        <w:t xml:space="preserve">AMR has reversed “a century of progress in health.” </w:t>
      </w:r>
      <w:r w:rsidR="00C5220B" w:rsidRPr="00DA115D">
        <w:rPr>
          <w:rFonts w:asciiTheme="minorHAnsi" w:hAnsiTheme="minorHAnsi" w:cstheme="minorHAnsi"/>
          <w:sz w:val="16"/>
        </w:rPr>
        <w:t>The WHO added that “</w:t>
      </w:r>
      <w:r w:rsidR="00C5220B" w:rsidRPr="00DA115D">
        <w:rPr>
          <w:rStyle w:val="StyleUnderline"/>
          <w:rFonts w:asciiTheme="minorHAnsi" w:hAnsiTheme="minorHAnsi" w:cstheme="minorHAnsi"/>
        </w:rPr>
        <w:t>the challenges of antimicrobial resistance</w:t>
      </w:r>
      <w:r w:rsidR="00C5220B" w:rsidRPr="00DA115D">
        <w:rPr>
          <w:rFonts w:asciiTheme="minorHAnsi" w:hAnsiTheme="minorHAnsi" w:cstheme="minorHAnsi"/>
          <w:sz w:val="16"/>
        </w:rPr>
        <w:t xml:space="preserve">” </w:t>
      </w:r>
      <w:r w:rsidR="00C5220B" w:rsidRPr="00DA115D">
        <w:rPr>
          <w:rStyle w:val="StyleUnderline"/>
          <w:rFonts w:asciiTheme="minorHAnsi" w:hAnsiTheme="minorHAnsi" w:cstheme="minorHAnsi"/>
        </w:rPr>
        <w:t>are</w:t>
      </w:r>
      <w:r w:rsidR="00C5220B" w:rsidRPr="00DA115D">
        <w:rPr>
          <w:rFonts w:asciiTheme="minorHAnsi" w:hAnsiTheme="minorHAnsi" w:cstheme="minorHAnsi"/>
          <w:sz w:val="16"/>
        </w:rPr>
        <w:t xml:space="preserve"> “</w:t>
      </w:r>
      <w:r w:rsidR="00C5220B" w:rsidRPr="00DA115D">
        <w:rPr>
          <w:rStyle w:val="Emphasis"/>
          <w:rFonts w:asciiTheme="minorHAnsi" w:hAnsiTheme="minorHAnsi" w:cstheme="minorHAnsi"/>
          <w:highlight w:val="green"/>
        </w:rPr>
        <w:t>not insurmountable</w:t>
      </w:r>
      <w:r w:rsidR="00C5220B" w:rsidRPr="00DA115D">
        <w:rPr>
          <w:rFonts w:asciiTheme="minorHAnsi" w:hAnsiTheme="minorHAnsi" w:cstheme="minorHAnsi"/>
          <w:sz w:val="16"/>
        </w:rPr>
        <w:t xml:space="preserve">,” and that </w:t>
      </w:r>
      <w:r w:rsidR="00C5220B" w:rsidRPr="00DA115D">
        <w:rPr>
          <w:rStyle w:val="StyleUnderline"/>
          <w:rFonts w:asciiTheme="minorHAnsi" w:hAnsiTheme="minorHAnsi" w:cstheme="minorHAnsi"/>
        </w:rPr>
        <w:t>coordinated action will</w:t>
      </w:r>
      <w:r w:rsidR="00C5220B" w:rsidRPr="00DA115D">
        <w:rPr>
          <w:rFonts w:asciiTheme="minorHAnsi" w:hAnsiTheme="minorHAnsi" w:cstheme="minorHAnsi"/>
          <w:sz w:val="16"/>
        </w:rPr>
        <w:t xml:space="preserve"> “help to </w:t>
      </w:r>
      <w:r w:rsidR="00C5220B" w:rsidRPr="00DA115D">
        <w:rPr>
          <w:rStyle w:val="StyleUnderline"/>
          <w:rFonts w:asciiTheme="minorHAnsi" w:hAnsiTheme="minorHAnsi" w:cstheme="minorHAnsi"/>
        </w:rPr>
        <w:t>save millions</w:t>
      </w:r>
      <w:r w:rsidR="00C5220B" w:rsidRPr="00DA115D">
        <w:rPr>
          <w:rFonts w:asciiTheme="minorHAnsi" w:hAnsiTheme="minorHAnsi" w:cstheme="minorHAnsi"/>
          <w:sz w:val="16"/>
        </w:rPr>
        <w:t xml:space="preserve"> of lives, </w:t>
      </w:r>
      <w:r w:rsidR="00C5220B" w:rsidRPr="00DA115D">
        <w:rPr>
          <w:rStyle w:val="StyleUnderline"/>
          <w:rFonts w:asciiTheme="minorHAnsi" w:hAnsiTheme="minorHAnsi" w:cstheme="minorHAnsi"/>
        </w:rPr>
        <w:t>preserve antimicrobials for generations</w:t>
      </w:r>
      <w:r w:rsidR="00C5220B" w:rsidRPr="00DA115D">
        <w:rPr>
          <w:rFonts w:asciiTheme="minorHAnsi" w:hAnsiTheme="minorHAnsi" w:cstheme="minorHAnsi"/>
          <w:sz w:val="16"/>
        </w:rPr>
        <w:t xml:space="preserve"> to come </w:t>
      </w:r>
      <w:r w:rsidR="00C5220B" w:rsidRPr="00DA115D">
        <w:rPr>
          <w:rStyle w:val="StyleUnderline"/>
          <w:rFonts w:asciiTheme="minorHAnsi" w:hAnsiTheme="minorHAnsi" w:cstheme="minorHAnsi"/>
        </w:rPr>
        <w:t xml:space="preserve">and </w:t>
      </w:r>
      <w:r w:rsidR="00C5220B" w:rsidRPr="00DA115D">
        <w:rPr>
          <w:rStyle w:val="Emphasis"/>
          <w:rFonts w:asciiTheme="minorHAnsi" w:hAnsiTheme="minorHAnsi" w:cstheme="minorHAnsi"/>
        </w:rPr>
        <w:t>secure the future</w:t>
      </w:r>
      <w:r w:rsidR="00C5220B" w:rsidRPr="00DA115D">
        <w:rPr>
          <w:rStyle w:val="StyleUnderline"/>
          <w:rFonts w:asciiTheme="minorHAnsi" w:hAnsiTheme="minorHAnsi" w:cstheme="minorHAnsi"/>
        </w:rPr>
        <w:t xml:space="preserve"> from drug-resistant diseases</w:t>
      </w:r>
      <w:r w:rsidR="00C5220B" w:rsidRPr="00DA115D">
        <w:rPr>
          <w:rFonts w:asciiTheme="minorHAnsi" w:hAnsiTheme="minorHAnsi" w:cstheme="minorHAnsi"/>
          <w:sz w:val="16"/>
        </w:rPr>
        <w:t>.”</w:t>
      </w:r>
    </w:p>
    <w:p w14:paraId="697A7383" w14:textId="77777777" w:rsidR="00C5220B" w:rsidRPr="00DA115D" w:rsidRDefault="00C5220B" w:rsidP="00C5220B">
      <w:pPr>
        <w:rPr>
          <w:rFonts w:asciiTheme="minorHAnsi" w:hAnsiTheme="minorHAnsi" w:cstheme="minorHAnsi"/>
          <w:sz w:val="16"/>
        </w:rPr>
      </w:pPr>
    </w:p>
    <w:p w14:paraId="19AE534A" w14:textId="77777777" w:rsidR="00C5220B" w:rsidRPr="00DA115D" w:rsidRDefault="00C5220B" w:rsidP="00C5220B">
      <w:pPr>
        <w:pStyle w:val="Heading4"/>
        <w:rPr>
          <w:rFonts w:asciiTheme="minorHAnsi" w:hAnsiTheme="minorHAnsi" w:cstheme="minorHAnsi"/>
        </w:rPr>
      </w:pPr>
      <w:r w:rsidRPr="00DA115D">
        <w:rPr>
          <w:rFonts w:asciiTheme="minorHAnsi" w:hAnsiTheme="minorHAnsi" w:cstheme="minorHAnsi"/>
        </w:rPr>
        <w:t xml:space="preserve">Evolving superbugs trigger </w:t>
      </w:r>
      <w:r w:rsidRPr="00DA115D">
        <w:rPr>
          <w:rFonts w:asciiTheme="minorHAnsi" w:hAnsiTheme="minorHAnsi" w:cstheme="minorHAnsi"/>
          <w:u w:val="single"/>
        </w:rPr>
        <w:t>extinction</w:t>
      </w:r>
      <w:r w:rsidRPr="00DA115D">
        <w:rPr>
          <w:rFonts w:asciiTheme="minorHAnsi" w:hAnsiTheme="minorHAnsi" w:cstheme="minorHAnsi"/>
        </w:rPr>
        <w:t>.</w:t>
      </w:r>
    </w:p>
    <w:p w14:paraId="4FBE0A89" w14:textId="77777777" w:rsidR="00C5220B" w:rsidRPr="00DA115D" w:rsidRDefault="00C5220B" w:rsidP="00C5220B">
      <w:pPr>
        <w:rPr>
          <w:rFonts w:asciiTheme="minorHAnsi" w:hAnsiTheme="minorHAnsi" w:cstheme="minorHAnsi"/>
          <w:sz w:val="16"/>
        </w:rPr>
      </w:pPr>
      <w:r w:rsidRPr="00DA115D">
        <w:rPr>
          <w:rStyle w:val="Style13ptBold"/>
          <w:rFonts w:asciiTheme="minorHAnsi" w:hAnsiTheme="minorHAnsi" w:cstheme="minorHAnsi"/>
        </w:rPr>
        <w:t>Srivatsa ’17</w:t>
      </w:r>
      <w:r w:rsidRPr="00DA115D">
        <w:rPr>
          <w:rFonts w:asciiTheme="minorHAnsi" w:hAnsiTheme="minorHAnsi" w:cstheme="minorHAnsi"/>
        </w:rPr>
        <w:t xml:space="preserve"> </w:t>
      </w:r>
      <w:r w:rsidRPr="00DA115D">
        <w:rPr>
          <w:rFonts w:asciiTheme="minorHAnsi" w:hAnsiTheme="minorHAnsi" w:cstheme="minorHAnsi"/>
          <w:sz w:val="16"/>
        </w:rPr>
        <w:t>(Kadiyali; specialist in pediatric intensive and critical care medicine in the UK. Invented the bacterial identification tool ‘MAYA’; 1-12-2017; "Superbug Pandemics and How to Prevent Them", American Interest; https://www.the-american-interest.com/2017/01/12/superbug-pandemics-and-how-to-prevent-them/, Accessed: 8-31-2021; AU)</w:t>
      </w:r>
    </w:p>
    <w:p w14:paraId="48A6FCA4" w14:textId="77777777" w:rsidR="00C5220B" w:rsidRPr="00DA115D" w:rsidRDefault="00C5220B" w:rsidP="00C5220B">
      <w:pPr>
        <w:rPr>
          <w:rFonts w:asciiTheme="minorHAnsi" w:hAnsiTheme="minorHAnsi" w:cstheme="minorHAnsi"/>
          <w:sz w:val="16"/>
        </w:rPr>
      </w:pPr>
      <w:r w:rsidRPr="00DA115D">
        <w:rPr>
          <w:rFonts w:asciiTheme="minorHAnsi" w:hAnsiTheme="minorHAnsi" w:cstheme="minorHAnsi"/>
          <w:u w:val="single"/>
        </w:rPr>
        <w:t>It is</w:t>
      </w:r>
      <w:r w:rsidRPr="00DA115D">
        <w:rPr>
          <w:rFonts w:asciiTheme="minorHAnsi" w:hAnsiTheme="minorHAnsi" w:cstheme="minorHAnsi"/>
          <w:sz w:val="16"/>
        </w:rPr>
        <w:t xml:space="preserve"> by now </w:t>
      </w:r>
      <w:r w:rsidRPr="00DA115D">
        <w:rPr>
          <w:rFonts w:asciiTheme="minorHAnsi" w:hAnsiTheme="minorHAnsi" w:cstheme="minorHAnsi"/>
          <w:u w:val="single"/>
        </w:rPr>
        <w:t xml:space="preserve">no secret that the human species is </w:t>
      </w:r>
      <w:r w:rsidRPr="00DA115D">
        <w:rPr>
          <w:rStyle w:val="Emphasis"/>
          <w:rFonts w:asciiTheme="minorHAnsi" w:hAnsiTheme="minorHAnsi" w:cstheme="minorHAnsi"/>
        </w:rPr>
        <w:t>locked in a race</w:t>
      </w:r>
      <w:r w:rsidRPr="00DA115D">
        <w:rPr>
          <w:rFonts w:asciiTheme="minorHAnsi" w:hAnsiTheme="minorHAnsi" w:cstheme="minorHAnsi"/>
          <w:u w:val="single"/>
        </w:rPr>
        <w:t xml:space="preserve"> of its own making </w:t>
      </w:r>
      <w:r w:rsidRPr="00DA115D">
        <w:rPr>
          <w:rStyle w:val="Emphasis"/>
          <w:rFonts w:asciiTheme="minorHAnsi" w:hAnsiTheme="minorHAnsi" w:cstheme="minorHAnsi"/>
        </w:rPr>
        <w:t>with “superbugs.</w:t>
      </w:r>
      <w:r w:rsidRPr="00DA115D">
        <w:rPr>
          <w:rFonts w:asciiTheme="minorHAnsi" w:hAnsiTheme="minorHAnsi" w:cstheme="minorHAnsi"/>
          <w:u w:val="single"/>
        </w:rPr>
        <w:t>”</w:t>
      </w:r>
      <w:r w:rsidRPr="00DA115D">
        <w:rPr>
          <w:rFonts w:asciiTheme="minorHAnsi" w:hAnsiTheme="minorHAnsi" w:cstheme="minorHAnsi"/>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A115D">
        <w:rPr>
          <w:rFonts w:asciiTheme="minorHAnsi" w:hAnsiTheme="minorHAnsi" w:cstheme="minorHAnsi"/>
          <w:u w:val="single"/>
        </w:rPr>
        <w:t xml:space="preserve">we </w:t>
      </w:r>
      <w:r w:rsidRPr="00DA115D">
        <w:rPr>
          <w:rFonts w:asciiTheme="minorHAnsi" w:hAnsiTheme="minorHAnsi" w:cstheme="minorHAnsi"/>
          <w:highlight w:val="green"/>
          <w:u w:val="single"/>
        </w:rPr>
        <w:t>must</w:t>
      </w:r>
      <w:r w:rsidRPr="00DA115D">
        <w:rPr>
          <w:rFonts w:asciiTheme="minorHAnsi" w:hAnsiTheme="minorHAnsi" w:cstheme="minorHAnsi"/>
          <w:u w:val="single"/>
        </w:rPr>
        <w:t xml:space="preserve"> now </w:t>
      </w:r>
      <w:r w:rsidRPr="00DA115D">
        <w:rPr>
          <w:rFonts w:asciiTheme="minorHAnsi" w:hAnsiTheme="minorHAnsi" w:cstheme="minorHAnsi"/>
          <w:highlight w:val="green"/>
          <w:u w:val="single"/>
        </w:rPr>
        <w:t>invent</w:t>
      </w:r>
      <w:r w:rsidRPr="00DA115D">
        <w:rPr>
          <w:rFonts w:asciiTheme="minorHAnsi" w:hAnsiTheme="minorHAnsi" w:cstheme="minorHAnsi"/>
          <w:u w:val="single"/>
        </w:rPr>
        <w:t xml:space="preserve"> new and effective </w:t>
      </w:r>
      <w:r w:rsidRPr="00DA115D">
        <w:rPr>
          <w:rFonts w:asciiTheme="minorHAnsi" w:hAnsiTheme="minorHAnsi" w:cstheme="minorHAnsi"/>
          <w:highlight w:val="green"/>
          <w:u w:val="single"/>
        </w:rPr>
        <w:t xml:space="preserve">antibiotics faster than </w:t>
      </w:r>
      <w:r w:rsidRPr="00DA115D">
        <w:rPr>
          <w:rStyle w:val="Emphasis"/>
          <w:rFonts w:asciiTheme="minorHAnsi" w:hAnsiTheme="minorHAnsi" w:cstheme="minorHAnsi"/>
          <w:highlight w:val="green"/>
        </w:rPr>
        <w:t>deadly bacteria evolve</w:t>
      </w:r>
      <w:r w:rsidRPr="00DA115D">
        <w:rPr>
          <w:rFonts w:asciiTheme="minorHAnsi" w:hAnsiTheme="minorHAnsi" w:cstheme="minorHAnsi"/>
          <w:sz w:val="16"/>
        </w:rPr>
        <w:t xml:space="preserve">—and regrettably, </w:t>
      </w:r>
      <w:r w:rsidRPr="00DA115D">
        <w:rPr>
          <w:rFonts w:asciiTheme="minorHAnsi" w:hAnsiTheme="minorHAnsi" w:cstheme="minorHAnsi"/>
          <w:u w:val="single"/>
        </w:rPr>
        <w:t xml:space="preserve">they are </w:t>
      </w:r>
      <w:r w:rsidRPr="00DA115D">
        <w:rPr>
          <w:rStyle w:val="Emphasis"/>
          <w:rFonts w:asciiTheme="minorHAnsi" w:hAnsiTheme="minorHAnsi" w:cstheme="minorHAnsi"/>
        </w:rPr>
        <w:t>rapidly</w:t>
      </w:r>
      <w:r w:rsidRPr="00DA115D">
        <w:rPr>
          <w:rFonts w:asciiTheme="minorHAnsi" w:hAnsiTheme="minorHAnsi" w:cstheme="minorHAnsi"/>
          <w:u w:val="single"/>
        </w:rPr>
        <w:t xml:space="preserve"> doing so with our help</w:t>
      </w:r>
      <w:r w:rsidRPr="00DA115D">
        <w:rPr>
          <w:rFonts w:asciiTheme="minorHAnsi" w:hAnsiTheme="minorHAnsi" w:cstheme="minorHAnsi"/>
          <w:sz w:val="16"/>
        </w:rPr>
        <w:t xml:space="preserve">. I do not exclude the possibility that </w:t>
      </w:r>
      <w:r w:rsidRPr="00DA115D">
        <w:rPr>
          <w:rStyle w:val="Emphasis"/>
          <w:rFonts w:asciiTheme="minorHAnsi" w:hAnsiTheme="minorHAnsi" w:cstheme="minorHAnsi"/>
          <w:highlight w:val="green"/>
        </w:rPr>
        <w:t>bad actors</w:t>
      </w:r>
      <w:r w:rsidRPr="00DA115D">
        <w:rPr>
          <w:rFonts w:asciiTheme="minorHAnsi" w:hAnsiTheme="minorHAnsi" w:cstheme="minorHAnsi"/>
          <w:u w:val="single"/>
        </w:rPr>
        <w:t xml:space="preserve"> might </w:t>
      </w:r>
      <w:r w:rsidRPr="00DA115D">
        <w:rPr>
          <w:rStyle w:val="Emphasis"/>
          <w:rFonts w:asciiTheme="minorHAnsi" w:hAnsiTheme="minorHAnsi" w:cstheme="minorHAnsi"/>
        </w:rPr>
        <w:t xml:space="preserve">deliberately </w:t>
      </w:r>
      <w:r w:rsidRPr="00DA115D">
        <w:rPr>
          <w:rStyle w:val="Emphasis"/>
          <w:rFonts w:asciiTheme="minorHAnsi" w:hAnsiTheme="minorHAnsi" w:cstheme="minorHAnsi"/>
          <w:highlight w:val="green"/>
        </w:rPr>
        <w:t>engineer</w:t>
      </w:r>
      <w:r w:rsidRPr="00DA115D">
        <w:rPr>
          <w:rFonts w:asciiTheme="minorHAnsi" w:hAnsiTheme="minorHAnsi" w:cstheme="minorHAnsi"/>
          <w:highlight w:val="green"/>
          <w:u w:val="single"/>
        </w:rPr>
        <w:t xml:space="preserve"> deadly superbugs</w:t>
      </w:r>
      <w:r w:rsidRPr="00DA115D">
        <w:rPr>
          <w:rFonts w:asciiTheme="minorHAnsi" w:hAnsiTheme="minorHAnsi" w:cstheme="minorHAnsi"/>
          <w:sz w:val="16"/>
        </w:rPr>
        <w:t xml:space="preserve">.1 But even if that does not happen, </w:t>
      </w:r>
      <w:r w:rsidRPr="00DA115D">
        <w:rPr>
          <w:rStyle w:val="Emphasis"/>
          <w:rFonts w:asciiTheme="minorHAnsi" w:hAnsiTheme="minorHAnsi" w:cstheme="minorHAnsi"/>
        </w:rPr>
        <w:t xml:space="preserve">humanity faces </w:t>
      </w:r>
      <w:r w:rsidRPr="00DA115D">
        <w:rPr>
          <w:rStyle w:val="Emphasis"/>
          <w:rFonts w:asciiTheme="minorHAnsi" w:hAnsiTheme="minorHAnsi" w:cstheme="minorHAnsi"/>
          <w:highlight w:val="green"/>
        </w:rPr>
        <w:t>an existential threat</w:t>
      </w:r>
      <w:r w:rsidRPr="00DA115D">
        <w:rPr>
          <w:rFonts w:asciiTheme="minorHAnsi" w:hAnsiTheme="minorHAnsi" w:cstheme="minorHAnsi"/>
          <w:u w:val="single"/>
        </w:rPr>
        <w:t xml:space="preserve"> largely of its own making in the absence of malign intentions</w:t>
      </w:r>
      <w:r w:rsidRPr="00DA115D">
        <w:rPr>
          <w:rFonts w:asciiTheme="minorHAnsi" w:hAnsiTheme="minorHAnsi" w:cstheme="minorHAnsi"/>
          <w:sz w:val="16"/>
        </w:rPr>
        <w:t xml:space="preserve">. As threats go, </w:t>
      </w:r>
      <w:r w:rsidRPr="00DA115D">
        <w:rPr>
          <w:rFonts w:asciiTheme="minorHAnsi" w:hAnsiTheme="minorHAnsi" w:cstheme="minorHAnsi"/>
          <w:u w:val="single"/>
        </w:rPr>
        <w:t xml:space="preserve">this one is </w:t>
      </w:r>
      <w:r w:rsidRPr="00DA115D">
        <w:rPr>
          <w:rStyle w:val="Emphasis"/>
          <w:rFonts w:asciiTheme="minorHAnsi" w:hAnsiTheme="minorHAnsi" w:cstheme="minorHAnsi"/>
        </w:rPr>
        <w:t>entirely predictable</w:t>
      </w:r>
      <w:r w:rsidRPr="00DA115D">
        <w:rPr>
          <w:rFonts w:asciiTheme="minorHAnsi" w:hAnsiTheme="minorHAnsi" w:cstheme="minorHAnsi"/>
          <w:sz w:val="16"/>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DA115D">
        <w:rPr>
          <w:rFonts w:asciiTheme="minorHAnsi" w:hAnsiTheme="minorHAnsi" w:cstheme="minorHAnsi"/>
          <w:sz w:val="16"/>
        </w:rPr>
        <w:t>Wucker</w:t>
      </w:r>
      <w:proofErr w:type="spellEnd"/>
      <w:r w:rsidRPr="00DA115D">
        <w:rPr>
          <w:rFonts w:asciiTheme="minorHAnsi" w:hAnsiTheme="minorHAnsi" w:cstheme="minorHAnsi"/>
          <w:sz w:val="16"/>
        </w:rPr>
        <w:t xml:space="preserve">,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 </w:t>
      </w:r>
      <w:r w:rsidRPr="00DA115D">
        <w:rPr>
          <w:rFonts w:asciiTheme="minorHAnsi" w:hAnsiTheme="minorHAnsi" w:cstheme="minorHAnsi"/>
          <w:u w:val="single"/>
        </w:rPr>
        <w:t>We have certainly been warned</w:t>
      </w:r>
      <w:r w:rsidRPr="00DA115D">
        <w:rPr>
          <w:rFonts w:asciiTheme="minorHAnsi" w:hAnsiTheme="minorHAnsi" w:cstheme="minorHAnsi"/>
          <w:sz w:val="16"/>
        </w:rPr>
        <w:t xml:space="preserve">. </w:t>
      </w:r>
      <w:r w:rsidRPr="00DA115D">
        <w:rPr>
          <w:rFonts w:asciiTheme="minorHAnsi" w:hAnsiTheme="minorHAnsi" w:cstheme="minorHAnsi"/>
          <w:u w:val="single"/>
        </w:rPr>
        <w:t>The curse we have created was understood as a possibility</w:t>
      </w:r>
      <w:r w:rsidRPr="00DA115D">
        <w:rPr>
          <w:rFonts w:asciiTheme="minorHAnsi" w:hAnsiTheme="minorHAnsi" w:cstheme="minorHAnsi"/>
          <w:sz w:val="16"/>
        </w:rPr>
        <w:t xml:space="preserve"> from the very outset, </w:t>
      </w:r>
      <w:r w:rsidRPr="00DA115D">
        <w:rPr>
          <w:rFonts w:asciiTheme="minorHAnsi" w:hAnsiTheme="minorHAnsi" w:cstheme="minorHAnsi"/>
          <w:u w:val="single"/>
        </w:rPr>
        <w:t>when seventy years ago</w:t>
      </w:r>
      <w:r w:rsidRPr="00DA115D">
        <w:rPr>
          <w:rFonts w:asciiTheme="minorHAnsi" w:hAnsiTheme="minorHAnsi" w:cstheme="minorHAnsi"/>
          <w:sz w:val="16"/>
        </w:rPr>
        <w:t xml:space="preserve"> Sir Alexander </w:t>
      </w:r>
      <w:r w:rsidRPr="00DA115D">
        <w:rPr>
          <w:rFonts w:asciiTheme="minorHAnsi" w:hAnsiTheme="minorHAnsi" w:cstheme="minorHAnsi"/>
          <w:u w:val="single"/>
        </w:rPr>
        <w:t>Fleming</w:t>
      </w:r>
      <w:r w:rsidRPr="00DA115D">
        <w:rPr>
          <w:rFonts w:asciiTheme="minorHAnsi" w:hAnsiTheme="minorHAnsi" w:cstheme="minorHAnsi"/>
          <w:sz w:val="16"/>
        </w:rPr>
        <w:t xml:space="preserve">, the discoverer of penicillin, </w:t>
      </w:r>
      <w:r w:rsidRPr="00DA115D">
        <w:rPr>
          <w:rFonts w:asciiTheme="minorHAnsi" w:hAnsiTheme="minorHAnsi" w:cstheme="minorHAnsi"/>
          <w:u w:val="single"/>
        </w:rPr>
        <w:t xml:space="preserve">predicted </w:t>
      </w:r>
      <w:r w:rsidRPr="00DA115D">
        <w:rPr>
          <w:rStyle w:val="Emphasis"/>
          <w:rFonts w:asciiTheme="minorHAnsi" w:hAnsiTheme="minorHAnsi" w:cstheme="minorHAnsi"/>
        </w:rPr>
        <w:t>antibiotic resistance</w:t>
      </w:r>
      <w:r w:rsidRPr="00DA115D">
        <w:rPr>
          <w:rFonts w:asciiTheme="minorHAnsi" w:hAnsiTheme="minorHAnsi" w:cstheme="minorHAnsi"/>
          <w:sz w:val="16"/>
        </w:rPr>
        <w:t xml:space="preserve">. When interviewed for a 2015 article, “The Most Predictable Disaster in the History of the Human Race,” Bill Gates pointed out that one of </w:t>
      </w:r>
      <w:r w:rsidRPr="00DA115D">
        <w:rPr>
          <w:rFonts w:asciiTheme="minorHAnsi" w:hAnsiTheme="minorHAnsi" w:cstheme="minorHAnsi"/>
          <w:u w:val="single"/>
        </w:rPr>
        <w:t>the costliest disasters of the 20th century</w:t>
      </w:r>
      <w:r w:rsidRPr="00DA115D">
        <w:rPr>
          <w:rFonts w:asciiTheme="minorHAnsi" w:hAnsiTheme="minorHAnsi" w:cstheme="minorHAnsi"/>
          <w:sz w:val="16"/>
        </w:rPr>
        <w:t xml:space="preserve">, </w:t>
      </w:r>
      <w:r w:rsidRPr="00DA115D">
        <w:rPr>
          <w:rFonts w:asciiTheme="minorHAnsi" w:hAnsiTheme="minorHAnsi" w:cstheme="minorHAnsi"/>
          <w:u w:val="single"/>
        </w:rPr>
        <w:t>worse</w:t>
      </w:r>
      <w:r w:rsidRPr="00DA115D">
        <w:rPr>
          <w:rFonts w:asciiTheme="minorHAnsi" w:hAnsiTheme="minorHAnsi" w:cstheme="minorHAnsi"/>
          <w:sz w:val="16"/>
        </w:rPr>
        <w:t xml:space="preserve"> even </w:t>
      </w:r>
      <w:r w:rsidRPr="00DA115D">
        <w:rPr>
          <w:rFonts w:asciiTheme="minorHAnsi" w:hAnsiTheme="minorHAnsi" w:cstheme="minorHAnsi"/>
          <w:u w:val="single"/>
        </w:rPr>
        <w:t>than World War I</w:t>
      </w:r>
      <w:r w:rsidRPr="00DA115D">
        <w:rPr>
          <w:rFonts w:asciiTheme="minorHAnsi" w:hAnsiTheme="minorHAnsi" w:cstheme="minorHAnsi"/>
          <w:sz w:val="16"/>
        </w:rPr>
        <w:t xml:space="preserve">, </w:t>
      </w:r>
      <w:r w:rsidRPr="00DA115D">
        <w:rPr>
          <w:rFonts w:asciiTheme="minorHAnsi" w:hAnsiTheme="minorHAnsi" w:cstheme="minorHAnsi"/>
          <w:u w:val="single"/>
        </w:rPr>
        <w:t>was the Spanish Flu pandemic</w:t>
      </w:r>
      <w:r w:rsidRPr="00DA115D">
        <w:rPr>
          <w:rFonts w:asciiTheme="minorHAnsi" w:hAnsiTheme="minorHAnsi" w:cstheme="minorHAnsi"/>
          <w:sz w:val="16"/>
        </w:rPr>
        <w:t xml:space="preserve"> of 1918-19. As the author of the article, Ezra Klein, put it: “</w:t>
      </w:r>
      <w:r w:rsidRPr="00DA115D">
        <w:rPr>
          <w:rFonts w:asciiTheme="minorHAnsi" w:hAnsiTheme="minorHAnsi" w:cstheme="minorHAnsi"/>
          <w:u w:val="single"/>
        </w:rPr>
        <w:t xml:space="preserve">No one can say we weren’t warned. And warned. And warned. A pandemic disease is the </w:t>
      </w:r>
      <w:r w:rsidRPr="00DA115D">
        <w:rPr>
          <w:rStyle w:val="Emphasis"/>
          <w:rFonts w:asciiTheme="minorHAnsi" w:hAnsiTheme="minorHAnsi" w:cstheme="minorHAnsi"/>
        </w:rPr>
        <w:t>most predictable catastrophe</w:t>
      </w:r>
      <w:r w:rsidRPr="00DA115D">
        <w:rPr>
          <w:rFonts w:asciiTheme="minorHAnsi" w:hAnsiTheme="minorHAnsi" w:cstheme="minorHAnsi"/>
          <w:u w:val="single"/>
        </w:rPr>
        <w:t xml:space="preserve"> in the history of the human race</w:t>
      </w:r>
      <w:r w:rsidRPr="00DA115D">
        <w:rPr>
          <w:rFonts w:asciiTheme="minorHAnsi" w:hAnsiTheme="minorHAnsi" w:cstheme="minorHAnsi"/>
          <w:sz w:val="16"/>
        </w:rPr>
        <w:t xml:space="preserve">, if only because it has happened to the human race so many, many times before.”3 </w:t>
      </w:r>
      <w:r w:rsidRPr="00DA115D">
        <w:rPr>
          <w:rFonts w:asciiTheme="minorHAnsi" w:hAnsiTheme="minorHAnsi" w:cstheme="minorHAnsi"/>
          <w:u w:val="single"/>
        </w:rPr>
        <w:t>Even with effective new medicines</w:t>
      </w:r>
      <w:r w:rsidRPr="00DA115D">
        <w:rPr>
          <w:rFonts w:asciiTheme="minorHAnsi" w:hAnsiTheme="minorHAnsi" w:cstheme="minorHAnsi"/>
          <w:sz w:val="16"/>
        </w:rPr>
        <w:t xml:space="preserve">, if we can devise them, </w:t>
      </w:r>
      <w:r w:rsidRPr="00DA115D">
        <w:rPr>
          <w:rFonts w:asciiTheme="minorHAnsi" w:hAnsiTheme="minorHAnsi" w:cstheme="minorHAnsi"/>
          <w:u w:val="single"/>
        </w:rPr>
        <w:t xml:space="preserve">we </w:t>
      </w:r>
      <w:r w:rsidRPr="00DA115D">
        <w:rPr>
          <w:rStyle w:val="Emphasis"/>
          <w:rFonts w:asciiTheme="minorHAnsi" w:hAnsiTheme="minorHAnsi" w:cstheme="minorHAnsi"/>
        </w:rPr>
        <w:t>must contain outbreaks</w:t>
      </w:r>
      <w:r w:rsidRPr="00DA115D">
        <w:rPr>
          <w:rFonts w:asciiTheme="minorHAnsi" w:hAnsiTheme="minorHAnsi" w:cstheme="minorHAnsi"/>
          <w:u w:val="single"/>
        </w:rPr>
        <w:t xml:space="preserve"> of bacterial disease </w:t>
      </w:r>
      <w:r w:rsidRPr="00DA115D">
        <w:rPr>
          <w:rStyle w:val="Emphasis"/>
          <w:rFonts w:asciiTheme="minorHAnsi" w:hAnsiTheme="minorHAnsi" w:cstheme="minorHAnsi"/>
        </w:rPr>
        <w:t>fast</w:t>
      </w:r>
      <w:r w:rsidRPr="00DA115D">
        <w:rPr>
          <w:rFonts w:asciiTheme="minorHAnsi" w:hAnsiTheme="minorHAnsi" w:cstheme="minorHAnsi"/>
          <w:sz w:val="16"/>
        </w:rPr>
        <w:t xml:space="preserve">, lest they get out of control. In other words, </w:t>
      </w:r>
      <w:r w:rsidRPr="00DA115D">
        <w:rPr>
          <w:rFonts w:asciiTheme="minorHAnsi" w:hAnsiTheme="minorHAnsi" w:cstheme="minorHAnsi"/>
          <w:u w:val="single"/>
        </w:rPr>
        <w:t xml:space="preserve">we have a </w:t>
      </w:r>
      <w:r w:rsidRPr="00DA115D">
        <w:rPr>
          <w:rStyle w:val="Emphasis"/>
          <w:rFonts w:asciiTheme="minorHAnsi" w:hAnsiTheme="minorHAnsi" w:cstheme="minorHAnsi"/>
        </w:rPr>
        <w:t>social-organizational</w:t>
      </w:r>
      <w:r w:rsidRPr="00DA115D">
        <w:rPr>
          <w:rFonts w:asciiTheme="minorHAnsi" w:hAnsiTheme="minorHAnsi" w:cstheme="minorHAnsi"/>
          <w:u w:val="single"/>
        </w:rPr>
        <w:t xml:space="preserve"> challenge</w:t>
      </w:r>
      <w:r w:rsidRPr="00DA115D">
        <w:rPr>
          <w:rFonts w:asciiTheme="minorHAnsi" w:hAnsiTheme="minorHAnsi" w:cstheme="minorHAnsi"/>
          <w:sz w:val="16"/>
        </w:rPr>
        <w:t xml:space="preserve"> before us as well as a strictly medical one. </w:t>
      </w:r>
      <w:r w:rsidRPr="00DA115D">
        <w:rPr>
          <w:rFonts w:asciiTheme="minorHAnsi" w:hAnsiTheme="minorHAnsi" w:cstheme="minorHAnsi"/>
          <w:u w:val="single"/>
        </w:rPr>
        <w:t>That means getting sufficient amounts of medicine into the right hands and in the right places</w:t>
      </w:r>
      <w:r w:rsidRPr="00DA115D">
        <w:rPr>
          <w:rFonts w:asciiTheme="minorHAnsi" w:hAnsiTheme="minorHAnsi" w:cstheme="minorHAnsi"/>
          <w:sz w:val="16"/>
        </w:rPr>
        <w:t xml:space="preserve">, but it also means educating people and enabling them to communicate with each other to prevent any outbreak from spreading widely. </w:t>
      </w:r>
      <w:r w:rsidRPr="00DA115D">
        <w:rPr>
          <w:rFonts w:asciiTheme="minorHAnsi" w:hAnsiTheme="minorHAnsi" w:cstheme="minorHAnsi"/>
          <w:sz w:val="16"/>
          <w:szCs w:val="18"/>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DA115D">
        <w:rPr>
          <w:rFonts w:asciiTheme="minorHAnsi" w:hAnsiTheme="minorHAnsi" w:cstheme="minorHAnsi"/>
          <w:highlight w:val="green"/>
          <w:u w:val="single"/>
        </w:rPr>
        <w:t xml:space="preserve">Bacteria </w:t>
      </w:r>
      <w:r w:rsidRPr="00DA115D">
        <w:rPr>
          <w:rFonts w:asciiTheme="minorHAnsi" w:hAnsiTheme="minorHAnsi" w:cstheme="minorHAnsi"/>
          <w:u w:val="single"/>
        </w:rPr>
        <w:t>are among the oldest living things on the planet</w:t>
      </w:r>
      <w:r w:rsidRPr="00DA115D">
        <w:rPr>
          <w:rFonts w:asciiTheme="minorHAnsi" w:hAnsiTheme="minorHAnsi" w:cstheme="minorHAnsi"/>
          <w:sz w:val="16"/>
        </w:rPr>
        <w:t xml:space="preserve">. </w:t>
      </w:r>
      <w:r w:rsidRPr="00DA115D">
        <w:rPr>
          <w:rFonts w:asciiTheme="minorHAnsi" w:hAnsiTheme="minorHAnsi" w:cstheme="minorHAnsi"/>
          <w:u w:val="single"/>
        </w:rPr>
        <w:t xml:space="preserve">They are </w:t>
      </w:r>
      <w:r w:rsidRPr="00DA115D">
        <w:rPr>
          <w:rStyle w:val="Emphasis"/>
          <w:rFonts w:asciiTheme="minorHAnsi" w:hAnsiTheme="minorHAnsi" w:cstheme="minorHAnsi"/>
        </w:rPr>
        <w:t>masters of survival</w:t>
      </w:r>
      <w:r w:rsidRPr="00DA115D">
        <w:rPr>
          <w:rFonts w:asciiTheme="minorHAnsi" w:hAnsiTheme="minorHAnsi" w:cstheme="minorHAnsi"/>
          <w:u w:val="single"/>
        </w:rPr>
        <w:t xml:space="preserve"> and can be </w:t>
      </w:r>
      <w:r w:rsidRPr="00DA115D">
        <w:rPr>
          <w:rStyle w:val="Emphasis"/>
          <w:rFonts w:asciiTheme="minorHAnsi" w:hAnsiTheme="minorHAnsi" w:cstheme="minorHAnsi"/>
        </w:rPr>
        <w:t>found everywhere</w:t>
      </w:r>
      <w:r w:rsidRPr="00DA115D">
        <w:rPr>
          <w:rFonts w:asciiTheme="minorHAnsi" w:hAnsiTheme="minorHAnsi" w:cstheme="minorHAnsi"/>
          <w:sz w:val="16"/>
        </w:rPr>
        <w:t xml:space="preserve">. </w:t>
      </w:r>
      <w:r w:rsidRPr="00DA115D">
        <w:rPr>
          <w:rFonts w:asciiTheme="minorHAnsi" w:hAnsiTheme="minorHAnsi" w:cstheme="minorHAnsi"/>
          <w:u w:val="single"/>
        </w:rPr>
        <w:t>Billions</w:t>
      </w:r>
      <w:r w:rsidRPr="00DA115D">
        <w:rPr>
          <w:rFonts w:asciiTheme="minorHAnsi" w:hAnsiTheme="minorHAnsi" w:cstheme="minorHAnsi"/>
          <w:sz w:val="16"/>
        </w:rPr>
        <w:t xml:space="preserve"> of them </w:t>
      </w:r>
      <w:r w:rsidRPr="00DA115D">
        <w:rPr>
          <w:rFonts w:asciiTheme="minorHAnsi" w:hAnsiTheme="minorHAnsi" w:cstheme="minorHAnsi"/>
          <w:u w:val="single"/>
        </w:rPr>
        <w:t>live on and in every one of us</w:t>
      </w:r>
      <w:r w:rsidRPr="00DA115D">
        <w:rPr>
          <w:rFonts w:asciiTheme="minorHAnsi" w:hAnsiTheme="minorHAnsi" w:cstheme="minorHAnsi"/>
          <w:sz w:val="16"/>
        </w:rPr>
        <w:t xml:space="preserve">, many of them helping our bodies to run smoothly and stay healthy. Most bacteria that are not helpful to us are at least harmless, but </w:t>
      </w:r>
      <w:r w:rsidRPr="00DA115D">
        <w:rPr>
          <w:rFonts w:asciiTheme="minorHAnsi" w:hAnsiTheme="minorHAnsi" w:cstheme="minorHAnsi"/>
          <w:u w:val="single"/>
        </w:rPr>
        <w:t>some</w:t>
      </w:r>
      <w:r w:rsidRPr="00DA115D">
        <w:rPr>
          <w:rFonts w:asciiTheme="minorHAnsi" w:hAnsiTheme="minorHAnsi" w:cstheme="minorHAnsi"/>
          <w:sz w:val="16"/>
        </w:rPr>
        <w:t xml:space="preserve"> are not. They </w:t>
      </w:r>
      <w:r w:rsidRPr="00DA115D">
        <w:rPr>
          <w:rStyle w:val="Emphasis"/>
          <w:rFonts w:asciiTheme="minorHAnsi" w:hAnsiTheme="minorHAnsi" w:cstheme="minorHAnsi"/>
          <w:highlight w:val="green"/>
        </w:rPr>
        <w:t>invade</w:t>
      </w:r>
      <w:r w:rsidRPr="00DA115D">
        <w:rPr>
          <w:rStyle w:val="Emphasis"/>
          <w:rFonts w:asciiTheme="minorHAnsi" w:hAnsiTheme="minorHAnsi" w:cstheme="minorHAnsi"/>
        </w:rPr>
        <w:t xml:space="preserve"> our </w:t>
      </w:r>
      <w:r w:rsidRPr="00DA115D">
        <w:rPr>
          <w:rStyle w:val="Emphasis"/>
          <w:rFonts w:asciiTheme="minorHAnsi" w:hAnsiTheme="minorHAnsi" w:cstheme="minorHAnsi"/>
          <w:highlight w:val="green"/>
        </w:rPr>
        <w:t>cells</w:t>
      </w:r>
      <w:r w:rsidRPr="00DA115D">
        <w:rPr>
          <w:rFonts w:asciiTheme="minorHAnsi" w:hAnsiTheme="minorHAnsi" w:cstheme="minorHAnsi"/>
          <w:sz w:val="16"/>
        </w:rPr>
        <w:t xml:space="preserve">, </w:t>
      </w:r>
      <w:r w:rsidRPr="00DA115D">
        <w:rPr>
          <w:rFonts w:asciiTheme="minorHAnsi" w:hAnsiTheme="minorHAnsi" w:cstheme="minorHAnsi"/>
          <w:highlight w:val="green"/>
          <w:u w:val="single"/>
        </w:rPr>
        <w:t>spread quickly</w:t>
      </w:r>
      <w:r w:rsidRPr="00DA115D">
        <w:rPr>
          <w:rFonts w:asciiTheme="minorHAnsi" w:hAnsiTheme="minorHAnsi" w:cstheme="minorHAnsi"/>
          <w:sz w:val="16"/>
        </w:rPr>
        <w:t xml:space="preserve">, </w:t>
      </w:r>
      <w:r w:rsidRPr="00DA115D">
        <w:rPr>
          <w:rFonts w:asciiTheme="minorHAnsi" w:hAnsiTheme="minorHAnsi" w:cstheme="minorHAnsi"/>
          <w:highlight w:val="green"/>
          <w:u w:val="single"/>
        </w:rPr>
        <w:t xml:space="preserve">and </w:t>
      </w:r>
      <w:r w:rsidRPr="00DA115D">
        <w:rPr>
          <w:rStyle w:val="Emphasis"/>
          <w:rFonts w:asciiTheme="minorHAnsi" w:hAnsiTheme="minorHAnsi" w:cstheme="minorHAnsi"/>
          <w:highlight w:val="green"/>
        </w:rPr>
        <w:t>cause havoc</w:t>
      </w:r>
      <w:r w:rsidRPr="00DA115D">
        <w:rPr>
          <w:rFonts w:asciiTheme="minorHAnsi" w:hAnsiTheme="minorHAnsi" w:cstheme="minorHAnsi"/>
          <w:sz w:val="16"/>
        </w:rPr>
        <w:t xml:space="preserve"> that we refer to generically as disease. </w:t>
      </w:r>
      <w:r w:rsidRPr="00DA115D">
        <w:rPr>
          <w:rFonts w:asciiTheme="minorHAnsi" w:hAnsiTheme="minorHAnsi" w:cstheme="minorHAnsi"/>
          <w:u w:val="single"/>
        </w:rPr>
        <w:t>Millions of people used to die every year as a result of bacterial infections</w:t>
      </w:r>
      <w:r w:rsidRPr="00DA115D">
        <w:rPr>
          <w:rFonts w:asciiTheme="minorHAnsi" w:hAnsiTheme="minorHAnsi" w:cstheme="minorHAnsi"/>
          <w:sz w:val="16"/>
        </w:rPr>
        <w:t xml:space="preserve">, </w:t>
      </w:r>
      <w:r w:rsidRPr="00DA115D">
        <w:rPr>
          <w:rFonts w:asciiTheme="minorHAnsi" w:hAnsiTheme="minorHAnsi" w:cstheme="minorHAnsi"/>
          <w:u w:val="single"/>
        </w:rPr>
        <w:t xml:space="preserve">until we developed </w:t>
      </w:r>
      <w:r w:rsidRPr="00DA115D">
        <w:rPr>
          <w:rStyle w:val="Emphasis"/>
          <w:rFonts w:asciiTheme="minorHAnsi" w:hAnsiTheme="minorHAnsi" w:cstheme="minorHAnsi"/>
          <w:highlight w:val="green"/>
        </w:rPr>
        <w:t>antibiotics</w:t>
      </w:r>
      <w:r w:rsidRPr="00DA115D">
        <w:rPr>
          <w:rFonts w:asciiTheme="minorHAnsi" w:hAnsiTheme="minorHAnsi" w:cstheme="minorHAnsi"/>
          <w:sz w:val="16"/>
        </w:rPr>
        <w:t xml:space="preserve">. </w:t>
      </w:r>
      <w:r w:rsidRPr="00DA115D">
        <w:rPr>
          <w:rFonts w:asciiTheme="minorHAnsi" w:hAnsiTheme="minorHAnsi" w:cstheme="minorHAnsi"/>
          <w:u w:val="single"/>
        </w:rPr>
        <w:t xml:space="preserve">These </w:t>
      </w:r>
      <w:r w:rsidRPr="00DA115D">
        <w:rPr>
          <w:rStyle w:val="Emphasis"/>
          <w:rFonts w:asciiTheme="minorHAnsi" w:hAnsiTheme="minorHAnsi" w:cstheme="minorHAnsi"/>
        </w:rPr>
        <w:t>wonder drugs</w:t>
      </w:r>
      <w:r w:rsidRPr="00DA115D">
        <w:rPr>
          <w:rFonts w:asciiTheme="minorHAnsi" w:hAnsiTheme="minorHAnsi" w:cstheme="minorHAnsi"/>
          <w:u w:val="single"/>
        </w:rPr>
        <w:t xml:space="preserve"> </w:t>
      </w:r>
      <w:r w:rsidRPr="00DA115D">
        <w:rPr>
          <w:rFonts w:asciiTheme="minorHAnsi" w:hAnsiTheme="minorHAnsi" w:cstheme="minorHAnsi"/>
          <w:highlight w:val="green"/>
          <w:u w:val="single"/>
        </w:rPr>
        <w:t>revolutionized medicine</w:t>
      </w:r>
      <w:r w:rsidRPr="00DA115D">
        <w:rPr>
          <w:rFonts w:asciiTheme="minorHAnsi" w:hAnsiTheme="minorHAnsi" w:cstheme="minorHAnsi"/>
          <w:sz w:val="16"/>
        </w:rPr>
        <w:t xml:space="preserve">, </w:t>
      </w:r>
      <w:r w:rsidRPr="00DA115D">
        <w:rPr>
          <w:rFonts w:asciiTheme="minorHAnsi" w:hAnsiTheme="minorHAnsi" w:cstheme="minorHAnsi"/>
          <w:highlight w:val="green"/>
          <w:u w:val="single"/>
        </w:rPr>
        <w:t>but</w:t>
      </w:r>
      <w:r w:rsidRPr="00DA115D">
        <w:rPr>
          <w:rFonts w:asciiTheme="minorHAnsi" w:hAnsiTheme="minorHAnsi" w:cstheme="minorHAnsi"/>
          <w:u w:val="single"/>
        </w:rPr>
        <w:t xml:space="preserve"> one can have too much of a good thing</w:t>
      </w:r>
      <w:r w:rsidRPr="00DA115D">
        <w:rPr>
          <w:rFonts w:asciiTheme="minorHAnsi" w:hAnsiTheme="minorHAnsi" w:cstheme="minorHAnsi"/>
          <w:sz w:val="16"/>
        </w:rPr>
        <w:t xml:space="preserve">. </w:t>
      </w:r>
      <w:r w:rsidRPr="00DA115D">
        <w:rPr>
          <w:rFonts w:asciiTheme="minorHAnsi" w:hAnsiTheme="minorHAnsi" w:cstheme="minorHAnsi"/>
          <w:u w:val="single"/>
        </w:rPr>
        <w:t>Doctors</w:t>
      </w:r>
      <w:r w:rsidRPr="00DA115D">
        <w:rPr>
          <w:rFonts w:asciiTheme="minorHAnsi" w:hAnsiTheme="minorHAnsi" w:cstheme="minorHAnsi"/>
          <w:sz w:val="16"/>
        </w:rPr>
        <w:t xml:space="preserve"> have </w:t>
      </w:r>
      <w:r w:rsidRPr="00DA115D">
        <w:rPr>
          <w:rFonts w:asciiTheme="minorHAnsi" w:hAnsiTheme="minorHAnsi" w:cstheme="minorHAnsi"/>
          <w:u w:val="single"/>
        </w:rPr>
        <w:t xml:space="preserve">used antibiotics </w:t>
      </w:r>
      <w:r w:rsidRPr="00DA115D">
        <w:rPr>
          <w:rStyle w:val="Emphasis"/>
          <w:rFonts w:asciiTheme="minorHAnsi" w:hAnsiTheme="minorHAnsi" w:cstheme="minorHAnsi"/>
        </w:rPr>
        <w:t>recklessly</w:t>
      </w:r>
      <w:r w:rsidRPr="00DA115D">
        <w:rPr>
          <w:rFonts w:asciiTheme="minorHAnsi" w:hAnsiTheme="minorHAnsi" w:cstheme="minorHAnsi"/>
          <w:sz w:val="16"/>
        </w:rPr>
        <w:t xml:space="preserve">, prescribing them for just about everything, </w:t>
      </w:r>
      <w:r w:rsidRPr="00DA115D">
        <w:rPr>
          <w:rFonts w:asciiTheme="minorHAnsi" w:hAnsiTheme="minorHAnsi" w:cstheme="minorHAnsi"/>
          <w:u w:val="single"/>
        </w:rPr>
        <w:t xml:space="preserve">and in the process </w:t>
      </w:r>
      <w:r w:rsidRPr="00DA115D">
        <w:rPr>
          <w:rFonts w:asciiTheme="minorHAnsi" w:hAnsiTheme="minorHAnsi" w:cstheme="minorHAnsi"/>
          <w:highlight w:val="green"/>
          <w:u w:val="single"/>
        </w:rPr>
        <w:t xml:space="preserve">helped to </w:t>
      </w:r>
      <w:r w:rsidRPr="00DA115D">
        <w:rPr>
          <w:rStyle w:val="Emphasis"/>
          <w:rFonts w:asciiTheme="minorHAnsi" w:hAnsiTheme="minorHAnsi" w:cstheme="minorHAnsi"/>
          <w:highlight w:val="green"/>
        </w:rPr>
        <w:t>create</w:t>
      </w:r>
      <w:r w:rsidRPr="00DA115D">
        <w:rPr>
          <w:rStyle w:val="Emphasis"/>
          <w:rFonts w:asciiTheme="minorHAnsi" w:hAnsiTheme="minorHAnsi" w:cstheme="minorHAnsi"/>
        </w:rPr>
        <w:t xml:space="preserve"> strains of </w:t>
      </w:r>
      <w:r w:rsidRPr="00DA115D">
        <w:rPr>
          <w:rStyle w:val="Emphasis"/>
          <w:rFonts w:asciiTheme="minorHAnsi" w:hAnsiTheme="minorHAnsi" w:cstheme="minorHAnsi"/>
          <w:highlight w:val="green"/>
        </w:rPr>
        <w:t>bacteria</w:t>
      </w:r>
      <w:r w:rsidRPr="00DA115D">
        <w:rPr>
          <w:rFonts w:asciiTheme="minorHAnsi" w:hAnsiTheme="minorHAnsi" w:cstheme="minorHAnsi"/>
          <w:u w:val="single"/>
        </w:rPr>
        <w:t xml:space="preserve"> that are </w:t>
      </w:r>
      <w:r w:rsidRPr="00DA115D">
        <w:rPr>
          <w:rStyle w:val="Emphasis"/>
          <w:rFonts w:asciiTheme="minorHAnsi" w:hAnsiTheme="minorHAnsi" w:cstheme="minorHAnsi"/>
          <w:highlight w:val="green"/>
        </w:rPr>
        <w:t>resistant to the medicines</w:t>
      </w:r>
      <w:r w:rsidRPr="00DA115D">
        <w:rPr>
          <w:rFonts w:asciiTheme="minorHAnsi" w:hAnsiTheme="minorHAnsi" w:cstheme="minorHAnsi"/>
          <w:u w:val="single"/>
        </w:rPr>
        <w:t xml:space="preserve"> we have</w:t>
      </w:r>
      <w:r w:rsidRPr="00DA115D">
        <w:rPr>
          <w:rFonts w:asciiTheme="minorHAnsi" w:hAnsiTheme="minorHAnsi" w:cstheme="minorHAnsi"/>
          <w:sz w:val="16"/>
        </w:rPr>
        <w:t xml:space="preserve">. We even give antibiotics to cattle that are not sick and use them to fatten chickens. Companies large and small still mindlessly market antimicrobial products for hands and home, claiming that they kill bacteria and viruses. </w:t>
      </w:r>
      <w:r w:rsidRPr="00DA115D">
        <w:rPr>
          <w:rFonts w:asciiTheme="minorHAnsi" w:hAnsiTheme="minorHAnsi" w:cstheme="minorHAnsi"/>
          <w:u w:val="single"/>
        </w:rPr>
        <w:t xml:space="preserve">They do </w:t>
      </w:r>
      <w:r w:rsidRPr="00DA115D">
        <w:rPr>
          <w:rStyle w:val="Emphasis"/>
          <w:rFonts w:asciiTheme="minorHAnsi" w:hAnsiTheme="minorHAnsi" w:cstheme="minorHAnsi"/>
        </w:rPr>
        <w:t>more harm than good</w:t>
      </w:r>
      <w:r w:rsidRPr="00DA115D">
        <w:rPr>
          <w:rFonts w:asciiTheme="minorHAnsi" w:hAnsiTheme="minorHAnsi" w:cstheme="minorHAnsi"/>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DA115D">
        <w:rPr>
          <w:rFonts w:asciiTheme="minorHAnsi" w:hAnsiTheme="minorHAnsi" w:cstheme="minorHAnsi"/>
          <w:u w:val="single"/>
        </w:rPr>
        <w:t xml:space="preserve">the result being a </w:t>
      </w:r>
      <w:r w:rsidRPr="00DA115D">
        <w:rPr>
          <w:rStyle w:val="Emphasis"/>
          <w:rFonts w:asciiTheme="minorHAnsi" w:hAnsiTheme="minorHAnsi" w:cstheme="minorHAnsi"/>
        </w:rPr>
        <w:t>sharp rise</w:t>
      </w:r>
      <w:r w:rsidRPr="00DA115D">
        <w:rPr>
          <w:rFonts w:asciiTheme="minorHAnsi" w:hAnsiTheme="minorHAnsi" w:cstheme="minorHAnsi"/>
          <w:u w:val="single"/>
        </w:rPr>
        <w:t xml:space="preserve"> in iatrogenic bacterial illnesses</w:t>
      </w:r>
      <w:r w:rsidRPr="00DA115D">
        <w:rPr>
          <w:rFonts w:asciiTheme="minorHAnsi" w:hAnsiTheme="minorHAnsi" w:cstheme="minorHAnsi"/>
          <w:sz w:val="16"/>
        </w:rPr>
        <w:t xml:space="preserve">. </w:t>
      </w:r>
      <w:r w:rsidRPr="00DA115D">
        <w:rPr>
          <w:rFonts w:asciiTheme="minorHAnsi" w:hAnsiTheme="minorHAnsi" w:cstheme="minorHAnsi"/>
          <w:u w:val="single"/>
        </w:rPr>
        <w:t>Overuse of antibiotics</w:t>
      </w:r>
      <w:r w:rsidRPr="00DA115D">
        <w:rPr>
          <w:rFonts w:asciiTheme="minorHAnsi" w:hAnsiTheme="minorHAnsi" w:cstheme="minorHAnsi"/>
          <w:sz w:val="16"/>
        </w:rPr>
        <w:t xml:space="preserve"> and commercial products containing them </w:t>
      </w:r>
      <w:r w:rsidRPr="00DA115D">
        <w:rPr>
          <w:rFonts w:asciiTheme="minorHAnsi" w:hAnsiTheme="minorHAnsi" w:cstheme="minorHAnsi"/>
          <w:u w:val="single"/>
        </w:rPr>
        <w:t xml:space="preserve">has </w:t>
      </w:r>
      <w:r w:rsidRPr="00DA115D">
        <w:rPr>
          <w:rStyle w:val="Emphasis"/>
          <w:rFonts w:asciiTheme="minorHAnsi" w:hAnsiTheme="minorHAnsi" w:cstheme="minorHAnsi"/>
        </w:rPr>
        <w:t>helped superbugs to evolve</w:t>
      </w:r>
      <w:r w:rsidRPr="00DA115D">
        <w:rPr>
          <w:rFonts w:asciiTheme="minorHAnsi" w:hAnsiTheme="minorHAnsi" w:cstheme="minorHAnsi"/>
          <w:sz w:val="16"/>
        </w:rPr>
        <w:t xml:space="preserve">. </w:t>
      </w:r>
      <w:r w:rsidRPr="00DA115D">
        <w:rPr>
          <w:rFonts w:asciiTheme="minorHAnsi" w:hAnsiTheme="minorHAnsi" w:cstheme="minorHAnsi"/>
          <w:u w:val="single"/>
        </w:rPr>
        <w:t xml:space="preserve">We now increasingly face microorganisms that </w:t>
      </w:r>
      <w:r w:rsidRPr="00DA115D">
        <w:rPr>
          <w:rStyle w:val="Emphasis"/>
          <w:rFonts w:asciiTheme="minorHAnsi" w:hAnsiTheme="minorHAnsi" w:cstheme="minorHAnsi"/>
        </w:rPr>
        <w:t>cannot be killed</w:t>
      </w:r>
      <w:r w:rsidRPr="00DA115D">
        <w:rPr>
          <w:rFonts w:asciiTheme="minorHAnsi" w:hAnsiTheme="minorHAnsi" w:cstheme="minorHAnsi"/>
          <w:u w:val="single"/>
        </w:rPr>
        <w:t xml:space="preserve"> by antibiotics</w:t>
      </w:r>
      <w:r w:rsidRPr="00DA115D">
        <w:rPr>
          <w:rFonts w:asciiTheme="minorHAnsi" w:hAnsiTheme="minorHAnsi" w:cstheme="minorHAnsi"/>
          <w:sz w:val="16"/>
        </w:rPr>
        <w:t xml:space="preserve">, antifungals, antivirals, or any other chemical weapon we throw at them. </w:t>
      </w:r>
      <w:r w:rsidRPr="00DA115D">
        <w:rPr>
          <w:rFonts w:asciiTheme="minorHAnsi" w:hAnsiTheme="minorHAnsi" w:cstheme="minorHAnsi"/>
          <w:highlight w:val="green"/>
          <w:u w:val="single"/>
        </w:rPr>
        <w:t>Pandemics are</w:t>
      </w:r>
      <w:r w:rsidRPr="00DA115D">
        <w:rPr>
          <w:rFonts w:asciiTheme="minorHAnsi" w:hAnsiTheme="minorHAnsi" w:cstheme="minorHAnsi"/>
          <w:u w:val="single"/>
        </w:rPr>
        <w:t xml:space="preserve"> the </w:t>
      </w:r>
      <w:r w:rsidRPr="00DA115D">
        <w:rPr>
          <w:rStyle w:val="Emphasis"/>
          <w:rFonts w:asciiTheme="minorHAnsi" w:hAnsiTheme="minorHAnsi" w:cstheme="minorHAnsi"/>
          <w:highlight w:val="green"/>
        </w:rPr>
        <w:t>major risk</w:t>
      </w:r>
      <w:r w:rsidRPr="00DA115D">
        <w:rPr>
          <w:rFonts w:asciiTheme="minorHAnsi" w:hAnsiTheme="minorHAnsi" w:cstheme="minorHAnsi"/>
          <w:u w:val="single"/>
        </w:rPr>
        <w:t xml:space="preserve"> we run as a result</w:t>
      </w:r>
      <w:r w:rsidRPr="00DA115D">
        <w:rPr>
          <w:rFonts w:asciiTheme="minorHAnsi" w:hAnsiTheme="minorHAnsi" w:cstheme="minorHAnsi"/>
          <w:sz w:val="16"/>
        </w:rPr>
        <w:t xml:space="preserve">, but it is not the only one. Overuse of antibiotics by doctors, homemakers, and hospital managers could mean that, in the not-too-distant future, </w:t>
      </w:r>
      <w:r w:rsidRPr="00DA115D">
        <w:rPr>
          <w:rFonts w:asciiTheme="minorHAnsi" w:hAnsiTheme="minorHAnsi" w:cstheme="minorHAnsi"/>
          <w:u w:val="single"/>
        </w:rPr>
        <w:t xml:space="preserve">something as simple as a </w:t>
      </w:r>
      <w:r w:rsidRPr="00DA115D">
        <w:rPr>
          <w:rStyle w:val="Emphasis"/>
          <w:rFonts w:asciiTheme="minorHAnsi" w:hAnsiTheme="minorHAnsi" w:cstheme="minorHAnsi"/>
        </w:rPr>
        <w:t>minor cut</w:t>
      </w:r>
      <w:r w:rsidRPr="00DA115D">
        <w:rPr>
          <w:rFonts w:asciiTheme="minorHAnsi" w:hAnsiTheme="minorHAnsi" w:cstheme="minorHAnsi"/>
          <w:u w:val="single"/>
        </w:rPr>
        <w:t xml:space="preserve"> could again </w:t>
      </w:r>
      <w:r w:rsidRPr="00DA115D">
        <w:rPr>
          <w:rStyle w:val="Emphasis"/>
          <w:rFonts w:asciiTheme="minorHAnsi" w:hAnsiTheme="minorHAnsi" w:cstheme="minorHAnsi"/>
          <w:highlight w:val="green"/>
        </w:rPr>
        <w:t>become life-threatening</w:t>
      </w:r>
      <w:r w:rsidRPr="00DA115D">
        <w:rPr>
          <w:rFonts w:asciiTheme="minorHAnsi" w:hAnsiTheme="minorHAnsi" w:cstheme="minorHAnsi"/>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DA115D">
        <w:rPr>
          <w:rFonts w:asciiTheme="minorHAnsi" w:hAnsiTheme="minorHAnsi" w:cstheme="minorHAnsi"/>
          <w:u w:val="single"/>
        </w:rPr>
        <w:t xml:space="preserve">If </w:t>
      </w:r>
      <w:r w:rsidRPr="00DA115D">
        <w:rPr>
          <w:rStyle w:val="Emphasis"/>
          <w:rFonts w:asciiTheme="minorHAnsi" w:hAnsiTheme="minorHAnsi" w:cstheme="minorHAnsi"/>
          <w:highlight w:val="green"/>
        </w:rPr>
        <w:t>infections become untreatable</w:t>
      </w:r>
      <w:r w:rsidRPr="00DA115D">
        <w:rPr>
          <w:rFonts w:asciiTheme="minorHAnsi" w:hAnsiTheme="minorHAnsi" w:cstheme="minorHAnsi"/>
          <w:highlight w:val="green"/>
          <w:u w:val="single"/>
        </w:rPr>
        <w:t xml:space="preserve"> </w:t>
      </w:r>
      <w:r w:rsidRPr="00DA115D">
        <w:rPr>
          <w:rFonts w:asciiTheme="minorHAnsi" w:hAnsiTheme="minorHAnsi" w:cstheme="minorHAnsi"/>
          <w:u w:val="single"/>
        </w:rPr>
        <w:t>we</w:t>
      </w:r>
      <w:r w:rsidRPr="00DA115D">
        <w:rPr>
          <w:rFonts w:asciiTheme="minorHAnsi" w:hAnsiTheme="minorHAnsi" w:cstheme="minorHAnsi"/>
          <w:sz w:val="16"/>
        </w:rPr>
        <w:t xml:space="preserve"> stand to </w:t>
      </w:r>
      <w:r w:rsidRPr="00DA115D">
        <w:rPr>
          <w:rFonts w:asciiTheme="minorHAnsi" w:hAnsiTheme="minorHAnsi" w:cstheme="minorHAnsi"/>
          <w:u w:val="single"/>
        </w:rPr>
        <w:t>lose most of the medical advances we have made</w:t>
      </w:r>
      <w:r w:rsidRPr="00DA115D">
        <w:rPr>
          <w:rFonts w:asciiTheme="minorHAnsi" w:hAnsiTheme="minorHAnsi" w:cstheme="minorHAnsi"/>
          <w:sz w:val="16"/>
        </w:rPr>
        <w:t xml:space="preserve"> over the past fifty years.</w:t>
      </w:r>
    </w:p>
    <w:p w14:paraId="4936F55F" w14:textId="77777777" w:rsidR="00C5220B" w:rsidRPr="00DA115D" w:rsidRDefault="00C5220B" w:rsidP="00C5220B">
      <w:pPr>
        <w:rPr>
          <w:rFonts w:asciiTheme="minorHAnsi" w:hAnsiTheme="minorHAnsi" w:cstheme="minorHAnsi"/>
          <w:b/>
          <w:iCs/>
          <w:u w:val="single"/>
          <w:bdr w:val="single" w:sz="18" w:space="0" w:color="auto"/>
        </w:rPr>
      </w:pPr>
    </w:p>
    <w:p w14:paraId="5C701686" w14:textId="77777777" w:rsidR="00C5220B" w:rsidRPr="00DA115D" w:rsidRDefault="00C5220B" w:rsidP="00C5220B">
      <w:pPr>
        <w:pStyle w:val="Heading4"/>
        <w:rPr>
          <w:rFonts w:asciiTheme="minorHAnsi" w:hAnsiTheme="minorHAnsi" w:cstheme="minorHAnsi"/>
        </w:rPr>
      </w:pPr>
      <w:r w:rsidRPr="00DA115D">
        <w:rPr>
          <w:rFonts w:asciiTheme="minorHAnsi" w:hAnsiTheme="minorHAnsi" w:cstheme="minorHAnsi"/>
        </w:rPr>
        <w:t xml:space="preserve">2] Pharma </w:t>
      </w:r>
      <w:r w:rsidRPr="00DA115D">
        <w:rPr>
          <w:rFonts w:asciiTheme="minorHAnsi" w:hAnsiTheme="minorHAnsi" w:cstheme="minorHAnsi"/>
          <w:u w:val="single"/>
        </w:rPr>
        <w:t>spills-over</w:t>
      </w:r>
      <w:r w:rsidRPr="00DA115D">
        <w:rPr>
          <w:rFonts w:asciiTheme="minorHAnsi" w:hAnsiTheme="minorHAnsi" w:cstheme="minorHAnsi"/>
        </w:rPr>
        <w:t xml:space="preserve"> – has cascading </w:t>
      </w:r>
      <w:r w:rsidRPr="00DA115D">
        <w:rPr>
          <w:rFonts w:asciiTheme="minorHAnsi" w:hAnsiTheme="minorHAnsi" w:cstheme="minorHAnsi"/>
          <w:u w:val="single"/>
        </w:rPr>
        <w:t>global impacts</w:t>
      </w:r>
      <w:r w:rsidRPr="00DA115D">
        <w:rPr>
          <w:rFonts w:asciiTheme="minorHAnsi" w:hAnsiTheme="minorHAnsi" w:cstheme="minorHAnsi"/>
        </w:rPr>
        <w:t xml:space="preserve"> that are necessary for </w:t>
      </w:r>
      <w:r w:rsidRPr="00DA115D">
        <w:rPr>
          <w:rFonts w:asciiTheme="minorHAnsi" w:hAnsiTheme="minorHAnsi" w:cstheme="minorHAnsi"/>
          <w:u w:val="single"/>
        </w:rPr>
        <w:t>human survival</w:t>
      </w:r>
      <w:r w:rsidRPr="00DA115D">
        <w:rPr>
          <w:rFonts w:asciiTheme="minorHAnsi" w:hAnsiTheme="minorHAnsi" w:cstheme="minorHAnsi"/>
        </w:rPr>
        <w:t>.</w:t>
      </w:r>
    </w:p>
    <w:p w14:paraId="531D0ACA" w14:textId="77777777" w:rsidR="00C5220B" w:rsidRPr="00DA115D" w:rsidRDefault="00C5220B" w:rsidP="00C5220B">
      <w:pPr>
        <w:rPr>
          <w:rFonts w:asciiTheme="minorHAnsi" w:hAnsiTheme="minorHAnsi" w:cstheme="minorHAnsi"/>
        </w:rPr>
      </w:pPr>
      <w:r w:rsidRPr="00DA115D">
        <w:rPr>
          <w:rStyle w:val="Style13ptBold"/>
          <w:rFonts w:asciiTheme="minorHAnsi" w:hAnsiTheme="minorHAnsi" w:cstheme="minorHAnsi"/>
        </w:rPr>
        <w:t>NAS 8</w:t>
      </w:r>
      <w:r w:rsidRPr="00DA115D">
        <w:rPr>
          <w:rFonts w:asciiTheme="minorHAnsi" w:hAnsiTheme="minorHAnsi" w:cstheme="minorHAnsi"/>
        </w:rPr>
        <w:t xml:space="preserve"> National Academy of Sciences 12-3-2008 “The Role of the Life Sciences in Transforming America's Future Summary of a Workshop” //Re-cut by Elmer </w:t>
      </w:r>
    </w:p>
    <w:p w14:paraId="1C33C7BE" w14:textId="77777777" w:rsidR="00C5220B" w:rsidRPr="00DA115D" w:rsidRDefault="00C5220B" w:rsidP="00C5220B">
      <w:pPr>
        <w:rPr>
          <w:rFonts w:asciiTheme="minorHAnsi" w:hAnsiTheme="minorHAnsi" w:cstheme="minorHAnsi"/>
          <w:u w:val="single"/>
        </w:rPr>
      </w:pPr>
      <w:r w:rsidRPr="00DA115D">
        <w:rPr>
          <w:rFonts w:asciiTheme="minorHAnsi" w:hAnsiTheme="minorHAnsi" w:cstheme="minorHAnsi"/>
          <w:u w:val="single"/>
        </w:rPr>
        <w:t xml:space="preserve">Fostering Industries to Counter Global Problems The </w:t>
      </w:r>
      <w:r w:rsidRPr="00DA115D">
        <w:rPr>
          <w:rFonts w:asciiTheme="minorHAnsi" w:hAnsiTheme="minorHAnsi" w:cstheme="minorHAnsi"/>
          <w:highlight w:val="green"/>
          <w:u w:val="single"/>
        </w:rPr>
        <w:t>life sciences</w:t>
      </w:r>
      <w:r w:rsidRPr="00DA115D">
        <w:rPr>
          <w:rFonts w:asciiTheme="minorHAnsi" w:hAnsiTheme="minorHAnsi" w:cstheme="minorHAnsi"/>
          <w:u w:val="single"/>
        </w:rPr>
        <w:t xml:space="preserve"> have applications in areas that range far beyond human health. Life-science based approaches could </w:t>
      </w:r>
      <w:r w:rsidRPr="00DA115D">
        <w:rPr>
          <w:rFonts w:asciiTheme="minorHAnsi" w:hAnsiTheme="minorHAnsi" w:cstheme="minorHAnsi"/>
          <w:b/>
          <w:bCs/>
          <w:highlight w:val="green"/>
          <w:u w:val="single"/>
        </w:rPr>
        <w:t>contribute to advances in</w:t>
      </w:r>
      <w:r w:rsidRPr="00DA115D">
        <w:rPr>
          <w:rFonts w:asciiTheme="minorHAnsi" w:hAnsiTheme="minorHAnsi" w:cstheme="minorHAnsi"/>
          <w:u w:val="single"/>
        </w:rPr>
        <w:t xml:space="preserve"> many industries, from </w:t>
      </w:r>
      <w:r w:rsidRPr="00DA115D">
        <w:rPr>
          <w:rStyle w:val="Emphasis"/>
          <w:rFonts w:asciiTheme="minorHAnsi" w:hAnsiTheme="minorHAnsi" w:cstheme="minorHAnsi"/>
          <w:sz w:val="24"/>
          <w:highlight w:val="green"/>
        </w:rPr>
        <w:t xml:space="preserve">energy </w:t>
      </w:r>
      <w:r w:rsidRPr="00DA115D">
        <w:rPr>
          <w:rStyle w:val="Emphasis"/>
          <w:rFonts w:asciiTheme="minorHAnsi" w:hAnsiTheme="minorHAnsi" w:cstheme="minorHAnsi"/>
          <w:sz w:val="24"/>
        </w:rPr>
        <w:t>production</w:t>
      </w:r>
      <w:r w:rsidRPr="00DA115D">
        <w:rPr>
          <w:rFonts w:asciiTheme="minorHAnsi" w:hAnsiTheme="minorHAnsi" w:cstheme="minorHAnsi"/>
          <w:u w:val="single"/>
        </w:rPr>
        <w:t xml:space="preserve"> </w:t>
      </w:r>
      <w:r w:rsidRPr="00DA115D">
        <w:rPr>
          <w:rFonts w:asciiTheme="minorHAnsi" w:hAnsiTheme="minorHAnsi" w:cstheme="minorHAnsi"/>
          <w:highlight w:val="green"/>
          <w:u w:val="single"/>
        </w:rPr>
        <w:t xml:space="preserve">and </w:t>
      </w:r>
      <w:r w:rsidRPr="00DA115D">
        <w:rPr>
          <w:rStyle w:val="Emphasis"/>
          <w:rFonts w:asciiTheme="minorHAnsi" w:hAnsiTheme="minorHAnsi" w:cstheme="minorHAnsi"/>
          <w:sz w:val="24"/>
          <w:highlight w:val="green"/>
        </w:rPr>
        <w:t xml:space="preserve">pollution </w:t>
      </w:r>
      <w:r w:rsidRPr="00DA115D">
        <w:rPr>
          <w:rStyle w:val="Emphasis"/>
          <w:rFonts w:asciiTheme="minorHAnsi" w:hAnsiTheme="minorHAnsi" w:cstheme="minorHAnsi"/>
          <w:sz w:val="24"/>
        </w:rPr>
        <w:t>remediation</w:t>
      </w:r>
      <w:r w:rsidRPr="00DA115D">
        <w:rPr>
          <w:rFonts w:asciiTheme="minorHAnsi" w:hAnsiTheme="minorHAnsi" w:cstheme="minorHAnsi"/>
          <w:u w:val="single"/>
        </w:rPr>
        <w:t>, to clean manufacturing and the production of new biologically inspired materials. In fact, biological systems could provide the basis for new products, services and industries that we cannot yet imagine</w:t>
      </w:r>
      <w:r w:rsidRPr="00DA115D">
        <w:rPr>
          <w:rFonts w:asciiTheme="minorHAnsi" w:hAnsiTheme="minorHAnsi" w:cstheme="minorHAnsi"/>
          <w:sz w:val="16"/>
        </w:rPr>
        <w:t xml:space="preserve">. Microbes are already producing biofuels and could, through further research, provide a major component of future energy supplies. Marine and terrestrial organisms extract carbon dioxide from the atmosphere, which suggests that </w:t>
      </w:r>
      <w:r w:rsidRPr="00DA115D">
        <w:rPr>
          <w:rFonts w:asciiTheme="minorHAnsi" w:hAnsiTheme="minorHAnsi" w:cstheme="minorHAnsi"/>
          <w:u w:val="single"/>
        </w:rPr>
        <w:t xml:space="preserve">biological systems could be used </w:t>
      </w:r>
      <w:r w:rsidRPr="00DA115D">
        <w:rPr>
          <w:rFonts w:asciiTheme="minorHAnsi" w:hAnsiTheme="minorHAnsi" w:cstheme="minorHAnsi"/>
          <w:highlight w:val="green"/>
          <w:u w:val="single"/>
        </w:rPr>
        <w:t xml:space="preserve">to </w:t>
      </w:r>
      <w:r w:rsidRPr="00DA115D">
        <w:rPr>
          <w:rStyle w:val="Emphasis"/>
          <w:rFonts w:asciiTheme="minorHAnsi" w:hAnsiTheme="minorHAnsi" w:cstheme="minorHAnsi"/>
          <w:sz w:val="24"/>
        </w:rPr>
        <w:t xml:space="preserve">help </w:t>
      </w:r>
      <w:r w:rsidRPr="00DA115D">
        <w:rPr>
          <w:rStyle w:val="Emphasis"/>
          <w:rFonts w:asciiTheme="minorHAnsi" w:hAnsiTheme="minorHAnsi" w:cstheme="minorHAnsi"/>
          <w:sz w:val="24"/>
          <w:highlight w:val="green"/>
        </w:rPr>
        <w:t>manage climate change.</w:t>
      </w:r>
      <w:r w:rsidRPr="00DA115D">
        <w:rPr>
          <w:rFonts w:asciiTheme="minorHAnsi" w:hAnsiTheme="minorHAnsi" w:cstheme="minorHAnsi"/>
          <w:u w:val="single"/>
        </w:rPr>
        <w:t xml:space="preserve"> </w:t>
      </w:r>
      <w:r w:rsidRPr="00DA115D">
        <w:rPr>
          <w:rFonts w:asciiTheme="minorHAnsi" w:hAnsiTheme="minorHAnsi" w:cstheme="minorHAnsi"/>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DA115D">
        <w:rPr>
          <w:rFonts w:asciiTheme="minorHAnsi" w:hAnsiTheme="minorHAnsi" w:cstheme="minorHAnsi"/>
          <w:u w:val="single"/>
        </w:rPr>
        <w:t xml:space="preserve">Fraley said that </w:t>
      </w:r>
      <w:r w:rsidRPr="00DA115D">
        <w:rPr>
          <w:rStyle w:val="Emphasis"/>
          <w:rFonts w:asciiTheme="minorHAnsi" w:hAnsiTheme="minorHAnsi" w:cstheme="minorHAnsi"/>
          <w:sz w:val="24"/>
        </w:rPr>
        <w:t>the global agricultural system</w:t>
      </w:r>
      <w:r w:rsidRPr="00DA115D">
        <w:rPr>
          <w:rFonts w:asciiTheme="minorHAnsi" w:hAnsiTheme="minorHAnsi" w:cstheme="minorHAnsi"/>
          <w:u w:val="single"/>
        </w:rPr>
        <w:t xml:space="preserve"> needs to adopt the goal of doubling the current yield of </w:t>
      </w:r>
      <w:r w:rsidRPr="00DA115D">
        <w:rPr>
          <w:rFonts w:asciiTheme="minorHAnsi" w:hAnsiTheme="minorHAnsi" w:cstheme="minorHAnsi"/>
          <w:b/>
          <w:bCs/>
          <w:u w:val="single"/>
        </w:rPr>
        <w:t xml:space="preserve">crops while reducing key inputs like pesticides, fertilizers, and water </w:t>
      </w:r>
      <w:r w:rsidRPr="00DA115D">
        <w:rPr>
          <w:rFonts w:asciiTheme="minorHAnsi" w:hAnsiTheme="minorHAnsi" w:cstheme="minorHAnsi"/>
          <w:u w:val="single"/>
        </w:rPr>
        <w:t>by one third</w:t>
      </w:r>
      <w:r w:rsidRPr="00DA115D">
        <w:rPr>
          <w:rFonts w:asciiTheme="minorHAnsi" w:hAnsiTheme="minorHAnsi" w:cstheme="minorHAnsi"/>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DA115D">
        <w:rPr>
          <w:rFonts w:asciiTheme="minorHAnsi" w:hAnsiTheme="minorHAnsi" w:cstheme="minorHAnsi"/>
          <w:u w:val="single"/>
        </w:rPr>
        <w:t xml:space="preserve">And </w:t>
      </w:r>
      <w:r w:rsidRPr="00DA115D">
        <w:rPr>
          <w:rStyle w:val="Emphasis"/>
          <w:rFonts w:asciiTheme="minorHAnsi" w:hAnsiTheme="minorHAnsi" w:cstheme="minorHAnsi"/>
          <w:sz w:val="24"/>
        </w:rPr>
        <w:t>all people need and deserve secure access to food supplies</w:t>
      </w:r>
      <w:r w:rsidRPr="00DA115D">
        <w:rPr>
          <w:rFonts w:asciiTheme="minorHAnsi" w:hAnsiTheme="minorHAnsi" w:cstheme="minorHAnsi"/>
          <w:u w:val="single"/>
        </w:rPr>
        <w:t xml:space="preserve">. Continued progress will require both </w:t>
      </w:r>
      <w:r w:rsidRPr="00DA115D">
        <w:rPr>
          <w:rStyle w:val="Emphasis"/>
          <w:rFonts w:asciiTheme="minorHAnsi" w:hAnsiTheme="minorHAnsi" w:cstheme="minorHAnsi"/>
          <w:sz w:val="24"/>
        </w:rPr>
        <w:t>basic and applied research</w:t>
      </w:r>
      <w:r w:rsidRPr="00DA115D">
        <w:rPr>
          <w:rFonts w:asciiTheme="minorHAnsi" w:hAnsiTheme="minorHAnsi" w:cstheme="minorHAnsi"/>
          <w:u w:val="single"/>
        </w:rPr>
        <w:t xml:space="preserve">, </w:t>
      </w:r>
      <w:r w:rsidRPr="00DA115D">
        <w:rPr>
          <w:rFonts w:asciiTheme="minorHAnsi" w:hAnsiTheme="minorHAnsi" w:cstheme="minorHAnsi"/>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DA115D">
        <w:rPr>
          <w:rFonts w:asciiTheme="minorHAnsi" w:hAnsiTheme="minorHAnsi" w:cstheme="minorHAnsi"/>
          <w:u w:val="single"/>
        </w:rPr>
        <w:t xml:space="preserve">In the past decade, </w:t>
      </w:r>
      <w:r w:rsidRPr="00DA115D">
        <w:rPr>
          <w:rFonts w:asciiTheme="minorHAnsi" w:hAnsiTheme="minorHAnsi" w:cstheme="minorHAnsi"/>
          <w:highlight w:val="green"/>
          <w:u w:val="single"/>
        </w:rPr>
        <w:t>new tools</w:t>
      </w:r>
      <w:r w:rsidRPr="00DA115D">
        <w:rPr>
          <w:rFonts w:asciiTheme="minorHAnsi" w:hAnsiTheme="minorHAnsi" w:cstheme="minorHAnsi"/>
          <w:u w:val="single"/>
        </w:rPr>
        <w:t xml:space="preserve"> have become available to </w:t>
      </w:r>
      <w:r w:rsidRPr="00DA115D">
        <w:rPr>
          <w:rFonts w:asciiTheme="minorHAnsi" w:hAnsiTheme="minorHAnsi" w:cstheme="minorHAnsi"/>
          <w:highlight w:val="green"/>
          <w:u w:val="single"/>
        </w:rPr>
        <w:t>explore</w:t>
      </w:r>
      <w:r w:rsidRPr="00DA115D">
        <w:rPr>
          <w:rFonts w:asciiTheme="minorHAnsi" w:hAnsiTheme="minorHAnsi" w:cstheme="minorHAnsi"/>
          <w:u w:val="single"/>
        </w:rPr>
        <w:t xml:space="preserve"> the </w:t>
      </w:r>
      <w:r w:rsidRPr="00DA115D">
        <w:rPr>
          <w:rFonts w:asciiTheme="minorHAnsi" w:hAnsiTheme="minorHAnsi" w:cstheme="minorHAnsi"/>
          <w:highlight w:val="green"/>
          <w:u w:val="single"/>
        </w:rPr>
        <w:t>microbial processes that</w:t>
      </w:r>
      <w:r w:rsidRPr="00DA115D">
        <w:rPr>
          <w:rFonts w:asciiTheme="minorHAnsi" w:hAnsiTheme="minorHAnsi" w:cstheme="minorHAnsi"/>
          <w:u w:val="single"/>
        </w:rPr>
        <w:t xml:space="preserve"> </w:t>
      </w:r>
      <w:r w:rsidRPr="00DA115D">
        <w:rPr>
          <w:rFonts w:asciiTheme="minorHAnsi" w:hAnsiTheme="minorHAnsi" w:cstheme="minorHAnsi"/>
          <w:highlight w:val="green"/>
          <w:u w:val="single"/>
        </w:rPr>
        <w:t xml:space="preserve">drive the </w:t>
      </w:r>
      <w:r w:rsidRPr="00DA115D">
        <w:rPr>
          <w:rFonts w:asciiTheme="minorHAnsi" w:hAnsiTheme="minorHAnsi" w:cstheme="minorHAnsi"/>
          <w:b/>
          <w:bCs/>
          <w:u w:val="single"/>
        </w:rPr>
        <w:t xml:space="preserve">chemistry of the </w:t>
      </w:r>
      <w:r w:rsidRPr="00DA115D">
        <w:rPr>
          <w:rFonts w:asciiTheme="minorHAnsi" w:hAnsiTheme="minorHAnsi" w:cstheme="minorHAnsi"/>
          <w:b/>
          <w:bCs/>
          <w:highlight w:val="green"/>
          <w:u w:val="single"/>
        </w:rPr>
        <w:t>oceans</w:t>
      </w:r>
      <w:r w:rsidRPr="00DA115D">
        <w:rPr>
          <w:rFonts w:asciiTheme="minorHAnsi" w:hAnsiTheme="minorHAnsi" w:cstheme="minorHAnsi"/>
          <w:u w:val="single"/>
        </w:rPr>
        <w:t xml:space="preserve">, observed David Kingsbury, Chief Program Officer for Science at the Gordon and Betty Moore Foundation. </w:t>
      </w:r>
      <w:r w:rsidRPr="00DA115D">
        <w:rPr>
          <w:rFonts w:asciiTheme="minorHAnsi" w:hAnsiTheme="minorHAnsi" w:cstheme="minorHAnsi"/>
          <w:highlight w:val="green"/>
          <w:u w:val="single"/>
        </w:rPr>
        <w:t xml:space="preserve">These </w:t>
      </w:r>
      <w:r w:rsidRPr="00DA115D">
        <w:rPr>
          <w:rFonts w:asciiTheme="minorHAnsi" w:hAnsiTheme="minorHAnsi" w:cstheme="minorHAnsi"/>
          <w:u w:val="single"/>
        </w:rPr>
        <w:t xml:space="preserve">technologies have </w:t>
      </w:r>
      <w:r w:rsidRPr="00DA115D">
        <w:rPr>
          <w:rFonts w:asciiTheme="minorHAnsi" w:hAnsiTheme="minorHAnsi" w:cstheme="minorHAnsi"/>
          <w:highlight w:val="green"/>
          <w:u w:val="single"/>
        </w:rPr>
        <w:t>reveal</w:t>
      </w:r>
      <w:r w:rsidRPr="00DA115D">
        <w:rPr>
          <w:rFonts w:asciiTheme="minorHAnsi" w:hAnsiTheme="minorHAnsi" w:cstheme="minorHAnsi"/>
          <w:u w:val="single"/>
        </w:rPr>
        <w:t xml:space="preserve">ed that a large proportion of </w:t>
      </w:r>
      <w:r w:rsidRPr="00DA115D">
        <w:rPr>
          <w:rStyle w:val="Emphasis"/>
          <w:rFonts w:asciiTheme="minorHAnsi" w:hAnsiTheme="minorHAnsi" w:cstheme="minorHAnsi"/>
          <w:sz w:val="24"/>
        </w:rPr>
        <w:t>the planet’s</w:t>
      </w:r>
      <w:r w:rsidRPr="00DA115D">
        <w:rPr>
          <w:rStyle w:val="Emphasis"/>
          <w:rFonts w:asciiTheme="minorHAnsi" w:hAnsiTheme="minorHAnsi" w:cstheme="minorHAnsi"/>
          <w:sz w:val="24"/>
          <w:highlight w:val="green"/>
        </w:rPr>
        <w:t xml:space="preserve"> genetic diversity</w:t>
      </w:r>
      <w:r w:rsidRPr="00DA115D">
        <w:rPr>
          <w:rFonts w:asciiTheme="minorHAnsi" w:hAnsiTheme="minorHAnsi" w:cstheme="minorHAnsi"/>
          <w:u w:val="single"/>
        </w:rPr>
        <w:t xml:space="preserve"> resides in the oceans. In addition, many organisms in the oceans readily exchange genes, creating evolutionary forces that can have global effects. The oceans are currently under great stress</w:t>
      </w:r>
      <w:r w:rsidRPr="00DA115D">
        <w:rPr>
          <w:rFonts w:asciiTheme="minorHAnsi" w:hAnsiTheme="minorHAnsi" w:cstheme="minorHAnsi"/>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DA115D">
        <w:rPr>
          <w:rFonts w:asciiTheme="minorHAnsi" w:hAnsiTheme="minorHAnsi" w:cstheme="minorHAnsi"/>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DA115D">
        <w:rPr>
          <w:rStyle w:val="Emphasis"/>
          <w:rFonts w:asciiTheme="minorHAnsi" w:hAnsiTheme="minorHAnsi" w:cstheme="minorHAnsi"/>
          <w:sz w:val="24"/>
          <w:highlight w:val="green"/>
        </w:rPr>
        <w:t xml:space="preserve">If </w:t>
      </w:r>
      <w:r w:rsidRPr="00DA115D">
        <w:rPr>
          <w:rStyle w:val="Emphasis"/>
          <w:rFonts w:asciiTheme="minorHAnsi" w:hAnsiTheme="minorHAnsi" w:cstheme="minorHAnsi"/>
          <w:sz w:val="24"/>
        </w:rPr>
        <w:t xml:space="preserve">we are </w:t>
      </w:r>
      <w:r w:rsidRPr="00DA115D">
        <w:rPr>
          <w:rStyle w:val="Emphasis"/>
          <w:rFonts w:asciiTheme="minorHAnsi" w:hAnsiTheme="minorHAnsi" w:cstheme="minorHAnsi"/>
          <w:sz w:val="24"/>
          <w:highlight w:val="green"/>
        </w:rPr>
        <w:t xml:space="preserve">not careful, </w:t>
      </w:r>
      <w:r w:rsidRPr="00DA115D">
        <w:rPr>
          <w:rStyle w:val="Emphasis"/>
          <w:rFonts w:asciiTheme="minorHAnsi" w:hAnsiTheme="minorHAnsi" w:cstheme="minorHAnsi"/>
          <w:sz w:val="24"/>
        </w:rPr>
        <w:t xml:space="preserve">we are </w:t>
      </w:r>
      <w:r w:rsidRPr="00DA115D">
        <w:rPr>
          <w:rStyle w:val="Emphasis"/>
          <w:rFonts w:asciiTheme="minorHAnsi" w:hAnsiTheme="minorHAnsi" w:cstheme="minorHAnsi"/>
          <w:sz w:val="24"/>
          <w:highlight w:val="green"/>
        </w:rPr>
        <w:t>no</w:t>
      </w:r>
      <w:r w:rsidRPr="00DA115D">
        <w:rPr>
          <w:rStyle w:val="Emphasis"/>
          <w:rFonts w:asciiTheme="minorHAnsi" w:hAnsiTheme="minorHAnsi" w:cstheme="minorHAnsi"/>
          <w:sz w:val="24"/>
        </w:rPr>
        <w:t>t</w:t>
      </w:r>
      <w:r w:rsidRPr="00DA115D">
        <w:rPr>
          <w:rStyle w:val="Emphasis"/>
          <w:rFonts w:asciiTheme="minorHAnsi" w:hAnsiTheme="minorHAnsi" w:cstheme="minorHAnsi"/>
          <w:sz w:val="24"/>
          <w:highlight w:val="green"/>
        </w:rPr>
        <w:t xml:space="preserve"> </w:t>
      </w:r>
      <w:r w:rsidRPr="00DA115D">
        <w:rPr>
          <w:rStyle w:val="Emphasis"/>
          <w:rFonts w:asciiTheme="minorHAnsi" w:hAnsiTheme="minorHAnsi" w:cstheme="minorHAnsi"/>
          <w:sz w:val="24"/>
        </w:rPr>
        <w:t xml:space="preserve">going to have a </w:t>
      </w:r>
      <w:r w:rsidRPr="00DA115D">
        <w:rPr>
          <w:rStyle w:val="Emphasis"/>
          <w:rFonts w:asciiTheme="minorHAnsi" w:hAnsiTheme="minorHAnsi" w:cstheme="minorHAnsi"/>
          <w:sz w:val="24"/>
          <w:highlight w:val="green"/>
        </w:rPr>
        <w:t>sustainable planet</w:t>
      </w:r>
      <w:r w:rsidRPr="00DA115D">
        <w:rPr>
          <w:rStyle w:val="Emphasis"/>
          <w:rFonts w:asciiTheme="minorHAnsi" w:hAnsiTheme="minorHAnsi" w:cstheme="minorHAnsi"/>
          <w:sz w:val="24"/>
        </w:rPr>
        <w:t xml:space="preserve"> to live on,</w:t>
      </w:r>
      <w:r w:rsidRPr="00DA115D">
        <w:rPr>
          <w:rFonts w:asciiTheme="minorHAnsi" w:hAnsiTheme="minorHAnsi" w:cstheme="minorHAnsi"/>
          <w:u w:val="single"/>
        </w:rPr>
        <w:t>” said Kingsbury. Only by understanding the basic biological processes at work in the oceans can humans live sustainably on earth.</w:t>
      </w:r>
    </w:p>
    <w:p w14:paraId="09828E22" w14:textId="77777777" w:rsidR="00C5220B" w:rsidRPr="00DA115D" w:rsidRDefault="00C5220B" w:rsidP="00C5220B">
      <w:pPr>
        <w:rPr>
          <w:rFonts w:asciiTheme="minorHAnsi" w:hAnsiTheme="minorHAnsi" w:cstheme="minorHAnsi"/>
          <w:u w:val="single"/>
        </w:rPr>
      </w:pPr>
    </w:p>
    <w:p w14:paraId="7093541D" w14:textId="77777777" w:rsidR="00C5220B" w:rsidRPr="00DA115D" w:rsidRDefault="00C5220B" w:rsidP="00C5220B">
      <w:pPr>
        <w:pStyle w:val="Heading4"/>
        <w:rPr>
          <w:rFonts w:asciiTheme="minorHAnsi" w:hAnsiTheme="minorHAnsi" w:cstheme="minorHAnsi"/>
        </w:rPr>
      </w:pPr>
      <w:r w:rsidRPr="00DA115D">
        <w:rPr>
          <w:rFonts w:asciiTheme="minorHAnsi" w:hAnsiTheme="minorHAnsi" w:cstheme="minorHAnsi"/>
        </w:rPr>
        <w:t>Climate change destroys the world.</w:t>
      </w:r>
    </w:p>
    <w:p w14:paraId="5F0ECB5A" w14:textId="77777777" w:rsidR="00C5220B" w:rsidRPr="00DA115D" w:rsidRDefault="00C5220B" w:rsidP="00C5220B">
      <w:pPr>
        <w:rPr>
          <w:rFonts w:asciiTheme="minorHAnsi" w:hAnsiTheme="minorHAnsi" w:cstheme="minorHAnsi"/>
        </w:rPr>
      </w:pPr>
      <w:proofErr w:type="spellStart"/>
      <w:r w:rsidRPr="00DA115D">
        <w:rPr>
          <w:rStyle w:val="Style13ptBold"/>
          <w:rFonts w:asciiTheme="minorHAnsi" w:hAnsiTheme="minorHAnsi" w:cstheme="minorHAnsi"/>
        </w:rPr>
        <w:t>Specktor</w:t>
      </w:r>
      <w:proofErr w:type="spellEnd"/>
      <w:r w:rsidRPr="00DA115D">
        <w:rPr>
          <w:rStyle w:val="Style13ptBold"/>
          <w:rFonts w:asciiTheme="minorHAnsi" w:hAnsiTheme="minorHAnsi" w:cstheme="minorHAnsi"/>
        </w:rPr>
        <w:t xml:space="preserve"> 19</w:t>
      </w:r>
      <w:r w:rsidRPr="00DA115D">
        <w:rPr>
          <w:rFonts w:asciiTheme="minorHAnsi" w:hAnsiTheme="minorHAnsi" w:cstheme="minorHAnsi"/>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A115D">
        <w:rPr>
          <w:rFonts w:asciiTheme="minorHAnsi" w:hAnsiTheme="minorHAnsi" w:cstheme="minorHAnsi"/>
        </w:rPr>
        <w:t>livescience</w:t>
      </w:r>
      <w:proofErr w:type="spellEnd"/>
      <w:r w:rsidRPr="00DA115D">
        <w:rPr>
          <w:rFonts w:asciiTheme="minorHAnsi" w:hAnsiTheme="minorHAnsi" w:cstheme="minorHAnsi"/>
        </w:rPr>
        <w:t xml:space="preserve">, </w:t>
      </w:r>
      <w:hyperlink r:id="rId14" w:history="1">
        <w:r w:rsidRPr="00DA115D">
          <w:rPr>
            <w:rStyle w:val="Hyperlink"/>
            <w:rFonts w:asciiTheme="minorHAnsi" w:hAnsiTheme="minorHAnsi" w:cstheme="minorHAnsi"/>
          </w:rPr>
          <w:t>https://www.livescience.com/65633-climate-change-dooms-humans-by-2050.html</w:t>
        </w:r>
      </w:hyperlink>
      <w:r w:rsidRPr="00DA115D">
        <w:rPr>
          <w:rFonts w:asciiTheme="minorHAnsi" w:hAnsiTheme="minorHAnsi" w:cstheme="minorHAnsi"/>
        </w:rPr>
        <w:t xml:space="preserve"> JW</w:t>
      </w:r>
    </w:p>
    <w:p w14:paraId="559C2E69" w14:textId="77777777" w:rsidR="00C5220B" w:rsidRPr="00DA115D" w:rsidRDefault="00C5220B" w:rsidP="00C5220B">
      <w:pPr>
        <w:rPr>
          <w:rFonts w:asciiTheme="minorHAnsi" w:hAnsiTheme="minorHAnsi" w:cstheme="minorHAnsi"/>
          <w:u w:val="single"/>
        </w:rPr>
      </w:pPr>
      <w:r w:rsidRPr="00DA115D">
        <w:rPr>
          <w:rFonts w:asciiTheme="minorHAnsi" w:hAnsiTheme="minorHAnsi" w:cstheme="minorHAnsi"/>
        </w:rPr>
        <w:t>**</w:t>
      </w:r>
      <w:r w:rsidRPr="00DA115D">
        <w:rPr>
          <w:rFonts w:asciiTheme="minorHAnsi" w:hAnsiTheme="minorHAnsi" w:cstheme="minorHAnsi"/>
          <w:u w:val="single"/>
        </w:rPr>
        <w:t>Cites and talks about the Spratt and Dunlop study</w:t>
      </w:r>
    </w:p>
    <w:p w14:paraId="65EFB298" w14:textId="77777777" w:rsidR="00C5220B" w:rsidRPr="00DA115D" w:rsidRDefault="00C5220B" w:rsidP="00C5220B">
      <w:pPr>
        <w:rPr>
          <w:rFonts w:asciiTheme="minorHAnsi" w:hAnsiTheme="minorHAnsi" w:cstheme="minorHAnsi"/>
          <w:sz w:val="16"/>
        </w:rPr>
      </w:pPr>
      <w:r w:rsidRPr="00DA115D">
        <w:rPr>
          <w:rFonts w:asciiTheme="minorHAnsi" w:hAnsiTheme="minorHAnsi" w:cstheme="minorHAnsi"/>
          <w:sz w:val="16"/>
        </w:rPr>
        <w:t xml:space="preserve">What might an accurate worst-case picture of the planet's climate-addled future actually look like, then? </w:t>
      </w:r>
      <w:r w:rsidRPr="00DA115D">
        <w:rPr>
          <w:rFonts w:asciiTheme="minorHAnsi" w:hAnsiTheme="minorHAnsi" w:cstheme="minorHAnsi"/>
          <w:u w:val="single"/>
        </w:rPr>
        <w:t>The authors provide one particularly grim scenario that begins with world governments "politely ignoring"</w:t>
      </w:r>
      <w:r w:rsidRPr="00DA115D">
        <w:rPr>
          <w:rFonts w:asciiTheme="minorHAnsi" w:hAnsiTheme="minorHAnsi" w:cstheme="minorHAnsi"/>
          <w:sz w:val="16"/>
        </w:rPr>
        <w:t xml:space="preserve"> the advice of </w:t>
      </w:r>
      <w:r w:rsidRPr="00DA115D">
        <w:rPr>
          <w:rFonts w:asciiTheme="minorHAnsi" w:hAnsiTheme="minorHAnsi" w:cstheme="minorHAnsi"/>
          <w:u w:val="single"/>
        </w:rPr>
        <w:t>scientists</w:t>
      </w:r>
      <w:r w:rsidRPr="00DA115D">
        <w:rPr>
          <w:rFonts w:asciiTheme="minorHAnsi" w:hAnsiTheme="minorHAnsi" w:cstheme="minorHAnsi"/>
          <w:sz w:val="16"/>
        </w:rPr>
        <w:t xml:space="preserve"> and the will of the public to decarbonize the economy (finding alternative energy sources), resulting in a global temperature increase 5.4 F (3 C) by the year 2050. At this point, </w:t>
      </w:r>
      <w:r w:rsidRPr="00DA115D">
        <w:rPr>
          <w:rFonts w:asciiTheme="minorHAnsi" w:hAnsiTheme="minorHAnsi" w:cstheme="minorHAnsi"/>
          <w:u w:val="single"/>
        </w:rPr>
        <w:t>the world's ice sheets vanish; brutal droughts kill many</w:t>
      </w:r>
      <w:r w:rsidRPr="00DA115D">
        <w:rPr>
          <w:rFonts w:asciiTheme="minorHAnsi" w:hAnsiTheme="minorHAnsi" w:cstheme="minorHAnsi"/>
          <w:sz w:val="16"/>
        </w:rPr>
        <w:t xml:space="preserve"> of the trees in the </w:t>
      </w:r>
      <w:hyperlink r:id="rId15" w:history="1">
        <w:r w:rsidRPr="00DA115D">
          <w:rPr>
            <w:rStyle w:val="Hyperlink"/>
            <w:rFonts w:asciiTheme="minorHAnsi" w:hAnsiTheme="minorHAnsi" w:cstheme="minorHAnsi"/>
            <w:sz w:val="16"/>
            <w:bdr w:val="none" w:sz="0" w:space="0" w:color="auto" w:frame="1"/>
          </w:rPr>
          <w:t>Amazon rainforest</w:t>
        </w:r>
      </w:hyperlink>
      <w:r w:rsidRPr="00DA115D">
        <w:rPr>
          <w:rFonts w:asciiTheme="minorHAnsi" w:hAnsiTheme="minorHAnsi" w:cstheme="minorHAnsi"/>
          <w:sz w:val="16"/>
        </w:rPr>
        <w:t xml:space="preserve"> (removing one of the world's largest carbon offsets); </w:t>
      </w:r>
      <w:r w:rsidRPr="00DA115D">
        <w:rPr>
          <w:rFonts w:asciiTheme="minorHAnsi" w:hAnsiTheme="minorHAnsi" w:cstheme="minorHAnsi"/>
          <w:u w:val="single"/>
        </w:rPr>
        <w:t xml:space="preserve">and the </w:t>
      </w:r>
      <w:r w:rsidRPr="00DA115D">
        <w:rPr>
          <w:rFonts w:asciiTheme="minorHAnsi" w:hAnsiTheme="minorHAnsi" w:cstheme="minorHAnsi"/>
          <w:highlight w:val="green"/>
          <w:u w:val="single"/>
        </w:rPr>
        <w:t>planet plunges into</w:t>
      </w:r>
      <w:r w:rsidRPr="00DA115D">
        <w:rPr>
          <w:rFonts w:asciiTheme="minorHAnsi" w:hAnsiTheme="minorHAnsi" w:cstheme="minorHAnsi"/>
          <w:u w:val="single"/>
        </w:rPr>
        <w:t xml:space="preserve"> a </w:t>
      </w:r>
      <w:r w:rsidRPr="00DA115D">
        <w:rPr>
          <w:rFonts w:asciiTheme="minorHAnsi" w:hAnsiTheme="minorHAnsi" w:cstheme="minorHAnsi"/>
          <w:highlight w:val="green"/>
          <w:u w:val="single"/>
        </w:rPr>
        <w:t>feedback loop</w:t>
      </w:r>
      <w:r w:rsidRPr="00DA115D">
        <w:rPr>
          <w:rFonts w:asciiTheme="minorHAnsi" w:hAnsiTheme="minorHAnsi" w:cstheme="minorHAnsi"/>
          <w:u w:val="single"/>
        </w:rPr>
        <w:t xml:space="preserve"> of ever-hotter</w:t>
      </w:r>
      <w:r w:rsidRPr="00DA115D">
        <w:rPr>
          <w:rFonts w:asciiTheme="minorHAnsi" w:hAnsiTheme="minorHAnsi" w:cstheme="minorHAnsi"/>
          <w:sz w:val="16"/>
        </w:rPr>
        <w:t xml:space="preserve">, ever-deadlier </w:t>
      </w:r>
      <w:r w:rsidRPr="00DA115D">
        <w:rPr>
          <w:rFonts w:asciiTheme="minorHAnsi" w:hAnsiTheme="minorHAnsi" w:cstheme="minorHAnsi"/>
          <w:u w:val="single"/>
        </w:rPr>
        <w:t>conditions</w:t>
      </w:r>
      <w:r w:rsidRPr="00DA115D">
        <w:rPr>
          <w:rFonts w:asciiTheme="minorHAnsi" w:hAnsiTheme="minorHAnsi" w:cstheme="minorHAnsi"/>
          <w:sz w:val="16"/>
        </w:rPr>
        <w:t>.</w:t>
      </w:r>
    </w:p>
    <w:p w14:paraId="37A3510E" w14:textId="77777777" w:rsidR="00C5220B" w:rsidRPr="00DA115D" w:rsidRDefault="00C5220B" w:rsidP="00C5220B">
      <w:pPr>
        <w:rPr>
          <w:rFonts w:asciiTheme="minorHAnsi" w:hAnsiTheme="minorHAnsi" w:cstheme="minorHAnsi"/>
          <w:sz w:val="16"/>
        </w:rPr>
      </w:pPr>
      <w:r w:rsidRPr="00DA115D">
        <w:rPr>
          <w:rFonts w:asciiTheme="minorHAnsi" w:hAnsiTheme="minorHAnsi" w:cstheme="minorHAnsi"/>
          <w:sz w:val="16"/>
        </w:rPr>
        <w:t>"</w:t>
      </w:r>
      <w:r w:rsidRPr="00DA115D">
        <w:rPr>
          <w:rFonts w:asciiTheme="minorHAnsi" w:hAnsiTheme="minorHAnsi" w:cstheme="minorHAnsi"/>
          <w:u w:val="single"/>
        </w:rPr>
        <w:t xml:space="preserve">Thirty-five percent of the global land area, and </w:t>
      </w:r>
      <w:r w:rsidRPr="00812F1D">
        <w:rPr>
          <w:rFonts w:asciiTheme="minorHAnsi" w:hAnsiTheme="minorHAnsi" w:cstheme="minorHAnsi"/>
          <w:u w:val="single"/>
        </w:rPr>
        <w:t>55 percent</w:t>
      </w:r>
      <w:r w:rsidRPr="00DA115D">
        <w:rPr>
          <w:rFonts w:asciiTheme="minorHAnsi" w:hAnsiTheme="minorHAnsi" w:cstheme="minorHAnsi"/>
          <w:u w:val="single"/>
        </w:rPr>
        <w:t xml:space="preserve"> of the global population, </w:t>
      </w:r>
      <w:r w:rsidRPr="00812F1D">
        <w:rPr>
          <w:rFonts w:asciiTheme="minorHAnsi" w:hAnsiTheme="minorHAnsi" w:cstheme="minorHAnsi"/>
          <w:u w:val="single"/>
        </w:rPr>
        <w:t>are subject to more</w:t>
      </w:r>
      <w:r w:rsidRPr="00DA115D">
        <w:rPr>
          <w:rFonts w:asciiTheme="minorHAnsi" w:hAnsiTheme="minorHAnsi" w:cstheme="minorHAnsi"/>
          <w:u w:val="single"/>
        </w:rPr>
        <w:t xml:space="preserve"> than 20 days a year of </w:t>
      </w:r>
      <w:hyperlink r:id="rId16" w:history="1">
        <w:r w:rsidRPr="00DA115D">
          <w:rPr>
            <w:rFonts w:asciiTheme="minorHAnsi" w:hAnsiTheme="minorHAnsi" w:cstheme="minorHAnsi"/>
            <w:highlight w:val="green"/>
            <w:u w:val="single"/>
          </w:rPr>
          <w:t>lethal heat</w:t>
        </w:r>
        <w:r w:rsidRPr="00DA115D">
          <w:rPr>
            <w:rFonts w:asciiTheme="minorHAnsi" w:hAnsiTheme="minorHAnsi" w:cstheme="minorHAnsi"/>
            <w:u w:val="single"/>
          </w:rPr>
          <w:t xml:space="preserve"> conditions</w:t>
        </w:r>
      </w:hyperlink>
      <w:r w:rsidRPr="00DA115D">
        <w:rPr>
          <w:rFonts w:asciiTheme="minorHAnsi" w:hAnsiTheme="minorHAnsi" w:cstheme="minorHAnsi"/>
          <w:u w:val="single"/>
        </w:rPr>
        <w:t>, beyond</w:t>
      </w:r>
      <w:r w:rsidRPr="00DA115D">
        <w:rPr>
          <w:rFonts w:asciiTheme="minorHAnsi" w:hAnsiTheme="minorHAnsi" w:cstheme="minorHAnsi"/>
          <w:sz w:val="16"/>
        </w:rPr>
        <w:t xml:space="preserve"> the threshold of human </w:t>
      </w:r>
      <w:r w:rsidRPr="00DA115D">
        <w:rPr>
          <w:rFonts w:asciiTheme="minorHAnsi" w:hAnsiTheme="minorHAnsi" w:cstheme="minorHAnsi"/>
          <w:u w:val="single"/>
        </w:rPr>
        <w:t>survivability</w:t>
      </w:r>
      <w:r w:rsidRPr="00DA115D">
        <w:rPr>
          <w:rFonts w:asciiTheme="minorHAnsi" w:hAnsiTheme="minorHAnsi" w:cstheme="minorHAnsi"/>
          <w:sz w:val="16"/>
        </w:rPr>
        <w:t>," the authors hypothesized.</w:t>
      </w:r>
    </w:p>
    <w:p w14:paraId="0F6945C7" w14:textId="77777777" w:rsidR="00C5220B" w:rsidRPr="00DA115D" w:rsidRDefault="00C5220B" w:rsidP="00C5220B">
      <w:pPr>
        <w:rPr>
          <w:rFonts w:asciiTheme="minorHAnsi" w:hAnsiTheme="minorHAnsi" w:cstheme="minorHAnsi"/>
          <w:u w:val="single"/>
        </w:rPr>
      </w:pPr>
      <w:r w:rsidRPr="00DA115D">
        <w:rPr>
          <w:rFonts w:asciiTheme="minorHAnsi" w:hAnsiTheme="minorHAnsi" w:cstheme="minorHAnsi"/>
          <w:sz w:val="16"/>
        </w:rPr>
        <w:t xml:space="preserve">Meanwhile, </w:t>
      </w:r>
      <w:r w:rsidRPr="00DA115D">
        <w:rPr>
          <w:rFonts w:asciiTheme="minorHAnsi" w:hAnsiTheme="minorHAnsi" w:cstheme="minorHAnsi"/>
          <w:highlight w:val="green"/>
          <w:u w:val="single"/>
        </w:rPr>
        <w:t>droughts, floods and wildfires</w:t>
      </w:r>
      <w:r w:rsidRPr="00DA115D">
        <w:rPr>
          <w:rFonts w:asciiTheme="minorHAnsi" w:hAnsiTheme="minorHAnsi" w:cstheme="minorHAnsi"/>
          <w:u w:val="single"/>
        </w:rPr>
        <w:t xml:space="preserve"> regularly </w:t>
      </w:r>
      <w:r w:rsidRPr="00DA115D">
        <w:rPr>
          <w:rFonts w:asciiTheme="minorHAnsi" w:hAnsiTheme="minorHAnsi" w:cstheme="minorHAnsi"/>
          <w:highlight w:val="green"/>
          <w:u w:val="single"/>
        </w:rPr>
        <w:t>ravage the land</w:t>
      </w:r>
      <w:r w:rsidRPr="00DA115D">
        <w:rPr>
          <w:rFonts w:asciiTheme="minorHAnsi" w:hAnsiTheme="minorHAnsi" w:cstheme="minorHAnsi"/>
          <w:u w:val="single"/>
        </w:rPr>
        <w:t>. Nearly one-third of the world's land surface turns to desert.</w:t>
      </w:r>
      <w:r w:rsidRPr="00DA115D">
        <w:rPr>
          <w:rFonts w:asciiTheme="minorHAnsi" w:hAnsiTheme="minorHAnsi" w:cstheme="minorHAnsi"/>
          <w:sz w:val="16"/>
        </w:rPr>
        <w:t xml:space="preserve"> Entire </w:t>
      </w:r>
      <w:r w:rsidRPr="00DA115D">
        <w:rPr>
          <w:rFonts w:asciiTheme="minorHAnsi" w:hAnsiTheme="minorHAnsi" w:cstheme="minorHAnsi"/>
          <w:highlight w:val="green"/>
          <w:u w:val="single"/>
        </w:rPr>
        <w:t>ecosystems collapse</w:t>
      </w:r>
      <w:r w:rsidRPr="00DA115D">
        <w:rPr>
          <w:rFonts w:asciiTheme="minorHAnsi" w:hAnsiTheme="minorHAnsi" w:cstheme="minorHAnsi"/>
          <w:u w:val="single"/>
        </w:rPr>
        <w:t>, beginning with the planet's coral reefs, the rainforest and the Arctic ice sheets</w:t>
      </w:r>
      <w:r w:rsidRPr="00DA115D">
        <w:rPr>
          <w:rFonts w:asciiTheme="minorHAnsi" w:hAnsiTheme="minorHAnsi" w:cstheme="minorHAnsi"/>
          <w:sz w:val="16"/>
        </w:rPr>
        <w:t xml:space="preserve">. The world's tropics are hit hardest by these new climate extremes, </w:t>
      </w:r>
      <w:r w:rsidRPr="00DA115D">
        <w:rPr>
          <w:rFonts w:asciiTheme="minorHAnsi" w:hAnsiTheme="minorHAnsi" w:cstheme="minorHAnsi"/>
          <w:highlight w:val="green"/>
          <w:u w:val="single"/>
        </w:rPr>
        <w:t>destroying</w:t>
      </w:r>
      <w:r w:rsidRPr="00DA115D">
        <w:rPr>
          <w:rFonts w:asciiTheme="minorHAnsi" w:hAnsiTheme="minorHAnsi" w:cstheme="minorHAnsi"/>
          <w:u w:val="single"/>
        </w:rPr>
        <w:t xml:space="preserve"> the region's </w:t>
      </w:r>
      <w:r w:rsidRPr="00DA115D">
        <w:rPr>
          <w:rFonts w:asciiTheme="minorHAnsi" w:hAnsiTheme="minorHAnsi" w:cstheme="minorHAnsi"/>
          <w:highlight w:val="green"/>
          <w:u w:val="single"/>
        </w:rPr>
        <w:t>agriculture and turning</w:t>
      </w:r>
      <w:r w:rsidRPr="00DA115D">
        <w:rPr>
          <w:rFonts w:asciiTheme="minorHAnsi" w:hAnsiTheme="minorHAnsi" w:cstheme="minorHAnsi"/>
          <w:u w:val="single"/>
        </w:rPr>
        <w:t xml:space="preserve"> more than </w:t>
      </w:r>
      <w:r w:rsidRPr="00DA115D">
        <w:rPr>
          <w:rFonts w:asciiTheme="minorHAnsi" w:hAnsiTheme="minorHAnsi" w:cstheme="minorHAnsi"/>
          <w:highlight w:val="green"/>
          <w:u w:val="single"/>
        </w:rPr>
        <w:t>1 billion</w:t>
      </w:r>
      <w:r w:rsidRPr="00DA115D">
        <w:rPr>
          <w:rFonts w:asciiTheme="minorHAnsi" w:hAnsiTheme="minorHAnsi" w:cstheme="minorHAnsi"/>
          <w:u w:val="single"/>
        </w:rPr>
        <w:t xml:space="preserve"> people </w:t>
      </w:r>
      <w:r w:rsidRPr="00DA115D">
        <w:rPr>
          <w:rFonts w:asciiTheme="minorHAnsi" w:hAnsiTheme="minorHAnsi" w:cstheme="minorHAnsi"/>
          <w:highlight w:val="green"/>
          <w:u w:val="single"/>
        </w:rPr>
        <w:t>into refugees</w:t>
      </w:r>
      <w:r w:rsidRPr="00DA115D">
        <w:rPr>
          <w:rFonts w:asciiTheme="minorHAnsi" w:hAnsiTheme="minorHAnsi" w:cstheme="minorHAnsi"/>
          <w:u w:val="single"/>
        </w:rPr>
        <w:t>.</w:t>
      </w:r>
    </w:p>
    <w:p w14:paraId="54A6A5E7" w14:textId="77777777" w:rsidR="00C5220B" w:rsidRPr="00DA115D" w:rsidRDefault="00C5220B" w:rsidP="00C5220B">
      <w:pPr>
        <w:rPr>
          <w:rFonts w:asciiTheme="minorHAnsi" w:hAnsiTheme="minorHAnsi" w:cstheme="minorHAnsi"/>
          <w:u w:val="single"/>
        </w:rPr>
      </w:pPr>
      <w:r w:rsidRPr="00DA115D">
        <w:rPr>
          <w:rFonts w:asciiTheme="minorHAnsi" w:hAnsiTheme="minorHAnsi" w:cstheme="minorHAnsi"/>
          <w:sz w:val="16"/>
        </w:rPr>
        <w:t xml:space="preserve">This mass movement of </w:t>
      </w:r>
      <w:r w:rsidRPr="00DA115D">
        <w:rPr>
          <w:rFonts w:asciiTheme="minorHAnsi" w:hAnsiTheme="minorHAnsi" w:cstheme="minorHAnsi"/>
          <w:u w:val="single"/>
        </w:rPr>
        <w:t>refugees — coupled with </w:t>
      </w:r>
      <w:hyperlink r:id="rId17" w:history="1">
        <w:r w:rsidRPr="00DA115D">
          <w:rPr>
            <w:rFonts w:asciiTheme="minorHAnsi" w:hAnsiTheme="minorHAnsi" w:cstheme="minorHAnsi"/>
            <w:highlight w:val="green"/>
            <w:u w:val="single"/>
          </w:rPr>
          <w:t>shrinking coastlines</w:t>
        </w:r>
      </w:hyperlink>
      <w:r w:rsidRPr="00DA115D">
        <w:rPr>
          <w:rFonts w:asciiTheme="minorHAnsi" w:hAnsiTheme="minorHAnsi" w:cstheme="minorHAnsi"/>
          <w:highlight w:val="green"/>
          <w:u w:val="single"/>
        </w:rPr>
        <w:t> and</w:t>
      </w:r>
      <w:r w:rsidRPr="00DA115D">
        <w:rPr>
          <w:rFonts w:asciiTheme="minorHAnsi" w:hAnsiTheme="minorHAnsi" w:cstheme="minorHAnsi"/>
          <w:u w:val="single"/>
        </w:rPr>
        <w:t xml:space="preserve"> severe </w:t>
      </w:r>
      <w:r w:rsidRPr="00DA115D">
        <w:rPr>
          <w:rFonts w:asciiTheme="minorHAnsi" w:hAnsiTheme="minorHAnsi" w:cstheme="minorHAnsi"/>
          <w:highlight w:val="green"/>
          <w:u w:val="single"/>
        </w:rPr>
        <w:t>drops in food and water</w:t>
      </w:r>
      <w:r w:rsidRPr="00DA115D">
        <w:rPr>
          <w:rFonts w:asciiTheme="minorHAnsi" w:hAnsiTheme="minorHAnsi" w:cstheme="minorHAnsi"/>
          <w:u w:val="single"/>
        </w:rPr>
        <w:t xml:space="preserve"> availability — begin to </w:t>
      </w:r>
      <w:r w:rsidRPr="00DA115D">
        <w:rPr>
          <w:rFonts w:asciiTheme="minorHAnsi" w:hAnsiTheme="minorHAnsi" w:cstheme="minorHAnsi"/>
          <w:highlight w:val="green"/>
          <w:u w:val="single"/>
        </w:rPr>
        <w:t>stress</w:t>
      </w:r>
      <w:r w:rsidRPr="00DA115D">
        <w:rPr>
          <w:rFonts w:asciiTheme="minorHAnsi" w:hAnsiTheme="minorHAnsi" w:cstheme="minorHAnsi"/>
          <w:u w:val="single"/>
        </w:rPr>
        <w:t xml:space="preserve"> the fabric of the world's largest </w:t>
      </w:r>
      <w:r w:rsidRPr="00DA115D">
        <w:rPr>
          <w:rFonts w:asciiTheme="minorHAnsi" w:hAnsiTheme="minorHAnsi" w:cstheme="minorHAnsi"/>
          <w:highlight w:val="green"/>
          <w:u w:val="single"/>
        </w:rPr>
        <w:t>nations</w:t>
      </w:r>
      <w:r w:rsidRPr="00DA115D">
        <w:rPr>
          <w:rFonts w:asciiTheme="minorHAnsi" w:hAnsiTheme="minorHAnsi" w:cstheme="minorHAnsi"/>
          <w:sz w:val="16"/>
        </w:rPr>
        <w:t xml:space="preserve">, including the United States. </w:t>
      </w:r>
      <w:r w:rsidRPr="00DA115D">
        <w:rPr>
          <w:rFonts w:asciiTheme="minorHAnsi" w:hAnsiTheme="minorHAnsi" w:cstheme="minorHAnsi"/>
          <w:highlight w:val="green"/>
          <w:u w:val="single"/>
        </w:rPr>
        <w:t>Armed conflicts</w:t>
      </w:r>
      <w:r w:rsidRPr="00DA115D">
        <w:rPr>
          <w:rFonts w:asciiTheme="minorHAnsi" w:hAnsiTheme="minorHAnsi" w:cstheme="minorHAnsi"/>
          <w:u w:val="single"/>
        </w:rPr>
        <w:t xml:space="preserve"> over resources, perhaps </w:t>
      </w:r>
      <w:r w:rsidRPr="00DA115D">
        <w:rPr>
          <w:rFonts w:asciiTheme="minorHAnsi" w:hAnsiTheme="minorHAnsi" w:cstheme="minorHAnsi"/>
          <w:highlight w:val="green"/>
          <w:u w:val="single"/>
        </w:rPr>
        <w:t>culminating in nuclear war, are likely</w:t>
      </w:r>
      <w:r w:rsidRPr="00DA115D">
        <w:rPr>
          <w:rFonts w:asciiTheme="minorHAnsi" w:hAnsiTheme="minorHAnsi" w:cstheme="minorHAnsi"/>
          <w:u w:val="single"/>
        </w:rPr>
        <w:t>.</w:t>
      </w:r>
    </w:p>
    <w:p w14:paraId="18377B1E" w14:textId="77777777" w:rsidR="00C5220B" w:rsidRPr="00DA115D" w:rsidRDefault="00C5220B" w:rsidP="00C5220B">
      <w:pPr>
        <w:rPr>
          <w:rFonts w:asciiTheme="minorHAnsi" w:hAnsiTheme="minorHAnsi" w:cstheme="minorHAnsi"/>
          <w:u w:val="single"/>
        </w:rPr>
      </w:pPr>
      <w:r w:rsidRPr="00DA115D">
        <w:rPr>
          <w:rFonts w:asciiTheme="minorHAnsi" w:hAnsiTheme="minorHAnsi" w:cstheme="minorHAnsi"/>
          <w:u w:val="single"/>
        </w:rPr>
        <w:t>The result</w:t>
      </w:r>
      <w:r w:rsidRPr="00DA115D">
        <w:rPr>
          <w:rFonts w:asciiTheme="minorHAnsi" w:hAnsiTheme="minorHAnsi" w:cstheme="minorHAnsi"/>
          <w:sz w:val="16"/>
        </w:rPr>
        <w:t xml:space="preserve">, according to the new paper, </w:t>
      </w:r>
      <w:r w:rsidRPr="00DA115D">
        <w:rPr>
          <w:rFonts w:asciiTheme="minorHAnsi" w:hAnsiTheme="minorHAnsi" w:cstheme="minorHAnsi"/>
          <w:u w:val="single"/>
        </w:rPr>
        <w:t xml:space="preserve">is "outright chaos" and perhaps "the </w:t>
      </w:r>
      <w:r w:rsidRPr="00DA115D">
        <w:rPr>
          <w:rFonts w:asciiTheme="minorHAnsi" w:hAnsiTheme="minorHAnsi" w:cstheme="minorHAnsi"/>
          <w:highlight w:val="green"/>
          <w:u w:val="single"/>
        </w:rPr>
        <w:t>end of</w:t>
      </w:r>
      <w:r w:rsidRPr="00DA115D">
        <w:rPr>
          <w:rFonts w:asciiTheme="minorHAnsi" w:hAnsiTheme="minorHAnsi" w:cstheme="minorHAnsi"/>
          <w:u w:val="single"/>
        </w:rPr>
        <w:t xml:space="preserve"> human global </w:t>
      </w:r>
      <w:r w:rsidRPr="00DA115D">
        <w:rPr>
          <w:rFonts w:asciiTheme="minorHAnsi" w:hAnsiTheme="minorHAnsi" w:cstheme="minorHAnsi"/>
          <w:highlight w:val="green"/>
          <w:u w:val="single"/>
        </w:rPr>
        <w:t>civilization</w:t>
      </w:r>
      <w:r w:rsidRPr="00DA115D">
        <w:rPr>
          <w:rFonts w:asciiTheme="minorHAnsi" w:hAnsiTheme="minorHAnsi" w:cstheme="minorHAnsi"/>
          <w:u w:val="single"/>
        </w:rPr>
        <w:t xml:space="preserve"> as we know it."</w:t>
      </w:r>
    </w:p>
    <w:p w14:paraId="7EB7A780" w14:textId="1AE02B32" w:rsidR="004033D7" w:rsidRPr="00DA115D" w:rsidRDefault="004033D7" w:rsidP="004033D7">
      <w:pPr>
        <w:pStyle w:val="Heading3"/>
        <w:rPr>
          <w:rFonts w:asciiTheme="minorHAnsi" w:hAnsiTheme="minorHAnsi" w:cstheme="minorHAnsi"/>
        </w:rPr>
      </w:pPr>
      <w:r w:rsidRPr="00DA115D">
        <w:rPr>
          <w:rFonts w:asciiTheme="minorHAnsi" w:hAnsiTheme="minorHAnsi" w:cstheme="minorHAnsi"/>
        </w:rPr>
        <w:t>1AC: Plan</w:t>
      </w:r>
    </w:p>
    <w:p w14:paraId="66A1C89E" w14:textId="77777777" w:rsidR="004033D7" w:rsidRPr="00DA115D" w:rsidRDefault="004033D7" w:rsidP="004033D7">
      <w:pPr>
        <w:pStyle w:val="Heading4"/>
        <w:rPr>
          <w:rFonts w:asciiTheme="minorHAnsi" w:hAnsiTheme="minorHAnsi" w:cstheme="minorHAnsi"/>
        </w:rPr>
      </w:pPr>
      <w:r w:rsidRPr="00DA115D">
        <w:rPr>
          <w:rFonts w:asciiTheme="minorHAnsi" w:hAnsiTheme="minorHAnsi" w:cstheme="minorHAnsi"/>
        </w:rPr>
        <w:t>Plan – The member nations of the World Trade Organization ought to reduce intellectual property protections for medicines by implementing a one-and-done approach for patent protection.</w:t>
      </w:r>
    </w:p>
    <w:p w14:paraId="679A3D9F" w14:textId="77777777" w:rsidR="004033D7" w:rsidRPr="00DA115D" w:rsidRDefault="004033D7" w:rsidP="004033D7">
      <w:pPr>
        <w:pStyle w:val="Heading4"/>
        <w:rPr>
          <w:rFonts w:asciiTheme="minorHAnsi" w:hAnsiTheme="minorHAnsi" w:cstheme="minorHAnsi"/>
        </w:rPr>
      </w:pPr>
      <w:r w:rsidRPr="00DA115D">
        <w:rPr>
          <w:rFonts w:asciiTheme="minorHAnsi" w:hAnsiTheme="minorHAnsi" w:cstheme="minorHAnsi"/>
        </w:rPr>
        <w:t xml:space="preserve">Contention 2 is Solvency </w:t>
      </w:r>
    </w:p>
    <w:p w14:paraId="233AF001" w14:textId="77777777" w:rsidR="004033D7" w:rsidRPr="00DA115D" w:rsidRDefault="004033D7" w:rsidP="004033D7">
      <w:pPr>
        <w:pStyle w:val="Heading4"/>
        <w:rPr>
          <w:rFonts w:asciiTheme="minorHAnsi" w:hAnsiTheme="minorHAnsi" w:cstheme="minorHAnsi"/>
        </w:rPr>
      </w:pPr>
      <w:r w:rsidRPr="00DA115D">
        <w:rPr>
          <w:rFonts w:asciiTheme="minorHAnsi" w:hAnsiTheme="minorHAnsi" w:cstheme="minorHAnsi"/>
        </w:rPr>
        <w:t xml:space="preserve">The Plan </w:t>
      </w:r>
      <w:r w:rsidRPr="00DA115D">
        <w:rPr>
          <w:rFonts w:asciiTheme="minorHAnsi" w:hAnsiTheme="minorHAnsi" w:cstheme="minorHAnsi"/>
          <w:u w:val="single"/>
        </w:rPr>
        <w:t>solves Evergreening</w:t>
      </w:r>
      <w:r w:rsidRPr="00DA115D">
        <w:rPr>
          <w:rFonts w:asciiTheme="minorHAnsi" w:hAnsiTheme="minorHAnsi" w:cstheme="minorHAnsi"/>
        </w:rPr>
        <w:t>.</w:t>
      </w:r>
    </w:p>
    <w:p w14:paraId="271617C7" w14:textId="77777777" w:rsidR="004033D7" w:rsidRPr="00DA115D" w:rsidRDefault="004033D7" w:rsidP="004033D7">
      <w:pPr>
        <w:rPr>
          <w:rFonts w:asciiTheme="minorHAnsi" w:hAnsiTheme="minorHAnsi" w:cstheme="minorHAnsi"/>
        </w:rPr>
      </w:pPr>
      <w:r w:rsidRPr="00DA115D">
        <w:rPr>
          <w:rStyle w:val="Style13ptBold"/>
          <w:rFonts w:asciiTheme="minorHAnsi" w:hAnsiTheme="minorHAnsi" w:cstheme="minorHAnsi"/>
        </w:rPr>
        <w:t>Feldman 3</w:t>
      </w:r>
      <w:r w:rsidRPr="00DA115D">
        <w:rPr>
          <w:rFonts w:asciiTheme="minorHAnsi" w:hAnsiTheme="minorHAnsi" w:cstheme="minorHAnsi"/>
        </w:rPr>
        <w:t xml:space="preserve"> Robin Feldman 2-11-2019 "‘One-and-done’ for new drugs could cut patent thickets and boost generic competition" </w:t>
      </w:r>
      <w:hyperlink r:id="rId18" w:history="1">
        <w:r w:rsidRPr="00DA115D">
          <w:rPr>
            <w:rStyle w:val="Hyperlink"/>
            <w:rFonts w:asciiTheme="minorHAnsi" w:hAnsiTheme="minorHAnsi" w:cstheme="minorHAnsi"/>
          </w:rPr>
          <w:t>https://www.statnews.com/2019/02/11/drug-patent-protection-one-done/</w:t>
        </w:r>
      </w:hyperlink>
      <w:r w:rsidRPr="00DA115D">
        <w:rPr>
          <w:rFonts w:asciiTheme="minorHAnsi" w:hAnsiTheme="minorHAnsi" w:cstheme="minorHAnsi"/>
        </w:rPr>
        <w:t xml:space="preserve"> (Arthur J. Goldberg Distinguished Professor of Law, Albert Abramson ’54 Distinguished Professor of Law Chair, and Director of the Center for Innovation)//</w:t>
      </w:r>
      <w:proofErr w:type="spellStart"/>
      <w:r w:rsidRPr="00DA115D">
        <w:rPr>
          <w:rFonts w:asciiTheme="minorHAnsi" w:hAnsiTheme="minorHAnsi" w:cstheme="minorHAnsi"/>
        </w:rPr>
        <w:t>SidK</w:t>
      </w:r>
      <w:proofErr w:type="spellEnd"/>
      <w:r w:rsidRPr="00DA115D">
        <w:rPr>
          <w:rFonts w:asciiTheme="minorHAnsi" w:hAnsiTheme="minorHAnsi" w:cstheme="minorHAnsi"/>
        </w:rPr>
        <w:t xml:space="preserve"> + Elmer </w:t>
      </w:r>
    </w:p>
    <w:p w14:paraId="159AF6BA" w14:textId="4119E5F1" w:rsidR="004033D7" w:rsidRPr="00DA115D" w:rsidRDefault="004033D7" w:rsidP="004033D7">
      <w:pPr>
        <w:rPr>
          <w:rFonts w:asciiTheme="minorHAnsi" w:hAnsiTheme="minorHAnsi" w:cstheme="minorHAnsi"/>
          <w:sz w:val="16"/>
        </w:rPr>
      </w:pPr>
      <w:r w:rsidRPr="00DA115D">
        <w:rPr>
          <w:rFonts w:asciiTheme="minorHAnsi" w:hAnsiTheme="minorHAnsi" w:cstheme="minorHAnsi"/>
          <w:u w:val="single"/>
        </w:rPr>
        <w:t xml:space="preserve">I believe that </w:t>
      </w:r>
      <w:r w:rsidRPr="00DA115D">
        <w:rPr>
          <w:rFonts w:asciiTheme="minorHAnsi" w:hAnsiTheme="minorHAnsi" w:cstheme="minorHAnsi"/>
          <w:highlight w:val="green"/>
          <w:u w:val="single"/>
        </w:rPr>
        <w:t xml:space="preserve">one period of protection </w:t>
      </w:r>
      <w:r w:rsidRPr="00DA115D">
        <w:rPr>
          <w:rFonts w:asciiTheme="minorHAnsi" w:hAnsiTheme="minorHAnsi" w:cstheme="minorHAnsi"/>
          <w:b/>
          <w:bCs/>
          <w:u w:val="single"/>
          <w:bdr w:val="single" w:sz="4" w:space="0" w:color="auto"/>
        </w:rPr>
        <w:t xml:space="preserve">should be </w:t>
      </w:r>
      <w:r w:rsidRPr="00DA115D">
        <w:rPr>
          <w:rFonts w:asciiTheme="minorHAnsi" w:hAnsiTheme="minorHAnsi" w:cstheme="minorHAnsi"/>
          <w:b/>
          <w:bCs/>
          <w:highlight w:val="green"/>
          <w:u w:val="single"/>
          <w:bdr w:val="single" w:sz="4" w:space="0" w:color="auto"/>
        </w:rPr>
        <w:t>enough</w:t>
      </w:r>
      <w:r w:rsidRPr="00DA115D">
        <w:rPr>
          <w:rFonts w:asciiTheme="minorHAnsi" w:hAnsiTheme="minorHAnsi" w:cstheme="minorHAnsi"/>
          <w:u w:val="single"/>
        </w:rPr>
        <w:t xml:space="preserve">. We should </w:t>
      </w:r>
      <w:r w:rsidRPr="00DA115D">
        <w:rPr>
          <w:rFonts w:asciiTheme="minorHAnsi" w:hAnsiTheme="minorHAnsi" w:cstheme="minorHAnsi"/>
          <w:highlight w:val="green"/>
          <w:u w:val="single"/>
        </w:rPr>
        <w:t xml:space="preserve">make </w:t>
      </w:r>
      <w:r w:rsidRPr="00DA115D">
        <w:rPr>
          <w:rFonts w:asciiTheme="minorHAnsi" w:hAnsiTheme="minorHAnsi" w:cstheme="minorHAnsi"/>
          <w:u w:val="single"/>
        </w:rPr>
        <w:t xml:space="preserve">the </w:t>
      </w:r>
      <w:r w:rsidRPr="00DA115D">
        <w:rPr>
          <w:rFonts w:asciiTheme="minorHAnsi" w:hAnsiTheme="minorHAnsi" w:cstheme="minorHAnsi"/>
          <w:highlight w:val="green"/>
          <w:u w:val="single"/>
        </w:rPr>
        <w:t xml:space="preserve">legal changes </w:t>
      </w:r>
      <w:r w:rsidRPr="00DA115D">
        <w:rPr>
          <w:rFonts w:asciiTheme="minorHAnsi" w:hAnsiTheme="minorHAnsi" w:cstheme="minorHAnsi"/>
          <w:u w:val="single"/>
        </w:rPr>
        <w:t xml:space="preserve">necessary </w:t>
      </w:r>
      <w:r w:rsidRPr="00DA115D">
        <w:rPr>
          <w:rFonts w:asciiTheme="minorHAnsi" w:hAnsiTheme="minorHAnsi" w:cstheme="minorHAnsi"/>
          <w:highlight w:val="green"/>
          <w:u w:val="single"/>
        </w:rPr>
        <w:t xml:space="preserve">to prevent companies </w:t>
      </w:r>
      <w:r w:rsidRPr="00DA115D">
        <w:rPr>
          <w:rFonts w:asciiTheme="minorHAnsi" w:hAnsiTheme="minorHAnsi" w:cstheme="minorHAnsi"/>
          <w:b/>
          <w:bCs/>
          <w:highlight w:val="green"/>
          <w:u w:val="single"/>
        </w:rPr>
        <w:t>from building patent walls</w:t>
      </w:r>
      <w:r w:rsidRPr="00DA115D">
        <w:rPr>
          <w:rFonts w:asciiTheme="minorHAnsi" w:hAnsiTheme="minorHAnsi" w:cstheme="minorHAnsi"/>
          <w:highlight w:val="green"/>
          <w:u w:val="single"/>
        </w:rPr>
        <w:t xml:space="preserve"> </w:t>
      </w:r>
      <w:r w:rsidRPr="00DA115D">
        <w:rPr>
          <w:rFonts w:asciiTheme="minorHAnsi" w:hAnsiTheme="minorHAnsi" w:cstheme="minorHAnsi"/>
          <w:u w:val="single"/>
        </w:rPr>
        <w:t xml:space="preserve">and piling up mountains of rights. This could be accomplished </w:t>
      </w:r>
      <w:r w:rsidRPr="00DA115D">
        <w:rPr>
          <w:rFonts w:asciiTheme="minorHAnsi" w:hAnsiTheme="minorHAnsi" w:cstheme="minorHAnsi"/>
          <w:b/>
          <w:bCs/>
          <w:highlight w:val="green"/>
          <w:u w:val="single"/>
          <w:bdr w:val="single" w:sz="4" w:space="0" w:color="auto"/>
        </w:rPr>
        <w:t>by a “one-and-done” approach</w:t>
      </w:r>
      <w:r w:rsidRPr="00DA115D">
        <w:rPr>
          <w:rFonts w:asciiTheme="minorHAnsi" w:hAnsiTheme="minorHAnsi" w:cstheme="minorHAnsi"/>
          <w:highlight w:val="green"/>
          <w:u w:val="single"/>
        </w:rPr>
        <w:t xml:space="preserve"> </w:t>
      </w:r>
      <w:r w:rsidRPr="00DA115D">
        <w:rPr>
          <w:rFonts w:asciiTheme="minorHAnsi" w:hAnsiTheme="minorHAnsi" w:cstheme="minorHAnsi"/>
          <w:u w:val="single"/>
        </w:rPr>
        <w:t>for patent protection. Under it, a drug would receive just one period of exclusivity, and no more</w:t>
      </w:r>
      <w:r w:rsidRPr="00DA115D">
        <w:rPr>
          <w:rFonts w:asciiTheme="minorHAnsi" w:hAnsiTheme="minorHAnsi" w:cstheme="minorHAnsi"/>
          <w:sz w:val="16"/>
        </w:rPr>
        <w:t xml:space="preserve">. The choice of which “one” could be left entirely in the hands of the pharmaceutical company, with the election made when the FDA approves the drug. </w:t>
      </w:r>
      <w:r w:rsidRPr="00DA115D">
        <w:rPr>
          <w:rFonts w:asciiTheme="minorHAnsi" w:hAnsiTheme="minorHAnsi" w:cstheme="minorHAnsi"/>
          <w:u w:val="single"/>
        </w:rPr>
        <w:t>Perhaps development of the drug went swiftly and smoothly, so the remaining life of one of the drug’s patents is of greatest value</w:t>
      </w:r>
      <w:r w:rsidRPr="00DA115D">
        <w:rPr>
          <w:rFonts w:asciiTheme="minorHAnsi" w:hAnsiTheme="minorHAnsi" w:cstheme="minorHAnsi"/>
          <w:sz w:val="16"/>
        </w:rPr>
        <w:t xml:space="preserve">. Perhaps development languished, so designation as an orphan drug or some other benefit would bring greater reward. </w:t>
      </w:r>
      <w:r w:rsidRPr="00DA115D">
        <w:rPr>
          <w:rFonts w:asciiTheme="minorHAnsi" w:hAnsiTheme="minorHAnsi" w:cstheme="minorHAnsi"/>
          <w:u w:val="single"/>
        </w:rPr>
        <w:t>The choice would be up to the company itself, based on its own calculation of the maximum benefit.</w:t>
      </w:r>
      <w:r w:rsidRPr="00DA115D">
        <w:rPr>
          <w:rFonts w:asciiTheme="minorHAnsi" w:hAnsiTheme="minorHAnsi" w:cstheme="minorHAnsi"/>
          <w:sz w:val="16"/>
        </w:rPr>
        <w:t xml:space="preserve"> </w:t>
      </w:r>
      <w:r w:rsidRPr="00DA115D">
        <w:rPr>
          <w:rFonts w:asciiTheme="minorHAnsi" w:hAnsiTheme="minorHAnsi" w:cstheme="minorHAnsi"/>
          <w:u w:val="single"/>
        </w:rPr>
        <w:t xml:space="preserve">The result, however, is that a pharmaceutical </w:t>
      </w:r>
      <w:r w:rsidRPr="00DA115D">
        <w:rPr>
          <w:rFonts w:asciiTheme="minorHAnsi" w:hAnsiTheme="minorHAnsi" w:cstheme="minorHAnsi"/>
          <w:highlight w:val="green"/>
          <w:u w:val="single"/>
        </w:rPr>
        <w:t xml:space="preserve">company chooses whether </w:t>
      </w:r>
      <w:r w:rsidRPr="00DA115D">
        <w:rPr>
          <w:rFonts w:asciiTheme="minorHAnsi" w:hAnsiTheme="minorHAnsi" w:cstheme="minorHAnsi"/>
          <w:u w:val="single"/>
        </w:rPr>
        <w:t xml:space="preserve">its period of </w:t>
      </w:r>
      <w:r w:rsidRPr="00DA115D">
        <w:rPr>
          <w:rFonts w:asciiTheme="minorHAnsi" w:hAnsiTheme="minorHAnsi" w:cstheme="minorHAnsi"/>
          <w:highlight w:val="green"/>
          <w:u w:val="single"/>
        </w:rPr>
        <w:t>exclusivity would be a patent</w:t>
      </w:r>
      <w:r w:rsidRPr="00DA115D">
        <w:rPr>
          <w:rFonts w:asciiTheme="minorHAnsi" w:hAnsiTheme="minorHAnsi" w:cstheme="minorHAnsi"/>
          <w:u w:val="single"/>
        </w:rPr>
        <w:t xml:space="preserve">, an </w:t>
      </w:r>
      <w:r w:rsidRPr="00DA115D">
        <w:rPr>
          <w:rFonts w:asciiTheme="minorHAnsi" w:hAnsiTheme="minorHAnsi" w:cstheme="minorHAnsi"/>
          <w:highlight w:val="green"/>
          <w:u w:val="single"/>
        </w:rPr>
        <w:t>orphan drug designation</w:t>
      </w:r>
      <w:r w:rsidRPr="00DA115D">
        <w:rPr>
          <w:rFonts w:asciiTheme="minorHAnsi" w:hAnsiTheme="minorHAnsi" w:cstheme="minorHAnsi"/>
          <w:u w:val="single"/>
        </w:rPr>
        <w:t xml:space="preserve">, a period of </w:t>
      </w:r>
      <w:r w:rsidRPr="00DA115D">
        <w:rPr>
          <w:rFonts w:asciiTheme="minorHAnsi" w:hAnsiTheme="minorHAnsi" w:cstheme="minorHAnsi"/>
          <w:highlight w:val="green"/>
          <w:u w:val="single"/>
        </w:rPr>
        <w:t xml:space="preserve">data exclusivity </w:t>
      </w:r>
      <w:r w:rsidRPr="00DA115D">
        <w:rPr>
          <w:rFonts w:asciiTheme="minorHAnsi" w:hAnsiTheme="minorHAnsi" w:cstheme="minorHAnsi"/>
          <w:u w:val="single"/>
        </w:rPr>
        <w:t xml:space="preserve">(in which no generic is allowed to use the original drug’s safety and effectiveness data), or something else — </w:t>
      </w:r>
      <w:r w:rsidRPr="00DA115D">
        <w:rPr>
          <w:rFonts w:asciiTheme="minorHAnsi" w:hAnsiTheme="minorHAnsi" w:cstheme="minorHAnsi"/>
          <w:highlight w:val="green"/>
          <w:u w:val="single"/>
        </w:rPr>
        <w:t xml:space="preserve">but </w:t>
      </w:r>
      <w:r w:rsidRPr="00DA115D">
        <w:rPr>
          <w:rFonts w:asciiTheme="minorHAnsi" w:hAnsiTheme="minorHAnsi" w:cstheme="minorHAnsi"/>
          <w:b/>
          <w:bCs/>
          <w:highlight w:val="green"/>
          <w:u w:val="single"/>
        </w:rPr>
        <w:t xml:space="preserve">not all of the above </w:t>
      </w:r>
      <w:r w:rsidRPr="00DA115D">
        <w:rPr>
          <w:rFonts w:asciiTheme="minorHAnsi" w:hAnsiTheme="minorHAnsi" w:cstheme="minorHAnsi"/>
          <w:u w:val="single"/>
        </w:rPr>
        <w:t>and more</w:t>
      </w:r>
      <w:r w:rsidRPr="00DA115D">
        <w:rPr>
          <w:rFonts w:asciiTheme="minorHAnsi" w:hAnsiTheme="minorHAnsi" w:cstheme="minorHAnsi"/>
          <w:sz w:val="16"/>
        </w:rPr>
        <w:t xml:space="preserve">. Consider Suboxone, a combination of buprenorphine and naloxone for treating opioid addiction. </w:t>
      </w:r>
      <w:r w:rsidRPr="00DA115D">
        <w:rPr>
          <w:rFonts w:asciiTheme="minorHAnsi" w:hAnsiTheme="minorHAnsi" w:cstheme="minorHAnsi"/>
          <w:u w:val="single"/>
        </w:rPr>
        <w:t>The drug’s maker has extended its protection cliff eight times, including obtaining an orphan drug designation, which is intended for drugs that serve only a small number of patients</w:t>
      </w:r>
      <w:r w:rsidRPr="00DA115D">
        <w:rPr>
          <w:rFonts w:asciiTheme="minorHAnsi" w:hAnsiTheme="minorHAnsi" w:cstheme="minorHAnsi"/>
          <w:sz w:val="16"/>
        </w:rPr>
        <w:t xml:space="preserve">. The drug’s first period of exclusivity ended in 2005, but with the additions its protection now lasts until 2024. </w:t>
      </w:r>
      <w:r w:rsidRPr="00DA115D">
        <w:rPr>
          <w:rFonts w:asciiTheme="minorHAnsi" w:hAnsiTheme="minorHAnsi" w:cstheme="minorHAnsi"/>
          <w:u w:val="single"/>
        </w:rPr>
        <w:t>That makes almost two additional decades in which the public has borne the burden of monopoly pricing, and access to the medicine may have been constrained</w:t>
      </w:r>
      <w:r w:rsidRPr="00DA115D">
        <w:rPr>
          <w:rFonts w:asciiTheme="minorHAnsi" w:hAnsiTheme="minorHAnsi" w:cstheme="minorHAnsi"/>
          <w:sz w:val="16"/>
        </w:rPr>
        <w:t xml:space="preserve">. </w:t>
      </w:r>
      <w:r w:rsidRPr="00DA115D">
        <w:rPr>
          <w:rFonts w:asciiTheme="minorHAnsi" w:hAnsiTheme="minorHAnsi" w:cstheme="minorHAnsi"/>
          <w:highlight w:val="green"/>
          <w:u w:val="single"/>
        </w:rPr>
        <w:t>Implementing</w:t>
      </w:r>
      <w:r w:rsidRPr="00DA115D">
        <w:rPr>
          <w:rFonts w:asciiTheme="minorHAnsi" w:hAnsiTheme="minorHAnsi" w:cstheme="minorHAnsi"/>
          <w:sz w:val="16"/>
          <w:highlight w:val="green"/>
        </w:rPr>
        <w:t xml:space="preserve"> </w:t>
      </w:r>
      <w:r w:rsidRPr="00DA115D">
        <w:rPr>
          <w:rFonts w:asciiTheme="minorHAnsi" w:hAnsiTheme="minorHAnsi" w:cstheme="minorHAnsi"/>
          <w:sz w:val="16"/>
        </w:rPr>
        <w:t xml:space="preserve">a </w:t>
      </w:r>
      <w:r w:rsidRPr="00DA115D">
        <w:rPr>
          <w:rFonts w:asciiTheme="minorHAnsi" w:hAnsiTheme="minorHAnsi" w:cstheme="minorHAnsi"/>
          <w:highlight w:val="green"/>
          <w:u w:val="single"/>
        </w:rPr>
        <w:t>one-and-done</w:t>
      </w:r>
      <w:r w:rsidRPr="00DA115D">
        <w:rPr>
          <w:rFonts w:asciiTheme="minorHAnsi" w:hAnsiTheme="minorHAnsi" w:cstheme="minorHAnsi"/>
          <w:sz w:val="16"/>
          <w:highlight w:val="green"/>
        </w:rPr>
        <w:t xml:space="preserve"> </w:t>
      </w:r>
      <w:r w:rsidRPr="00DA115D">
        <w:rPr>
          <w:rFonts w:asciiTheme="minorHAnsi" w:hAnsiTheme="minorHAnsi" w:cstheme="minorHAnsi"/>
          <w:sz w:val="16"/>
        </w:rPr>
        <w:t xml:space="preserve">approach in conjunction with FDA approval underscores the fact that these problems and solutions are designed for pharmaceuticals, not for all types of technologies. </w:t>
      </w:r>
      <w:r w:rsidRPr="00DA115D">
        <w:rPr>
          <w:rFonts w:asciiTheme="minorHAnsi" w:hAnsiTheme="minorHAnsi" w:cstheme="minorHAnsi"/>
          <w:u w:val="single"/>
        </w:rPr>
        <w:t xml:space="preserve">That way, one-and-done could be implemented </w:t>
      </w:r>
      <w:r w:rsidRPr="00DA115D">
        <w:rPr>
          <w:rFonts w:asciiTheme="minorHAnsi" w:hAnsiTheme="minorHAnsi" w:cstheme="minorHAnsi"/>
          <w:highlight w:val="green"/>
          <w:u w:val="single"/>
        </w:rPr>
        <w:t xml:space="preserve">through </w:t>
      </w:r>
      <w:r w:rsidRPr="00DA115D">
        <w:rPr>
          <w:rFonts w:asciiTheme="minorHAnsi" w:hAnsiTheme="minorHAnsi" w:cstheme="minorHAnsi"/>
          <w:b/>
          <w:bCs/>
          <w:highlight w:val="green"/>
          <w:u w:val="single"/>
          <w:bdr w:val="single" w:sz="4" w:space="0" w:color="auto"/>
        </w:rPr>
        <w:t>legislative changes to the FDA’s drug approval system</w:t>
      </w:r>
      <w:r w:rsidRPr="00DA115D">
        <w:rPr>
          <w:rFonts w:asciiTheme="minorHAnsi" w:hAnsiTheme="minorHAnsi" w:cstheme="minorHAnsi"/>
          <w:u w:val="single"/>
        </w:rPr>
        <w:t>, and would apply to patents granted going forward.</w:t>
      </w:r>
      <w:r w:rsidRPr="00DA115D">
        <w:rPr>
          <w:rFonts w:asciiTheme="minorHAnsi" w:hAnsiTheme="minorHAnsi" w:cstheme="minorHAnsi"/>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DA115D">
        <w:rPr>
          <w:rFonts w:asciiTheme="minorHAnsi" w:hAnsiTheme="minorHAnsi" w:cstheme="minorHAnsi"/>
          <w:u w:val="single"/>
        </w:rPr>
        <w:t>Pharmaceutical companies have become adept at maneuvering through the system of patent and non-patent rights to create mountains of rights that can be applied, one after another.</w:t>
      </w:r>
      <w:r w:rsidRPr="00DA115D">
        <w:rPr>
          <w:rFonts w:asciiTheme="minorHAnsi" w:hAnsiTheme="minorHAnsi" w:cstheme="min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9972565" w14:textId="56825B2C" w:rsidR="00892671" w:rsidRPr="00DA115D" w:rsidRDefault="00892671" w:rsidP="004033D7">
      <w:pPr>
        <w:rPr>
          <w:rFonts w:asciiTheme="minorHAnsi" w:hAnsiTheme="minorHAnsi" w:cstheme="minorHAnsi"/>
          <w:sz w:val="16"/>
        </w:rPr>
      </w:pPr>
    </w:p>
    <w:p w14:paraId="3844FEDD" w14:textId="77777777" w:rsidR="00A94F4A" w:rsidRPr="00DA115D" w:rsidRDefault="00A94F4A" w:rsidP="00A94F4A">
      <w:pPr>
        <w:pStyle w:val="Heading3"/>
        <w:rPr>
          <w:rFonts w:asciiTheme="minorHAnsi" w:hAnsiTheme="minorHAnsi" w:cstheme="minorHAnsi"/>
        </w:rPr>
      </w:pPr>
      <w:r w:rsidRPr="00DA115D">
        <w:rPr>
          <w:rFonts w:asciiTheme="minorHAnsi" w:hAnsiTheme="minorHAnsi" w:cstheme="minorHAnsi"/>
        </w:rPr>
        <w:t>Framework</w:t>
      </w:r>
    </w:p>
    <w:p w14:paraId="49F2441E" w14:textId="77777777" w:rsidR="00A94F4A" w:rsidRPr="00DA115D" w:rsidRDefault="00A94F4A" w:rsidP="00A94F4A">
      <w:pPr>
        <w:pStyle w:val="Heading4"/>
        <w:rPr>
          <w:rFonts w:asciiTheme="minorHAnsi" w:hAnsiTheme="minorHAnsi" w:cstheme="minorHAnsi"/>
        </w:rPr>
      </w:pPr>
      <w:r w:rsidRPr="00DA115D">
        <w:rPr>
          <w:rFonts w:asciiTheme="minorHAnsi" w:hAnsiTheme="minorHAnsi" w:cstheme="minorHAnsi"/>
        </w:rPr>
        <w:t>The standard is maximizing expected wellbeing.</w:t>
      </w:r>
    </w:p>
    <w:p w14:paraId="6E2C18F3" w14:textId="77777777" w:rsidR="00A94F4A" w:rsidRPr="00DA115D" w:rsidRDefault="00A94F4A" w:rsidP="00A94F4A">
      <w:pPr>
        <w:pStyle w:val="Heading4"/>
        <w:rPr>
          <w:rFonts w:asciiTheme="minorHAnsi" w:hAnsiTheme="minorHAnsi" w:cstheme="minorHAnsi"/>
        </w:rPr>
      </w:pPr>
      <w:r w:rsidRPr="00DA115D">
        <w:rPr>
          <w:rFonts w:asciiTheme="minorHAnsi" w:hAnsiTheme="minorHAnsi" w:cstheme="minorHAnsi"/>
        </w:rPr>
        <w:t>Prefer:</w:t>
      </w:r>
    </w:p>
    <w:p w14:paraId="2CC60B41" w14:textId="77777777" w:rsidR="00A94F4A" w:rsidRPr="00DA115D" w:rsidRDefault="00A94F4A" w:rsidP="00A94F4A">
      <w:pPr>
        <w:pStyle w:val="Heading4"/>
        <w:rPr>
          <w:rFonts w:asciiTheme="minorHAnsi" w:hAnsiTheme="minorHAnsi" w:cstheme="minorHAnsi"/>
        </w:rPr>
      </w:pPr>
      <w:r w:rsidRPr="00DA115D">
        <w:rPr>
          <w:rFonts w:asciiTheme="minorHAnsi" w:hAnsiTheme="minorHAnsi" w:cstheme="minorHAnsi"/>
        </w:rPr>
        <w:t xml:space="preserve">1] Pleasure and pain are </w:t>
      </w:r>
      <w:r w:rsidRPr="00DA115D">
        <w:rPr>
          <w:rFonts w:asciiTheme="minorHAnsi" w:hAnsiTheme="minorHAnsi" w:cstheme="minorHAnsi"/>
          <w:u w:val="single"/>
        </w:rPr>
        <w:t>intrinsic value</w:t>
      </w:r>
      <w:r w:rsidRPr="00DA115D">
        <w:rPr>
          <w:rFonts w:asciiTheme="minorHAnsi" w:hAnsiTheme="minorHAnsi" w:cstheme="minorHAnsi"/>
        </w:rPr>
        <w:t xml:space="preserve"> and </w:t>
      </w:r>
      <w:r w:rsidRPr="00DA115D">
        <w:rPr>
          <w:rFonts w:asciiTheme="minorHAnsi" w:hAnsiTheme="minorHAnsi" w:cstheme="minorHAnsi"/>
          <w:u w:val="single"/>
        </w:rPr>
        <w:t>disvalue</w:t>
      </w:r>
      <w:r w:rsidRPr="00DA115D">
        <w:rPr>
          <w:rFonts w:asciiTheme="minorHAnsi" w:hAnsiTheme="minorHAnsi" w:cstheme="minorHAnsi"/>
        </w:rPr>
        <w:t xml:space="preserve">-- </w:t>
      </w:r>
      <w:r w:rsidRPr="00DA115D">
        <w:rPr>
          <w:rFonts w:asciiTheme="minorHAnsi" w:hAnsiTheme="minorHAnsi" w:cstheme="minorHAnsi"/>
          <w:u w:val="single"/>
        </w:rPr>
        <w:t>robust neuroscience</w:t>
      </w:r>
      <w:r w:rsidRPr="00DA115D">
        <w:rPr>
          <w:rFonts w:asciiTheme="minorHAnsi" w:hAnsiTheme="minorHAnsi" w:cstheme="minorHAnsi"/>
        </w:rPr>
        <w:t xml:space="preserve"> prove.</w:t>
      </w:r>
    </w:p>
    <w:p w14:paraId="44AA8285" w14:textId="77777777" w:rsidR="00A94F4A" w:rsidRPr="00DA115D" w:rsidRDefault="00A94F4A" w:rsidP="00A94F4A">
      <w:pPr>
        <w:rPr>
          <w:rStyle w:val="Style13ptBold"/>
          <w:rFonts w:asciiTheme="minorHAnsi" w:hAnsiTheme="minorHAnsi" w:cstheme="minorHAnsi"/>
        </w:rPr>
      </w:pPr>
      <w:r w:rsidRPr="00DA115D">
        <w:rPr>
          <w:rStyle w:val="Style13ptBold"/>
          <w:rFonts w:asciiTheme="minorHAnsi" w:hAnsiTheme="minorHAnsi" w:cstheme="minorHAnsi"/>
        </w:rPr>
        <w:t>Blum et al. 18</w:t>
      </w:r>
    </w:p>
    <w:p w14:paraId="5C5E1436" w14:textId="77777777" w:rsidR="00A94F4A" w:rsidRPr="00DA115D" w:rsidRDefault="00A94F4A" w:rsidP="00A94F4A">
      <w:pPr>
        <w:rPr>
          <w:rFonts w:asciiTheme="minorHAnsi" w:hAnsiTheme="minorHAnsi" w:cstheme="minorHAnsi"/>
          <w:sz w:val="16"/>
          <w:szCs w:val="16"/>
        </w:rPr>
      </w:pPr>
      <w:r w:rsidRPr="00DA115D">
        <w:rPr>
          <w:rFonts w:asciiTheme="minorHAnsi" w:hAnsiTheme="minorHAnsi" w:cstheme="minorHAnsi"/>
          <w:sz w:val="16"/>
          <w:szCs w:val="16"/>
        </w:rPr>
        <w:t xml:space="preserve">Kenneth Blum, 1Department of Psychiatry, </w:t>
      </w:r>
      <w:proofErr w:type="spellStart"/>
      <w:r w:rsidRPr="00DA115D">
        <w:rPr>
          <w:rFonts w:asciiTheme="minorHAnsi" w:hAnsiTheme="minorHAnsi" w:cstheme="minorHAnsi"/>
          <w:sz w:val="16"/>
          <w:szCs w:val="16"/>
        </w:rPr>
        <w:t>Boonshoft</w:t>
      </w:r>
      <w:proofErr w:type="spellEnd"/>
      <w:r w:rsidRPr="00DA115D">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DA115D">
        <w:rPr>
          <w:rFonts w:asciiTheme="minorHAnsi" w:hAnsiTheme="minorHAnsi" w:cstheme="minorHAnsi"/>
          <w:sz w:val="16"/>
          <w:szCs w:val="16"/>
        </w:rPr>
        <w:t>Nupathways</w:t>
      </w:r>
      <w:proofErr w:type="spellEnd"/>
      <w:r w:rsidRPr="00DA115D">
        <w:rPr>
          <w:rFonts w:asciiTheme="minorHAnsi" w:hAnsiTheme="minorHAnsi" w:cstheme="minorHAnsi"/>
          <w:sz w:val="16"/>
          <w:szCs w:val="16"/>
        </w:rPr>
        <w:t xml:space="preserve"> Inc., </w:t>
      </w:r>
      <w:proofErr w:type="spellStart"/>
      <w:r w:rsidRPr="00DA115D">
        <w:rPr>
          <w:rFonts w:asciiTheme="minorHAnsi" w:hAnsiTheme="minorHAnsi" w:cstheme="minorHAnsi"/>
          <w:sz w:val="16"/>
          <w:szCs w:val="16"/>
        </w:rPr>
        <w:t>Innsbrook</w:t>
      </w:r>
      <w:proofErr w:type="spellEnd"/>
      <w:r w:rsidRPr="00DA115D">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DA115D">
        <w:rPr>
          <w:rFonts w:asciiTheme="minorHAnsi" w:hAnsiTheme="minorHAnsi" w:cstheme="minorHAnsi"/>
          <w:sz w:val="16"/>
          <w:szCs w:val="16"/>
        </w:rPr>
        <w:t>Lederach</w:t>
      </w:r>
      <w:proofErr w:type="spellEnd"/>
      <w:r w:rsidRPr="00DA115D">
        <w:rPr>
          <w:rFonts w:asciiTheme="minorHAnsi" w:hAnsiTheme="minorHAnsi" w:cstheme="minorHAnsi"/>
          <w:sz w:val="16"/>
          <w:szCs w:val="16"/>
        </w:rPr>
        <w:t xml:space="preserve">, PA., USA 12National Human Genome Center at Howard University, Washington, DC., USA, Marjorie </w:t>
      </w:r>
      <w:proofErr w:type="spellStart"/>
      <w:r w:rsidRPr="00DA115D">
        <w:rPr>
          <w:rFonts w:asciiTheme="minorHAnsi" w:hAnsiTheme="minorHAnsi" w:cstheme="minorHAnsi"/>
          <w:sz w:val="16"/>
          <w:szCs w:val="16"/>
        </w:rPr>
        <w:t>Gondré</w:t>
      </w:r>
      <w:proofErr w:type="spellEnd"/>
      <w:r w:rsidRPr="00DA115D">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A115D">
        <w:rPr>
          <w:rFonts w:asciiTheme="minorHAnsi" w:hAnsiTheme="minorHAnsi" w:cstheme="minorHAnsi"/>
          <w:sz w:val="16"/>
          <w:szCs w:val="16"/>
        </w:rPr>
        <w:t>Modestino</w:t>
      </w:r>
      <w:proofErr w:type="spellEnd"/>
      <w:r w:rsidRPr="00DA115D">
        <w:rPr>
          <w:rFonts w:asciiTheme="minorHAnsi" w:hAnsiTheme="minorHAnsi" w:cstheme="minorHAnsi"/>
          <w:sz w:val="16"/>
          <w:szCs w:val="16"/>
        </w:rPr>
        <w:t xml:space="preserve">, 14Department of Psychology, Curry College, Milton, MA, USA, Rajendra D </w:t>
      </w:r>
      <w:proofErr w:type="spellStart"/>
      <w:r w:rsidRPr="00DA115D">
        <w:rPr>
          <w:rFonts w:asciiTheme="minorHAnsi" w:hAnsiTheme="minorHAnsi" w:cstheme="minorHAnsi"/>
          <w:sz w:val="16"/>
          <w:szCs w:val="16"/>
        </w:rPr>
        <w:t>Badgaiyan</w:t>
      </w:r>
      <w:proofErr w:type="spellEnd"/>
      <w:r w:rsidRPr="00DA115D">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DA115D">
          <w:rPr>
            <w:rStyle w:val="Hyperlink"/>
            <w:rFonts w:asciiTheme="minorHAnsi" w:hAnsiTheme="minorHAnsi" w:cstheme="minorHAnsi"/>
            <w:sz w:val="16"/>
            <w:szCs w:val="16"/>
          </w:rPr>
          <w:t>https://www.ncbi.nlm.nih.gov/pmc/articles/PMC6446569/</w:t>
        </w:r>
      </w:hyperlink>
      <w:r w:rsidRPr="00DA115D">
        <w:rPr>
          <w:rFonts w:asciiTheme="minorHAnsi" w:hAnsiTheme="minorHAnsi" w:cstheme="minorHAnsi"/>
          <w:sz w:val="16"/>
          <w:szCs w:val="16"/>
        </w:rPr>
        <w:t>, R.S.</w:t>
      </w:r>
    </w:p>
    <w:p w14:paraId="203A4B0A" w14:textId="77777777" w:rsidR="00A94F4A" w:rsidRPr="00DA115D" w:rsidRDefault="00A94F4A" w:rsidP="00A94F4A">
      <w:pPr>
        <w:rPr>
          <w:rFonts w:asciiTheme="minorHAnsi" w:hAnsiTheme="minorHAnsi" w:cstheme="minorHAnsi"/>
          <w:u w:val="single"/>
        </w:rPr>
      </w:pPr>
      <w:r w:rsidRPr="00DA115D">
        <w:rPr>
          <w:rFonts w:asciiTheme="minorHAnsi" w:hAnsiTheme="minorHAnsi" w:cstheme="minorHAnsi"/>
          <w:b/>
          <w:bCs/>
          <w:highlight w:val="green"/>
          <w:u w:val="single"/>
        </w:rPr>
        <w:t>Pleasure</w:t>
      </w:r>
      <w:r w:rsidRPr="00DA115D">
        <w:rPr>
          <w:rFonts w:asciiTheme="minorHAnsi" w:hAnsiTheme="minorHAnsi" w:cstheme="minorHAnsi"/>
          <w:u w:val="single"/>
        </w:rPr>
        <w:t xml:space="preserve"> is not only</w:t>
      </w:r>
      <w:r w:rsidRPr="00DA115D">
        <w:rPr>
          <w:rFonts w:asciiTheme="minorHAnsi" w:hAnsiTheme="minorHAnsi" w:cstheme="minorHAnsi"/>
          <w:sz w:val="16"/>
        </w:rPr>
        <w:t xml:space="preserve"> one of the three </w:t>
      </w:r>
      <w:r w:rsidRPr="00DA115D">
        <w:rPr>
          <w:rFonts w:asciiTheme="minorHAnsi" w:hAnsiTheme="minorHAnsi" w:cstheme="minorHAnsi"/>
          <w:u w:val="single"/>
        </w:rPr>
        <w:t>primary reward functions</w:t>
      </w:r>
      <w:r w:rsidRPr="00DA115D">
        <w:rPr>
          <w:rFonts w:asciiTheme="minorHAnsi" w:hAnsiTheme="minorHAnsi" w:cstheme="minorHAnsi"/>
          <w:sz w:val="16"/>
        </w:rPr>
        <w:t xml:space="preserve"> but </w:t>
      </w:r>
      <w:r w:rsidRPr="00DA115D">
        <w:rPr>
          <w:rFonts w:asciiTheme="minorHAnsi" w:hAnsiTheme="minorHAnsi" w:cstheme="minorHAnsi"/>
          <w:u w:val="single"/>
        </w:rPr>
        <w:t xml:space="preserve">it also </w:t>
      </w:r>
      <w:r w:rsidRPr="00DA115D">
        <w:rPr>
          <w:rFonts w:asciiTheme="minorHAnsi" w:hAnsiTheme="minorHAnsi" w:cstheme="minorHAnsi"/>
          <w:b/>
          <w:bCs/>
          <w:highlight w:val="green"/>
          <w:u w:val="single"/>
        </w:rPr>
        <w:t>defines reward.</w:t>
      </w:r>
      <w:r w:rsidRPr="00DA115D">
        <w:rPr>
          <w:rFonts w:asciiTheme="minorHAnsi" w:hAnsiTheme="minorHAnsi" w:cstheme="minorHAnsi"/>
          <w:sz w:val="16"/>
        </w:rPr>
        <w:t xml:space="preserve"> As homeostasis explains the </w:t>
      </w:r>
      <w:r w:rsidRPr="00DA115D">
        <w:rPr>
          <w:rFonts w:asciiTheme="minorHAnsi" w:hAnsiTheme="minorHAnsi" w:cstheme="minorHAnsi"/>
          <w:u w:val="single"/>
        </w:rPr>
        <w:t>functions of</w:t>
      </w:r>
      <w:r w:rsidRPr="00DA115D">
        <w:rPr>
          <w:rFonts w:asciiTheme="minorHAnsi" w:hAnsiTheme="minorHAnsi" w:cstheme="minorHAnsi"/>
          <w:sz w:val="16"/>
        </w:rPr>
        <w:t xml:space="preserve"> only a limited number of </w:t>
      </w:r>
      <w:r w:rsidRPr="00DA115D">
        <w:rPr>
          <w:rFonts w:asciiTheme="minorHAnsi" w:hAnsiTheme="minorHAnsi" w:cstheme="minorHAnsi"/>
          <w:u w:val="single"/>
        </w:rPr>
        <w:t>rewards, the</w:t>
      </w:r>
      <w:r w:rsidRPr="00DA115D">
        <w:rPr>
          <w:rFonts w:asciiTheme="minorHAnsi" w:hAnsiTheme="minorHAnsi" w:cstheme="minorHAnsi"/>
          <w:sz w:val="16"/>
        </w:rPr>
        <w:t xml:space="preserve"> principal </w:t>
      </w:r>
      <w:r w:rsidRPr="00DA115D">
        <w:rPr>
          <w:rFonts w:asciiTheme="minorHAnsi" w:hAnsiTheme="minorHAnsi" w:cstheme="minorHAnsi"/>
          <w:highlight w:val="green"/>
          <w:u w:val="single"/>
        </w:rPr>
        <w:t>reason why particular stimuli</w:t>
      </w:r>
      <w:r w:rsidRPr="00DA115D">
        <w:rPr>
          <w:rFonts w:asciiTheme="minorHAnsi" w:hAnsiTheme="minorHAnsi" w:cstheme="minorHAnsi"/>
          <w:u w:val="single"/>
        </w:rPr>
        <w:t xml:space="preserve">, objects, events, situations, and activities </w:t>
      </w:r>
      <w:r w:rsidRPr="00DA115D">
        <w:rPr>
          <w:rFonts w:asciiTheme="minorHAnsi" w:hAnsiTheme="minorHAnsi" w:cstheme="minorHAnsi"/>
          <w:highlight w:val="green"/>
          <w:u w:val="single"/>
        </w:rPr>
        <w:t>are rewarding</w:t>
      </w:r>
      <w:r w:rsidRPr="00DA115D">
        <w:rPr>
          <w:rFonts w:asciiTheme="minorHAnsi" w:hAnsiTheme="minorHAnsi" w:cstheme="minorHAnsi"/>
          <w:sz w:val="16"/>
        </w:rPr>
        <w:t xml:space="preserve"> may be </w:t>
      </w:r>
      <w:r w:rsidRPr="00DA115D">
        <w:rPr>
          <w:rFonts w:asciiTheme="minorHAnsi" w:hAnsiTheme="minorHAnsi" w:cstheme="minorHAnsi"/>
          <w:highlight w:val="green"/>
          <w:u w:val="single"/>
        </w:rPr>
        <w:t>due to pleasure.</w:t>
      </w:r>
      <w:r w:rsidRPr="00DA115D">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DA115D">
        <w:rPr>
          <w:rFonts w:asciiTheme="minorHAnsi" w:hAnsiTheme="minorHAnsi" w:cstheme="minorHAnsi"/>
          <w:highlight w:val="green"/>
          <w:u w:val="single"/>
        </w:rPr>
        <w:t>Pleasure</w:t>
      </w:r>
      <w:r w:rsidRPr="00DA115D">
        <w:rPr>
          <w:rFonts w:asciiTheme="minorHAnsi" w:hAnsiTheme="minorHAnsi" w:cstheme="minorHAnsi"/>
          <w:u w:val="single"/>
        </w:rPr>
        <w:t>, as the primary effect of rewards</w:t>
      </w:r>
      <w:r w:rsidRPr="00DA115D">
        <w:rPr>
          <w:rFonts w:asciiTheme="minorHAnsi" w:hAnsiTheme="minorHAnsi" w:cstheme="minorHAnsi"/>
          <w:sz w:val="16"/>
        </w:rPr>
        <w:t xml:space="preserve">, drives the prime reward functions of learning, approach behavior, and decision making and </w:t>
      </w:r>
      <w:r w:rsidRPr="00DA115D">
        <w:rPr>
          <w:rFonts w:asciiTheme="minorHAnsi" w:hAnsiTheme="minorHAnsi" w:cstheme="minorHAnsi"/>
          <w:highlight w:val="green"/>
          <w:u w:val="single"/>
        </w:rPr>
        <w:t xml:space="preserve">provides the </w:t>
      </w:r>
      <w:r w:rsidRPr="00DA115D">
        <w:rPr>
          <w:rFonts w:asciiTheme="minorHAnsi" w:hAnsiTheme="minorHAnsi" w:cstheme="minorHAnsi"/>
          <w:b/>
          <w:bCs/>
          <w:highlight w:val="green"/>
          <w:u w:val="single"/>
        </w:rPr>
        <w:t>basis for hedonic theories</w:t>
      </w:r>
      <w:r w:rsidRPr="00DA115D">
        <w:rPr>
          <w:rFonts w:asciiTheme="minorHAnsi" w:hAnsiTheme="minorHAnsi" w:cstheme="minorHAnsi"/>
          <w:u w:val="single"/>
        </w:rPr>
        <w:t xml:space="preserve"> of reward function. </w:t>
      </w:r>
      <w:r w:rsidRPr="00DA115D">
        <w:rPr>
          <w:rFonts w:asciiTheme="minorHAnsi" w:hAnsiTheme="minorHAnsi" w:cstheme="minorHAnsi"/>
          <w:highlight w:val="green"/>
          <w:u w:val="single"/>
        </w:rPr>
        <w:t>We are attracted by</w:t>
      </w:r>
      <w:r w:rsidRPr="00DA115D">
        <w:rPr>
          <w:rFonts w:asciiTheme="minorHAnsi" w:hAnsiTheme="minorHAnsi" w:cstheme="minorHAnsi"/>
          <w:sz w:val="16"/>
        </w:rPr>
        <w:t xml:space="preserve"> most </w:t>
      </w:r>
      <w:r w:rsidRPr="00DA115D">
        <w:rPr>
          <w:rFonts w:asciiTheme="minorHAnsi" w:hAnsiTheme="minorHAnsi" w:cstheme="minorHAnsi"/>
          <w:highlight w:val="green"/>
          <w:u w:val="single"/>
        </w:rPr>
        <w:t>rewards</w:t>
      </w:r>
      <w:r w:rsidRPr="00DA115D">
        <w:rPr>
          <w:rFonts w:asciiTheme="minorHAnsi" w:hAnsiTheme="minorHAnsi" w:cstheme="minorHAnsi"/>
          <w:u w:val="single"/>
        </w:rPr>
        <w:t xml:space="preserve"> and exert intense efforts to obtain them</w:t>
      </w:r>
      <w:r w:rsidRPr="00DA115D">
        <w:rPr>
          <w:rFonts w:asciiTheme="minorHAnsi" w:hAnsiTheme="minorHAnsi" w:cstheme="minorHAnsi"/>
          <w:sz w:val="16"/>
        </w:rPr>
        <w:t xml:space="preserve">, just </w:t>
      </w:r>
      <w:r w:rsidRPr="00DA115D">
        <w:rPr>
          <w:rFonts w:asciiTheme="minorHAnsi" w:hAnsiTheme="minorHAnsi" w:cstheme="minorHAnsi"/>
          <w:highlight w:val="green"/>
          <w:u w:val="single"/>
        </w:rPr>
        <w:t>because they are enjoyable</w:t>
      </w:r>
      <w:r w:rsidRPr="00DA115D">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A115D">
        <w:rPr>
          <w:rFonts w:asciiTheme="minorHAnsi" w:hAnsiTheme="minorHAnsi" w:cstheme="minorHAnsi"/>
          <w:u w:val="single"/>
        </w:rPr>
        <w:t>using both humans and detailed invasive brain analysis of animals has discovered some critical ways that the brain processes pleasure</w:t>
      </w:r>
      <w:r w:rsidRPr="00DA115D">
        <w:rPr>
          <w:rFonts w:asciiTheme="minorHAnsi" w:hAnsiTheme="minorHAnsi" w:cstheme="minorHAnsi"/>
          <w:sz w:val="16"/>
        </w:rPr>
        <w:t xml:space="preserve"> [14]. </w:t>
      </w:r>
      <w:r w:rsidRPr="00DA115D">
        <w:rPr>
          <w:rFonts w:asciiTheme="minorHAnsi" w:hAnsiTheme="minorHAnsi" w:cstheme="minorHAnsi"/>
          <w:u w:val="single"/>
        </w:rPr>
        <w:t>Pleasure as a hallmark of reward is sufficient for defining a reward</w:t>
      </w:r>
      <w:r w:rsidRPr="00DA115D">
        <w:rPr>
          <w:rFonts w:asciiTheme="minorHAnsi" w:hAnsiTheme="minorHAnsi" w:cstheme="minorHAnsi"/>
          <w:sz w:val="16"/>
        </w:rPr>
        <w:t xml:space="preserve">, but it may not be necessary. </w:t>
      </w:r>
      <w:r w:rsidRPr="00DA115D">
        <w:rPr>
          <w:rFonts w:asciiTheme="minorHAnsi" w:hAnsiTheme="minorHAnsi" w:cstheme="minorHAnsi"/>
          <w:u w:val="single"/>
        </w:rPr>
        <w:t>A reward may generate positive</w:t>
      </w:r>
      <w:r w:rsidRPr="00DA115D">
        <w:rPr>
          <w:rFonts w:asciiTheme="minorHAnsi" w:hAnsiTheme="minorHAnsi" w:cstheme="minorHAnsi"/>
          <w:sz w:val="16"/>
        </w:rPr>
        <w:t xml:space="preserve"> learning and approach </w:t>
      </w:r>
      <w:r w:rsidRPr="00DA115D">
        <w:rPr>
          <w:rFonts w:asciiTheme="minorHAnsi" w:hAnsiTheme="minorHAnsi" w:cstheme="minorHAnsi"/>
          <w:u w:val="single"/>
        </w:rPr>
        <w:t>behavior</w:t>
      </w:r>
      <w:r w:rsidRPr="00DA115D">
        <w:rPr>
          <w:rFonts w:asciiTheme="minorHAnsi" w:hAnsiTheme="minorHAnsi" w:cstheme="minorHAnsi"/>
          <w:sz w:val="16"/>
        </w:rPr>
        <w:t xml:space="preserve"> simply </w:t>
      </w:r>
      <w:r w:rsidRPr="00DA115D">
        <w:rPr>
          <w:rFonts w:asciiTheme="minorHAnsi" w:hAnsiTheme="minorHAnsi" w:cstheme="minorHAnsi"/>
          <w:u w:val="single"/>
        </w:rPr>
        <w:t>because it contains substances that are essential for body function.</w:t>
      </w:r>
      <w:r w:rsidRPr="00DA115D">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A115D">
        <w:rPr>
          <w:rFonts w:asciiTheme="minorHAnsi" w:hAnsiTheme="minorHAnsi" w:cstheme="minorHAnsi"/>
          <w:u w:val="single"/>
        </w:rPr>
        <w:t>evolution and its basic principles found</w:t>
      </w:r>
      <w:r w:rsidRPr="00DA115D">
        <w:rPr>
          <w:rFonts w:asciiTheme="minorHAnsi" w:hAnsiTheme="minorHAnsi" w:cstheme="minorHAnsi"/>
          <w:sz w:val="16"/>
        </w:rPr>
        <w:t xml:space="preserve"> various </w:t>
      </w:r>
      <w:r w:rsidRPr="00DA115D">
        <w:rPr>
          <w:rFonts w:asciiTheme="minorHAnsi" w:hAnsiTheme="minorHAnsi" w:cstheme="minorHAnsi"/>
          <w:u w:val="single"/>
        </w:rPr>
        <w:t>mechanisms that steer behavior and biological development.</w:t>
      </w:r>
      <w:r w:rsidRPr="00DA115D">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A115D">
        <w:rPr>
          <w:rFonts w:asciiTheme="minorHAnsi" w:hAnsiTheme="minorHAnsi" w:cstheme="minorHAnsi"/>
          <w:b/>
          <w:bCs/>
          <w:highlight w:val="green"/>
          <w:u w:val="single"/>
        </w:rPr>
        <w:t>organisms are</w:t>
      </w:r>
      <w:r w:rsidRPr="00DA115D">
        <w:rPr>
          <w:rFonts w:asciiTheme="minorHAnsi" w:hAnsiTheme="minorHAnsi" w:cstheme="minorHAnsi"/>
          <w:u w:val="single"/>
        </w:rPr>
        <w:t xml:space="preserve"> the </w:t>
      </w:r>
      <w:r w:rsidRPr="00DA115D">
        <w:rPr>
          <w:rFonts w:asciiTheme="minorHAnsi" w:hAnsiTheme="minorHAnsi" w:cstheme="minorHAnsi"/>
          <w:b/>
          <w:bCs/>
          <w:highlight w:val="green"/>
          <w:u w:val="single"/>
        </w:rPr>
        <w:t>result of evolutionary competition.</w:t>
      </w:r>
      <w:r w:rsidRPr="00DA115D">
        <w:rPr>
          <w:rFonts w:asciiTheme="minorHAnsi" w:hAnsiTheme="minorHAnsi" w:cstheme="minorHAnsi"/>
          <w:sz w:val="16"/>
        </w:rPr>
        <w:t xml:space="preserve"> In fact, Richard </w:t>
      </w:r>
      <w:r w:rsidRPr="00DA115D">
        <w:rPr>
          <w:rFonts w:asciiTheme="minorHAnsi" w:hAnsiTheme="minorHAnsi" w:cstheme="minorHAnsi"/>
          <w:u w:val="single"/>
        </w:rPr>
        <w:t>Dawkins stresses gene survival and propagation as the basic mechanism of life</w:t>
      </w:r>
      <w:r w:rsidRPr="00DA115D">
        <w:rPr>
          <w:rFonts w:asciiTheme="minorHAnsi" w:hAnsiTheme="minorHAnsi" w:cstheme="minorHAnsi"/>
          <w:sz w:val="16"/>
        </w:rPr>
        <w:t xml:space="preserve"> [20]. Only genes that lead to </w:t>
      </w:r>
      <w:r w:rsidRPr="00DA115D">
        <w:rPr>
          <w:rFonts w:asciiTheme="minorHAnsi" w:hAnsiTheme="minorHAnsi" w:cstheme="minorHAnsi"/>
          <w:u w:val="single"/>
        </w:rPr>
        <w:t>the fittest phenotype will make it.</w:t>
      </w:r>
      <w:r w:rsidRPr="00DA115D">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DA115D">
        <w:rPr>
          <w:rFonts w:asciiTheme="minorHAnsi" w:hAnsiTheme="minorHAnsi" w:cstheme="minorHAnsi"/>
          <w:u w:val="single"/>
        </w:rPr>
        <w:t xml:space="preserve">the ultimate, distal function of </w:t>
      </w:r>
      <w:r w:rsidRPr="00DA115D">
        <w:rPr>
          <w:rFonts w:asciiTheme="minorHAnsi" w:hAnsiTheme="minorHAnsi" w:cstheme="minorHAnsi"/>
          <w:highlight w:val="green"/>
          <w:u w:val="single"/>
        </w:rPr>
        <w:t>rewards</w:t>
      </w:r>
      <w:r w:rsidRPr="00DA115D">
        <w:rPr>
          <w:rFonts w:asciiTheme="minorHAnsi" w:hAnsiTheme="minorHAnsi" w:cstheme="minorHAnsi"/>
          <w:u w:val="single"/>
        </w:rPr>
        <w:t xml:space="preserve"> is to </w:t>
      </w:r>
      <w:r w:rsidRPr="00DA115D">
        <w:rPr>
          <w:rFonts w:asciiTheme="minorHAnsi" w:hAnsiTheme="minorHAnsi" w:cstheme="minorHAnsi"/>
          <w:highlight w:val="green"/>
          <w:u w:val="single"/>
        </w:rPr>
        <w:t>increase evolutionary fitness</w:t>
      </w:r>
      <w:r w:rsidRPr="00DA115D">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A115D">
        <w:rPr>
          <w:rFonts w:asciiTheme="minorHAnsi" w:hAnsiTheme="minorHAnsi" w:cstheme="minorHAnsi"/>
          <w:u w:val="single"/>
        </w:rPr>
        <w:t>Behavioral reward functions have evolved to help individuals to survive and propagate their genes</w:t>
      </w:r>
      <w:r w:rsidRPr="00DA115D">
        <w:rPr>
          <w:rFonts w:asciiTheme="minorHAnsi" w:hAnsiTheme="minorHAnsi" w:cstheme="minorHAnsi"/>
          <w:sz w:val="16"/>
        </w:rPr>
        <w:t xml:space="preserve">. Apparently, </w:t>
      </w:r>
      <w:r w:rsidRPr="00DA115D">
        <w:rPr>
          <w:rFonts w:asciiTheme="minorHAnsi" w:hAnsiTheme="minorHAnsi" w:cstheme="minorHAnsi"/>
          <w:u w:val="single"/>
        </w:rPr>
        <w:t>people need to live well and long enough to reproduce.</w:t>
      </w:r>
      <w:r w:rsidRPr="00DA115D">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A115D">
        <w:rPr>
          <w:rFonts w:asciiTheme="minorHAnsi" w:hAnsiTheme="minorHAnsi" w:cstheme="minorHAnsi"/>
          <w:u w:val="single"/>
        </w:rPr>
        <w:t>any small edge will ultimately result in evolutionary advantage</w:t>
      </w:r>
      <w:r w:rsidRPr="00DA115D">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A115D">
        <w:rPr>
          <w:rFonts w:asciiTheme="minorHAnsi" w:hAnsiTheme="minorHAnsi" w:cstheme="minorHAnsi"/>
          <w:u w:val="single"/>
        </w:rPr>
        <w:t>Thus the distal reward function in gene propagation and evolutionary fitness defines the proximal reward functions that we see</w:t>
      </w:r>
      <w:r w:rsidRPr="00DA115D">
        <w:rPr>
          <w:rFonts w:asciiTheme="minorHAnsi" w:hAnsiTheme="minorHAnsi" w:cstheme="minorHAnsi"/>
          <w:sz w:val="16"/>
        </w:rPr>
        <w:t xml:space="preserve"> in everyday behavior. </w:t>
      </w:r>
      <w:r w:rsidRPr="00DA115D">
        <w:rPr>
          <w:rFonts w:asciiTheme="minorHAnsi" w:hAnsiTheme="minorHAnsi" w:cstheme="minorHAnsi"/>
          <w:highlight w:val="green"/>
          <w:u w:val="single"/>
        </w:rPr>
        <w:t>That is why foods, drinks, mates, and offspring are rewarding.</w:t>
      </w:r>
      <w:r w:rsidRPr="00DA115D">
        <w:rPr>
          <w:rFonts w:asciiTheme="minorHAnsi" w:hAnsiTheme="minorHAnsi" w:cstheme="minorHAnsi"/>
          <w:u w:val="single"/>
        </w:rPr>
        <w:t xml:space="preserve"> </w:t>
      </w:r>
      <w:r w:rsidRPr="00DA115D">
        <w:rPr>
          <w:rFonts w:asciiTheme="minorHAnsi" w:hAnsiTheme="minorHAnsi" w:cstheme="minorHAnsi"/>
          <w:sz w:val="16"/>
        </w:rPr>
        <w:t xml:space="preserve">There have been theories linking pleasure as a required component of health benefits </w:t>
      </w:r>
      <w:proofErr w:type="spellStart"/>
      <w:r w:rsidRPr="00DA115D">
        <w:rPr>
          <w:rFonts w:asciiTheme="minorHAnsi" w:hAnsiTheme="minorHAnsi" w:cstheme="minorHAnsi"/>
          <w:sz w:val="16"/>
        </w:rPr>
        <w:t>salutogenesis</w:t>
      </w:r>
      <w:proofErr w:type="spellEnd"/>
      <w:r w:rsidRPr="00DA115D">
        <w:rPr>
          <w:rFonts w:asciiTheme="minorHAnsi" w:hAnsiTheme="minorHAnsi" w:cstheme="minorHAnsi"/>
          <w:sz w:val="16"/>
        </w:rPr>
        <w:t>, (</w:t>
      </w:r>
      <w:proofErr w:type="spellStart"/>
      <w:r w:rsidRPr="00DA115D">
        <w:rPr>
          <w:rFonts w:asciiTheme="minorHAnsi" w:hAnsiTheme="minorHAnsi" w:cstheme="minorHAnsi"/>
          <w:sz w:val="16"/>
        </w:rPr>
        <w:t>salugenesis</w:t>
      </w:r>
      <w:proofErr w:type="spellEnd"/>
      <w:r w:rsidRPr="00DA115D">
        <w:rPr>
          <w:rFonts w:asciiTheme="minorHAnsi" w:hAnsiTheme="minorHAnsi" w:cstheme="minorHAnsi"/>
          <w:sz w:val="16"/>
        </w:rPr>
        <w:t xml:space="preserve">). In essence, under these terms, </w:t>
      </w:r>
      <w:r w:rsidRPr="00DA115D">
        <w:rPr>
          <w:rFonts w:asciiTheme="minorHAnsi" w:hAnsiTheme="minorHAnsi" w:cstheme="minorHAnsi"/>
          <w:u w:val="single"/>
        </w:rPr>
        <w:t>pleasure is described as a state or feeling of happiness and satisfaction resulting from an experience that one enjoys.</w:t>
      </w:r>
      <w:r w:rsidRPr="00DA115D">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A115D">
        <w:rPr>
          <w:rFonts w:asciiTheme="minorHAnsi" w:hAnsiTheme="minorHAnsi" w:cstheme="minorHAnsi"/>
          <w:sz w:val="16"/>
        </w:rPr>
        <w:t>morphinergic</w:t>
      </w:r>
      <w:proofErr w:type="spellEnd"/>
      <w:r w:rsidRPr="00DA115D">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A115D">
        <w:rPr>
          <w:rFonts w:asciiTheme="minorHAnsi" w:hAnsiTheme="minorHAnsi" w:cstheme="minorHAnsi"/>
          <w:sz w:val="16"/>
        </w:rPr>
        <w:t>hypodopaminergia</w:t>
      </w:r>
      <w:proofErr w:type="spellEnd"/>
      <w:r w:rsidRPr="00DA115D">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A115D">
        <w:rPr>
          <w:rFonts w:asciiTheme="minorHAnsi" w:hAnsiTheme="minorHAnsi" w:cstheme="minorHAnsi"/>
          <w:u w:val="single"/>
        </w:rPr>
        <w:t>pathways for ordinary liking and pleasure</w:t>
      </w:r>
      <w:r w:rsidRPr="00DA115D">
        <w:rPr>
          <w:rFonts w:asciiTheme="minorHAnsi" w:hAnsiTheme="minorHAnsi" w:cstheme="minorHAnsi"/>
          <w:sz w:val="16"/>
        </w:rPr>
        <w:t xml:space="preserve">, which </w:t>
      </w:r>
      <w:r w:rsidRPr="00DA115D">
        <w:rPr>
          <w:rFonts w:asciiTheme="minorHAnsi" w:hAnsiTheme="minorHAnsi" w:cstheme="minorHAnsi"/>
          <w:u w:val="single"/>
        </w:rPr>
        <w:t>are limited in scope</w:t>
      </w:r>
      <w:r w:rsidRPr="00DA115D">
        <w:rPr>
          <w:rFonts w:asciiTheme="minorHAnsi" w:hAnsiTheme="minorHAnsi" w:cstheme="minorHAnsi"/>
          <w:sz w:val="16"/>
        </w:rPr>
        <w:t xml:space="preserve"> as described above in this commentary. However, </w:t>
      </w:r>
      <w:r w:rsidRPr="00DA115D">
        <w:rPr>
          <w:rFonts w:asciiTheme="minorHAnsi" w:hAnsiTheme="minorHAnsi" w:cstheme="minorHAnsi"/>
          <w:u w:val="single"/>
        </w:rPr>
        <w:t xml:space="preserve">there are </w:t>
      </w:r>
      <w:r w:rsidRPr="00DA115D">
        <w:rPr>
          <w:rFonts w:asciiTheme="minorHAnsi" w:hAnsiTheme="minorHAnsi" w:cstheme="minorHAnsi"/>
          <w:b/>
          <w:bCs/>
          <w:highlight w:val="green"/>
          <w:u w:val="single"/>
        </w:rPr>
        <w:t>many brain regions</w:t>
      </w:r>
      <w:r w:rsidRPr="00DA115D">
        <w:rPr>
          <w:rFonts w:asciiTheme="minorHAnsi" w:hAnsiTheme="minorHAnsi" w:cstheme="minorHAnsi"/>
          <w:sz w:val="16"/>
        </w:rPr>
        <w:t xml:space="preserve">, often termed hot and cold spots, </w:t>
      </w:r>
      <w:r w:rsidRPr="00DA115D">
        <w:rPr>
          <w:rFonts w:asciiTheme="minorHAnsi" w:hAnsiTheme="minorHAnsi" w:cstheme="minorHAnsi"/>
          <w:u w:val="single"/>
        </w:rPr>
        <w:t xml:space="preserve">that significantly </w:t>
      </w:r>
      <w:r w:rsidRPr="00DA115D">
        <w:rPr>
          <w:rFonts w:asciiTheme="minorHAnsi" w:hAnsiTheme="minorHAnsi" w:cstheme="minorHAnsi"/>
          <w:b/>
          <w:bCs/>
          <w:highlight w:val="green"/>
          <w:u w:val="single"/>
        </w:rPr>
        <w:t>modulate</w:t>
      </w:r>
      <w:r w:rsidRPr="00DA115D">
        <w:rPr>
          <w:rFonts w:asciiTheme="minorHAnsi" w:hAnsiTheme="minorHAnsi" w:cstheme="minorHAnsi"/>
          <w:sz w:val="16"/>
        </w:rPr>
        <w:t xml:space="preserve"> (increase or decrease) </w:t>
      </w:r>
      <w:r w:rsidRPr="00DA115D">
        <w:rPr>
          <w:rFonts w:asciiTheme="minorHAnsi" w:hAnsiTheme="minorHAnsi" w:cstheme="minorHAnsi"/>
          <w:u w:val="single"/>
        </w:rPr>
        <w:t xml:space="preserve">our </w:t>
      </w:r>
      <w:r w:rsidRPr="00DA115D">
        <w:rPr>
          <w:rFonts w:asciiTheme="minorHAnsi" w:hAnsiTheme="minorHAnsi" w:cstheme="minorHAnsi"/>
          <w:b/>
          <w:bCs/>
          <w:highlight w:val="green"/>
          <w:u w:val="single"/>
        </w:rPr>
        <w:t>pleasure or</w:t>
      </w:r>
      <w:r w:rsidRPr="00DA115D">
        <w:rPr>
          <w:rFonts w:asciiTheme="minorHAnsi" w:hAnsiTheme="minorHAnsi" w:cstheme="minorHAnsi"/>
          <w:u w:val="single"/>
        </w:rPr>
        <w:t xml:space="preserve"> even </w:t>
      </w:r>
      <w:r w:rsidRPr="00DA115D">
        <w:rPr>
          <w:rFonts w:asciiTheme="minorHAnsi" w:hAnsiTheme="minorHAnsi" w:cstheme="minorHAnsi"/>
          <w:b/>
          <w:bCs/>
          <w:highlight w:val="green"/>
          <w:u w:val="single"/>
        </w:rPr>
        <w:t>produce the opposite</w:t>
      </w:r>
      <w:r w:rsidRPr="00DA115D">
        <w:rPr>
          <w:rFonts w:asciiTheme="minorHAnsi" w:hAnsiTheme="minorHAnsi" w:cstheme="minorHAnsi"/>
          <w:sz w:val="16"/>
        </w:rPr>
        <w:t xml:space="preserve"> of pleasure— that is </w:t>
      </w:r>
      <w:r w:rsidRPr="00DA115D">
        <w:rPr>
          <w:rFonts w:asciiTheme="minorHAnsi" w:hAnsiTheme="minorHAnsi" w:cstheme="minorHAnsi"/>
          <w:u w:val="single"/>
        </w:rPr>
        <w:t>disgust and fear</w:t>
      </w:r>
      <w:r w:rsidRPr="00DA115D">
        <w:rPr>
          <w:rFonts w:asciiTheme="minorHAnsi" w:hAnsiTheme="minorHAnsi" w:cstheme="minorHAnsi"/>
          <w:sz w:val="16"/>
        </w:rPr>
        <w:t xml:space="preserve"> [39]. </w:t>
      </w:r>
      <w:r w:rsidRPr="00DA115D">
        <w:rPr>
          <w:rFonts w:asciiTheme="minorHAnsi" w:hAnsiTheme="minorHAnsi" w:cstheme="minorHAnsi"/>
          <w:u w:val="single"/>
        </w:rPr>
        <w:t>One</w:t>
      </w:r>
      <w:r w:rsidRPr="00DA115D">
        <w:rPr>
          <w:rFonts w:asciiTheme="minorHAnsi" w:hAnsiTheme="minorHAnsi" w:cstheme="minorHAnsi"/>
          <w:sz w:val="16"/>
        </w:rPr>
        <w:t xml:space="preserve"> specific </w:t>
      </w:r>
      <w:r w:rsidRPr="00DA115D">
        <w:rPr>
          <w:rFonts w:asciiTheme="minorHAnsi" w:hAnsiTheme="minorHAnsi" w:cstheme="minorHAnsi"/>
          <w:u w:val="single"/>
        </w:rPr>
        <w:t>region</w:t>
      </w:r>
      <w:r w:rsidRPr="00DA115D">
        <w:rPr>
          <w:rFonts w:asciiTheme="minorHAnsi" w:hAnsiTheme="minorHAnsi" w:cstheme="minorHAnsi"/>
          <w:sz w:val="16"/>
        </w:rPr>
        <w:t xml:space="preserve"> of the nucleus </w:t>
      </w:r>
      <w:proofErr w:type="spellStart"/>
      <w:r w:rsidRPr="00DA115D">
        <w:rPr>
          <w:rFonts w:asciiTheme="minorHAnsi" w:hAnsiTheme="minorHAnsi" w:cstheme="minorHAnsi"/>
          <w:sz w:val="16"/>
        </w:rPr>
        <w:t>accumbens</w:t>
      </w:r>
      <w:proofErr w:type="spellEnd"/>
      <w:r w:rsidRPr="00DA115D">
        <w:rPr>
          <w:rFonts w:asciiTheme="minorHAnsi" w:hAnsiTheme="minorHAnsi" w:cstheme="minorHAnsi"/>
          <w:sz w:val="16"/>
        </w:rPr>
        <w:t xml:space="preserve"> </w:t>
      </w:r>
      <w:r w:rsidRPr="00DA115D">
        <w:rPr>
          <w:rFonts w:asciiTheme="minorHAnsi" w:hAnsiTheme="minorHAnsi" w:cstheme="minorHAnsi"/>
          <w:u w:val="single"/>
        </w:rPr>
        <w:t>is organized like a computer keyboard, with particular stimulus triggers in rows</w:t>
      </w:r>
      <w:r w:rsidRPr="00DA115D">
        <w:rPr>
          <w:rFonts w:asciiTheme="minorHAnsi" w:hAnsiTheme="minorHAnsi" w:cstheme="minorHAnsi"/>
          <w:sz w:val="16"/>
        </w:rPr>
        <w:t xml:space="preserve">— producing an increase and decrease of pleasure and disgust. Moreover, </w:t>
      </w:r>
      <w:r w:rsidRPr="00DA115D">
        <w:rPr>
          <w:rFonts w:asciiTheme="minorHAnsi" w:hAnsiTheme="minorHAnsi" w:cstheme="minorHAnsi"/>
          <w:u w:val="single"/>
        </w:rPr>
        <w:t>the cortex has unique roles in the cognitive evaluation of our feelings of pleasure</w:t>
      </w:r>
      <w:r w:rsidRPr="00DA115D">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DA115D">
        <w:rPr>
          <w:rFonts w:asciiTheme="minorHAnsi" w:hAnsiTheme="minorHAnsi" w:cstheme="minorHAnsi"/>
          <w:sz w:val="16"/>
        </w:rPr>
        <w:t>mesocorticolimbic</w:t>
      </w:r>
      <w:proofErr w:type="spellEnd"/>
      <w:r w:rsidRPr="00DA115D">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DA115D">
        <w:rPr>
          <w:rFonts w:asciiTheme="minorHAnsi" w:hAnsiTheme="minorHAnsi" w:cstheme="minorHAnsi"/>
          <w:sz w:val="16"/>
        </w:rPr>
        <w:t>accumbens</w:t>
      </w:r>
      <w:proofErr w:type="spellEnd"/>
      <w:r w:rsidRPr="00DA115D">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DA115D">
        <w:rPr>
          <w:rFonts w:asciiTheme="minorHAnsi" w:hAnsiTheme="minorHAnsi" w:cstheme="minorHAnsi"/>
          <w:sz w:val="16"/>
        </w:rPr>
        <w:t>accumbens</w:t>
      </w:r>
      <w:proofErr w:type="spellEnd"/>
      <w:r w:rsidRPr="00DA115D">
        <w:rPr>
          <w:rFonts w:asciiTheme="minorHAnsi" w:hAnsiTheme="minorHAnsi" w:cstheme="minorHAnsi"/>
          <w:sz w:val="16"/>
        </w:rPr>
        <w:t xml:space="preserve"> (</w:t>
      </w:r>
      <w:proofErr w:type="spellStart"/>
      <w:r w:rsidRPr="00DA115D">
        <w:rPr>
          <w:rFonts w:asciiTheme="minorHAnsi" w:hAnsiTheme="minorHAnsi" w:cstheme="minorHAnsi"/>
          <w:sz w:val="16"/>
        </w:rPr>
        <w:t>NAc</w:t>
      </w:r>
      <w:proofErr w:type="spellEnd"/>
      <w:r w:rsidRPr="00DA115D">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DA115D">
        <w:rPr>
          <w:rFonts w:asciiTheme="minorHAnsi" w:hAnsiTheme="minorHAnsi" w:cstheme="minorHAnsi"/>
          <w:sz w:val="16"/>
        </w:rPr>
        <w:t>NAc</w:t>
      </w:r>
      <w:proofErr w:type="spellEnd"/>
      <w:r w:rsidRPr="00DA115D">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DA115D">
        <w:rPr>
          <w:rFonts w:asciiTheme="minorHAnsi" w:hAnsiTheme="minorHAnsi" w:cstheme="minorHAnsi"/>
          <w:sz w:val="16"/>
        </w:rPr>
        <w:t>NAc</w:t>
      </w:r>
      <w:proofErr w:type="spellEnd"/>
      <w:r w:rsidRPr="00DA115D">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A115D">
        <w:rPr>
          <w:rFonts w:asciiTheme="minorHAnsi" w:hAnsiTheme="minorHAnsi" w:cstheme="minorHAnsi"/>
          <w:sz w:val="16"/>
        </w:rPr>
        <w:t>hypodopaminergia</w:t>
      </w:r>
      <w:proofErr w:type="spellEnd"/>
      <w:r w:rsidRPr="00DA115D">
        <w:rPr>
          <w:rFonts w:asciiTheme="minorHAnsi" w:hAnsiTheme="minorHAnsi" w:cstheme="minorHAnsi"/>
          <w:sz w:val="16"/>
        </w:rPr>
        <w:t xml:space="preserve"> in the “Brain Reward Cascade” that contribute to addiction and compulsive behaviors [3,6,41]. Furthermore, ordinary </w:t>
      </w:r>
      <w:r w:rsidRPr="00DA115D">
        <w:rPr>
          <w:rFonts w:asciiTheme="minorHAnsi" w:hAnsiTheme="minorHAnsi" w:cstheme="minorHAnsi"/>
          <w:u w:val="single"/>
        </w:rPr>
        <w:t>“</w:t>
      </w:r>
      <w:r w:rsidRPr="00DA115D">
        <w:rPr>
          <w:rFonts w:asciiTheme="minorHAnsi" w:hAnsiTheme="minorHAnsi" w:cstheme="minorHAnsi"/>
          <w:highlight w:val="green"/>
          <w:u w:val="single"/>
        </w:rPr>
        <w:t>liking</w:t>
      </w:r>
      <w:r w:rsidRPr="00DA115D">
        <w:rPr>
          <w:rFonts w:asciiTheme="minorHAnsi" w:hAnsiTheme="minorHAnsi" w:cstheme="minorHAnsi"/>
          <w:u w:val="single"/>
        </w:rPr>
        <w:t xml:space="preserve">” of </w:t>
      </w:r>
      <w:r w:rsidRPr="00DA115D">
        <w:rPr>
          <w:rFonts w:asciiTheme="minorHAnsi" w:hAnsiTheme="minorHAnsi" w:cstheme="minorHAnsi"/>
          <w:highlight w:val="green"/>
          <w:u w:val="single"/>
        </w:rPr>
        <w:t>something</w:t>
      </w:r>
      <w:r w:rsidRPr="00DA115D">
        <w:rPr>
          <w:rFonts w:asciiTheme="minorHAnsi" w:hAnsiTheme="minorHAnsi" w:cstheme="minorHAnsi"/>
          <w:u w:val="single"/>
        </w:rPr>
        <w:t xml:space="preserve">, or pure pleasure, is </w:t>
      </w:r>
      <w:r w:rsidRPr="00DA115D">
        <w:rPr>
          <w:rFonts w:asciiTheme="minorHAnsi" w:hAnsiTheme="minorHAnsi" w:cstheme="minorHAnsi"/>
          <w:highlight w:val="green"/>
          <w:u w:val="single"/>
        </w:rPr>
        <w:t>represented by</w:t>
      </w:r>
      <w:r w:rsidRPr="00DA115D">
        <w:rPr>
          <w:rFonts w:asciiTheme="minorHAnsi" w:hAnsiTheme="minorHAnsi" w:cstheme="minorHAnsi"/>
          <w:sz w:val="16"/>
        </w:rPr>
        <w:t xml:space="preserve"> small </w:t>
      </w:r>
      <w:r w:rsidRPr="00DA115D">
        <w:rPr>
          <w:rFonts w:asciiTheme="minorHAnsi" w:hAnsiTheme="minorHAnsi" w:cstheme="minorHAnsi"/>
          <w:highlight w:val="green"/>
          <w:u w:val="single"/>
        </w:rPr>
        <w:t>regions</w:t>
      </w:r>
      <w:r w:rsidRPr="00DA115D">
        <w:rPr>
          <w:rFonts w:asciiTheme="minorHAnsi" w:hAnsiTheme="minorHAnsi" w:cstheme="minorHAnsi"/>
          <w:sz w:val="16"/>
        </w:rPr>
        <w:t xml:space="preserve"> mainly </w:t>
      </w:r>
      <w:r w:rsidRPr="00DA115D">
        <w:rPr>
          <w:rFonts w:asciiTheme="minorHAnsi" w:hAnsiTheme="minorHAnsi" w:cstheme="minorHAnsi"/>
          <w:highlight w:val="green"/>
          <w:u w:val="single"/>
        </w:rPr>
        <w:t>in the limbic system</w:t>
      </w:r>
      <w:r w:rsidRPr="00DA115D">
        <w:rPr>
          <w:rFonts w:asciiTheme="minorHAnsi" w:hAnsiTheme="minorHAnsi" w:cstheme="minorHAnsi"/>
          <w:sz w:val="16"/>
        </w:rPr>
        <w:t xml:space="preserve"> (old reptilian part of the brain). These may be </w:t>
      </w:r>
      <w:r w:rsidRPr="00DA115D">
        <w:rPr>
          <w:rFonts w:asciiTheme="minorHAnsi" w:hAnsiTheme="minorHAnsi" w:cstheme="minorHAnsi"/>
          <w:u w:val="single"/>
        </w:rPr>
        <w:t>part of larger neural circuits.</w:t>
      </w:r>
      <w:r w:rsidRPr="00DA115D">
        <w:rPr>
          <w:rFonts w:asciiTheme="minorHAnsi" w:hAnsiTheme="minorHAnsi" w:cstheme="minorHAnsi"/>
          <w:sz w:val="16"/>
        </w:rPr>
        <w:t xml:space="preserve"> In Latin, </w:t>
      </w:r>
      <w:proofErr w:type="spellStart"/>
      <w:r w:rsidRPr="00DA115D">
        <w:rPr>
          <w:rFonts w:asciiTheme="minorHAnsi" w:hAnsiTheme="minorHAnsi" w:cstheme="minorHAnsi"/>
          <w:sz w:val="16"/>
        </w:rPr>
        <w:t>hedus</w:t>
      </w:r>
      <w:proofErr w:type="spellEnd"/>
      <w:r w:rsidRPr="00DA115D">
        <w:rPr>
          <w:rFonts w:asciiTheme="minorHAnsi" w:hAnsiTheme="minorHAnsi" w:cstheme="minorHAnsi"/>
          <w:sz w:val="16"/>
        </w:rPr>
        <w:t xml:space="preserve"> is the term for “sweet”; and in Greek, </w:t>
      </w:r>
      <w:proofErr w:type="spellStart"/>
      <w:r w:rsidRPr="00DA115D">
        <w:rPr>
          <w:rFonts w:asciiTheme="minorHAnsi" w:hAnsiTheme="minorHAnsi" w:cstheme="minorHAnsi"/>
          <w:sz w:val="16"/>
        </w:rPr>
        <w:t>hodone</w:t>
      </w:r>
      <w:proofErr w:type="spellEnd"/>
      <w:r w:rsidRPr="00DA115D">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DA115D">
        <w:rPr>
          <w:rFonts w:asciiTheme="minorHAnsi" w:hAnsiTheme="minorHAnsi" w:cstheme="minorHAnsi"/>
          <w:sz w:val="16"/>
        </w:rPr>
        <w:t>NAc</w:t>
      </w:r>
      <w:proofErr w:type="spellEnd"/>
      <w:r w:rsidRPr="00DA115D">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DA115D">
        <w:rPr>
          <w:rFonts w:asciiTheme="minorHAnsi" w:hAnsiTheme="minorHAnsi" w:cstheme="minorHAnsi"/>
          <w:sz w:val="16"/>
        </w:rPr>
        <w:t>Vanyukov</w:t>
      </w:r>
      <w:proofErr w:type="spellEnd"/>
      <w:r w:rsidRPr="00DA115D">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DA115D">
        <w:rPr>
          <w:rFonts w:asciiTheme="minorHAnsi" w:hAnsiTheme="minorHAnsi" w:cstheme="minorHAnsi"/>
          <w:u w:val="single"/>
        </w:rPr>
        <w:t>Sousa et al.</w:t>
      </w:r>
      <w:r w:rsidRPr="00DA115D">
        <w:rPr>
          <w:rFonts w:asciiTheme="minorHAnsi" w:hAnsiTheme="minorHAnsi" w:cstheme="minorHAnsi"/>
          <w:sz w:val="16"/>
        </w:rPr>
        <w:t xml:space="preserve"> [50] small case </w:t>
      </w:r>
      <w:r w:rsidRPr="00DA115D">
        <w:rPr>
          <w:rFonts w:asciiTheme="minorHAnsi" w:hAnsiTheme="minorHAnsi" w:cstheme="minorHAnsi"/>
          <w:u w:val="single"/>
        </w:rPr>
        <w:t xml:space="preserve">found various </w:t>
      </w:r>
      <w:r w:rsidRPr="00DA115D">
        <w:rPr>
          <w:rFonts w:asciiTheme="minorHAnsi" w:hAnsiTheme="minorHAnsi" w:cstheme="minorHAnsi"/>
          <w:highlight w:val="green"/>
          <w:u w:val="single"/>
        </w:rPr>
        <w:t>differentially expressed genes</w:t>
      </w:r>
      <w:r w:rsidRPr="00DA115D">
        <w:rPr>
          <w:rFonts w:asciiTheme="minorHAnsi" w:hAnsiTheme="minorHAnsi" w:cstheme="minorHAnsi"/>
          <w:u w:val="single"/>
        </w:rPr>
        <w:t xml:space="preserve">, to </w:t>
      </w:r>
      <w:r w:rsidRPr="00DA115D">
        <w:rPr>
          <w:rFonts w:asciiTheme="minorHAnsi" w:hAnsiTheme="minorHAnsi" w:cstheme="minorHAnsi"/>
          <w:highlight w:val="green"/>
          <w:u w:val="single"/>
        </w:rPr>
        <w:t>associate with pleasure</w:t>
      </w:r>
      <w:r w:rsidRPr="00DA115D">
        <w:rPr>
          <w:rFonts w:asciiTheme="minorHAnsi" w:hAnsiTheme="minorHAnsi" w:cstheme="minorHAnsi"/>
          <w:u w:val="single"/>
        </w:rPr>
        <w:t xml:space="preserve"> related </w:t>
      </w:r>
      <w:r w:rsidRPr="00DA115D">
        <w:rPr>
          <w:rFonts w:asciiTheme="minorHAnsi" w:hAnsiTheme="minorHAnsi" w:cstheme="minorHAnsi"/>
          <w:highlight w:val="green"/>
          <w:u w:val="single"/>
        </w:rPr>
        <w:t>systems.</w:t>
      </w:r>
    </w:p>
    <w:p w14:paraId="775D75ED" w14:textId="77777777" w:rsidR="00A94F4A" w:rsidRPr="00DA115D" w:rsidRDefault="00A94F4A" w:rsidP="00A94F4A">
      <w:pPr>
        <w:rPr>
          <w:rFonts w:asciiTheme="minorHAnsi" w:hAnsiTheme="minorHAnsi" w:cstheme="minorHAnsi"/>
          <w:u w:val="single"/>
        </w:rPr>
      </w:pPr>
    </w:p>
    <w:p w14:paraId="5782073F" w14:textId="77777777" w:rsidR="00A94F4A" w:rsidRPr="00DA115D" w:rsidRDefault="00A94F4A" w:rsidP="00A94F4A">
      <w:pPr>
        <w:rPr>
          <w:rFonts w:asciiTheme="minorHAnsi" w:hAnsiTheme="minorHAnsi" w:cstheme="minorHAnsi"/>
          <w:u w:val="single"/>
        </w:rPr>
      </w:pPr>
    </w:p>
    <w:p w14:paraId="325CE95C" w14:textId="77777777" w:rsidR="00A94F4A" w:rsidRPr="00DA115D" w:rsidRDefault="00A94F4A" w:rsidP="00A94F4A">
      <w:pPr>
        <w:rPr>
          <w:rFonts w:asciiTheme="minorHAnsi" w:hAnsiTheme="minorHAnsi" w:cstheme="minorHAnsi"/>
          <w:sz w:val="16"/>
        </w:rPr>
      </w:pPr>
      <w:r w:rsidRPr="00DA115D">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DA115D">
        <w:rPr>
          <w:rFonts w:asciiTheme="minorHAnsi" w:hAnsiTheme="minorHAnsi" w:cstheme="minorHAnsi"/>
          <w:sz w:val="16"/>
        </w:rPr>
        <w:t>Sestan</w:t>
      </w:r>
      <w:proofErr w:type="spellEnd"/>
      <w:r w:rsidRPr="00DA115D">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A115D">
        <w:rPr>
          <w:rFonts w:asciiTheme="minorHAnsi" w:hAnsiTheme="minorHAnsi" w:cstheme="minorHAnsi"/>
          <w:sz w:val="16"/>
        </w:rPr>
        <w:t>Sestan</w:t>
      </w:r>
      <w:proofErr w:type="spellEnd"/>
      <w:r w:rsidRPr="00DA115D">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A115D">
        <w:rPr>
          <w:rFonts w:asciiTheme="minorHAnsi" w:hAnsiTheme="minorHAnsi" w:cstheme="minorHAnsi"/>
          <w:highlight w:val="green"/>
          <w:u w:val="single"/>
        </w:rPr>
        <w:t>researchers examined</w:t>
      </w:r>
      <w:r w:rsidRPr="00DA115D">
        <w:rPr>
          <w:rFonts w:asciiTheme="minorHAnsi" w:hAnsiTheme="minorHAnsi" w:cstheme="minorHAnsi"/>
          <w:u w:val="single"/>
        </w:rPr>
        <w:t xml:space="preserve"> 247 specimens of </w:t>
      </w:r>
      <w:r w:rsidRPr="00DA115D">
        <w:rPr>
          <w:rFonts w:asciiTheme="minorHAnsi" w:hAnsiTheme="minorHAnsi" w:cstheme="minorHAnsi"/>
          <w:highlight w:val="green"/>
          <w:u w:val="single"/>
        </w:rPr>
        <w:t>neural tissue</w:t>
      </w:r>
      <w:r w:rsidRPr="00DA115D">
        <w:rPr>
          <w:rFonts w:asciiTheme="minorHAnsi" w:hAnsiTheme="minorHAnsi" w:cstheme="minorHAnsi"/>
          <w:u w:val="single"/>
        </w:rPr>
        <w:t xml:space="preserve"> from six humans, five chimpanzees, and five macaque monkeys.</w:t>
      </w:r>
      <w:r w:rsidRPr="00DA115D">
        <w:rPr>
          <w:rFonts w:asciiTheme="minorHAnsi" w:hAnsiTheme="minorHAnsi" w:cstheme="minorHAnsi"/>
          <w:sz w:val="16"/>
        </w:rPr>
        <w:t xml:space="preserve"> Moreover, these </w:t>
      </w:r>
      <w:r w:rsidRPr="00DA115D">
        <w:rPr>
          <w:rFonts w:asciiTheme="minorHAnsi" w:hAnsiTheme="minorHAnsi" w:cstheme="minorHAnsi"/>
          <w:u w:val="single"/>
        </w:rPr>
        <w:t>investigators analyzed which genes were turned on or off in 16 regions of the brain.</w:t>
      </w:r>
      <w:r w:rsidRPr="00DA115D">
        <w:rPr>
          <w:rFonts w:asciiTheme="minorHAnsi" w:hAnsiTheme="minorHAnsi" w:cstheme="minorHAnsi"/>
          <w:sz w:val="16"/>
        </w:rPr>
        <w:t xml:space="preserve"> While </w:t>
      </w:r>
      <w:r w:rsidRPr="00DA115D">
        <w:rPr>
          <w:rFonts w:asciiTheme="minorHAnsi" w:hAnsiTheme="minorHAnsi" w:cstheme="minorHAnsi"/>
          <w:u w:val="single"/>
        </w:rPr>
        <w:t xml:space="preserve">the differences among species were subtle, </w:t>
      </w:r>
      <w:r w:rsidRPr="00DA115D">
        <w:rPr>
          <w:rFonts w:asciiTheme="minorHAnsi" w:hAnsiTheme="minorHAnsi" w:cstheme="minorHAnsi"/>
          <w:b/>
          <w:bCs/>
          <w:highlight w:val="green"/>
          <w:u w:val="single"/>
        </w:rPr>
        <w:t>there was</w:t>
      </w:r>
      <w:r w:rsidRPr="00DA115D">
        <w:rPr>
          <w:rFonts w:asciiTheme="minorHAnsi" w:hAnsiTheme="minorHAnsi" w:cstheme="minorHAnsi"/>
          <w:u w:val="single"/>
        </w:rPr>
        <w:t xml:space="preserve"> a </w:t>
      </w:r>
      <w:r w:rsidRPr="00DA115D">
        <w:rPr>
          <w:rFonts w:asciiTheme="minorHAnsi" w:hAnsiTheme="minorHAnsi" w:cstheme="minorHAnsi"/>
          <w:b/>
          <w:bCs/>
          <w:highlight w:val="green"/>
          <w:u w:val="single"/>
        </w:rPr>
        <w:t>remarkable contrast in</w:t>
      </w:r>
      <w:r w:rsidRPr="00DA115D">
        <w:rPr>
          <w:rFonts w:asciiTheme="minorHAnsi" w:hAnsiTheme="minorHAnsi" w:cstheme="minorHAnsi"/>
          <w:u w:val="single"/>
        </w:rPr>
        <w:t xml:space="preserve"> the</w:t>
      </w:r>
      <w:r w:rsidRPr="00DA115D">
        <w:rPr>
          <w:rFonts w:asciiTheme="minorHAnsi" w:hAnsiTheme="minorHAnsi" w:cstheme="minorHAnsi"/>
          <w:b/>
          <w:bCs/>
          <w:u w:val="single"/>
        </w:rPr>
        <w:t xml:space="preserve"> </w:t>
      </w:r>
      <w:r w:rsidRPr="00DA115D">
        <w:rPr>
          <w:rFonts w:asciiTheme="minorHAnsi" w:hAnsiTheme="minorHAnsi" w:cstheme="minorHAnsi"/>
          <w:b/>
          <w:bCs/>
          <w:highlight w:val="green"/>
          <w:u w:val="single"/>
        </w:rPr>
        <w:t>neocortices</w:t>
      </w:r>
      <w:r w:rsidRPr="00DA115D">
        <w:rPr>
          <w:rFonts w:asciiTheme="minorHAnsi" w:hAnsiTheme="minorHAnsi" w:cstheme="minorHAnsi"/>
          <w:sz w:val="16"/>
        </w:rPr>
        <w:t xml:space="preserve">, specifically </w:t>
      </w:r>
      <w:r w:rsidRPr="00DA115D">
        <w:rPr>
          <w:rFonts w:asciiTheme="minorHAnsi" w:hAnsiTheme="minorHAnsi" w:cstheme="minorHAnsi"/>
          <w:u w:val="single"/>
        </w:rPr>
        <w:t xml:space="preserve">in an </w:t>
      </w:r>
      <w:r w:rsidRPr="00DA115D">
        <w:rPr>
          <w:rFonts w:asciiTheme="minorHAnsi" w:hAnsiTheme="minorHAnsi" w:cstheme="minorHAnsi"/>
          <w:highlight w:val="green"/>
          <w:u w:val="single"/>
        </w:rPr>
        <w:t>area of the brain</w:t>
      </w:r>
      <w:r w:rsidRPr="00DA115D">
        <w:rPr>
          <w:rFonts w:asciiTheme="minorHAnsi" w:hAnsiTheme="minorHAnsi" w:cstheme="minorHAnsi"/>
          <w:u w:val="single"/>
        </w:rPr>
        <w:t xml:space="preserve"> that is much </w:t>
      </w:r>
      <w:r w:rsidRPr="00DA115D">
        <w:rPr>
          <w:rFonts w:asciiTheme="minorHAnsi" w:hAnsiTheme="minorHAnsi" w:cstheme="minorHAnsi"/>
          <w:highlight w:val="green"/>
          <w:u w:val="single"/>
        </w:rPr>
        <w:t>more developed in humans</w:t>
      </w:r>
      <w:r w:rsidRPr="00DA115D">
        <w:rPr>
          <w:rFonts w:asciiTheme="minorHAnsi" w:hAnsiTheme="minorHAnsi" w:cstheme="minorHAnsi"/>
          <w:u w:val="single"/>
        </w:rPr>
        <w:t xml:space="preserve"> than in chimpanzees.</w:t>
      </w:r>
      <w:r w:rsidRPr="00DA115D">
        <w:rPr>
          <w:rFonts w:asciiTheme="minorHAnsi" w:hAnsiTheme="minorHAnsi" w:cstheme="minorHAnsi"/>
          <w:sz w:val="16"/>
        </w:rPr>
        <w:t xml:space="preserve"> In fact, these researchers found that a gene called </w:t>
      </w:r>
      <w:r w:rsidRPr="00DA115D">
        <w:rPr>
          <w:rFonts w:asciiTheme="minorHAnsi" w:hAnsiTheme="minorHAnsi" w:cstheme="minorHAnsi"/>
          <w:u w:val="single"/>
        </w:rPr>
        <w:t>tyrosine hydroxylase (</w:t>
      </w:r>
      <w:r w:rsidRPr="00DA115D">
        <w:rPr>
          <w:rFonts w:asciiTheme="minorHAnsi" w:hAnsiTheme="minorHAnsi" w:cstheme="minorHAnsi"/>
          <w:highlight w:val="green"/>
          <w:u w:val="single"/>
        </w:rPr>
        <w:t>TH</w:t>
      </w:r>
      <w:r w:rsidRPr="00DA115D">
        <w:rPr>
          <w:rFonts w:asciiTheme="minorHAnsi" w:hAnsiTheme="minorHAnsi" w:cstheme="minorHAnsi"/>
          <w:u w:val="single"/>
        </w:rPr>
        <w:t xml:space="preserve">) for the enzyme, </w:t>
      </w:r>
      <w:r w:rsidRPr="00DA115D">
        <w:rPr>
          <w:rFonts w:asciiTheme="minorHAnsi" w:hAnsiTheme="minorHAnsi" w:cstheme="minorHAnsi"/>
          <w:highlight w:val="green"/>
          <w:u w:val="single"/>
        </w:rPr>
        <w:t>responsible for</w:t>
      </w:r>
      <w:r w:rsidRPr="00DA115D">
        <w:rPr>
          <w:rFonts w:asciiTheme="minorHAnsi" w:hAnsiTheme="minorHAnsi" w:cstheme="minorHAnsi"/>
          <w:u w:val="single"/>
        </w:rPr>
        <w:t xml:space="preserve"> the </w:t>
      </w:r>
      <w:r w:rsidRPr="00DA115D">
        <w:rPr>
          <w:rFonts w:asciiTheme="minorHAnsi" w:hAnsiTheme="minorHAnsi" w:cstheme="minorHAnsi"/>
          <w:highlight w:val="green"/>
          <w:u w:val="single"/>
        </w:rPr>
        <w:t>production of dopamine</w:t>
      </w:r>
      <w:r w:rsidRPr="00DA115D">
        <w:rPr>
          <w:rFonts w:asciiTheme="minorHAnsi" w:hAnsiTheme="minorHAnsi" w:cstheme="minorHAnsi"/>
          <w:sz w:val="16"/>
        </w:rPr>
        <w:t xml:space="preserve">, was </w:t>
      </w:r>
      <w:r w:rsidRPr="00DA115D">
        <w:rPr>
          <w:rFonts w:asciiTheme="minorHAnsi" w:hAnsiTheme="minorHAnsi" w:cstheme="minorHAnsi"/>
          <w:u w:val="single"/>
        </w:rPr>
        <w:t>expressed in the neocortex of humans, but not chimpanzees.</w:t>
      </w:r>
      <w:r w:rsidRPr="00DA115D">
        <w:rPr>
          <w:rFonts w:asciiTheme="minorHAnsi" w:hAnsiTheme="minorHAnsi" w:cstheme="minorHAnsi"/>
          <w:sz w:val="16"/>
        </w:rPr>
        <w:t xml:space="preserve"> As discussed earlier, </w:t>
      </w:r>
      <w:r w:rsidRPr="00DA115D">
        <w:rPr>
          <w:rFonts w:asciiTheme="minorHAnsi" w:hAnsiTheme="minorHAnsi" w:cstheme="minorHAnsi"/>
          <w:u w:val="single"/>
        </w:rPr>
        <w:t>dopamine is</w:t>
      </w:r>
      <w:r w:rsidRPr="00DA115D">
        <w:rPr>
          <w:rFonts w:asciiTheme="minorHAnsi" w:hAnsiTheme="minorHAnsi" w:cstheme="minorHAnsi"/>
          <w:sz w:val="16"/>
        </w:rPr>
        <w:t xml:space="preserve"> best </w:t>
      </w:r>
      <w:r w:rsidRPr="00DA115D">
        <w:rPr>
          <w:rFonts w:asciiTheme="minorHAnsi" w:hAnsiTheme="minorHAnsi" w:cstheme="minorHAnsi"/>
          <w:u w:val="single"/>
        </w:rPr>
        <w:t>known for its</w:t>
      </w:r>
      <w:r w:rsidRPr="00DA115D">
        <w:rPr>
          <w:rFonts w:asciiTheme="minorHAnsi" w:hAnsiTheme="minorHAnsi" w:cstheme="minorHAnsi"/>
          <w:sz w:val="16"/>
        </w:rPr>
        <w:t xml:space="preserve"> essential </w:t>
      </w:r>
      <w:r w:rsidRPr="00DA115D">
        <w:rPr>
          <w:rFonts w:asciiTheme="minorHAnsi" w:hAnsiTheme="minorHAnsi" w:cstheme="minorHAnsi"/>
          <w:u w:val="single"/>
        </w:rPr>
        <w:t>role within the brain’s reward system; the</w:t>
      </w:r>
      <w:r w:rsidRPr="00DA115D">
        <w:rPr>
          <w:rFonts w:asciiTheme="minorHAnsi" w:hAnsiTheme="minorHAnsi" w:cstheme="minorHAnsi"/>
          <w:sz w:val="16"/>
        </w:rPr>
        <w:t xml:space="preserve"> very </w:t>
      </w:r>
      <w:r w:rsidRPr="00DA115D">
        <w:rPr>
          <w:rFonts w:asciiTheme="minorHAnsi" w:hAnsiTheme="minorHAnsi" w:cstheme="minorHAnsi"/>
          <w:u w:val="single"/>
        </w:rPr>
        <w:t>system that responds to everything from sex, to gambling, to food, and to addictive drugs.</w:t>
      </w:r>
      <w:r w:rsidRPr="00DA115D">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A115D">
        <w:rPr>
          <w:rFonts w:asciiTheme="minorHAnsi" w:hAnsiTheme="minorHAnsi" w:cstheme="minorHAnsi"/>
          <w:highlight w:val="green"/>
          <w:u w:val="single"/>
        </w:rPr>
        <w:t>dopamine plays</w:t>
      </w:r>
      <w:r w:rsidRPr="00DA115D">
        <w:rPr>
          <w:rFonts w:asciiTheme="minorHAnsi" w:hAnsiTheme="minorHAnsi" w:cstheme="minorHAnsi"/>
          <w:u w:val="single"/>
        </w:rPr>
        <w:t xml:space="preserve"> a substantial </w:t>
      </w:r>
      <w:r w:rsidRPr="00DA115D">
        <w:rPr>
          <w:rFonts w:asciiTheme="minorHAnsi" w:hAnsiTheme="minorHAnsi" w:cstheme="minorHAnsi"/>
          <w:highlight w:val="green"/>
          <w:u w:val="single"/>
        </w:rPr>
        <w:t>role in</w:t>
      </w:r>
      <w:r w:rsidRPr="00DA115D">
        <w:rPr>
          <w:rFonts w:asciiTheme="minorHAnsi" w:hAnsiTheme="minorHAnsi" w:cstheme="minorHAnsi"/>
          <w:u w:val="single"/>
        </w:rPr>
        <w:t xml:space="preserve"> humans’ </w:t>
      </w:r>
      <w:r w:rsidRPr="00DA115D">
        <w:rPr>
          <w:rFonts w:asciiTheme="minorHAnsi" w:hAnsiTheme="minorHAnsi" w:cstheme="minorHAnsi"/>
          <w:highlight w:val="green"/>
          <w:u w:val="single"/>
        </w:rPr>
        <w:t>ability to pursue</w:t>
      </w:r>
      <w:r w:rsidRPr="00DA115D">
        <w:rPr>
          <w:rFonts w:asciiTheme="minorHAnsi" w:hAnsiTheme="minorHAnsi" w:cstheme="minorHAnsi"/>
          <w:u w:val="single"/>
        </w:rPr>
        <w:t xml:space="preserve"> various </w:t>
      </w:r>
      <w:r w:rsidRPr="00DA115D">
        <w:rPr>
          <w:rFonts w:asciiTheme="minorHAnsi" w:hAnsiTheme="minorHAnsi" w:cstheme="minorHAnsi"/>
          <w:highlight w:val="green"/>
          <w:u w:val="single"/>
        </w:rPr>
        <w:t>rewards that are</w:t>
      </w:r>
      <w:r w:rsidRPr="00DA115D">
        <w:rPr>
          <w:rFonts w:asciiTheme="minorHAnsi" w:hAnsiTheme="minorHAnsi" w:cstheme="minorHAnsi"/>
          <w:u w:val="single"/>
        </w:rPr>
        <w:t xml:space="preserve"> perhaps months or even </w:t>
      </w:r>
      <w:r w:rsidRPr="00DA115D">
        <w:rPr>
          <w:rFonts w:asciiTheme="minorHAnsi" w:hAnsiTheme="minorHAnsi" w:cstheme="minorHAnsi"/>
          <w:highlight w:val="green"/>
          <w:u w:val="single"/>
        </w:rPr>
        <w:t>years away</w:t>
      </w:r>
      <w:r w:rsidRPr="00DA115D">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A115D">
        <w:rPr>
          <w:rFonts w:asciiTheme="minorHAnsi" w:hAnsiTheme="minorHAnsi" w:cstheme="minorHAnsi"/>
          <w:sz w:val="16"/>
        </w:rPr>
        <w:t>alterlife</w:t>
      </w:r>
      <w:proofErr w:type="spellEnd"/>
      <w:r w:rsidRPr="00DA115D">
        <w:rPr>
          <w:rFonts w:asciiTheme="minorHAnsi" w:hAnsiTheme="minorHAnsi" w:cstheme="minorHAnsi"/>
          <w:sz w:val="16"/>
        </w:rPr>
        <w:t xml:space="preserve">. </w:t>
      </w:r>
      <w:r w:rsidRPr="00DA115D">
        <w:rPr>
          <w:rFonts w:asciiTheme="minorHAnsi" w:hAnsiTheme="minorHAnsi" w:cstheme="minorHAnsi"/>
          <w:u w:val="single"/>
        </w:rPr>
        <w:t>This may explain what often motivates people to work for things that have no apparent short-term benefit</w:t>
      </w:r>
      <w:r w:rsidRPr="00DA115D">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A115D">
        <w:rPr>
          <w:rFonts w:asciiTheme="minorHAnsi" w:hAnsiTheme="minorHAnsi" w:cstheme="minorHAnsi"/>
          <w:sz w:val="16"/>
        </w:rPr>
        <w:t>shilting</w:t>
      </w:r>
      <w:proofErr w:type="spellEnd"/>
      <w:r w:rsidRPr="00DA115D">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171305C" w14:textId="77777777" w:rsidR="00A94F4A" w:rsidRPr="00DA115D" w:rsidRDefault="00A94F4A" w:rsidP="00A94F4A">
      <w:pPr>
        <w:rPr>
          <w:rFonts w:asciiTheme="minorHAnsi" w:hAnsiTheme="minorHAnsi" w:cstheme="minorHAnsi"/>
        </w:rPr>
      </w:pPr>
    </w:p>
    <w:p w14:paraId="5E590D44" w14:textId="77777777" w:rsidR="00A94F4A" w:rsidRPr="00DA115D" w:rsidRDefault="00A94F4A" w:rsidP="00A94F4A">
      <w:pPr>
        <w:pStyle w:val="Heading4"/>
        <w:shd w:val="clear" w:color="auto" w:fill="FFFFFF"/>
        <w:spacing w:line="308" w:lineRule="atLeast"/>
        <w:rPr>
          <w:rStyle w:val="Emphasis"/>
          <w:rFonts w:asciiTheme="minorHAnsi" w:hAnsiTheme="minorHAnsi" w:cstheme="minorHAnsi"/>
          <w:b/>
          <w:bCs/>
          <w:u w:val="none"/>
        </w:rPr>
      </w:pPr>
      <w:r w:rsidRPr="00DA115D">
        <w:rPr>
          <w:rFonts w:asciiTheme="minorHAnsi" w:hAnsiTheme="minorHAnsi" w:cstheme="minorHAnsi"/>
        </w:rPr>
        <w:t>2] Extinction outweighs</w:t>
      </w:r>
      <w:r w:rsidRPr="00DA115D">
        <w:rPr>
          <w:rStyle w:val="Emphasis"/>
          <w:rFonts w:asciiTheme="minorHAnsi" w:hAnsiTheme="minorHAnsi" w:cstheme="minorHAnsi"/>
          <w:b/>
          <w:bCs/>
          <w:u w:val="none"/>
        </w:rPr>
        <w:t xml:space="preserve"> </w:t>
      </w:r>
    </w:p>
    <w:p w14:paraId="195ECD5C" w14:textId="77777777" w:rsidR="00A94F4A" w:rsidRPr="00DA115D" w:rsidRDefault="00A94F4A" w:rsidP="00A94F4A">
      <w:pPr>
        <w:pStyle w:val="Heading4"/>
        <w:rPr>
          <w:rStyle w:val="Emphasis"/>
          <w:rFonts w:asciiTheme="minorHAnsi" w:hAnsiTheme="minorHAnsi" w:cstheme="minorHAnsi"/>
          <w:b/>
          <w:bCs/>
          <w:sz w:val="26"/>
          <w:szCs w:val="26"/>
          <w:u w:val="none"/>
        </w:rPr>
      </w:pPr>
      <w:r w:rsidRPr="00DA115D">
        <w:rPr>
          <w:rStyle w:val="Emphasis"/>
          <w:rFonts w:asciiTheme="minorHAnsi" w:hAnsiTheme="minorHAnsi" w:cstheme="minorHAnsi"/>
          <w:b/>
          <w:bCs/>
          <w:sz w:val="26"/>
          <w:szCs w:val="26"/>
          <w:u w:val="none"/>
        </w:rPr>
        <w:t>a] Forecloses improvement – we can never improve society because our impact is irreversible.</w:t>
      </w:r>
    </w:p>
    <w:p w14:paraId="64F90C39" w14:textId="77777777" w:rsidR="00A94F4A" w:rsidRPr="00DA115D" w:rsidRDefault="00A94F4A" w:rsidP="00A94F4A">
      <w:pPr>
        <w:pStyle w:val="Heading4"/>
        <w:rPr>
          <w:rStyle w:val="Emphasis"/>
          <w:rFonts w:asciiTheme="minorHAnsi" w:hAnsiTheme="minorHAnsi" w:cstheme="minorHAnsi"/>
          <w:b/>
          <w:bCs/>
          <w:sz w:val="26"/>
          <w:szCs w:val="26"/>
          <w:u w:val="none"/>
        </w:rPr>
      </w:pPr>
      <w:r w:rsidRPr="00DA115D">
        <w:rPr>
          <w:rStyle w:val="Emphasis"/>
          <w:rFonts w:asciiTheme="minorHAnsi" w:hAnsiTheme="minorHAnsi" w:cstheme="minorHAnsi"/>
          <w:b/>
          <w:bCs/>
          <w:sz w:val="26"/>
          <w:szCs w:val="26"/>
          <w:u w:val="none"/>
        </w:rPr>
        <w:t>b] Turns suffering – mass death causes suffering because people can’t get access to resources and basic necessities.</w:t>
      </w:r>
    </w:p>
    <w:p w14:paraId="4156E3B0" w14:textId="77777777" w:rsidR="00A94F4A" w:rsidRPr="00DA115D" w:rsidRDefault="00A94F4A" w:rsidP="00A94F4A">
      <w:pPr>
        <w:pStyle w:val="Heading4"/>
        <w:rPr>
          <w:rStyle w:val="Emphasis"/>
          <w:rFonts w:asciiTheme="minorHAnsi" w:hAnsiTheme="minorHAnsi" w:cstheme="minorHAnsi"/>
          <w:b/>
          <w:bCs/>
          <w:sz w:val="26"/>
          <w:szCs w:val="26"/>
          <w:u w:val="none"/>
        </w:rPr>
      </w:pPr>
      <w:r w:rsidRPr="00DA115D">
        <w:rPr>
          <w:rStyle w:val="Emphasis"/>
          <w:rFonts w:asciiTheme="minorHAnsi" w:hAnsiTheme="minorHAnsi" w:cstheme="minorHAnsi"/>
          <w:b/>
          <w:bCs/>
          <w:sz w:val="26"/>
          <w:szCs w:val="26"/>
          <w:u w:val="none"/>
        </w:rPr>
        <w:t>c] Moral obligation – allowing people to die is unethical and should be prevented because it creates ethics towards other people.</w:t>
      </w:r>
    </w:p>
    <w:p w14:paraId="3D69AFE1" w14:textId="77777777" w:rsidR="00A94F4A" w:rsidRPr="00DA115D" w:rsidRDefault="00A94F4A" w:rsidP="00A94F4A">
      <w:pPr>
        <w:pStyle w:val="Heading4"/>
        <w:rPr>
          <w:rStyle w:val="Emphasis"/>
          <w:rFonts w:asciiTheme="minorHAnsi" w:hAnsiTheme="minorHAnsi" w:cstheme="minorHAnsi"/>
          <w:b/>
          <w:bCs/>
          <w:sz w:val="26"/>
          <w:szCs w:val="26"/>
          <w:u w:val="none"/>
        </w:rPr>
      </w:pPr>
      <w:r w:rsidRPr="00DA115D">
        <w:rPr>
          <w:rStyle w:val="Emphasis"/>
          <w:rFonts w:asciiTheme="minorHAnsi" w:hAnsiTheme="minorHAnsi" w:cstheme="minorHAnsi"/>
          <w:b/>
          <w:bCs/>
          <w:sz w:val="26"/>
          <w:szCs w:val="26"/>
          <w:u w:val="none"/>
        </w:rPr>
        <w:t>d] Objectivity – body count is the most objective way to calculate impacts because comparing suffering is unethical.</w:t>
      </w:r>
    </w:p>
    <w:p w14:paraId="1A8D1585" w14:textId="77777777" w:rsidR="00A94F4A" w:rsidRPr="00DA115D" w:rsidRDefault="00A94F4A" w:rsidP="00A94F4A">
      <w:pPr>
        <w:pStyle w:val="Heading4"/>
        <w:rPr>
          <w:rStyle w:val="Emphasis"/>
          <w:rFonts w:asciiTheme="minorHAnsi" w:hAnsiTheme="minorHAnsi" w:cstheme="minorHAnsi"/>
          <w:b/>
          <w:bCs/>
          <w:sz w:val="26"/>
          <w:szCs w:val="26"/>
          <w:u w:val="none"/>
        </w:rPr>
      </w:pPr>
      <w:r w:rsidRPr="00DA115D">
        <w:rPr>
          <w:rStyle w:val="Emphasis"/>
          <w:rFonts w:asciiTheme="minorHAnsi" w:hAnsiTheme="minorHAnsi" w:cstheme="minorHAnsi"/>
          <w:b/>
          <w:bCs/>
          <w:sz w:val="26"/>
          <w:szCs w:val="26"/>
          <w:u w:val="none"/>
        </w:rPr>
        <w:t>e] Moral uncertainty – if we’re unsure about which interpretation of the world is true – we ought to preserve the world to keep debating about it.</w:t>
      </w:r>
    </w:p>
    <w:p w14:paraId="317F4D6F" w14:textId="77777777" w:rsidR="00A94F4A" w:rsidRPr="00DA115D" w:rsidRDefault="00A94F4A" w:rsidP="00A94F4A">
      <w:pPr>
        <w:rPr>
          <w:rFonts w:asciiTheme="minorHAnsi" w:hAnsiTheme="minorHAnsi" w:cstheme="minorHAnsi"/>
        </w:rPr>
      </w:pPr>
    </w:p>
    <w:p w14:paraId="7BCA650D" w14:textId="39C94D2D" w:rsidR="00A94F4A" w:rsidRPr="00DA115D" w:rsidRDefault="00A94F4A" w:rsidP="00A94F4A">
      <w:pPr>
        <w:keepNext/>
        <w:keepLines/>
        <w:spacing w:before="40" w:after="0"/>
        <w:outlineLvl w:val="3"/>
        <w:rPr>
          <w:rFonts w:asciiTheme="minorHAnsi" w:eastAsia="Times New Roman" w:hAnsiTheme="minorHAnsi" w:cstheme="minorHAnsi"/>
          <w:b/>
          <w:iCs/>
          <w:sz w:val="26"/>
        </w:rPr>
      </w:pPr>
      <w:r w:rsidRPr="00DA115D">
        <w:rPr>
          <w:rFonts w:asciiTheme="minorHAnsi" w:eastAsia="Times New Roman" w:hAnsiTheme="minorHAnsi" w:cstheme="minorHAnsi"/>
          <w:b/>
          <w:iCs/>
          <w:sz w:val="26"/>
        </w:rPr>
        <w:t xml:space="preserve">3] Actor specificity: A] Governments must aggregate since every policy benefits some and harms others, which also means side constraints freeze action. </w:t>
      </w:r>
    </w:p>
    <w:p w14:paraId="1E9399BD" w14:textId="77777777" w:rsidR="00A94F4A" w:rsidRPr="00DA115D" w:rsidRDefault="00A94F4A" w:rsidP="00A94F4A">
      <w:pPr>
        <w:rPr>
          <w:rFonts w:asciiTheme="minorHAnsi" w:hAnsiTheme="minorHAnsi" w:cstheme="minorHAnsi"/>
        </w:rPr>
      </w:pPr>
    </w:p>
    <w:p w14:paraId="1F7D9E6F" w14:textId="77777777" w:rsidR="00A94F4A" w:rsidRPr="00DA115D" w:rsidRDefault="00A94F4A" w:rsidP="00A94F4A">
      <w:pPr>
        <w:pStyle w:val="Heading4"/>
        <w:rPr>
          <w:rFonts w:asciiTheme="minorHAnsi" w:hAnsiTheme="minorHAnsi" w:cstheme="minorHAnsi"/>
        </w:rPr>
      </w:pPr>
      <w:r w:rsidRPr="00DA115D">
        <w:rPr>
          <w:rFonts w:asciiTheme="minorHAnsi" w:hAnsiTheme="minorHAnsi" w:cstheme="minorHAnsi"/>
        </w:rPr>
        <w:t>5] Util first – Death is the worst evil</w:t>
      </w:r>
    </w:p>
    <w:p w14:paraId="3133D9B3" w14:textId="77777777" w:rsidR="00A94F4A" w:rsidRPr="00DA115D" w:rsidRDefault="00A94F4A" w:rsidP="00A94F4A">
      <w:pPr>
        <w:rPr>
          <w:rFonts w:asciiTheme="minorHAnsi" w:hAnsiTheme="minorHAnsi" w:cstheme="minorHAnsi"/>
        </w:rPr>
      </w:pPr>
      <w:r w:rsidRPr="00DA115D">
        <w:rPr>
          <w:rFonts w:asciiTheme="minorHAnsi" w:hAnsiTheme="minorHAnsi" w:cstheme="minorHAnsi"/>
        </w:rPr>
        <w:t xml:space="preserve">Craig </w:t>
      </w:r>
      <w:r w:rsidRPr="00DA115D">
        <w:rPr>
          <w:rFonts w:asciiTheme="minorHAnsi" w:hAnsiTheme="minorHAnsi" w:cstheme="minorHAnsi"/>
          <w:b/>
          <w:bCs/>
          <w:sz w:val="24"/>
          <w:szCs w:val="24"/>
          <w:u w:val="single"/>
        </w:rPr>
        <w:t>Paterson</w:t>
      </w:r>
      <w:r w:rsidRPr="00DA115D">
        <w:rPr>
          <w:rFonts w:asciiTheme="minorHAnsi" w:hAnsiTheme="minorHAnsi" w:cstheme="minorHAnsi"/>
        </w:rPr>
        <w:t xml:space="preserve"> (20</w:t>
      </w:r>
      <w:r w:rsidRPr="00DA115D">
        <w:rPr>
          <w:rFonts w:asciiTheme="minorHAnsi" w:hAnsiTheme="minorHAnsi" w:cstheme="minorHAnsi"/>
          <w:b/>
          <w:bCs/>
          <w:sz w:val="24"/>
          <w:szCs w:val="24"/>
          <w:u w:val="single"/>
        </w:rPr>
        <w:t>03</w:t>
      </w:r>
      <w:r w:rsidRPr="00DA115D">
        <w:rPr>
          <w:rFonts w:asciiTheme="minorHAnsi" w:hAnsiTheme="minorHAnsi" w:cstheme="minorHAnsi"/>
        </w:rPr>
        <w:t>, Department of Philosophy, Providence College, Rhode Island., “A Life Not Worth Living?”, Studies in Christian Ethics, https://pubmed.ncbi.nlm.nih.gov/15000090/)</w:t>
      </w:r>
    </w:p>
    <w:p w14:paraId="2D33658C" w14:textId="77777777" w:rsidR="00A94F4A" w:rsidRPr="00DA115D" w:rsidRDefault="00A94F4A" w:rsidP="00A94F4A">
      <w:pPr>
        <w:rPr>
          <w:rFonts w:asciiTheme="minorHAnsi" w:hAnsiTheme="minorHAnsi" w:cstheme="minorHAnsi"/>
          <w:sz w:val="16"/>
          <w:szCs w:val="16"/>
        </w:rPr>
      </w:pPr>
      <w:r w:rsidRPr="00DA115D">
        <w:rPr>
          <w:rFonts w:asciiTheme="minorHAnsi" w:hAnsiTheme="minorHAnsi" w:cstheme="minorHAnsi"/>
          <w:sz w:val="16"/>
          <w:szCs w:val="16"/>
        </w:rPr>
        <w:t xml:space="preserve">Contrary to those accounts, I would argue that it is </w:t>
      </w:r>
      <w:r w:rsidRPr="00DA115D">
        <w:rPr>
          <w:rStyle w:val="StyleUnderline"/>
          <w:rFonts w:asciiTheme="minorHAnsi" w:hAnsiTheme="minorHAnsi" w:cstheme="minorHAnsi"/>
          <w:highlight w:val="green"/>
        </w:rPr>
        <w:t>death</w:t>
      </w:r>
      <w:r w:rsidRPr="00DA115D">
        <w:rPr>
          <w:rStyle w:val="StyleUnderline"/>
          <w:rFonts w:asciiTheme="minorHAnsi" w:hAnsiTheme="minorHAnsi" w:cstheme="minorHAnsi"/>
        </w:rPr>
        <w:t xml:space="preserve"> </w:t>
      </w:r>
      <w:r w:rsidRPr="00DA115D">
        <w:rPr>
          <w:rFonts w:asciiTheme="minorHAnsi" w:hAnsiTheme="minorHAnsi" w:cstheme="minorHAnsi"/>
          <w:sz w:val="16"/>
          <w:szCs w:val="16"/>
        </w:rPr>
        <w:t xml:space="preserve">per se that </w:t>
      </w:r>
      <w:r w:rsidRPr="00DA115D">
        <w:rPr>
          <w:rStyle w:val="StyleUnderline"/>
          <w:rFonts w:asciiTheme="minorHAnsi" w:hAnsiTheme="minorHAnsi" w:cstheme="minorHAnsi"/>
        </w:rPr>
        <w:t xml:space="preserve">is </w:t>
      </w:r>
      <w:r w:rsidRPr="00DA115D">
        <w:rPr>
          <w:rFonts w:asciiTheme="minorHAnsi" w:hAnsiTheme="minorHAnsi" w:cstheme="minorHAnsi"/>
          <w:sz w:val="16"/>
          <w:szCs w:val="16"/>
        </w:rPr>
        <w:t xml:space="preserve">really </w:t>
      </w:r>
      <w:r w:rsidRPr="00DA115D">
        <w:rPr>
          <w:rStyle w:val="StyleUnderline"/>
          <w:rFonts w:asciiTheme="minorHAnsi" w:hAnsiTheme="minorHAnsi" w:cstheme="minorHAnsi"/>
        </w:rPr>
        <w:t xml:space="preserve">the objective evil </w:t>
      </w:r>
      <w:r w:rsidRPr="00DA115D">
        <w:rPr>
          <w:rFonts w:asciiTheme="minorHAnsi" w:hAnsiTheme="minorHAnsi" w:cstheme="minorHAnsi"/>
          <w:sz w:val="16"/>
          <w:szCs w:val="16"/>
        </w:rPr>
        <w:t>for us,</w:t>
      </w:r>
      <w:r w:rsidRPr="00DA115D">
        <w:rPr>
          <w:rStyle w:val="StyleUnderline"/>
          <w:rFonts w:asciiTheme="minorHAnsi" w:hAnsiTheme="minorHAnsi" w:cstheme="minorHAnsi"/>
        </w:rPr>
        <w:t xml:space="preserve"> not because it </w:t>
      </w:r>
      <w:r w:rsidRPr="00DA115D">
        <w:rPr>
          <w:rStyle w:val="StyleUnderline"/>
          <w:rFonts w:asciiTheme="minorHAnsi" w:hAnsiTheme="minorHAnsi" w:cstheme="minorHAnsi"/>
          <w:highlight w:val="green"/>
        </w:rPr>
        <w:t>deprives us of</w:t>
      </w:r>
      <w:r w:rsidRPr="00DA115D">
        <w:rPr>
          <w:rStyle w:val="StyleUnderline"/>
          <w:rFonts w:asciiTheme="minorHAnsi" w:hAnsiTheme="minorHAnsi" w:cstheme="minorHAnsi"/>
        </w:rPr>
        <w:t xml:space="preserve"> a </w:t>
      </w:r>
      <w:r w:rsidRPr="00DA115D">
        <w:rPr>
          <w:rFonts w:asciiTheme="minorHAnsi" w:hAnsiTheme="minorHAnsi" w:cstheme="minorHAnsi"/>
          <w:sz w:val="16"/>
          <w:szCs w:val="16"/>
        </w:rPr>
        <w:t xml:space="preserve">prospective </w:t>
      </w:r>
      <w:r w:rsidRPr="00DA115D">
        <w:rPr>
          <w:rStyle w:val="StyleUnderline"/>
          <w:rFonts w:asciiTheme="minorHAnsi" w:hAnsiTheme="minorHAnsi" w:cstheme="minorHAnsi"/>
          <w:highlight w:val="green"/>
        </w:rPr>
        <w:t>future</w:t>
      </w:r>
      <w:r w:rsidRPr="00DA115D">
        <w:rPr>
          <w:rStyle w:val="StyleUnderline"/>
          <w:rFonts w:asciiTheme="minorHAnsi" w:hAnsiTheme="minorHAnsi" w:cstheme="minorHAnsi"/>
        </w:rPr>
        <w:t xml:space="preserve"> of overall </w:t>
      </w:r>
      <w:r w:rsidRPr="00DA115D">
        <w:rPr>
          <w:rStyle w:val="StyleUnderline"/>
          <w:rFonts w:asciiTheme="minorHAnsi" w:hAnsiTheme="minorHAnsi" w:cstheme="minorHAnsi"/>
          <w:highlight w:val="green"/>
        </w:rPr>
        <w:t>good</w:t>
      </w:r>
      <w:r w:rsidRPr="00DA115D">
        <w:rPr>
          <w:rFonts w:asciiTheme="minorHAnsi" w:hAnsiTheme="minorHAnsi" w:cstheme="minorHAnsi"/>
          <w:sz w:val="16"/>
          <w:szCs w:val="16"/>
        </w:rPr>
        <w:t xml:space="preserve"> judged better than the alter- native of non-being. </w:t>
      </w:r>
      <w:r w:rsidRPr="00DA115D">
        <w:rPr>
          <w:rStyle w:val="StyleUnderline"/>
          <w:rFonts w:asciiTheme="minorHAnsi" w:hAnsiTheme="minorHAnsi" w:cstheme="minorHAnsi"/>
        </w:rPr>
        <w:t xml:space="preserve">It cannot be about harm to a former person who has ceased to exist, for no person actually suffers from the sub-sequent non-participation. Rather, death in itself is </w:t>
      </w:r>
      <w:r w:rsidRPr="00DA115D">
        <w:rPr>
          <w:rFonts w:asciiTheme="minorHAnsi" w:hAnsiTheme="minorHAnsi" w:cstheme="minorHAnsi"/>
          <w:sz w:val="16"/>
          <w:szCs w:val="16"/>
        </w:rPr>
        <w:t xml:space="preserve">an </w:t>
      </w:r>
      <w:r w:rsidRPr="00DA115D">
        <w:rPr>
          <w:rStyle w:val="StyleUnderline"/>
          <w:rFonts w:asciiTheme="minorHAnsi" w:hAnsiTheme="minorHAnsi" w:cstheme="minorHAnsi"/>
        </w:rPr>
        <w:t xml:space="preserve">evil </w:t>
      </w:r>
      <w:r w:rsidRPr="00DA115D">
        <w:rPr>
          <w:rFonts w:asciiTheme="minorHAnsi" w:hAnsiTheme="minorHAnsi" w:cstheme="minorHAnsi"/>
          <w:sz w:val="16"/>
          <w:szCs w:val="16"/>
        </w:rPr>
        <w:t xml:space="preserve">to us </w:t>
      </w:r>
      <w:r w:rsidRPr="00DA115D">
        <w:rPr>
          <w:rStyle w:val="StyleUnderline"/>
          <w:rFonts w:asciiTheme="minorHAnsi" w:hAnsiTheme="minorHAnsi" w:cstheme="minorHAnsi"/>
        </w:rPr>
        <w:t xml:space="preserve">because </w:t>
      </w:r>
      <w:r w:rsidRPr="00DA115D">
        <w:rPr>
          <w:rStyle w:val="StyleUnderline"/>
          <w:rFonts w:asciiTheme="minorHAnsi" w:hAnsiTheme="minorHAnsi" w:cstheme="minorHAnsi"/>
          <w:highlight w:val="green"/>
        </w:rPr>
        <w:t xml:space="preserve">it ontologically destroys the </w:t>
      </w:r>
      <w:r w:rsidRPr="00DA115D">
        <w:rPr>
          <w:rStyle w:val="StyleUnderline"/>
          <w:rFonts w:asciiTheme="minorHAnsi" w:hAnsiTheme="minorHAnsi" w:cstheme="minorHAnsi"/>
        </w:rPr>
        <w:t xml:space="preserve">current existent </w:t>
      </w:r>
      <w:r w:rsidRPr="00DA115D">
        <w:rPr>
          <w:rStyle w:val="StyleUnderline"/>
          <w:rFonts w:asciiTheme="minorHAnsi" w:hAnsiTheme="minorHAnsi" w:cstheme="minorHAnsi"/>
          <w:highlight w:val="green"/>
        </w:rPr>
        <w:t xml:space="preserve">subject </w:t>
      </w:r>
      <w:r w:rsidRPr="00DA115D">
        <w:rPr>
          <w:rStyle w:val="StyleUnderline"/>
          <w:rFonts w:asciiTheme="minorHAnsi" w:hAnsiTheme="minorHAnsi" w:cstheme="minorHAnsi"/>
        </w:rPr>
        <w:t xml:space="preserve">— it is the ultimate </w:t>
      </w:r>
      <w:r w:rsidRPr="00DA115D">
        <w:rPr>
          <w:rFonts w:asciiTheme="minorHAnsi" w:hAnsiTheme="minorHAnsi" w:cstheme="minorHAnsi"/>
          <w:sz w:val="16"/>
          <w:szCs w:val="16"/>
        </w:rPr>
        <w:t xml:space="preserve">in </w:t>
      </w:r>
      <w:r w:rsidRPr="00DA115D">
        <w:rPr>
          <w:rStyle w:val="StyleUnderline"/>
          <w:rFonts w:asciiTheme="minorHAnsi" w:hAnsiTheme="minorHAnsi" w:cstheme="minorHAnsi"/>
        </w:rPr>
        <w:t xml:space="preserve">metaphysical </w:t>
      </w:r>
      <w:proofErr w:type="spellStart"/>
      <w:r w:rsidRPr="00DA115D">
        <w:rPr>
          <w:rStyle w:val="StyleUnderline"/>
          <w:rFonts w:asciiTheme="minorHAnsi" w:hAnsiTheme="minorHAnsi" w:cstheme="minorHAnsi"/>
        </w:rPr>
        <w:t>lightening</w:t>
      </w:r>
      <w:proofErr w:type="spellEnd"/>
      <w:r w:rsidRPr="00DA115D">
        <w:rPr>
          <w:rStyle w:val="StyleUnderline"/>
          <w:rFonts w:asciiTheme="minorHAnsi" w:hAnsiTheme="minorHAnsi" w:cstheme="minorHAnsi"/>
        </w:rPr>
        <w:t xml:space="preserve"> strike</w:t>
      </w:r>
      <w:r w:rsidRPr="00DA115D">
        <w:rPr>
          <w:rFonts w:asciiTheme="minorHAnsi" w:hAnsiTheme="minorHAnsi" w:cstheme="minorHAnsi"/>
          <w:sz w:val="16"/>
          <w:szCs w:val="16"/>
        </w:rPr>
        <w:t xml:space="preserve">s.80 The evil of death is truly an ontological evil borne by the person who already exists, </w:t>
      </w:r>
      <w:r w:rsidRPr="00DA115D">
        <w:rPr>
          <w:rStyle w:val="StyleUnderline"/>
          <w:rFonts w:asciiTheme="minorHAnsi" w:hAnsiTheme="minorHAnsi" w:cstheme="minorHAnsi"/>
          <w:highlight w:val="green"/>
        </w:rPr>
        <w:t xml:space="preserve">independently of calculations about better or worse possible lives. </w:t>
      </w:r>
      <w:r w:rsidRPr="00DA115D">
        <w:rPr>
          <w:rFonts w:asciiTheme="minorHAnsi" w:hAnsiTheme="minorHAnsi" w:cstheme="minorHAnsi"/>
          <w:sz w:val="16"/>
          <w:szCs w:val="16"/>
        </w:rPr>
        <w:t xml:space="preserve">Such an evil need not be consciously experienced in order to be an evil for the kind of being a human person is. </w:t>
      </w:r>
      <w:r w:rsidRPr="00DA115D">
        <w:rPr>
          <w:rStyle w:val="StyleUnderline"/>
          <w:rFonts w:asciiTheme="minorHAnsi" w:hAnsiTheme="minorHAnsi" w:cstheme="minorHAnsi"/>
          <w:highlight w:val="green"/>
        </w:rPr>
        <w:t xml:space="preserve">Death is </w:t>
      </w:r>
      <w:r w:rsidRPr="00DA115D">
        <w:rPr>
          <w:rFonts w:asciiTheme="minorHAnsi" w:hAnsiTheme="minorHAnsi" w:cstheme="minorHAnsi"/>
          <w:sz w:val="16"/>
          <w:szCs w:val="16"/>
        </w:rPr>
        <w:t xml:space="preserve">an evil because of the change in kind it brings about, a change that is </w:t>
      </w:r>
      <w:r w:rsidRPr="00DA115D">
        <w:rPr>
          <w:rStyle w:val="StyleUnderline"/>
          <w:rFonts w:asciiTheme="minorHAnsi" w:hAnsiTheme="minorHAnsi" w:cstheme="minorHAnsi"/>
          <w:highlight w:val="green"/>
        </w:rPr>
        <w:t>destructive of the type of entity that we</w:t>
      </w:r>
      <w:r w:rsidRPr="00DA115D">
        <w:rPr>
          <w:rStyle w:val="StyleUnderline"/>
          <w:rFonts w:asciiTheme="minorHAnsi" w:hAnsiTheme="minorHAnsi" w:cstheme="minorHAnsi"/>
        </w:rPr>
        <w:t xml:space="preserve"> </w:t>
      </w:r>
      <w:r w:rsidRPr="00DA115D">
        <w:rPr>
          <w:rFonts w:asciiTheme="minorHAnsi" w:hAnsiTheme="minorHAnsi" w:cstheme="minorHAnsi"/>
          <w:sz w:val="16"/>
          <w:szCs w:val="16"/>
        </w:rPr>
        <w:t xml:space="preserve">essentially </w:t>
      </w:r>
      <w:r w:rsidRPr="00DA115D">
        <w:rPr>
          <w:rStyle w:val="StyleUnderline"/>
          <w:rFonts w:asciiTheme="minorHAnsi" w:hAnsiTheme="minorHAnsi" w:cstheme="minorHAnsi"/>
          <w:highlight w:val="green"/>
        </w:rPr>
        <w:t>are</w:t>
      </w:r>
      <w:r w:rsidRPr="00DA115D">
        <w:rPr>
          <w:rStyle w:val="StyleUnderline"/>
          <w:rFonts w:asciiTheme="minorHAnsi" w:hAnsiTheme="minorHAnsi" w:cstheme="minorHAnsi"/>
        </w:rPr>
        <w:t xml:space="preserve">. </w:t>
      </w:r>
      <w:r w:rsidRPr="00DA115D">
        <w:rPr>
          <w:rFonts w:asciiTheme="minorHAnsi" w:hAnsiTheme="minorHAnsi" w:cstheme="minorHAnsi"/>
          <w:sz w:val="16"/>
          <w:szCs w:val="16"/>
        </w:rPr>
        <w:t xml:space="preserve">Anything, whether caused naturally or caused by human intervention (intentional or unintentional) that drastically interferes in the process of maintaining the person in existence is an objective evil for the person. </w:t>
      </w:r>
      <w:r w:rsidRPr="00DA115D">
        <w:rPr>
          <w:rStyle w:val="StyleUnderline"/>
          <w:rFonts w:asciiTheme="minorHAnsi" w:hAnsiTheme="minorHAnsi" w:cstheme="minorHAnsi"/>
        </w:rPr>
        <w:t xml:space="preserve">What is crucially at stake here, </w:t>
      </w:r>
      <w:r w:rsidRPr="00DA115D">
        <w:rPr>
          <w:rFonts w:asciiTheme="minorHAnsi" w:hAnsiTheme="minorHAnsi" w:cstheme="minorHAnsi"/>
          <w:sz w:val="16"/>
          <w:szCs w:val="16"/>
        </w:rPr>
        <w:t>and is dialectically supportive of the self-</w:t>
      </w:r>
      <w:proofErr w:type="spellStart"/>
      <w:r w:rsidRPr="00DA115D">
        <w:rPr>
          <w:rFonts w:asciiTheme="minorHAnsi" w:hAnsiTheme="minorHAnsi" w:cstheme="minorHAnsi"/>
          <w:sz w:val="16"/>
          <w:szCs w:val="16"/>
        </w:rPr>
        <w:t>evidency</w:t>
      </w:r>
      <w:proofErr w:type="spellEnd"/>
      <w:r w:rsidRPr="00DA115D">
        <w:rPr>
          <w:rFonts w:asciiTheme="minorHAnsi" w:hAnsiTheme="minorHAnsi" w:cstheme="minorHAnsi"/>
          <w:sz w:val="16"/>
          <w:szCs w:val="16"/>
        </w:rPr>
        <w:t xml:space="preserve"> of the basic good of human life, </w:t>
      </w:r>
      <w:r w:rsidRPr="00DA115D">
        <w:rPr>
          <w:rStyle w:val="StyleUnderline"/>
          <w:rFonts w:asciiTheme="minorHAnsi" w:hAnsiTheme="minorHAnsi" w:cstheme="minorHAnsi"/>
        </w:rPr>
        <w:t xml:space="preserve">is that death is a radical interference with the current life process </w:t>
      </w:r>
      <w:r w:rsidRPr="00DA115D">
        <w:rPr>
          <w:rFonts w:asciiTheme="minorHAnsi" w:hAnsiTheme="minorHAnsi" w:cstheme="minorHAnsi"/>
          <w:sz w:val="16"/>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DA115D">
        <w:rPr>
          <w:rStyle w:val="StyleUnderline"/>
          <w:rFonts w:asciiTheme="minorHAnsi" w:hAnsiTheme="minorHAnsi" w:cstheme="minorHAnsi"/>
        </w:rPr>
        <w:t xml:space="preserve"> </w:t>
      </w:r>
      <w:r w:rsidRPr="00DA115D">
        <w:rPr>
          <w:rStyle w:val="StyleUnderline"/>
          <w:rFonts w:asciiTheme="minorHAnsi" w:hAnsiTheme="minorHAnsi" w:cstheme="minorHAnsi"/>
          <w:highlight w:val="green"/>
        </w:rPr>
        <w:t xml:space="preserve">any </w:t>
      </w:r>
      <w:r w:rsidRPr="00DA115D">
        <w:rPr>
          <w:rFonts w:asciiTheme="minorHAnsi" w:hAnsiTheme="minorHAnsi" w:cstheme="minorHAnsi"/>
          <w:sz w:val="16"/>
          <w:szCs w:val="16"/>
        </w:rPr>
        <w:t>intentional</w:t>
      </w:r>
      <w:r w:rsidRPr="00DA115D">
        <w:rPr>
          <w:rStyle w:val="StyleUnderline"/>
          <w:rFonts w:asciiTheme="minorHAnsi" w:hAnsiTheme="minorHAnsi" w:cstheme="minorHAnsi"/>
        </w:rPr>
        <w:t xml:space="preserve"> </w:t>
      </w:r>
      <w:r w:rsidRPr="00DA115D">
        <w:rPr>
          <w:rStyle w:val="StyleUnderline"/>
          <w:rFonts w:asciiTheme="minorHAnsi" w:hAnsiTheme="minorHAnsi" w:cstheme="minorHAnsi"/>
          <w:highlight w:val="green"/>
        </w:rPr>
        <w:t xml:space="preserve">rejection of </w:t>
      </w:r>
      <w:r w:rsidRPr="00DA115D">
        <w:rPr>
          <w:rFonts w:asciiTheme="minorHAnsi" w:hAnsiTheme="minorHAnsi" w:cstheme="minorHAnsi"/>
          <w:sz w:val="16"/>
          <w:szCs w:val="16"/>
        </w:rPr>
        <w:t>human</w:t>
      </w:r>
      <w:r w:rsidRPr="00DA115D">
        <w:rPr>
          <w:rStyle w:val="StyleUnderline"/>
          <w:rFonts w:asciiTheme="minorHAnsi" w:hAnsiTheme="minorHAnsi" w:cstheme="minorHAnsi"/>
        </w:rPr>
        <w:t xml:space="preserve"> </w:t>
      </w:r>
      <w:r w:rsidRPr="00DA115D">
        <w:rPr>
          <w:rStyle w:val="StyleUnderline"/>
          <w:rFonts w:asciiTheme="minorHAnsi" w:hAnsiTheme="minorHAnsi" w:cstheme="minorHAnsi"/>
          <w:highlight w:val="green"/>
        </w:rPr>
        <w:t xml:space="preserve">life </w:t>
      </w:r>
      <w:r w:rsidRPr="00DA115D">
        <w:rPr>
          <w:rFonts w:asciiTheme="minorHAnsi" w:hAnsiTheme="minorHAnsi" w:cstheme="minorHAnsi"/>
          <w:sz w:val="16"/>
          <w:szCs w:val="16"/>
        </w:rPr>
        <w:t>itself</w:t>
      </w:r>
      <w:r w:rsidRPr="00DA115D">
        <w:rPr>
          <w:rStyle w:val="StyleUnderline"/>
          <w:rFonts w:asciiTheme="minorHAnsi" w:hAnsiTheme="minorHAnsi" w:cstheme="minorHAnsi"/>
        </w:rPr>
        <w:t xml:space="preserve"> </w:t>
      </w:r>
      <w:r w:rsidRPr="00DA115D">
        <w:rPr>
          <w:rStyle w:val="StyleUnderline"/>
          <w:rFonts w:asciiTheme="minorHAnsi" w:hAnsiTheme="minorHAnsi" w:cstheme="minorHAnsi"/>
          <w:highlight w:val="green"/>
        </w:rPr>
        <w:t xml:space="preserve">cannot </w:t>
      </w:r>
      <w:r w:rsidRPr="00DA115D">
        <w:rPr>
          <w:rFonts w:asciiTheme="minorHAnsi" w:hAnsiTheme="minorHAnsi" w:cstheme="minorHAnsi"/>
          <w:sz w:val="16"/>
          <w:szCs w:val="16"/>
        </w:rPr>
        <w:t>therefore</w:t>
      </w:r>
      <w:r w:rsidRPr="00DA115D">
        <w:rPr>
          <w:rStyle w:val="StyleUnderline"/>
          <w:rFonts w:asciiTheme="minorHAnsi" w:hAnsiTheme="minorHAnsi" w:cstheme="minorHAnsi"/>
        </w:rPr>
        <w:t xml:space="preserve"> </w:t>
      </w:r>
      <w:r w:rsidRPr="00DA115D">
        <w:rPr>
          <w:rStyle w:val="StyleUnderline"/>
          <w:rFonts w:asciiTheme="minorHAnsi" w:hAnsiTheme="minorHAnsi" w:cstheme="minorHAnsi"/>
          <w:highlight w:val="green"/>
        </w:rPr>
        <w:t>be warranted since it is an expression of an ultimate disvalue for the subject</w:t>
      </w:r>
      <w:r w:rsidRPr="00DA115D">
        <w:rPr>
          <w:rFonts w:asciiTheme="minorHAnsi" w:hAnsiTheme="minorHAnsi" w:cstheme="minorHAnsi"/>
          <w:sz w:val="16"/>
          <w:szCs w:val="16"/>
        </w:rPr>
        <w:t>, namely,</w:t>
      </w:r>
      <w:r w:rsidRPr="00DA115D">
        <w:rPr>
          <w:rStyle w:val="StyleUnderline"/>
          <w:rFonts w:asciiTheme="minorHAnsi" w:hAnsiTheme="minorHAnsi" w:cstheme="minorHAnsi"/>
        </w:rPr>
        <w:t xml:space="preserve"> the destruction of the present person</w:t>
      </w:r>
      <w:r w:rsidRPr="00DA115D">
        <w:rPr>
          <w:rFonts w:asciiTheme="minorHAnsi" w:hAnsiTheme="minorHAnsi" w:cstheme="minorHAnsi"/>
          <w:sz w:val="16"/>
          <w:szCs w:val="16"/>
        </w:rPr>
        <w:t>;</w:t>
      </w:r>
      <w:r w:rsidRPr="00DA115D">
        <w:rPr>
          <w:rStyle w:val="StyleUnderline"/>
          <w:rFonts w:asciiTheme="minorHAnsi" w:hAnsiTheme="minorHAnsi" w:cstheme="minorHAnsi"/>
        </w:rPr>
        <w:t xml:space="preserve"> a radical ontological good that we cannot begin to weigh </w:t>
      </w:r>
      <w:r w:rsidRPr="00DA115D">
        <w:rPr>
          <w:rFonts w:asciiTheme="minorHAnsi" w:hAnsiTheme="minorHAnsi" w:cstheme="minorHAnsi"/>
          <w:sz w:val="16"/>
          <w:szCs w:val="16"/>
        </w:rPr>
        <w:t>objectively</w:t>
      </w:r>
      <w:r w:rsidRPr="00DA115D">
        <w:rPr>
          <w:rStyle w:val="StyleUnderline"/>
          <w:rFonts w:asciiTheme="minorHAnsi" w:hAnsiTheme="minorHAnsi" w:cstheme="minorHAnsi"/>
        </w:rPr>
        <w:t xml:space="preserve"> against the travails of life </w:t>
      </w:r>
      <w:r w:rsidRPr="00DA115D">
        <w:rPr>
          <w:rFonts w:asciiTheme="minorHAnsi" w:hAnsiTheme="minorHAnsi" w:cstheme="minorHAnsi"/>
          <w:sz w:val="16"/>
          <w:szCs w:val="16"/>
        </w:rPr>
        <w:t xml:space="preserve">in a rational manner. To deal with the sources of disvalue (pain, suffering, etc.) we should not seek to irrationally destroy the person, the very source and condition of all human possibility.82 </w:t>
      </w:r>
    </w:p>
    <w:p w14:paraId="27CB6435" w14:textId="77777777" w:rsidR="00A94F4A" w:rsidRPr="00DA115D" w:rsidRDefault="00A94F4A" w:rsidP="00A94F4A">
      <w:pPr>
        <w:pStyle w:val="Heading3"/>
        <w:rPr>
          <w:rFonts w:asciiTheme="minorHAnsi" w:hAnsiTheme="minorHAnsi" w:cstheme="minorHAnsi"/>
        </w:rPr>
      </w:pPr>
      <w:proofErr w:type="spellStart"/>
      <w:r w:rsidRPr="00DA115D">
        <w:rPr>
          <w:rFonts w:asciiTheme="minorHAnsi" w:hAnsiTheme="minorHAnsi" w:cstheme="minorHAnsi"/>
        </w:rPr>
        <w:t>Underview</w:t>
      </w:r>
      <w:proofErr w:type="spellEnd"/>
    </w:p>
    <w:p w14:paraId="40D00F82" w14:textId="487A8F25" w:rsidR="00A94F4A" w:rsidRDefault="00A94F4A" w:rsidP="00A94F4A">
      <w:pPr>
        <w:pStyle w:val="Heading4"/>
        <w:rPr>
          <w:rFonts w:asciiTheme="minorHAnsi" w:hAnsiTheme="minorHAnsi" w:cstheme="minorHAnsi"/>
        </w:rPr>
      </w:pPr>
      <w:r w:rsidRPr="00DA115D">
        <w:rPr>
          <w:rFonts w:asciiTheme="minorHAnsi" w:hAnsiTheme="minorHAnsi" w:cstheme="minorHAnsi"/>
        </w:rPr>
        <w:t xml:space="preserve">1] 1AR theory – or neg gets to be infinitely abusive which outweighs on magnitude. Its drop the debater – the 1ARs too short to have a fair shot at both theory and substance. Competing </w:t>
      </w:r>
      <w:proofErr w:type="spellStart"/>
      <w:r w:rsidRPr="00DA115D">
        <w:rPr>
          <w:rFonts w:asciiTheme="minorHAnsi" w:hAnsiTheme="minorHAnsi" w:cstheme="minorHAnsi"/>
        </w:rPr>
        <w:t>interps</w:t>
      </w:r>
      <w:proofErr w:type="spellEnd"/>
      <w:r w:rsidRPr="00DA115D">
        <w:rPr>
          <w:rFonts w:asciiTheme="minorHAnsi" w:hAnsiTheme="minorHAnsi" w:cstheme="minorHAnsi"/>
        </w:rPr>
        <w:t xml:space="preserve"> on </w:t>
      </w:r>
      <w:proofErr w:type="spellStart"/>
      <w:r w:rsidRPr="00DA115D">
        <w:rPr>
          <w:rFonts w:asciiTheme="minorHAnsi" w:hAnsiTheme="minorHAnsi" w:cstheme="minorHAnsi"/>
        </w:rPr>
        <w:t>aff</w:t>
      </w:r>
      <w:proofErr w:type="spellEnd"/>
      <w:r w:rsidRPr="00DA115D">
        <w:rPr>
          <w:rFonts w:asciiTheme="minorHAnsi" w:hAnsiTheme="minorHAnsi" w:cstheme="minorHAnsi"/>
        </w:rPr>
        <w:t xml:space="preserve"> theory – offense defense paradigm checks the neg dumping a slew of 2NR generic defense so winning a shell is impossible. No 2NR </w:t>
      </w:r>
      <w:proofErr w:type="spellStart"/>
      <w:r w:rsidRPr="00DA115D">
        <w:rPr>
          <w:rFonts w:asciiTheme="minorHAnsi" w:hAnsiTheme="minorHAnsi" w:cstheme="minorHAnsi"/>
        </w:rPr>
        <w:t>rvis</w:t>
      </w:r>
      <w:proofErr w:type="spellEnd"/>
      <w:r w:rsidRPr="00DA115D">
        <w:rPr>
          <w:rFonts w:asciiTheme="minorHAnsi" w:hAnsiTheme="minorHAnsi" w:cstheme="minorHAnsi"/>
        </w:rPr>
        <w:t xml:space="preserve"> – they can dump on it for 6 minutes and I can never answer the </w:t>
      </w:r>
      <w:proofErr w:type="spellStart"/>
      <w:r w:rsidRPr="00DA115D">
        <w:rPr>
          <w:rFonts w:asciiTheme="minorHAnsi" w:hAnsiTheme="minorHAnsi" w:cstheme="minorHAnsi"/>
        </w:rPr>
        <w:t>args</w:t>
      </w:r>
      <w:proofErr w:type="spellEnd"/>
      <w:r w:rsidRPr="00DA115D">
        <w:rPr>
          <w:rFonts w:asciiTheme="minorHAnsi" w:hAnsiTheme="minorHAnsi" w:cstheme="minorHAnsi"/>
        </w:rPr>
        <w:t xml:space="preserve"> in half the time, which destroys all check on neg abuse.</w:t>
      </w:r>
    </w:p>
    <w:p w14:paraId="20D2501E" w14:textId="3F5841ED" w:rsidR="00812F1D" w:rsidRDefault="00812F1D" w:rsidP="00812F1D"/>
    <w:p w14:paraId="2817A643" w14:textId="77777777" w:rsidR="00812F1D" w:rsidRPr="009639F0" w:rsidRDefault="00812F1D" w:rsidP="00812F1D">
      <w:pPr>
        <w:pStyle w:val="Heading4"/>
        <w:rPr>
          <w:rFonts w:asciiTheme="minorHAnsi" w:hAnsiTheme="minorHAnsi" w:cstheme="minorHAnsi"/>
        </w:rPr>
      </w:pPr>
      <w:r w:rsidRPr="009639F0">
        <w:rPr>
          <w:rFonts w:asciiTheme="minorHAnsi" w:hAnsiTheme="minorHAnsi" w:cstheme="minorHAnsi"/>
        </w:rPr>
        <w:t xml:space="preserve">4] Interpretation: the neg must not contest the </w:t>
      </w:r>
      <w:proofErr w:type="spellStart"/>
      <w:r w:rsidRPr="009639F0">
        <w:rPr>
          <w:rFonts w:asciiTheme="minorHAnsi" w:hAnsiTheme="minorHAnsi" w:cstheme="minorHAnsi"/>
        </w:rPr>
        <w:t>aff</w:t>
      </w:r>
      <w:proofErr w:type="spellEnd"/>
      <w:r w:rsidRPr="009639F0">
        <w:rPr>
          <w:rFonts w:asciiTheme="minorHAnsi" w:hAnsiTheme="minorHAnsi" w:cstheme="minorHAnsi"/>
        </w:rPr>
        <w:t xml:space="preserve"> framework or read an alternative framework provided that: the </w:t>
      </w:r>
      <w:proofErr w:type="spellStart"/>
      <w:r w:rsidRPr="009639F0">
        <w:rPr>
          <w:rFonts w:asciiTheme="minorHAnsi" w:hAnsiTheme="minorHAnsi" w:cstheme="minorHAnsi"/>
        </w:rPr>
        <w:t>aff</w:t>
      </w:r>
      <w:proofErr w:type="spellEnd"/>
      <w:r w:rsidRPr="009639F0">
        <w:rPr>
          <w:rFonts w:asciiTheme="minorHAnsi" w:hAnsiTheme="minorHAnsi" w:cstheme="minorHAnsi"/>
        </w:rPr>
        <w:t xml:space="preserve"> standard is act utilitarianism and it’s open sourced</w:t>
      </w:r>
    </w:p>
    <w:p w14:paraId="2E5212DC" w14:textId="77777777" w:rsidR="00812F1D" w:rsidRPr="009639F0" w:rsidRDefault="00812F1D" w:rsidP="00812F1D">
      <w:pPr>
        <w:pStyle w:val="Heading4"/>
        <w:rPr>
          <w:rFonts w:asciiTheme="minorHAnsi" w:hAnsiTheme="minorHAnsi" w:cstheme="minorHAnsi"/>
        </w:rPr>
      </w:pPr>
      <w:r w:rsidRPr="009639F0">
        <w:rPr>
          <w:rFonts w:asciiTheme="minorHAnsi" w:hAnsiTheme="minorHAnsi" w:cstheme="minorHAnsi"/>
        </w:rPr>
        <w:t xml:space="preserve">a] Clash – AFC is key to force substantive engagement – util doesn’t exclude impacts and forces debaters to do advocacy comparison and engage in meaningful rebuttal clash. The disclosure plank means no prep skew and that you should be ready to debate the </w:t>
      </w:r>
      <w:proofErr w:type="spellStart"/>
      <w:r w:rsidRPr="009639F0">
        <w:rPr>
          <w:rFonts w:asciiTheme="minorHAnsi" w:hAnsiTheme="minorHAnsi" w:cstheme="minorHAnsi"/>
        </w:rPr>
        <w:t>aff</w:t>
      </w:r>
      <w:proofErr w:type="spellEnd"/>
      <w:r w:rsidRPr="009639F0">
        <w:rPr>
          <w:rFonts w:asciiTheme="minorHAnsi" w:hAnsiTheme="minorHAnsi" w:cstheme="minorHAnsi"/>
        </w:rPr>
        <w:t xml:space="preserve"> which is key to topic clash </w:t>
      </w:r>
    </w:p>
    <w:p w14:paraId="2AC302B2" w14:textId="77777777" w:rsidR="00812F1D" w:rsidRPr="009639F0" w:rsidRDefault="00812F1D" w:rsidP="00812F1D">
      <w:pPr>
        <w:pStyle w:val="Heading4"/>
        <w:rPr>
          <w:rFonts w:asciiTheme="minorHAnsi" w:hAnsiTheme="minorHAnsi" w:cstheme="minorHAnsi"/>
        </w:rPr>
      </w:pPr>
      <w:r w:rsidRPr="009639F0">
        <w:rPr>
          <w:rFonts w:asciiTheme="minorHAnsi" w:hAnsiTheme="minorHAnsi" w:cstheme="minorHAnsi"/>
        </w:rPr>
        <w:t xml:space="preserve">b] Strat skew – neg is reactive and can up-layer the </w:t>
      </w:r>
      <w:proofErr w:type="spellStart"/>
      <w:r w:rsidRPr="009639F0">
        <w:rPr>
          <w:rFonts w:asciiTheme="minorHAnsi" w:hAnsiTheme="minorHAnsi" w:cstheme="minorHAnsi"/>
        </w:rPr>
        <w:t>aff</w:t>
      </w:r>
      <w:proofErr w:type="spellEnd"/>
      <w:r w:rsidRPr="009639F0">
        <w:rPr>
          <w:rFonts w:asciiTheme="minorHAnsi" w:hAnsiTheme="minorHAnsi" w:cstheme="minorHAnsi"/>
        </w:rPr>
        <w:t xml:space="preserve"> on moral frameworks, procedurals, and discursive arguments – AFC levels the playing field by forcing the neg to commit to the </w:t>
      </w:r>
      <w:proofErr w:type="spellStart"/>
      <w:r w:rsidRPr="009639F0">
        <w:rPr>
          <w:rFonts w:asciiTheme="minorHAnsi" w:hAnsiTheme="minorHAnsi" w:cstheme="minorHAnsi"/>
        </w:rPr>
        <w:t>aff</w:t>
      </w:r>
      <w:proofErr w:type="spellEnd"/>
      <w:r w:rsidRPr="009639F0">
        <w:rPr>
          <w:rFonts w:asciiTheme="minorHAnsi" w:hAnsiTheme="minorHAnsi" w:cstheme="minorHAnsi"/>
        </w:rPr>
        <w:t xml:space="preserve"> on substance, which ensures the AC matters </w:t>
      </w:r>
    </w:p>
    <w:p w14:paraId="164B31BF" w14:textId="50B95798" w:rsidR="00812F1D" w:rsidRDefault="00812F1D" w:rsidP="00812F1D">
      <w:pPr>
        <w:pStyle w:val="Heading4"/>
        <w:rPr>
          <w:rFonts w:asciiTheme="minorHAnsi" w:hAnsiTheme="minorHAnsi" w:cstheme="minorHAnsi"/>
        </w:rPr>
      </w:pPr>
      <w:r w:rsidRPr="009639F0">
        <w:rPr>
          <w:rFonts w:asciiTheme="minorHAnsi" w:hAnsiTheme="minorHAnsi" w:cstheme="minorHAnsi"/>
        </w:rPr>
        <w:t xml:space="preserve">Ci and DTD </w:t>
      </w:r>
      <w:r w:rsidR="008264BE">
        <w:rPr>
          <w:rFonts w:asciiTheme="minorHAnsi" w:hAnsiTheme="minorHAnsi" w:cstheme="minorHAnsi"/>
        </w:rPr>
        <w:t xml:space="preserve">no </w:t>
      </w:r>
      <w:proofErr w:type="spellStart"/>
      <w:r w:rsidR="008264BE">
        <w:rPr>
          <w:rFonts w:asciiTheme="minorHAnsi" w:hAnsiTheme="minorHAnsi" w:cstheme="minorHAnsi"/>
        </w:rPr>
        <w:t>rvi</w:t>
      </w:r>
      <w:proofErr w:type="spellEnd"/>
      <w:r w:rsidR="008264BE">
        <w:rPr>
          <w:rFonts w:asciiTheme="minorHAnsi" w:hAnsiTheme="minorHAnsi" w:cstheme="minorHAnsi"/>
        </w:rPr>
        <w:t xml:space="preserve"> </w:t>
      </w:r>
      <w:r w:rsidRPr="009639F0">
        <w:rPr>
          <w:rFonts w:asciiTheme="minorHAnsi" w:hAnsiTheme="minorHAnsi" w:cstheme="minorHAnsi"/>
        </w:rPr>
        <w:t>on 1ac theory - the sole purpose of 1ac theory is to deter arguments and anything else lets the 1nc read it regardless No RVIs on 1ac theory - otherwise they can spend 7 minutes on the shell and the debate ends right there</w:t>
      </w:r>
    </w:p>
    <w:p w14:paraId="71623011" w14:textId="5EDAF1D0" w:rsidR="008264BE" w:rsidRDefault="008264BE">
      <w:r>
        <w:br w:type="page"/>
      </w:r>
    </w:p>
    <w:p w14:paraId="70B4BF30" w14:textId="77777777" w:rsidR="008264BE" w:rsidRDefault="008264BE" w:rsidP="008264BE">
      <w:r>
        <w:t xml:space="preserve">Fairness above </w:t>
      </w:r>
      <w:proofErr w:type="spellStart"/>
      <w:r>
        <w:t>ervything</w:t>
      </w:r>
      <w:proofErr w:type="spellEnd"/>
      <w:r>
        <w:t xml:space="preserve"> 1] key to test and evaluate their </w:t>
      </w:r>
      <w:proofErr w:type="spellStart"/>
      <w:r>
        <w:t>grtuth</w:t>
      </w:r>
      <w:proofErr w:type="spellEnd"/>
      <w:r>
        <w:t xml:space="preserve"> claims 2] intrinsic -- </w:t>
      </w:r>
      <w:proofErr w:type="spellStart"/>
      <w:r>
        <w:t>args</w:t>
      </w:r>
      <w:proofErr w:type="spellEnd"/>
      <w:r>
        <w:t xml:space="preserve"> that answer fairness need </w:t>
      </w:r>
      <w:proofErr w:type="spellStart"/>
      <w:r>
        <w:t>toe</w:t>
      </w:r>
      <w:proofErr w:type="spellEnd"/>
      <w:r>
        <w:t xml:space="preserve"> be evaluated fairly 3] clash - unfair </w:t>
      </w:r>
      <w:proofErr w:type="spellStart"/>
      <w:r>
        <w:t>gmae</w:t>
      </w:r>
      <w:proofErr w:type="spellEnd"/>
      <w:r>
        <w:t xml:space="preserve"> means we can't clash it's intrinsic to debate 4] engagement - </w:t>
      </w:r>
      <w:proofErr w:type="spellStart"/>
      <w:r>
        <w:t>cretes</w:t>
      </w:r>
      <w:proofErr w:type="spellEnd"/>
      <w:r>
        <w:t xml:space="preserve"> </w:t>
      </w:r>
      <w:proofErr w:type="spellStart"/>
      <w:r>
        <w:t>ebtter</w:t>
      </w:r>
      <w:proofErr w:type="spellEnd"/>
      <w:r>
        <w:t xml:space="preserve"> debates over how to guide action under your top</w:t>
      </w:r>
    </w:p>
    <w:p w14:paraId="107B994C" w14:textId="77777777" w:rsidR="008264BE" w:rsidRPr="008264BE" w:rsidRDefault="008264BE" w:rsidP="008264BE"/>
    <w:p w14:paraId="37E5EF53" w14:textId="77777777" w:rsidR="00812F1D" w:rsidRPr="00812F1D" w:rsidRDefault="00812F1D" w:rsidP="00812F1D"/>
    <w:p w14:paraId="36D4378D" w14:textId="77777777" w:rsidR="004D4BCE" w:rsidRPr="00DA115D" w:rsidRDefault="004D4BCE" w:rsidP="004E0AD8">
      <w:pPr>
        <w:pStyle w:val="Heading3"/>
      </w:pPr>
      <w:r w:rsidRPr="00DA115D">
        <w:t>1AC: Method [Generic vs Kritik]</w:t>
      </w:r>
    </w:p>
    <w:p w14:paraId="0663FE02" w14:textId="77777777" w:rsidR="004D4BCE" w:rsidRPr="00DA115D" w:rsidRDefault="004D4BCE" w:rsidP="004D4BCE">
      <w:pPr>
        <w:pStyle w:val="Heading4"/>
        <w:rPr>
          <w:rFonts w:asciiTheme="minorHAnsi" w:hAnsiTheme="minorHAnsi" w:cstheme="minorHAnsi"/>
        </w:rPr>
      </w:pPr>
      <w:r w:rsidRPr="00DA115D">
        <w:rPr>
          <w:rFonts w:asciiTheme="minorHAnsi" w:hAnsiTheme="minorHAnsi" w:cstheme="minorHAnsi"/>
        </w:rPr>
        <w:t xml:space="preserve">Contention 3 is our Method – </w:t>
      </w:r>
    </w:p>
    <w:p w14:paraId="451447C7" w14:textId="77777777" w:rsidR="004D4BCE" w:rsidRPr="00DA115D" w:rsidRDefault="004D4BCE" w:rsidP="004D4BCE">
      <w:pPr>
        <w:pStyle w:val="Heading4"/>
        <w:rPr>
          <w:rFonts w:asciiTheme="minorHAnsi" w:hAnsiTheme="minorHAnsi" w:cstheme="minorHAnsi"/>
        </w:rPr>
      </w:pPr>
      <w:r w:rsidRPr="00DA115D">
        <w:rPr>
          <w:rFonts w:asciiTheme="minorHAnsi" w:hAnsiTheme="minorHAnsi" w:cstheme="minorHAnsi"/>
        </w:rPr>
        <w:t xml:space="preserve">Disparities within health are not </w:t>
      </w:r>
      <w:r w:rsidRPr="00DA115D">
        <w:rPr>
          <w:rFonts w:asciiTheme="minorHAnsi" w:hAnsiTheme="minorHAnsi" w:cstheme="minorHAnsi"/>
          <w:u w:val="single"/>
        </w:rPr>
        <w:t>ontological</w:t>
      </w:r>
      <w:r w:rsidRPr="00DA115D">
        <w:rPr>
          <w:rFonts w:asciiTheme="minorHAnsi" w:hAnsiTheme="minorHAnsi" w:cstheme="minorHAnsi"/>
        </w:rPr>
        <w:t xml:space="preserve"> but formed and maintained by social norms upheld by </w:t>
      </w:r>
      <w:r w:rsidRPr="00DA115D">
        <w:rPr>
          <w:rFonts w:asciiTheme="minorHAnsi" w:hAnsiTheme="minorHAnsi" w:cstheme="minorHAnsi"/>
          <w:u w:val="single"/>
        </w:rPr>
        <w:t>legal indifference</w:t>
      </w:r>
      <w:r w:rsidRPr="00DA115D">
        <w:rPr>
          <w:rFonts w:asciiTheme="minorHAnsi" w:hAnsiTheme="minorHAnsi" w:cstheme="minorHAnsi"/>
        </w:rPr>
        <w:t xml:space="preserve"> – solving the discriminatory practices of public health is </w:t>
      </w:r>
      <w:r w:rsidRPr="00DA115D">
        <w:rPr>
          <w:rFonts w:asciiTheme="minorHAnsi" w:hAnsiTheme="minorHAnsi" w:cstheme="minorHAnsi"/>
          <w:u w:val="single"/>
        </w:rPr>
        <w:t>uniquely key</w:t>
      </w:r>
      <w:r w:rsidRPr="00DA115D">
        <w:rPr>
          <w:rFonts w:asciiTheme="minorHAnsi" w:hAnsiTheme="minorHAnsi" w:cstheme="minorHAnsi"/>
        </w:rPr>
        <w:t xml:space="preserve"> as a starting point</w:t>
      </w:r>
    </w:p>
    <w:p w14:paraId="361267D9" w14:textId="77777777" w:rsidR="004D4BCE" w:rsidRPr="00DA115D" w:rsidRDefault="004D4BCE" w:rsidP="004D4BCE">
      <w:pPr>
        <w:rPr>
          <w:rFonts w:asciiTheme="minorHAnsi" w:hAnsiTheme="minorHAnsi" w:cstheme="minorHAnsi"/>
        </w:rPr>
      </w:pPr>
      <w:r w:rsidRPr="00DA115D">
        <w:rPr>
          <w:rStyle w:val="Style13ptBold"/>
          <w:rFonts w:asciiTheme="minorHAnsi" w:hAnsiTheme="minorHAnsi" w:cstheme="minorHAnsi"/>
        </w:rPr>
        <w:t>Matthew 18</w:t>
      </w:r>
      <w:r w:rsidRPr="00DA115D">
        <w:rPr>
          <w:rFonts w:asciiTheme="minorHAnsi" w:hAnsiTheme="minorHAnsi" w:cstheme="minorHAnsi"/>
        </w:rPr>
        <w:t>, Dayna Bowen. Just medicine: A cure for racial inequality in American health care. NYU Press, 2018. (Resident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professions)//Elmer</w:t>
      </w:r>
    </w:p>
    <w:p w14:paraId="106D800E" w14:textId="2A409DA1" w:rsidR="004D4BCE" w:rsidRPr="00DA115D" w:rsidRDefault="004D4BCE" w:rsidP="004D4BCE">
      <w:pPr>
        <w:rPr>
          <w:rFonts w:asciiTheme="minorHAnsi" w:hAnsiTheme="minorHAnsi" w:cstheme="minorHAnsi"/>
          <w:sz w:val="16"/>
        </w:rPr>
      </w:pPr>
      <w:r w:rsidRPr="00DA115D">
        <w:rPr>
          <w:rFonts w:asciiTheme="minorHAnsi" w:hAnsiTheme="minorHAnsi" w:cstheme="minorHAnsi"/>
          <w:sz w:val="16"/>
        </w:rPr>
        <w:t xml:space="preserve">For the past thirty years, medical doctors, social scientists, psychologists, policy analysts, jurists, and a wide spectrum of health care providers have been studying and discussing health inequality in America. Meanwhile, by one estimate, </w:t>
      </w:r>
      <w:r w:rsidRPr="00DA115D">
        <w:rPr>
          <w:rStyle w:val="Emphasis"/>
          <w:rFonts w:asciiTheme="minorHAnsi" w:hAnsiTheme="minorHAnsi" w:cstheme="minorHAnsi"/>
          <w:sz w:val="24"/>
        </w:rPr>
        <w:t xml:space="preserve">83,570 minority patients die annually due to health care disparities. </w:t>
      </w:r>
      <w:r w:rsidRPr="00DA115D">
        <w:rPr>
          <w:rFonts w:asciiTheme="minorHAnsi" w:hAnsiTheme="minorHAnsi" w:cstheme="minorHAnsi"/>
          <w:sz w:val="16"/>
        </w:rPr>
        <w:t xml:space="preserve">Black and brown patients consistently receive inferior medical treatment—fewer angiographies, bypass surgeries, organ transplants, cancer tests, and resections, less access to pain treatment, rehabilitative services, asthma remedies, and nearly every other form of medical care—than their white counterparts. Yet minority patients are sicker and more likely to die than whites from a wide range of diseases and illnesses for which we have data. Certainly, this picture is complicated. For example, health and illness for all racial and ethnic groups follow a social gradient so that minority populations, which disproportionately occupy low socioeconomic strata, also predictably suffer relatively worse health outcomes than whites do. Although it is popular to blame the poor for the their poor healthy by pointing to risky health behaviors, careful studies of nationally representative populations conclude that the significantly higher prevalence of cigarette smoking, alcohol consumption, obesity, and physical inactivity are only one aspect of the relationship between lower socioeconomic status and poor health. Moreover, behavioral disparities must not be taken out of their societal context where unequal exposure to the stress of discrimination, inequitable access to healthy food and built environments, and inferior access to resources generally are integrally associated with many racial and ethnic differences in health behavior. In fact, racial and ethnic differences in health treatment and outcomes persist in multiple studies even after controlling for differences in insurance status, income, education, geography, and socioeconomic status. </w:t>
      </w:r>
      <w:r w:rsidRPr="00DA115D">
        <w:rPr>
          <w:rStyle w:val="StyleUnderline"/>
          <w:rFonts w:asciiTheme="minorHAnsi" w:hAnsiTheme="minorHAnsi" w:cstheme="minorHAnsi"/>
          <w:sz w:val="24"/>
        </w:rPr>
        <w:t>Researchers have identified numerous structural</w:t>
      </w:r>
      <w:r w:rsidRPr="00DA115D">
        <w:rPr>
          <w:rFonts w:asciiTheme="minorHAnsi" w:hAnsiTheme="minorHAnsi" w:cstheme="minorHAnsi"/>
          <w:sz w:val="16"/>
        </w:rPr>
        <w:t xml:space="preserve"> and individual determinants of these </w:t>
      </w:r>
      <w:r w:rsidRPr="00DA115D">
        <w:rPr>
          <w:rStyle w:val="StyleUnderline"/>
          <w:rFonts w:asciiTheme="minorHAnsi" w:hAnsiTheme="minorHAnsi" w:cstheme="minorHAnsi"/>
          <w:bCs/>
          <w:sz w:val="24"/>
        </w:rPr>
        <w:t>disparities at all levels</w:t>
      </w:r>
      <w:r w:rsidRPr="00DA115D">
        <w:rPr>
          <w:rStyle w:val="StyleUnderline"/>
          <w:rFonts w:asciiTheme="minorHAnsi" w:hAnsiTheme="minorHAnsi" w:cstheme="minorHAnsi"/>
          <w:sz w:val="24"/>
        </w:rPr>
        <w:t>.</w:t>
      </w:r>
      <w:r w:rsidRPr="00DA115D">
        <w:rPr>
          <w:rFonts w:asciiTheme="minorHAnsi" w:hAnsiTheme="minorHAnsi" w:cstheme="minorHAnsi"/>
          <w:sz w:val="16"/>
        </w:rPr>
        <w:t xml:space="preserve"> </w:t>
      </w:r>
      <w:r w:rsidRPr="00DA115D">
        <w:rPr>
          <w:rStyle w:val="StyleUnderline"/>
          <w:rFonts w:asciiTheme="minorHAnsi" w:hAnsiTheme="minorHAnsi" w:cstheme="minorHAnsi"/>
          <w:sz w:val="24"/>
        </w:rPr>
        <w:t>These include socioeconomic circumstances such</w:t>
      </w:r>
      <w:r w:rsidRPr="00DA115D">
        <w:rPr>
          <w:rFonts w:asciiTheme="minorHAnsi" w:hAnsiTheme="minorHAnsi" w:cstheme="minorHAnsi"/>
          <w:sz w:val="16"/>
        </w:rPr>
        <w:t xml:space="preserve"> </w:t>
      </w:r>
      <w:r w:rsidRPr="00DA115D">
        <w:rPr>
          <w:rStyle w:val="StyleUnderline"/>
          <w:rFonts w:asciiTheme="minorHAnsi" w:hAnsiTheme="minorHAnsi" w:cstheme="minorHAnsi"/>
          <w:sz w:val="24"/>
        </w:rPr>
        <w:t>as poverty,</w:t>
      </w:r>
      <w:r w:rsidRPr="00DA115D">
        <w:rPr>
          <w:rFonts w:asciiTheme="minorHAnsi" w:hAnsiTheme="minorHAnsi" w:cstheme="minorHAnsi"/>
          <w:sz w:val="16"/>
        </w:rPr>
        <w:t xml:space="preserve"> inferior </w:t>
      </w:r>
      <w:r w:rsidRPr="00DA115D">
        <w:rPr>
          <w:rStyle w:val="StyleUnderline"/>
          <w:rFonts w:asciiTheme="minorHAnsi" w:hAnsiTheme="minorHAnsi" w:cstheme="minorHAnsi"/>
          <w:sz w:val="24"/>
        </w:rPr>
        <w:t>education, and segregated housing</w:t>
      </w:r>
      <w:r w:rsidRPr="00DA115D">
        <w:rPr>
          <w:rFonts w:asciiTheme="minorHAnsi" w:hAnsiTheme="minorHAnsi" w:cstheme="minorHAnsi"/>
          <w:sz w:val="16"/>
        </w:rPr>
        <w:t xml:space="preserve"> conditions </w:t>
      </w:r>
      <w:r w:rsidRPr="00DA115D">
        <w:rPr>
          <w:rStyle w:val="StyleUnderline"/>
          <w:rFonts w:asciiTheme="minorHAnsi" w:hAnsiTheme="minorHAnsi" w:cstheme="minorHAnsi"/>
          <w:sz w:val="24"/>
        </w:rPr>
        <w:t>along with lack of access to healthy food choices or recreational facilities; systemic</w:t>
      </w:r>
      <w:r w:rsidRPr="00DA115D">
        <w:rPr>
          <w:rFonts w:asciiTheme="minorHAnsi" w:hAnsiTheme="minorHAnsi" w:cstheme="minorHAnsi"/>
          <w:sz w:val="16"/>
        </w:rPr>
        <w:t xml:space="preserve"> and organizational </w:t>
      </w:r>
      <w:r w:rsidRPr="00DA115D">
        <w:rPr>
          <w:rStyle w:val="StyleUnderline"/>
          <w:rFonts w:asciiTheme="minorHAnsi" w:hAnsiTheme="minorHAnsi" w:cstheme="minorHAnsi"/>
          <w:sz w:val="24"/>
        </w:rPr>
        <w:t>contributors such as medical practice settings and sources of insurance; and geographic proximity to care.</w:t>
      </w:r>
      <w:r w:rsidRPr="00DA115D">
        <w:rPr>
          <w:rFonts w:asciiTheme="minorHAnsi" w:hAnsiTheme="minorHAnsi" w:cstheme="minorHAnsi"/>
          <w:sz w:val="16"/>
        </w:rPr>
        <w:t xml:space="preserve"> The economic and social conditions called “social determinants of health” often drive patient-specific contributors to poor health such as poor family health history, diet, and low physical activity. All have been shown to contribute to the disparity of health outcomes experience by ethnic and racial minority patients in the United States. </w:t>
      </w:r>
      <w:r w:rsidRPr="00DA115D">
        <w:rPr>
          <w:rStyle w:val="StyleUnderline"/>
          <w:rFonts w:asciiTheme="minorHAnsi" w:hAnsiTheme="minorHAnsi" w:cstheme="minorHAnsi"/>
          <w:sz w:val="24"/>
        </w:rPr>
        <w:t>However</w:t>
      </w:r>
      <w:r w:rsidRPr="00DA115D">
        <w:rPr>
          <w:rFonts w:asciiTheme="minorHAnsi" w:hAnsiTheme="minorHAnsi" w:cstheme="minorHAnsi"/>
          <w:sz w:val="16"/>
        </w:rPr>
        <w:t xml:space="preserve">, this book is about </w:t>
      </w:r>
      <w:r w:rsidRPr="00DA115D">
        <w:rPr>
          <w:rStyle w:val="Emphasis"/>
          <w:rFonts w:asciiTheme="minorHAnsi" w:hAnsiTheme="minorHAnsi" w:cstheme="minorHAnsi"/>
          <w:sz w:val="24"/>
          <w:highlight w:val="green"/>
        </w:rPr>
        <w:t xml:space="preserve">the single most important determinant of health disparities </w:t>
      </w:r>
      <w:r w:rsidRPr="00DA115D">
        <w:rPr>
          <w:rFonts w:asciiTheme="minorHAnsi" w:hAnsiTheme="minorHAnsi" w:cstheme="minorHAnsi"/>
          <w:sz w:val="16"/>
        </w:rPr>
        <w:t xml:space="preserve">that is not being widely discussed in straightforward terms: this determinant </w:t>
      </w:r>
      <w:r w:rsidRPr="00DA115D">
        <w:rPr>
          <w:rStyle w:val="Emphasis"/>
          <w:rFonts w:asciiTheme="minorHAnsi" w:hAnsiTheme="minorHAnsi" w:cstheme="minorHAnsi"/>
          <w:sz w:val="24"/>
          <w:highlight w:val="green"/>
        </w:rPr>
        <w:t>is racial</w:t>
      </w:r>
      <w:r w:rsidRPr="00DA115D">
        <w:rPr>
          <w:rStyle w:val="Emphasis"/>
          <w:rFonts w:asciiTheme="minorHAnsi" w:hAnsiTheme="minorHAnsi" w:cstheme="minorHAnsi"/>
          <w:sz w:val="24"/>
        </w:rPr>
        <w:t xml:space="preserve"> </w:t>
      </w:r>
      <w:r w:rsidRPr="00DA115D">
        <w:rPr>
          <w:rFonts w:asciiTheme="minorHAnsi" w:hAnsiTheme="minorHAnsi" w:cstheme="minorHAnsi"/>
          <w:sz w:val="16"/>
        </w:rPr>
        <w:t xml:space="preserve">and ethnic </w:t>
      </w:r>
      <w:r w:rsidRPr="00DA115D">
        <w:rPr>
          <w:rStyle w:val="Emphasis"/>
          <w:rFonts w:asciiTheme="minorHAnsi" w:hAnsiTheme="minorHAnsi" w:cstheme="minorHAnsi"/>
          <w:sz w:val="24"/>
          <w:highlight w:val="green"/>
        </w:rPr>
        <w:t>discrimination</w:t>
      </w:r>
      <w:r w:rsidRPr="00DA115D">
        <w:rPr>
          <w:rStyle w:val="StyleUnderline"/>
          <w:rFonts w:asciiTheme="minorHAnsi" w:hAnsiTheme="minorHAnsi" w:cstheme="minorHAnsi"/>
          <w:sz w:val="24"/>
        </w:rPr>
        <w:t xml:space="preserve"> </w:t>
      </w:r>
      <w:r w:rsidRPr="00DA115D">
        <w:rPr>
          <w:rFonts w:asciiTheme="minorHAnsi" w:hAnsiTheme="minorHAnsi" w:cstheme="minorHAnsi"/>
          <w:sz w:val="16"/>
        </w:rPr>
        <w:t>against minority patient populations, an uncontrovertibly significant contributor to health inequality. The evidence that the majority of Americans involuntarily harbor anti-minority prejudices makes it impossible, even immoral, not to examine the impact of unconscious racism on health and health care. Therefore, this book makes a thorough examination of the scientific evidence that does exist to confirm that providers discriminate against patients and patients discriminate against providers. This cycle of discrimination produces inequality throughout the health care system. The inequality itself is not news. But the fact that it is avoidable challenges the complacency that allows the racial and ethnic discrimination that produces them to persist. This book calls for providers, patients, scientists, and jurists to face the uncomfortable truth that although overt racism, prejudice, and bigotry may have subsided in America, racial and ethnic injustice, unfairness, and even segregation in American health care have not. The most tragic proof that racial and ethnic injustice is alive and well is the phenomenon we politely call “health disparities.” The message of this book is that a significant cause of these health disparities is the unconscious racial and ethnic bias that infects our delivery system.</w:t>
      </w:r>
      <w:r w:rsidRPr="00DA115D">
        <w:rPr>
          <w:rStyle w:val="StyleUnderline"/>
          <w:rFonts w:asciiTheme="minorHAnsi" w:hAnsiTheme="minorHAnsi" w:cstheme="minorHAnsi"/>
          <w:sz w:val="24"/>
        </w:rPr>
        <w:t xml:space="preserve"> </w:t>
      </w:r>
      <w:r w:rsidRPr="00DA115D">
        <w:rPr>
          <w:rStyle w:val="Emphasis"/>
          <w:rFonts w:asciiTheme="minorHAnsi" w:hAnsiTheme="minorHAnsi" w:cstheme="minorHAnsi"/>
          <w:sz w:val="24"/>
          <w:highlight w:val="green"/>
        </w:rPr>
        <w:t>Implici</w:t>
      </w:r>
      <w:r w:rsidRPr="00DA115D">
        <w:rPr>
          <w:rStyle w:val="Emphasis"/>
          <w:rFonts w:asciiTheme="minorHAnsi" w:hAnsiTheme="minorHAnsi" w:cstheme="minorHAnsi"/>
          <w:sz w:val="24"/>
        </w:rPr>
        <w:t>t racial</w:t>
      </w:r>
      <w:r w:rsidRPr="00DA115D">
        <w:rPr>
          <w:rFonts w:asciiTheme="minorHAnsi" w:hAnsiTheme="minorHAnsi" w:cstheme="minorHAnsi"/>
          <w:sz w:val="16"/>
        </w:rPr>
        <w:t xml:space="preserve"> and ethnic</w:t>
      </w:r>
      <w:r w:rsidRPr="00DA115D">
        <w:rPr>
          <w:rStyle w:val="StyleUnderline"/>
          <w:rFonts w:asciiTheme="minorHAnsi" w:hAnsiTheme="minorHAnsi" w:cstheme="minorHAnsi"/>
          <w:sz w:val="24"/>
        </w:rPr>
        <w:t xml:space="preserve"> </w:t>
      </w:r>
      <w:r w:rsidRPr="00DA115D">
        <w:rPr>
          <w:rStyle w:val="Emphasis"/>
          <w:rFonts w:asciiTheme="minorHAnsi" w:hAnsiTheme="minorHAnsi" w:cstheme="minorHAnsi"/>
          <w:sz w:val="24"/>
          <w:highlight w:val="green"/>
        </w:rPr>
        <w:t xml:space="preserve">biases </w:t>
      </w:r>
      <w:r w:rsidRPr="00DA115D">
        <w:rPr>
          <w:rStyle w:val="Emphasis"/>
          <w:rFonts w:asciiTheme="minorHAnsi" w:hAnsiTheme="minorHAnsi" w:cstheme="minorHAnsi"/>
          <w:sz w:val="24"/>
        </w:rPr>
        <w:t xml:space="preserve">in health care </w:t>
      </w:r>
      <w:r w:rsidRPr="00DA115D">
        <w:rPr>
          <w:rStyle w:val="Emphasis"/>
          <w:rFonts w:asciiTheme="minorHAnsi" w:hAnsiTheme="minorHAnsi" w:cstheme="minorHAnsi"/>
          <w:sz w:val="24"/>
          <w:highlight w:val="green"/>
        </w:rPr>
        <w:t>are harmful, avoidable, and</w:t>
      </w:r>
      <w:r w:rsidRPr="00DA115D">
        <w:rPr>
          <w:rFonts w:asciiTheme="minorHAnsi" w:hAnsiTheme="minorHAnsi" w:cstheme="minorHAnsi"/>
          <w:sz w:val="16"/>
        </w:rPr>
        <w:t xml:space="preserve"> unjust. This book charts a way to deal with health and health care disparities as injustices</w:t>
      </w:r>
      <w:r w:rsidRPr="00DA115D">
        <w:rPr>
          <w:rFonts w:asciiTheme="minorHAnsi" w:hAnsiTheme="minorHAnsi" w:cstheme="minorHAnsi"/>
          <w:sz w:val="16"/>
          <w:bdr w:val="single" w:sz="4" w:space="0" w:color="auto"/>
        </w:rPr>
        <w:t xml:space="preserve">, </w:t>
      </w:r>
      <w:r w:rsidRPr="00DA115D">
        <w:rPr>
          <w:rStyle w:val="Emphasis"/>
          <w:rFonts w:asciiTheme="minorHAnsi" w:hAnsiTheme="minorHAnsi" w:cstheme="minorHAnsi"/>
          <w:sz w:val="24"/>
          <w:highlight w:val="green"/>
          <w:bdr w:val="single" w:sz="4" w:space="0" w:color="auto"/>
        </w:rPr>
        <w:t xml:space="preserve">not merely </w:t>
      </w:r>
      <w:r w:rsidRPr="00DA115D">
        <w:rPr>
          <w:rStyle w:val="Emphasis"/>
          <w:rFonts w:asciiTheme="minorHAnsi" w:hAnsiTheme="minorHAnsi" w:cstheme="minorHAnsi"/>
          <w:sz w:val="24"/>
          <w:bdr w:val="single" w:sz="4" w:space="0" w:color="auto"/>
        </w:rPr>
        <w:t xml:space="preserve">as </w:t>
      </w:r>
      <w:r w:rsidRPr="00DA115D">
        <w:rPr>
          <w:rStyle w:val="Emphasis"/>
          <w:rFonts w:asciiTheme="minorHAnsi" w:hAnsiTheme="minorHAnsi" w:cstheme="minorHAnsi"/>
          <w:sz w:val="24"/>
          <w:highlight w:val="green"/>
          <w:bdr w:val="single" w:sz="4" w:space="0" w:color="auto"/>
        </w:rPr>
        <w:t>inevitable byproducts of human nature</w:t>
      </w:r>
      <w:r w:rsidRPr="00DA115D">
        <w:rPr>
          <w:rStyle w:val="Emphasis"/>
          <w:rFonts w:asciiTheme="minorHAnsi" w:hAnsiTheme="minorHAnsi" w:cstheme="minorHAnsi"/>
          <w:sz w:val="24"/>
          <w:highlight w:val="green"/>
        </w:rPr>
        <w:t xml:space="preserve"> or </w:t>
      </w:r>
      <w:r w:rsidRPr="00DA115D">
        <w:rPr>
          <w:rStyle w:val="Emphasis"/>
          <w:rFonts w:asciiTheme="minorHAnsi" w:hAnsiTheme="minorHAnsi" w:cstheme="minorHAnsi"/>
          <w:sz w:val="24"/>
        </w:rPr>
        <w:t xml:space="preserve">a phenomenon </w:t>
      </w:r>
      <w:r w:rsidRPr="00DA115D">
        <w:rPr>
          <w:rStyle w:val="Emphasis"/>
          <w:rFonts w:asciiTheme="minorHAnsi" w:hAnsiTheme="minorHAnsi" w:cstheme="minorHAnsi"/>
          <w:sz w:val="24"/>
          <w:highlight w:val="green"/>
        </w:rPr>
        <w:t>subordinate to biological and social differences</w:t>
      </w:r>
      <w:r w:rsidRPr="00DA115D">
        <w:rPr>
          <w:rStyle w:val="StyleUnderline"/>
          <w:rFonts w:asciiTheme="minorHAnsi" w:hAnsiTheme="minorHAnsi" w:cstheme="minorHAnsi"/>
          <w:sz w:val="24"/>
        </w:rPr>
        <w:t>.</w:t>
      </w:r>
      <w:r w:rsidRPr="00DA115D">
        <w:rPr>
          <w:rFonts w:asciiTheme="minorHAnsi" w:hAnsiTheme="minorHAnsi" w:cstheme="minorHAnsi"/>
          <w:sz w:val="16"/>
        </w:rPr>
        <w:t xml:space="preserve"> Instead, the argument made here is that health inequality due to unconscious discrimination is a structural malady in need of a system cure. This book lays bare a disturbing contradiction. On one hand, injustice and inequality are anathema to our professed national identity. Yet on the other hand, </w:t>
      </w:r>
      <w:r w:rsidRPr="00DA115D">
        <w:rPr>
          <w:rStyle w:val="StyleUnderline"/>
          <w:rFonts w:asciiTheme="minorHAnsi" w:hAnsiTheme="minorHAnsi" w:cstheme="minorHAnsi"/>
          <w:sz w:val="24"/>
        </w:rPr>
        <w:t>unconscious bias has become an entrenched and acceptable social norm, empirically demonstrated to control decision-makers</w:t>
      </w:r>
      <w:r w:rsidRPr="00DA115D">
        <w:rPr>
          <w:rFonts w:asciiTheme="minorHAnsi" w:hAnsiTheme="minorHAnsi" w:cstheme="minorHAnsi"/>
          <w:sz w:val="16"/>
        </w:rPr>
        <w:t xml:space="preserve"> not only in health care, but in civil and criminal justice proceedings, law enforcement, employment, media, and education. </w:t>
      </w:r>
      <w:r w:rsidRPr="00DA115D">
        <w:rPr>
          <w:rStyle w:val="StyleUnderline"/>
          <w:rFonts w:asciiTheme="minorHAnsi" w:hAnsiTheme="minorHAnsi" w:cstheme="minorHAnsi"/>
          <w:sz w:val="24"/>
        </w:rPr>
        <w:t xml:space="preserve">Unconscious racism has become the new normal. Thus, </w:t>
      </w:r>
      <w:r w:rsidRPr="00DA115D">
        <w:rPr>
          <w:rStyle w:val="StyleUnderline"/>
          <w:rFonts w:asciiTheme="minorHAnsi" w:hAnsiTheme="minorHAnsi" w:cstheme="minorHAnsi"/>
          <w:sz w:val="24"/>
          <w:highlight w:val="green"/>
        </w:rPr>
        <w:t>to defeat inequality due to unconscious racism in health care</w:t>
      </w:r>
      <w:r w:rsidRPr="00DA115D">
        <w:rPr>
          <w:rFonts w:asciiTheme="minorHAnsi" w:hAnsiTheme="minorHAnsi" w:cstheme="minorHAnsi"/>
          <w:sz w:val="16"/>
        </w:rPr>
        <w:t xml:space="preserve">, </w:t>
      </w:r>
      <w:r w:rsidRPr="00DA115D">
        <w:rPr>
          <w:rStyle w:val="StyleUnderline"/>
          <w:rFonts w:asciiTheme="minorHAnsi" w:hAnsiTheme="minorHAnsi" w:cstheme="minorHAnsi"/>
          <w:sz w:val="24"/>
        </w:rPr>
        <w:t xml:space="preserve">individuals as well as </w:t>
      </w:r>
      <w:r w:rsidRPr="00DA115D">
        <w:rPr>
          <w:rStyle w:val="Emphasis"/>
          <w:rFonts w:asciiTheme="minorHAnsi" w:hAnsiTheme="minorHAnsi" w:cstheme="minorHAnsi"/>
          <w:sz w:val="24"/>
          <w:highlight w:val="green"/>
        </w:rPr>
        <w:t>institutions must realign themselves away from this social norm</w:t>
      </w:r>
      <w:r w:rsidRPr="00DA115D">
        <w:rPr>
          <w:rFonts w:asciiTheme="minorHAnsi" w:hAnsiTheme="minorHAnsi" w:cstheme="minorHAnsi"/>
          <w:sz w:val="16"/>
        </w:rPr>
        <w:t xml:space="preserve"> that is incongruous with the core underlying values to which our nation’s doctors, patients, and health care professionals expressly aspire. The solutions this book proposes are comprehensive; they have their origin in law, and to some this may seem radical. But they are solutions grounded in a historical and empirical record. The solutions are further supported by original, qualitative interviews reported here. These narratives allow doctors, nurses, and patients to bring their voices and real-life experiences to bear on a worthy cause: achieving justice and equity in American health care. Chapter 1 recounts the historical origins of legally enforced discrimination that have laid the structural foundations for African, Asian, Hispanic, and Native Americans to suffer inferior health outcomes in the United States since this country’s inception. I argue that </w:t>
      </w:r>
      <w:r w:rsidRPr="00DA115D">
        <w:rPr>
          <w:rStyle w:val="StyleUnderline"/>
          <w:rFonts w:asciiTheme="minorHAnsi" w:hAnsiTheme="minorHAnsi" w:cstheme="minorHAnsi"/>
          <w:sz w:val="24"/>
          <w:highlight w:val="green"/>
        </w:rPr>
        <w:t xml:space="preserve">law has directly influenced </w:t>
      </w:r>
      <w:r w:rsidRPr="00DA115D">
        <w:rPr>
          <w:rStyle w:val="StyleUnderline"/>
          <w:rFonts w:asciiTheme="minorHAnsi" w:hAnsiTheme="minorHAnsi" w:cstheme="minorHAnsi"/>
          <w:sz w:val="24"/>
        </w:rPr>
        <w:t xml:space="preserve">the </w:t>
      </w:r>
      <w:r w:rsidRPr="00DA115D">
        <w:rPr>
          <w:rStyle w:val="StyleUnderline"/>
          <w:rFonts w:asciiTheme="minorHAnsi" w:hAnsiTheme="minorHAnsi" w:cstheme="minorHAnsi"/>
          <w:bCs/>
          <w:sz w:val="24"/>
          <w:highlight w:val="green"/>
        </w:rPr>
        <w:t>differences</w:t>
      </w:r>
      <w:r w:rsidRPr="00DA115D">
        <w:rPr>
          <w:rStyle w:val="StyleUnderline"/>
          <w:rFonts w:asciiTheme="minorHAnsi" w:hAnsiTheme="minorHAnsi" w:cstheme="minorHAnsi"/>
          <w:sz w:val="24"/>
          <w:highlight w:val="green"/>
        </w:rPr>
        <w:t xml:space="preserve"> in</w:t>
      </w:r>
      <w:r w:rsidRPr="00DA115D">
        <w:rPr>
          <w:rFonts w:asciiTheme="minorHAnsi" w:hAnsiTheme="minorHAnsi" w:cstheme="minorHAnsi"/>
          <w:sz w:val="16"/>
        </w:rPr>
        <w:t xml:space="preserve"> health and </w:t>
      </w:r>
      <w:r w:rsidRPr="00DA115D">
        <w:rPr>
          <w:rStyle w:val="StyleUnderline"/>
          <w:rFonts w:asciiTheme="minorHAnsi" w:hAnsiTheme="minorHAnsi" w:cstheme="minorHAnsi"/>
          <w:bCs/>
          <w:sz w:val="24"/>
          <w:highlight w:val="green"/>
        </w:rPr>
        <w:t>health care experiences</w:t>
      </w:r>
      <w:r w:rsidRPr="00DA115D">
        <w:rPr>
          <w:rStyle w:val="StyleUnderline"/>
          <w:rFonts w:asciiTheme="minorHAnsi" w:hAnsiTheme="minorHAnsi" w:cstheme="minorHAnsi"/>
          <w:sz w:val="24"/>
          <w:highlight w:val="green"/>
        </w:rPr>
        <w:t xml:space="preserve"> </w:t>
      </w:r>
      <w:r w:rsidRPr="00DA115D">
        <w:rPr>
          <w:rStyle w:val="StyleUnderline"/>
          <w:rFonts w:asciiTheme="minorHAnsi" w:hAnsiTheme="minorHAnsi" w:cstheme="minorHAnsi"/>
          <w:sz w:val="24"/>
        </w:rPr>
        <w:t xml:space="preserve">between minorities and whites throughout our nation’s history. When laws enforced slavery, segregations, and nationalism, minority health fared poorly. During the periods of our history </w:t>
      </w:r>
      <w:r w:rsidRPr="00DA115D">
        <w:rPr>
          <w:rStyle w:val="StyleUnderline"/>
          <w:rFonts w:asciiTheme="minorHAnsi" w:hAnsiTheme="minorHAnsi" w:cstheme="minorHAnsi"/>
          <w:sz w:val="24"/>
          <w:highlight w:val="green"/>
        </w:rPr>
        <w:t xml:space="preserve">when civil rights laws were effectively used to </w:t>
      </w:r>
      <w:r w:rsidRPr="00DA115D">
        <w:rPr>
          <w:rStyle w:val="StyleUnderline"/>
          <w:rFonts w:asciiTheme="minorHAnsi" w:hAnsiTheme="minorHAnsi" w:cstheme="minorHAnsi"/>
          <w:sz w:val="24"/>
        </w:rPr>
        <w:t xml:space="preserve">desegregate health care and </w:t>
      </w:r>
      <w:r w:rsidRPr="00DA115D">
        <w:rPr>
          <w:rStyle w:val="StyleUnderline"/>
          <w:rFonts w:asciiTheme="minorHAnsi" w:hAnsiTheme="minorHAnsi" w:cstheme="minorHAnsi"/>
          <w:bCs/>
          <w:sz w:val="24"/>
          <w:highlight w:val="green"/>
        </w:rPr>
        <w:t>promote equal access, health care disparities improved</w:t>
      </w:r>
      <w:r w:rsidRPr="00DA115D">
        <w:rPr>
          <w:rStyle w:val="StyleUnderline"/>
          <w:rFonts w:asciiTheme="minorHAnsi" w:hAnsiTheme="minorHAnsi" w:cstheme="minorHAnsi"/>
          <w:sz w:val="24"/>
          <w:highlight w:val="green"/>
        </w:rPr>
        <w:t xml:space="preserve">. </w:t>
      </w:r>
      <w:r w:rsidRPr="00DA115D">
        <w:rPr>
          <w:rStyle w:val="StyleUnderline"/>
          <w:rFonts w:asciiTheme="minorHAnsi" w:hAnsiTheme="minorHAnsi" w:cstheme="minorHAnsi"/>
          <w:sz w:val="24"/>
        </w:rPr>
        <w:t>Today, however, traditional civil rights laws have become irrelevant in the effort to bring justice to health care. Those antidiscrimination laws punish only outright bigotry</w:t>
      </w:r>
      <w:r w:rsidRPr="00DA115D">
        <w:rPr>
          <w:rFonts w:asciiTheme="minorHAnsi" w:hAnsiTheme="minorHAnsi" w:cstheme="minorHAnsi"/>
          <w:sz w:val="16"/>
        </w:rPr>
        <w:t xml:space="preserve"> and the most virulent forms of racism</w:t>
      </w:r>
      <w:r w:rsidRPr="00DA115D">
        <w:rPr>
          <w:rStyle w:val="StyleUnderline"/>
          <w:rFonts w:asciiTheme="minorHAnsi" w:hAnsiTheme="minorHAnsi" w:cstheme="minorHAnsi"/>
          <w:sz w:val="24"/>
        </w:rPr>
        <w:t>. Now that these forms of overt racism are out of vogue</w:t>
      </w:r>
      <w:r w:rsidRPr="00DA115D">
        <w:rPr>
          <w:rFonts w:asciiTheme="minorHAnsi" w:hAnsiTheme="minorHAnsi" w:cstheme="minorHAnsi"/>
          <w:sz w:val="16"/>
        </w:rPr>
        <w:t xml:space="preserve"> and mostly absent from the health care system, </w:t>
      </w:r>
      <w:r w:rsidRPr="00DA115D">
        <w:rPr>
          <w:rStyle w:val="StyleUnderline"/>
          <w:rFonts w:asciiTheme="minorHAnsi" w:hAnsiTheme="minorHAnsi" w:cstheme="minorHAnsi"/>
          <w:sz w:val="24"/>
        </w:rPr>
        <w:t>the rule of law has been neutralized and no longer controls racial discrimination.</w:t>
      </w:r>
      <w:r w:rsidRPr="00DA115D">
        <w:rPr>
          <w:rFonts w:asciiTheme="minorHAnsi" w:hAnsiTheme="minorHAnsi" w:cstheme="minorHAnsi"/>
          <w:sz w:val="16"/>
        </w:rPr>
        <w:t xml:space="preserve"> Therefore, </w:t>
      </w:r>
      <w:r w:rsidRPr="00DA115D">
        <w:rPr>
          <w:rStyle w:val="StyleUnderline"/>
          <w:rFonts w:asciiTheme="minorHAnsi" w:hAnsiTheme="minorHAnsi" w:cstheme="minorHAnsi"/>
          <w:sz w:val="24"/>
        </w:rPr>
        <w:t>the great American traditional of running two separate and unequal medical systems for white and non-white patients is back</w:t>
      </w:r>
      <w:r w:rsidRPr="00DA115D">
        <w:rPr>
          <w:rFonts w:asciiTheme="minorHAnsi" w:hAnsiTheme="minorHAnsi" w:cstheme="minorHAnsi"/>
          <w:sz w:val="16"/>
        </w:rPr>
        <w:t xml:space="preserve">. Chapter 2 explains the nature and evidence of discrimination in contemporary health care. </w:t>
      </w:r>
      <w:r w:rsidRPr="00DA115D">
        <w:rPr>
          <w:rStyle w:val="StyleUnderline"/>
          <w:rFonts w:asciiTheme="minorHAnsi" w:hAnsiTheme="minorHAnsi" w:cstheme="minorHAnsi"/>
          <w:sz w:val="24"/>
        </w:rPr>
        <w:t>The quantitative and qualitative data gathered</w:t>
      </w:r>
      <w:r w:rsidRPr="00DA115D">
        <w:rPr>
          <w:rFonts w:asciiTheme="minorHAnsi" w:hAnsiTheme="minorHAnsi" w:cstheme="minorHAnsi"/>
          <w:sz w:val="16"/>
        </w:rPr>
        <w:t xml:space="preserve"> in this chapter </w:t>
      </w:r>
      <w:r w:rsidRPr="00DA115D">
        <w:rPr>
          <w:rStyle w:val="StyleUnderline"/>
          <w:rFonts w:asciiTheme="minorHAnsi" w:hAnsiTheme="minorHAnsi" w:cstheme="minorHAnsi"/>
          <w:sz w:val="24"/>
        </w:rPr>
        <w:t>explain that health care providers unintentionally discriminate against</w:t>
      </w:r>
      <w:r w:rsidRPr="00DA115D">
        <w:rPr>
          <w:rFonts w:asciiTheme="minorHAnsi" w:hAnsiTheme="minorHAnsi" w:cstheme="minorHAnsi"/>
          <w:sz w:val="16"/>
        </w:rPr>
        <w:t xml:space="preserve"> racial and ethnic </w:t>
      </w:r>
      <w:r w:rsidRPr="00DA115D">
        <w:rPr>
          <w:rStyle w:val="StyleUnderline"/>
          <w:rFonts w:asciiTheme="minorHAnsi" w:hAnsiTheme="minorHAnsi" w:cstheme="minorHAnsi"/>
          <w:sz w:val="24"/>
        </w:rPr>
        <w:t>minority patients—and that their</w:t>
      </w:r>
      <w:r w:rsidRPr="00DA115D">
        <w:rPr>
          <w:rFonts w:asciiTheme="minorHAnsi" w:hAnsiTheme="minorHAnsi" w:cstheme="minorHAnsi"/>
          <w:sz w:val="16"/>
        </w:rPr>
        <w:t xml:space="preserve"> unintentional </w:t>
      </w:r>
      <w:r w:rsidRPr="00DA115D">
        <w:rPr>
          <w:rStyle w:val="StyleUnderline"/>
          <w:rFonts w:asciiTheme="minorHAnsi" w:hAnsiTheme="minorHAnsi" w:cstheme="minorHAnsi"/>
          <w:sz w:val="24"/>
        </w:rPr>
        <w:t>discrimination directly and substantially contributes to</w:t>
      </w:r>
      <w:r w:rsidRPr="00DA115D">
        <w:rPr>
          <w:rFonts w:asciiTheme="minorHAnsi" w:hAnsiTheme="minorHAnsi" w:cstheme="minorHAnsi"/>
          <w:sz w:val="16"/>
        </w:rPr>
        <w:t xml:space="preserve"> ethnic and racial </w:t>
      </w:r>
      <w:r w:rsidRPr="00DA115D">
        <w:rPr>
          <w:rStyle w:val="StyleUnderline"/>
          <w:rFonts w:asciiTheme="minorHAnsi" w:hAnsiTheme="minorHAnsi" w:cstheme="minorHAnsi"/>
          <w:sz w:val="24"/>
        </w:rPr>
        <w:t>health care disparities</w:t>
      </w:r>
      <w:r w:rsidRPr="00DA115D">
        <w:rPr>
          <w:rFonts w:asciiTheme="minorHAnsi" w:hAnsiTheme="minorHAnsi" w:cstheme="minorHAnsi"/>
          <w:sz w:val="16"/>
        </w:rPr>
        <w:t xml:space="preserve">. Moreover, the evidence also shows that patients hold implicit biases and thus react to providers discrimination through the lens of their own experiences with race bias and inequity. The result is a viciously reciprocal cycle of miscommunication between doctors and patients that ultimately harms patients’ health. </w:t>
      </w:r>
      <w:r w:rsidRPr="00DA115D">
        <w:rPr>
          <w:rStyle w:val="StyleUnderline"/>
          <w:rFonts w:asciiTheme="minorHAnsi" w:hAnsiTheme="minorHAnsi" w:cstheme="minorHAnsi"/>
          <w:sz w:val="24"/>
        </w:rPr>
        <w:t xml:space="preserve">When patients perceive or experience discrimination arising from implicit biases, they often respond rationally by seeking to minimize the reoccurrence of the offense. Thus, minority patients are more likely to switch providers, less likely to follow up on or adhere to their doctors’ advice, and more likely to generally distrust their providers. Decreased patient satisfaction and decreased continuity of care follow, to the detriment of minority health outcomes. </w:t>
      </w:r>
      <w:r w:rsidRPr="00DA115D">
        <w:rPr>
          <w:rFonts w:asciiTheme="minorHAnsi" w:hAnsiTheme="minorHAnsi" w:cstheme="minorHAnsi"/>
          <w:sz w:val="16"/>
        </w:rPr>
        <w:t xml:space="preserve">Much of the current discourse on health disparities “blames the victim,” charging patients with non-adherence and with poor diet and living choices or alleging the existence of biologically based justifications for inequality. My analysis of patient bias does not belong to this genre. Instead, </w:t>
      </w:r>
      <w:r w:rsidRPr="00DA115D">
        <w:rPr>
          <w:rStyle w:val="StyleUnderline"/>
          <w:rFonts w:asciiTheme="minorHAnsi" w:hAnsiTheme="minorHAnsi" w:cstheme="minorHAnsi"/>
          <w:sz w:val="24"/>
        </w:rPr>
        <w:t>I employ the evidence that patients unconsciously react negatively to unconscious racism to explain how implicit bias is a culprit on both sides of the clinical encounter, which occurs within a structurally unsound environment that in turn reinforces bias</w:t>
      </w:r>
      <w:r w:rsidRPr="00DA115D">
        <w:rPr>
          <w:rFonts w:asciiTheme="minorHAnsi" w:hAnsiTheme="minorHAnsi" w:cstheme="minorHAnsi"/>
          <w:sz w:val="16"/>
        </w:rPr>
        <w:t xml:space="preserve">. Chapter 3 presents </w:t>
      </w:r>
      <w:r w:rsidRPr="00DA115D">
        <w:rPr>
          <w:rStyle w:val="StyleUnderline"/>
          <w:rFonts w:asciiTheme="minorHAnsi" w:hAnsiTheme="minorHAnsi" w:cstheme="minorHAnsi"/>
          <w:sz w:val="24"/>
        </w:rPr>
        <w:t xml:space="preserve">a preponderance of evidence showing that providers’ disparate treatment of their minority patients is closely associated with their implicit </w:t>
      </w:r>
      <w:r w:rsidRPr="00DA115D">
        <w:rPr>
          <w:rFonts w:asciiTheme="minorHAnsi" w:hAnsiTheme="minorHAnsi" w:cstheme="minorHAnsi"/>
          <w:sz w:val="16"/>
        </w:rPr>
        <w:t xml:space="preserve">racial and ethnic </w:t>
      </w:r>
      <w:r w:rsidRPr="00DA115D">
        <w:rPr>
          <w:rStyle w:val="StyleUnderline"/>
          <w:rFonts w:asciiTheme="minorHAnsi" w:hAnsiTheme="minorHAnsi" w:cstheme="minorHAnsi"/>
          <w:sz w:val="24"/>
        </w:rPr>
        <w:t>biases.</w:t>
      </w:r>
      <w:r w:rsidRPr="00DA115D">
        <w:rPr>
          <w:rFonts w:asciiTheme="minorHAnsi" w:hAnsiTheme="minorHAnsi" w:cstheme="minorHAnsi"/>
          <w:sz w:val="16"/>
        </w:rPr>
        <w:t xml:space="preserve"> This chapter identifies physicians’ unconscious racism as a primary contributor to health disparities. Chapters 4, 5, and 6 present the Biased Care Model, one of this book’s core contributions to advance our understanding of health and health care disparities. The Biased Care Model organizes the best social science literature on implicit bias into a conceptual framework to answer important, but hitherto unresolved questions raised by the Institute of Medicine in its landmark 2003 report on American health disparities. Specifically, the Biased Care Model identifies the mechanisms by which implicit biases affect disparate health outcomes. The model explains how health providers continue to discriminate against minority patients even as polls and surveys tell us that most Americans, especially doctors, are decidedly not racists. The model’s mechanisms are grounded in empirical literature and are supported by the voices of doctors and patients whose interviews confirm the presence and influences of implicit biases in their clinical experiences. Thus, the rich qualitative and quantitative data that supports the Biased Care Model spans three chapters. Chapter 4 describes the impact implicit biases have before a physician and patient meet, chapter 5 discusses the role of implicit biases during the clinical encounter, and chapter 6 examines the mechanisms that permit implicit biases to continue contributing to health disparities even after the clinical encounter ends. The questions these chapters confront are tough, and the facts are uncomfortable. The answers the Biased Care Model provides fill an important void in our understanding of the way health inequalities evolve, and thus they lay the foundation for fashioning evidence-based policy solutions. Chapter 7 introduces an evidentiary “game changer” in the discourse about addressing implicit bias in health care. This chapter explains the </w:t>
      </w:r>
      <w:r w:rsidRPr="00DA115D">
        <w:rPr>
          <w:rStyle w:val="StyleUnderline"/>
          <w:rFonts w:asciiTheme="minorHAnsi" w:hAnsiTheme="minorHAnsi" w:cstheme="minorHAnsi"/>
          <w:sz w:val="24"/>
        </w:rPr>
        <w:t xml:space="preserve">social science evidence that implicit </w:t>
      </w:r>
      <w:r w:rsidRPr="00DA115D">
        <w:rPr>
          <w:rStyle w:val="Emphasis"/>
          <w:rFonts w:asciiTheme="minorHAnsi" w:hAnsiTheme="minorHAnsi" w:cstheme="minorHAnsi"/>
          <w:sz w:val="24"/>
          <w:highlight w:val="green"/>
        </w:rPr>
        <w:t>racial</w:t>
      </w:r>
      <w:r w:rsidRPr="00DA115D">
        <w:rPr>
          <w:rStyle w:val="StyleUnderline"/>
          <w:rFonts w:asciiTheme="minorHAnsi" w:hAnsiTheme="minorHAnsi" w:cstheme="minorHAnsi"/>
          <w:sz w:val="24"/>
        </w:rPr>
        <w:t xml:space="preserve"> and ethnic </w:t>
      </w:r>
      <w:r w:rsidRPr="00DA115D">
        <w:rPr>
          <w:rStyle w:val="Emphasis"/>
          <w:rFonts w:asciiTheme="minorHAnsi" w:hAnsiTheme="minorHAnsi" w:cstheme="minorHAnsi"/>
          <w:sz w:val="24"/>
          <w:highlight w:val="green"/>
        </w:rPr>
        <w:t>biases are malleable.</w:t>
      </w:r>
      <w:r w:rsidRPr="00DA115D">
        <w:rPr>
          <w:rStyle w:val="StyleUnderline"/>
          <w:rFonts w:asciiTheme="minorHAnsi" w:hAnsiTheme="minorHAnsi" w:cstheme="minorHAnsi"/>
          <w:sz w:val="24"/>
          <w:highlight w:val="green"/>
        </w:rPr>
        <w:t xml:space="preserve"> </w:t>
      </w:r>
      <w:r w:rsidRPr="00DA115D">
        <w:rPr>
          <w:rStyle w:val="StyleUnderline"/>
          <w:rFonts w:asciiTheme="minorHAnsi" w:hAnsiTheme="minorHAnsi" w:cstheme="minorHAnsi"/>
          <w:sz w:val="24"/>
        </w:rPr>
        <w:t xml:space="preserve">Contrary to popular fiction, </w:t>
      </w:r>
      <w:r w:rsidRPr="00DA115D">
        <w:rPr>
          <w:rStyle w:val="Emphasis"/>
          <w:rFonts w:asciiTheme="minorHAnsi" w:hAnsiTheme="minorHAnsi" w:cstheme="minorHAnsi"/>
          <w:sz w:val="24"/>
          <w:highlight w:val="green"/>
        </w:rPr>
        <w:t>unconscious racism is neither inevitable nor unalterable.</w:t>
      </w:r>
      <w:r w:rsidRPr="00DA115D">
        <w:rPr>
          <w:rStyle w:val="StyleUnderline"/>
          <w:rFonts w:asciiTheme="minorHAnsi" w:hAnsiTheme="minorHAnsi" w:cstheme="minorHAnsi"/>
          <w:sz w:val="24"/>
          <w:highlight w:val="green"/>
        </w:rPr>
        <w:t xml:space="preserve"> </w:t>
      </w:r>
      <w:r w:rsidRPr="00DA115D">
        <w:rPr>
          <w:rFonts w:asciiTheme="minorHAnsi" w:hAnsiTheme="minorHAnsi" w:cstheme="minorHAnsi"/>
          <w:sz w:val="16"/>
        </w:rPr>
        <w:t xml:space="preserve">This chapter is full of evidence that </w:t>
      </w:r>
      <w:r w:rsidRPr="00DA115D">
        <w:rPr>
          <w:rStyle w:val="StyleUnderline"/>
          <w:rFonts w:asciiTheme="minorHAnsi" w:hAnsiTheme="minorHAnsi" w:cstheme="minorHAnsi"/>
          <w:sz w:val="24"/>
        </w:rPr>
        <w:t xml:space="preserve">confirms that </w:t>
      </w:r>
      <w:r w:rsidRPr="00DA115D">
        <w:rPr>
          <w:rStyle w:val="Emphasis"/>
          <w:rFonts w:asciiTheme="minorHAnsi" w:hAnsiTheme="minorHAnsi" w:cstheme="minorHAnsi"/>
          <w:sz w:val="24"/>
        </w:rPr>
        <w:t>the habit of acting out of one’s implicit racial biases can be changed.</w:t>
      </w:r>
      <w:r w:rsidRPr="00DA115D">
        <w:rPr>
          <w:rFonts w:asciiTheme="minorHAnsi" w:hAnsiTheme="minorHAnsi" w:cstheme="minorHAnsi"/>
          <w:sz w:val="16"/>
        </w:rPr>
        <w:t xml:space="preserve"> Therefore, the chapter concludes, health care providers and the institutions that employ them can be held morally responsible for addressing the inequities these biases cause. This chapter opens the way for structural responses to the health disparity crisis. The next chapter explains why </w:t>
      </w:r>
      <w:r w:rsidRPr="00DA115D">
        <w:rPr>
          <w:rStyle w:val="Emphasis"/>
          <w:rFonts w:asciiTheme="minorHAnsi" w:hAnsiTheme="minorHAnsi" w:cstheme="minorHAnsi"/>
          <w:sz w:val="24"/>
          <w:highlight w:val="green"/>
        </w:rPr>
        <w:t>responding to this crisis is not only a moral responsibility, but also</w:t>
      </w:r>
      <w:r w:rsidRPr="00DA115D">
        <w:rPr>
          <w:rFonts w:asciiTheme="minorHAnsi" w:hAnsiTheme="minorHAnsi" w:cstheme="minorHAnsi"/>
          <w:sz w:val="16"/>
        </w:rPr>
        <w:t xml:space="preserve"> appropriately </w:t>
      </w:r>
      <w:r w:rsidRPr="00DA115D">
        <w:rPr>
          <w:rStyle w:val="Emphasis"/>
          <w:rFonts w:asciiTheme="minorHAnsi" w:hAnsiTheme="minorHAnsi" w:cstheme="minorHAnsi"/>
          <w:sz w:val="24"/>
          <w:highlight w:val="green"/>
          <w:bdr w:val="single" w:sz="4" w:space="0" w:color="auto"/>
        </w:rPr>
        <w:t>a legal one</w:t>
      </w:r>
      <w:r w:rsidRPr="00DA115D">
        <w:rPr>
          <w:rFonts w:asciiTheme="minorHAnsi" w:hAnsiTheme="minorHAnsi" w:cstheme="minorHAnsi"/>
          <w:sz w:val="16"/>
        </w:rPr>
        <w:t xml:space="preserve">. Chapter 8 answers the question that will plague many health care providers who read this book, especially those who are sympathetic to the cause of justice and equality in health care: Why do we need a law to deal with implicit bias? The short answer is that </w:t>
      </w:r>
      <w:r w:rsidRPr="00DA115D">
        <w:rPr>
          <w:rStyle w:val="Emphasis"/>
          <w:rFonts w:asciiTheme="minorHAnsi" w:hAnsiTheme="minorHAnsi" w:cstheme="minorHAnsi"/>
          <w:sz w:val="24"/>
          <w:highlight w:val="green"/>
        </w:rPr>
        <w:t>other avenues will</w:t>
      </w:r>
      <w:r w:rsidRPr="00DA115D">
        <w:rPr>
          <w:rFonts w:asciiTheme="minorHAnsi" w:hAnsiTheme="minorHAnsi" w:cstheme="minorHAnsi"/>
          <w:sz w:val="16"/>
        </w:rPr>
        <w:t xml:space="preserve"> simply </w:t>
      </w:r>
      <w:r w:rsidRPr="00DA115D">
        <w:rPr>
          <w:rStyle w:val="Emphasis"/>
          <w:rFonts w:asciiTheme="minorHAnsi" w:hAnsiTheme="minorHAnsi" w:cstheme="minorHAnsi"/>
          <w:sz w:val="24"/>
          <w:highlight w:val="green"/>
        </w:rPr>
        <w:t>not work.</w:t>
      </w:r>
      <w:r w:rsidRPr="00DA115D">
        <w:rPr>
          <w:rFonts w:asciiTheme="minorHAnsi" w:hAnsiTheme="minorHAnsi" w:cstheme="minorHAnsi"/>
          <w:sz w:val="16"/>
        </w:rPr>
        <w:t xml:space="preserve"> Political efforts at universalizing access, regulatory efforts at enforcing cultural competency, and </w:t>
      </w:r>
      <w:r w:rsidRPr="00DA115D">
        <w:rPr>
          <w:rStyle w:val="StyleUnderline"/>
          <w:rFonts w:asciiTheme="minorHAnsi" w:hAnsiTheme="minorHAnsi" w:cstheme="minorHAnsi"/>
          <w:sz w:val="24"/>
        </w:rPr>
        <w:t>private efforts at “doing the right thing” have all failed. At best</w:t>
      </w:r>
      <w:r w:rsidRPr="00DA115D">
        <w:rPr>
          <w:rFonts w:asciiTheme="minorHAnsi" w:hAnsiTheme="minorHAnsi" w:cstheme="minorHAnsi"/>
          <w:sz w:val="16"/>
        </w:rPr>
        <w:t xml:space="preserve">, these </w:t>
      </w:r>
      <w:r w:rsidRPr="00DA115D">
        <w:rPr>
          <w:rStyle w:val="StyleUnderline"/>
          <w:rFonts w:asciiTheme="minorHAnsi" w:hAnsiTheme="minorHAnsi" w:cstheme="minorHAnsi"/>
          <w:sz w:val="24"/>
        </w:rPr>
        <w:t>well-intentioned efforts have only reinforced the culture in which it is assumed that explicit racial motives have little remaining influence on health disparities today. Implicit biases are not</w:t>
      </w:r>
      <w:r w:rsidRPr="00DA115D">
        <w:rPr>
          <w:rFonts w:asciiTheme="minorHAnsi" w:hAnsiTheme="minorHAnsi" w:cstheme="minorHAnsi"/>
          <w:sz w:val="16"/>
        </w:rPr>
        <w:t xml:space="preserve"> entirely </w:t>
      </w:r>
      <w:r w:rsidRPr="00DA115D">
        <w:rPr>
          <w:rStyle w:val="StyleUnderline"/>
          <w:rFonts w:asciiTheme="minorHAnsi" w:hAnsiTheme="minorHAnsi" w:cstheme="minorHAnsi"/>
          <w:sz w:val="24"/>
        </w:rPr>
        <w:t>impervious to these</w:t>
      </w:r>
      <w:r w:rsidRPr="00DA115D">
        <w:rPr>
          <w:rFonts w:asciiTheme="minorHAnsi" w:hAnsiTheme="minorHAnsi" w:cstheme="minorHAnsi"/>
          <w:sz w:val="16"/>
        </w:rPr>
        <w:t xml:space="preserve"> programs and </w:t>
      </w:r>
      <w:r w:rsidRPr="00DA115D">
        <w:rPr>
          <w:rStyle w:val="StyleUnderline"/>
          <w:rFonts w:asciiTheme="minorHAnsi" w:hAnsiTheme="minorHAnsi" w:cstheme="minorHAnsi"/>
          <w:sz w:val="24"/>
        </w:rPr>
        <w:t>policies, but the public health policy literature helps to explain why they are insufficient solutions. The more complete answer is that health care disparities are rooted in structural inequities and therefore require a structural solution. Consequently</w:t>
      </w:r>
      <w:r w:rsidRPr="00DA115D">
        <w:rPr>
          <w:rFonts w:asciiTheme="minorHAnsi" w:hAnsiTheme="minorHAnsi" w:cstheme="minorHAnsi"/>
          <w:sz w:val="16"/>
        </w:rPr>
        <w:t xml:space="preserve">, the </w:t>
      </w:r>
      <w:r w:rsidRPr="00DA115D">
        <w:rPr>
          <w:rStyle w:val="Emphasis"/>
          <w:rFonts w:asciiTheme="minorHAnsi" w:hAnsiTheme="minorHAnsi" w:cstheme="minorHAnsi"/>
          <w:sz w:val="24"/>
          <w:highlight w:val="green"/>
        </w:rPr>
        <w:t>legal reforms</w:t>
      </w:r>
      <w:r w:rsidRPr="00DA115D">
        <w:rPr>
          <w:rFonts w:asciiTheme="minorHAnsi" w:hAnsiTheme="minorHAnsi" w:cstheme="minorHAnsi"/>
          <w:sz w:val="16"/>
        </w:rPr>
        <w:t xml:space="preserve"> I propose will </w:t>
      </w:r>
      <w:r w:rsidRPr="00DA115D">
        <w:rPr>
          <w:rStyle w:val="Emphasis"/>
          <w:rFonts w:asciiTheme="minorHAnsi" w:hAnsiTheme="minorHAnsi" w:cstheme="minorHAnsi"/>
          <w:sz w:val="24"/>
          <w:highlight w:val="green"/>
        </w:rPr>
        <w:t>change the context in which health care is delivered and shift the social norm that has tolerated health inequality for far too long</w:t>
      </w:r>
      <w:r w:rsidRPr="00DA115D">
        <w:rPr>
          <w:rStyle w:val="StyleUnderline"/>
          <w:rFonts w:asciiTheme="minorHAnsi" w:hAnsiTheme="minorHAnsi" w:cstheme="minorHAnsi"/>
          <w:sz w:val="24"/>
        </w:rPr>
        <w:t xml:space="preserve">. </w:t>
      </w:r>
      <w:r w:rsidRPr="00DA115D">
        <w:rPr>
          <w:rFonts w:asciiTheme="minorHAnsi" w:hAnsiTheme="minorHAnsi" w:cstheme="minorHAnsi"/>
          <w:sz w:val="16"/>
        </w:rPr>
        <w:t>The policy problem presented by health care disparities has both the good and bad fortune to be a late-comer to the list of complex practical conundrums that fundamentally challenge broad constitutionally protected American values such as racial equality and justice, but require interventions at the intersection of law and science to solve. For example, law has joined with scientific expertise to help regulate the evolving challenges presented by climate change, genetically modified foods. and pharmacogenomics just to name a few examples. Accordingly, chapter 8 makes the case for strengthening legal interventions to promote health equality. Chapter 9 proposes concrete reforms founded on legal and scientific solutions to the problem of racial and ethnic health disparities. This chapter challenges current antidiscrimination law’s “naive” assumption that humans act solely in accordance with their explicit and conscious intentions. In fact, the scientific evidence indicates that we all act much more consistently with our unconscious and implicit intentions. I compare the assumptions about human behavior that underlie the current law to what we know about real human behavior as it impacts health and health care, and I argue that antidiscrimination law should better match reality. I conclude with an appeal for action directed towards the four stakeholder groups I hope to impact most: social scientists, health care providers, law and policy-makers, and patients. I ask each group to consider its role in eradicating health inequality and to consider this book’s broader implications for the fight for racial and ethnic equality beyond health care. While my focus here is on unconscious racism, I do not overlook other determinants of health disparities that will not succumb to legal remedies. Changing only the law will not solve the socioeconomic disparities that lie at the foundation of our society and produce the poor health experienced by many poor people. Yet neither do I use the complexity of the problem and its causes as an excuse to avoid forthrightly addressing the pervasiveness of discriminatory health care. I also cannot shrink from confronting implicit racial bias due to a seemingly paralyzing fear that doing so is the equivalent of charging health care providers with outright racism and bigotry. The cure for this paralysis is an accurate understanding that implicit and unconscious biases are facts of American life that contradict and work against most Americans’ true intentions. Physicians are no exception; they need not be racist to discriminate against racial minorities. Nevertheless, discrimination due to implicit bias must be addressed because it unnecessarily decreases the quality and length of life of people in this country who are not white. Distinguishing overt from unconscious racism frees us to honestly and candidly address the problem of providers’ implicit bias. In the process. we will see that the scientific evidence is legally sufficient to warrant or even mandate reform of antidiscrimination law. I reach one primary conclusion in this book. It is that the presently available social science evidence associating implicit racial and ethnic bias with health disparities provides a morally compelling and legally sufficient basis for legal action. A sufficient stack of “further research” –the social scientist’s beloved refrain—could not be generated fast enough to slow the devastating effects of implicit bias on the lives of tens of thousands of minority patients each year. Ignoring health disparities due to discrimination is costly. In addition to the nearly 84,000 people of color who needlessly lose their lives annually due to health disparities, there are significant economic burdens imposed by health care discrimination. A 2009 report by the Joint Center for Political and Economic Studies estimated that eliminating health disparities would have reduced direct medical care expenditures by $229.4 billion and indirect costs due to illness and premature death by approximately $1 trillion during 2003-2006. Therefore, the pages that follow unite the medical, neuroscientific, psychological, and sociological expertise on the issue of implicit bias and health disparities with the powerful influence of explicit and enforceable rules of law to devise an effective and innovative plan to reduce implicit biases in health care and eliminate the inequity they cause so that all in America can enjoy a just, humane health care system, regardless of color, race, or national origin.</w:t>
      </w:r>
    </w:p>
    <w:p w14:paraId="17E9563D" w14:textId="41A49AC9" w:rsidR="002101F5" w:rsidRPr="00DA115D" w:rsidRDefault="002101F5" w:rsidP="002101F5">
      <w:pPr>
        <w:pStyle w:val="Heading4"/>
        <w:rPr>
          <w:rFonts w:asciiTheme="minorHAnsi" w:hAnsiTheme="minorHAnsi" w:cstheme="minorHAnsi"/>
        </w:rPr>
      </w:pPr>
      <w:r w:rsidRPr="00DA115D">
        <w:rPr>
          <w:rFonts w:asciiTheme="minorHAnsi" w:hAnsiTheme="minorHAnsi" w:cstheme="minorHAnsi"/>
        </w:rPr>
        <w:t xml:space="preserve">1] Antiblackness is contingent – closed conceptions of humanity solidifies racism </w:t>
      </w:r>
    </w:p>
    <w:p w14:paraId="6D9E22D2" w14:textId="77777777" w:rsidR="002101F5" w:rsidRPr="00DA115D" w:rsidRDefault="002101F5" w:rsidP="002101F5">
      <w:pPr>
        <w:rPr>
          <w:rFonts w:asciiTheme="minorHAnsi" w:eastAsia="Calibri" w:hAnsiTheme="minorHAnsi" w:cstheme="minorHAnsi"/>
          <w:sz w:val="16"/>
        </w:rPr>
      </w:pPr>
      <w:r w:rsidRPr="00DA115D">
        <w:rPr>
          <w:rStyle w:val="Style13ptBold"/>
          <w:rFonts w:asciiTheme="minorHAnsi" w:hAnsiTheme="minorHAnsi" w:cstheme="minorHAnsi"/>
        </w:rPr>
        <w:t>Gordon 15</w:t>
      </w:r>
      <w:r w:rsidRPr="00DA115D">
        <w:rPr>
          <w:rFonts w:asciiTheme="minorHAnsi" w:eastAsia="Calibri" w:hAnsiTheme="minorHAnsi" w:cstheme="minorHAnsi"/>
          <w:sz w:val="16"/>
        </w:rPr>
        <w:t xml:space="preserve"> --- Lewis, Afro-Jewish philosopher, political thinker, educator, and musician, Professor at the University of Connecticut in Philosophy and Africana Studies, European Union Visiting Chair in Philosophy; Nelson Mandela Visiting Professor of Politics and International Studies at Rhodes University, South Africa; and Chairman of the Frantz Fanon awards committees of the Caribbean Philosophical Association, transcribed from </w:t>
      </w:r>
      <w:hyperlink r:id="rId20" w:history="1">
        <w:r w:rsidRPr="00DA115D">
          <w:rPr>
            <w:rFonts w:asciiTheme="minorHAnsi" w:eastAsia="Calibri" w:hAnsiTheme="minorHAnsi" w:cstheme="minorHAnsi"/>
            <w:sz w:val="16"/>
          </w:rPr>
          <w:t>https://youtu.be/UABksVE5BTQ</w:t>
        </w:r>
      </w:hyperlink>
      <w:r w:rsidRPr="00DA115D">
        <w:rPr>
          <w:rFonts w:asciiTheme="minorHAnsi" w:eastAsia="Calibri" w:hAnsiTheme="minorHAnsi" w:cstheme="minorHAnsi"/>
          <w:sz w:val="16"/>
        </w:rPr>
        <w:t>, presenting and discussing his book “What Fanon Said”/TK</w:t>
      </w:r>
    </w:p>
    <w:p w14:paraId="40F2ADC3" w14:textId="6FD0E2AE" w:rsidR="002101F5" w:rsidRPr="00DA115D" w:rsidRDefault="002101F5" w:rsidP="002101F5">
      <w:pPr>
        <w:rPr>
          <w:rFonts w:asciiTheme="minorHAnsi" w:eastAsia="Calibri" w:hAnsiTheme="minorHAnsi" w:cstheme="minorHAnsi"/>
          <w:sz w:val="16"/>
        </w:rPr>
      </w:pPr>
      <w:r w:rsidRPr="00DA115D">
        <w:rPr>
          <w:rFonts w:asciiTheme="minorHAnsi" w:eastAsia="Calibri" w:hAnsiTheme="minorHAnsi" w:cstheme="minorHAnsi"/>
          <w:sz w:val="16"/>
        </w:rPr>
        <w:t xml:space="preserve">The first thing to bear in mind you may wonder why in the beginning of the talk I talked about philosophical anthropology. And many people when they are trying to talk about social change they never think about </w:t>
      </w:r>
      <w:r w:rsidRPr="00DA115D">
        <w:rPr>
          <w:rFonts w:asciiTheme="minorHAnsi" w:eastAsia="Calibri" w:hAnsiTheme="minorHAnsi" w:cstheme="minorHAnsi"/>
          <w:i/>
          <w:sz w:val="16"/>
        </w:rPr>
        <w:t>what a human being is</w:t>
      </w:r>
      <w:r w:rsidRPr="00DA115D">
        <w:rPr>
          <w:rFonts w:asciiTheme="minorHAnsi" w:eastAsia="Calibri" w:hAnsiTheme="minorHAnsi" w:cstheme="minorHAnsi"/>
          <w:sz w:val="16"/>
        </w:rPr>
        <w:t xml:space="preserve"> and this is something Fanon pays attention </w:t>
      </w:r>
      <w:r w:rsidRPr="00F078B2">
        <w:rPr>
          <w:rFonts w:asciiTheme="minorHAnsi" w:eastAsia="Calibri" w:hAnsiTheme="minorHAnsi" w:cstheme="minorHAnsi"/>
          <w:sz w:val="16"/>
        </w:rPr>
        <w:t xml:space="preserve">to. </w:t>
      </w:r>
      <w:r w:rsidRPr="00F078B2">
        <w:rPr>
          <w:rFonts w:asciiTheme="minorHAnsi" w:eastAsia="Calibri" w:hAnsiTheme="minorHAnsi" w:cstheme="minorHAnsi"/>
          <w:b/>
          <w:iCs/>
          <w:u w:val="single"/>
          <w:bdr w:val="single" w:sz="8" w:space="0" w:color="auto"/>
        </w:rPr>
        <w:t>Many people want to have closed conceptions of human beings because then human beings can be predicable</w:t>
      </w:r>
      <w:r w:rsidRPr="00F078B2">
        <w:rPr>
          <w:rFonts w:asciiTheme="minorHAnsi" w:eastAsia="Calibri" w:hAnsiTheme="minorHAnsi" w:cstheme="minorHAnsi"/>
          <w:sz w:val="16"/>
        </w:rPr>
        <w:t xml:space="preserve">. In fact, in fanons writing he gave an example. One of the problems is that when he would walk in reason seems to walk out. </w:t>
      </w:r>
      <w:r w:rsidRPr="00F078B2">
        <w:rPr>
          <w:rFonts w:asciiTheme="minorHAnsi" w:eastAsia="Calibri" w:hAnsiTheme="minorHAnsi" w:cstheme="minorHAnsi"/>
          <w:u w:val="single"/>
        </w:rPr>
        <w:t>One problem we have to bear in mind when we try to look at the question of human beings</w:t>
      </w:r>
      <w:r w:rsidRPr="00F078B2">
        <w:rPr>
          <w:rFonts w:asciiTheme="minorHAnsi" w:eastAsia="Calibri" w:hAnsiTheme="minorHAnsi" w:cstheme="minorHAnsi"/>
          <w:sz w:val="16"/>
        </w:rPr>
        <w:t xml:space="preserve"> </w:t>
      </w:r>
      <w:r w:rsidRPr="00F078B2">
        <w:rPr>
          <w:rFonts w:asciiTheme="minorHAnsi" w:eastAsia="Calibri" w:hAnsiTheme="minorHAnsi" w:cstheme="minorHAnsi"/>
          <w:b/>
          <w:iCs/>
          <w:u w:val="single"/>
          <w:bdr w:val="single" w:sz="8" w:space="0" w:color="auto"/>
        </w:rPr>
        <w:t>in terms of rigid closed systems</w:t>
      </w:r>
      <w:r w:rsidRPr="00F078B2">
        <w:rPr>
          <w:rFonts w:asciiTheme="minorHAnsi" w:eastAsia="Calibri" w:hAnsiTheme="minorHAnsi" w:cstheme="minorHAnsi"/>
          <w:sz w:val="16"/>
        </w:rPr>
        <w:t xml:space="preserve"> </w:t>
      </w:r>
      <w:r w:rsidRPr="00F078B2">
        <w:rPr>
          <w:rFonts w:asciiTheme="minorHAnsi" w:eastAsia="Calibri" w:hAnsiTheme="minorHAnsi" w:cstheme="minorHAnsi"/>
          <w:u w:val="single"/>
        </w:rPr>
        <w:t xml:space="preserve">is that we often are trying to get as a model of how we work as theorists on issues of social change that are actually based on what we can call </w:t>
      </w:r>
      <w:r w:rsidRPr="00F078B2">
        <w:rPr>
          <w:rFonts w:asciiTheme="minorHAnsi" w:eastAsia="Calibri" w:hAnsiTheme="minorHAnsi" w:cstheme="minorHAnsi"/>
          <w:b/>
          <w:iCs/>
          <w:u w:val="single"/>
          <w:bdr w:val="single" w:sz="8" w:space="0" w:color="auto"/>
        </w:rPr>
        <w:t>law like generalizations</w:t>
      </w:r>
      <w:r w:rsidRPr="00F078B2">
        <w:rPr>
          <w:rFonts w:asciiTheme="minorHAnsi" w:eastAsia="Calibri" w:hAnsiTheme="minorHAnsi" w:cstheme="minorHAnsi"/>
          <w:sz w:val="16"/>
        </w:rPr>
        <w:t xml:space="preserve">. Now what is a law like generalization? It is when you make sure that whatever you say has no contradiction down the line. So if you are to say this much [gestures with hand] the next stage must be consistent with that, and the next stage until you are maximally consistent. Do you get that? But here is the problem – and I can just put it in a nut shell- 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has the ability to evaluate rationality. Now why is that important? Because you see the mistake many of us make is </w:t>
      </w:r>
      <w:r w:rsidRPr="00F078B2">
        <w:rPr>
          <w:rFonts w:asciiTheme="minorHAnsi" w:eastAsia="Calibri" w:hAnsiTheme="minorHAnsi" w:cstheme="minorHAnsi"/>
          <w:b/>
          <w:iCs/>
          <w:u w:val="single"/>
          <w:bdr w:val="single" w:sz="8" w:space="0" w:color="auto"/>
        </w:rPr>
        <w:t>many of us want to push the human being into that maximized law like generalization model</w:t>
      </w:r>
      <w:r w:rsidRPr="00F078B2">
        <w:rPr>
          <w:rFonts w:asciiTheme="minorHAnsi" w:eastAsia="Calibri" w:hAnsiTheme="minorHAnsi" w:cstheme="minorHAnsi"/>
          <w:sz w:val="16"/>
        </w:rPr>
        <w:t xml:space="preserve">. So when we think about our philosophical anthropology, some people, our question about intersectionality for instance, what some people don’t understand is nowhere is there ever a human being who is one identity. </w:t>
      </w:r>
      <w:r w:rsidRPr="00F078B2">
        <w:rPr>
          <w:rFonts w:asciiTheme="minorHAnsi" w:eastAsia="Calibri" w:hAnsiTheme="minorHAnsi" w:cstheme="minorHAnsi"/>
          <w:u w:val="single"/>
        </w:rPr>
        <w:t>People talk about race – do you ever really see a race walking? You see a racialized</w:t>
      </w:r>
      <w:r w:rsidRPr="00F078B2">
        <w:rPr>
          <w:rFonts w:asciiTheme="minorHAnsi" w:eastAsia="Calibri" w:hAnsiTheme="minorHAnsi" w:cstheme="minorHAnsi"/>
          <w:sz w:val="16"/>
        </w:rPr>
        <w:t xml:space="preserve"> </w:t>
      </w:r>
      <w:r w:rsidRPr="00F078B2">
        <w:rPr>
          <w:rFonts w:asciiTheme="minorHAnsi" w:eastAsia="Calibri" w:hAnsiTheme="minorHAnsi" w:cstheme="minorHAnsi"/>
          <w:u w:val="single"/>
        </w:rPr>
        <w:t>man or woman, or transman or transwoman</w:t>
      </w:r>
      <w:r w:rsidRPr="00F078B2">
        <w:rPr>
          <w:rFonts w:asciiTheme="minorHAnsi" w:eastAsia="Calibri" w:hAnsiTheme="minorHAnsi" w:cstheme="minorHAnsi"/>
          <w:sz w:val="16"/>
        </w:rPr>
        <w:t xml:space="preserve">. Do you ever see a class walking? Class is embodied in flesh and blood people. And we can go on and on. So </w:t>
      </w:r>
      <w:r w:rsidRPr="00F078B2">
        <w:rPr>
          <w:rFonts w:asciiTheme="minorHAnsi" w:eastAsia="Calibri" w:hAnsiTheme="minorHAnsi" w:cstheme="minorHAnsi"/>
          <w:u w:val="single"/>
        </w:rPr>
        <w:t>if we enrich our philosophical anthropology we begin to notice certain other things. A</w:t>
      </w:r>
      <w:r w:rsidRPr="00F078B2">
        <w:rPr>
          <w:rFonts w:asciiTheme="minorHAnsi" w:eastAsia="Calibri" w:hAnsiTheme="minorHAnsi" w:cstheme="minorHAnsi"/>
          <w:sz w:val="16"/>
        </w:rPr>
        <w:t xml:space="preserve">nd one of the other things we begin to realize is that </w:t>
      </w:r>
      <w:r w:rsidRPr="00F078B2">
        <w:rPr>
          <w:rFonts w:asciiTheme="minorHAnsi" w:eastAsia="Calibri" w:hAnsiTheme="minorHAnsi" w:cstheme="minorHAnsi"/>
          <w:b/>
          <w:iCs/>
          <w:u w:val="single"/>
          <w:bdr w:val="single" w:sz="8" w:space="0" w:color="auto"/>
        </w:rPr>
        <w:t>we commit a serious problem when we do political work.</w:t>
      </w:r>
      <w:r w:rsidRPr="00F078B2">
        <w:rPr>
          <w:rFonts w:asciiTheme="minorHAnsi" w:eastAsia="Calibri" w:hAnsiTheme="minorHAnsi" w:cstheme="minorHAnsi"/>
          <w:sz w:val="16"/>
        </w:rPr>
        <w:t xml:space="preserve"> And</w:t>
      </w:r>
      <w:r w:rsidRPr="00DA115D">
        <w:rPr>
          <w:rFonts w:asciiTheme="minorHAnsi" w:eastAsia="Calibri" w:hAnsiTheme="minorHAnsi" w:cstheme="minorHAnsi"/>
          <w:sz w:val="16"/>
        </w:rPr>
        <w:t xml:space="preserve"> the problem is this. </w:t>
      </w:r>
      <w:r w:rsidRPr="00DA115D">
        <w:rPr>
          <w:rFonts w:asciiTheme="minorHAnsi" w:eastAsia="Calibri" w:hAnsiTheme="minorHAnsi" w:cstheme="minorHAnsi"/>
          <w:u w:val="single"/>
        </w:rPr>
        <w:t xml:space="preserve">The question about </w:t>
      </w:r>
      <w:r w:rsidRPr="00DA115D">
        <w:rPr>
          <w:rFonts w:asciiTheme="minorHAnsi" w:eastAsia="Calibri" w:hAnsiTheme="minorHAnsi" w:cstheme="minorHAnsi"/>
          <w:b/>
          <w:iCs/>
          <w:u w:val="single"/>
          <w:bdr w:val="single" w:sz="8" w:space="0" w:color="auto"/>
        </w:rPr>
        <w:t>Wilderson</w:t>
      </w:r>
      <w:r w:rsidRPr="00DA115D">
        <w:rPr>
          <w:rFonts w:asciiTheme="minorHAnsi" w:eastAsia="Calibri" w:hAnsiTheme="minorHAnsi" w:cstheme="minorHAnsi"/>
          <w:u w:val="single"/>
        </w:rPr>
        <w:t xml:space="preserve"> for instance</w:t>
      </w:r>
      <w:r w:rsidRPr="00DA115D">
        <w:rPr>
          <w:rFonts w:asciiTheme="minorHAnsi" w:eastAsia="Calibri" w:hAnsiTheme="minorHAnsi" w:cstheme="minorHAnsi"/>
          <w:sz w:val="16"/>
        </w:rPr>
        <w:t xml:space="preserve">. There is this discussion going on (and allot of people build it out of my earlier books). I have a category I call, as a metaphor, </w:t>
      </w:r>
      <w:r w:rsidRPr="00DA115D">
        <w:rPr>
          <w:rFonts w:asciiTheme="minorHAnsi" w:eastAsia="Calibri" w:hAnsiTheme="minorHAnsi" w:cstheme="minorHAnsi"/>
          <w:u w:val="single"/>
        </w:rPr>
        <w:t xml:space="preserve">an antiblack world. You notice </w:t>
      </w:r>
      <w:r w:rsidRPr="00DA115D">
        <w:rPr>
          <w:rFonts w:asciiTheme="minorHAnsi" w:eastAsia="Calibri" w:hAnsiTheme="minorHAnsi" w:cstheme="minorHAnsi"/>
          <w:b/>
          <w:iCs/>
          <w:u w:val="single"/>
          <w:bdr w:val="single" w:sz="8" w:space="0" w:color="auto"/>
        </w:rPr>
        <w:t>an indefinite article</w:t>
      </w:r>
      <w:r w:rsidRPr="00DA115D">
        <w:rPr>
          <w:rFonts w:asciiTheme="minorHAnsi" w:eastAsia="Calibri" w:hAnsiTheme="minorHAnsi" w:cstheme="minorHAnsi"/>
          <w:sz w:val="16"/>
        </w:rPr>
        <w:t xml:space="preserve"> – </w:t>
      </w:r>
      <w:r w:rsidRPr="00DA115D">
        <w:rPr>
          <w:rFonts w:asciiTheme="minorHAnsi" w:eastAsia="Calibri" w:hAnsiTheme="minorHAnsi" w:cstheme="minorHAnsi"/>
          <w:b/>
          <w:iCs/>
          <w:u w:val="single"/>
          <w:bdr w:val="single" w:sz="8" w:space="0" w:color="auto"/>
        </w:rPr>
        <w:t>an anti-black world</w:t>
      </w:r>
      <w:r w:rsidRPr="00DA115D">
        <w:rPr>
          <w:rFonts w:asciiTheme="minorHAnsi" w:eastAsia="Calibri" w:hAnsiTheme="minorHAnsi" w:cstheme="minorHAnsi"/>
          <w:sz w:val="16"/>
        </w:rPr>
        <w:t xml:space="preserve">. The reason I say that is because </w:t>
      </w:r>
      <w:r w:rsidRPr="00DA115D">
        <w:rPr>
          <w:rFonts w:asciiTheme="minorHAnsi" w:eastAsia="Calibri" w:hAnsiTheme="minorHAnsi" w:cstheme="minorHAnsi"/>
          <w:b/>
          <w:iCs/>
          <w:highlight w:val="yellow"/>
          <w:u w:val="single"/>
          <w:bdr w:val="single" w:sz="8" w:space="0" w:color="auto"/>
        </w:rPr>
        <w:t>the world is different from an anti-black world</w:t>
      </w:r>
      <w:r w:rsidRPr="00DA115D">
        <w:rPr>
          <w:rFonts w:asciiTheme="minorHAnsi" w:eastAsia="Calibri" w:hAnsiTheme="minorHAnsi" w:cstheme="minorHAnsi"/>
          <w:sz w:val="16"/>
        </w:rPr>
        <w:t xml:space="preserve">. </w:t>
      </w:r>
      <w:r w:rsidRPr="00DA115D">
        <w:rPr>
          <w:rFonts w:asciiTheme="minorHAnsi" w:eastAsia="Calibri" w:hAnsiTheme="minorHAnsi" w:cstheme="minorHAnsi"/>
          <w:u w:val="single"/>
        </w:rPr>
        <w:t xml:space="preserve">The project of racism is to create a world that would be </w:t>
      </w:r>
      <w:r w:rsidRPr="00DA115D">
        <w:rPr>
          <w:rFonts w:asciiTheme="minorHAnsi" w:eastAsia="Calibri" w:hAnsiTheme="minorHAnsi" w:cstheme="minorHAnsi"/>
          <w:b/>
          <w:iCs/>
          <w:u w:val="single"/>
          <w:bdr w:val="single" w:sz="8" w:space="0" w:color="auto"/>
        </w:rPr>
        <w:t>completely anti-black or anti-woman.</w:t>
      </w:r>
      <w:r w:rsidRPr="00DA115D">
        <w:rPr>
          <w:rFonts w:asciiTheme="minorHAnsi" w:eastAsia="Calibri" w:hAnsiTheme="minorHAnsi" w:cstheme="minorHAnsi"/>
          <w:sz w:val="16"/>
        </w:rPr>
        <w:t xml:space="preserve"> </w:t>
      </w:r>
      <w:r w:rsidRPr="00DA115D">
        <w:rPr>
          <w:rFonts w:asciiTheme="minorHAnsi" w:eastAsia="Calibri" w:hAnsiTheme="minorHAnsi" w:cstheme="minorHAnsi"/>
          <w:b/>
          <w:iCs/>
          <w:u w:val="single"/>
          <w:bdr w:val="single" w:sz="8" w:space="0" w:color="auto"/>
        </w:rPr>
        <w:t>Although that is a project, it is not a fait accompli</w:t>
      </w:r>
      <w:r w:rsidRPr="00DA115D">
        <w:rPr>
          <w:rFonts w:asciiTheme="minorHAnsi" w:eastAsia="Calibri" w:hAnsiTheme="minorHAnsi" w:cstheme="minorHAnsi"/>
          <w:sz w:val="16"/>
        </w:rPr>
        <w:t xml:space="preserve">. </w:t>
      </w:r>
      <w:r w:rsidRPr="00DA115D">
        <w:rPr>
          <w:rFonts w:asciiTheme="minorHAnsi" w:eastAsia="Calibri" w:hAnsiTheme="minorHAnsi" w:cstheme="minorHAnsi"/>
          <w:u w:val="single"/>
        </w:rPr>
        <w:t>People don’t seem to understand how recent this phenomenon</w:t>
      </w:r>
      <w:r w:rsidRPr="00DA115D">
        <w:rPr>
          <w:rFonts w:asciiTheme="minorHAnsi" w:eastAsia="Calibri" w:hAnsiTheme="minorHAnsi" w:cstheme="minorHAnsi"/>
          <w:sz w:val="16"/>
        </w:rPr>
        <w:t xml:space="preserve"> we are talking </w:t>
      </w:r>
      <w:r w:rsidRPr="00DA115D">
        <w:rPr>
          <w:rFonts w:asciiTheme="minorHAnsi" w:eastAsia="Calibri" w:hAnsiTheme="minorHAnsi" w:cstheme="minorHAnsi"/>
          <w:u w:val="single"/>
        </w:rPr>
        <w:t xml:space="preserve">about is. A lot of people talk about race they don’t even know the history of how race is connected into </w:t>
      </w:r>
      <w:proofErr w:type="spellStart"/>
      <w:r w:rsidRPr="00DA115D">
        <w:rPr>
          <w:rFonts w:asciiTheme="minorHAnsi" w:eastAsia="Calibri" w:hAnsiTheme="minorHAnsi" w:cstheme="minorHAnsi"/>
          <w:u w:val="single"/>
        </w:rPr>
        <w:t>theonaturalism</w:t>
      </w:r>
      <w:proofErr w:type="spellEnd"/>
      <w:r w:rsidRPr="00DA115D">
        <w:rPr>
          <w:rFonts w:asciiTheme="minorHAnsi" w:eastAsia="Calibri" w:hAnsiTheme="minorHAnsi" w:cstheme="minorHAnsi"/>
          <w:u w:val="single"/>
        </w:rPr>
        <w:t>. How, for instance, Andalucia and the pushing out of the Moors. The history of how race connected to Christianity was formed. A lot of people don’t understand – from the standpoint of a species whose history is 220,000 years old, what the hell is 500 years?</w:t>
      </w:r>
      <w:r w:rsidRPr="00DA115D">
        <w:rPr>
          <w:rFonts w:asciiTheme="minorHAnsi" w:eastAsia="Calibri" w:hAnsiTheme="minorHAnsi" w:cstheme="minorHAnsi"/>
          <w:sz w:val="16"/>
        </w:rPr>
        <w:t xml:space="preserve"> </w:t>
      </w:r>
      <w:r w:rsidRPr="00DA115D">
        <w:rPr>
          <w:rFonts w:asciiTheme="minorHAnsi" w:eastAsia="Calibri" w:hAnsiTheme="minorHAnsi" w:cstheme="minorHAnsi"/>
          <w:b/>
          <w:iCs/>
          <w:u w:val="single"/>
          <w:bdr w:val="single" w:sz="8" w:space="0" w:color="auto"/>
        </w:rPr>
        <w:t xml:space="preserve">But the one thing that we don’t understand to is </w:t>
      </w:r>
      <w:r w:rsidRPr="00DA115D">
        <w:rPr>
          <w:rFonts w:asciiTheme="minorHAnsi" w:eastAsia="Calibri" w:hAnsiTheme="minorHAnsi" w:cstheme="minorHAnsi"/>
          <w:b/>
          <w:iCs/>
          <w:highlight w:val="yellow"/>
          <w:u w:val="single"/>
          <w:bdr w:val="single" w:sz="8" w:space="0" w:color="auto"/>
        </w:rPr>
        <w:t>we</w:t>
      </w:r>
      <w:r w:rsidRPr="00DA115D">
        <w:rPr>
          <w:rFonts w:asciiTheme="minorHAnsi" w:eastAsia="Calibri" w:hAnsiTheme="minorHAnsi" w:cstheme="minorHAnsi"/>
          <w:b/>
          <w:iCs/>
          <w:u w:val="single"/>
          <w:bdr w:val="single" w:sz="8" w:space="0" w:color="auto"/>
        </w:rPr>
        <w:t xml:space="preserve"> </w:t>
      </w:r>
      <w:r w:rsidRPr="00DA115D">
        <w:rPr>
          <w:rFonts w:asciiTheme="minorHAnsi" w:eastAsia="Calibri" w:hAnsiTheme="minorHAnsi" w:cstheme="minorHAnsi"/>
          <w:b/>
          <w:iCs/>
          <w:highlight w:val="yellow"/>
          <w:u w:val="single"/>
          <w:bdr w:val="single" w:sz="8" w:space="0" w:color="auto"/>
        </w:rPr>
        <w:t>create a false model for how we study those last 500 years</w:t>
      </w:r>
      <w:r w:rsidRPr="00DA115D">
        <w:rPr>
          <w:rFonts w:asciiTheme="minorHAnsi" w:eastAsia="Calibri" w:hAnsiTheme="minorHAnsi" w:cstheme="minorHAnsi"/>
          <w:sz w:val="16"/>
        </w:rPr>
        <w:t xml:space="preserve">. </w:t>
      </w:r>
      <w:r w:rsidRPr="00DA115D">
        <w:rPr>
          <w:rFonts w:asciiTheme="minorHAnsi" w:eastAsia="Calibri" w:hAnsiTheme="minorHAnsi" w:cstheme="minorHAnsi"/>
          <w:u w:val="single"/>
        </w:rPr>
        <w:t xml:space="preserve">We study the 500 years </w:t>
      </w:r>
      <w:r w:rsidRPr="00DA115D">
        <w:rPr>
          <w:rFonts w:asciiTheme="minorHAnsi" w:eastAsia="Calibri" w:hAnsiTheme="minorHAnsi" w:cstheme="minorHAnsi"/>
          <w:highlight w:val="yellow"/>
          <w:u w:val="single"/>
        </w:rPr>
        <w:t>as if</w:t>
      </w:r>
      <w:r w:rsidRPr="00DA115D">
        <w:rPr>
          <w:rFonts w:asciiTheme="minorHAnsi" w:eastAsia="Calibri" w:hAnsiTheme="minorHAnsi" w:cstheme="minorHAnsi"/>
          <w:u w:val="single"/>
        </w:rPr>
        <w:t xml:space="preserve"> the </w:t>
      </w:r>
      <w:r w:rsidRPr="00DA115D">
        <w:rPr>
          <w:rFonts w:asciiTheme="minorHAnsi" w:eastAsia="Calibri" w:hAnsiTheme="minorHAnsi" w:cstheme="minorHAnsi"/>
          <w:highlight w:val="yellow"/>
          <w:u w:val="single"/>
        </w:rPr>
        <w:t>people</w:t>
      </w:r>
      <w:r w:rsidRPr="00DA115D">
        <w:rPr>
          <w:rFonts w:asciiTheme="minorHAnsi" w:eastAsia="Calibri" w:hAnsiTheme="minorHAnsi" w:cstheme="minorHAnsi"/>
          <w:u w:val="single"/>
        </w:rPr>
        <w:t xml:space="preserve"> who </w:t>
      </w:r>
      <w:r w:rsidRPr="00DA115D">
        <w:rPr>
          <w:rFonts w:asciiTheme="minorHAnsi" w:eastAsia="Calibri" w:hAnsiTheme="minorHAnsi" w:cstheme="minorHAnsi"/>
          <w:highlight w:val="yellow"/>
          <w:u w:val="single"/>
        </w:rPr>
        <w:t xml:space="preserve">have been dominated </w:t>
      </w:r>
      <w:r w:rsidRPr="00DA115D">
        <w:rPr>
          <w:rFonts w:asciiTheme="minorHAnsi" w:eastAsia="Calibri" w:hAnsiTheme="minorHAnsi" w:cstheme="minorHAnsi"/>
          <w:b/>
          <w:iCs/>
          <w:highlight w:val="yellow"/>
          <w:u w:val="single"/>
          <w:bdr w:val="single" w:sz="8" w:space="0" w:color="auto"/>
        </w:rPr>
        <w:t>have not been fighting and resisting</w:t>
      </w:r>
      <w:r w:rsidRPr="00DA115D">
        <w:rPr>
          <w:rFonts w:asciiTheme="minorHAnsi" w:eastAsia="Calibri" w:hAnsiTheme="minorHAnsi" w:cstheme="minorHAnsi"/>
          <w:b/>
          <w:iCs/>
          <w:u w:val="single"/>
          <w:bdr w:val="single" w:sz="8" w:space="0" w:color="auto"/>
        </w:rPr>
        <w:t>.</w:t>
      </w:r>
      <w:r w:rsidRPr="00DA115D">
        <w:rPr>
          <w:rFonts w:asciiTheme="minorHAnsi" w:eastAsia="Calibri" w:hAnsiTheme="minorHAnsi" w:cstheme="minorHAnsi"/>
          <w:sz w:val="16"/>
        </w:rPr>
        <w:t xml:space="preserve"> </w:t>
      </w:r>
      <w:r w:rsidRPr="00DA115D">
        <w:rPr>
          <w:rFonts w:asciiTheme="minorHAnsi" w:eastAsia="Calibri" w:hAnsiTheme="minorHAnsi" w:cstheme="minorHAnsi"/>
          <w:u w:val="single"/>
        </w:rPr>
        <w:t>Had they not been fighting and resisting we wouldn’t be here.</w:t>
      </w:r>
      <w:r w:rsidRPr="00DA115D">
        <w:rPr>
          <w:rFonts w:asciiTheme="minorHAnsi" w:eastAsia="Calibri" w:hAnsiTheme="minorHAnsi" w:cstheme="minorHAnsi"/>
          <w:sz w:val="16"/>
        </w:rPr>
        <w:t xml:space="preserve"> And then we come into this next point because you see </w:t>
      </w:r>
      <w:r w:rsidRPr="00DA115D">
        <w:rPr>
          <w:rFonts w:asciiTheme="minorHAnsi" w:eastAsia="Calibri" w:hAnsiTheme="minorHAnsi" w:cstheme="minorHAnsi"/>
          <w:u w:val="single"/>
        </w:rPr>
        <w:t xml:space="preserve">the problem in the formulation of </w:t>
      </w:r>
      <w:r w:rsidRPr="00DA115D">
        <w:rPr>
          <w:rFonts w:asciiTheme="minorHAnsi" w:eastAsia="Calibri" w:hAnsiTheme="minorHAnsi" w:cstheme="minorHAnsi"/>
          <w:b/>
          <w:iCs/>
          <w:u w:val="single"/>
          <w:bdr w:val="single" w:sz="8" w:space="0" w:color="auto"/>
        </w:rPr>
        <w:t>pessimism</w:t>
      </w:r>
      <w:r w:rsidRPr="00DA115D">
        <w:rPr>
          <w:rFonts w:asciiTheme="minorHAnsi" w:eastAsia="Calibri" w:hAnsiTheme="minorHAnsi" w:cstheme="minorHAnsi"/>
          <w:u w:val="single"/>
        </w:rPr>
        <w:t xml:space="preserve"> and </w:t>
      </w:r>
      <w:r w:rsidRPr="00DA115D">
        <w:rPr>
          <w:rFonts w:asciiTheme="minorHAnsi" w:eastAsia="Calibri" w:hAnsiTheme="minorHAnsi" w:cstheme="minorHAnsi"/>
          <w:b/>
          <w:iCs/>
          <w:u w:val="single"/>
          <w:bdr w:val="single" w:sz="8" w:space="0" w:color="auto"/>
        </w:rPr>
        <w:t>optimism</w:t>
      </w:r>
      <w:r w:rsidRPr="00DA115D">
        <w:rPr>
          <w:rFonts w:asciiTheme="minorHAnsi" w:eastAsia="Calibri" w:hAnsiTheme="minorHAnsi" w:cstheme="minorHAnsi"/>
          <w:u w:val="single"/>
        </w:rPr>
        <w:t xml:space="preserve"> is they are both based on forecasted knowledge, a prior knowledge. </w:t>
      </w:r>
      <w:r w:rsidRPr="00DA115D">
        <w:rPr>
          <w:rFonts w:asciiTheme="minorHAnsi" w:eastAsia="Calibri" w:hAnsiTheme="minorHAnsi" w:cstheme="minorHAnsi"/>
          <w:b/>
          <w:iCs/>
          <w:u w:val="single"/>
          <w:bdr w:val="single" w:sz="8" w:space="0" w:color="auto"/>
        </w:rPr>
        <w:t>But</w:t>
      </w:r>
      <w:r w:rsidRPr="00DA115D">
        <w:rPr>
          <w:rFonts w:asciiTheme="minorHAnsi" w:eastAsia="Calibri" w:hAnsiTheme="minorHAnsi" w:cstheme="minorHAnsi"/>
          <w:b/>
          <w:iCs/>
          <w:highlight w:val="yellow"/>
          <w:u w:val="single"/>
          <w:bdr w:val="single" w:sz="8" w:space="0" w:color="auto"/>
        </w:rPr>
        <w:t xml:space="preserve"> human beings don’t have prior knowledge</w:t>
      </w:r>
      <w:r w:rsidRPr="00DA115D">
        <w:rPr>
          <w:rFonts w:asciiTheme="minorHAnsi" w:eastAsia="Calibri" w:hAnsiTheme="minorHAnsi" w:cstheme="minorHAnsi"/>
          <w:b/>
          <w:iCs/>
          <w:u w:val="single"/>
          <w:bdr w:val="single" w:sz="8" w:space="0" w:color="auto"/>
        </w:rPr>
        <w:t xml:space="preserve">. </w:t>
      </w:r>
      <w:r w:rsidRPr="00DA115D">
        <w:rPr>
          <w:rFonts w:asciiTheme="minorHAnsi" w:eastAsia="Calibri" w:hAnsiTheme="minorHAnsi" w:cstheme="minorHAnsi"/>
          <w:u w:val="single"/>
        </w:rPr>
        <w:t xml:space="preserve">And in fact – what in the world are we if we need to have guarantees for us to act. </w:t>
      </w:r>
      <w:r w:rsidRPr="00DA115D">
        <w:rPr>
          <w:rFonts w:asciiTheme="minorHAnsi" w:hAnsiTheme="minorHAnsi" w:cstheme="minorHAnsi"/>
          <w:sz w:val="16"/>
        </w:rPr>
        <w:t xml:space="preserve">You know what you call such people? Cowards. The fact of the matter is our ancestors – let’s start with enslaved ancestors. The enslaved ancestors who were burning down those plantations, who were finding clever ways to poison their masters, who were organizing meetings for rebellions, none of them had any clue what the future would be 100 years later. Some had good reason to believe that it may take 1000 years. But you know why they fought? Because they knew it wasn’t for them. </w:t>
      </w:r>
      <w:r w:rsidRPr="00DA115D">
        <w:rPr>
          <w:rStyle w:val="Emphasis"/>
          <w:rFonts w:asciiTheme="minorHAnsi" w:hAnsiTheme="minorHAnsi" w:cstheme="minorHAnsi"/>
        </w:rPr>
        <w:t xml:space="preserve">One of the problems we have in the way we think about political issues is we commit what Fanon and others in the existential tradition would call a form of </w:t>
      </w:r>
      <w:r w:rsidRPr="00F078B2">
        <w:rPr>
          <w:rStyle w:val="Emphasis"/>
          <w:rFonts w:asciiTheme="minorHAnsi" w:hAnsiTheme="minorHAnsi" w:cstheme="minorHAnsi"/>
        </w:rPr>
        <w:t>political immaturity. Political immaturity is saying it is not worth it unless I, me, individually get the payoff</w:t>
      </w:r>
      <w:r w:rsidRPr="00F078B2">
        <w:rPr>
          <w:rFonts w:asciiTheme="minorHAnsi" w:hAnsiTheme="minorHAnsi" w:cstheme="minorHAnsi"/>
          <w:sz w:val="16"/>
        </w:rPr>
        <w:t>. When you are thinking what it is to relate to other generations – remember Fanon</w:t>
      </w:r>
      <w:r w:rsidRPr="00DA115D">
        <w:rPr>
          <w:rFonts w:asciiTheme="minorHAnsi" w:hAnsiTheme="minorHAnsi" w:cstheme="minorHAnsi"/>
          <w:sz w:val="16"/>
        </w:rPr>
        <w:t xml:space="preserve"> said the problem with people in the transition, the pseudo postcolonial bourgeois – is that they miss the point, you fight for liberation for other generations. And that is why Fanon said other generations they must have their mission. But you see some people fought and said no I want my piece of the pie. And that means the biggest enemy becomes the other generations. And that is why the postcolonial pseudo-bourgeoisie they are not a bourgeoisie proper because they do not link to the infrastructural development of the future, it is about themselves. And that’s why, for instance, as they live higher up the hog, as they get their mediating, service oriented, racial mediated wealth, the rest of the populations are in misery.  The very fact that in many African countries there are people whose futures have been mortgaged, the fact that in this country the very example of mortgaging the future of all of you is there. What happens to people when they have no future?  It now collapses the concept of maturation and places people into perpetual childhood. So one of the political things – and this is where a psychiatrist philosopher is crucial – is to ask ourselves what does it mean to take on adult responsibility. And that means to</w:t>
      </w:r>
      <w:r w:rsidRPr="00DA115D">
        <w:rPr>
          <w:rFonts w:asciiTheme="minorHAnsi" w:eastAsia="Calibri" w:hAnsiTheme="minorHAnsi" w:cstheme="minorHAnsi"/>
          <w:u w:val="single"/>
        </w:rPr>
        <w:t xml:space="preserve"> understand that </w:t>
      </w:r>
      <w:r w:rsidRPr="00DA115D">
        <w:rPr>
          <w:rFonts w:asciiTheme="minorHAnsi" w:eastAsia="Calibri" w:hAnsiTheme="minorHAnsi" w:cstheme="minorHAnsi"/>
          <w:b/>
          <w:iCs/>
          <w:u w:val="single"/>
          <w:bdr w:val="single" w:sz="8" w:space="0" w:color="auto"/>
        </w:rPr>
        <w:t xml:space="preserve">in </w:t>
      </w:r>
      <w:r w:rsidRPr="00DA115D">
        <w:rPr>
          <w:rFonts w:asciiTheme="minorHAnsi" w:eastAsia="Calibri" w:hAnsiTheme="minorHAnsi" w:cstheme="minorHAnsi"/>
          <w:b/>
          <w:iCs/>
          <w:highlight w:val="yellow"/>
          <w:u w:val="single"/>
          <w:bdr w:val="single" w:sz="8" w:space="0" w:color="auto"/>
        </w:rPr>
        <w:t>all political action it’s not about you</w:t>
      </w:r>
      <w:r w:rsidRPr="00DA115D">
        <w:rPr>
          <w:rFonts w:asciiTheme="minorHAnsi" w:eastAsia="Calibri" w:hAnsiTheme="minorHAnsi" w:cstheme="minorHAnsi"/>
          <w:sz w:val="16"/>
        </w:rPr>
        <w:t xml:space="preserve">. </w:t>
      </w:r>
      <w:r w:rsidRPr="00DA115D">
        <w:rPr>
          <w:rFonts w:asciiTheme="minorHAnsi" w:eastAsia="Calibri" w:hAnsiTheme="minorHAnsi" w:cstheme="minorHAnsi"/>
          <w:b/>
          <w:iCs/>
          <w:highlight w:val="yellow"/>
          <w:u w:val="single"/>
          <w:bdr w:val="single" w:sz="8" w:space="0" w:color="auto"/>
        </w:rPr>
        <w:t>It is what you are doing for a world you may not</w:t>
      </w:r>
      <w:r w:rsidRPr="00DA115D">
        <w:rPr>
          <w:rFonts w:asciiTheme="minorHAnsi" w:eastAsia="Calibri" w:hAnsiTheme="minorHAnsi" w:cstheme="minorHAnsi"/>
          <w:b/>
          <w:iCs/>
          <w:u w:val="single"/>
          <w:bdr w:val="single" w:sz="8" w:space="0" w:color="auto"/>
        </w:rPr>
        <w:t xml:space="preserve"> even be able to </w:t>
      </w:r>
      <w:r w:rsidRPr="00DA115D">
        <w:rPr>
          <w:rFonts w:asciiTheme="minorHAnsi" w:eastAsia="Calibri" w:hAnsiTheme="minorHAnsi" w:cstheme="minorHAnsi"/>
          <w:b/>
          <w:iCs/>
          <w:highlight w:val="yellow"/>
          <w:u w:val="single"/>
          <w:bdr w:val="single" w:sz="8" w:space="0" w:color="auto"/>
        </w:rPr>
        <w:t>understand</w:t>
      </w:r>
      <w:r w:rsidRPr="00DA115D">
        <w:rPr>
          <w:rFonts w:asciiTheme="minorHAnsi" w:eastAsia="Calibri" w:hAnsiTheme="minorHAnsi" w:cstheme="minorHAnsi"/>
          <w:sz w:val="16"/>
        </w:rPr>
        <w:t xml:space="preserve">. Now that becomes tricky, because how do we know this? </w:t>
      </w:r>
      <w:r w:rsidRPr="00DA115D">
        <w:rPr>
          <w:rFonts w:asciiTheme="minorHAnsi" w:eastAsia="Calibri" w:hAnsiTheme="minorHAnsi" w:cstheme="minorHAnsi"/>
          <w:b/>
          <w:iCs/>
          <w:highlight w:val="yellow"/>
          <w:u w:val="single"/>
          <w:bdr w:val="single" w:sz="8" w:space="0" w:color="auto"/>
        </w:rPr>
        <w:t>People have done it before</w:t>
      </w:r>
      <w:r w:rsidRPr="00DA115D">
        <w:rPr>
          <w:rFonts w:asciiTheme="minorHAnsi" w:eastAsia="Calibri" w:hAnsiTheme="minorHAnsi" w:cstheme="minorHAnsi"/>
          <w:sz w:val="16"/>
        </w:rPr>
        <w:t xml:space="preserve">. </w:t>
      </w:r>
      <w:r w:rsidRPr="00DA115D">
        <w:rPr>
          <w:rFonts w:asciiTheme="minorHAnsi" w:eastAsia="Calibri" w:hAnsiTheme="minorHAnsi" w:cstheme="minorHAnsi"/>
          <w:u w:val="single"/>
        </w:rPr>
        <w:t>There were people</w:t>
      </w:r>
      <w:r w:rsidRPr="00DA115D">
        <w:rPr>
          <w:rFonts w:asciiTheme="minorHAnsi" w:eastAsia="Calibri" w:hAnsiTheme="minorHAnsi" w:cstheme="minorHAnsi"/>
          <w:sz w:val="16"/>
        </w:rPr>
        <w:t xml:space="preserve">, for instance, </w:t>
      </w:r>
      <w:r w:rsidRPr="00DA115D">
        <w:rPr>
          <w:rFonts w:asciiTheme="minorHAnsi" w:eastAsia="Calibri" w:hAnsiTheme="minorHAnsi" w:cstheme="minorHAnsi"/>
          <w:u w:val="single"/>
        </w:rPr>
        <w:t xml:space="preserve">who fought </w:t>
      </w:r>
      <w:r w:rsidRPr="00DA115D">
        <w:rPr>
          <w:rFonts w:asciiTheme="minorHAnsi" w:eastAsia="Calibri" w:hAnsiTheme="minorHAnsi" w:cstheme="minorHAnsi"/>
          <w:highlight w:val="yellow"/>
          <w:u w:val="single"/>
        </w:rPr>
        <w:t>anti-colonial</w:t>
      </w:r>
      <w:r w:rsidRPr="00DA115D">
        <w:rPr>
          <w:rFonts w:asciiTheme="minorHAnsi" w:eastAsia="Calibri" w:hAnsiTheme="minorHAnsi" w:cstheme="minorHAnsi"/>
          <w:u w:val="single"/>
        </w:rPr>
        <w:t xml:space="preserve"> </w:t>
      </w:r>
      <w:r w:rsidRPr="00DA115D">
        <w:rPr>
          <w:rFonts w:asciiTheme="minorHAnsi" w:eastAsia="Calibri" w:hAnsiTheme="minorHAnsi" w:cstheme="minorHAnsi"/>
          <w:highlight w:val="yellow"/>
          <w:u w:val="single"/>
        </w:rPr>
        <w:t>struggles</w:t>
      </w:r>
      <w:r w:rsidRPr="00DA115D">
        <w:rPr>
          <w:rFonts w:asciiTheme="minorHAnsi" w:eastAsia="Calibri" w:hAnsiTheme="minorHAnsi" w:cstheme="minorHAnsi"/>
          <w:sz w:val="16"/>
        </w:rPr>
        <w:t>, there are people (and now I am not talking about like thirty or forty years ago, I am talking about the people from day one 17</w:t>
      </w:r>
      <w:r w:rsidRPr="00DA115D">
        <w:rPr>
          <w:rFonts w:asciiTheme="minorHAnsi" w:eastAsia="Calibri" w:hAnsiTheme="minorHAnsi" w:cstheme="minorHAnsi"/>
          <w:sz w:val="16"/>
          <w:vertAlign w:val="superscript"/>
        </w:rPr>
        <w:t>th</w:t>
      </w:r>
      <w:r w:rsidRPr="00DA115D">
        <w:rPr>
          <w:rFonts w:asciiTheme="minorHAnsi" w:eastAsia="Calibri" w:hAnsiTheme="minorHAnsi" w:cstheme="minorHAnsi"/>
          <w:sz w:val="16"/>
        </w:rPr>
        <w:t xml:space="preserve"> 18</w:t>
      </w:r>
      <w:r w:rsidRPr="00DA115D">
        <w:rPr>
          <w:rFonts w:asciiTheme="minorHAnsi" w:eastAsia="Calibri" w:hAnsiTheme="minorHAnsi" w:cstheme="minorHAnsi"/>
          <w:sz w:val="16"/>
          <w:vertAlign w:val="superscript"/>
        </w:rPr>
        <w:t>th</w:t>
      </w:r>
      <w:r w:rsidRPr="00DA115D">
        <w:rPr>
          <w:rFonts w:asciiTheme="minorHAnsi" w:eastAsia="Calibri" w:hAnsiTheme="minorHAnsi" w:cstheme="minorHAnsi"/>
          <w:sz w:val="16"/>
        </w:rPr>
        <w:t xml:space="preserve"> century all the way through) and </w:t>
      </w:r>
      <w:r w:rsidRPr="00DA115D">
        <w:rPr>
          <w:rFonts w:asciiTheme="minorHAnsi" w:eastAsia="Calibri" w:hAnsiTheme="minorHAnsi" w:cstheme="minorHAnsi"/>
          <w:u w:val="single"/>
        </w:rPr>
        <w:t>we have no idea what we are doing for the 22nd century</w:t>
      </w:r>
      <w:r w:rsidRPr="00DA115D">
        <w:rPr>
          <w:rFonts w:asciiTheme="minorHAnsi" w:eastAsia="Calibri" w:hAnsiTheme="minorHAnsi" w:cstheme="minorHAnsi"/>
          <w:sz w:val="16"/>
        </w:rPr>
        <w:t xml:space="preserve">. And </w:t>
      </w:r>
      <w:r w:rsidRPr="00DA115D">
        <w:rPr>
          <w:rFonts w:asciiTheme="minorHAnsi" w:eastAsia="Calibri" w:hAnsiTheme="minorHAnsi" w:cstheme="minorHAnsi"/>
          <w:b/>
          <w:iCs/>
          <w:u w:val="single"/>
          <w:bdr w:val="single" w:sz="8" w:space="0" w:color="auto"/>
        </w:rPr>
        <w:t>this is where developing political insight comes in.</w:t>
      </w:r>
      <w:r w:rsidRPr="00DA115D">
        <w:rPr>
          <w:rFonts w:asciiTheme="minorHAnsi" w:eastAsia="Calibri" w:hAnsiTheme="minorHAnsi" w:cstheme="minorHAnsi"/>
          <w:sz w:val="16"/>
        </w:rPr>
        <w:t xml:space="preserve"> Because </w:t>
      </w:r>
      <w:r w:rsidRPr="00DA115D">
        <w:rPr>
          <w:rFonts w:asciiTheme="minorHAnsi" w:eastAsia="Calibri" w:hAnsiTheme="minorHAnsi" w:cstheme="minorHAnsi"/>
          <w:b/>
          <w:iCs/>
          <w:u w:val="single"/>
          <w:bdr w:val="single" w:sz="8" w:space="0" w:color="auto"/>
        </w:rPr>
        <w:t>we commit the error of forgetting the systems we are talking about are human systems</w:t>
      </w:r>
      <w:r w:rsidRPr="00DA115D">
        <w:rPr>
          <w:rFonts w:asciiTheme="minorHAnsi" w:eastAsia="Calibri" w:hAnsiTheme="minorHAnsi" w:cstheme="minorHAnsi"/>
          <w:sz w:val="16"/>
        </w:rPr>
        <w:t xml:space="preserve">. </w:t>
      </w:r>
      <w:r w:rsidRPr="00DA115D">
        <w:rPr>
          <w:rFonts w:asciiTheme="minorHAnsi" w:eastAsia="Calibri" w:hAnsiTheme="minorHAnsi" w:cstheme="minorHAnsi"/>
          <w:u w:val="single"/>
        </w:rPr>
        <w:t>They are not systems in the way we talk about the laws of physics. A human system can only exist by human actions maintaining them</w:t>
      </w:r>
      <w:r w:rsidRPr="00DA115D">
        <w:rPr>
          <w:rFonts w:asciiTheme="minorHAnsi" w:eastAsia="Calibri" w:hAnsiTheme="minorHAnsi" w:cstheme="minorHAnsi"/>
          <w:sz w:val="16"/>
        </w:rPr>
        <w:t xml:space="preserve">. </w:t>
      </w:r>
      <w:r w:rsidRPr="00DA115D">
        <w:rPr>
          <w:rFonts w:asciiTheme="minorHAnsi" w:eastAsia="Calibri" w:hAnsiTheme="minorHAnsi" w:cstheme="minorHAnsi"/>
          <w:b/>
          <w:iCs/>
          <w:u w:val="single"/>
          <w:bdr w:val="single" w:sz="8" w:space="0" w:color="auto"/>
        </w:rPr>
        <w:t>Which means every human system is incomplete.</w:t>
      </w:r>
      <w:r w:rsidRPr="00DA115D">
        <w:rPr>
          <w:rFonts w:asciiTheme="minorHAnsi" w:eastAsia="Calibri" w:hAnsiTheme="minorHAnsi" w:cstheme="minorHAnsi"/>
          <w:sz w:val="16"/>
        </w:rPr>
        <w:t xml:space="preserve"> </w:t>
      </w:r>
      <w:r w:rsidRPr="00DA115D">
        <w:rPr>
          <w:rFonts w:asciiTheme="minorHAnsi" w:eastAsia="Calibri" w:hAnsiTheme="minorHAnsi" w:cstheme="minorHAnsi"/>
          <w:b/>
          <w:iCs/>
          <w:u w:val="single"/>
          <w:bdr w:val="single" w:sz="8" w:space="0" w:color="auto"/>
        </w:rPr>
        <w:t>Every human being is by definition incomplete</w:t>
      </w:r>
      <w:r w:rsidRPr="00DA115D">
        <w:rPr>
          <w:rFonts w:asciiTheme="minorHAnsi" w:eastAsia="Calibri" w:hAnsiTheme="minorHAnsi" w:cstheme="minorHAnsi"/>
          <w:sz w:val="16"/>
        </w:rPr>
        <w:t xml:space="preserve">. Which means </w:t>
      </w:r>
      <w:r w:rsidRPr="00DA115D">
        <w:rPr>
          <w:rFonts w:asciiTheme="minorHAnsi" w:eastAsia="Calibri" w:hAnsiTheme="minorHAnsi" w:cstheme="minorHAnsi"/>
          <w:u w:val="single"/>
        </w:rPr>
        <w:t>you can go this way or</w:t>
      </w:r>
      <w:r w:rsidRPr="00DA115D">
        <w:rPr>
          <w:rFonts w:asciiTheme="minorHAnsi" w:eastAsia="Calibri" w:hAnsiTheme="minorHAnsi" w:cstheme="minorHAnsi"/>
          <w:sz w:val="16"/>
        </w:rPr>
        <w:t xml:space="preserve"> you can go </w:t>
      </w:r>
      <w:r w:rsidRPr="00DA115D">
        <w:rPr>
          <w:rFonts w:asciiTheme="minorHAnsi" w:eastAsia="Calibri" w:hAnsiTheme="minorHAnsi" w:cstheme="minorHAnsi"/>
          <w:u w:val="single"/>
        </w:rPr>
        <w:t>another way.</w:t>
      </w:r>
      <w:r w:rsidRPr="00DA115D">
        <w:rPr>
          <w:rFonts w:asciiTheme="minorHAnsi" w:eastAsia="Calibri" w:hAnsiTheme="minorHAnsi" w:cstheme="minorHAnsi"/>
          <w:sz w:val="16"/>
        </w:rPr>
        <w:t xml:space="preserve"> </w:t>
      </w:r>
      <w:r w:rsidRPr="00DA115D">
        <w:rPr>
          <w:rFonts w:asciiTheme="minorHAnsi" w:eastAsia="Calibri" w:hAnsiTheme="minorHAnsi" w:cstheme="minorHAnsi"/>
          <w:u w:val="single"/>
        </w:rPr>
        <w:t>The system isn’t actually closed.</w:t>
      </w:r>
      <w:r w:rsidRPr="00DA115D">
        <w:rPr>
          <w:rFonts w:asciiTheme="minorHAnsi" w:eastAsia="Calibri" w:hAnsiTheme="minorHAnsi" w:cstheme="minorHAnsi"/>
          <w:sz w:val="16"/>
        </w:rPr>
        <w:t xml:space="preserve"> </w:t>
      </w:r>
    </w:p>
    <w:p w14:paraId="3B952D1D" w14:textId="77777777" w:rsidR="002101F5" w:rsidRPr="00DA115D" w:rsidRDefault="002101F5" w:rsidP="002101F5">
      <w:pPr>
        <w:rPr>
          <w:rFonts w:asciiTheme="minorHAnsi" w:eastAsia="Calibri" w:hAnsiTheme="minorHAnsi" w:cstheme="minorHAnsi"/>
          <w:sz w:val="16"/>
        </w:rPr>
      </w:pPr>
    </w:p>
    <w:p w14:paraId="7219727E" w14:textId="215FD583" w:rsidR="002101F5" w:rsidRPr="00DA115D" w:rsidRDefault="002101F5" w:rsidP="002101F5">
      <w:pPr>
        <w:pStyle w:val="Heading4"/>
        <w:rPr>
          <w:rFonts w:asciiTheme="minorHAnsi" w:hAnsiTheme="minorHAnsi" w:cstheme="minorHAnsi"/>
        </w:rPr>
      </w:pPr>
      <w:r w:rsidRPr="00DA115D">
        <w:rPr>
          <w:rFonts w:asciiTheme="minorHAnsi" w:hAnsiTheme="minorHAnsi" w:cstheme="minorHAnsi"/>
        </w:rPr>
        <w:t xml:space="preserve">2] </w:t>
      </w:r>
      <w:proofErr w:type="spellStart"/>
      <w:r w:rsidRPr="00DA115D">
        <w:rPr>
          <w:rFonts w:asciiTheme="minorHAnsi" w:hAnsiTheme="minorHAnsi" w:cstheme="minorHAnsi"/>
        </w:rPr>
        <w:t>Afropessimism</w:t>
      </w:r>
      <w:proofErr w:type="spellEnd"/>
      <w:r w:rsidRPr="00DA115D">
        <w:rPr>
          <w:rFonts w:asciiTheme="minorHAnsi" w:hAnsiTheme="minorHAnsi" w:cstheme="minorHAnsi"/>
        </w:rPr>
        <w:t xml:space="preserve"> is ahistorical. </w:t>
      </w:r>
    </w:p>
    <w:p w14:paraId="554A50D8" w14:textId="2FC2DEAB" w:rsidR="002101F5" w:rsidRPr="00DA115D" w:rsidRDefault="002101F5" w:rsidP="002101F5">
      <w:pPr>
        <w:rPr>
          <w:rFonts w:asciiTheme="minorHAnsi" w:hAnsiTheme="minorHAnsi" w:cstheme="minorHAnsi"/>
          <w:szCs w:val="16"/>
        </w:rPr>
      </w:pPr>
      <w:r w:rsidRPr="00DA115D">
        <w:rPr>
          <w:rFonts w:asciiTheme="minorHAnsi" w:hAnsiTheme="minorHAnsi" w:cstheme="minorHAnsi"/>
          <w:szCs w:val="16"/>
        </w:rPr>
        <w:t xml:space="preserve">Asad </w:t>
      </w:r>
      <w:r w:rsidRPr="00DA115D">
        <w:rPr>
          <w:rStyle w:val="Style13ptBold"/>
          <w:rFonts w:asciiTheme="minorHAnsi" w:hAnsiTheme="minorHAnsi" w:cstheme="minorHAnsi"/>
        </w:rPr>
        <w:t>Haider</w:t>
      </w:r>
      <w:r w:rsidRPr="00DA115D">
        <w:rPr>
          <w:rFonts w:asciiTheme="minorHAnsi" w:hAnsiTheme="minorHAnsi" w:cstheme="minorHAnsi"/>
          <w:szCs w:val="16"/>
        </w:rPr>
        <w:t xml:space="preserve"> 20</w:t>
      </w:r>
      <w:r w:rsidRPr="00DA115D">
        <w:rPr>
          <w:rStyle w:val="Style13ptBold"/>
          <w:rFonts w:asciiTheme="minorHAnsi" w:hAnsiTheme="minorHAnsi" w:cstheme="minorHAnsi"/>
        </w:rPr>
        <w:t>18</w:t>
      </w:r>
      <w:r w:rsidRPr="00DA115D">
        <w:rPr>
          <w:rFonts w:asciiTheme="minorHAnsi" w:hAnsiTheme="minorHAnsi" w:cstheme="minorHAnsi"/>
          <w:szCs w:val="16"/>
        </w:rPr>
        <w:t xml:space="preserve"> [new goat founding Editor of Viewpoint Magazine, an investigative journal of contemporary politics. He is a PhD candidate in the History of Consciousness at UC Santa Cruz and a member of UAW-2865, the Student-Workers Union at the University of California.] “Mistaken Identity: Race and Class in the Age of Trump” Verso, 2018</w:t>
      </w:r>
      <w:r w:rsidR="00820C2C">
        <w:rPr>
          <w:rFonts w:asciiTheme="minorHAnsi" w:hAnsiTheme="minorHAnsi" w:cstheme="minorHAnsi"/>
          <w:szCs w:val="16"/>
        </w:rPr>
        <w:t>, https://drive.google.com/file/d/1oA4X31sBkUhYXNB9UwkIbWOvt1Nhz1mO/view?usp=sharing</w:t>
      </w:r>
      <w:r w:rsidRPr="00DA115D">
        <w:rPr>
          <w:rFonts w:asciiTheme="minorHAnsi" w:hAnsiTheme="minorHAnsi" w:cstheme="minorHAnsi"/>
          <w:szCs w:val="16"/>
        </w:rPr>
        <w:t xml:space="preserve"> RE</w:t>
      </w:r>
    </w:p>
    <w:p w14:paraId="1F0C5F17" w14:textId="154AC0BD" w:rsidR="002101F5" w:rsidRPr="00DA115D" w:rsidRDefault="002101F5" w:rsidP="002101F5">
      <w:pPr>
        <w:rPr>
          <w:rFonts w:asciiTheme="minorHAnsi" w:hAnsiTheme="minorHAnsi" w:cstheme="minorHAnsi"/>
          <w:iCs/>
          <w:sz w:val="16"/>
          <w:szCs w:val="16"/>
          <w:u w:val="single"/>
        </w:rPr>
      </w:pPr>
      <w:r w:rsidRPr="00DA115D">
        <w:rPr>
          <w:rFonts w:asciiTheme="minorHAnsi" w:hAnsiTheme="minorHAnsi" w:cstheme="minorHAnsi"/>
          <w:sz w:val="16"/>
        </w:rPr>
        <w:t xml:space="preserve">Allen and Ignatiev turned to this question in their further research, inspired by the insights of Du </w:t>
      </w:r>
      <w:proofErr w:type="spellStart"/>
      <w:r w:rsidRPr="00DA115D">
        <w:rPr>
          <w:rFonts w:asciiTheme="minorHAnsi" w:hAnsiTheme="minorHAnsi" w:cstheme="minorHAnsi"/>
          <w:sz w:val="16"/>
        </w:rPr>
        <w:t>Bois</w:t>
      </w:r>
      <w:proofErr w:type="spellEnd"/>
      <w:r w:rsidRPr="00DA115D">
        <w:rPr>
          <w:rFonts w:asciiTheme="minorHAnsi" w:hAnsiTheme="minorHAnsi" w:cstheme="minorHAnsi"/>
          <w:sz w:val="16"/>
        </w:rPr>
        <w:t>. In the process they presented an exemplary model of</w:t>
      </w:r>
      <w:r w:rsidRPr="00DA115D">
        <w:rPr>
          <w:rStyle w:val="Emphasis"/>
          <w:rFonts w:asciiTheme="minorHAnsi" w:hAnsiTheme="minorHAnsi" w:cstheme="minorHAnsi"/>
          <w:sz w:val="16"/>
          <w:szCs w:val="16"/>
        </w:rPr>
        <w:t xml:space="preserve"> </w:t>
      </w:r>
      <w:r w:rsidRPr="00DA115D">
        <w:rPr>
          <w:rStyle w:val="Emphasis"/>
          <w:rFonts w:asciiTheme="minorHAnsi" w:hAnsiTheme="minorHAnsi" w:cstheme="minorHAnsi"/>
        </w:rPr>
        <w:t>a materialist investigation into the ideology of race, one that went from the abstract to the concrete.</w:t>
      </w:r>
      <w:r w:rsidRPr="00DA115D">
        <w:rPr>
          <w:rStyle w:val="Emphasis"/>
          <w:rFonts w:asciiTheme="minorHAnsi" w:hAnsiTheme="minorHAnsi" w:cstheme="minorHAnsi"/>
          <w:sz w:val="16"/>
          <w:szCs w:val="16"/>
        </w:rPr>
        <w:t xml:space="preserve"> </w:t>
      </w:r>
      <w:r w:rsidRPr="00DA115D">
        <w:rPr>
          <w:rFonts w:asciiTheme="minorHAnsi" w:hAnsiTheme="minorHAnsi" w:cstheme="minorHAnsi"/>
          <w:sz w:val="16"/>
        </w:rPr>
        <w:t>This work emerged alongside that of Barbara Fields and Karen Fields, David Roediger, and many others as a body of thought devoted to exposing race as a social construct. All of this research, in varying ways, has examined the history of the “white race” in its specificity. The guiding insight that must be drawn from it is that this</w:t>
      </w:r>
      <w:r w:rsidRPr="00DA115D">
        <w:rPr>
          <w:rStyle w:val="Emphasis"/>
          <w:rFonts w:asciiTheme="minorHAnsi" w:hAnsiTheme="minorHAnsi" w:cstheme="minorHAnsi"/>
          <w:sz w:val="16"/>
          <w:szCs w:val="16"/>
        </w:rPr>
        <w:t xml:space="preserve"> </w:t>
      </w:r>
      <w:r w:rsidRPr="00DA115D">
        <w:rPr>
          <w:rStyle w:val="Emphasis"/>
          <w:rFonts w:asciiTheme="minorHAnsi" w:hAnsiTheme="minorHAnsi" w:cstheme="minorHAnsi"/>
          <w:highlight w:val="green"/>
        </w:rPr>
        <w:t>rac</w:t>
      </w:r>
      <w:r w:rsidRPr="00DA115D">
        <w:rPr>
          <w:rStyle w:val="Emphasis"/>
          <w:rFonts w:asciiTheme="minorHAnsi" w:hAnsiTheme="minorHAnsi" w:cstheme="minorHAnsi"/>
        </w:rPr>
        <w:t xml:space="preserve">ial phenomenon is not simply a biological or even cultural attribute of certain “white people”: it </w:t>
      </w:r>
      <w:r w:rsidRPr="00DA115D">
        <w:rPr>
          <w:rStyle w:val="Emphasis"/>
          <w:rFonts w:asciiTheme="minorHAnsi" w:hAnsiTheme="minorHAnsi" w:cstheme="minorHAnsi"/>
          <w:highlight w:val="green"/>
        </w:rPr>
        <w:t>was produced by white supremacy in a concrete and objective historical process.</w:t>
      </w:r>
      <w:r w:rsidRPr="00DA115D">
        <w:rPr>
          <w:rStyle w:val="Emphasis"/>
          <w:rFonts w:asciiTheme="minorHAnsi" w:hAnsiTheme="minorHAnsi" w:cstheme="minorHAnsi"/>
        </w:rPr>
        <w:t xml:space="preserve"> As Allen put it on the back cover of his extraordinary vernacular history The Invention of the White Race: “When the first Africans arrived in Virginia in 1619, there were no white people there.” At the most immediate level, Allen was pointing to the fact that </w:t>
      </w:r>
      <w:r w:rsidRPr="00DA115D">
        <w:rPr>
          <w:rStyle w:val="Emphasis"/>
          <w:rFonts w:asciiTheme="minorHAnsi" w:hAnsiTheme="minorHAnsi" w:cstheme="minorHAnsi"/>
          <w:highlight w:val="green"/>
        </w:rPr>
        <w:t>the word white didn’t appear</w:t>
      </w:r>
      <w:r w:rsidRPr="00DA115D">
        <w:rPr>
          <w:rStyle w:val="Emphasis"/>
          <w:rFonts w:asciiTheme="minorHAnsi" w:hAnsiTheme="minorHAnsi" w:cstheme="minorHAnsi"/>
        </w:rPr>
        <w:t xml:space="preserve"> in Virginia colonial law</w:t>
      </w:r>
      <w:r w:rsidRPr="00DA115D">
        <w:rPr>
          <w:rStyle w:val="Emphasis"/>
          <w:rFonts w:asciiTheme="minorHAnsi" w:hAnsiTheme="minorHAnsi" w:cstheme="minorHAnsi"/>
          <w:highlight w:val="green"/>
        </w:rPr>
        <w:t xml:space="preserve"> until 1691.</w:t>
      </w:r>
      <w:r w:rsidRPr="00DA115D">
        <w:rPr>
          <w:rStyle w:val="Emphasis"/>
          <w:rFonts w:asciiTheme="minorHAnsi" w:hAnsiTheme="minorHAnsi" w:cstheme="minorHAnsi"/>
        </w:rPr>
        <w:t xml:space="preserve"> Of course, this doesn’t mean that there was no racism before 1691. Allen’s argument was to show that racism was not attached to a concept of the white race. There were ideas of the superiority of European civilization, but this did not correspond to differences in skin color. The clearest example is that of the Irish, whose racial oppression by the English precedes their racial oppression of Africans by several centuries.</w:t>
      </w:r>
      <w:r w:rsidRPr="00DA115D">
        <w:rPr>
          <w:rStyle w:val="Emphasis"/>
          <w:rFonts w:asciiTheme="minorHAnsi" w:hAnsiTheme="minorHAnsi" w:cstheme="minorHAnsi"/>
          <w:sz w:val="16"/>
          <w:szCs w:val="16"/>
        </w:rPr>
        <w:t xml:space="preserve"> </w:t>
      </w:r>
      <w:r w:rsidRPr="00DA115D">
        <w:rPr>
          <w:rFonts w:asciiTheme="minorHAnsi" w:hAnsiTheme="minorHAnsi" w:cstheme="minorHAnsi"/>
          <w:sz w:val="16"/>
        </w:rPr>
        <w:t>Today white nationalists distort this history, attempting to use the racial oppression of the Irish to try to dismiss the history of white supremacy. Yet this example actually demolishes their entire framework.</w:t>
      </w:r>
      <w:r w:rsidRPr="00DA115D">
        <w:rPr>
          <w:rStyle w:val="Emphasis"/>
          <w:rFonts w:asciiTheme="minorHAnsi" w:hAnsiTheme="minorHAnsi" w:cstheme="minorHAnsi"/>
          <w:sz w:val="16"/>
          <w:szCs w:val="16"/>
        </w:rPr>
        <w:t xml:space="preserve"> </w:t>
      </w:r>
      <w:r w:rsidRPr="00DA115D">
        <w:rPr>
          <w:rStyle w:val="Emphasis"/>
          <w:rFonts w:asciiTheme="minorHAnsi" w:hAnsiTheme="minorHAnsi" w:cstheme="minorHAnsi"/>
        </w:rPr>
        <w:t xml:space="preserve">What the example of </w:t>
      </w:r>
      <w:r w:rsidRPr="00DA115D">
        <w:rPr>
          <w:rStyle w:val="Emphasis"/>
          <w:rFonts w:asciiTheme="minorHAnsi" w:hAnsiTheme="minorHAnsi" w:cstheme="minorHAnsi"/>
          <w:highlight w:val="green"/>
        </w:rPr>
        <w:t>the Irish illustrates</w:t>
      </w:r>
      <w:r w:rsidRPr="00DA115D">
        <w:rPr>
          <w:rStyle w:val="Emphasis"/>
          <w:rFonts w:asciiTheme="minorHAnsi" w:hAnsiTheme="minorHAnsi" w:cstheme="minorHAnsi"/>
        </w:rPr>
        <w:t xml:space="preserve"> is a form of </w:t>
      </w:r>
      <w:r w:rsidRPr="00DA115D">
        <w:rPr>
          <w:rStyle w:val="Emphasis"/>
          <w:rFonts w:asciiTheme="minorHAnsi" w:hAnsiTheme="minorHAnsi" w:cstheme="minorHAnsi"/>
          <w:highlight w:val="green"/>
        </w:rPr>
        <w:t>racial oppression</w:t>
      </w:r>
      <w:r w:rsidRPr="00DA115D">
        <w:rPr>
          <w:rStyle w:val="Emphasis"/>
          <w:rFonts w:asciiTheme="minorHAnsi" w:hAnsiTheme="minorHAnsi" w:cstheme="minorHAnsi"/>
        </w:rPr>
        <w:t xml:space="preserve"> that is </w:t>
      </w:r>
      <w:r w:rsidRPr="00DA115D">
        <w:rPr>
          <w:rStyle w:val="Emphasis"/>
          <w:rFonts w:asciiTheme="minorHAnsi" w:hAnsiTheme="minorHAnsi" w:cstheme="minorHAnsi"/>
          <w:highlight w:val="green"/>
        </w:rPr>
        <w:t xml:space="preserve">not based on skin color </w:t>
      </w:r>
      <w:r w:rsidRPr="00DA115D">
        <w:rPr>
          <w:rStyle w:val="Emphasis"/>
          <w:rFonts w:asciiTheme="minorHAnsi" w:hAnsiTheme="minorHAnsi" w:cstheme="minorHAnsi"/>
        </w:rPr>
        <w:t xml:space="preserve">and that in fact precedes the very category of whiteness. Indeed, the early forms of English racial ideology represented the Irish as inferior and subhuman, and this ideology was later repeated word for word to justify both the genocide of Indigenous people in the Americas and the enslavement of Africans. Nor was it only a matter of words: the very </w:t>
      </w:r>
      <w:r w:rsidRPr="00DA115D">
        <w:rPr>
          <w:rStyle w:val="Emphasis"/>
          <w:rFonts w:asciiTheme="minorHAnsi" w:hAnsiTheme="minorHAnsi" w:cstheme="minorHAnsi"/>
          <w:highlight w:val="green"/>
        </w:rPr>
        <w:t>practices of set</w:t>
      </w:r>
      <w:r w:rsidRPr="00DA115D">
        <w:rPr>
          <w:rStyle w:val="Emphasis"/>
          <w:rFonts w:asciiTheme="minorHAnsi" w:hAnsiTheme="minorHAnsi" w:cstheme="minorHAnsi"/>
        </w:rPr>
        <w:t xml:space="preserve">tler </w:t>
      </w:r>
      <w:r w:rsidRPr="00DA115D">
        <w:rPr>
          <w:rStyle w:val="Emphasis"/>
          <w:rFonts w:asciiTheme="minorHAnsi" w:hAnsiTheme="minorHAnsi" w:cstheme="minorHAnsi"/>
          <w:highlight w:val="green"/>
        </w:rPr>
        <w:t>col</w:t>
      </w:r>
      <w:r w:rsidRPr="00DA115D">
        <w:rPr>
          <w:rStyle w:val="Emphasis"/>
          <w:rFonts w:asciiTheme="minorHAnsi" w:hAnsiTheme="minorHAnsi" w:cstheme="minorHAnsi"/>
        </w:rPr>
        <w:t xml:space="preserve">onialism, land seizures, </w:t>
      </w:r>
      <w:r w:rsidRPr="00DA115D">
        <w:rPr>
          <w:rStyle w:val="Emphasis"/>
          <w:rFonts w:asciiTheme="minorHAnsi" w:hAnsiTheme="minorHAnsi" w:cstheme="minorHAnsi"/>
          <w:highlight w:val="green"/>
        </w:rPr>
        <w:t>and plantation production were established in Ireland.</w:t>
      </w:r>
      <w:r w:rsidRPr="00DA115D">
        <w:rPr>
          <w:rStyle w:val="Emphasis"/>
          <w:rFonts w:asciiTheme="minorHAnsi" w:hAnsiTheme="minorHAnsi" w:cstheme="minorHAnsi"/>
          <w:sz w:val="16"/>
          <w:szCs w:val="16"/>
        </w:rPr>
        <w:t xml:space="preserve"> </w:t>
      </w:r>
      <w:r w:rsidRPr="00DA115D">
        <w:rPr>
          <w:rFonts w:asciiTheme="minorHAnsi" w:hAnsiTheme="minorHAnsi" w:cstheme="minorHAnsi"/>
          <w:sz w:val="16"/>
        </w:rPr>
        <w:t xml:space="preserve">Allen demonstrates this with reference to specific laws: If under Anglo-American slavery, “the rape of a female slave was not a crime, but a mere trespass on the master’s property,” so, in 1278, two Anglo-Normans, brought into court and charged with raping Margaret O’Rorke were found not guilty because “the said Margaret is an Irishwoman.” If a law enacted in Virginia in 1723, provided that, “manslaughter of a slave is not punishable,” so under Anglo-Norman law it sufficed for acquittal to show that the victim in a slaying was Irish. Anglo-Norman priests granted absolution on the grounds that it was “no more sin to kill an Irishman than a dog or any other brute.”9 </w:t>
      </w:r>
      <w:r w:rsidRPr="00DA115D">
        <w:rPr>
          <w:rStyle w:val="Emphasis"/>
          <w:rFonts w:asciiTheme="minorHAnsi" w:hAnsiTheme="minorHAnsi" w:cstheme="minorHAnsi"/>
        </w:rPr>
        <w:t xml:space="preserve">So racial oppression arises in the Irish case without skin color as its basis. We are forced to ask how we end up with a racial ideology revolving around skin color that represents African people as subhuman and that considers both Irish and English to be part of a unitary “white race.” The historical record quite clearly demonstrates that white supremacy and thus the white race are formed within the American transition to capitalism, specifically because of the centrality of racial slavery. However, we have to resist the temptation, imposed on us by racial ideology, to explain slavery through race. </w:t>
      </w:r>
      <w:r w:rsidRPr="00DA115D">
        <w:rPr>
          <w:rStyle w:val="Emphasis"/>
          <w:rFonts w:asciiTheme="minorHAnsi" w:hAnsiTheme="minorHAnsi" w:cstheme="minorHAnsi"/>
          <w:highlight w:val="green"/>
        </w:rPr>
        <w:t xml:space="preserve">Slavery </w:t>
      </w:r>
      <w:r w:rsidRPr="00DA115D">
        <w:rPr>
          <w:rStyle w:val="Emphasis"/>
          <w:rFonts w:asciiTheme="minorHAnsi" w:hAnsiTheme="minorHAnsi" w:cstheme="minorHAnsi"/>
        </w:rPr>
        <w:t xml:space="preserve">is not always racial. It </w:t>
      </w:r>
      <w:r w:rsidRPr="00DA115D">
        <w:rPr>
          <w:rStyle w:val="Emphasis"/>
          <w:rFonts w:asciiTheme="minorHAnsi" w:hAnsiTheme="minorHAnsi" w:cstheme="minorHAnsi"/>
          <w:highlight w:val="green"/>
        </w:rPr>
        <w:t xml:space="preserve">existed in ancient Greece and Rome </w:t>
      </w:r>
      <w:r w:rsidRPr="00DA115D">
        <w:rPr>
          <w:rStyle w:val="Emphasis"/>
          <w:rFonts w:asciiTheme="minorHAnsi" w:hAnsiTheme="minorHAnsi" w:cstheme="minorHAnsi"/>
        </w:rPr>
        <w:t xml:space="preserve">and also in Africa, and was not attached specifically to a racial ideology. Slavery is a form of forced labor characterized by the market exchange of the laborer. But there are various forms of forced labor, and its first form in Virginia was indentured labor, in which a laborer is forced to work for a limited period of time to work off a debt, often with some incentive like land ownership after the end of the term. </w:t>
      </w:r>
      <w:r w:rsidRPr="00DA115D">
        <w:rPr>
          <w:rStyle w:val="Emphasis"/>
          <w:rFonts w:asciiTheme="minorHAnsi" w:hAnsiTheme="minorHAnsi" w:cstheme="minorHAnsi"/>
          <w:highlight w:val="green"/>
        </w:rPr>
        <w:t xml:space="preserve">The first Africans </w:t>
      </w:r>
      <w:r w:rsidRPr="00DA115D">
        <w:rPr>
          <w:rStyle w:val="Emphasis"/>
          <w:rFonts w:asciiTheme="minorHAnsi" w:hAnsiTheme="minorHAnsi" w:cstheme="minorHAnsi"/>
        </w:rPr>
        <w:t xml:space="preserve">to arrive in Virginia 1619 </w:t>
      </w:r>
      <w:r w:rsidRPr="00DA115D">
        <w:rPr>
          <w:rStyle w:val="Emphasis"/>
          <w:rFonts w:asciiTheme="minorHAnsi" w:hAnsiTheme="minorHAnsi" w:cstheme="minorHAnsi"/>
          <w:highlight w:val="green"/>
        </w:rPr>
        <w:t>were put to work as indentured servants</w:t>
      </w:r>
      <w:r w:rsidRPr="00DA115D">
        <w:rPr>
          <w:rStyle w:val="Emphasis"/>
          <w:rFonts w:asciiTheme="minorHAnsi" w:hAnsiTheme="minorHAnsi" w:cstheme="minorHAnsi"/>
        </w:rPr>
        <w:t xml:space="preserve">, within the same legal category as European indentured servants. In fact, until 1660 all African American laborers, like their European American counterparts, were indentured servants who had limited terms of servitude. </w:t>
      </w:r>
      <w:r w:rsidRPr="00DA115D">
        <w:rPr>
          <w:rStyle w:val="Emphasis"/>
          <w:rFonts w:asciiTheme="minorHAnsi" w:hAnsiTheme="minorHAnsi" w:cstheme="minorHAnsi"/>
          <w:highlight w:val="green"/>
        </w:rPr>
        <w:t xml:space="preserve">There was no legal differentiation </w:t>
      </w:r>
      <w:r w:rsidRPr="00DA115D">
        <w:rPr>
          <w:rStyle w:val="Emphasis"/>
          <w:rFonts w:asciiTheme="minorHAnsi" w:hAnsiTheme="minorHAnsi" w:cstheme="minorHAnsi"/>
        </w:rPr>
        <w:t>based on racial ideology: free African Americans owned property, land, and sometimes indentured servants of their own. There were examples of intermarriage between Europeans and Africans. It was only in the late seventeenth century that the labor force of the American colonies shifted decisively to African slaves who did not have limits on their terms of servitude.</w:t>
      </w:r>
      <w:r w:rsidRPr="00DA115D">
        <w:rPr>
          <w:rStyle w:val="Emphasis"/>
          <w:rFonts w:asciiTheme="minorHAnsi" w:hAnsiTheme="minorHAnsi" w:cstheme="minorHAnsi"/>
          <w:sz w:val="16"/>
          <w:szCs w:val="16"/>
        </w:rPr>
        <w:t xml:space="preserve"> </w:t>
      </w:r>
      <w:r w:rsidRPr="00DA115D">
        <w:rPr>
          <w:rFonts w:asciiTheme="minorHAnsi" w:hAnsiTheme="minorHAnsi" w:cstheme="minorHAnsi"/>
          <w:sz w:val="16"/>
        </w:rPr>
        <w:t>As Painter points out in The History of White People, these forms of labor and their transformations are fundamental in understanding how racial ideology comes about: Work plays a central part in race talk, because the people who do the work are likely to be figured as inherently deserving the toil and poverty of laboring status.</w:t>
      </w:r>
      <w:r w:rsidRPr="00DA115D">
        <w:rPr>
          <w:rStyle w:val="Emphasis"/>
          <w:rFonts w:asciiTheme="minorHAnsi" w:hAnsiTheme="minorHAnsi" w:cstheme="minorHAnsi"/>
        </w:rPr>
        <w:t xml:space="preserve"> It is still assumed, wrongly, that slavery anywhere in the world must rest on a foundation of racial difference. Time and again, the better classes have concluded that those people deserve their lot; it must be something within them that puts them at the bottom. In modern times, we recognize this kind of reasoning as it relates to black race, but in other times the same logic was applied to people who were white, especially when they were impoverished immigrants seeking work.10 “In sum,” Painter writes, “before an eighteenth-century boom in the African slave trade, between one-half and two-thirds of all early white immigrants to the British colonies in the Western Hemisphere came as unfree laborers, some 300,000 to 400,000 people.”11 The definitions of whiteness as freedom and blackness as slavery did not yet exist.</w:t>
      </w:r>
      <w:r w:rsidRPr="00DA115D">
        <w:rPr>
          <w:rStyle w:val="Emphasis"/>
          <w:rFonts w:asciiTheme="minorHAnsi" w:hAnsiTheme="minorHAnsi" w:cstheme="minorHAnsi"/>
          <w:sz w:val="16"/>
          <w:szCs w:val="16"/>
        </w:rPr>
        <w:t xml:space="preserve"> </w:t>
      </w:r>
      <w:r w:rsidRPr="00DA115D">
        <w:rPr>
          <w:rFonts w:asciiTheme="minorHAnsi" w:hAnsiTheme="minorHAnsi" w:cstheme="minorHAnsi"/>
          <w:sz w:val="16"/>
        </w:rPr>
        <w:t xml:space="preserve">It turns out that defining race involves answering some unexpected historical questions: How did some indentured servants come to be forced into bondage for their entire lives rather than a limited term? How did this category of forced labor come to be represented in terms of race? Why did the colonial ruling class come to rely on racial slavery when various other regimes of labor were available? </w:t>
      </w:r>
      <w:r w:rsidRPr="00DA115D">
        <w:rPr>
          <w:rStyle w:val="Emphasis"/>
          <w:rFonts w:asciiTheme="minorHAnsi" w:hAnsiTheme="minorHAnsi" w:cstheme="minorHAnsi"/>
        </w:rPr>
        <w:t>The first economic boom of the American colonies was in Virginia tobacco production in the 1620s, and it was based on the labor of primarily European indentured servants. African Americans were only about a fifth of the labor force: most forced labor was initially European, and the colonial planter class relied on this forced labor for its economic growth. But they couldn’t just rely on European indentured labor because it was based on voluntary migration, and the incentive to participate in a life of brutal labor and die early was not sufficient to generate a consistently growing workforce.</w:t>
      </w:r>
      <w:r w:rsidRPr="00DA115D">
        <w:rPr>
          <w:rStyle w:val="Emphasis"/>
          <w:rFonts w:asciiTheme="minorHAnsi" w:hAnsiTheme="minorHAnsi" w:cstheme="minorHAnsi"/>
          <w:sz w:val="16"/>
          <w:szCs w:val="16"/>
        </w:rPr>
        <w:t xml:space="preserve"> </w:t>
      </w:r>
      <w:r w:rsidRPr="00DA115D">
        <w:rPr>
          <w:rFonts w:asciiTheme="minorHAnsi" w:hAnsiTheme="minorHAnsi" w:cstheme="minorHAnsi"/>
          <w:sz w:val="16"/>
        </w:rPr>
        <w:t>As Barbara Fields puts it, “Neither white skin nor English nationality protected servants from the grossest forms of brutality and exploitation. The only degradation they were spared was perpetual enslavement along with their issue in perpetuity, the fate that eventually befell the descendants of Africans.”12</w:t>
      </w:r>
      <w:r w:rsidRPr="00DA115D">
        <w:rPr>
          <w:rStyle w:val="Emphasis"/>
          <w:rFonts w:asciiTheme="minorHAnsi" w:hAnsiTheme="minorHAnsi" w:cstheme="minorHAnsi"/>
          <w:sz w:val="16"/>
          <w:szCs w:val="16"/>
        </w:rPr>
        <w:t xml:space="preserve"> </w:t>
      </w:r>
      <w:r w:rsidRPr="00DA115D">
        <w:rPr>
          <w:rStyle w:val="Emphasis"/>
          <w:rFonts w:asciiTheme="minorHAnsi" w:hAnsiTheme="minorHAnsi" w:cstheme="minorHAnsi"/>
        </w:rPr>
        <w:t xml:space="preserve">African Americans, on the other hand, had been forcibly removed from their homelands. So the ruling class began to alter its laws to be able to deny some laborers an end to their terms of servitude, which they were only able to accomplish in the case of African laborers. What really changed everything was </w:t>
      </w:r>
      <w:r w:rsidRPr="00DA115D">
        <w:rPr>
          <w:rStyle w:val="Emphasis"/>
          <w:rFonts w:asciiTheme="minorHAnsi" w:hAnsiTheme="minorHAnsi" w:cstheme="minorHAnsi"/>
          <w:highlight w:val="green"/>
        </w:rPr>
        <w:t>Bacon’s Rebellion</w:t>
      </w:r>
      <w:r w:rsidRPr="00DA115D">
        <w:rPr>
          <w:rStyle w:val="Emphasis"/>
          <w:rFonts w:asciiTheme="minorHAnsi" w:hAnsiTheme="minorHAnsi" w:cstheme="minorHAnsi"/>
        </w:rPr>
        <w:t xml:space="preserve"> in 1676. This began as a conflict within the elite planter class, directed toward a brutal attack on the Indigenous population. But it also gave rise to a rebellious mob of European and African laborers, who burned down the capital city of Jamestown and forced the governor to flee. </w:t>
      </w:r>
      <w:r w:rsidRPr="00DA115D">
        <w:rPr>
          <w:rStyle w:val="Emphasis"/>
          <w:rFonts w:asciiTheme="minorHAnsi" w:hAnsiTheme="minorHAnsi" w:cstheme="minorHAnsi"/>
          <w:highlight w:val="green"/>
        </w:rPr>
        <w:t>The insurrectionary alliance</w:t>
      </w:r>
      <w:r w:rsidRPr="00DA115D">
        <w:rPr>
          <w:rStyle w:val="Emphasis"/>
          <w:rFonts w:asciiTheme="minorHAnsi" w:hAnsiTheme="minorHAnsi" w:cstheme="minorHAnsi"/>
        </w:rPr>
        <w:t xml:space="preserve"> of European and African laborers </w:t>
      </w:r>
      <w:r w:rsidRPr="00DA115D">
        <w:rPr>
          <w:rStyle w:val="Emphasis"/>
          <w:rFonts w:asciiTheme="minorHAnsi" w:hAnsiTheme="minorHAnsi" w:cstheme="minorHAnsi"/>
          <w:highlight w:val="green"/>
        </w:rPr>
        <w:t>was a</w:t>
      </w:r>
      <w:r w:rsidRPr="00DA115D">
        <w:rPr>
          <w:rStyle w:val="Emphasis"/>
          <w:rFonts w:asciiTheme="minorHAnsi" w:hAnsiTheme="minorHAnsi" w:cstheme="minorHAnsi"/>
        </w:rPr>
        <w:t xml:space="preserve"> fundamental </w:t>
      </w:r>
      <w:r w:rsidRPr="00DA115D">
        <w:rPr>
          <w:rStyle w:val="Emphasis"/>
          <w:rFonts w:asciiTheme="minorHAnsi" w:hAnsiTheme="minorHAnsi" w:cstheme="minorHAnsi"/>
          <w:highlight w:val="green"/>
        </w:rPr>
        <w:t xml:space="preserve">existential threat to the colonial ruling class, and </w:t>
      </w:r>
      <w:r w:rsidRPr="00DA115D">
        <w:rPr>
          <w:rStyle w:val="Emphasis"/>
          <w:rFonts w:asciiTheme="minorHAnsi" w:hAnsiTheme="minorHAnsi" w:cstheme="minorHAnsi"/>
        </w:rPr>
        <w:t xml:space="preserve">the possibility of such an alliance among exploited peoples </w:t>
      </w:r>
      <w:r w:rsidRPr="00DA115D">
        <w:rPr>
          <w:rStyle w:val="Emphasis"/>
          <w:rFonts w:asciiTheme="minorHAnsi" w:hAnsiTheme="minorHAnsi" w:cstheme="minorHAnsi"/>
          <w:highlight w:val="green"/>
        </w:rPr>
        <w:t>had to be prevented forever.</w:t>
      </w:r>
      <w:r w:rsidRPr="00DA115D">
        <w:rPr>
          <w:rStyle w:val="Emphasis"/>
          <w:rFonts w:asciiTheme="minorHAnsi" w:hAnsiTheme="minorHAnsi" w:cstheme="minorHAnsi"/>
        </w:rPr>
        <w:t xml:space="preserve"> Here we see a watershed moment in the long and complex process of the invention of the white race as a form of social control. </w:t>
      </w:r>
      <w:r w:rsidRPr="00DA115D">
        <w:rPr>
          <w:rStyle w:val="Emphasis"/>
          <w:rFonts w:asciiTheme="minorHAnsi" w:hAnsiTheme="minorHAnsi" w:cstheme="minorHAnsi"/>
          <w:highlight w:val="green"/>
        </w:rPr>
        <w:t>The ruling class shifted its labor force decisively toward African slaves</w:t>
      </w:r>
      <w:r w:rsidRPr="00DA115D">
        <w:rPr>
          <w:rStyle w:val="Emphasis"/>
          <w:rFonts w:asciiTheme="minorHAnsi" w:hAnsiTheme="minorHAnsi" w:cstheme="minorHAnsi"/>
        </w:rPr>
        <w:t>, and thus avoided dealing with the demand of indentured servants for eventual freedom and landownership. It fortified whiteness as a legal category, the basis for denying an end to the term of servitude for African forced labor. By the eighteenth century the Euro-American planter class had entered into a bargain with the Euro-American laboring classes, who were mostly independent subsistence farmers: it exchanged certain social privileges for a cross-class alliance of Euro-Americans to preserve a superexploited African labor force. This Euro-American racial alliance was the best defense of the ruling class against the possibility of a Euro-American and African American working-class alliance.</w:t>
      </w:r>
      <w:r w:rsidRPr="00DA115D">
        <w:rPr>
          <w:rStyle w:val="Emphasis"/>
          <w:rFonts w:asciiTheme="minorHAnsi" w:hAnsiTheme="minorHAnsi" w:cstheme="minorHAnsi"/>
          <w:sz w:val="16"/>
          <w:szCs w:val="16"/>
        </w:rPr>
        <w:t xml:space="preserve"> </w:t>
      </w:r>
      <w:r w:rsidRPr="00DA115D">
        <w:rPr>
          <w:rFonts w:asciiTheme="minorHAnsi" w:hAnsiTheme="minorHAnsi" w:cstheme="minorHAnsi"/>
          <w:sz w:val="16"/>
        </w:rPr>
        <w:t>It is at this point, Nell Painter concludes, that we see the “now familiar equation that converts race to black and black to slave.”13 The invention of the white race further accelerated when the Euro-American ruling class encountered a new problem in the eighteenth century. As the colonial ruling class began to demand its independence from the divinely ordained executives and landed wealth of the English nobility, they made claims for the intrinsic equality of all people and the idea of natural rights. As Barbara Fields puts it: Racial ideology supplied the means of explaining slavery to people whose terrain was a republic founded on radical doctrines of liberty and natural rights, and, more important, a republic in which those doctrines seemed to represent accurately the world in which all but a minority lived. Only when the denial of liberty became an anomaly apparent even to the least observant and reflective members of Euro-American society did ideology systematically explain the anomaly.14 In other words,</w:t>
      </w:r>
      <w:r w:rsidRPr="00DA115D">
        <w:rPr>
          <w:rStyle w:val="Emphasis"/>
          <w:rFonts w:asciiTheme="minorHAnsi" w:hAnsiTheme="minorHAnsi" w:cstheme="minorHAnsi"/>
          <w:sz w:val="16"/>
          <w:szCs w:val="16"/>
        </w:rPr>
        <w:t xml:space="preserve"> </w:t>
      </w:r>
      <w:r w:rsidRPr="00DA115D">
        <w:rPr>
          <w:rStyle w:val="Emphasis"/>
          <w:rFonts w:asciiTheme="minorHAnsi" w:hAnsiTheme="minorHAnsi" w:cstheme="minorHAnsi"/>
        </w:rPr>
        <w:t>the Euro-American ruling class had to advance</w:t>
      </w:r>
      <w:r w:rsidRPr="00DA115D">
        <w:rPr>
          <w:rStyle w:val="Emphasis"/>
          <w:rFonts w:asciiTheme="minorHAnsi" w:hAnsiTheme="minorHAnsi" w:cstheme="minorHAnsi"/>
          <w:highlight w:val="green"/>
        </w:rPr>
        <w:t xml:space="preserve"> an ideology of the inferiority of Africans in order to rationalize forced labor, and</w:t>
      </w:r>
      <w:r w:rsidRPr="00DA115D">
        <w:rPr>
          <w:rStyle w:val="Emphasis"/>
          <w:rFonts w:asciiTheme="minorHAnsi" w:hAnsiTheme="minorHAnsi" w:cstheme="minorHAnsi"/>
        </w:rPr>
        <w:t xml:space="preserve"> they </w:t>
      </w:r>
      <w:r w:rsidRPr="00DA115D">
        <w:rPr>
          <w:rStyle w:val="Emphasis"/>
          <w:rFonts w:asciiTheme="minorHAnsi" w:hAnsiTheme="minorHAnsi" w:cstheme="minorHAnsi"/>
          <w:highlight w:val="green"/>
        </w:rPr>
        <w:t>had to incorporate European</w:t>
      </w:r>
      <w:r w:rsidRPr="00DA115D">
        <w:rPr>
          <w:rStyle w:val="Emphasis"/>
          <w:rFonts w:asciiTheme="minorHAnsi" w:hAnsiTheme="minorHAnsi" w:cstheme="minorHAnsi"/>
        </w:rPr>
        <w:t xml:space="preserve"> population</w:t>
      </w:r>
      <w:r w:rsidRPr="00DA115D">
        <w:rPr>
          <w:rStyle w:val="Emphasis"/>
          <w:rFonts w:asciiTheme="minorHAnsi" w:hAnsiTheme="minorHAnsi" w:cstheme="minorHAnsi"/>
          <w:highlight w:val="green"/>
        </w:rPr>
        <w:t>s</w:t>
      </w:r>
      <w:r w:rsidRPr="00DA115D">
        <w:rPr>
          <w:rStyle w:val="Emphasis"/>
          <w:rFonts w:asciiTheme="minorHAnsi" w:hAnsiTheme="minorHAnsi" w:cstheme="minorHAnsi"/>
        </w:rPr>
        <w:t xml:space="preserve"> </w:t>
      </w:r>
      <w:r w:rsidRPr="00DA115D">
        <w:rPr>
          <w:rStyle w:val="Emphasis"/>
          <w:rFonts w:asciiTheme="minorHAnsi" w:hAnsiTheme="minorHAnsi" w:cstheme="minorHAnsi"/>
          <w:highlight w:val="green"/>
        </w:rPr>
        <w:t>into the category of the white race</w:t>
      </w:r>
      <w:r w:rsidRPr="00DA115D">
        <w:rPr>
          <w:rStyle w:val="Emphasis"/>
          <w:rFonts w:asciiTheme="minorHAnsi" w:hAnsiTheme="minorHAnsi" w:cstheme="minorHAnsi"/>
        </w:rPr>
        <w:t xml:space="preserve">, despite the fact that many of these populations had previously been considered inferior. </w:t>
      </w:r>
    </w:p>
    <w:sectPr w:rsidR="002101F5" w:rsidRPr="00DA11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25D78"/>
    <w:multiLevelType w:val="hybridMultilevel"/>
    <w:tmpl w:val="9F6C60BC"/>
    <w:lvl w:ilvl="0" w:tplc="5840F9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76658E"/>
    <w:multiLevelType w:val="hybridMultilevel"/>
    <w:tmpl w:val="F0207B62"/>
    <w:lvl w:ilvl="0" w:tplc="0409000F">
      <w:start w:val="1"/>
      <w:numFmt w:val="decimal"/>
      <w:lvlText w:val="%1."/>
      <w:lvlJc w:val="left"/>
      <w:pPr>
        <w:ind w:left="720" w:hanging="360"/>
      </w:pPr>
    </w:lvl>
    <w:lvl w:ilvl="1" w:tplc="CFF8040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0064FF"/>
    <w:multiLevelType w:val="hybridMultilevel"/>
    <w:tmpl w:val="A10A9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20"/>
  </w:num>
  <w:num w:numId="13">
    <w:abstractNumId w:val="18"/>
  </w:num>
  <w:num w:numId="14">
    <w:abstractNumId w:val="0"/>
  </w:num>
  <w:num w:numId="15">
    <w:abstractNumId w:val="13"/>
  </w:num>
  <w:num w:numId="16">
    <w:abstractNumId w:val="11"/>
  </w:num>
  <w:num w:numId="17">
    <w:abstractNumId w:val="15"/>
  </w:num>
  <w:num w:numId="18">
    <w:abstractNumId w:val="12"/>
  </w:num>
  <w:num w:numId="19">
    <w:abstractNumId w:val="17"/>
  </w:num>
  <w:num w:numId="20">
    <w:abstractNumId w:val="19"/>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D4BCE"/>
    <w:rsid w:val="000139A3"/>
    <w:rsid w:val="00100833"/>
    <w:rsid w:val="00104529"/>
    <w:rsid w:val="00105942"/>
    <w:rsid w:val="00107396"/>
    <w:rsid w:val="00116642"/>
    <w:rsid w:val="00144A4C"/>
    <w:rsid w:val="00176AB0"/>
    <w:rsid w:val="00177B7D"/>
    <w:rsid w:val="0018322D"/>
    <w:rsid w:val="001B5776"/>
    <w:rsid w:val="001E527A"/>
    <w:rsid w:val="001F78CE"/>
    <w:rsid w:val="002101F5"/>
    <w:rsid w:val="00251FC7"/>
    <w:rsid w:val="002855A7"/>
    <w:rsid w:val="002B146A"/>
    <w:rsid w:val="002B5E17"/>
    <w:rsid w:val="002E6D33"/>
    <w:rsid w:val="00315690"/>
    <w:rsid w:val="00316B75"/>
    <w:rsid w:val="00325646"/>
    <w:rsid w:val="003460F2"/>
    <w:rsid w:val="0038158C"/>
    <w:rsid w:val="003902BA"/>
    <w:rsid w:val="003A09E2"/>
    <w:rsid w:val="004033D7"/>
    <w:rsid w:val="00407037"/>
    <w:rsid w:val="004605D6"/>
    <w:rsid w:val="004C60E8"/>
    <w:rsid w:val="004D4BCE"/>
    <w:rsid w:val="004E0AD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12F1D"/>
    <w:rsid w:val="00820C2C"/>
    <w:rsid w:val="00823A1C"/>
    <w:rsid w:val="008264BE"/>
    <w:rsid w:val="00845B9D"/>
    <w:rsid w:val="00855519"/>
    <w:rsid w:val="00860984"/>
    <w:rsid w:val="00892671"/>
    <w:rsid w:val="008B3ECB"/>
    <w:rsid w:val="008B4E85"/>
    <w:rsid w:val="008C1B2E"/>
    <w:rsid w:val="0091627E"/>
    <w:rsid w:val="0097032B"/>
    <w:rsid w:val="0098455D"/>
    <w:rsid w:val="009D2EAD"/>
    <w:rsid w:val="009D54B2"/>
    <w:rsid w:val="009E1922"/>
    <w:rsid w:val="009F7ED2"/>
    <w:rsid w:val="00A635BE"/>
    <w:rsid w:val="00A93661"/>
    <w:rsid w:val="00A94F4A"/>
    <w:rsid w:val="00A95652"/>
    <w:rsid w:val="00AC0AB8"/>
    <w:rsid w:val="00B30572"/>
    <w:rsid w:val="00B33C6D"/>
    <w:rsid w:val="00B4508F"/>
    <w:rsid w:val="00B55AD5"/>
    <w:rsid w:val="00B60AB6"/>
    <w:rsid w:val="00B8057C"/>
    <w:rsid w:val="00BC262E"/>
    <w:rsid w:val="00BD6238"/>
    <w:rsid w:val="00BF593B"/>
    <w:rsid w:val="00BF773A"/>
    <w:rsid w:val="00BF7E81"/>
    <w:rsid w:val="00C13773"/>
    <w:rsid w:val="00C17CC8"/>
    <w:rsid w:val="00C47BA8"/>
    <w:rsid w:val="00C5220B"/>
    <w:rsid w:val="00C83417"/>
    <w:rsid w:val="00C9604F"/>
    <w:rsid w:val="00CA19AA"/>
    <w:rsid w:val="00CC5298"/>
    <w:rsid w:val="00CD736E"/>
    <w:rsid w:val="00CD798D"/>
    <w:rsid w:val="00CE161E"/>
    <w:rsid w:val="00CF59A8"/>
    <w:rsid w:val="00D325A9"/>
    <w:rsid w:val="00D36A8A"/>
    <w:rsid w:val="00D61409"/>
    <w:rsid w:val="00D6691E"/>
    <w:rsid w:val="00D71170"/>
    <w:rsid w:val="00DA115D"/>
    <w:rsid w:val="00DA1C92"/>
    <w:rsid w:val="00DA25D4"/>
    <w:rsid w:val="00DA6538"/>
    <w:rsid w:val="00E15E75"/>
    <w:rsid w:val="00E5262C"/>
    <w:rsid w:val="00EC7DC4"/>
    <w:rsid w:val="00ED30CF"/>
    <w:rsid w:val="00F078B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43D3D"/>
  <w15:chartTrackingRefBased/>
  <w15:docId w15:val="{B830AFEC-68B4-4D5F-82E4-54CAFD613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0C2C"/>
    <w:rPr>
      <w:rFonts w:ascii="Calibri" w:hAnsi="Calibri" w:cs="Calibri"/>
    </w:rPr>
  </w:style>
  <w:style w:type="paragraph" w:styleId="Heading1">
    <w:name w:val="heading 1"/>
    <w:aliases w:val="Pocket"/>
    <w:basedOn w:val="Normal"/>
    <w:next w:val="Normal"/>
    <w:link w:val="Heading1Char"/>
    <w:qFormat/>
    <w:rsid w:val="00820C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0C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820C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820C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20C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0C2C"/>
  </w:style>
  <w:style w:type="character" w:customStyle="1" w:styleId="Heading1Char">
    <w:name w:val="Heading 1 Char"/>
    <w:aliases w:val="Pocket Char"/>
    <w:basedOn w:val="DefaultParagraphFont"/>
    <w:link w:val="Heading1"/>
    <w:rsid w:val="00820C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0C2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820C2C"/>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820C2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820C2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0C2C"/>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820C2C"/>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820C2C"/>
    <w:rPr>
      <w:color w:val="auto"/>
      <w:u w:val="none"/>
    </w:rPr>
  </w:style>
  <w:style w:type="character" w:styleId="FollowedHyperlink">
    <w:name w:val="FollowedHyperlink"/>
    <w:basedOn w:val="DefaultParagraphFont"/>
    <w:uiPriority w:val="99"/>
    <w:semiHidden/>
    <w:unhideWhenUsed/>
    <w:rsid w:val="00820C2C"/>
    <w:rPr>
      <w:color w:val="auto"/>
      <w:u w:val="none"/>
    </w:rPr>
  </w:style>
  <w:style w:type="paragraph" w:customStyle="1" w:styleId="textbold">
    <w:name w:val="text bold"/>
    <w:basedOn w:val="Normal"/>
    <w:link w:val="Emphasis"/>
    <w:uiPriority w:val="7"/>
    <w:qFormat/>
    <w:rsid w:val="004D4BCE"/>
    <w:pPr>
      <w:ind w:left="720"/>
      <w:jc w:val="both"/>
    </w:pPr>
    <w:rPr>
      <w:b/>
      <w:iCs/>
      <w:u w:val="single"/>
    </w:rPr>
  </w:style>
  <w:style w:type="paragraph" w:styleId="ListParagraph">
    <w:name w:val="List Paragraph"/>
    <w:aliases w:val="6 font"/>
    <w:basedOn w:val="Normal"/>
    <w:uiPriority w:val="99"/>
    <w:unhideWhenUsed/>
    <w:qFormat/>
    <w:rsid w:val="004D4BCE"/>
    <w:pPr>
      <w:ind w:left="720"/>
      <w:contextualSpacing/>
    </w:pPr>
  </w:style>
  <w:style w:type="character" w:styleId="UnresolvedMention">
    <w:name w:val="Unresolved Mention"/>
    <w:basedOn w:val="DefaultParagraphFont"/>
    <w:uiPriority w:val="99"/>
    <w:semiHidden/>
    <w:unhideWhenUsed/>
    <w:rsid w:val="00A94F4A"/>
    <w:rPr>
      <w:color w:val="605E5C"/>
      <w:shd w:val="clear" w:color="auto" w:fill="E1DFDD"/>
    </w:rPr>
  </w:style>
  <w:style w:type="paragraph" w:customStyle="1" w:styleId="card">
    <w:name w:val="card"/>
    <w:aliases w:val="Medium Grid 21,Card,No Spacing31,No Spacing22,No Spacing3,tag,No Spacing1121,Dont use,No Spacing41,No Spacing111112,No Spacing112,Tags,Debate Text,No Spacing11,No Spacing111,No Spacing2,Read stuff,No Spacing1,No Spacing1111,Tag and Cite"/>
    <w:basedOn w:val="Normal"/>
    <w:next w:val="Normal"/>
    <w:uiPriority w:val="99"/>
    <w:qFormat/>
    <w:rsid w:val="00A94F4A"/>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A94F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4F4A"/>
    <w:rPr>
      <w:rFonts w:ascii="Lucida Grande" w:hAnsi="Lucida Grande" w:cs="Lucida Grande"/>
      <w:sz w:val="24"/>
    </w:rPr>
  </w:style>
  <w:style w:type="paragraph" w:customStyle="1" w:styleId="Emphasis1">
    <w:name w:val="Emphasis1"/>
    <w:basedOn w:val="Normal"/>
    <w:uiPriority w:val="7"/>
    <w:qFormat/>
    <w:rsid w:val="00A94F4A"/>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A94F4A"/>
    <w:pPr>
      <w:widowControl w:val="0"/>
      <w:suppressAutoHyphens/>
      <w:spacing w:after="200"/>
      <w:contextualSpacing/>
    </w:pPr>
    <w:rPr>
      <w:rFonts w:asciiTheme="minorHAnsi" w:hAnsiTheme="minorHAnsi"/>
      <w:sz w:val="26"/>
      <w:u w:val="single"/>
    </w:rPr>
  </w:style>
  <w:style w:type="paragraph" w:customStyle="1" w:styleId="Emphasize">
    <w:name w:val="Emphasize"/>
    <w:basedOn w:val="Normal"/>
    <w:uiPriority w:val="7"/>
    <w:qFormat/>
    <w:rsid w:val="00A94F4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bcnews.go.com/Health/amidst-superbug-crisis-scientists-urge-innovation/story?id=62763415" TargetMode="External"/><Relationship Id="rId13" Type="http://schemas.openxmlformats.org/officeDocument/2006/relationships/hyperlink" Target="https://abcnews.go.com/Health/melissa-rivers-talks-fathers-suicide-dr-jennifer-ashton/story?id=62733179&amp;cid=clicksource_26_null_headlines_hed"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who.int/news-room/detail/27-02-2017-who-publishes-list-of-bacteria-for-which-new-antibiotics-are-urgently-needed" TargetMode="External"/><Relationship Id="rId17" Type="http://schemas.openxmlformats.org/officeDocument/2006/relationships/hyperlink" Target="https://www.livescience.com/51990-sea-level-rise-unknowns.html" TargetMode="External"/><Relationship Id="rId2" Type="http://schemas.openxmlformats.org/officeDocument/2006/relationships/numbering" Target="numbering.xml"/><Relationship Id="rId16" Type="http://schemas.openxmlformats.org/officeDocument/2006/relationships/hyperlink" Target="https://www.livescience.com/55129-how-heat-waves-kill-so-quickly.html" TargetMode="External"/><Relationship Id="rId20" Type="http://schemas.openxmlformats.org/officeDocument/2006/relationships/hyperlink" Target="https://youtu.be/UABksVE5BTQ" TargetMode="External"/><Relationship Id="rId1" Type="http://schemas.openxmlformats.org/officeDocument/2006/relationships/customXml" Target="../customXml/item1.xml"/><Relationship Id="rId6" Type="http://schemas.openxmlformats.org/officeDocument/2006/relationships/hyperlink" Target="https://doi.org/10.1093/jlb/lsy022" TargetMode="External"/><Relationship Id="rId11" Type="http://schemas.openxmlformats.org/officeDocument/2006/relationships/hyperlink" Target="https://www.who.int/antimicrobial-resistance/interagency-coordination-group/IACG_final_report_EN.pdf?ua=1" TargetMode="External"/><Relationship Id="rId5" Type="http://schemas.openxmlformats.org/officeDocument/2006/relationships/webSettings" Target="webSettings.xml"/><Relationship Id="rId15" Type="http://schemas.openxmlformats.org/officeDocument/2006/relationships/hyperlink" Target="https://www.livescience.com/57266-amazon-river.html" TargetMode="External"/><Relationship Id="rId10" Type="http://schemas.openxmlformats.org/officeDocument/2006/relationships/hyperlink" Target="https://abcnews.go.com/Health/superbug-fungus-global-health-threat-600-us-infected/story?id=62297532"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abcnews.go.com/Politics/amal-clooney-angelina-jolie-speak-us-weighed-vetoing/story?id=62574726" TargetMode="External"/><Relationship Id="rId14" Type="http://schemas.openxmlformats.org/officeDocument/2006/relationships/hyperlink" Target="https://www.livescience.com/65633-climate-change-dooms-humans-by-2050.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1</Pages>
  <Words>14398</Words>
  <Characters>82072</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10</cp:revision>
  <dcterms:created xsi:type="dcterms:W3CDTF">2021-09-05T14:05:00Z</dcterms:created>
  <dcterms:modified xsi:type="dcterms:W3CDTF">2021-09-06T04:08:00Z</dcterms:modified>
</cp:coreProperties>
</file>