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199FC" w14:textId="3425D796" w:rsidR="00281420" w:rsidRPr="00B23CAA" w:rsidRDefault="00281420" w:rsidP="00281420">
      <w:pPr>
        <w:pStyle w:val="Heading3"/>
        <w:rPr>
          <w:rFonts w:asciiTheme="minorHAnsi" w:hAnsiTheme="minorHAnsi" w:cstheme="minorHAnsi"/>
        </w:rPr>
      </w:pPr>
      <w:r w:rsidRPr="00B23CAA">
        <w:rPr>
          <w:rFonts w:asciiTheme="minorHAnsi" w:hAnsiTheme="minorHAnsi" w:cstheme="minorHAnsi"/>
        </w:rPr>
        <w:t>1AC: Innovation</w:t>
      </w:r>
    </w:p>
    <w:p w14:paraId="792D2AD1"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The Advantage is Innovation</w:t>
      </w:r>
    </w:p>
    <w:p w14:paraId="12723950" w14:textId="55C0FFBF"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1] We are in an </w:t>
      </w:r>
      <w:r w:rsidRPr="00B23CAA">
        <w:rPr>
          <w:rFonts w:asciiTheme="minorHAnsi" w:hAnsiTheme="minorHAnsi" w:cstheme="minorHAnsi"/>
          <w:u w:val="single"/>
        </w:rPr>
        <w:t>innovation crisis</w:t>
      </w:r>
      <w:r w:rsidR="00057133" w:rsidRPr="00B23CAA">
        <w:rPr>
          <w:rFonts w:asciiTheme="minorHAnsi" w:hAnsiTheme="minorHAnsi" w:cstheme="minorHAnsi"/>
        </w:rPr>
        <w:t xml:space="preserve">-- </w:t>
      </w:r>
      <w:r w:rsidRPr="00B23CAA">
        <w:rPr>
          <w:rFonts w:asciiTheme="minorHAnsi" w:hAnsiTheme="minorHAnsi" w:cstheme="minorHAnsi"/>
        </w:rPr>
        <w:t xml:space="preserve">up to 80% of all new patents are not </w:t>
      </w:r>
      <w:r w:rsidRPr="00B23CAA">
        <w:rPr>
          <w:rFonts w:asciiTheme="minorHAnsi" w:hAnsiTheme="minorHAnsi" w:cstheme="minorHAnsi"/>
          <w:u w:val="single"/>
        </w:rPr>
        <w:t>new drugs</w:t>
      </w:r>
      <w:r w:rsidRPr="00B23CAA">
        <w:rPr>
          <w:rFonts w:asciiTheme="minorHAnsi" w:hAnsiTheme="minorHAnsi" w:cstheme="minorHAnsi"/>
        </w:rPr>
        <w:t xml:space="preserve"> but </w:t>
      </w:r>
      <w:r w:rsidRPr="00B23CAA">
        <w:rPr>
          <w:rFonts w:asciiTheme="minorHAnsi" w:hAnsiTheme="minorHAnsi" w:cstheme="minorHAnsi"/>
          <w:u w:val="single"/>
        </w:rPr>
        <w:t>old ones</w:t>
      </w:r>
      <w:r w:rsidRPr="00B23CAA">
        <w:rPr>
          <w:rFonts w:asciiTheme="minorHAnsi" w:hAnsiTheme="minorHAnsi" w:cstheme="minorHAnsi"/>
        </w:rPr>
        <w:t>.</w:t>
      </w:r>
    </w:p>
    <w:p w14:paraId="430D6BAF" w14:textId="681BC94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Feldm</w:t>
      </w:r>
      <w:r w:rsidR="00057133" w:rsidRPr="00B23CAA">
        <w:rPr>
          <w:rStyle w:val="Style13ptBold"/>
          <w:rFonts w:asciiTheme="minorHAnsi" w:hAnsiTheme="minorHAnsi" w:cstheme="minorHAnsi"/>
        </w:rPr>
        <w:t>an 2</w:t>
      </w:r>
      <w:r w:rsidRPr="00B23CAA">
        <w:rPr>
          <w:rFonts w:asciiTheme="minorHAnsi" w:hAnsiTheme="minorHAnsi" w:cstheme="minorHAnsi"/>
        </w:rPr>
        <w:t xml:space="preserve"> Robin Feldman 18, May your drug price be evergreen, Journal of Law and the Biosciences, Volume 5, Issue 3, December 2018, Pages 590–647, </w:t>
      </w:r>
      <w:hyperlink r:id="rId6" w:history="1">
        <w:r w:rsidRPr="00B23CAA">
          <w:rPr>
            <w:rStyle w:val="Hyperlink"/>
            <w:rFonts w:asciiTheme="minorHAnsi" w:hAnsiTheme="minorHAnsi" w:cstheme="minorHAnsi"/>
          </w:rPr>
          <w:t>https://doi.org/10.1093/jlb/lsy022</w:t>
        </w:r>
      </w:hyperlink>
      <w:r w:rsidRPr="00B23CAA">
        <w:rPr>
          <w:rFonts w:asciiTheme="minorHAnsi" w:hAnsiTheme="minorHAnsi" w:cstheme="minorHAnsi"/>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74E8E632" w14:textId="77777777" w:rsidR="00281420" w:rsidRPr="00B23CAA" w:rsidRDefault="00281420" w:rsidP="00281420">
      <w:pPr>
        <w:rPr>
          <w:rFonts w:asciiTheme="minorHAnsi" w:hAnsiTheme="minorHAnsi" w:cstheme="minorHAnsi"/>
          <w:sz w:val="16"/>
        </w:rPr>
      </w:pPr>
      <w:r w:rsidRPr="00B23CAA">
        <w:rPr>
          <w:rFonts w:asciiTheme="minorHAnsi" w:hAnsiTheme="minorHAnsi" w:cstheme="minorHAnsi"/>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23CAA">
        <w:rPr>
          <w:rFonts w:asciiTheme="minorHAnsi" w:hAnsiTheme="minorHAnsi" w:cstheme="minorHAnsi"/>
          <w:u w:val="single"/>
        </w:rPr>
        <w:t>current</w:t>
      </w:r>
      <w:r w:rsidRPr="00B23CAA">
        <w:rPr>
          <w:rFonts w:asciiTheme="minorHAnsi" w:hAnsiTheme="minorHAnsi" w:cstheme="minorHAnsi"/>
          <w:sz w:val="16"/>
        </w:rPr>
        <w:t xml:space="preserve"> </w:t>
      </w:r>
      <w:proofErr w:type="gramStart"/>
      <w:r w:rsidRPr="00B23CAA">
        <w:rPr>
          <w:rFonts w:asciiTheme="minorHAnsi" w:hAnsiTheme="minorHAnsi" w:cstheme="minorHAnsi"/>
          <w:u w:val="single"/>
        </w:rPr>
        <w:t>state of affairs</w:t>
      </w:r>
      <w:proofErr w:type="gramEnd"/>
      <w:r w:rsidRPr="00B23CAA">
        <w:rPr>
          <w:rFonts w:asciiTheme="minorHAnsi" w:hAnsiTheme="minorHAnsi" w:cstheme="minorHAnsi"/>
          <w:sz w:val="16"/>
        </w:rPr>
        <w:t xml:space="preserve"> </w:t>
      </w:r>
      <w:r w:rsidRPr="00B23CAA">
        <w:rPr>
          <w:rFonts w:asciiTheme="minorHAnsi" w:hAnsiTheme="minorHAnsi" w:cstheme="minorHAnsi"/>
          <w:b/>
          <w:bCs/>
          <w:u w:val="single"/>
          <w:bdr w:val="single" w:sz="4" w:space="0" w:color="auto"/>
        </w:rPr>
        <w:t>is harming innovation</w:t>
      </w:r>
      <w:r w:rsidRPr="00B23CAA">
        <w:rPr>
          <w:rFonts w:asciiTheme="minorHAnsi" w:hAnsiTheme="minorHAnsi" w:cstheme="minorHAnsi"/>
          <w:sz w:val="16"/>
        </w:rPr>
        <w:t xml:space="preserve"> in tangible ways. </w:t>
      </w:r>
      <w:r w:rsidRPr="00B23CAA">
        <w:rPr>
          <w:rFonts w:asciiTheme="minorHAnsi" w:hAnsiTheme="minorHAnsi" w:cstheme="minorHAnsi"/>
          <w:u w:val="single"/>
        </w:rPr>
        <w:t>Rather than creating new medicines</w:t>
      </w:r>
      <w:r w:rsidRPr="00B23CAA">
        <w:rPr>
          <w:rFonts w:asciiTheme="minorHAnsi" w:hAnsiTheme="minorHAnsi" w:cstheme="minorHAnsi"/>
          <w:sz w:val="16"/>
        </w:rPr>
        <w:t>—sallying forth into new frontiers for the benefit of society—</w:t>
      </w:r>
      <w:r w:rsidRPr="00B23CAA">
        <w:rPr>
          <w:rStyle w:val="StyleUnderline"/>
          <w:rFonts w:asciiTheme="minorHAnsi" w:hAnsiTheme="minorHAnsi" w:cstheme="minorHAnsi"/>
          <w:sz w:val="24"/>
        </w:rPr>
        <w:t xml:space="preserve">drug </w:t>
      </w:r>
      <w:r w:rsidRPr="00B23CAA">
        <w:rPr>
          <w:rStyle w:val="StyleUnderline"/>
          <w:rFonts w:asciiTheme="minorHAnsi" w:hAnsiTheme="minorHAnsi" w:cstheme="minorHAnsi"/>
          <w:sz w:val="24"/>
          <w:highlight w:val="green"/>
        </w:rPr>
        <w:t xml:space="preserve">companies </w:t>
      </w:r>
      <w:r w:rsidRPr="00B23CAA">
        <w:rPr>
          <w:rStyle w:val="StyleUnderline"/>
          <w:rFonts w:asciiTheme="minorHAnsi" w:hAnsiTheme="minorHAnsi" w:cstheme="minorHAnsi"/>
          <w:sz w:val="24"/>
        </w:rPr>
        <w:t xml:space="preserve">are </w:t>
      </w:r>
      <w:r w:rsidRPr="00B23CAA">
        <w:rPr>
          <w:rStyle w:val="StyleUnderline"/>
          <w:rFonts w:asciiTheme="minorHAnsi" w:hAnsiTheme="minorHAnsi" w:cstheme="minorHAnsi"/>
          <w:sz w:val="24"/>
          <w:highlight w:val="green"/>
        </w:rPr>
        <w:t xml:space="preserve">focusing </w:t>
      </w:r>
      <w:r w:rsidRPr="00B23CAA">
        <w:rPr>
          <w:rStyle w:val="StyleUnderline"/>
          <w:rFonts w:asciiTheme="minorHAnsi" w:hAnsiTheme="minorHAnsi" w:cstheme="minorHAnsi"/>
          <w:sz w:val="24"/>
        </w:rPr>
        <w:t xml:space="preserve">their time and </w:t>
      </w:r>
      <w:r w:rsidRPr="00B23CAA">
        <w:rPr>
          <w:rStyle w:val="StyleUnderline"/>
          <w:rFonts w:asciiTheme="minorHAnsi" w:hAnsiTheme="minorHAnsi" w:cstheme="minorHAnsi"/>
          <w:sz w:val="24"/>
          <w:highlight w:val="green"/>
        </w:rPr>
        <w:t xml:space="preserve">effort extending </w:t>
      </w:r>
      <w:r w:rsidRPr="00B23CAA">
        <w:rPr>
          <w:rStyle w:val="StyleUnderline"/>
          <w:rFonts w:asciiTheme="minorHAnsi" w:hAnsiTheme="minorHAnsi" w:cstheme="minorHAnsi"/>
          <w:b/>
          <w:bCs/>
          <w:sz w:val="24"/>
          <w:highlight w:val="green"/>
          <w:bdr w:val="single" w:sz="4" w:space="0" w:color="auto"/>
        </w:rPr>
        <w:t>the patent life of old products</w:t>
      </w:r>
      <w:r w:rsidRPr="00B23CAA">
        <w:rPr>
          <w:rStyle w:val="StyleUnderline"/>
          <w:rFonts w:asciiTheme="minorHAnsi" w:hAnsiTheme="minorHAnsi" w:cstheme="minorHAnsi"/>
          <w:sz w:val="24"/>
        </w:rPr>
        <w:t>.</w:t>
      </w:r>
      <w:r w:rsidRPr="00B23CAA">
        <w:rPr>
          <w:rFonts w:asciiTheme="minorHAnsi" w:hAnsiTheme="minorHAnsi" w:cstheme="minorHAnsi"/>
          <w:sz w:val="16"/>
        </w:rPr>
        <w:t xml:space="preserve"> </w:t>
      </w:r>
      <w:r w:rsidRPr="00B23CAA">
        <w:rPr>
          <w:rStyle w:val="StyleUnderline"/>
          <w:rFonts w:asciiTheme="minorHAnsi" w:hAnsiTheme="minorHAnsi" w:cstheme="minorHAnsi"/>
          <w:sz w:val="24"/>
        </w:rPr>
        <w:t>This</w:t>
      </w:r>
      <w:r w:rsidRPr="00B23CAA">
        <w:rPr>
          <w:rFonts w:asciiTheme="minorHAnsi" w:hAnsiTheme="minorHAnsi" w:cstheme="minorHAnsi"/>
          <w:sz w:val="16"/>
        </w:rPr>
        <w:t xml:space="preserve">, of course, </w:t>
      </w:r>
      <w:r w:rsidRPr="00B23CAA">
        <w:rPr>
          <w:rStyle w:val="StyleUnderline"/>
          <w:rFonts w:asciiTheme="minorHAnsi" w:hAnsiTheme="minorHAnsi" w:cstheme="minorHAnsi"/>
          <w:sz w:val="24"/>
        </w:rPr>
        <w:t>is not the innovation one would hope for</w:t>
      </w:r>
      <w:r w:rsidRPr="00B23CAA">
        <w:rPr>
          <w:rFonts w:asciiTheme="minorHAnsi" w:hAnsiTheme="minorHAnsi" w:cstheme="minorHAnsi"/>
          <w:sz w:val="16"/>
        </w:rPr>
        <w:t xml:space="preserve">. </w:t>
      </w:r>
      <w:r w:rsidRPr="00B23CAA">
        <w:rPr>
          <w:rFonts w:asciiTheme="minorHAnsi" w:hAnsiTheme="minorHAnsi" w:cstheme="minorHAnsi"/>
          <w:u w:val="single"/>
        </w:rPr>
        <w:t xml:space="preserve">The greatest creativity at pharmaceutical </w:t>
      </w:r>
      <w:r w:rsidRPr="00B23CAA">
        <w:rPr>
          <w:rFonts w:asciiTheme="minorHAnsi" w:hAnsiTheme="minorHAnsi" w:cstheme="minorHAnsi"/>
          <w:b/>
          <w:bCs/>
          <w:u w:val="single"/>
        </w:rPr>
        <w:t>companies should be in the lab, not in the legal department</w:t>
      </w:r>
      <w:r w:rsidRPr="00B23CAA">
        <w:rPr>
          <w:rFonts w:asciiTheme="minorHAnsi" w:hAnsiTheme="minorHAnsi" w:cstheme="minorHAnsi"/>
          <w:sz w:val="16"/>
        </w:rPr>
        <w:t>.115 The following sections describe the results obtained through our analysis in detail, but below are the key takeaways from the study: Rather than creating new medicines, pharmaceutical companies are recycling and repurposing old ones</w:t>
      </w:r>
      <w:r w:rsidRPr="00B23CAA">
        <w:rPr>
          <w:rFonts w:asciiTheme="minorHAnsi" w:hAnsiTheme="minorHAnsi" w:cstheme="minorHAnsi"/>
          <w:u w:val="single"/>
        </w:rPr>
        <w:t xml:space="preserve">. In fact, </w:t>
      </w:r>
      <w:r w:rsidRPr="00B23CAA">
        <w:rPr>
          <w:rStyle w:val="StyleUnderline"/>
          <w:rFonts w:asciiTheme="minorHAnsi" w:hAnsiTheme="minorHAnsi" w:cstheme="minorHAnsi"/>
          <w:sz w:val="24"/>
          <w:highlight w:val="green"/>
        </w:rPr>
        <w:t>78% of the drugs associated with new patents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in the FDA’s records </w:t>
      </w:r>
      <w:r w:rsidRPr="00B23CAA">
        <w:rPr>
          <w:rStyle w:val="StyleUnderline"/>
          <w:rFonts w:asciiTheme="minorHAnsi" w:hAnsiTheme="minorHAnsi" w:cstheme="minorHAnsi"/>
          <w:b/>
          <w:bCs/>
          <w:sz w:val="24"/>
          <w:highlight w:val="green"/>
          <w:bdr w:val="single" w:sz="4" w:space="0" w:color="auto"/>
        </w:rPr>
        <w:t xml:space="preserve">were </w:t>
      </w:r>
      <w:r w:rsidRPr="00B23CAA">
        <w:rPr>
          <w:rStyle w:val="StyleUnderline"/>
          <w:rFonts w:asciiTheme="minorHAnsi" w:hAnsiTheme="minorHAnsi" w:cstheme="minorHAnsi"/>
          <w:b/>
          <w:bCs/>
          <w:sz w:val="24"/>
          <w:bdr w:val="single" w:sz="4" w:space="0" w:color="auto"/>
        </w:rPr>
        <w:t>not new drugs</w:t>
      </w:r>
      <w:r w:rsidRPr="00B23CAA">
        <w:rPr>
          <w:rStyle w:val="StyleUnderline"/>
          <w:rFonts w:asciiTheme="minorHAnsi" w:hAnsiTheme="minorHAnsi" w:cstheme="minorHAnsi"/>
          <w:sz w:val="24"/>
        </w:rPr>
        <w:t xml:space="preserve"> </w:t>
      </w:r>
      <w:r w:rsidRPr="00B23CAA">
        <w:rPr>
          <w:rFonts w:asciiTheme="minorHAnsi" w:hAnsiTheme="minorHAnsi" w:cstheme="minorHAnsi"/>
          <w:u w:val="single"/>
        </w:rPr>
        <w:t xml:space="preserve">coming on the market, but </w:t>
      </w:r>
      <w:r w:rsidRPr="00B23CAA">
        <w:rPr>
          <w:rFonts w:asciiTheme="minorHAnsi" w:hAnsiTheme="minorHAnsi" w:cstheme="minorHAnsi"/>
          <w:highlight w:val="green"/>
          <w:u w:val="single"/>
        </w:rPr>
        <w:t>existing drugs</w:t>
      </w:r>
      <w:r w:rsidRPr="00B23CAA">
        <w:rPr>
          <w:rFonts w:asciiTheme="minorHAnsi" w:hAnsiTheme="minorHAnsi" w:cstheme="minorHAnsi"/>
          <w:u w:val="single"/>
        </w:rPr>
        <w:t>. In some years, the percentage reached as high as 80%. Adding new patents and exclusivities to extend the protection cliff is particularly pronounced among blockbuster drugs</w:t>
      </w:r>
      <w:r w:rsidRPr="00B23CAA">
        <w:rPr>
          <w:rFonts w:asciiTheme="minorHAnsi" w:hAnsiTheme="minorHAnsi" w:cstheme="minorHAnsi"/>
          <w:sz w:val="16"/>
        </w:rPr>
        <w:t xml:space="preserve">. Of the roughly 100 best-selling drugs, more than 70% extended their protection at least once, with more than 50% extending the protection cliff more than once. </w:t>
      </w:r>
      <w:r w:rsidRPr="00B23CAA">
        <w:rPr>
          <w:rFonts w:asciiTheme="minorHAnsi" w:hAnsiTheme="minorHAnsi" w:cstheme="minorHAnsi"/>
          <w:u w:val="single"/>
        </w:rPr>
        <w:t xml:space="preserve">Looking at the full group, almost </w:t>
      </w:r>
      <w:r w:rsidRPr="00B23CAA">
        <w:rPr>
          <w:rStyle w:val="StyleUnderline"/>
          <w:rFonts w:asciiTheme="minorHAnsi" w:hAnsiTheme="minorHAnsi" w:cstheme="minorHAnsi"/>
          <w:sz w:val="24"/>
          <w:highlight w:val="green"/>
        </w:rPr>
        <w:t xml:space="preserve">40% </w:t>
      </w:r>
      <w:r w:rsidRPr="00B23CAA">
        <w:rPr>
          <w:rStyle w:val="StyleUnderline"/>
          <w:rFonts w:asciiTheme="minorHAnsi" w:hAnsiTheme="minorHAnsi" w:cstheme="minorHAnsi"/>
          <w:sz w:val="24"/>
        </w:rPr>
        <w:t xml:space="preserve">of all drugs </w:t>
      </w:r>
      <w:r w:rsidRPr="00B23CAA">
        <w:rPr>
          <w:rFonts w:asciiTheme="minorHAnsi" w:hAnsiTheme="minorHAnsi" w:cstheme="minorHAnsi"/>
          <w:u w:val="single"/>
        </w:rPr>
        <w:t xml:space="preserve">available on the market </w:t>
      </w:r>
      <w:r w:rsidRPr="00B23CAA">
        <w:rPr>
          <w:rStyle w:val="StyleUnderline"/>
          <w:rFonts w:asciiTheme="minorHAnsi" w:hAnsiTheme="minorHAnsi" w:cstheme="minorHAnsi"/>
          <w:sz w:val="24"/>
          <w:highlight w:val="green"/>
        </w:rPr>
        <w:t xml:space="preserve">created </w:t>
      </w:r>
      <w:r w:rsidRPr="00B23CAA">
        <w:rPr>
          <w:rStyle w:val="StyleUnderline"/>
          <w:rFonts w:asciiTheme="minorHAnsi" w:hAnsiTheme="minorHAnsi" w:cstheme="minorHAnsi"/>
          <w:sz w:val="24"/>
        </w:rPr>
        <w:t xml:space="preserve">additional </w:t>
      </w:r>
      <w:r w:rsidRPr="00B23CAA">
        <w:rPr>
          <w:rStyle w:val="StyleUnderline"/>
          <w:rFonts w:asciiTheme="minorHAnsi" w:hAnsiTheme="minorHAnsi" w:cstheme="minorHAnsi"/>
          <w:sz w:val="24"/>
          <w:highlight w:val="green"/>
        </w:rPr>
        <w:t xml:space="preserve">market barriers by </w:t>
      </w:r>
      <w:r w:rsidRPr="00B23CAA">
        <w:rPr>
          <w:rStyle w:val="StyleUnderline"/>
          <w:rFonts w:asciiTheme="minorHAnsi" w:hAnsiTheme="minorHAnsi" w:cstheme="minorHAnsi"/>
          <w:b/>
          <w:bCs/>
          <w:sz w:val="24"/>
          <w:highlight w:val="green"/>
        </w:rPr>
        <w:t xml:space="preserve">having patents </w:t>
      </w:r>
      <w:r w:rsidRPr="00B23CAA">
        <w:rPr>
          <w:rStyle w:val="StyleUnderline"/>
          <w:rFonts w:asciiTheme="minorHAnsi" w:hAnsiTheme="minorHAnsi" w:cstheme="minorHAnsi"/>
          <w:b/>
          <w:bCs/>
          <w:sz w:val="24"/>
        </w:rPr>
        <w:t xml:space="preserve">or exclusivities </w:t>
      </w:r>
      <w:r w:rsidRPr="00B23CAA">
        <w:rPr>
          <w:rStyle w:val="StyleUnderline"/>
          <w:rFonts w:asciiTheme="minorHAnsi" w:hAnsiTheme="minorHAnsi" w:cstheme="minorHAnsi"/>
          <w:b/>
          <w:bCs/>
          <w:sz w:val="24"/>
          <w:highlight w:val="green"/>
        </w:rPr>
        <w:t>added</w:t>
      </w:r>
      <w:r w:rsidRPr="00B23CAA">
        <w:rPr>
          <w:rStyle w:val="StyleUnderline"/>
          <w:rFonts w:asciiTheme="minorHAnsi" w:hAnsiTheme="minorHAnsi" w:cstheme="minorHAnsi"/>
          <w:sz w:val="24"/>
          <w:highlight w:val="green"/>
        </w:rPr>
        <w:t xml:space="preserve"> </w:t>
      </w:r>
      <w:r w:rsidRPr="00B23CAA">
        <w:rPr>
          <w:rFonts w:asciiTheme="minorHAnsi" w:hAnsiTheme="minorHAnsi" w:cstheme="minorHAnsi"/>
          <w:u w:val="single"/>
        </w:rPr>
        <w:t xml:space="preserve">to them. </w:t>
      </w:r>
    </w:p>
    <w:p w14:paraId="25D41343" w14:textId="77777777" w:rsidR="00281420" w:rsidRPr="00B23CAA" w:rsidRDefault="00281420" w:rsidP="00281420">
      <w:pPr>
        <w:rPr>
          <w:rFonts w:asciiTheme="minorHAnsi" w:hAnsiTheme="minorHAnsi" w:cstheme="minorHAnsi"/>
          <w:sz w:val="16"/>
        </w:rPr>
      </w:pPr>
    </w:p>
    <w:p w14:paraId="53F3B7FF" w14:textId="200F3517" w:rsidR="00281420" w:rsidRPr="00B23CAA" w:rsidRDefault="00F56E0E" w:rsidP="00281420">
      <w:pPr>
        <w:pStyle w:val="Heading4"/>
        <w:rPr>
          <w:rFonts w:asciiTheme="minorHAnsi" w:hAnsiTheme="minorHAnsi" w:cstheme="minorHAnsi"/>
        </w:rPr>
      </w:pPr>
      <w:r>
        <w:rPr>
          <w:rFonts w:asciiTheme="minorHAnsi" w:hAnsiTheme="minorHAnsi" w:cstheme="minorHAnsi"/>
        </w:rPr>
        <w:t>2</w:t>
      </w:r>
      <w:r w:rsidR="00281420" w:rsidRPr="00B23CAA">
        <w:rPr>
          <w:rFonts w:asciiTheme="minorHAnsi" w:hAnsiTheme="minorHAnsi" w:cstheme="minorHAnsi"/>
        </w:rPr>
        <w:t xml:space="preserve">] The </w:t>
      </w:r>
      <w:r w:rsidR="00281420" w:rsidRPr="00B23CAA">
        <w:rPr>
          <w:rFonts w:asciiTheme="minorHAnsi" w:hAnsiTheme="minorHAnsi" w:cstheme="minorHAnsi"/>
          <w:u w:val="single"/>
        </w:rPr>
        <w:t>only</w:t>
      </w:r>
      <w:r w:rsidR="00281420" w:rsidRPr="00B23CAA">
        <w:rPr>
          <w:rFonts w:asciiTheme="minorHAnsi" w:hAnsiTheme="minorHAnsi" w:cstheme="minorHAnsi"/>
        </w:rPr>
        <w:t xml:space="preserve"> major study </w:t>
      </w:r>
      <w:r w:rsidR="00281420" w:rsidRPr="00B23CAA">
        <w:rPr>
          <w:rFonts w:asciiTheme="minorHAnsi" w:hAnsiTheme="minorHAnsi" w:cstheme="minorHAnsi"/>
          <w:u w:val="single"/>
        </w:rPr>
        <w:t>confirms</w:t>
      </w:r>
      <w:r w:rsidR="00281420" w:rsidRPr="00B23CAA">
        <w:rPr>
          <w:rFonts w:asciiTheme="minorHAnsi" w:hAnsiTheme="minorHAnsi" w:cstheme="minorHAnsi"/>
        </w:rPr>
        <w:t xml:space="preserve"> our Internal Link – Evergreening </w:t>
      </w:r>
      <w:r w:rsidR="00281420" w:rsidRPr="00B23CAA">
        <w:rPr>
          <w:rFonts w:asciiTheme="minorHAnsi" w:hAnsiTheme="minorHAnsi" w:cstheme="minorHAnsi"/>
          <w:u w:val="single"/>
        </w:rPr>
        <w:t>decimates competition</w:t>
      </w:r>
      <w:r w:rsidR="00281420" w:rsidRPr="00B23CAA">
        <w:rPr>
          <w:rFonts w:asciiTheme="minorHAnsi" w:hAnsiTheme="minorHAnsi" w:cstheme="minorHAnsi"/>
        </w:rPr>
        <w:t xml:space="preserve"> by resulting in </w:t>
      </w:r>
      <w:r w:rsidR="00281420" w:rsidRPr="00B23CAA">
        <w:rPr>
          <w:rFonts w:asciiTheme="minorHAnsi" w:hAnsiTheme="minorHAnsi" w:cstheme="minorHAnsi"/>
          <w:u w:val="single"/>
        </w:rPr>
        <w:t>functional monopolies</w:t>
      </w:r>
      <w:r w:rsidR="00281420" w:rsidRPr="00B23CAA">
        <w:rPr>
          <w:rFonts w:asciiTheme="minorHAnsi" w:hAnsiTheme="minorHAnsi" w:cstheme="minorHAnsi"/>
        </w:rPr>
        <w:t xml:space="preserve"> </w:t>
      </w:r>
    </w:p>
    <w:p w14:paraId="47E6967D"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Arnold Ventures 20</w:t>
      </w:r>
      <w:r w:rsidRPr="00B23CAA">
        <w:rPr>
          <w:rFonts w:asciiTheme="minorHAnsi" w:hAnsiTheme="minorHAnsi" w:cstheme="minorHAnsi"/>
        </w:rPr>
        <w:t xml:space="preserve"> 9-24-2020 "'Evergreening' Stunts Competition, Costs Consumers and Taxpayers" </w:t>
      </w:r>
      <w:hyperlink r:id="rId7" w:history="1">
        <w:r w:rsidRPr="00B23CAA">
          <w:rPr>
            <w:rStyle w:val="Hyperlink"/>
            <w:rFonts w:asciiTheme="minorHAnsi" w:hAnsiTheme="minorHAnsi" w:cstheme="minorHAnsi"/>
          </w:rPr>
          <w:t>https://www.arnoldventures.org/stories/evergreening-stunts-competition-costs-consumers-and-taxpayers/</w:t>
        </w:r>
      </w:hyperlink>
      <w:r w:rsidRPr="00B23CAA">
        <w:rPr>
          <w:rFonts w:asciiTheme="minorHAnsi" w:hAnsiTheme="minorHAnsi" w:cstheme="minorHAnsi"/>
        </w:rPr>
        <w:t xml:space="preserve"> (Arnold Ventures is focused on evidence-based giving in a wide range of categories including: criminal justice, education, health care, and public finance)//Elmer </w:t>
      </w:r>
    </w:p>
    <w:p w14:paraId="742825FA" w14:textId="77777777" w:rsidR="00281420" w:rsidRPr="00B23CAA" w:rsidRDefault="00281420" w:rsidP="00281420">
      <w:pPr>
        <w:rPr>
          <w:rFonts w:asciiTheme="minorHAnsi" w:hAnsiTheme="minorHAnsi" w:cstheme="minorHAnsi"/>
          <w:sz w:val="16"/>
        </w:rPr>
      </w:pPr>
      <w:r w:rsidRPr="00B23CAA">
        <w:rPr>
          <w:rFonts w:asciiTheme="minorHAnsi" w:hAnsiTheme="minorHAnsi" w:cstheme="minorHAnsi"/>
          <w:u w:val="single"/>
        </w:rPr>
        <w:t>Revlimid is a case study in a process known as “</w:t>
      </w:r>
      <w:r w:rsidRPr="00B23CAA">
        <w:rPr>
          <w:rFonts w:asciiTheme="minorHAnsi" w:hAnsiTheme="minorHAnsi" w:cstheme="minorHAnsi"/>
          <w:highlight w:val="green"/>
          <w:u w:val="single"/>
        </w:rPr>
        <w:t>evergreening</w:t>
      </w:r>
      <w:r w:rsidRPr="00B23CAA">
        <w:rPr>
          <w:rFonts w:asciiTheme="minorHAnsi" w:hAnsiTheme="minorHAnsi" w:cstheme="minorHAnsi"/>
          <w:u w:val="single"/>
        </w:rPr>
        <w:t xml:space="preserve">” — </w:t>
      </w:r>
      <w:r w:rsidRPr="00B23CAA">
        <w:rPr>
          <w:rFonts w:asciiTheme="minorHAnsi" w:hAnsiTheme="minorHAnsi" w:cstheme="minorHAnsi"/>
          <w:highlight w:val="green"/>
          <w:u w:val="single"/>
        </w:rPr>
        <w:t>artificially sustaining a monopoly for</w:t>
      </w:r>
      <w:r w:rsidRPr="00B23CAA">
        <w:rPr>
          <w:rFonts w:asciiTheme="minorHAnsi" w:hAnsiTheme="minorHAnsi" w:cstheme="minorHAnsi"/>
          <w:u w:val="single"/>
        </w:rPr>
        <w:t xml:space="preserve"> years and even </w:t>
      </w:r>
      <w:r w:rsidRPr="00B23CAA">
        <w:rPr>
          <w:rFonts w:asciiTheme="minorHAnsi" w:hAnsiTheme="minorHAnsi" w:cstheme="minorHAnsi"/>
          <w:highlight w:val="green"/>
          <w:u w:val="single"/>
        </w:rPr>
        <w:t xml:space="preserve">decades </w:t>
      </w:r>
      <w:r w:rsidRPr="00B23CAA">
        <w:rPr>
          <w:rFonts w:asciiTheme="minorHAnsi" w:hAnsiTheme="minorHAnsi" w:cstheme="minorHAnsi"/>
          <w:u w:val="single"/>
        </w:rPr>
        <w:t>by manipulating intellectual property laws and regulations</w:t>
      </w:r>
      <w:r w:rsidRPr="00B23CAA">
        <w:rPr>
          <w:rFonts w:asciiTheme="minorHAnsi" w:hAnsiTheme="minorHAnsi" w:cstheme="minorHAnsi"/>
          <w:sz w:val="16"/>
        </w:rPr>
        <w:t xml:space="preserve">. </w:t>
      </w:r>
      <w:r w:rsidRPr="00B23CAA">
        <w:rPr>
          <w:rFonts w:asciiTheme="minorHAnsi" w:hAnsiTheme="minorHAnsi" w:cstheme="minorHAnsi"/>
          <w:u w:val="single"/>
        </w:rPr>
        <w:t xml:space="preserve">Evergreening is </w:t>
      </w:r>
      <w:proofErr w:type="gramStart"/>
      <w:r w:rsidRPr="00B23CAA">
        <w:rPr>
          <w:rFonts w:asciiTheme="minorHAnsi" w:hAnsiTheme="minorHAnsi" w:cstheme="minorHAnsi"/>
          <w:highlight w:val="green"/>
          <w:u w:val="single"/>
        </w:rPr>
        <w:t xml:space="preserve">most commonly </w:t>
      </w:r>
      <w:r w:rsidRPr="00B23CAA">
        <w:rPr>
          <w:rFonts w:asciiTheme="minorHAnsi" w:hAnsiTheme="minorHAnsi" w:cstheme="minorHAnsi"/>
          <w:u w:val="single"/>
        </w:rPr>
        <w:t>used</w:t>
      </w:r>
      <w:proofErr w:type="gramEnd"/>
      <w:r w:rsidRPr="00B23CAA">
        <w:rPr>
          <w:rFonts w:asciiTheme="minorHAnsi" w:hAnsiTheme="minorHAnsi" w:cstheme="minorHAnsi"/>
          <w:u w:val="single"/>
        </w:rPr>
        <w:t xml:space="preserve"> </w:t>
      </w:r>
      <w:r w:rsidRPr="00B23CAA">
        <w:rPr>
          <w:rFonts w:asciiTheme="minorHAnsi" w:hAnsiTheme="minorHAnsi" w:cstheme="minorHAnsi"/>
          <w:highlight w:val="green"/>
          <w:u w:val="single"/>
        </w:rPr>
        <w:t xml:space="preserve">with blockbuster drugs </w:t>
      </w:r>
      <w:r w:rsidRPr="00B23CAA">
        <w:rPr>
          <w:rFonts w:asciiTheme="minorHAnsi" w:hAnsiTheme="minorHAnsi" w:cstheme="minorHAnsi"/>
          <w:u w:val="single"/>
        </w:rPr>
        <w:t xml:space="preserve">generating the highest prices and profits. </w:t>
      </w:r>
      <w:r w:rsidRPr="00B23CAA">
        <w:rPr>
          <w:rFonts w:asciiTheme="minorHAnsi" w:hAnsiTheme="minorHAnsi" w:cstheme="minorHAnsi"/>
          <w:b/>
          <w:bCs/>
          <w:highlight w:val="green"/>
          <w:u w:val="single"/>
        </w:rPr>
        <w:t xml:space="preserve">Of </w:t>
      </w:r>
      <w:r w:rsidRPr="00B23CAA">
        <w:rPr>
          <w:rFonts w:asciiTheme="minorHAnsi" w:hAnsiTheme="minorHAnsi" w:cstheme="minorHAnsi"/>
          <w:b/>
          <w:bCs/>
          <w:u w:val="single"/>
        </w:rPr>
        <w:t xml:space="preserve">the roughly </w:t>
      </w:r>
      <w:r w:rsidRPr="00B23CAA">
        <w:rPr>
          <w:rFonts w:asciiTheme="minorHAnsi" w:hAnsiTheme="minorHAnsi" w:cstheme="minorHAnsi"/>
          <w:b/>
          <w:bCs/>
          <w:highlight w:val="green"/>
          <w:u w:val="single"/>
        </w:rPr>
        <w:t>100 best-selling drugs</w:t>
      </w:r>
      <w:r w:rsidRPr="00B23CAA">
        <w:rPr>
          <w:rFonts w:asciiTheme="minorHAnsi" w:hAnsiTheme="minorHAnsi" w:cstheme="minorHAnsi"/>
          <w:b/>
          <w:bCs/>
          <w:u w:val="single"/>
        </w:rPr>
        <w:t xml:space="preserve">, more than </w:t>
      </w:r>
      <w:r w:rsidRPr="00B23CAA">
        <w:rPr>
          <w:rFonts w:asciiTheme="minorHAnsi" w:hAnsiTheme="minorHAnsi" w:cstheme="minorHAnsi"/>
          <w:b/>
          <w:bCs/>
          <w:highlight w:val="green"/>
          <w:u w:val="single"/>
        </w:rPr>
        <w:t xml:space="preserve">70 percent have extended </w:t>
      </w:r>
      <w:r w:rsidRPr="00B23CAA">
        <w:rPr>
          <w:rFonts w:asciiTheme="minorHAnsi" w:hAnsiTheme="minorHAnsi" w:cstheme="minorHAnsi"/>
          <w:b/>
          <w:bCs/>
          <w:u w:val="single"/>
        </w:rPr>
        <w:t xml:space="preserve">their </w:t>
      </w:r>
      <w:r w:rsidRPr="00B23CAA">
        <w:rPr>
          <w:rFonts w:asciiTheme="minorHAnsi" w:hAnsiTheme="minorHAnsi" w:cstheme="minorHAnsi"/>
          <w:b/>
          <w:bCs/>
          <w:highlight w:val="green"/>
          <w:u w:val="single"/>
        </w:rPr>
        <w:t>protection</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from competition at least once.</w:t>
      </w:r>
      <w:r w:rsidRPr="00B23CAA">
        <w:rPr>
          <w:rFonts w:asciiTheme="minorHAnsi" w:hAnsiTheme="minorHAnsi" w:cstheme="minorHAnsi"/>
          <w:sz w:val="16"/>
        </w:rPr>
        <w:t xml:space="preserve"> More than half have extended the protection cliff multiple times. </w:t>
      </w:r>
      <w:r w:rsidRPr="00B23CAA">
        <w:rPr>
          <w:rFonts w:asciiTheme="minorHAnsi" w:hAnsiTheme="minorHAnsi" w:cstheme="minorHAnsi"/>
          <w:u w:val="single"/>
        </w:rPr>
        <w:t xml:space="preserve">The true scope and cost of evergreening has been </w:t>
      </w:r>
      <w:r w:rsidRPr="00B23CAA">
        <w:rPr>
          <w:rFonts w:asciiTheme="minorHAnsi" w:hAnsiTheme="minorHAnsi" w:cstheme="minorHAnsi"/>
          <w:highlight w:val="green"/>
          <w:u w:val="single"/>
        </w:rPr>
        <w:t xml:space="preserve">brought into </w:t>
      </w:r>
      <w:r w:rsidRPr="00B23CAA">
        <w:rPr>
          <w:rFonts w:asciiTheme="minorHAnsi" w:hAnsiTheme="minorHAnsi" w:cstheme="minorHAnsi"/>
          <w:u w:val="single"/>
        </w:rPr>
        <w:t xml:space="preserve">sharper </w:t>
      </w:r>
      <w:r w:rsidRPr="00B23CAA">
        <w:rPr>
          <w:rFonts w:asciiTheme="minorHAnsi" w:hAnsiTheme="minorHAnsi" w:cstheme="minorHAnsi"/>
          <w:highlight w:val="green"/>
          <w:u w:val="single"/>
        </w:rPr>
        <w:t xml:space="preserve">focus by </w:t>
      </w:r>
      <w:r w:rsidRPr="00B23CAA">
        <w:rPr>
          <w:rFonts w:asciiTheme="minorHAnsi" w:hAnsiTheme="minorHAnsi" w:cstheme="minorHAnsi"/>
          <w:u w:val="single"/>
        </w:rPr>
        <w:t xml:space="preserve">a groundbreaking, publicly available, </w:t>
      </w:r>
      <w:r w:rsidRPr="00B23CAA">
        <w:rPr>
          <w:rFonts w:asciiTheme="minorHAnsi" w:hAnsiTheme="minorHAnsi" w:cstheme="minorHAnsi"/>
          <w:highlight w:val="green"/>
          <w:u w:val="single"/>
        </w:rPr>
        <w:t xml:space="preserve">comprehensive database </w:t>
      </w:r>
      <w:r w:rsidRPr="00B23CAA">
        <w:rPr>
          <w:rFonts w:asciiTheme="minorHAnsi" w:hAnsiTheme="minorHAnsi" w:cstheme="minorHAnsi"/>
          <w:u w:val="single"/>
        </w:rPr>
        <w:t>released Thursday by the Center for Innovation at the University of California Hastings College of Law and supported by Arnold Ventures</w:t>
      </w:r>
      <w:r w:rsidRPr="00B23CAA">
        <w:rPr>
          <w:rFonts w:asciiTheme="minorHAnsi" w:hAnsiTheme="minorHAnsi" w:cstheme="minorHAnsi"/>
          <w:sz w:val="16"/>
        </w:rPr>
        <w:t xml:space="preserve">. </w:t>
      </w:r>
      <w:r w:rsidRPr="00B23CAA">
        <w:rPr>
          <w:rFonts w:asciiTheme="minorHAnsi" w:hAnsiTheme="minorHAnsi" w:cstheme="minorHAnsi"/>
          <w:b/>
          <w:bCs/>
          <w:u w:val="single"/>
        </w:rPr>
        <w:t>The Evergreen Drug Patent Search is the first database to exhaustively track the patent protections filed by pharmaceutical companies</w:t>
      </w:r>
      <w:r w:rsidRPr="00B23CAA">
        <w:rPr>
          <w:rFonts w:asciiTheme="minorHAnsi" w:hAnsiTheme="minorHAnsi" w:cstheme="minorHAnsi"/>
          <w:sz w:val="16"/>
        </w:rPr>
        <w:t xml:space="preserve">. </w:t>
      </w:r>
      <w:r w:rsidRPr="00B23CAA">
        <w:rPr>
          <w:rFonts w:asciiTheme="minorHAnsi" w:hAnsiTheme="minorHAnsi" w:cstheme="minorHAnsi"/>
          <w:u w:val="single"/>
        </w:rPr>
        <w:t>Using data from 2005 to 2018</w:t>
      </w:r>
      <w:r w:rsidRPr="00B23CAA">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B23CAA">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B23CAA">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B23CAA">
        <w:rPr>
          <w:rFonts w:asciiTheme="minorHAnsi" w:hAnsiTheme="minorHAnsi" w:cstheme="minorHAnsi"/>
          <w:u w:val="single"/>
        </w:rPr>
        <w:t xml:space="preserve">Competition is the backbone of the U.S. economy. But it’s not what we’re </w:t>
      </w:r>
      <w:r w:rsidRPr="00B23CAA">
        <w:rPr>
          <w:rFonts w:asciiTheme="minorHAnsi" w:hAnsiTheme="minorHAnsi" w:cstheme="minorHAnsi"/>
          <w:b/>
          <w:bCs/>
          <w:u w:val="single"/>
        </w:rPr>
        <w:t>seeing in the drug industry</w:t>
      </w:r>
      <w:r w:rsidRPr="00B23CAA">
        <w:rPr>
          <w:rFonts w:asciiTheme="minorHAnsi" w:hAnsiTheme="minorHAnsi" w:cstheme="minorHAnsi"/>
          <w:sz w:val="16"/>
        </w:rPr>
        <w:t xml:space="preserve">. Professor Robin Feldman Director of the UC Hastings Center for Innovation In recent decades, </w:t>
      </w:r>
      <w:r w:rsidRPr="00B23CAA">
        <w:rPr>
          <w:rFonts w:asciiTheme="minorHAnsi" w:hAnsiTheme="minorHAnsi" w:cstheme="minorHAnsi"/>
          <w:u w:val="single"/>
        </w:rPr>
        <w:t>evergreening has systematically undermined the Drug Price Competition and Patent Term Restoration Act of 1984, which created the generic drug industry.</w:t>
      </w:r>
      <w:r w:rsidRPr="00B23CAA">
        <w:rPr>
          <w:rFonts w:asciiTheme="minorHAnsi" w:hAnsiTheme="minorHAnsi" w:cstheme="minorHAnsi"/>
          <w:sz w:val="16"/>
        </w:rPr>
        <w:t xml:space="preserve"> Commonly known as the Hatch-Waxman Act, it established a new patent and market exclusivity regime in which new drugs are protected from competition for a specified </w:t>
      </w:r>
      <w:proofErr w:type="gramStart"/>
      <w:r w:rsidRPr="00B23CAA">
        <w:rPr>
          <w:rFonts w:asciiTheme="minorHAnsi" w:hAnsiTheme="minorHAnsi" w:cstheme="minorHAnsi"/>
          <w:sz w:val="16"/>
        </w:rPr>
        <w:t>period of time</w:t>
      </w:r>
      <w:proofErr w:type="gramEnd"/>
      <w:r w:rsidRPr="00B23CAA">
        <w:rPr>
          <w:rFonts w:asciiTheme="minorHAnsi" w:hAnsiTheme="minorHAnsi" w:cs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B23CAA">
        <w:rPr>
          <w:rFonts w:asciiTheme="minorHAnsi" w:hAnsiTheme="minorHAnsi" w:cstheme="minorHAnsi"/>
          <w:highlight w:val="green"/>
          <w:u w:val="single"/>
        </w:rPr>
        <w:t xml:space="preserve">Drug prices </w:t>
      </w:r>
      <w:r w:rsidRPr="00B23CAA">
        <w:rPr>
          <w:rFonts w:asciiTheme="minorHAnsi" w:hAnsiTheme="minorHAnsi" w:cstheme="minorHAnsi"/>
          <w:u w:val="single"/>
        </w:rPr>
        <w:t xml:space="preserve">typically </w:t>
      </w:r>
      <w:r w:rsidRPr="00B23CAA">
        <w:rPr>
          <w:rFonts w:asciiTheme="minorHAnsi" w:hAnsiTheme="minorHAnsi" w:cstheme="minorHAnsi"/>
          <w:highlight w:val="green"/>
          <w:u w:val="single"/>
        </w:rPr>
        <w:t xml:space="preserve">drop by </w:t>
      </w:r>
      <w:r w:rsidRPr="00B23CAA">
        <w:rPr>
          <w:rFonts w:asciiTheme="minorHAnsi" w:hAnsiTheme="minorHAnsi" w:cstheme="minorHAnsi"/>
          <w:u w:val="single"/>
        </w:rPr>
        <w:t xml:space="preserve">as much as </w:t>
      </w:r>
      <w:r w:rsidRPr="00B23CAA">
        <w:rPr>
          <w:rFonts w:asciiTheme="minorHAnsi" w:hAnsiTheme="minorHAnsi" w:cstheme="minorHAnsi"/>
          <w:highlight w:val="green"/>
          <w:u w:val="single"/>
        </w:rPr>
        <w:t xml:space="preserve">20 percent when </w:t>
      </w:r>
      <w:r w:rsidRPr="00B23CAA">
        <w:rPr>
          <w:rFonts w:asciiTheme="minorHAnsi" w:hAnsiTheme="minorHAnsi" w:cstheme="minorHAnsi"/>
          <w:u w:val="single"/>
        </w:rPr>
        <w:t xml:space="preserve">the first </w:t>
      </w:r>
      <w:r w:rsidRPr="00B23CAA">
        <w:rPr>
          <w:rFonts w:asciiTheme="minorHAnsi" w:hAnsiTheme="minorHAnsi" w:cstheme="minorHAnsi"/>
          <w:highlight w:val="green"/>
          <w:u w:val="single"/>
        </w:rPr>
        <w:t xml:space="preserve">generic enters </w:t>
      </w:r>
      <w:r w:rsidRPr="00B23CAA">
        <w:rPr>
          <w:rFonts w:asciiTheme="minorHAnsi" w:hAnsiTheme="minorHAnsi" w:cstheme="minorHAnsi"/>
          <w:u w:val="single"/>
        </w:rPr>
        <w:t>the market</w:t>
      </w:r>
      <w:r w:rsidRPr="00B23CAA">
        <w:rPr>
          <w:rFonts w:asciiTheme="minorHAnsi" w:hAnsiTheme="minorHAnsi" w:cstheme="minorHAnsi"/>
          <w:b/>
          <w:bCs/>
          <w:u w:val="single"/>
          <w:bdr w:val="single" w:sz="4" w:space="0" w:color="auto"/>
        </w:rPr>
        <w:t>, and with more than one generic manufacturer, prices can plummet by 80 to 85 percent</w:t>
      </w:r>
      <w:r w:rsidRPr="00B23CAA">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B23CAA">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B23CAA">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B23CAA">
        <w:rPr>
          <w:rFonts w:asciiTheme="minorHAnsi" w:hAnsiTheme="minorHAnsi" w:cstheme="minorHAnsi"/>
          <w:u w:val="single"/>
        </w:rPr>
        <w:t xml:space="preserve">The </w:t>
      </w:r>
      <w:r w:rsidRPr="00B23CAA">
        <w:rPr>
          <w:rFonts w:asciiTheme="minorHAnsi" w:hAnsiTheme="minorHAnsi" w:cstheme="minorHAnsi"/>
          <w:b/>
          <w:sz w:val="26"/>
          <w:highlight w:val="green"/>
          <w:u w:val="single"/>
        </w:rPr>
        <w:t>database</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was </w:t>
      </w:r>
      <w:r w:rsidRPr="00B23CAA">
        <w:rPr>
          <w:rFonts w:asciiTheme="minorHAnsi" w:hAnsiTheme="minorHAnsi" w:cstheme="minorHAnsi"/>
          <w:b/>
          <w:sz w:val="26"/>
          <w:highlight w:val="green"/>
          <w:u w:val="single"/>
        </w:rPr>
        <w:t>created through</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a painstaking process of </w:t>
      </w:r>
      <w:r w:rsidRPr="00B23CAA">
        <w:rPr>
          <w:rFonts w:asciiTheme="minorHAnsi" w:hAnsiTheme="minorHAnsi" w:cstheme="minorHAnsi"/>
          <w:b/>
          <w:sz w:val="26"/>
          <w:highlight w:val="green"/>
          <w:u w:val="single"/>
        </w:rPr>
        <w:t>combing</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through </w:t>
      </w:r>
      <w:r w:rsidRPr="00B23CAA">
        <w:rPr>
          <w:rFonts w:asciiTheme="minorHAnsi" w:hAnsiTheme="minorHAnsi" w:cstheme="minorHAnsi"/>
          <w:b/>
          <w:sz w:val="26"/>
          <w:highlight w:val="green"/>
          <w:u w:val="single"/>
        </w:rPr>
        <w:t>160,000 data points</w:t>
      </w:r>
      <w:r w:rsidRPr="00B23CAA">
        <w:rPr>
          <w:rFonts w:asciiTheme="minorHAnsi" w:hAnsiTheme="minorHAnsi" w:cstheme="minorHAnsi"/>
          <w:highlight w:val="green"/>
          <w:u w:val="single"/>
        </w:rPr>
        <w:t xml:space="preserve"> </w:t>
      </w:r>
      <w:r w:rsidRPr="00B23CAA">
        <w:rPr>
          <w:rFonts w:asciiTheme="minorHAnsi" w:hAnsiTheme="minorHAnsi" w:cstheme="minorHAnsi"/>
          <w:b/>
          <w:sz w:val="26"/>
          <w:u w:val="single"/>
          <w:bdr w:val="single" w:sz="4" w:space="0" w:color="auto"/>
        </w:rPr>
        <w:t>to examine every instance where a pharmaceutical company added a new drug patent or exclusivity</w:t>
      </w:r>
      <w:r w:rsidRPr="00B23CAA">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B23CAA">
        <w:rPr>
          <w:rFonts w:asciiTheme="minorHAnsi" w:hAnsiTheme="minorHAnsi" w:cstheme="minorHAnsi"/>
          <w:b/>
          <w:sz w:val="26"/>
          <w:u w:val="single"/>
        </w:rPr>
        <w:t xml:space="preserve">We </w:t>
      </w:r>
      <w:r w:rsidRPr="00B23CAA">
        <w:rPr>
          <w:rFonts w:asciiTheme="minorHAnsi" w:hAnsiTheme="minorHAnsi" w:cstheme="minorHAnsi"/>
          <w:b/>
          <w:sz w:val="26"/>
          <w:highlight w:val="green"/>
          <w:u w:val="single"/>
        </w:rPr>
        <w:t>erred on the side of underrepresenting the evergreen gain</w:t>
      </w:r>
      <w:r w:rsidRPr="00B23CAA">
        <w:rPr>
          <w:rFonts w:asciiTheme="minorHAnsi" w:hAnsiTheme="minorHAnsi" w:cstheme="minorHAnsi"/>
          <w:sz w:val="16"/>
          <w:highlight w:val="green"/>
        </w:rPr>
        <w:t xml:space="preserve"> </w:t>
      </w:r>
    </w:p>
    <w:p w14:paraId="4345EF97" w14:textId="77777777" w:rsidR="00281420" w:rsidRPr="00B23CAA" w:rsidRDefault="00281420" w:rsidP="00281420">
      <w:pPr>
        <w:rPr>
          <w:rFonts w:asciiTheme="minorHAnsi" w:hAnsiTheme="minorHAnsi" w:cstheme="minorHAnsi"/>
          <w:sz w:val="16"/>
        </w:rPr>
      </w:pPr>
      <w:r w:rsidRPr="00B23CAA">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B23CAA">
        <w:rPr>
          <w:rFonts w:asciiTheme="minorHAnsi" w:hAnsiTheme="minorHAnsi" w:cstheme="minorHAnsi"/>
          <w:sz w:val="16"/>
        </w:rPr>
        <w:t xml:space="preserve">. Nexium </w:t>
      </w:r>
      <w:r w:rsidRPr="00B23CAA">
        <w:rPr>
          <w:rFonts w:asciiTheme="minorHAnsi" w:hAnsiTheme="minorHAnsi" w:cs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23CAA">
        <w:rPr>
          <w:rFonts w:asciiTheme="minorHAnsi" w:hAnsiTheme="minorHAnsi" w:cstheme="minorHAnsi"/>
          <w:highlight w:val="green"/>
          <w:u w:val="single"/>
        </w:rPr>
        <w:t xml:space="preserve">Nexium’s exclusivity </w:t>
      </w:r>
      <w:r w:rsidRPr="00B23CAA">
        <w:rPr>
          <w:rFonts w:asciiTheme="minorHAnsi" w:hAnsiTheme="minorHAnsi" w:cstheme="minorHAnsi"/>
          <w:u w:val="single"/>
        </w:rPr>
        <w:t xml:space="preserve">was then </w:t>
      </w:r>
      <w:r w:rsidRPr="00B23CAA">
        <w:rPr>
          <w:rFonts w:asciiTheme="minorHAnsi" w:hAnsiTheme="minorHAnsi" w:cstheme="minorHAnsi"/>
          <w:highlight w:val="green"/>
          <w:u w:val="single"/>
        </w:rPr>
        <w:t>extended by</w:t>
      </w:r>
      <w:r w:rsidRPr="00B23CAA">
        <w:rPr>
          <w:rFonts w:asciiTheme="minorHAnsi" w:hAnsiTheme="minorHAnsi" w:cstheme="minorHAnsi"/>
          <w:u w:val="single"/>
        </w:rPr>
        <w:t xml:space="preserve"> more than </w:t>
      </w:r>
      <w:r w:rsidRPr="00B23CAA">
        <w:rPr>
          <w:rFonts w:asciiTheme="minorHAnsi" w:hAnsiTheme="minorHAnsi" w:cstheme="minorHAnsi"/>
          <w:highlight w:val="green"/>
          <w:u w:val="single"/>
        </w:rPr>
        <w:t>15 years</w:t>
      </w:r>
      <w:r w:rsidRPr="00B23CAA">
        <w:rPr>
          <w:rFonts w:asciiTheme="minorHAnsi" w:hAnsiTheme="minorHAnsi" w:cstheme="minorHAnsi"/>
          <w:u w:val="single"/>
        </w:rPr>
        <w:t xml:space="preserve">, as AstraZeneca received 97 protections stemming from 16 patents. </w:t>
      </w:r>
      <w:r w:rsidRPr="00B23CAA">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B23CAA">
        <w:rPr>
          <w:rFonts w:asciiTheme="minorHAnsi" w:hAnsiTheme="minorHAnsi" w:cstheme="minorHAnsi"/>
          <w:u w:val="single"/>
        </w:rPr>
        <w:t xml:space="preserve">When </w:t>
      </w:r>
      <w:r w:rsidRPr="00B23CAA">
        <w:rPr>
          <w:rFonts w:asciiTheme="minorHAnsi" w:hAnsiTheme="minorHAnsi" w:cstheme="minorHAnsi"/>
          <w:highlight w:val="green"/>
          <w:u w:val="single"/>
        </w:rPr>
        <w:t>Truvada</w:t>
      </w:r>
      <w:r w:rsidRPr="00B23CAA">
        <w:rPr>
          <w:rFonts w:asciiTheme="minorHAnsi" w:hAnsiTheme="minorHAnsi" w:cstheme="minorHAnsi"/>
          <w:u w:val="single"/>
        </w:rPr>
        <w:t xml:space="preserve">, commonly referred to as PrEP, was approved in 2004, this HIV-prevention drug was a breakthrough. But </w:t>
      </w:r>
      <w:r w:rsidRPr="00B23CAA">
        <w:rPr>
          <w:rFonts w:asciiTheme="minorHAnsi" w:hAnsiTheme="minorHAnsi" w:cstheme="minorHAnsi"/>
          <w:highlight w:val="green"/>
          <w:u w:val="single"/>
        </w:rPr>
        <w:t xml:space="preserve">16 years </w:t>
      </w:r>
      <w:r w:rsidRPr="00B23CAA">
        <w:rPr>
          <w:rFonts w:asciiTheme="minorHAnsi" w:hAnsiTheme="minorHAnsi" w:cstheme="minorHAnsi"/>
          <w:u w:val="single"/>
        </w:rPr>
        <w:t>later — and 14 years after its original exclusivity was to expire — it retains its monopoly status.</w:t>
      </w:r>
      <w:r w:rsidRPr="00B23CAA">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B23CAA">
        <w:rPr>
          <w:rFonts w:asciiTheme="minorHAnsi" w:hAnsiTheme="minorHAnsi" w:cstheme="minorHAnsi"/>
          <w:u w:val="single"/>
        </w:rPr>
        <w:t xml:space="preserve">As a result, Truvada is </w:t>
      </w:r>
      <w:r w:rsidRPr="00B23CAA">
        <w:rPr>
          <w:rFonts w:asciiTheme="minorHAnsi" w:hAnsiTheme="minorHAnsi" w:cstheme="minorHAnsi"/>
          <w:highlight w:val="green"/>
          <w:u w:val="single"/>
        </w:rPr>
        <w:t xml:space="preserve">unaffordable to </w:t>
      </w:r>
      <w:r w:rsidRPr="00B23CAA">
        <w:rPr>
          <w:rFonts w:asciiTheme="minorHAnsi" w:hAnsiTheme="minorHAnsi" w:cstheme="minorHAnsi"/>
          <w:u w:val="single"/>
        </w:rPr>
        <w:t xml:space="preserve">many </w:t>
      </w:r>
      <w:r w:rsidRPr="00B23CAA">
        <w:rPr>
          <w:rFonts w:asciiTheme="minorHAnsi" w:hAnsiTheme="minorHAnsi" w:cstheme="minorHAnsi"/>
          <w:highlight w:val="green"/>
          <w:u w:val="single"/>
        </w:rPr>
        <w:t xml:space="preserve">people </w:t>
      </w:r>
      <w:r w:rsidRPr="00B23CAA">
        <w:rPr>
          <w:rFonts w:asciiTheme="minorHAnsi" w:hAnsiTheme="minorHAnsi" w:cstheme="minorHAnsi"/>
          <w:b/>
          <w:bCs/>
          <w:highlight w:val="green"/>
          <w:u w:val="single"/>
        </w:rPr>
        <w:t>who need protection from HIV</w:t>
      </w:r>
      <w:r w:rsidRPr="00B23CAA">
        <w:rPr>
          <w:rFonts w:asciiTheme="minorHAnsi" w:hAnsiTheme="minorHAnsi" w:cstheme="minorHAnsi"/>
          <w:u w:val="single"/>
        </w:rPr>
        <w:t>. Barred from access, they are left vulnerable to infection.</w:t>
      </w:r>
      <w:r w:rsidRPr="00B23CAA">
        <w:rPr>
          <w:rFonts w:asciiTheme="minorHAnsi" w:hAnsiTheme="minorHAnsi" w:cstheme="minorHAnsi"/>
          <w:sz w:val="16"/>
        </w:rPr>
        <w:t xml:space="preserve"> “</w:t>
      </w:r>
      <w:r w:rsidRPr="00B23CAA">
        <w:rPr>
          <w:rFonts w:asciiTheme="minorHAnsi" w:hAnsiTheme="minorHAnsi" w:cstheme="minorHAnsi"/>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B23CAA">
        <w:rPr>
          <w:rFonts w:asciiTheme="minorHAnsi" w:hAnsiTheme="minorHAnsi" w:cstheme="minorHAnsi"/>
          <w:sz w:val="16"/>
        </w:rPr>
        <w:t xml:space="preserve"> EpiPen First approved in 1987, the </w:t>
      </w:r>
      <w:r w:rsidRPr="00B23CAA">
        <w:rPr>
          <w:rFonts w:asciiTheme="minorHAnsi" w:hAnsiTheme="minorHAnsi" w:cstheme="minorHAnsi"/>
          <w:highlight w:val="green"/>
          <w:u w:val="single"/>
        </w:rPr>
        <w:t>EpiPen</w:t>
      </w:r>
      <w:r w:rsidRPr="00B23CAA">
        <w:rPr>
          <w:rFonts w:asciiTheme="minorHAnsi" w:hAnsiTheme="minorHAnsi" w:cstheme="minorHAnsi"/>
          <w:sz w:val="16"/>
          <w:highlight w:val="green"/>
        </w:rPr>
        <w:t xml:space="preserve"> </w:t>
      </w:r>
      <w:r w:rsidRPr="00B23CAA">
        <w:rPr>
          <w:rFonts w:asciiTheme="minorHAnsi" w:hAnsiTheme="minorHAnsi" w:cstheme="minorHAnsi"/>
          <w:sz w:val="16"/>
        </w:rPr>
        <w:t>has saved the lives of countless numbers of people with deadly allergies</w:t>
      </w:r>
      <w:r w:rsidRPr="00B23CAA">
        <w:rPr>
          <w:rFonts w:asciiTheme="minorHAnsi" w:hAnsiTheme="minorHAnsi" w:cstheme="minorHAnsi"/>
          <w:u w:val="single"/>
        </w:rPr>
        <w:t xml:space="preserve">. But it is </w:t>
      </w:r>
      <w:r w:rsidRPr="00B23CAA">
        <w:rPr>
          <w:rFonts w:asciiTheme="minorHAnsi" w:hAnsiTheme="minorHAnsi" w:cstheme="minorHAnsi"/>
          <w:highlight w:val="green"/>
          <w:u w:val="single"/>
        </w:rPr>
        <w:t xml:space="preserve">protected </w:t>
      </w:r>
      <w:r w:rsidRPr="00B23CAA">
        <w:rPr>
          <w:rFonts w:asciiTheme="minorHAnsi" w:hAnsiTheme="minorHAnsi" w:cstheme="minorHAnsi"/>
          <w:u w:val="single"/>
        </w:rPr>
        <w:t xml:space="preserve">from competition until 2025 — </w:t>
      </w:r>
      <w:r w:rsidRPr="00B23CAA">
        <w:rPr>
          <w:rFonts w:asciiTheme="minorHAnsi" w:hAnsiTheme="minorHAnsi" w:cstheme="minorHAnsi"/>
          <w:highlight w:val="green"/>
          <w:u w:val="single"/>
        </w:rPr>
        <w:t xml:space="preserve">38 years </w:t>
      </w:r>
      <w:r w:rsidRPr="00B23CAA">
        <w:rPr>
          <w:rFonts w:asciiTheme="minorHAnsi" w:hAnsiTheme="minorHAnsi" w:cstheme="minorHAnsi"/>
          <w:u w:val="single"/>
        </w:rPr>
        <w:t>after its introduction — because its owner, Mylan, has filed five patents, four since 2010, all involving tweaks to the automatic injector.</w:t>
      </w:r>
      <w:r w:rsidRPr="00B23CAA">
        <w:rPr>
          <w:rFonts w:asciiTheme="minorHAnsi" w:hAnsiTheme="minorHAnsi" w:cstheme="minorHAnsi"/>
          <w:sz w:val="16"/>
        </w:rPr>
        <w:t xml:space="preserve"> The actual medication used, epinephrine, has existed for more than a century — the innovation here is in the delivery device. </w:t>
      </w:r>
    </w:p>
    <w:p w14:paraId="6D0552CA" w14:textId="77777777" w:rsidR="00281420" w:rsidRPr="00B23CAA" w:rsidRDefault="00281420" w:rsidP="00281420">
      <w:pPr>
        <w:rPr>
          <w:rFonts w:asciiTheme="minorHAnsi" w:hAnsiTheme="minorHAnsi" w:cstheme="minorHAnsi"/>
          <w:sz w:val="16"/>
        </w:rPr>
      </w:pPr>
    </w:p>
    <w:p w14:paraId="20A87A35" w14:textId="47FB5B25" w:rsidR="00C3390C" w:rsidRPr="00B23CAA" w:rsidRDefault="00F56E0E" w:rsidP="00C3390C">
      <w:pPr>
        <w:pStyle w:val="Heading4"/>
        <w:rPr>
          <w:rFonts w:asciiTheme="minorHAnsi" w:hAnsiTheme="minorHAnsi" w:cstheme="minorHAnsi"/>
        </w:rPr>
      </w:pPr>
      <w:r>
        <w:rPr>
          <w:rFonts w:asciiTheme="minorHAnsi" w:hAnsiTheme="minorHAnsi" w:cstheme="minorHAnsi"/>
        </w:rPr>
        <w:t>3</w:t>
      </w:r>
      <w:r w:rsidR="00C3390C">
        <w:rPr>
          <w:rFonts w:asciiTheme="minorHAnsi" w:hAnsiTheme="minorHAnsi" w:cstheme="minorHAnsi"/>
        </w:rPr>
        <w:t xml:space="preserve">] </w:t>
      </w:r>
      <w:r w:rsidR="00C3390C" w:rsidRPr="00B23CAA">
        <w:rPr>
          <w:rFonts w:asciiTheme="minorHAnsi" w:hAnsiTheme="minorHAnsi" w:cstheme="minorHAnsi"/>
        </w:rPr>
        <w:t xml:space="preserve">The Alternative to the Aff isn’t </w:t>
      </w:r>
      <w:r w:rsidR="00C3390C" w:rsidRPr="00B23CAA">
        <w:rPr>
          <w:rFonts w:asciiTheme="minorHAnsi" w:hAnsiTheme="minorHAnsi" w:cstheme="minorHAnsi"/>
          <w:u w:val="single"/>
        </w:rPr>
        <w:t>no medicine</w:t>
      </w:r>
      <w:r w:rsidR="00C3390C" w:rsidRPr="00B23CAA">
        <w:rPr>
          <w:rFonts w:asciiTheme="minorHAnsi" w:hAnsiTheme="minorHAnsi" w:cstheme="minorHAnsi"/>
        </w:rPr>
        <w:t xml:space="preserve"> but </w:t>
      </w:r>
      <w:r w:rsidR="00C3390C" w:rsidRPr="00B23CAA">
        <w:rPr>
          <w:rFonts w:asciiTheme="minorHAnsi" w:hAnsiTheme="minorHAnsi" w:cstheme="minorHAnsi"/>
          <w:u w:val="single"/>
        </w:rPr>
        <w:t>exploitive medicine</w:t>
      </w:r>
      <w:r w:rsidR="00C3390C" w:rsidRPr="00B23CAA">
        <w:rPr>
          <w:rFonts w:asciiTheme="minorHAnsi" w:hAnsiTheme="minorHAnsi" w:cstheme="minorHAnsi"/>
        </w:rPr>
        <w:t xml:space="preserve"> – the </w:t>
      </w:r>
      <w:r w:rsidR="00C3390C">
        <w:rPr>
          <w:rFonts w:asciiTheme="minorHAnsi" w:hAnsiTheme="minorHAnsi" w:cstheme="minorHAnsi"/>
        </w:rPr>
        <w:t>Aff</w:t>
      </w:r>
      <w:r w:rsidR="00C3390C" w:rsidRPr="00B23CAA">
        <w:rPr>
          <w:rFonts w:asciiTheme="minorHAnsi" w:hAnsiTheme="minorHAnsi" w:cstheme="minorHAnsi"/>
        </w:rPr>
        <w:t xml:space="preserve"> is a </w:t>
      </w:r>
      <w:r w:rsidR="00C3390C" w:rsidRPr="00B23CAA">
        <w:rPr>
          <w:rFonts w:asciiTheme="minorHAnsi" w:hAnsiTheme="minorHAnsi" w:cstheme="minorHAnsi"/>
          <w:u w:val="single"/>
        </w:rPr>
        <w:t xml:space="preserve">sequencing </w:t>
      </w:r>
      <w:r w:rsidR="00C3390C">
        <w:rPr>
          <w:rFonts w:asciiTheme="minorHAnsi" w:hAnsiTheme="minorHAnsi" w:cstheme="minorHAnsi"/>
          <w:u w:val="single"/>
        </w:rPr>
        <w:t>question</w:t>
      </w:r>
      <w:r w:rsidR="00C3390C" w:rsidRPr="00B23CAA">
        <w:rPr>
          <w:rFonts w:asciiTheme="minorHAnsi" w:hAnsiTheme="minorHAnsi" w:cstheme="minorHAnsi"/>
        </w:rPr>
        <w:t>.</w:t>
      </w:r>
    </w:p>
    <w:p w14:paraId="7A65039D" w14:textId="77777777" w:rsidR="00C3390C" w:rsidRPr="00B23CAA" w:rsidRDefault="00C3390C" w:rsidP="00C3390C">
      <w:pPr>
        <w:rPr>
          <w:rFonts w:asciiTheme="minorHAnsi" w:hAnsiTheme="minorHAnsi" w:cstheme="minorHAnsi"/>
        </w:rPr>
      </w:pPr>
      <w:r w:rsidRPr="00B23CAA">
        <w:rPr>
          <w:rStyle w:val="Style13ptBold"/>
          <w:rFonts w:asciiTheme="minorHAnsi" w:hAnsiTheme="minorHAnsi" w:cstheme="minorHAnsi"/>
        </w:rPr>
        <w:t>Ahmed 20</w:t>
      </w:r>
      <w:r w:rsidRPr="00B23CAA">
        <w:rPr>
          <w:rFonts w:asciiTheme="minorHAnsi" w:hAnsiTheme="minorHAnsi" w:cstheme="minorHAnsi"/>
        </w:rPr>
        <w:t xml:space="preserve"> A Kavum Ahmed 6-24-2020 "Decolonizing the vaccine" </w:t>
      </w:r>
      <w:hyperlink r:id="rId8" w:history="1">
        <w:r w:rsidRPr="00B23CAA">
          <w:rPr>
            <w:rStyle w:val="Hyperlink"/>
            <w:rFonts w:asciiTheme="minorHAnsi" w:hAnsiTheme="minorHAnsi" w:cstheme="minorHAnsi"/>
          </w:rPr>
          <w:t>https://africasacountry.com/2020/06/decolonizing-the-vaccine</w:t>
        </w:r>
      </w:hyperlink>
      <w:r w:rsidRPr="00B23CAA">
        <w:rPr>
          <w:rFonts w:asciiTheme="minorHAnsi" w:hAnsiTheme="minorHAnsi" w:cstheme="minorHAnsi"/>
        </w:rPr>
        <w:t xml:space="preserve"> (A. Kayum Ahmed is Division Director for Access and Accountability at the Open Society Public Health Program in New York and teaches at Columbia University Law School.)//Duong+Elmer </w:t>
      </w:r>
    </w:p>
    <w:p w14:paraId="10489F5D" w14:textId="77777777" w:rsidR="00C3390C" w:rsidRPr="00B23CAA" w:rsidRDefault="00C3390C" w:rsidP="00C3390C">
      <w:pPr>
        <w:rPr>
          <w:rFonts w:asciiTheme="minorHAnsi" w:hAnsiTheme="minorHAnsi" w:cstheme="minorHAnsi"/>
          <w:sz w:val="16"/>
        </w:rPr>
      </w:pPr>
      <w:r w:rsidRPr="00B23CAA">
        <w:rPr>
          <w:rFonts w:asciiTheme="minorHAnsi" w:hAnsiTheme="minorHAnsi" w:cstheme="minorHAnsi"/>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B23CAA">
        <w:rPr>
          <w:rFonts w:asciiTheme="minorHAnsi" w:hAnsiTheme="minorHAnsi" w:cstheme="minorHAnsi"/>
          <w:sz w:val="16"/>
        </w:rPr>
        <w:t>Germany</w:t>
      </w:r>
      <w:proofErr w:type="gramEnd"/>
      <w:r w:rsidRPr="00B23CAA">
        <w:rPr>
          <w:rFonts w:asciiTheme="minorHAnsi" w:hAnsiTheme="minorHAnsi" w:cstheme="minorHAnsi"/>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B23CAA">
        <w:rPr>
          <w:rFonts w:asciiTheme="minorHAnsi" w:hAnsiTheme="minorHAnsi" w:cstheme="minorHAnsi"/>
          <w:b/>
          <w:sz w:val="26"/>
          <w:highlight w:val="green"/>
          <w:u w:val="single"/>
        </w:rPr>
        <w:t>vaccine</w:t>
      </w:r>
      <w:r w:rsidRPr="00B23CAA">
        <w:rPr>
          <w:rFonts w:asciiTheme="minorHAnsi" w:hAnsiTheme="minorHAnsi" w:cstheme="minorHAnsi"/>
          <w:sz w:val="16"/>
        </w:rPr>
        <w:t xml:space="preserve"> (when it eventually becomes available) as </w:t>
      </w:r>
      <w:r w:rsidRPr="00B23CAA">
        <w:rPr>
          <w:rFonts w:asciiTheme="minorHAnsi" w:hAnsiTheme="minorHAnsi" w:cstheme="minorHAnsi"/>
          <w:b/>
          <w:sz w:val="26"/>
          <w:highlight w:val="green"/>
          <w:u w:val="single"/>
        </w:rPr>
        <w:t>an instrument of power deployed to exercise control</w:t>
      </w:r>
      <w:r w:rsidRPr="00B23CAA">
        <w:rPr>
          <w:rFonts w:asciiTheme="minorHAnsi" w:hAnsiTheme="minorHAnsi" w:cstheme="minorHAnsi"/>
          <w:sz w:val="16"/>
        </w:rPr>
        <w:t xml:space="preserve"> </w:t>
      </w:r>
      <w:r w:rsidRPr="00B23CAA">
        <w:rPr>
          <w:rFonts w:asciiTheme="minorHAnsi" w:hAnsiTheme="minorHAnsi" w:cstheme="minorHAnsi"/>
          <w:b/>
          <w:sz w:val="26"/>
          <w:highlight w:val="green"/>
          <w:u w:val="single"/>
          <w:bdr w:val="single" w:sz="4" w:space="0" w:color="auto"/>
        </w:rPr>
        <w:t>over who will live and who must die</w:t>
      </w:r>
      <w:r w:rsidRPr="00B23CAA">
        <w:rPr>
          <w:rFonts w:asciiTheme="minorHAnsi" w:hAnsiTheme="minorHAnsi" w:cstheme="minorHAnsi"/>
          <w:sz w:val="16"/>
        </w:rPr>
        <w:t xml:space="preserve">. </w:t>
      </w:r>
      <w:proofErr w:type="gramStart"/>
      <w:r w:rsidRPr="00B23CAA">
        <w:rPr>
          <w:rFonts w:asciiTheme="minorHAnsi" w:hAnsiTheme="minorHAnsi" w:cstheme="minorHAnsi"/>
          <w:sz w:val="16"/>
        </w:rPr>
        <w:t>In order to</w:t>
      </w:r>
      <w:proofErr w:type="gramEnd"/>
      <w:r w:rsidRPr="00B23CAA">
        <w:rPr>
          <w:rFonts w:asciiTheme="minorHAnsi" w:hAnsiTheme="minorHAnsi" w:cstheme="minorHAnsi"/>
          <w:sz w:val="16"/>
        </w:rPr>
        <w:t xml:space="preserve"> counter vaccine sovereignty, </w:t>
      </w:r>
      <w:r w:rsidRPr="00B23CAA">
        <w:rPr>
          <w:rFonts w:asciiTheme="minorHAnsi" w:hAnsiTheme="minorHAnsi" w:cstheme="minorHAnsi"/>
          <w:u w:val="single"/>
        </w:rPr>
        <w:t>we must decolonize the vaccine</w:t>
      </w:r>
      <w:r w:rsidRPr="00B23CAA">
        <w:rPr>
          <w:rFonts w:asciiTheme="minorHAnsi" w:hAnsiTheme="minorHAnsi" w:cstheme="minorHAnsi"/>
          <w:sz w:val="16"/>
        </w:rPr>
        <w:t xml:space="preserve">. Africans have a particular role to play in leading this decolonization process as subjects of colonialism and as objects of domination through coloniality. </w:t>
      </w:r>
      <w:r w:rsidRPr="00B23CAA">
        <w:rPr>
          <w:rFonts w:asciiTheme="minorHAnsi" w:hAnsiTheme="minorHAnsi" w:cstheme="minorHAnsi"/>
          <w:u w:val="single"/>
        </w:rPr>
        <w:t>Colonialism, as an expansion of territorial dominance, and coloniality, as the continued expression of Western imperialism after colonization, play out in the vaccine development space, most notably on the African continent.</w:t>
      </w:r>
      <w:r w:rsidRPr="00B23CAA">
        <w:rPr>
          <w:rFonts w:asciiTheme="minorHAnsi" w:hAnsiTheme="minorHAnsi" w:cstheme="minorHAnsi"/>
          <w:sz w:val="16"/>
        </w:rPr>
        <w:t xml:space="preserve"> </w:t>
      </w:r>
      <w:proofErr w:type="gramStart"/>
      <w:r w:rsidRPr="00B23CAA">
        <w:rPr>
          <w:rFonts w:asciiTheme="minorHAnsi" w:hAnsiTheme="minorHAnsi" w:cstheme="minorHAnsi"/>
          <w:sz w:val="16"/>
        </w:rPr>
        <w:t>So</w:t>
      </w:r>
      <w:proofErr w:type="gramEnd"/>
      <w:r w:rsidRPr="00B23CAA">
        <w:rPr>
          <w:rFonts w:asciiTheme="minorHAnsi" w:hAnsiTheme="minorHAnsi" w:cstheme="minorHAnsi"/>
          <w:sz w:val="16"/>
        </w:rPr>
        <w:t xml:space="preserve"> what does decolonizing the vaccine look like? And how do we decolonize something that does not yet exist? For Frantz Fanon, “</w:t>
      </w:r>
      <w:r w:rsidRPr="00B23CAA">
        <w:rPr>
          <w:rFonts w:asciiTheme="minorHAnsi" w:hAnsiTheme="minorHAnsi" w:cstheme="minorHAnsi"/>
          <w:b/>
          <w:sz w:val="26"/>
          <w:highlight w:val="green"/>
          <w:u w:val="single"/>
        </w:rPr>
        <w:t>Decolonization</w:t>
      </w:r>
      <w:r w:rsidRPr="00B23CAA">
        <w:rPr>
          <w:rFonts w:asciiTheme="minorHAnsi" w:hAnsiTheme="minorHAnsi" w:cstheme="minorHAnsi"/>
          <w:u w:val="single"/>
        </w:rPr>
        <w:t xml:space="preserve">, which sets out to change the order of the world, </w:t>
      </w:r>
      <w:r w:rsidRPr="00B23CAA">
        <w:rPr>
          <w:rFonts w:asciiTheme="minorHAnsi" w:hAnsiTheme="minorHAnsi" w:cstheme="minorHAnsi"/>
          <w:b/>
          <w:sz w:val="26"/>
          <w:highlight w:val="green"/>
          <w:u w:val="single"/>
        </w:rPr>
        <w:t>is</w:t>
      </w:r>
      <w:r w:rsidRPr="00B23CAA">
        <w:rPr>
          <w:rFonts w:asciiTheme="minorHAnsi" w:hAnsiTheme="minorHAnsi" w:cstheme="minorHAnsi"/>
          <w:u w:val="single"/>
        </w:rPr>
        <w:t xml:space="preserve">, obviously, a program of </w:t>
      </w:r>
      <w:r w:rsidRPr="00B23CAA">
        <w:rPr>
          <w:rFonts w:asciiTheme="minorHAnsi" w:hAnsiTheme="minorHAnsi" w:cstheme="minorHAnsi"/>
          <w:b/>
          <w:sz w:val="26"/>
          <w:highlight w:val="green"/>
          <w:u w:val="single"/>
        </w:rPr>
        <w:t>complete disorder</w:t>
      </w:r>
      <w:r w:rsidRPr="00B23CAA">
        <w:rPr>
          <w:rFonts w:asciiTheme="minorHAnsi" w:hAnsiTheme="minorHAnsi" w:cstheme="minorHAnsi"/>
          <w:u w:val="single"/>
        </w:rPr>
        <w:t xml:space="preserve">.” </w:t>
      </w:r>
      <w:r w:rsidRPr="00B23CAA">
        <w:rPr>
          <w:rFonts w:asciiTheme="minorHAnsi" w:hAnsiTheme="minorHAnsi" w:cstheme="minorHAnsi"/>
          <w:b/>
          <w:sz w:val="26"/>
          <w:highlight w:val="green"/>
          <w:u w:val="single"/>
        </w:rPr>
        <w:t>Acknowledging</w:t>
      </w:r>
      <w:r w:rsidRPr="00B23CAA">
        <w:rPr>
          <w:rFonts w:asciiTheme="minorHAnsi" w:hAnsiTheme="minorHAnsi" w:cstheme="minorHAnsi"/>
          <w:highlight w:val="green"/>
          <w:u w:val="single"/>
        </w:rPr>
        <w:t xml:space="preserve"> </w:t>
      </w:r>
      <w:r w:rsidRPr="00B23CAA">
        <w:rPr>
          <w:rFonts w:asciiTheme="minorHAnsi" w:hAnsiTheme="minorHAnsi" w:cstheme="minorHAnsi"/>
          <w:b/>
          <w:sz w:val="26"/>
          <w:highlight w:val="green"/>
          <w:u w:val="single"/>
        </w:rPr>
        <w:t>that the</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COVID-19 </w:t>
      </w:r>
      <w:r w:rsidRPr="00B23CAA">
        <w:rPr>
          <w:rFonts w:asciiTheme="minorHAnsi" w:hAnsiTheme="minorHAnsi" w:cstheme="minorHAnsi"/>
          <w:b/>
          <w:sz w:val="26"/>
          <w:highlight w:val="green"/>
          <w:u w:val="single"/>
        </w:rPr>
        <w:t>vaccine has been weaponized</w:t>
      </w:r>
      <w:r w:rsidRPr="00B23CAA">
        <w:rPr>
          <w:rFonts w:asciiTheme="minorHAnsi" w:hAnsiTheme="minorHAnsi" w:cstheme="minorHAnsi"/>
          <w:highlight w:val="green"/>
          <w:u w:val="single"/>
        </w:rPr>
        <w:t xml:space="preserve"> </w:t>
      </w:r>
      <w:r w:rsidRPr="00B23CAA">
        <w:rPr>
          <w:rFonts w:asciiTheme="minorHAnsi" w:hAnsiTheme="minorHAnsi" w:cstheme="minorHAnsi"/>
          <w:b/>
          <w:sz w:val="26"/>
          <w:highlight w:val="green"/>
          <w:u w:val="single"/>
        </w:rPr>
        <w:t>as an instrument of power</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by wealthy nations, </w:t>
      </w:r>
      <w:r w:rsidRPr="00B23CAA">
        <w:rPr>
          <w:rFonts w:asciiTheme="minorHAnsi" w:hAnsiTheme="minorHAnsi" w:cstheme="minorHAnsi"/>
          <w:b/>
          <w:sz w:val="26"/>
          <w:highlight w:val="green"/>
          <w:u w:val="single"/>
        </w:rPr>
        <w:t>decolonization</w:t>
      </w:r>
      <w:r w:rsidRPr="00B23CAA">
        <w:rPr>
          <w:rFonts w:asciiTheme="minorHAnsi" w:hAnsiTheme="minorHAnsi" w:cstheme="minorHAnsi"/>
          <w:highlight w:val="green"/>
          <w:u w:val="single"/>
        </w:rPr>
        <w:t xml:space="preserve"> </w:t>
      </w:r>
      <w:r w:rsidRPr="00B23CAA">
        <w:rPr>
          <w:rFonts w:asciiTheme="minorHAnsi" w:hAnsiTheme="minorHAnsi" w:cstheme="minorHAnsi"/>
          <w:b/>
          <w:sz w:val="26"/>
          <w:highlight w:val="green"/>
          <w:u w:val="single"/>
        </w:rPr>
        <w:t>requires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a Fanonian program of </w:t>
      </w:r>
      <w:r w:rsidRPr="00B23CAA">
        <w:rPr>
          <w:rFonts w:asciiTheme="minorHAnsi" w:hAnsiTheme="minorHAnsi" w:cstheme="minorHAnsi"/>
          <w:b/>
          <w:sz w:val="26"/>
          <w:highlight w:val="green"/>
          <w:u w:val="single"/>
        </w:rPr>
        <w:t>radical re-ordering.</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In the context of vaccine sovereignty, this re-ordering </w:t>
      </w:r>
      <w:r w:rsidRPr="00B23CAA">
        <w:rPr>
          <w:rFonts w:asciiTheme="minorHAnsi" w:hAnsiTheme="minorHAnsi" w:cstheme="minorHAnsi"/>
          <w:b/>
          <w:sz w:val="26"/>
          <w:highlight w:val="green"/>
          <w:u w:val="single"/>
        </w:rPr>
        <w:t>necessitates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the </w:t>
      </w:r>
      <w:r w:rsidRPr="00B23CAA">
        <w:rPr>
          <w:rFonts w:asciiTheme="minorHAnsi" w:hAnsiTheme="minorHAnsi" w:cstheme="minorHAnsi"/>
          <w:b/>
          <w:sz w:val="26"/>
          <w:highlight w:val="green"/>
          <w:u w:val="single"/>
        </w:rPr>
        <w:t>dismantling</w:t>
      </w:r>
      <w:r w:rsidRPr="00B23CAA">
        <w:rPr>
          <w:rFonts w:asciiTheme="minorHAnsi" w:hAnsiTheme="minorHAnsi" w:cstheme="minorHAnsi"/>
          <w:u w:val="single"/>
        </w:rPr>
        <w:t xml:space="preserve"> of the </w:t>
      </w:r>
      <w:r w:rsidRPr="00B23CAA">
        <w:rPr>
          <w:rFonts w:asciiTheme="minorHAnsi" w:hAnsiTheme="minorHAnsi" w:cstheme="minorHAnsi"/>
          <w:b/>
          <w:sz w:val="26"/>
          <w:highlight w:val="green"/>
          <w:u w:val="single"/>
        </w:rPr>
        <w:t>profit-driven biomedical system</w:t>
      </w:r>
      <w:r w:rsidRPr="00B23CAA">
        <w:rPr>
          <w:rFonts w:asciiTheme="minorHAnsi" w:hAnsiTheme="minorHAnsi" w:cstheme="minorHAnsi"/>
          <w:u w:val="single"/>
        </w:rPr>
        <w:t xml:space="preserve">. This program starts with </w:t>
      </w:r>
      <w:r w:rsidRPr="00B23CAA">
        <w:rPr>
          <w:rFonts w:asciiTheme="minorHAnsi" w:hAnsiTheme="minorHAnsi" w:cstheme="minorHAnsi"/>
          <w:b/>
          <w:sz w:val="26"/>
          <w:highlight w:val="green"/>
          <w:u w:val="single"/>
        </w:rPr>
        <w:t>de-linking from</w:t>
      </w:r>
      <w:r w:rsidRPr="00B23CAA">
        <w:rPr>
          <w:rFonts w:asciiTheme="minorHAnsi" w:hAnsiTheme="minorHAnsi" w:cstheme="minorHAnsi"/>
          <w:highlight w:val="green"/>
          <w:u w:val="single"/>
        </w:rPr>
        <w:t xml:space="preserve"> </w:t>
      </w:r>
      <w:r w:rsidRPr="00B23CAA">
        <w:rPr>
          <w:rFonts w:asciiTheme="minorHAnsi" w:hAnsiTheme="minorHAnsi" w:cstheme="minorHAnsi"/>
          <w:b/>
          <w:sz w:val="26"/>
          <w:highlight w:val="green"/>
          <w:u w:val="single"/>
          <w:bdr w:val="single" w:sz="4" w:space="0" w:color="auto"/>
        </w:rPr>
        <w:t>Euro-American constructions of knowledge and power</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that reinforce vaccine sovereignty through the profit-driven biomedical system.</w:t>
      </w:r>
      <w:r w:rsidRPr="00B23CAA">
        <w:rPr>
          <w:rFonts w:asciiTheme="minorHAnsi" w:hAnsiTheme="minorHAnsi" w:cstheme="minorHAnsi"/>
          <w:sz w:val="16"/>
        </w:rPr>
        <w:t xml:space="preserve"> Advocacy campaigns such as the “People’s Vaccine”, which calls for guaranteed free access to COVID-19 vaccines, </w:t>
      </w:r>
      <w:proofErr w:type="gramStart"/>
      <w:r w:rsidRPr="00B23CAA">
        <w:rPr>
          <w:rFonts w:asciiTheme="minorHAnsi" w:hAnsiTheme="minorHAnsi" w:cstheme="minorHAnsi"/>
          <w:sz w:val="16"/>
        </w:rPr>
        <w:t>diagnostics</w:t>
      </w:r>
      <w:proofErr w:type="gramEnd"/>
      <w:r w:rsidRPr="00B23CAA">
        <w:rPr>
          <w:rFonts w:asciiTheme="minorHAnsi" w:hAnsiTheme="minorHAnsi" w:cstheme="minorHAnsi"/>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B23CAA">
        <w:rPr>
          <w:rFonts w:asciiTheme="minorHAnsi" w:hAnsiTheme="minorHAnsi" w:cstheme="minorHAnsi"/>
          <w:u w:val="single"/>
        </w:rPr>
        <w:t>These efforts collectively advance delinking and move us closer toward the re-ordering of systems of power</w:t>
      </w:r>
      <w:r w:rsidRPr="00B23CAA">
        <w:rPr>
          <w:rFonts w:asciiTheme="minorHAnsi" w:hAnsiTheme="minorHAnsi" w:cstheme="minorHAnsi"/>
          <w:sz w:val="16"/>
        </w:rPr>
        <w:t xml:space="preserve">. The opportunity for disorder is paradoxically enabled by the COVID-19 pandemic, which has permitted moments of existential reflection </w:t>
      </w:r>
      <w:proofErr w:type="gramStart"/>
      <w:r w:rsidRPr="00B23CAA">
        <w:rPr>
          <w:rFonts w:asciiTheme="minorHAnsi" w:hAnsiTheme="minorHAnsi" w:cstheme="minorHAnsi"/>
          <w:sz w:val="16"/>
        </w:rPr>
        <w:t>in the midst of</w:t>
      </w:r>
      <w:proofErr w:type="gramEnd"/>
      <w:r w:rsidRPr="00B23CAA">
        <w:rPr>
          <w:rFonts w:asciiTheme="minorHAnsi" w:hAnsiTheme="minorHAnsi" w:cstheme="minorHAnsi"/>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B23CAA">
        <w:rPr>
          <w:rFonts w:asciiTheme="minorHAnsi" w:hAnsiTheme="minorHAnsi" w:cstheme="minorHAnsi"/>
          <w:sz w:val="16"/>
        </w:rPr>
        <w:t>supremacy, and</w:t>
      </w:r>
      <w:proofErr w:type="gramEnd"/>
      <w:r w:rsidRPr="00B23CAA">
        <w:rPr>
          <w:rFonts w:asciiTheme="minorHAnsi" w:hAnsiTheme="minorHAnsi" w:cstheme="minorHAnsi"/>
          <w:sz w:val="16"/>
        </w:rPr>
        <w:t xml:space="preserve"> understand the pernicious nature of European altruism. By reinforcing the current system of vaccine research, </w:t>
      </w:r>
      <w:proofErr w:type="gramStart"/>
      <w:r w:rsidRPr="00B23CAA">
        <w:rPr>
          <w:rFonts w:asciiTheme="minorHAnsi" w:hAnsiTheme="minorHAnsi" w:cstheme="minorHAnsi"/>
          <w:sz w:val="16"/>
        </w:rPr>
        <w:t>development</w:t>
      </w:r>
      <w:proofErr w:type="gramEnd"/>
      <w:r w:rsidRPr="00B23CAA">
        <w:rPr>
          <w:rFonts w:asciiTheme="minorHAnsi" w:hAnsiTheme="minorHAnsi" w:cstheme="minorHAnsi"/>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0045EE8C" w14:textId="56D37030" w:rsidR="00281420" w:rsidRPr="00B23CAA" w:rsidRDefault="004B66DD" w:rsidP="00281420">
      <w:pPr>
        <w:pStyle w:val="Heading4"/>
        <w:rPr>
          <w:rFonts w:asciiTheme="minorHAnsi" w:hAnsiTheme="minorHAnsi" w:cstheme="minorHAnsi"/>
        </w:rPr>
      </w:pPr>
      <w:r w:rsidRPr="00B23CAA">
        <w:rPr>
          <w:rFonts w:asciiTheme="minorHAnsi" w:hAnsiTheme="minorHAnsi" w:cstheme="minorHAnsi"/>
        </w:rPr>
        <w:t>2</w:t>
      </w:r>
      <w:r w:rsidR="00281420" w:rsidRPr="00B23CAA">
        <w:rPr>
          <w:rFonts w:asciiTheme="minorHAnsi" w:hAnsiTheme="minorHAnsi" w:cstheme="minorHAnsi"/>
        </w:rPr>
        <w:t xml:space="preserve"> impacts:</w:t>
      </w:r>
    </w:p>
    <w:p w14:paraId="15DD1859" w14:textId="77777777" w:rsidR="00281420" w:rsidRPr="00B23CAA" w:rsidRDefault="00281420" w:rsidP="00281420">
      <w:pPr>
        <w:rPr>
          <w:rFonts w:asciiTheme="minorHAnsi" w:hAnsiTheme="minorHAnsi" w:cstheme="minorHAnsi"/>
          <w:sz w:val="16"/>
        </w:rPr>
      </w:pPr>
    </w:p>
    <w:p w14:paraId="5DFBDD9B"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1] Only innovation now solves </w:t>
      </w:r>
      <w:r w:rsidRPr="00B23CAA">
        <w:rPr>
          <w:rFonts w:asciiTheme="minorHAnsi" w:hAnsiTheme="minorHAnsi" w:cstheme="minorHAnsi"/>
          <w:u w:val="single"/>
        </w:rPr>
        <w:t>AMR super-bugs</w:t>
      </w:r>
      <w:r w:rsidRPr="00B23CAA">
        <w:rPr>
          <w:rFonts w:asciiTheme="minorHAnsi" w:hAnsiTheme="minorHAnsi" w:cstheme="minorHAnsi"/>
        </w:rPr>
        <w:t xml:space="preserve"> -- </w:t>
      </w:r>
      <w:r w:rsidRPr="00B23CAA">
        <w:rPr>
          <w:rFonts w:asciiTheme="minorHAnsi" w:hAnsiTheme="minorHAnsi" w:cstheme="minorHAnsi"/>
          <w:u w:val="single"/>
        </w:rPr>
        <w:t>timeframe’s key</w:t>
      </w:r>
      <w:r w:rsidRPr="00B23CAA">
        <w:rPr>
          <w:rFonts w:asciiTheme="minorHAnsi" w:hAnsiTheme="minorHAnsi" w:cstheme="minorHAnsi"/>
        </w:rPr>
        <w:t xml:space="preserve">. </w:t>
      </w:r>
    </w:p>
    <w:p w14:paraId="22717243"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Sobti 19</w:t>
      </w:r>
      <w:r w:rsidRPr="00B23CAA">
        <w:rPr>
          <w:rFonts w:asciiTheme="minorHAnsi" w:hAnsiTheme="minorHAnsi" w:cstheme="min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9" w:history="1">
        <w:r w:rsidRPr="00B23CAA">
          <w:rPr>
            <w:rStyle w:val="Hyperlink"/>
            <w:rFonts w:asciiTheme="minorHAnsi" w:hAnsiTheme="minorHAnsi" w:cstheme="minorHAnsi"/>
          </w:rPr>
          <w:t>https://abcnews.go.com/Health/amidst-superbug-crisis-scientists-urge-innovation/story?id=62763415</w:t>
        </w:r>
      </w:hyperlink>
      <w:r w:rsidRPr="00B23CAA">
        <w:rPr>
          <w:rFonts w:asciiTheme="minorHAnsi" w:hAnsiTheme="minorHAnsi" w:cstheme="minorHAnsi"/>
        </w:rPr>
        <w:t xml:space="preserve">] Dhruv </w:t>
      </w:r>
    </w:p>
    <w:p w14:paraId="7539300E" w14:textId="77777777" w:rsidR="00281420" w:rsidRPr="00B23CAA" w:rsidRDefault="008D4092" w:rsidP="00281420">
      <w:pPr>
        <w:rPr>
          <w:rFonts w:asciiTheme="minorHAnsi" w:hAnsiTheme="minorHAnsi" w:cstheme="minorHAnsi"/>
          <w:sz w:val="16"/>
        </w:rPr>
      </w:pPr>
      <w:hyperlink r:id="rId10" w:tgtFrame="_blank" w:history="1">
        <w:r w:rsidR="00281420" w:rsidRPr="00B23CAA">
          <w:rPr>
            <w:rStyle w:val="StyleUnderline"/>
            <w:rFonts w:asciiTheme="minorHAnsi" w:hAnsiTheme="minorHAnsi" w:cstheme="minorHAnsi"/>
          </w:rPr>
          <w:t>The United Nations</w:t>
        </w:r>
      </w:hyperlink>
      <w:r w:rsidR="00281420" w:rsidRPr="00B23CAA">
        <w:rPr>
          <w:rFonts w:asciiTheme="minorHAnsi" w:hAnsiTheme="minorHAnsi" w:cstheme="minorHAnsi"/>
        </w:rPr>
        <w:t xml:space="preserve"> </w:t>
      </w:r>
      <w:r w:rsidR="00281420" w:rsidRPr="00B23CAA">
        <w:rPr>
          <w:rFonts w:asciiTheme="minorHAnsi" w:hAnsiTheme="minorHAnsi" w:cstheme="minorHAnsi"/>
          <w:sz w:val="16"/>
        </w:rPr>
        <w:t xml:space="preserve">has </w:t>
      </w:r>
      <w:r w:rsidR="00281420" w:rsidRPr="00B23CAA">
        <w:rPr>
          <w:rStyle w:val="StyleUnderline"/>
          <w:rFonts w:asciiTheme="minorHAnsi" w:hAnsiTheme="minorHAnsi" w:cstheme="minorHAnsi"/>
        </w:rPr>
        <w:t xml:space="preserve">called </w:t>
      </w:r>
      <w:r w:rsidR="00281420" w:rsidRPr="00B23CAA">
        <w:rPr>
          <w:rStyle w:val="Emphasis"/>
          <w:rFonts w:asciiTheme="minorHAnsi" w:hAnsiTheme="minorHAnsi" w:cstheme="minorHAnsi"/>
        </w:rPr>
        <w:t>antimicrobial resistance</w:t>
      </w:r>
      <w:r w:rsidR="00281420" w:rsidRPr="00B23CAA">
        <w:rPr>
          <w:rStyle w:val="StyleUnderline"/>
          <w:rFonts w:asciiTheme="minorHAnsi" w:hAnsiTheme="minorHAnsi" w:cstheme="minorHAnsi"/>
        </w:rPr>
        <w:t xml:space="preserve"> a “</w:t>
      </w:r>
      <w:r w:rsidR="00281420" w:rsidRPr="00B23CAA">
        <w:rPr>
          <w:rStyle w:val="Emphasis"/>
          <w:rFonts w:asciiTheme="minorHAnsi" w:hAnsiTheme="minorHAnsi" w:cstheme="minorHAnsi"/>
        </w:rPr>
        <w:t>global crisis</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 xml:space="preserve">With the </w:t>
      </w:r>
      <w:hyperlink r:id="rId11" w:tgtFrame="_blank" w:history="1">
        <w:r w:rsidR="00281420" w:rsidRPr="00B23CAA">
          <w:rPr>
            <w:rStyle w:val="StyleUnderline"/>
            <w:rFonts w:asciiTheme="minorHAnsi" w:hAnsiTheme="minorHAnsi" w:cstheme="minorHAnsi"/>
          </w:rPr>
          <w:t>rise in superbugs</w:t>
        </w:r>
      </w:hyperlink>
      <w:r w:rsidR="00281420" w:rsidRPr="00B23CAA">
        <w:rPr>
          <w:rStyle w:val="StyleUnderline"/>
          <w:rFonts w:asciiTheme="minorHAnsi" w:hAnsiTheme="minorHAnsi" w:cstheme="minorHAnsi"/>
        </w:rPr>
        <w:t xml:space="preserve"> across the globe</w:t>
      </w:r>
      <w:r w:rsidR="00281420" w:rsidRPr="00B23CAA">
        <w:rPr>
          <w:rFonts w:asciiTheme="minorHAnsi" w:hAnsiTheme="minorHAnsi" w:cstheme="minorHAnsi"/>
          <w:sz w:val="16"/>
        </w:rPr>
        <w:t xml:space="preserve">, common </w:t>
      </w:r>
      <w:r w:rsidR="00281420" w:rsidRPr="00B23CAA">
        <w:rPr>
          <w:rStyle w:val="StyleUnderline"/>
          <w:rFonts w:asciiTheme="minorHAnsi" w:hAnsiTheme="minorHAnsi" w:cstheme="minorHAnsi"/>
        </w:rPr>
        <w:t>infections are becoming harder to treat</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and lifesaving procedures riskier</w:t>
      </w:r>
      <w:r w:rsidR="00281420" w:rsidRPr="00B23CAA">
        <w:rPr>
          <w:rFonts w:asciiTheme="minorHAnsi" w:hAnsiTheme="minorHAnsi" w:cstheme="minorHAnsi"/>
          <w:sz w:val="16"/>
        </w:rPr>
        <w:t xml:space="preserve"> to perform. </w:t>
      </w:r>
      <w:r w:rsidR="00281420" w:rsidRPr="00B23CAA">
        <w:rPr>
          <w:rStyle w:val="Emphasis"/>
          <w:rFonts w:asciiTheme="minorHAnsi" w:hAnsiTheme="minorHAnsi" w:cstheme="minorHAnsi"/>
        </w:rPr>
        <w:t>Drug-resistant infections</w:t>
      </w:r>
      <w:r w:rsidR="00281420" w:rsidRPr="00B23CAA">
        <w:rPr>
          <w:rStyle w:val="StyleUnderline"/>
          <w:rFonts w:asciiTheme="minorHAnsi" w:hAnsiTheme="minorHAnsi" w:cstheme="minorHAnsi"/>
        </w:rPr>
        <w:t xml:space="preserve"> result in</w:t>
      </w:r>
      <w:r w:rsidR="00281420" w:rsidRPr="00B23CAA">
        <w:rPr>
          <w:rFonts w:asciiTheme="minorHAnsi" w:hAnsiTheme="minorHAnsi" w:cstheme="minorHAnsi"/>
          <w:sz w:val="16"/>
        </w:rPr>
        <w:t xml:space="preserve"> about </w:t>
      </w:r>
      <w:r w:rsidR="00281420" w:rsidRPr="00B23CAA">
        <w:rPr>
          <w:rStyle w:val="StyleUnderline"/>
          <w:rFonts w:asciiTheme="minorHAnsi" w:hAnsiTheme="minorHAnsi" w:cstheme="minorHAnsi"/>
        </w:rPr>
        <w:t>700,000 deaths per year</w:t>
      </w:r>
      <w:r w:rsidR="00281420" w:rsidRPr="00B23CAA">
        <w:rPr>
          <w:rFonts w:asciiTheme="minorHAnsi" w:hAnsiTheme="minorHAnsi" w:cstheme="minorHAnsi"/>
          <w:sz w:val="16"/>
        </w:rPr>
        <w:t xml:space="preserve">, with at least 230,000 of those deaths due to multidrug resistant tuberculosis, </w:t>
      </w:r>
      <w:hyperlink r:id="rId12" w:tgtFrame="_blank" w:history="1">
        <w:r w:rsidR="00281420" w:rsidRPr="00B23CAA">
          <w:rPr>
            <w:rStyle w:val="StyleUnderline"/>
            <w:rFonts w:asciiTheme="minorHAnsi" w:hAnsiTheme="minorHAnsi" w:cstheme="minorHAnsi"/>
          </w:rPr>
          <w:t>according to</w:t>
        </w:r>
        <w:r w:rsidR="00281420" w:rsidRPr="00B23CAA">
          <w:rPr>
            <w:rStyle w:val="Hyperlink"/>
            <w:rFonts w:asciiTheme="minorHAnsi" w:hAnsiTheme="minorHAnsi" w:cstheme="minorHAnsi"/>
            <w:sz w:val="16"/>
          </w:rPr>
          <w:t xml:space="preserve"> a groundbreaking report from </w:t>
        </w:r>
        <w:r w:rsidR="00281420" w:rsidRPr="00B23CAA">
          <w:rPr>
            <w:rStyle w:val="StyleUnderline"/>
            <w:rFonts w:asciiTheme="minorHAnsi" w:hAnsiTheme="minorHAnsi" w:cstheme="minorHAnsi"/>
          </w:rPr>
          <w:t>the World Health Organization (WHO).</w:t>
        </w:r>
      </w:hyperlink>
      <w:r w:rsidR="00281420" w:rsidRPr="00B23CAA">
        <w:rPr>
          <w:rFonts w:asciiTheme="minorHAnsi" w:hAnsiTheme="minorHAnsi" w:cstheme="minorHAnsi"/>
          <w:sz w:val="16"/>
        </w:rPr>
        <w:t xml:space="preserve"> Given that antibiotic resistance is present in every country, </w:t>
      </w:r>
      <w:r w:rsidR="00281420" w:rsidRPr="00B23CAA">
        <w:rPr>
          <w:rStyle w:val="StyleUnderline"/>
          <w:rFonts w:asciiTheme="minorHAnsi" w:hAnsiTheme="minorHAnsi" w:cstheme="minorHAnsi"/>
        </w:rPr>
        <w:t>antimicrobial resistance</w:t>
      </w:r>
      <w:r w:rsidR="00281420" w:rsidRPr="00B23CAA">
        <w:rPr>
          <w:rFonts w:asciiTheme="minorHAnsi" w:hAnsiTheme="minorHAnsi" w:cstheme="minorHAnsi"/>
          <w:sz w:val="16"/>
        </w:rPr>
        <w:t xml:space="preserve"> (AMR) now </w:t>
      </w:r>
      <w:r w:rsidR="00281420" w:rsidRPr="00B23CAA">
        <w:rPr>
          <w:rStyle w:val="StyleUnderline"/>
          <w:rFonts w:asciiTheme="minorHAnsi" w:hAnsiTheme="minorHAnsi" w:cstheme="minorHAnsi"/>
        </w:rPr>
        <w:t xml:space="preserve">represents a </w:t>
      </w:r>
      <w:r w:rsidR="00281420" w:rsidRPr="00B23CAA">
        <w:rPr>
          <w:rStyle w:val="Emphasis"/>
          <w:rFonts w:asciiTheme="minorHAnsi" w:hAnsiTheme="minorHAnsi" w:cstheme="minorHAnsi"/>
        </w:rPr>
        <w:t>global health crisis</w:t>
      </w:r>
      <w:r w:rsidR="00281420" w:rsidRPr="00B23CAA">
        <w:rPr>
          <w:rFonts w:asciiTheme="minorHAnsi" w:hAnsiTheme="minorHAnsi" w:cstheme="minorHAnsi"/>
          <w:sz w:val="16"/>
        </w:rPr>
        <w:t xml:space="preserve">, according to the UN, which has urged immediate, coordinated and global action to prevent a potentially devastating health and financial crisis. </w:t>
      </w:r>
      <w:r w:rsidR="00281420" w:rsidRPr="00B23CAA">
        <w:rPr>
          <w:rStyle w:val="StyleUnderline"/>
          <w:rFonts w:asciiTheme="minorHAnsi" w:hAnsiTheme="minorHAnsi" w:cstheme="minorHAnsi"/>
        </w:rPr>
        <w:t xml:space="preserve">With the </w:t>
      </w:r>
      <w:r w:rsidR="00281420" w:rsidRPr="00B23CAA">
        <w:rPr>
          <w:rStyle w:val="Emphasis"/>
          <w:rFonts w:asciiTheme="minorHAnsi" w:hAnsiTheme="minorHAnsi" w:cstheme="minorHAnsi"/>
          <w:highlight w:val="green"/>
        </w:rPr>
        <w:t>rising</w:t>
      </w:r>
      <w:r w:rsidR="00281420" w:rsidRPr="00B23CAA">
        <w:rPr>
          <w:rStyle w:val="Emphasis"/>
          <w:rFonts w:asciiTheme="minorHAnsi" w:hAnsiTheme="minorHAnsi" w:cstheme="minorHAnsi"/>
        </w:rPr>
        <w:t xml:space="preserve"> rates</w:t>
      </w:r>
      <w:r w:rsidR="00281420" w:rsidRPr="00B23CAA">
        <w:rPr>
          <w:rStyle w:val="StyleUnderline"/>
          <w:rFonts w:asciiTheme="minorHAnsi" w:hAnsiTheme="minorHAnsi" w:cstheme="minorHAnsi"/>
        </w:rPr>
        <w:t xml:space="preserve"> of </w:t>
      </w:r>
      <w:r w:rsidR="00281420" w:rsidRPr="00B23CAA">
        <w:rPr>
          <w:rStyle w:val="StyleUnderline"/>
          <w:rFonts w:asciiTheme="minorHAnsi" w:hAnsiTheme="minorHAnsi" w:cstheme="minorHAnsi"/>
          <w:highlight w:val="green"/>
        </w:rPr>
        <w:t>AMR</w:t>
      </w:r>
      <w:r w:rsidR="00281420" w:rsidRPr="00B23CAA">
        <w:rPr>
          <w:rFonts w:asciiTheme="minorHAnsi" w:hAnsiTheme="minorHAnsi" w:cstheme="minorHAnsi"/>
          <w:sz w:val="16"/>
        </w:rPr>
        <w:t xml:space="preserve"> -- including antivirals, antibiotics, and antifungals -- </w:t>
      </w:r>
      <w:r w:rsidR="00281420" w:rsidRPr="00B23CAA">
        <w:rPr>
          <w:rStyle w:val="StyleUnderline"/>
          <w:rFonts w:asciiTheme="minorHAnsi" w:hAnsiTheme="minorHAnsi" w:cstheme="minorHAnsi"/>
        </w:rPr>
        <w:t xml:space="preserve">estimates from the WHO show that AMR may </w:t>
      </w:r>
      <w:r w:rsidR="00281420" w:rsidRPr="00B23CAA">
        <w:rPr>
          <w:rStyle w:val="StyleUnderline"/>
          <w:rFonts w:asciiTheme="minorHAnsi" w:hAnsiTheme="minorHAnsi" w:cstheme="minorHAnsi"/>
          <w:highlight w:val="green"/>
        </w:rPr>
        <w:t xml:space="preserve">cause </w:t>
      </w:r>
      <w:r w:rsidR="00281420" w:rsidRPr="00B23CAA">
        <w:rPr>
          <w:rStyle w:val="Emphasis"/>
          <w:rFonts w:asciiTheme="minorHAnsi" w:hAnsiTheme="minorHAnsi" w:cstheme="minorHAnsi"/>
          <w:highlight w:val="green"/>
        </w:rPr>
        <w:t>10 million deaths every year</w:t>
      </w:r>
      <w:r w:rsidR="00281420" w:rsidRPr="00B23CAA">
        <w:rPr>
          <w:rFonts w:asciiTheme="minorHAnsi" w:hAnsiTheme="minorHAnsi" w:cstheme="minorHAnsi"/>
          <w:sz w:val="16"/>
        </w:rPr>
        <w:t xml:space="preserve"> by 2050, send 24 million people into extreme poverty by 2030, </w:t>
      </w:r>
      <w:r w:rsidR="00281420" w:rsidRPr="00B23CAA">
        <w:rPr>
          <w:rStyle w:val="StyleUnderline"/>
          <w:rFonts w:asciiTheme="minorHAnsi" w:hAnsiTheme="minorHAnsi" w:cstheme="minorHAnsi"/>
        </w:rPr>
        <w:t>and lead to a financial crisis as severe as</w:t>
      </w:r>
      <w:r w:rsidR="00281420" w:rsidRPr="00B23CAA">
        <w:rPr>
          <w:rFonts w:asciiTheme="minorHAnsi" w:hAnsiTheme="minorHAnsi" w:cstheme="minorHAnsi"/>
          <w:sz w:val="16"/>
        </w:rPr>
        <w:t xml:space="preserve"> the on the U.S. experienced in </w:t>
      </w:r>
      <w:r w:rsidR="00281420" w:rsidRPr="00B23CAA">
        <w:rPr>
          <w:rStyle w:val="StyleUnderline"/>
          <w:rFonts w:asciiTheme="minorHAnsi" w:hAnsiTheme="minorHAnsi" w:cstheme="minorHAnsi"/>
        </w:rPr>
        <w:t>2008</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 xml:space="preserve">Antimicrobial </w:t>
      </w:r>
      <w:r w:rsidR="00281420" w:rsidRPr="00B23CAA">
        <w:rPr>
          <w:rStyle w:val="StyleUnderline"/>
          <w:rFonts w:asciiTheme="minorHAnsi" w:hAnsiTheme="minorHAnsi" w:cstheme="minorHAnsi"/>
          <w:highlight w:val="green"/>
        </w:rPr>
        <w:t>resistance develops when germs</w:t>
      </w:r>
      <w:r w:rsidR="00281420" w:rsidRPr="00B23CAA">
        <w:rPr>
          <w:rFonts w:asciiTheme="minorHAnsi" w:hAnsiTheme="minorHAnsi" w:cstheme="minorHAnsi"/>
          <w:sz w:val="16"/>
        </w:rPr>
        <w:t xml:space="preserve"> like bacteria and fungi </w:t>
      </w:r>
      <w:proofErr w:type="gramStart"/>
      <w:r w:rsidR="00281420" w:rsidRPr="00B23CAA">
        <w:rPr>
          <w:rFonts w:asciiTheme="minorHAnsi" w:hAnsiTheme="minorHAnsi" w:cstheme="minorHAnsi"/>
          <w:sz w:val="16"/>
        </w:rPr>
        <w:t>are able to</w:t>
      </w:r>
      <w:proofErr w:type="gramEnd"/>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highlight w:val="green"/>
        </w:rPr>
        <w:t>defeat</w:t>
      </w:r>
      <w:r w:rsidR="00281420" w:rsidRPr="00B23CAA">
        <w:rPr>
          <w:rFonts w:asciiTheme="minorHAnsi" w:hAnsiTheme="minorHAnsi" w:cstheme="minorHAnsi"/>
          <w:sz w:val="16"/>
        </w:rPr>
        <w:t xml:space="preserve"> the </w:t>
      </w:r>
      <w:r w:rsidR="00281420" w:rsidRPr="00B23CAA">
        <w:rPr>
          <w:rStyle w:val="StyleUnderline"/>
          <w:rFonts w:asciiTheme="minorHAnsi" w:hAnsiTheme="minorHAnsi" w:cstheme="minorHAnsi"/>
          <w:highlight w:val="green"/>
        </w:rPr>
        <w:t>drugs</w:t>
      </w:r>
      <w:r w:rsidR="00281420" w:rsidRPr="00B23CAA">
        <w:rPr>
          <w:rStyle w:val="StyleUnderline"/>
          <w:rFonts w:asciiTheme="minorHAnsi" w:hAnsiTheme="minorHAnsi" w:cstheme="minorHAnsi"/>
        </w:rPr>
        <w:t xml:space="preserve"> designed to kill them</w:t>
      </w:r>
      <w:r w:rsidR="00281420" w:rsidRPr="00B23CAA">
        <w:rPr>
          <w:rFonts w:asciiTheme="minorHAnsi" w:hAnsiTheme="minorHAnsi" w:cstheme="minorHAnsi"/>
          <w:sz w:val="16"/>
        </w:rPr>
        <w:t xml:space="preserve">,” according to the Centers for Disease Control and Prevention. Through a biologic “survival of the fittest,” </w:t>
      </w:r>
      <w:r w:rsidR="00281420" w:rsidRPr="00B23CAA">
        <w:rPr>
          <w:rStyle w:val="StyleUnderline"/>
          <w:rFonts w:asciiTheme="minorHAnsi" w:hAnsiTheme="minorHAnsi" w:cstheme="minorHAnsi"/>
        </w:rPr>
        <w:t>germs</w:t>
      </w:r>
      <w:r w:rsidR="00281420" w:rsidRPr="00B23CAA">
        <w:rPr>
          <w:rFonts w:asciiTheme="minorHAnsi" w:hAnsiTheme="minorHAnsi" w:cstheme="minorHAnsi"/>
          <w:sz w:val="16"/>
        </w:rPr>
        <w:t xml:space="preserve"> that are </w:t>
      </w:r>
      <w:r w:rsidR="00281420" w:rsidRPr="00B23CAA">
        <w:rPr>
          <w:rStyle w:val="StyleUnderline"/>
          <w:rFonts w:asciiTheme="minorHAnsi" w:hAnsiTheme="minorHAnsi" w:cstheme="minorHAnsi"/>
        </w:rPr>
        <w:t xml:space="preserve">not killed by antimicrobials and </w:t>
      </w:r>
      <w:r w:rsidR="00281420" w:rsidRPr="00B23CAA">
        <w:rPr>
          <w:rStyle w:val="Emphasis"/>
          <w:rFonts w:asciiTheme="minorHAnsi" w:hAnsiTheme="minorHAnsi" w:cstheme="minorHAnsi"/>
        </w:rPr>
        <w:t>continue to grow</w:t>
      </w:r>
      <w:r w:rsidR="00281420" w:rsidRPr="00B23CAA">
        <w:rPr>
          <w:rFonts w:asciiTheme="minorHAnsi" w:hAnsiTheme="minorHAnsi" w:cstheme="minorHAnsi"/>
          <w:sz w:val="16"/>
        </w:rPr>
        <w:t xml:space="preserve">. WHO explains that “poor infection control, inadequate sanitary conditions and inappropriate food handling encourage the spread” of AMR, </w:t>
      </w:r>
      <w:r w:rsidR="00281420" w:rsidRPr="00B23CAA">
        <w:rPr>
          <w:rStyle w:val="StyleUnderline"/>
          <w:rFonts w:asciiTheme="minorHAnsi" w:hAnsiTheme="minorHAnsi" w:cstheme="minorHAnsi"/>
        </w:rPr>
        <w:t>which can lead to “</w:t>
      </w:r>
      <w:proofErr w:type="gramStart"/>
      <w:r w:rsidR="00281420" w:rsidRPr="00B23CAA">
        <w:rPr>
          <w:rStyle w:val="Emphasis"/>
          <w:rFonts w:asciiTheme="minorHAnsi" w:hAnsiTheme="minorHAnsi" w:cstheme="minorHAnsi"/>
        </w:rPr>
        <w:t>superbugs.</w:t>
      </w:r>
      <w:proofErr w:type="gramEnd"/>
      <w:r w:rsidR="00281420" w:rsidRPr="00B23CAA">
        <w:rPr>
          <w:rFonts w:asciiTheme="minorHAnsi" w:hAnsiTheme="minorHAnsi" w:cstheme="minorHAnsi"/>
          <w:sz w:val="16"/>
        </w:rPr>
        <w:t xml:space="preserve">” Those superbugs require powerful and oftentimes more expensive antimicrobials to treat. Examples of </w:t>
      </w:r>
      <w:r w:rsidR="00281420" w:rsidRPr="00B23CAA">
        <w:rPr>
          <w:rStyle w:val="StyleUnderline"/>
          <w:rFonts w:asciiTheme="minorHAnsi" w:hAnsiTheme="minorHAnsi" w:cstheme="minorHAnsi"/>
        </w:rPr>
        <w:t>superbugs are far and</w:t>
      </w:r>
      <w:r w:rsidR="00281420" w:rsidRPr="00B23CAA">
        <w:rPr>
          <w:rFonts w:asciiTheme="minorHAnsi" w:hAnsiTheme="minorHAnsi" w:cstheme="minorHAnsi"/>
          <w:sz w:val="16"/>
        </w:rPr>
        <w:t xml:space="preserve"> </w:t>
      </w:r>
      <w:proofErr w:type="gramStart"/>
      <w:r w:rsidR="00281420" w:rsidRPr="00B23CAA">
        <w:rPr>
          <w:rStyle w:val="StyleUnderline"/>
          <w:rFonts w:asciiTheme="minorHAnsi" w:hAnsiTheme="minorHAnsi" w:cstheme="minorHAnsi"/>
        </w:rPr>
        <w:t>wide</w:t>
      </w:r>
      <w:r w:rsidR="00281420" w:rsidRPr="00B23CAA">
        <w:rPr>
          <w:rFonts w:asciiTheme="minorHAnsi" w:hAnsiTheme="minorHAnsi" w:cstheme="minorHAnsi"/>
          <w:sz w:val="16"/>
        </w:rPr>
        <w:t>, and</w:t>
      </w:r>
      <w:proofErr w:type="gramEnd"/>
      <w:r w:rsidR="00281420" w:rsidRPr="00B23CAA">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281420" w:rsidRPr="00B23CAA">
        <w:rPr>
          <w:rFonts w:asciiTheme="minorHAnsi" w:hAnsiTheme="minorHAnsi" w:cstheme="minorHAnsi"/>
          <w:sz w:val="16"/>
        </w:rPr>
        <w:t>a number of</w:t>
      </w:r>
      <w:proofErr w:type="gramEnd"/>
      <w:r w:rsidR="00281420" w:rsidRPr="00B23CAA">
        <w:rPr>
          <w:rFonts w:asciiTheme="minorHAnsi" w:hAnsiTheme="minorHAnsi" w:cstheme="minorHAnsi"/>
          <w:sz w:val="16"/>
        </w:rPr>
        <w:t xml:space="preserve"> people with HIV and malaria. </w:t>
      </w:r>
      <w:r w:rsidR="00281420" w:rsidRPr="00B23CAA">
        <w:rPr>
          <w:rFonts w:asciiTheme="minorHAnsi" w:hAnsiTheme="minorHAnsi" w:cstheme="minorHAnsi"/>
          <w:sz w:val="16"/>
          <w:szCs w:val="18"/>
        </w:rPr>
        <w:t xml:space="preserve">The people at the </w:t>
      </w:r>
      <w:hyperlink r:id="rId13" w:tgtFrame="_blank" w:history="1">
        <w:r w:rsidR="00281420" w:rsidRPr="00B23CAA">
          <w:rPr>
            <w:rStyle w:val="Hyperlink"/>
            <w:rFonts w:asciiTheme="minorHAnsi" w:hAnsiTheme="minorHAnsi" w:cstheme="minorHAnsi"/>
            <w:sz w:val="16"/>
            <w:szCs w:val="18"/>
          </w:rPr>
          <w:t>highest risk for AMR</w:t>
        </w:r>
      </w:hyperlink>
      <w:r w:rsidR="00281420" w:rsidRPr="00B23CAA">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4" w:history="1">
        <w:r w:rsidR="00281420" w:rsidRPr="00B23CAA">
          <w:rPr>
            <w:rStyle w:val="Hyperlink"/>
            <w:rFonts w:asciiTheme="minorHAnsi" w:hAnsiTheme="minorHAnsi" w:cstheme="minorHAnsi"/>
            <w:sz w:val="16"/>
            <w:szCs w:val="18"/>
          </w:rPr>
          <w:t>(MORE: Melissa Rivers talks about her father's suicide with Dr. Jennifer Ashton)</w:t>
        </w:r>
      </w:hyperlink>
      <w:r w:rsidR="00281420" w:rsidRPr="00B23CAA">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281420" w:rsidRPr="00B23CAA">
        <w:rPr>
          <w:rFonts w:asciiTheme="minorHAnsi" w:hAnsiTheme="minorHAnsi" w:cstheme="minorHAnsi"/>
          <w:sz w:val="16"/>
          <w:szCs w:val="18"/>
        </w:rPr>
        <w:t>patient, and</w:t>
      </w:r>
      <w:proofErr w:type="gramEnd"/>
      <w:r w:rsidR="00281420" w:rsidRPr="00B23CAA">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281420" w:rsidRPr="00B23CAA">
        <w:rPr>
          <w:rFonts w:asciiTheme="minorHAnsi" w:hAnsiTheme="minorHAnsi" w:cstheme="minorHAnsi"/>
          <w:sz w:val="16"/>
          <w:szCs w:val="18"/>
        </w:rPr>
        <w:t>AMR.</w:t>
      </w:r>
      <w:proofErr w:type="gramEnd"/>
      <w:r w:rsidR="00281420" w:rsidRPr="00B23CAA">
        <w:rPr>
          <w:rFonts w:asciiTheme="minorHAnsi" w:hAnsiTheme="minorHAnsi" w:cstheme="minorHAnsi"/>
          <w:sz w:val="16"/>
          <w:szCs w:val="18"/>
        </w:rPr>
        <w:t xml:space="preserve"> </w:t>
      </w:r>
      <w:r w:rsidR="00281420" w:rsidRPr="00B23CAA">
        <w:rPr>
          <w:rFonts w:asciiTheme="minorHAnsi" w:hAnsiTheme="minorHAnsi" w:cstheme="minorHAnsi"/>
          <w:sz w:val="16"/>
        </w:rPr>
        <w:t xml:space="preserve">Noting these trends, </w:t>
      </w:r>
      <w:r w:rsidR="00281420" w:rsidRPr="00B23CAA">
        <w:rPr>
          <w:rStyle w:val="StyleUnderline"/>
          <w:rFonts w:asciiTheme="minorHAnsi" w:hAnsiTheme="minorHAnsi" w:cstheme="minorHAnsi"/>
          <w:highlight w:val="green"/>
        </w:rPr>
        <w:t xml:space="preserve">the WHO </w:t>
      </w:r>
      <w:r w:rsidR="00281420" w:rsidRPr="00B23CAA">
        <w:rPr>
          <w:rStyle w:val="StyleUnderline"/>
          <w:rFonts w:asciiTheme="minorHAnsi" w:hAnsiTheme="minorHAnsi" w:cstheme="minorHAnsi"/>
        </w:rPr>
        <w:t xml:space="preserve">has </w:t>
      </w:r>
      <w:r w:rsidR="00281420" w:rsidRPr="00B23CAA">
        <w:rPr>
          <w:rStyle w:val="StyleUnderline"/>
          <w:rFonts w:asciiTheme="minorHAnsi" w:hAnsiTheme="minorHAnsi" w:cstheme="minorHAnsi"/>
          <w:highlight w:val="green"/>
        </w:rPr>
        <w:t>urged</w:t>
      </w:r>
      <w:r w:rsidR="00281420" w:rsidRPr="00B23CAA">
        <w:rPr>
          <w:rStyle w:val="StyleUnderline"/>
          <w:rFonts w:asciiTheme="minorHAnsi" w:hAnsiTheme="minorHAnsi" w:cstheme="minorHAnsi"/>
        </w:rPr>
        <w:t xml:space="preserve"> for</w:t>
      </w:r>
      <w:r w:rsidR="00281420" w:rsidRPr="00B23CAA">
        <w:rPr>
          <w:rFonts w:asciiTheme="minorHAnsi" w:hAnsiTheme="minorHAnsi" w:cstheme="minorHAnsi"/>
          <w:sz w:val="16"/>
        </w:rPr>
        <w:t xml:space="preserve"> “</w:t>
      </w:r>
      <w:r w:rsidR="00281420" w:rsidRPr="00B23CAA">
        <w:rPr>
          <w:rStyle w:val="Emphasis"/>
          <w:rFonts w:asciiTheme="minorHAnsi" w:hAnsiTheme="minorHAnsi" w:cstheme="minorHAnsi"/>
        </w:rPr>
        <w:t>coordinated action</w:t>
      </w:r>
      <w:r w:rsidR="00281420" w:rsidRPr="00B23CAA">
        <w:rPr>
          <w:rStyle w:val="StyleUnderline"/>
          <w:rFonts w:asciiTheme="minorHAnsi" w:hAnsiTheme="minorHAnsi" w:cstheme="minorHAnsi"/>
        </w:rPr>
        <w:t>...to minimize the emergence and spread of antimicrobial resistance</w:t>
      </w:r>
      <w:r w:rsidR="00281420" w:rsidRPr="00B23CAA">
        <w:rPr>
          <w:rFonts w:asciiTheme="minorHAnsi" w:hAnsiTheme="minorHAnsi" w:cstheme="minorHAnsi"/>
          <w:sz w:val="16"/>
        </w:rPr>
        <w:t xml:space="preserve">.” It urges all countries to make national action plans, </w:t>
      </w:r>
      <w:r w:rsidR="00281420" w:rsidRPr="00B23CAA">
        <w:rPr>
          <w:rStyle w:val="StyleUnderline"/>
          <w:rFonts w:asciiTheme="minorHAnsi" w:hAnsiTheme="minorHAnsi" w:cstheme="minorHAnsi"/>
        </w:rPr>
        <w:t xml:space="preserve">with a focus on the </w:t>
      </w:r>
      <w:r w:rsidR="00281420" w:rsidRPr="00B23CAA">
        <w:rPr>
          <w:rStyle w:val="StyleUnderline"/>
          <w:rFonts w:asciiTheme="minorHAnsi" w:hAnsiTheme="minorHAnsi" w:cstheme="minorHAnsi"/>
          <w:highlight w:val="green"/>
        </w:rPr>
        <w:t xml:space="preserve">development of </w:t>
      </w:r>
      <w:r w:rsidR="00281420" w:rsidRPr="00B23CAA">
        <w:rPr>
          <w:rStyle w:val="Emphasis"/>
          <w:rFonts w:asciiTheme="minorHAnsi" w:hAnsiTheme="minorHAnsi" w:cstheme="minorHAnsi"/>
          <w:highlight w:val="green"/>
        </w:rPr>
        <w:t>new</w:t>
      </w:r>
      <w:r w:rsidR="00281420" w:rsidRPr="00B23CAA">
        <w:rPr>
          <w:rStyle w:val="Emphasis"/>
          <w:rFonts w:asciiTheme="minorHAnsi" w:hAnsiTheme="minorHAnsi" w:cstheme="minorHAnsi"/>
        </w:rPr>
        <w:t xml:space="preserve"> antimicrobial </w:t>
      </w:r>
      <w:r w:rsidR="00281420" w:rsidRPr="00B23CAA">
        <w:rPr>
          <w:rStyle w:val="Emphasis"/>
          <w:rFonts w:asciiTheme="minorHAnsi" w:hAnsiTheme="minorHAnsi" w:cstheme="minorHAnsi"/>
          <w:highlight w:val="green"/>
        </w:rPr>
        <w:t>medications</w:t>
      </w:r>
      <w:r w:rsidR="00281420" w:rsidRPr="00B23CAA">
        <w:rPr>
          <w:rStyle w:val="StyleUnderline"/>
          <w:rFonts w:asciiTheme="minorHAnsi" w:hAnsiTheme="minorHAnsi" w:cstheme="minorHAnsi"/>
        </w:rPr>
        <w:t xml:space="preserve">, </w:t>
      </w:r>
      <w:r w:rsidR="00281420" w:rsidRPr="00B23CAA">
        <w:rPr>
          <w:rStyle w:val="Emphasis"/>
          <w:rFonts w:asciiTheme="minorHAnsi" w:hAnsiTheme="minorHAnsi" w:cstheme="minorHAnsi"/>
        </w:rPr>
        <w:t>vaccines</w:t>
      </w:r>
      <w:r w:rsidR="00281420" w:rsidRPr="00B23CAA">
        <w:rPr>
          <w:rStyle w:val="StyleUnderline"/>
          <w:rFonts w:asciiTheme="minorHAnsi" w:hAnsiTheme="minorHAnsi" w:cstheme="minorHAnsi"/>
        </w:rPr>
        <w:t>, and careful antimicrobial use</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Redfield emphasized</w:t>
      </w:r>
      <w:r w:rsidR="00281420" w:rsidRPr="00B23CAA">
        <w:rPr>
          <w:rFonts w:asciiTheme="minorHAnsi" w:hAnsiTheme="minorHAnsi" w:cstheme="minorHAnsi"/>
          <w:sz w:val="16"/>
        </w:rPr>
        <w:t xml:space="preserve"> the importance of </w:t>
      </w:r>
      <w:r w:rsidR="00281420" w:rsidRPr="00B23CAA">
        <w:rPr>
          <w:rStyle w:val="StyleUnderline"/>
          <w:rFonts w:asciiTheme="minorHAnsi" w:hAnsiTheme="minorHAnsi" w:cstheme="minorHAnsi"/>
        </w:rPr>
        <w:t>vaccination during the global superbug crisis</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stating</w:t>
      </w:r>
      <w:r w:rsidR="00281420" w:rsidRPr="00B23CAA">
        <w:rPr>
          <w:rFonts w:asciiTheme="minorHAnsi" w:hAnsiTheme="minorHAnsi" w:cstheme="minorHAnsi"/>
          <w:sz w:val="16"/>
        </w:rPr>
        <w:t xml:space="preserve"> that “</w:t>
      </w:r>
      <w:r w:rsidR="00281420" w:rsidRPr="00B23CAA">
        <w:rPr>
          <w:rStyle w:val="StyleUnderline"/>
          <w:rFonts w:asciiTheme="minorHAnsi" w:hAnsiTheme="minorHAnsi" w:cstheme="minorHAnsi"/>
        </w:rPr>
        <w:t xml:space="preserve">the </w:t>
      </w:r>
      <w:r w:rsidR="00281420" w:rsidRPr="00B23CAA">
        <w:rPr>
          <w:rStyle w:val="StyleUnderline"/>
          <w:rFonts w:asciiTheme="minorHAnsi" w:hAnsiTheme="minorHAnsi" w:cstheme="minorHAnsi"/>
          <w:highlight w:val="green"/>
        </w:rPr>
        <w:t>only way</w:t>
      </w:r>
      <w:r w:rsidR="00281420" w:rsidRPr="00B23CAA">
        <w:rPr>
          <w:rStyle w:val="StyleUnderline"/>
          <w:rFonts w:asciiTheme="minorHAnsi" w:hAnsiTheme="minorHAnsi" w:cstheme="minorHAnsi"/>
        </w:rPr>
        <w:t xml:space="preserve"> </w:t>
      </w:r>
      <w:r w:rsidR="00281420" w:rsidRPr="00B23CAA">
        <w:rPr>
          <w:rStyle w:val="StyleUnderline"/>
          <w:rFonts w:asciiTheme="minorHAnsi" w:hAnsiTheme="minorHAnsi" w:cstheme="minorHAnsi"/>
          <w:highlight w:val="green"/>
        </w:rPr>
        <w:t>we</w:t>
      </w:r>
      <w:r w:rsidR="00281420" w:rsidRPr="00B23CAA">
        <w:rPr>
          <w:rStyle w:val="StyleUnderline"/>
          <w:rFonts w:asciiTheme="minorHAnsi" w:hAnsiTheme="minorHAnsi" w:cstheme="minorHAnsi"/>
        </w:rPr>
        <w:t xml:space="preserve"> have to eliminate an </w:t>
      </w:r>
      <w:r w:rsidR="00281420" w:rsidRPr="00B23CAA">
        <w:rPr>
          <w:rStyle w:val="StyleUnderline"/>
          <w:rFonts w:asciiTheme="minorHAnsi" w:hAnsiTheme="minorHAnsi" w:cstheme="minorHAnsi"/>
          <w:highlight w:val="green"/>
        </w:rPr>
        <w:t>infection is vaccination</w:t>
      </w:r>
      <w:r w:rsidR="00281420" w:rsidRPr="00B23CAA">
        <w:rPr>
          <w:rFonts w:asciiTheme="minorHAnsi" w:hAnsiTheme="minorHAnsi" w:cstheme="minorHAnsi"/>
          <w:sz w:val="16"/>
        </w:rPr>
        <w:t xml:space="preserve">.” He added that </w:t>
      </w:r>
      <w:r w:rsidR="00281420" w:rsidRPr="00B23CAA">
        <w:rPr>
          <w:rStyle w:val="StyleUnderline"/>
          <w:rFonts w:asciiTheme="minorHAnsi" w:hAnsiTheme="minorHAnsi" w:cstheme="minorHAnsi"/>
        </w:rPr>
        <w:t xml:space="preserve">investing in </w:t>
      </w:r>
      <w:r w:rsidR="00281420" w:rsidRPr="00B23CAA">
        <w:rPr>
          <w:rStyle w:val="Emphasis"/>
          <w:rFonts w:asciiTheme="minorHAnsi" w:hAnsiTheme="minorHAnsi" w:cstheme="minorHAnsi"/>
          <w:highlight w:val="green"/>
        </w:rPr>
        <w:t>innovation is key to solving the crisis</w:t>
      </w:r>
      <w:r w:rsidR="00281420" w:rsidRPr="00B23CAA">
        <w:rPr>
          <w:rStyle w:val="Emphasis"/>
          <w:rFonts w:asciiTheme="minorHAnsi" w:hAnsiTheme="minorHAnsi" w:cstheme="minorHAnsi"/>
        </w:rPr>
        <w:t>.</w:t>
      </w:r>
      <w:r w:rsidR="00281420" w:rsidRPr="00B23CAA">
        <w:rPr>
          <w:rFonts w:asciiTheme="minorHAnsi" w:hAnsiTheme="minorHAnsi" w:cstheme="minorHAnsi"/>
          <w:sz w:val="16"/>
        </w:rPr>
        <w:t xml:space="preserve"> While WHO continues to advocate for superbug awareness, they warn that </w:t>
      </w:r>
      <w:r w:rsidR="00281420" w:rsidRPr="00B23CAA">
        <w:rPr>
          <w:rStyle w:val="StyleUnderline"/>
          <w:rFonts w:asciiTheme="minorHAnsi" w:hAnsiTheme="minorHAnsi" w:cstheme="minorHAnsi"/>
        </w:rPr>
        <w:t xml:space="preserve">AMR has reversed “a century of progress in health.” </w:t>
      </w:r>
      <w:r w:rsidR="00281420" w:rsidRPr="00B23CAA">
        <w:rPr>
          <w:rFonts w:asciiTheme="minorHAnsi" w:hAnsiTheme="minorHAnsi" w:cstheme="minorHAnsi"/>
          <w:sz w:val="16"/>
        </w:rPr>
        <w:t>The WHO added that “</w:t>
      </w:r>
      <w:r w:rsidR="00281420" w:rsidRPr="00B23CAA">
        <w:rPr>
          <w:rStyle w:val="StyleUnderline"/>
          <w:rFonts w:asciiTheme="minorHAnsi" w:hAnsiTheme="minorHAnsi" w:cstheme="minorHAnsi"/>
        </w:rPr>
        <w:t>the challenges of antimicrobial resistance</w:t>
      </w:r>
      <w:r w:rsidR="00281420" w:rsidRPr="00B23CAA">
        <w:rPr>
          <w:rFonts w:asciiTheme="minorHAnsi" w:hAnsiTheme="minorHAnsi" w:cstheme="minorHAnsi"/>
          <w:sz w:val="16"/>
        </w:rPr>
        <w:t xml:space="preserve">” </w:t>
      </w:r>
      <w:r w:rsidR="00281420" w:rsidRPr="00B23CAA">
        <w:rPr>
          <w:rStyle w:val="StyleUnderline"/>
          <w:rFonts w:asciiTheme="minorHAnsi" w:hAnsiTheme="minorHAnsi" w:cstheme="minorHAnsi"/>
        </w:rPr>
        <w:t>are</w:t>
      </w:r>
      <w:r w:rsidR="00281420" w:rsidRPr="00B23CAA">
        <w:rPr>
          <w:rFonts w:asciiTheme="minorHAnsi" w:hAnsiTheme="minorHAnsi" w:cstheme="minorHAnsi"/>
          <w:sz w:val="16"/>
        </w:rPr>
        <w:t xml:space="preserve"> “</w:t>
      </w:r>
      <w:r w:rsidR="00281420" w:rsidRPr="00B23CAA">
        <w:rPr>
          <w:rStyle w:val="Emphasis"/>
          <w:rFonts w:asciiTheme="minorHAnsi" w:hAnsiTheme="minorHAnsi" w:cstheme="minorHAnsi"/>
        </w:rPr>
        <w:t>not insurmountable</w:t>
      </w:r>
      <w:r w:rsidR="00281420" w:rsidRPr="00B23CAA">
        <w:rPr>
          <w:rFonts w:asciiTheme="minorHAnsi" w:hAnsiTheme="minorHAnsi" w:cstheme="minorHAnsi"/>
          <w:sz w:val="16"/>
        </w:rPr>
        <w:t xml:space="preserve">,” and that </w:t>
      </w:r>
      <w:r w:rsidR="00281420" w:rsidRPr="00B23CAA">
        <w:rPr>
          <w:rStyle w:val="StyleUnderline"/>
          <w:rFonts w:asciiTheme="minorHAnsi" w:hAnsiTheme="minorHAnsi" w:cstheme="minorHAnsi"/>
        </w:rPr>
        <w:t>coordinated action will</w:t>
      </w:r>
      <w:r w:rsidR="00281420" w:rsidRPr="00B23CAA">
        <w:rPr>
          <w:rFonts w:asciiTheme="minorHAnsi" w:hAnsiTheme="minorHAnsi" w:cstheme="minorHAnsi"/>
          <w:sz w:val="16"/>
        </w:rPr>
        <w:t xml:space="preserve"> “help to </w:t>
      </w:r>
      <w:r w:rsidR="00281420" w:rsidRPr="00B23CAA">
        <w:rPr>
          <w:rStyle w:val="StyleUnderline"/>
          <w:rFonts w:asciiTheme="minorHAnsi" w:hAnsiTheme="minorHAnsi" w:cstheme="minorHAnsi"/>
        </w:rPr>
        <w:t>save millions</w:t>
      </w:r>
      <w:r w:rsidR="00281420" w:rsidRPr="00B23CAA">
        <w:rPr>
          <w:rFonts w:asciiTheme="minorHAnsi" w:hAnsiTheme="minorHAnsi" w:cstheme="minorHAnsi"/>
          <w:sz w:val="16"/>
        </w:rPr>
        <w:t xml:space="preserve"> of lives, </w:t>
      </w:r>
      <w:r w:rsidR="00281420" w:rsidRPr="00B23CAA">
        <w:rPr>
          <w:rStyle w:val="StyleUnderline"/>
          <w:rFonts w:asciiTheme="minorHAnsi" w:hAnsiTheme="minorHAnsi" w:cstheme="minorHAnsi"/>
        </w:rPr>
        <w:t>preserve antimicrobials for generations</w:t>
      </w:r>
      <w:r w:rsidR="00281420" w:rsidRPr="00B23CAA">
        <w:rPr>
          <w:rFonts w:asciiTheme="minorHAnsi" w:hAnsiTheme="minorHAnsi" w:cstheme="minorHAnsi"/>
          <w:sz w:val="16"/>
        </w:rPr>
        <w:t xml:space="preserve"> to come </w:t>
      </w:r>
      <w:r w:rsidR="00281420" w:rsidRPr="00B23CAA">
        <w:rPr>
          <w:rStyle w:val="StyleUnderline"/>
          <w:rFonts w:asciiTheme="minorHAnsi" w:hAnsiTheme="minorHAnsi" w:cstheme="minorHAnsi"/>
        </w:rPr>
        <w:t xml:space="preserve">and </w:t>
      </w:r>
      <w:r w:rsidR="00281420" w:rsidRPr="00B23CAA">
        <w:rPr>
          <w:rStyle w:val="Emphasis"/>
          <w:rFonts w:asciiTheme="minorHAnsi" w:hAnsiTheme="minorHAnsi" w:cstheme="minorHAnsi"/>
        </w:rPr>
        <w:t>secure the future</w:t>
      </w:r>
      <w:r w:rsidR="00281420" w:rsidRPr="00B23CAA">
        <w:rPr>
          <w:rStyle w:val="StyleUnderline"/>
          <w:rFonts w:asciiTheme="minorHAnsi" w:hAnsiTheme="minorHAnsi" w:cstheme="minorHAnsi"/>
        </w:rPr>
        <w:t xml:space="preserve"> from drug-resistant diseases</w:t>
      </w:r>
      <w:r w:rsidR="00281420" w:rsidRPr="00B23CAA">
        <w:rPr>
          <w:rFonts w:asciiTheme="minorHAnsi" w:hAnsiTheme="minorHAnsi" w:cstheme="minorHAnsi"/>
          <w:sz w:val="16"/>
        </w:rPr>
        <w:t>.”</w:t>
      </w:r>
    </w:p>
    <w:p w14:paraId="2DF58060" w14:textId="77777777" w:rsidR="00281420" w:rsidRPr="00B23CAA" w:rsidRDefault="00281420" w:rsidP="00281420">
      <w:pPr>
        <w:rPr>
          <w:rFonts w:asciiTheme="minorHAnsi" w:hAnsiTheme="minorHAnsi" w:cstheme="minorHAnsi"/>
          <w:sz w:val="16"/>
        </w:rPr>
      </w:pPr>
    </w:p>
    <w:p w14:paraId="3E4A9CF2"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Evolving superbugs trigger </w:t>
      </w:r>
      <w:r w:rsidRPr="00B23CAA">
        <w:rPr>
          <w:rFonts w:asciiTheme="minorHAnsi" w:hAnsiTheme="minorHAnsi" w:cstheme="minorHAnsi"/>
          <w:u w:val="single"/>
        </w:rPr>
        <w:t>extinction</w:t>
      </w:r>
      <w:r w:rsidRPr="00B23CAA">
        <w:rPr>
          <w:rFonts w:asciiTheme="minorHAnsi" w:hAnsiTheme="minorHAnsi" w:cstheme="minorHAnsi"/>
        </w:rPr>
        <w:t>.</w:t>
      </w:r>
    </w:p>
    <w:p w14:paraId="4F73C0FC" w14:textId="77777777" w:rsidR="00281420" w:rsidRPr="00B23CAA" w:rsidRDefault="00281420" w:rsidP="00281420">
      <w:pPr>
        <w:rPr>
          <w:rFonts w:asciiTheme="minorHAnsi" w:hAnsiTheme="minorHAnsi" w:cstheme="minorHAnsi"/>
          <w:sz w:val="16"/>
        </w:rPr>
      </w:pPr>
      <w:r w:rsidRPr="00B23CAA">
        <w:rPr>
          <w:rStyle w:val="Style13ptBold"/>
          <w:rFonts w:asciiTheme="minorHAnsi" w:hAnsiTheme="minorHAnsi" w:cstheme="minorHAnsi"/>
        </w:rPr>
        <w:t>Srivatsa ’17</w:t>
      </w:r>
      <w:r w:rsidRPr="00B23CAA">
        <w:rPr>
          <w:rFonts w:asciiTheme="minorHAnsi" w:hAnsiTheme="minorHAnsi" w:cstheme="minorHAnsi"/>
        </w:rPr>
        <w:t xml:space="preserve"> </w:t>
      </w:r>
      <w:r w:rsidRPr="00B23CAA">
        <w:rPr>
          <w:rFonts w:asciiTheme="minorHAnsi" w:hAnsiTheme="minorHAnsi" w:cstheme="minorHAnsi"/>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26BF71EB" w14:textId="77777777" w:rsidR="00281420" w:rsidRPr="00B23CAA" w:rsidRDefault="00281420" w:rsidP="00281420">
      <w:pPr>
        <w:rPr>
          <w:rFonts w:asciiTheme="minorHAnsi" w:hAnsiTheme="minorHAnsi" w:cstheme="minorHAnsi"/>
          <w:sz w:val="16"/>
        </w:rPr>
      </w:pPr>
      <w:r w:rsidRPr="00B23CAA">
        <w:rPr>
          <w:rFonts w:asciiTheme="minorHAnsi" w:hAnsiTheme="minorHAnsi" w:cstheme="minorHAnsi"/>
          <w:u w:val="single"/>
        </w:rPr>
        <w:t>It is</w:t>
      </w:r>
      <w:r w:rsidRPr="00B23CAA">
        <w:rPr>
          <w:rFonts w:asciiTheme="minorHAnsi" w:hAnsiTheme="minorHAnsi" w:cstheme="minorHAnsi"/>
          <w:sz w:val="16"/>
        </w:rPr>
        <w:t xml:space="preserve"> by now </w:t>
      </w:r>
      <w:r w:rsidRPr="00B23CAA">
        <w:rPr>
          <w:rFonts w:asciiTheme="minorHAnsi" w:hAnsiTheme="minorHAnsi" w:cstheme="minorHAnsi"/>
          <w:u w:val="single"/>
        </w:rPr>
        <w:t xml:space="preserve">no secret that </w:t>
      </w:r>
      <w:r w:rsidRPr="00B23CAA">
        <w:rPr>
          <w:rFonts w:asciiTheme="minorHAnsi" w:hAnsiTheme="minorHAnsi" w:cstheme="minorHAnsi"/>
          <w:highlight w:val="green"/>
          <w:u w:val="single"/>
        </w:rPr>
        <w:t xml:space="preserve">the human species is </w:t>
      </w:r>
      <w:r w:rsidRPr="00B23CAA">
        <w:rPr>
          <w:rStyle w:val="Emphasis"/>
          <w:rFonts w:asciiTheme="minorHAnsi" w:hAnsiTheme="minorHAnsi" w:cstheme="minorHAnsi"/>
          <w:highlight w:val="green"/>
        </w:rPr>
        <w:t>locked in a race</w:t>
      </w:r>
      <w:r w:rsidRPr="00B23CAA">
        <w:rPr>
          <w:rFonts w:asciiTheme="minorHAnsi" w:hAnsiTheme="minorHAnsi" w:cstheme="minorHAnsi"/>
          <w:u w:val="single"/>
        </w:rPr>
        <w:t xml:space="preserve"> of its own making </w:t>
      </w:r>
      <w:r w:rsidRPr="00B23CAA">
        <w:rPr>
          <w:rStyle w:val="Emphasis"/>
          <w:rFonts w:asciiTheme="minorHAnsi" w:hAnsiTheme="minorHAnsi" w:cstheme="minorHAnsi"/>
          <w:highlight w:val="green"/>
        </w:rPr>
        <w:t>with “superbugs</w:t>
      </w:r>
      <w:r w:rsidRPr="00B23CAA">
        <w:rPr>
          <w:rStyle w:val="Emphasis"/>
          <w:rFonts w:asciiTheme="minorHAnsi" w:hAnsiTheme="minorHAnsi" w:cstheme="minorHAnsi"/>
        </w:rPr>
        <w:t>.</w:t>
      </w:r>
      <w:r w:rsidRPr="00B23CAA">
        <w:rPr>
          <w:rFonts w:asciiTheme="minorHAnsi" w:hAnsiTheme="minorHAnsi" w:cstheme="minorHAnsi"/>
          <w:u w:val="single"/>
        </w:rPr>
        <w:t>”</w:t>
      </w:r>
      <w:r w:rsidRPr="00B23CAA">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B23CAA">
        <w:rPr>
          <w:rFonts w:asciiTheme="minorHAnsi" w:hAnsiTheme="minorHAnsi" w:cstheme="minorHAnsi"/>
          <w:highlight w:val="green"/>
          <w:u w:val="single"/>
        </w:rPr>
        <w:t>we must</w:t>
      </w:r>
      <w:r w:rsidRPr="00B23CAA">
        <w:rPr>
          <w:rFonts w:asciiTheme="minorHAnsi" w:hAnsiTheme="minorHAnsi" w:cstheme="minorHAnsi"/>
          <w:u w:val="single"/>
        </w:rPr>
        <w:t xml:space="preserve"> now </w:t>
      </w:r>
      <w:r w:rsidRPr="00B23CAA">
        <w:rPr>
          <w:rFonts w:asciiTheme="minorHAnsi" w:hAnsiTheme="minorHAnsi" w:cstheme="minorHAnsi"/>
          <w:highlight w:val="green"/>
          <w:u w:val="single"/>
        </w:rPr>
        <w:t>invent</w:t>
      </w:r>
      <w:r w:rsidRPr="00B23CAA">
        <w:rPr>
          <w:rFonts w:asciiTheme="minorHAnsi" w:hAnsiTheme="minorHAnsi" w:cstheme="minorHAnsi"/>
          <w:u w:val="single"/>
        </w:rPr>
        <w:t xml:space="preserve"> new and effective </w:t>
      </w:r>
      <w:r w:rsidRPr="00B23CAA">
        <w:rPr>
          <w:rFonts w:asciiTheme="minorHAnsi" w:hAnsiTheme="minorHAnsi" w:cstheme="minorHAnsi"/>
          <w:highlight w:val="green"/>
          <w:u w:val="single"/>
        </w:rPr>
        <w:t xml:space="preserve">antibiotics faster than </w:t>
      </w:r>
      <w:r w:rsidRPr="00B23CAA">
        <w:rPr>
          <w:rStyle w:val="Emphasis"/>
          <w:rFonts w:asciiTheme="minorHAnsi" w:hAnsiTheme="minorHAnsi" w:cstheme="minorHAnsi"/>
          <w:highlight w:val="green"/>
        </w:rPr>
        <w:t>deadly bacteria evolve</w:t>
      </w:r>
      <w:r w:rsidRPr="00B23CAA">
        <w:rPr>
          <w:rFonts w:asciiTheme="minorHAnsi" w:hAnsiTheme="minorHAnsi" w:cstheme="minorHAnsi"/>
          <w:sz w:val="16"/>
        </w:rPr>
        <w:t xml:space="preserve">—and regrettably, </w:t>
      </w:r>
      <w:r w:rsidRPr="00B23CAA">
        <w:rPr>
          <w:rFonts w:asciiTheme="minorHAnsi" w:hAnsiTheme="minorHAnsi" w:cstheme="minorHAnsi"/>
          <w:u w:val="single"/>
        </w:rPr>
        <w:t xml:space="preserve">they are </w:t>
      </w:r>
      <w:r w:rsidRPr="00B23CAA">
        <w:rPr>
          <w:rStyle w:val="Emphasis"/>
          <w:rFonts w:asciiTheme="minorHAnsi" w:hAnsiTheme="minorHAnsi" w:cstheme="minorHAnsi"/>
        </w:rPr>
        <w:t>rapidly</w:t>
      </w:r>
      <w:r w:rsidRPr="00B23CAA">
        <w:rPr>
          <w:rFonts w:asciiTheme="minorHAnsi" w:hAnsiTheme="minorHAnsi" w:cstheme="minorHAnsi"/>
          <w:u w:val="single"/>
        </w:rPr>
        <w:t xml:space="preserve"> doing so with our help</w:t>
      </w:r>
      <w:r w:rsidRPr="00B23CAA">
        <w:rPr>
          <w:rFonts w:asciiTheme="minorHAnsi" w:hAnsiTheme="minorHAnsi" w:cstheme="minorHAnsi"/>
          <w:sz w:val="16"/>
        </w:rPr>
        <w:t xml:space="preserve">. I do not exclude the possibility that </w:t>
      </w:r>
      <w:r w:rsidRPr="00B23CAA">
        <w:rPr>
          <w:rStyle w:val="Emphasis"/>
          <w:rFonts w:asciiTheme="minorHAnsi" w:hAnsiTheme="minorHAnsi" w:cstheme="minorHAnsi"/>
          <w:highlight w:val="green"/>
        </w:rPr>
        <w:t>bad actors</w:t>
      </w:r>
      <w:r w:rsidRPr="00B23CAA">
        <w:rPr>
          <w:rFonts w:asciiTheme="minorHAnsi" w:hAnsiTheme="minorHAnsi" w:cstheme="minorHAnsi"/>
          <w:u w:val="single"/>
        </w:rPr>
        <w:t xml:space="preserve"> might </w:t>
      </w:r>
      <w:r w:rsidRPr="00B23CAA">
        <w:rPr>
          <w:rStyle w:val="Emphasis"/>
          <w:rFonts w:asciiTheme="minorHAnsi" w:hAnsiTheme="minorHAnsi" w:cstheme="minorHAnsi"/>
        </w:rPr>
        <w:t xml:space="preserve">deliberately </w:t>
      </w:r>
      <w:r w:rsidRPr="00B23CAA">
        <w:rPr>
          <w:rStyle w:val="Emphasis"/>
          <w:rFonts w:asciiTheme="minorHAnsi" w:hAnsiTheme="minorHAnsi" w:cstheme="minorHAnsi"/>
          <w:highlight w:val="green"/>
        </w:rPr>
        <w:t>engineer</w:t>
      </w:r>
      <w:r w:rsidRPr="00B23CAA">
        <w:rPr>
          <w:rFonts w:asciiTheme="minorHAnsi" w:hAnsiTheme="minorHAnsi" w:cstheme="minorHAnsi"/>
          <w:highlight w:val="green"/>
          <w:u w:val="single"/>
        </w:rPr>
        <w:t xml:space="preserve"> deadly superbugs</w:t>
      </w:r>
      <w:r w:rsidRPr="00B23CAA">
        <w:rPr>
          <w:rFonts w:asciiTheme="minorHAnsi" w:hAnsiTheme="minorHAnsi" w:cstheme="minorHAnsi"/>
          <w:sz w:val="16"/>
        </w:rPr>
        <w:t xml:space="preserve">.1 But even if that does not happen, </w:t>
      </w:r>
      <w:r w:rsidRPr="00B23CAA">
        <w:rPr>
          <w:rStyle w:val="Emphasis"/>
          <w:rFonts w:asciiTheme="minorHAnsi" w:hAnsiTheme="minorHAnsi" w:cstheme="minorHAnsi"/>
          <w:highlight w:val="green"/>
        </w:rPr>
        <w:t>humanity faces an existential threat</w:t>
      </w:r>
      <w:r w:rsidRPr="00B23CAA">
        <w:rPr>
          <w:rFonts w:asciiTheme="minorHAnsi" w:hAnsiTheme="minorHAnsi" w:cstheme="minorHAnsi"/>
          <w:u w:val="single"/>
        </w:rPr>
        <w:t xml:space="preserve"> largely of its own making in the absence of malign intentions</w:t>
      </w:r>
      <w:r w:rsidRPr="00B23CAA">
        <w:rPr>
          <w:rFonts w:asciiTheme="minorHAnsi" w:hAnsiTheme="minorHAnsi" w:cstheme="minorHAnsi"/>
          <w:sz w:val="16"/>
        </w:rPr>
        <w:t xml:space="preserve">. As threats go, </w:t>
      </w:r>
      <w:r w:rsidRPr="00B23CAA">
        <w:rPr>
          <w:rFonts w:asciiTheme="minorHAnsi" w:hAnsiTheme="minorHAnsi" w:cstheme="minorHAnsi"/>
          <w:u w:val="single"/>
        </w:rPr>
        <w:t xml:space="preserve">this one is </w:t>
      </w:r>
      <w:r w:rsidRPr="00B23CAA">
        <w:rPr>
          <w:rStyle w:val="Emphasis"/>
          <w:rFonts w:asciiTheme="minorHAnsi" w:hAnsiTheme="minorHAnsi" w:cstheme="minorHAnsi"/>
        </w:rPr>
        <w:t>entirely predictable</w:t>
      </w:r>
      <w:r w:rsidRPr="00B23CAA">
        <w:rPr>
          <w:rFonts w:asciiTheme="minorHAnsi" w:hAnsiTheme="minorHAnsi" w:cstheme="minorHAnsi"/>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B23CAA">
        <w:rPr>
          <w:rFonts w:asciiTheme="minorHAnsi" w:hAnsiTheme="minorHAnsi" w:cstheme="minorHAnsi"/>
          <w:u w:val="single"/>
        </w:rPr>
        <w:t>We have certainly been warned</w:t>
      </w:r>
      <w:r w:rsidRPr="00B23CAA">
        <w:rPr>
          <w:rFonts w:asciiTheme="minorHAnsi" w:hAnsiTheme="minorHAnsi" w:cstheme="minorHAnsi"/>
          <w:sz w:val="16"/>
        </w:rPr>
        <w:t xml:space="preserve">. </w:t>
      </w:r>
      <w:r w:rsidRPr="00B23CAA">
        <w:rPr>
          <w:rFonts w:asciiTheme="minorHAnsi" w:hAnsiTheme="minorHAnsi" w:cstheme="minorHAnsi"/>
          <w:u w:val="single"/>
        </w:rPr>
        <w:t>The curse we have created was understood as a possibility</w:t>
      </w:r>
      <w:r w:rsidRPr="00B23CAA">
        <w:rPr>
          <w:rFonts w:asciiTheme="minorHAnsi" w:hAnsiTheme="minorHAnsi" w:cstheme="minorHAnsi"/>
          <w:sz w:val="16"/>
        </w:rPr>
        <w:t xml:space="preserve"> from the very outset, </w:t>
      </w:r>
      <w:r w:rsidRPr="00B23CAA">
        <w:rPr>
          <w:rFonts w:asciiTheme="minorHAnsi" w:hAnsiTheme="minorHAnsi" w:cstheme="minorHAnsi"/>
          <w:u w:val="single"/>
        </w:rPr>
        <w:t>when seventy years ago</w:t>
      </w:r>
      <w:r w:rsidRPr="00B23CAA">
        <w:rPr>
          <w:rFonts w:asciiTheme="minorHAnsi" w:hAnsiTheme="minorHAnsi" w:cstheme="minorHAnsi"/>
          <w:sz w:val="16"/>
        </w:rPr>
        <w:t xml:space="preserve"> Sir Alexander </w:t>
      </w:r>
      <w:r w:rsidRPr="00B23CAA">
        <w:rPr>
          <w:rFonts w:asciiTheme="minorHAnsi" w:hAnsiTheme="minorHAnsi" w:cstheme="minorHAnsi"/>
          <w:u w:val="single"/>
        </w:rPr>
        <w:t>Fleming</w:t>
      </w:r>
      <w:r w:rsidRPr="00B23CAA">
        <w:rPr>
          <w:rFonts w:asciiTheme="minorHAnsi" w:hAnsiTheme="minorHAnsi" w:cstheme="minorHAnsi"/>
          <w:sz w:val="16"/>
        </w:rPr>
        <w:t xml:space="preserve">, the discoverer of penicillin, </w:t>
      </w:r>
      <w:r w:rsidRPr="00B23CAA">
        <w:rPr>
          <w:rFonts w:asciiTheme="minorHAnsi" w:hAnsiTheme="minorHAnsi" w:cstheme="minorHAnsi"/>
          <w:u w:val="single"/>
        </w:rPr>
        <w:t xml:space="preserve">predicted </w:t>
      </w:r>
      <w:r w:rsidRPr="00B23CAA">
        <w:rPr>
          <w:rStyle w:val="Emphasis"/>
          <w:rFonts w:asciiTheme="minorHAnsi" w:hAnsiTheme="minorHAnsi" w:cstheme="minorHAnsi"/>
        </w:rPr>
        <w:t>antibiotic resistance</w:t>
      </w:r>
      <w:r w:rsidRPr="00B23CAA">
        <w:rPr>
          <w:rFonts w:asciiTheme="minorHAnsi" w:hAnsiTheme="minorHAnsi" w:cstheme="minorHAnsi"/>
          <w:sz w:val="16"/>
        </w:rPr>
        <w:t xml:space="preserve">. When interviewed for a 2015 article, “The Most Predictable Disaster in the History of the Human Race,” Bill Gates pointed out that one of </w:t>
      </w:r>
      <w:r w:rsidRPr="00B23CAA">
        <w:rPr>
          <w:rFonts w:asciiTheme="minorHAnsi" w:hAnsiTheme="minorHAnsi" w:cstheme="minorHAnsi"/>
          <w:u w:val="single"/>
        </w:rPr>
        <w:t>the costliest disasters of the 20th century</w:t>
      </w:r>
      <w:r w:rsidRPr="00B23CAA">
        <w:rPr>
          <w:rFonts w:asciiTheme="minorHAnsi" w:hAnsiTheme="minorHAnsi" w:cstheme="minorHAnsi"/>
          <w:sz w:val="16"/>
        </w:rPr>
        <w:t xml:space="preserve">, </w:t>
      </w:r>
      <w:r w:rsidRPr="00B23CAA">
        <w:rPr>
          <w:rFonts w:asciiTheme="minorHAnsi" w:hAnsiTheme="minorHAnsi" w:cstheme="minorHAnsi"/>
          <w:u w:val="single"/>
        </w:rPr>
        <w:t>worse</w:t>
      </w:r>
      <w:r w:rsidRPr="00B23CAA">
        <w:rPr>
          <w:rFonts w:asciiTheme="minorHAnsi" w:hAnsiTheme="minorHAnsi" w:cstheme="minorHAnsi"/>
          <w:sz w:val="16"/>
        </w:rPr>
        <w:t xml:space="preserve"> even </w:t>
      </w:r>
      <w:r w:rsidRPr="00B23CAA">
        <w:rPr>
          <w:rFonts w:asciiTheme="minorHAnsi" w:hAnsiTheme="minorHAnsi" w:cstheme="minorHAnsi"/>
          <w:u w:val="single"/>
        </w:rPr>
        <w:t>than World War I</w:t>
      </w:r>
      <w:r w:rsidRPr="00B23CAA">
        <w:rPr>
          <w:rFonts w:asciiTheme="minorHAnsi" w:hAnsiTheme="minorHAnsi" w:cstheme="minorHAnsi"/>
          <w:sz w:val="16"/>
        </w:rPr>
        <w:t xml:space="preserve">, </w:t>
      </w:r>
      <w:r w:rsidRPr="00B23CAA">
        <w:rPr>
          <w:rFonts w:asciiTheme="minorHAnsi" w:hAnsiTheme="minorHAnsi" w:cstheme="minorHAnsi"/>
          <w:u w:val="single"/>
        </w:rPr>
        <w:t>was the Spanish Flu pandemic</w:t>
      </w:r>
      <w:r w:rsidRPr="00B23CAA">
        <w:rPr>
          <w:rFonts w:asciiTheme="minorHAnsi" w:hAnsiTheme="minorHAnsi" w:cstheme="minorHAnsi"/>
          <w:sz w:val="16"/>
        </w:rPr>
        <w:t xml:space="preserve"> of 1918-19. As the author of the article, Ezra Klein, put it: “</w:t>
      </w:r>
      <w:r w:rsidRPr="00B23CAA">
        <w:rPr>
          <w:rFonts w:asciiTheme="minorHAnsi" w:hAnsiTheme="minorHAnsi" w:cstheme="minorHAnsi"/>
          <w:u w:val="single"/>
        </w:rPr>
        <w:t xml:space="preserve">No one can say we weren’t warned. And warned. And warned. A pandemic disease is the </w:t>
      </w:r>
      <w:r w:rsidRPr="00B23CAA">
        <w:rPr>
          <w:rStyle w:val="Emphasis"/>
          <w:rFonts w:asciiTheme="minorHAnsi" w:hAnsiTheme="minorHAnsi" w:cstheme="minorHAnsi"/>
        </w:rPr>
        <w:t>most predictable catastrophe</w:t>
      </w:r>
      <w:r w:rsidRPr="00B23CAA">
        <w:rPr>
          <w:rFonts w:asciiTheme="minorHAnsi" w:hAnsiTheme="minorHAnsi" w:cstheme="minorHAnsi"/>
          <w:u w:val="single"/>
        </w:rPr>
        <w:t xml:space="preserve"> in the history of </w:t>
      </w:r>
      <w:proofErr w:type="gramStart"/>
      <w:r w:rsidRPr="00B23CAA">
        <w:rPr>
          <w:rFonts w:asciiTheme="minorHAnsi" w:hAnsiTheme="minorHAnsi" w:cstheme="minorHAnsi"/>
          <w:u w:val="single"/>
        </w:rPr>
        <w:t>the human race</w:t>
      </w:r>
      <w:proofErr w:type="gramEnd"/>
      <w:r w:rsidRPr="00B23CAA">
        <w:rPr>
          <w:rFonts w:asciiTheme="minorHAnsi" w:hAnsiTheme="minorHAnsi" w:cstheme="minorHAnsi"/>
          <w:sz w:val="16"/>
        </w:rPr>
        <w:t xml:space="preserve">, if only because it has happened to the human race so many, many times before.”3 </w:t>
      </w:r>
      <w:r w:rsidRPr="00B23CAA">
        <w:rPr>
          <w:rFonts w:asciiTheme="minorHAnsi" w:hAnsiTheme="minorHAnsi" w:cstheme="minorHAnsi"/>
          <w:u w:val="single"/>
        </w:rPr>
        <w:t>Even with effective new medicines</w:t>
      </w:r>
      <w:r w:rsidRPr="00B23CAA">
        <w:rPr>
          <w:rFonts w:asciiTheme="minorHAnsi" w:hAnsiTheme="minorHAnsi" w:cstheme="minorHAnsi"/>
          <w:sz w:val="16"/>
        </w:rPr>
        <w:t xml:space="preserve">, if we can devise them, </w:t>
      </w:r>
      <w:r w:rsidRPr="00B23CAA">
        <w:rPr>
          <w:rFonts w:asciiTheme="minorHAnsi" w:hAnsiTheme="minorHAnsi" w:cstheme="minorHAnsi"/>
          <w:u w:val="single"/>
        </w:rPr>
        <w:t xml:space="preserve">we </w:t>
      </w:r>
      <w:r w:rsidRPr="00B23CAA">
        <w:rPr>
          <w:rStyle w:val="Emphasis"/>
          <w:rFonts w:asciiTheme="minorHAnsi" w:hAnsiTheme="minorHAnsi" w:cstheme="minorHAnsi"/>
        </w:rPr>
        <w:t>must contain outbreaks</w:t>
      </w:r>
      <w:r w:rsidRPr="00B23CAA">
        <w:rPr>
          <w:rFonts w:asciiTheme="minorHAnsi" w:hAnsiTheme="minorHAnsi" w:cstheme="minorHAnsi"/>
          <w:u w:val="single"/>
        </w:rPr>
        <w:t xml:space="preserve"> of bacterial disease </w:t>
      </w:r>
      <w:r w:rsidRPr="00B23CAA">
        <w:rPr>
          <w:rStyle w:val="Emphasis"/>
          <w:rFonts w:asciiTheme="minorHAnsi" w:hAnsiTheme="minorHAnsi" w:cstheme="minorHAnsi"/>
        </w:rPr>
        <w:t>fast</w:t>
      </w:r>
      <w:r w:rsidRPr="00B23CAA">
        <w:rPr>
          <w:rFonts w:asciiTheme="minorHAnsi" w:hAnsiTheme="minorHAnsi" w:cstheme="minorHAnsi"/>
          <w:sz w:val="16"/>
        </w:rPr>
        <w:t xml:space="preserve">, lest they get out of control. In other words, </w:t>
      </w:r>
      <w:r w:rsidRPr="00B23CAA">
        <w:rPr>
          <w:rFonts w:asciiTheme="minorHAnsi" w:hAnsiTheme="minorHAnsi" w:cstheme="minorHAnsi"/>
          <w:u w:val="single"/>
        </w:rPr>
        <w:t xml:space="preserve">we have a </w:t>
      </w:r>
      <w:r w:rsidRPr="00B23CAA">
        <w:rPr>
          <w:rStyle w:val="Emphasis"/>
          <w:rFonts w:asciiTheme="minorHAnsi" w:hAnsiTheme="minorHAnsi" w:cstheme="minorHAnsi"/>
        </w:rPr>
        <w:t>social-organizational</w:t>
      </w:r>
      <w:r w:rsidRPr="00B23CAA">
        <w:rPr>
          <w:rFonts w:asciiTheme="minorHAnsi" w:hAnsiTheme="minorHAnsi" w:cstheme="minorHAnsi"/>
          <w:u w:val="single"/>
        </w:rPr>
        <w:t xml:space="preserve"> challenge</w:t>
      </w:r>
      <w:r w:rsidRPr="00B23CAA">
        <w:rPr>
          <w:rFonts w:asciiTheme="minorHAnsi" w:hAnsiTheme="minorHAnsi" w:cstheme="minorHAnsi"/>
          <w:sz w:val="16"/>
        </w:rPr>
        <w:t xml:space="preserve"> before us as well as a strictly medical one. </w:t>
      </w:r>
      <w:r w:rsidRPr="00B23CAA">
        <w:rPr>
          <w:rFonts w:asciiTheme="minorHAnsi" w:hAnsiTheme="minorHAnsi" w:cstheme="minorHAnsi"/>
          <w:u w:val="single"/>
        </w:rPr>
        <w:t xml:space="preserve">That means getting </w:t>
      </w:r>
      <w:proofErr w:type="gramStart"/>
      <w:r w:rsidRPr="00B23CAA">
        <w:rPr>
          <w:rFonts w:asciiTheme="minorHAnsi" w:hAnsiTheme="minorHAnsi" w:cstheme="minorHAnsi"/>
          <w:u w:val="single"/>
        </w:rPr>
        <w:t>sufficient amounts of</w:t>
      </w:r>
      <w:proofErr w:type="gramEnd"/>
      <w:r w:rsidRPr="00B23CAA">
        <w:rPr>
          <w:rFonts w:asciiTheme="minorHAnsi" w:hAnsiTheme="minorHAnsi" w:cstheme="minorHAnsi"/>
          <w:u w:val="single"/>
        </w:rPr>
        <w:t xml:space="preserve"> medicine into the right hands and in the right places</w:t>
      </w:r>
      <w:r w:rsidRPr="00B23CAA">
        <w:rPr>
          <w:rFonts w:asciiTheme="minorHAnsi" w:hAnsiTheme="minorHAnsi" w:cstheme="minorHAnsi"/>
          <w:sz w:val="16"/>
        </w:rPr>
        <w:t xml:space="preserve">, but it also means educating people and enabling them to communicate with each other to prevent any outbreak from spreading widely. </w:t>
      </w:r>
      <w:r w:rsidRPr="00B23CAA">
        <w:rPr>
          <w:rFonts w:asciiTheme="minorHAnsi" w:hAnsiTheme="minorHAnsi" w:cstheme="minorHAnsi"/>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B23CAA">
        <w:rPr>
          <w:rFonts w:asciiTheme="minorHAnsi" w:hAnsiTheme="minorHAnsi" w:cstheme="minorHAnsi"/>
          <w:highlight w:val="green"/>
          <w:u w:val="single"/>
        </w:rPr>
        <w:t>Bacteria are</w:t>
      </w:r>
      <w:r w:rsidRPr="00B23CAA">
        <w:rPr>
          <w:rFonts w:asciiTheme="minorHAnsi" w:hAnsiTheme="minorHAnsi" w:cstheme="minorHAnsi"/>
          <w:u w:val="single"/>
        </w:rPr>
        <w:t xml:space="preserve"> among the oldest living things on the planet</w:t>
      </w:r>
      <w:r w:rsidRPr="00B23CAA">
        <w:rPr>
          <w:rFonts w:asciiTheme="minorHAnsi" w:hAnsiTheme="minorHAnsi" w:cstheme="minorHAnsi"/>
          <w:sz w:val="16"/>
        </w:rPr>
        <w:t xml:space="preserve">. </w:t>
      </w:r>
      <w:r w:rsidRPr="00B23CAA">
        <w:rPr>
          <w:rFonts w:asciiTheme="minorHAnsi" w:hAnsiTheme="minorHAnsi" w:cstheme="minorHAnsi"/>
          <w:u w:val="single"/>
        </w:rPr>
        <w:t xml:space="preserve">They are </w:t>
      </w:r>
      <w:r w:rsidRPr="00B23CAA">
        <w:rPr>
          <w:rStyle w:val="Emphasis"/>
          <w:rFonts w:asciiTheme="minorHAnsi" w:hAnsiTheme="minorHAnsi" w:cstheme="minorHAnsi"/>
          <w:highlight w:val="green"/>
        </w:rPr>
        <w:t>masters of survival</w:t>
      </w:r>
      <w:r w:rsidRPr="00B23CAA">
        <w:rPr>
          <w:rFonts w:asciiTheme="minorHAnsi" w:hAnsiTheme="minorHAnsi" w:cstheme="minorHAnsi"/>
          <w:highlight w:val="green"/>
          <w:u w:val="single"/>
        </w:rPr>
        <w:t xml:space="preserve"> and can be </w:t>
      </w:r>
      <w:r w:rsidRPr="00B23CAA">
        <w:rPr>
          <w:rStyle w:val="Emphasis"/>
          <w:rFonts w:asciiTheme="minorHAnsi" w:hAnsiTheme="minorHAnsi" w:cstheme="minorHAnsi"/>
          <w:highlight w:val="green"/>
        </w:rPr>
        <w:t>found everywhere</w:t>
      </w:r>
      <w:r w:rsidRPr="00B23CAA">
        <w:rPr>
          <w:rFonts w:asciiTheme="minorHAnsi" w:hAnsiTheme="minorHAnsi" w:cstheme="minorHAnsi"/>
          <w:sz w:val="16"/>
        </w:rPr>
        <w:t xml:space="preserve">. </w:t>
      </w:r>
      <w:r w:rsidRPr="00B23CAA">
        <w:rPr>
          <w:rFonts w:asciiTheme="minorHAnsi" w:hAnsiTheme="minorHAnsi" w:cstheme="minorHAnsi"/>
          <w:u w:val="single"/>
        </w:rPr>
        <w:t>Billions</w:t>
      </w:r>
      <w:r w:rsidRPr="00B23CAA">
        <w:rPr>
          <w:rFonts w:asciiTheme="minorHAnsi" w:hAnsiTheme="minorHAnsi" w:cstheme="minorHAnsi"/>
          <w:sz w:val="16"/>
        </w:rPr>
        <w:t xml:space="preserve"> of them </w:t>
      </w:r>
      <w:r w:rsidRPr="00B23CAA">
        <w:rPr>
          <w:rFonts w:asciiTheme="minorHAnsi" w:hAnsiTheme="minorHAnsi" w:cstheme="minorHAnsi"/>
          <w:u w:val="single"/>
        </w:rPr>
        <w:t>live on and in every one of us</w:t>
      </w:r>
      <w:r w:rsidRPr="00B23CAA">
        <w:rPr>
          <w:rFonts w:asciiTheme="minorHAnsi" w:hAnsiTheme="minorHAnsi" w:cstheme="minorHAnsi"/>
          <w:sz w:val="16"/>
        </w:rPr>
        <w:t xml:space="preserve">, many of them helping our bodies to run smoothly and stay healthy. Most bacteria that are not helpful to us are at least harmless, but </w:t>
      </w:r>
      <w:r w:rsidRPr="00B23CAA">
        <w:rPr>
          <w:rFonts w:asciiTheme="minorHAnsi" w:hAnsiTheme="minorHAnsi" w:cstheme="minorHAnsi"/>
          <w:u w:val="single"/>
        </w:rPr>
        <w:t>some</w:t>
      </w:r>
      <w:r w:rsidRPr="00B23CAA">
        <w:rPr>
          <w:rFonts w:asciiTheme="minorHAnsi" w:hAnsiTheme="minorHAnsi" w:cstheme="minorHAnsi"/>
          <w:sz w:val="16"/>
        </w:rPr>
        <w:t xml:space="preserve"> are not. They </w:t>
      </w:r>
      <w:r w:rsidRPr="00B23CAA">
        <w:rPr>
          <w:rStyle w:val="Emphasis"/>
          <w:rFonts w:asciiTheme="minorHAnsi" w:hAnsiTheme="minorHAnsi" w:cstheme="minorHAnsi"/>
          <w:highlight w:val="green"/>
        </w:rPr>
        <w:t>invade</w:t>
      </w:r>
      <w:r w:rsidRPr="00B23CAA">
        <w:rPr>
          <w:rStyle w:val="Emphasis"/>
          <w:rFonts w:asciiTheme="minorHAnsi" w:hAnsiTheme="minorHAnsi" w:cstheme="minorHAnsi"/>
        </w:rPr>
        <w:t xml:space="preserve"> our </w:t>
      </w:r>
      <w:r w:rsidRPr="00B23CAA">
        <w:rPr>
          <w:rStyle w:val="Emphasis"/>
          <w:rFonts w:asciiTheme="minorHAnsi" w:hAnsiTheme="minorHAnsi" w:cstheme="minorHAnsi"/>
          <w:highlight w:val="green"/>
        </w:rPr>
        <w:t>cells</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spread quickly</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 xml:space="preserve">and </w:t>
      </w:r>
      <w:r w:rsidRPr="00B23CAA">
        <w:rPr>
          <w:rStyle w:val="Emphasis"/>
          <w:rFonts w:asciiTheme="minorHAnsi" w:hAnsiTheme="minorHAnsi" w:cstheme="minorHAnsi"/>
          <w:highlight w:val="green"/>
        </w:rPr>
        <w:t>cause havoc</w:t>
      </w:r>
      <w:r w:rsidRPr="00B23CAA">
        <w:rPr>
          <w:rFonts w:asciiTheme="minorHAnsi" w:hAnsiTheme="minorHAnsi" w:cstheme="minorHAnsi"/>
          <w:sz w:val="16"/>
        </w:rPr>
        <w:t xml:space="preserve"> that we refer to generically as disease. </w:t>
      </w:r>
      <w:r w:rsidRPr="00B23CAA">
        <w:rPr>
          <w:rFonts w:asciiTheme="minorHAnsi" w:hAnsiTheme="minorHAnsi" w:cstheme="minorHAnsi"/>
          <w:u w:val="single"/>
        </w:rPr>
        <w:t xml:space="preserve">Millions of people used to die every year </w:t>
      </w:r>
      <w:proofErr w:type="gramStart"/>
      <w:r w:rsidRPr="00B23CAA">
        <w:rPr>
          <w:rFonts w:asciiTheme="minorHAnsi" w:hAnsiTheme="minorHAnsi" w:cstheme="minorHAnsi"/>
          <w:u w:val="single"/>
        </w:rPr>
        <w:t>as a result of</w:t>
      </w:r>
      <w:proofErr w:type="gramEnd"/>
      <w:r w:rsidRPr="00B23CAA">
        <w:rPr>
          <w:rFonts w:asciiTheme="minorHAnsi" w:hAnsiTheme="minorHAnsi" w:cstheme="minorHAnsi"/>
          <w:u w:val="single"/>
        </w:rPr>
        <w:t xml:space="preserve"> bacterial infections</w:t>
      </w:r>
      <w:r w:rsidRPr="00B23CAA">
        <w:rPr>
          <w:rFonts w:asciiTheme="minorHAnsi" w:hAnsiTheme="minorHAnsi" w:cstheme="minorHAnsi"/>
          <w:sz w:val="16"/>
        </w:rPr>
        <w:t xml:space="preserve">, </w:t>
      </w:r>
      <w:r w:rsidRPr="00B23CAA">
        <w:rPr>
          <w:rFonts w:asciiTheme="minorHAnsi" w:hAnsiTheme="minorHAnsi" w:cstheme="minorHAnsi"/>
          <w:u w:val="single"/>
        </w:rPr>
        <w:t xml:space="preserve">until we developed </w:t>
      </w:r>
      <w:r w:rsidRPr="00B23CAA">
        <w:rPr>
          <w:rStyle w:val="Emphasis"/>
          <w:rFonts w:asciiTheme="minorHAnsi" w:hAnsiTheme="minorHAnsi" w:cstheme="minorHAnsi"/>
          <w:highlight w:val="green"/>
        </w:rPr>
        <w:t>antibiotics</w:t>
      </w:r>
      <w:r w:rsidRPr="00B23CAA">
        <w:rPr>
          <w:rFonts w:asciiTheme="minorHAnsi" w:hAnsiTheme="minorHAnsi" w:cstheme="minorHAnsi"/>
          <w:sz w:val="16"/>
        </w:rPr>
        <w:t xml:space="preserve">. </w:t>
      </w:r>
      <w:r w:rsidRPr="00B23CAA">
        <w:rPr>
          <w:rFonts w:asciiTheme="minorHAnsi" w:hAnsiTheme="minorHAnsi" w:cstheme="minorHAnsi"/>
          <w:u w:val="single"/>
        </w:rPr>
        <w:t xml:space="preserve">These </w:t>
      </w:r>
      <w:r w:rsidRPr="00B23CAA">
        <w:rPr>
          <w:rStyle w:val="Emphasis"/>
          <w:rFonts w:asciiTheme="minorHAnsi" w:hAnsiTheme="minorHAnsi" w:cstheme="minorHAnsi"/>
        </w:rPr>
        <w:t>wonder drugs</w:t>
      </w:r>
      <w:r w:rsidRPr="00B23CAA">
        <w:rPr>
          <w:rFonts w:asciiTheme="minorHAnsi" w:hAnsiTheme="minorHAnsi" w:cstheme="minorHAnsi"/>
          <w:u w:val="single"/>
        </w:rPr>
        <w:t xml:space="preserve"> </w:t>
      </w:r>
      <w:r w:rsidRPr="00B23CAA">
        <w:rPr>
          <w:rFonts w:asciiTheme="minorHAnsi" w:hAnsiTheme="minorHAnsi" w:cstheme="minorHAnsi"/>
          <w:highlight w:val="green"/>
          <w:u w:val="single"/>
        </w:rPr>
        <w:t>revolutionized medicine</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but</w:t>
      </w:r>
      <w:r w:rsidRPr="00B23CAA">
        <w:rPr>
          <w:rFonts w:asciiTheme="minorHAnsi" w:hAnsiTheme="minorHAnsi" w:cstheme="minorHAnsi"/>
          <w:u w:val="single"/>
        </w:rPr>
        <w:t xml:space="preserve"> one can have too much of a good thing</w:t>
      </w:r>
      <w:r w:rsidRPr="00B23CAA">
        <w:rPr>
          <w:rFonts w:asciiTheme="minorHAnsi" w:hAnsiTheme="minorHAnsi" w:cstheme="minorHAnsi"/>
          <w:sz w:val="16"/>
        </w:rPr>
        <w:t xml:space="preserve">. </w:t>
      </w:r>
      <w:r w:rsidRPr="00B23CAA">
        <w:rPr>
          <w:rFonts w:asciiTheme="minorHAnsi" w:hAnsiTheme="minorHAnsi" w:cstheme="minorHAnsi"/>
          <w:u w:val="single"/>
        </w:rPr>
        <w:t>Doctors</w:t>
      </w:r>
      <w:r w:rsidRPr="00B23CAA">
        <w:rPr>
          <w:rFonts w:asciiTheme="minorHAnsi" w:hAnsiTheme="minorHAnsi" w:cstheme="minorHAnsi"/>
          <w:sz w:val="16"/>
        </w:rPr>
        <w:t xml:space="preserve"> have </w:t>
      </w:r>
      <w:r w:rsidRPr="00B23CAA">
        <w:rPr>
          <w:rFonts w:asciiTheme="minorHAnsi" w:hAnsiTheme="minorHAnsi" w:cstheme="minorHAnsi"/>
          <w:u w:val="single"/>
        </w:rPr>
        <w:t xml:space="preserve">used antibiotics </w:t>
      </w:r>
      <w:r w:rsidRPr="00B23CAA">
        <w:rPr>
          <w:rStyle w:val="Emphasis"/>
          <w:rFonts w:asciiTheme="minorHAnsi" w:hAnsiTheme="minorHAnsi" w:cstheme="minorHAnsi"/>
        </w:rPr>
        <w:t>recklessly</w:t>
      </w:r>
      <w:r w:rsidRPr="00B23CAA">
        <w:rPr>
          <w:rFonts w:asciiTheme="minorHAnsi" w:hAnsiTheme="minorHAnsi" w:cstheme="minorHAnsi"/>
          <w:sz w:val="16"/>
        </w:rPr>
        <w:t xml:space="preserve">, prescribing them for just about everything, </w:t>
      </w:r>
      <w:r w:rsidRPr="00B23CAA">
        <w:rPr>
          <w:rFonts w:asciiTheme="minorHAnsi" w:hAnsiTheme="minorHAnsi" w:cstheme="minorHAnsi"/>
          <w:u w:val="single"/>
        </w:rPr>
        <w:t xml:space="preserve">and in the process </w:t>
      </w:r>
      <w:r w:rsidRPr="00B23CAA">
        <w:rPr>
          <w:rFonts w:asciiTheme="minorHAnsi" w:hAnsiTheme="minorHAnsi" w:cstheme="minorHAnsi"/>
          <w:highlight w:val="green"/>
          <w:u w:val="single"/>
        </w:rPr>
        <w:t xml:space="preserve">helped to </w:t>
      </w:r>
      <w:r w:rsidRPr="00B23CAA">
        <w:rPr>
          <w:rStyle w:val="Emphasis"/>
          <w:rFonts w:asciiTheme="minorHAnsi" w:hAnsiTheme="minorHAnsi" w:cstheme="minorHAnsi"/>
          <w:highlight w:val="green"/>
        </w:rPr>
        <w:t>create</w:t>
      </w:r>
      <w:r w:rsidRPr="00B23CAA">
        <w:rPr>
          <w:rStyle w:val="Emphasis"/>
          <w:rFonts w:asciiTheme="minorHAnsi" w:hAnsiTheme="minorHAnsi" w:cstheme="minorHAnsi"/>
        </w:rPr>
        <w:t xml:space="preserve"> strains of </w:t>
      </w:r>
      <w:r w:rsidRPr="00B23CAA">
        <w:rPr>
          <w:rStyle w:val="Emphasis"/>
          <w:rFonts w:asciiTheme="minorHAnsi" w:hAnsiTheme="minorHAnsi" w:cstheme="minorHAnsi"/>
          <w:highlight w:val="green"/>
        </w:rPr>
        <w:t>bacteria</w:t>
      </w:r>
      <w:r w:rsidRPr="00B23CAA">
        <w:rPr>
          <w:rFonts w:asciiTheme="minorHAnsi" w:hAnsiTheme="minorHAnsi" w:cstheme="minorHAnsi"/>
          <w:u w:val="single"/>
        </w:rPr>
        <w:t xml:space="preserve"> that are </w:t>
      </w:r>
      <w:r w:rsidRPr="00B23CAA">
        <w:rPr>
          <w:rStyle w:val="Emphasis"/>
          <w:rFonts w:asciiTheme="minorHAnsi" w:hAnsiTheme="minorHAnsi" w:cstheme="minorHAnsi"/>
          <w:highlight w:val="green"/>
        </w:rPr>
        <w:t>resistant to the medicines</w:t>
      </w:r>
      <w:r w:rsidRPr="00B23CAA">
        <w:rPr>
          <w:rFonts w:asciiTheme="minorHAnsi" w:hAnsiTheme="minorHAnsi" w:cstheme="minorHAnsi"/>
          <w:u w:val="single"/>
        </w:rPr>
        <w:t xml:space="preserve"> we have</w:t>
      </w:r>
      <w:r w:rsidRPr="00B23CAA">
        <w:rPr>
          <w:rFonts w:asciiTheme="minorHAnsi" w:hAnsiTheme="minorHAnsi" w:cstheme="minorHAnsi"/>
          <w:sz w:val="16"/>
        </w:rPr>
        <w:t xml:space="preserve">. We even give antibiotics to cattle that are not sick and use them to fatten chickens. Companies large and small still mindlessly market antimicrobial products for hands and home, claiming that they kill bacteria and viruses. </w:t>
      </w:r>
      <w:r w:rsidRPr="00B23CAA">
        <w:rPr>
          <w:rFonts w:asciiTheme="minorHAnsi" w:hAnsiTheme="minorHAnsi" w:cstheme="minorHAnsi"/>
          <w:u w:val="single"/>
        </w:rPr>
        <w:t xml:space="preserve">They do </w:t>
      </w:r>
      <w:r w:rsidRPr="00B23CAA">
        <w:rPr>
          <w:rStyle w:val="Emphasis"/>
          <w:rFonts w:asciiTheme="minorHAnsi" w:hAnsiTheme="minorHAnsi" w:cstheme="minorHAnsi"/>
        </w:rPr>
        <w:t>more harm than good</w:t>
      </w:r>
      <w:r w:rsidRPr="00B23CAA">
        <w:rPr>
          <w:rFonts w:asciiTheme="minorHAnsi" w:hAnsiTheme="minorHAnsi" w:cstheme="minorHAnsi"/>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B23CAA">
        <w:rPr>
          <w:rFonts w:asciiTheme="minorHAnsi" w:hAnsiTheme="minorHAnsi" w:cstheme="minorHAnsi"/>
          <w:u w:val="single"/>
        </w:rPr>
        <w:t xml:space="preserve">the result being a </w:t>
      </w:r>
      <w:r w:rsidRPr="00B23CAA">
        <w:rPr>
          <w:rStyle w:val="Emphasis"/>
          <w:rFonts w:asciiTheme="minorHAnsi" w:hAnsiTheme="minorHAnsi" w:cstheme="minorHAnsi"/>
        </w:rPr>
        <w:t>sharp rise</w:t>
      </w:r>
      <w:r w:rsidRPr="00B23CAA">
        <w:rPr>
          <w:rFonts w:asciiTheme="minorHAnsi" w:hAnsiTheme="minorHAnsi" w:cstheme="minorHAnsi"/>
          <w:u w:val="single"/>
        </w:rPr>
        <w:t xml:space="preserve"> in iatrogenic bacterial illnesses</w:t>
      </w:r>
      <w:r w:rsidRPr="00B23CAA">
        <w:rPr>
          <w:rFonts w:asciiTheme="minorHAnsi" w:hAnsiTheme="minorHAnsi" w:cstheme="minorHAnsi"/>
          <w:sz w:val="16"/>
        </w:rPr>
        <w:t xml:space="preserve">. </w:t>
      </w:r>
      <w:r w:rsidRPr="00B23CAA">
        <w:rPr>
          <w:rFonts w:asciiTheme="minorHAnsi" w:hAnsiTheme="minorHAnsi" w:cstheme="minorHAnsi"/>
          <w:u w:val="single"/>
        </w:rPr>
        <w:t xml:space="preserve">Overuse of </w:t>
      </w:r>
      <w:r w:rsidRPr="00B23CAA">
        <w:rPr>
          <w:rFonts w:asciiTheme="minorHAnsi" w:hAnsiTheme="minorHAnsi" w:cstheme="minorHAnsi"/>
          <w:highlight w:val="green"/>
          <w:u w:val="single"/>
        </w:rPr>
        <w:t>antibiotics</w:t>
      </w:r>
      <w:r w:rsidRPr="00B23CAA">
        <w:rPr>
          <w:rFonts w:asciiTheme="minorHAnsi" w:hAnsiTheme="minorHAnsi" w:cstheme="minorHAnsi"/>
          <w:sz w:val="16"/>
        </w:rPr>
        <w:t xml:space="preserve"> and commercial products containing them </w:t>
      </w:r>
      <w:r w:rsidRPr="00B23CAA">
        <w:rPr>
          <w:rFonts w:asciiTheme="minorHAnsi" w:hAnsiTheme="minorHAnsi" w:cstheme="minorHAnsi"/>
          <w:u w:val="single"/>
        </w:rPr>
        <w:t xml:space="preserve">has </w:t>
      </w:r>
      <w:r w:rsidRPr="00B23CAA">
        <w:rPr>
          <w:rStyle w:val="Emphasis"/>
          <w:rFonts w:asciiTheme="minorHAnsi" w:hAnsiTheme="minorHAnsi" w:cstheme="minorHAnsi"/>
          <w:highlight w:val="green"/>
        </w:rPr>
        <w:t>helped superbugs</w:t>
      </w:r>
      <w:r w:rsidRPr="00B23CAA">
        <w:rPr>
          <w:rStyle w:val="Emphasis"/>
          <w:rFonts w:asciiTheme="minorHAnsi" w:hAnsiTheme="minorHAnsi" w:cstheme="minorHAnsi"/>
        </w:rPr>
        <w:t xml:space="preserve"> to </w:t>
      </w:r>
      <w:r w:rsidRPr="00B23CAA">
        <w:rPr>
          <w:rStyle w:val="Emphasis"/>
          <w:rFonts w:asciiTheme="minorHAnsi" w:hAnsiTheme="minorHAnsi" w:cstheme="minorHAnsi"/>
          <w:highlight w:val="green"/>
        </w:rPr>
        <w:t>evolve</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We</w:t>
      </w:r>
      <w:r w:rsidRPr="00B23CAA">
        <w:rPr>
          <w:rFonts w:asciiTheme="minorHAnsi" w:hAnsiTheme="minorHAnsi" w:cstheme="minorHAnsi"/>
          <w:u w:val="single"/>
        </w:rPr>
        <w:t xml:space="preserve"> now increasingly </w:t>
      </w:r>
      <w:r w:rsidRPr="00B23CAA">
        <w:rPr>
          <w:rFonts w:asciiTheme="minorHAnsi" w:hAnsiTheme="minorHAnsi" w:cstheme="minorHAnsi"/>
          <w:highlight w:val="green"/>
          <w:u w:val="single"/>
        </w:rPr>
        <w:t xml:space="preserve">face microorganisms that </w:t>
      </w:r>
      <w:r w:rsidRPr="00B23CAA">
        <w:rPr>
          <w:rStyle w:val="Emphasis"/>
          <w:rFonts w:asciiTheme="minorHAnsi" w:hAnsiTheme="minorHAnsi" w:cstheme="minorHAnsi"/>
          <w:highlight w:val="green"/>
        </w:rPr>
        <w:t>cannot be killed</w:t>
      </w:r>
      <w:r w:rsidRPr="00B23CAA">
        <w:rPr>
          <w:rFonts w:asciiTheme="minorHAnsi" w:hAnsiTheme="minorHAnsi" w:cstheme="minorHAnsi"/>
          <w:u w:val="single"/>
        </w:rPr>
        <w:t xml:space="preserve"> by antibiotics</w:t>
      </w:r>
      <w:r w:rsidRPr="00B23CAA">
        <w:rPr>
          <w:rFonts w:asciiTheme="minorHAnsi" w:hAnsiTheme="minorHAnsi" w:cstheme="minorHAnsi"/>
          <w:sz w:val="16"/>
        </w:rPr>
        <w:t xml:space="preserve">, antifungals, antivirals, or any other chemical weapon we throw at them. </w:t>
      </w:r>
      <w:r w:rsidRPr="00B23CAA">
        <w:rPr>
          <w:rFonts w:asciiTheme="minorHAnsi" w:hAnsiTheme="minorHAnsi" w:cstheme="minorHAnsi"/>
          <w:highlight w:val="green"/>
          <w:u w:val="single"/>
        </w:rPr>
        <w:t>Pandemics are</w:t>
      </w:r>
      <w:r w:rsidRPr="00B23CAA">
        <w:rPr>
          <w:rFonts w:asciiTheme="minorHAnsi" w:hAnsiTheme="minorHAnsi" w:cstheme="minorHAnsi"/>
          <w:u w:val="single"/>
        </w:rPr>
        <w:t xml:space="preserve"> the </w:t>
      </w:r>
      <w:r w:rsidRPr="00B23CAA">
        <w:rPr>
          <w:rStyle w:val="Emphasis"/>
          <w:rFonts w:asciiTheme="minorHAnsi" w:hAnsiTheme="minorHAnsi" w:cstheme="minorHAnsi"/>
          <w:highlight w:val="green"/>
        </w:rPr>
        <w:t>major risk</w:t>
      </w:r>
      <w:r w:rsidRPr="00B23CAA">
        <w:rPr>
          <w:rFonts w:asciiTheme="minorHAnsi" w:hAnsiTheme="minorHAnsi" w:cstheme="minorHAnsi"/>
          <w:u w:val="single"/>
        </w:rPr>
        <w:t xml:space="preserve"> we run as a result</w:t>
      </w:r>
      <w:r w:rsidRPr="00B23CAA">
        <w:rPr>
          <w:rFonts w:asciiTheme="minorHAnsi" w:hAnsiTheme="minorHAnsi" w:cstheme="minorHAnsi"/>
          <w:sz w:val="16"/>
        </w:rPr>
        <w:t xml:space="preserve">, but it is not the only one. Overuse of antibiotics by doctors, homemakers, and hospital managers could mean that, in the not-too-distant future, </w:t>
      </w:r>
      <w:r w:rsidRPr="00B23CAA">
        <w:rPr>
          <w:rFonts w:asciiTheme="minorHAnsi" w:hAnsiTheme="minorHAnsi" w:cstheme="minorHAnsi"/>
          <w:u w:val="single"/>
        </w:rPr>
        <w:t xml:space="preserve">something as simple as a </w:t>
      </w:r>
      <w:r w:rsidRPr="00B23CAA">
        <w:rPr>
          <w:rStyle w:val="Emphasis"/>
          <w:rFonts w:asciiTheme="minorHAnsi" w:hAnsiTheme="minorHAnsi" w:cstheme="minorHAnsi"/>
          <w:highlight w:val="green"/>
        </w:rPr>
        <w:t>minor cut</w:t>
      </w:r>
      <w:r w:rsidRPr="00B23CAA">
        <w:rPr>
          <w:rFonts w:asciiTheme="minorHAnsi" w:hAnsiTheme="minorHAnsi" w:cstheme="minorHAnsi"/>
          <w:u w:val="single"/>
        </w:rPr>
        <w:t xml:space="preserve"> could again </w:t>
      </w:r>
      <w:r w:rsidRPr="00B23CAA">
        <w:rPr>
          <w:rStyle w:val="Emphasis"/>
          <w:rFonts w:asciiTheme="minorHAnsi" w:hAnsiTheme="minorHAnsi" w:cstheme="minorHAnsi"/>
          <w:highlight w:val="green"/>
        </w:rPr>
        <w:t>become life-threatening</w:t>
      </w:r>
      <w:r w:rsidRPr="00B23CAA">
        <w:rPr>
          <w:rFonts w:asciiTheme="minorHAnsi" w:hAnsiTheme="minorHAnsi" w:cstheme="minorHAnsi"/>
          <w:sz w:val="16"/>
        </w:rPr>
        <w:t xml:space="preserve"> if it becomes infected. Few non-medical professionals are aware that antibiotics are the foundation on which nearly </w:t>
      </w:r>
      <w:proofErr w:type="gramStart"/>
      <w:r w:rsidRPr="00B23CAA">
        <w:rPr>
          <w:rFonts w:asciiTheme="minorHAnsi" w:hAnsiTheme="minorHAnsi" w:cstheme="minorHAnsi"/>
          <w:sz w:val="16"/>
        </w:rPr>
        <w:t>all of</w:t>
      </w:r>
      <w:proofErr w:type="gramEnd"/>
      <w:r w:rsidRPr="00B23CAA">
        <w:rPr>
          <w:rFonts w:asciiTheme="minorHAnsi" w:hAnsiTheme="minorHAnsi" w:cstheme="minorHAnsi"/>
          <w:sz w:val="16"/>
        </w:rPr>
        <w:t xml:space="preserve"> modern medicine rests. Cancer therapy, organ transplants, surgeries minor and major, and even childbirth all rely on antibiotics to prevent infections. </w:t>
      </w:r>
      <w:r w:rsidRPr="00B23CAA">
        <w:rPr>
          <w:rFonts w:asciiTheme="minorHAnsi" w:hAnsiTheme="minorHAnsi" w:cstheme="minorHAnsi"/>
          <w:u w:val="single"/>
        </w:rPr>
        <w:t xml:space="preserve">If </w:t>
      </w:r>
      <w:r w:rsidRPr="00B23CAA">
        <w:rPr>
          <w:rStyle w:val="Emphasis"/>
          <w:rFonts w:asciiTheme="minorHAnsi" w:hAnsiTheme="minorHAnsi" w:cstheme="minorHAnsi"/>
          <w:highlight w:val="green"/>
        </w:rPr>
        <w:t xml:space="preserve">infections become </w:t>
      </w:r>
      <w:proofErr w:type="gramStart"/>
      <w:r w:rsidRPr="00B23CAA">
        <w:rPr>
          <w:rStyle w:val="Emphasis"/>
          <w:rFonts w:asciiTheme="minorHAnsi" w:hAnsiTheme="minorHAnsi" w:cstheme="minorHAnsi"/>
          <w:highlight w:val="green"/>
        </w:rPr>
        <w:t>untreatable</w:t>
      </w:r>
      <w:proofErr w:type="gramEnd"/>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we</w:t>
      </w:r>
      <w:r w:rsidRPr="00B23CAA">
        <w:rPr>
          <w:rFonts w:asciiTheme="minorHAnsi" w:hAnsiTheme="minorHAnsi" w:cstheme="minorHAnsi"/>
          <w:sz w:val="16"/>
        </w:rPr>
        <w:t xml:space="preserve"> stand to </w:t>
      </w:r>
      <w:r w:rsidRPr="00B23CAA">
        <w:rPr>
          <w:rFonts w:asciiTheme="minorHAnsi" w:hAnsiTheme="minorHAnsi" w:cstheme="minorHAnsi"/>
          <w:u w:val="single"/>
        </w:rPr>
        <w:t>lose most of the medical advances we have made</w:t>
      </w:r>
      <w:r w:rsidRPr="00B23CAA">
        <w:rPr>
          <w:rFonts w:asciiTheme="minorHAnsi" w:hAnsiTheme="minorHAnsi" w:cstheme="minorHAnsi"/>
          <w:sz w:val="16"/>
        </w:rPr>
        <w:t xml:space="preserve"> over the past fifty years.</w:t>
      </w:r>
    </w:p>
    <w:p w14:paraId="19820D34" w14:textId="77777777" w:rsidR="00281420" w:rsidRPr="00B23CAA" w:rsidRDefault="00281420" w:rsidP="00281420">
      <w:pPr>
        <w:rPr>
          <w:rFonts w:asciiTheme="minorHAnsi" w:hAnsiTheme="minorHAnsi" w:cstheme="minorHAnsi"/>
          <w:b/>
          <w:iCs/>
          <w:u w:val="single"/>
          <w:bdr w:val="single" w:sz="18" w:space="0" w:color="auto"/>
        </w:rPr>
      </w:pPr>
    </w:p>
    <w:p w14:paraId="2D414CA6"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2] Pharma </w:t>
      </w:r>
      <w:r w:rsidRPr="00B23CAA">
        <w:rPr>
          <w:rFonts w:asciiTheme="minorHAnsi" w:hAnsiTheme="minorHAnsi" w:cstheme="minorHAnsi"/>
          <w:u w:val="single"/>
        </w:rPr>
        <w:t>spills-over</w:t>
      </w:r>
      <w:r w:rsidRPr="00B23CAA">
        <w:rPr>
          <w:rFonts w:asciiTheme="minorHAnsi" w:hAnsiTheme="minorHAnsi" w:cstheme="minorHAnsi"/>
        </w:rPr>
        <w:t xml:space="preserve"> – has cascading </w:t>
      </w:r>
      <w:r w:rsidRPr="00B23CAA">
        <w:rPr>
          <w:rFonts w:asciiTheme="minorHAnsi" w:hAnsiTheme="minorHAnsi" w:cstheme="minorHAnsi"/>
          <w:u w:val="single"/>
        </w:rPr>
        <w:t>global impacts</w:t>
      </w:r>
      <w:r w:rsidRPr="00B23CAA">
        <w:rPr>
          <w:rFonts w:asciiTheme="minorHAnsi" w:hAnsiTheme="minorHAnsi" w:cstheme="minorHAnsi"/>
        </w:rPr>
        <w:t xml:space="preserve"> that are necessary for </w:t>
      </w:r>
      <w:r w:rsidRPr="00B23CAA">
        <w:rPr>
          <w:rFonts w:asciiTheme="minorHAnsi" w:hAnsiTheme="minorHAnsi" w:cstheme="minorHAnsi"/>
          <w:u w:val="single"/>
        </w:rPr>
        <w:t>human survival</w:t>
      </w:r>
      <w:r w:rsidRPr="00B23CAA">
        <w:rPr>
          <w:rFonts w:asciiTheme="minorHAnsi" w:hAnsiTheme="minorHAnsi" w:cstheme="minorHAnsi"/>
        </w:rPr>
        <w:t>.</w:t>
      </w:r>
    </w:p>
    <w:p w14:paraId="3D263E18"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NAS 8</w:t>
      </w:r>
      <w:r w:rsidRPr="00B23CAA">
        <w:rPr>
          <w:rFonts w:asciiTheme="minorHAnsi" w:hAnsiTheme="minorHAnsi" w:cstheme="minorHAnsi"/>
        </w:rPr>
        <w:t xml:space="preserve"> National Academy of Sciences 12-3-2008 “The Role of the Life Sciences in Transforming America's Future Summary of a Workshop” //Re-cut by Elmer </w:t>
      </w:r>
    </w:p>
    <w:p w14:paraId="7F28E4A0" w14:textId="77777777" w:rsidR="00281420" w:rsidRPr="00B23CAA" w:rsidRDefault="00281420" w:rsidP="00281420">
      <w:pPr>
        <w:rPr>
          <w:rFonts w:asciiTheme="minorHAnsi" w:hAnsiTheme="minorHAnsi" w:cstheme="minorHAnsi"/>
          <w:u w:val="single"/>
        </w:rPr>
      </w:pPr>
      <w:r w:rsidRPr="00B23CAA">
        <w:rPr>
          <w:rFonts w:asciiTheme="minorHAnsi" w:hAnsiTheme="minorHAnsi" w:cstheme="minorHAnsi"/>
          <w:u w:val="single"/>
        </w:rPr>
        <w:t xml:space="preserve">Fostering Industries to Counter Global Problems The </w:t>
      </w:r>
      <w:r w:rsidRPr="00B23CAA">
        <w:rPr>
          <w:rFonts w:asciiTheme="minorHAnsi" w:hAnsiTheme="minorHAnsi" w:cstheme="minorHAnsi"/>
          <w:highlight w:val="green"/>
          <w:u w:val="single"/>
        </w:rPr>
        <w:t>life sciences</w:t>
      </w:r>
      <w:r w:rsidRPr="00B23CAA">
        <w:rPr>
          <w:rFonts w:asciiTheme="minorHAnsi" w:hAnsiTheme="minorHAnsi" w:cstheme="minorHAnsi"/>
          <w:u w:val="single"/>
        </w:rPr>
        <w:t xml:space="preserve"> </w:t>
      </w:r>
      <w:r w:rsidRPr="00B23CAA">
        <w:rPr>
          <w:rFonts w:asciiTheme="minorHAnsi" w:hAnsiTheme="minorHAnsi" w:cstheme="minorHAnsi"/>
          <w:highlight w:val="green"/>
          <w:u w:val="single"/>
        </w:rPr>
        <w:t xml:space="preserve">have applications </w:t>
      </w:r>
      <w:r w:rsidRPr="00B23CAA">
        <w:rPr>
          <w:rFonts w:asciiTheme="minorHAnsi" w:hAnsiTheme="minorHAnsi" w:cstheme="minorHAnsi"/>
          <w:u w:val="single"/>
        </w:rPr>
        <w:t xml:space="preserve">in areas that range far </w:t>
      </w:r>
      <w:r w:rsidRPr="00B23CAA">
        <w:rPr>
          <w:rFonts w:asciiTheme="minorHAnsi" w:hAnsiTheme="minorHAnsi" w:cstheme="minorHAnsi"/>
          <w:highlight w:val="green"/>
          <w:u w:val="single"/>
        </w:rPr>
        <w:t>beyond human health</w:t>
      </w:r>
      <w:r w:rsidRPr="00B23CAA">
        <w:rPr>
          <w:rFonts w:asciiTheme="minorHAnsi" w:hAnsiTheme="minorHAnsi" w:cstheme="minorHAnsi"/>
          <w:u w:val="single"/>
        </w:rPr>
        <w:t xml:space="preserve">. Life-science based approaches could </w:t>
      </w:r>
      <w:r w:rsidRPr="00B23CAA">
        <w:rPr>
          <w:rFonts w:asciiTheme="minorHAnsi" w:hAnsiTheme="minorHAnsi" w:cstheme="minorHAnsi"/>
          <w:b/>
          <w:bCs/>
          <w:highlight w:val="green"/>
          <w:u w:val="single"/>
        </w:rPr>
        <w:t>contribute to advances in</w:t>
      </w:r>
      <w:r w:rsidRPr="00B23CAA">
        <w:rPr>
          <w:rFonts w:asciiTheme="minorHAnsi" w:hAnsiTheme="minorHAnsi" w:cstheme="minorHAnsi"/>
          <w:u w:val="single"/>
        </w:rPr>
        <w:t xml:space="preserve"> many industries, </w:t>
      </w:r>
      <w:proofErr w:type="gramStart"/>
      <w:r w:rsidRPr="00B23CAA">
        <w:rPr>
          <w:rFonts w:asciiTheme="minorHAnsi" w:hAnsiTheme="minorHAnsi" w:cstheme="minorHAnsi"/>
          <w:u w:val="single"/>
        </w:rPr>
        <w:t xml:space="preserve">from </w:t>
      </w:r>
      <w:r w:rsidRPr="00B23CAA">
        <w:rPr>
          <w:rStyle w:val="Emphasis"/>
          <w:rFonts w:asciiTheme="minorHAnsi" w:hAnsiTheme="minorHAnsi" w:cstheme="minorHAnsi"/>
          <w:sz w:val="24"/>
          <w:highlight w:val="green"/>
        </w:rPr>
        <w:t>energy production</w:t>
      </w:r>
      <w:r w:rsidRPr="00B23CAA">
        <w:rPr>
          <w:rFonts w:asciiTheme="minorHAnsi" w:hAnsiTheme="minorHAnsi" w:cstheme="minorHAnsi"/>
          <w:highlight w:val="green"/>
          <w:u w:val="single"/>
        </w:rPr>
        <w:t xml:space="preserve"> and </w:t>
      </w:r>
      <w:r w:rsidRPr="00B23CAA">
        <w:rPr>
          <w:rStyle w:val="Emphasis"/>
          <w:rFonts w:asciiTheme="minorHAnsi" w:hAnsiTheme="minorHAnsi" w:cstheme="minorHAnsi"/>
          <w:sz w:val="24"/>
          <w:highlight w:val="green"/>
        </w:rPr>
        <w:t>pollution remediation</w:t>
      </w:r>
      <w:r w:rsidRPr="00B23CAA">
        <w:rPr>
          <w:rFonts w:asciiTheme="minorHAnsi" w:hAnsiTheme="minorHAnsi" w:cstheme="minorHAnsi"/>
          <w:u w:val="single"/>
        </w:rPr>
        <w:t>,</w:t>
      </w:r>
      <w:proofErr w:type="gramEnd"/>
      <w:r w:rsidRPr="00B23CAA">
        <w:rPr>
          <w:rFonts w:asciiTheme="minorHAnsi" w:hAnsiTheme="minorHAnsi" w:cstheme="minorHAnsi"/>
          <w:u w:val="single"/>
        </w:rPr>
        <w:t xml:space="preserve"> to clean manufacturing and the production of new biologically inspired materials. In fact, biological systems could provide the basis for new products, </w:t>
      </w:r>
      <w:proofErr w:type="gramStart"/>
      <w:r w:rsidRPr="00B23CAA">
        <w:rPr>
          <w:rFonts w:asciiTheme="minorHAnsi" w:hAnsiTheme="minorHAnsi" w:cstheme="minorHAnsi"/>
          <w:u w:val="single"/>
        </w:rPr>
        <w:t>services</w:t>
      </w:r>
      <w:proofErr w:type="gramEnd"/>
      <w:r w:rsidRPr="00B23CAA">
        <w:rPr>
          <w:rFonts w:asciiTheme="minorHAnsi" w:hAnsiTheme="minorHAnsi" w:cstheme="minorHAnsi"/>
          <w:u w:val="single"/>
        </w:rPr>
        <w:t xml:space="preserve"> and industries that we cannot yet imagine</w:t>
      </w:r>
      <w:r w:rsidRPr="00B23CAA">
        <w:rPr>
          <w:rFonts w:asciiTheme="minorHAnsi" w:hAnsiTheme="minorHAnsi" w:cstheme="minorHAnsi"/>
          <w:sz w:val="16"/>
        </w:rPr>
        <w:t xml:space="preserve">. Microbes are already producing biofuels and could, through further research, provide a major component of future energy supplies. Marine and terrestrial organisms extract carbon dioxide from the atmosphere, which suggests that </w:t>
      </w:r>
      <w:r w:rsidRPr="00B23CAA">
        <w:rPr>
          <w:rFonts w:asciiTheme="minorHAnsi" w:hAnsiTheme="minorHAnsi" w:cstheme="minorHAnsi"/>
          <w:u w:val="single"/>
        </w:rPr>
        <w:t xml:space="preserve">biological systems could be used </w:t>
      </w:r>
      <w:r w:rsidRPr="00B23CAA">
        <w:rPr>
          <w:rFonts w:asciiTheme="minorHAnsi" w:hAnsiTheme="minorHAnsi" w:cstheme="minorHAnsi"/>
          <w:highlight w:val="green"/>
          <w:u w:val="single"/>
        </w:rPr>
        <w:t xml:space="preserve">to </w:t>
      </w:r>
      <w:r w:rsidRPr="00B23CAA">
        <w:rPr>
          <w:rStyle w:val="Emphasis"/>
          <w:rFonts w:asciiTheme="minorHAnsi" w:hAnsiTheme="minorHAnsi" w:cstheme="minorHAnsi"/>
          <w:sz w:val="24"/>
          <w:highlight w:val="green"/>
        </w:rPr>
        <w:t>help manage climate change.</w:t>
      </w:r>
      <w:r w:rsidRPr="00B23CAA">
        <w:rPr>
          <w:rFonts w:asciiTheme="minorHAnsi" w:hAnsiTheme="minorHAnsi" w:cstheme="minorHAnsi"/>
          <w:u w:val="single"/>
        </w:rPr>
        <w:t xml:space="preserve"> </w:t>
      </w:r>
      <w:r w:rsidRPr="00B23CAA">
        <w:rPr>
          <w:rFonts w:asciiTheme="minorHAnsi" w:hAnsiTheme="minorHAnsi" w:cstheme="minorHAnsi"/>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B23CAA">
        <w:rPr>
          <w:rFonts w:asciiTheme="minorHAnsi" w:hAnsiTheme="minorHAnsi" w:cstheme="minorHAnsi"/>
          <w:u w:val="single"/>
        </w:rPr>
        <w:t xml:space="preserve">Fraley said that </w:t>
      </w:r>
      <w:r w:rsidRPr="00B23CAA">
        <w:rPr>
          <w:rStyle w:val="Emphasis"/>
          <w:rFonts w:asciiTheme="minorHAnsi" w:hAnsiTheme="minorHAnsi" w:cstheme="minorHAnsi"/>
          <w:sz w:val="24"/>
          <w:highlight w:val="green"/>
        </w:rPr>
        <w:t>the global ag</w:t>
      </w:r>
      <w:r w:rsidRPr="00B23CAA">
        <w:rPr>
          <w:rStyle w:val="Emphasis"/>
          <w:rFonts w:asciiTheme="minorHAnsi" w:hAnsiTheme="minorHAnsi" w:cstheme="minorHAnsi"/>
          <w:sz w:val="24"/>
        </w:rPr>
        <w:t xml:space="preserve">ricultural </w:t>
      </w:r>
      <w:r w:rsidRPr="00B23CAA">
        <w:rPr>
          <w:rStyle w:val="Emphasis"/>
          <w:rFonts w:asciiTheme="minorHAnsi" w:hAnsiTheme="minorHAnsi" w:cstheme="minorHAnsi"/>
          <w:sz w:val="24"/>
          <w:highlight w:val="green"/>
        </w:rPr>
        <w:t>system</w:t>
      </w:r>
      <w:r w:rsidRPr="00B23CAA">
        <w:rPr>
          <w:rFonts w:asciiTheme="minorHAnsi" w:hAnsiTheme="minorHAnsi" w:cstheme="minorHAnsi"/>
          <w:highlight w:val="green"/>
          <w:u w:val="single"/>
        </w:rPr>
        <w:t xml:space="preserve"> needs to</w:t>
      </w:r>
      <w:r w:rsidRPr="00B23CAA">
        <w:rPr>
          <w:rFonts w:asciiTheme="minorHAnsi" w:hAnsiTheme="minorHAnsi" w:cstheme="minorHAnsi"/>
          <w:u w:val="single"/>
        </w:rPr>
        <w:t xml:space="preserve"> adopt the goal of </w:t>
      </w:r>
      <w:r w:rsidRPr="00B23CAA">
        <w:rPr>
          <w:rFonts w:asciiTheme="minorHAnsi" w:hAnsiTheme="minorHAnsi" w:cstheme="minorHAnsi"/>
          <w:highlight w:val="green"/>
          <w:u w:val="single"/>
        </w:rPr>
        <w:t>doubl</w:t>
      </w:r>
      <w:r w:rsidRPr="00B23CAA">
        <w:rPr>
          <w:rFonts w:asciiTheme="minorHAnsi" w:hAnsiTheme="minorHAnsi" w:cstheme="minorHAnsi"/>
          <w:u w:val="single"/>
        </w:rPr>
        <w:t xml:space="preserve">ing the current yield of </w:t>
      </w:r>
      <w:r w:rsidRPr="00B23CAA">
        <w:rPr>
          <w:rFonts w:asciiTheme="minorHAnsi" w:hAnsiTheme="minorHAnsi" w:cstheme="minorHAnsi"/>
          <w:b/>
          <w:bCs/>
          <w:highlight w:val="green"/>
          <w:u w:val="single"/>
        </w:rPr>
        <w:t>crops while reducing</w:t>
      </w:r>
      <w:r w:rsidRPr="00B23CAA">
        <w:rPr>
          <w:rFonts w:asciiTheme="minorHAnsi" w:hAnsiTheme="minorHAnsi" w:cstheme="minorHAnsi"/>
          <w:b/>
          <w:bCs/>
          <w:u w:val="single"/>
        </w:rPr>
        <w:t xml:space="preserve"> key inputs like pesticides, </w:t>
      </w:r>
      <w:r w:rsidRPr="00B23CAA">
        <w:rPr>
          <w:rFonts w:asciiTheme="minorHAnsi" w:hAnsiTheme="minorHAnsi" w:cstheme="minorHAnsi"/>
          <w:b/>
          <w:bCs/>
          <w:highlight w:val="green"/>
          <w:u w:val="single"/>
        </w:rPr>
        <w:t>fertilizers, and water</w:t>
      </w:r>
      <w:r w:rsidRPr="00B23CAA">
        <w:rPr>
          <w:rFonts w:asciiTheme="minorHAnsi" w:hAnsiTheme="minorHAnsi" w:cstheme="minorHAnsi"/>
          <w:b/>
          <w:bCs/>
          <w:u w:val="single"/>
        </w:rPr>
        <w:t xml:space="preserve"> </w:t>
      </w:r>
      <w:r w:rsidRPr="00B23CAA">
        <w:rPr>
          <w:rFonts w:asciiTheme="minorHAnsi" w:hAnsiTheme="minorHAnsi" w:cstheme="minorHAnsi"/>
          <w:u w:val="single"/>
        </w:rPr>
        <w:t>by one third</w:t>
      </w:r>
      <w:r w:rsidRPr="00B23CAA">
        <w:rPr>
          <w:rFonts w:asciiTheme="minorHAnsi" w:hAnsiTheme="minorHAnsi" w:cstheme="minorHAnsi"/>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B23CAA">
        <w:rPr>
          <w:rFonts w:asciiTheme="minorHAnsi" w:hAnsiTheme="minorHAnsi" w:cstheme="minorHAnsi"/>
          <w:u w:val="single"/>
        </w:rPr>
        <w:t xml:space="preserve">And </w:t>
      </w:r>
      <w:r w:rsidRPr="00B23CAA">
        <w:rPr>
          <w:rStyle w:val="Emphasis"/>
          <w:rFonts w:asciiTheme="minorHAnsi" w:hAnsiTheme="minorHAnsi" w:cstheme="minorHAnsi"/>
          <w:sz w:val="24"/>
        </w:rPr>
        <w:t>all people need and deserve secure access to food supplies</w:t>
      </w:r>
      <w:r w:rsidRPr="00B23CAA">
        <w:rPr>
          <w:rFonts w:asciiTheme="minorHAnsi" w:hAnsiTheme="minorHAnsi" w:cstheme="minorHAnsi"/>
          <w:u w:val="single"/>
        </w:rPr>
        <w:t xml:space="preserve">. Continued progress will require both </w:t>
      </w:r>
      <w:r w:rsidRPr="00B23CAA">
        <w:rPr>
          <w:rStyle w:val="Emphasis"/>
          <w:rFonts w:asciiTheme="minorHAnsi" w:hAnsiTheme="minorHAnsi" w:cstheme="minorHAnsi"/>
          <w:sz w:val="24"/>
        </w:rPr>
        <w:t>basic and applied research</w:t>
      </w:r>
      <w:r w:rsidRPr="00B23CAA">
        <w:rPr>
          <w:rFonts w:asciiTheme="minorHAnsi" w:hAnsiTheme="minorHAnsi" w:cstheme="minorHAnsi"/>
          <w:u w:val="single"/>
        </w:rPr>
        <w:t xml:space="preserve">, </w:t>
      </w:r>
      <w:r w:rsidRPr="00B23CAA">
        <w:rPr>
          <w:rFonts w:asciiTheme="minorHAnsi" w:hAnsiTheme="minorHAnsi" w:cstheme="minorHAnsi"/>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B23CAA">
        <w:rPr>
          <w:rFonts w:asciiTheme="minorHAnsi" w:hAnsiTheme="minorHAnsi" w:cstheme="minorHAnsi"/>
          <w:u w:val="single"/>
        </w:rPr>
        <w:t xml:space="preserve">In the past decade, </w:t>
      </w:r>
      <w:r w:rsidRPr="00B23CAA">
        <w:rPr>
          <w:rFonts w:asciiTheme="minorHAnsi" w:hAnsiTheme="minorHAnsi" w:cstheme="minorHAnsi"/>
          <w:highlight w:val="green"/>
          <w:u w:val="single"/>
        </w:rPr>
        <w:t>new tools</w:t>
      </w:r>
      <w:r w:rsidRPr="00B23CAA">
        <w:rPr>
          <w:rFonts w:asciiTheme="minorHAnsi" w:hAnsiTheme="minorHAnsi" w:cstheme="minorHAnsi"/>
          <w:u w:val="single"/>
        </w:rPr>
        <w:t xml:space="preserve"> have become available to </w:t>
      </w:r>
      <w:r w:rsidRPr="00B23CAA">
        <w:rPr>
          <w:rFonts w:asciiTheme="minorHAnsi" w:hAnsiTheme="minorHAnsi" w:cstheme="minorHAnsi"/>
          <w:highlight w:val="green"/>
          <w:u w:val="single"/>
        </w:rPr>
        <w:t>explore</w:t>
      </w:r>
      <w:r w:rsidRPr="00B23CAA">
        <w:rPr>
          <w:rFonts w:asciiTheme="minorHAnsi" w:hAnsiTheme="minorHAnsi" w:cstheme="minorHAnsi"/>
          <w:u w:val="single"/>
        </w:rPr>
        <w:t xml:space="preserve"> the </w:t>
      </w:r>
      <w:r w:rsidRPr="00B23CAA">
        <w:rPr>
          <w:rFonts w:asciiTheme="minorHAnsi" w:hAnsiTheme="minorHAnsi" w:cstheme="minorHAnsi"/>
          <w:highlight w:val="green"/>
          <w:u w:val="single"/>
        </w:rPr>
        <w:t>microbial processes that</w:t>
      </w:r>
      <w:r w:rsidRPr="00B23CAA">
        <w:rPr>
          <w:rFonts w:asciiTheme="minorHAnsi" w:hAnsiTheme="minorHAnsi" w:cstheme="minorHAnsi"/>
          <w:u w:val="single"/>
        </w:rPr>
        <w:t xml:space="preserve"> </w:t>
      </w:r>
      <w:r w:rsidRPr="00B23CAA">
        <w:rPr>
          <w:rFonts w:asciiTheme="minorHAnsi" w:hAnsiTheme="minorHAnsi" w:cstheme="minorHAnsi"/>
          <w:highlight w:val="green"/>
          <w:u w:val="single"/>
        </w:rPr>
        <w:t xml:space="preserve">drive the </w:t>
      </w:r>
      <w:r w:rsidRPr="00B23CAA">
        <w:rPr>
          <w:rFonts w:asciiTheme="minorHAnsi" w:hAnsiTheme="minorHAnsi" w:cstheme="minorHAnsi"/>
          <w:b/>
          <w:bCs/>
          <w:highlight w:val="green"/>
          <w:u w:val="single"/>
        </w:rPr>
        <w:t>chemistry of the oceans</w:t>
      </w:r>
      <w:r w:rsidRPr="00B23CAA">
        <w:rPr>
          <w:rFonts w:asciiTheme="minorHAnsi" w:hAnsiTheme="minorHAnsi" w:cstheme="minorHAnsi"/>
          <w:u w:val="single"/>
        </w:rPr>
        <w:t xml:space="preserve">, observed David Kingsbury, Chief Program Officer for Science at the </w:t>
      </w:r>
      <w:proofErr w:type="gramStart"/>
      <w:r w:rsidRPr="00B23CAA">
        <w:rPr>
          <w:rFonts w:asciiTheme="minorHAnsi" w:hAnsiTheme="minorHAnsi" w:cstheme="minorHAnsi"/>
          <w:u w:val="single"/>
        </w:rPr>
        <w:t>Gordon</w:t>
      </w:r>
      <w:proofErr w:type="gramEnd"/>
      <w:r w:rsidRPr="00B23CAA">
        <w:rPr>
          <w:rFonts w:asciiTheme="minorHAnsi" w:hAnsiTheme="minorHAnsi" w:cstheme="minorHAnsi"/>
          <w:u w:val="single"/>
        </w:rPr>
        <w:t xml:space="preserve"> and Betty Moore Foundation. </w:t>
      </w:r>
      <w:r w:rsidRPr="00B23CAA">
        <w:rPr>
          <w:rFonts w:asciiTheme="minorHAnsi" w:hAnsiTheme="minorHAnsi" w:cstheme="minorHAnsi"/>
          <w:highlight w:val="green"/>
          <w:u w:val="single"/>
        </w:rPr>
        <w:t xml:space="preserve">These </w:t>
      </w:r>
      <w:r w:rsidRPr="00B23CAA">
        <w:rPr>
          <w:rFonts w:asciiTheme="minorHAnsi" w:hAnsiTheme="minorHAnsi" w:cstheme="minorHAnsi"/>
          <w:u w:val="single"/>
        </w:rPr>
        <w:t xml:space="preserve">technologies have </w:t>
      </w:r>
      <w:r w:rsidRPr="00B23CAA">
        <w:rPr>
          <w:rFonts w:asciiTheme="minorHAnsi" w:hAnsiTheme="minorHAnsi" w:cstheme="minorHAnsi"/>
          <w:highlight w:val="green"/>
          <w:u w:val="single"/>
        </w:rPr>
        <w:t>revealed</w:t>
      </w:r>
      <w:r w:rsidRPr="00B23CAA">
        <w:rPr>
          <w:rFonts w:asciiTheme="minorHAnsi" w:hAnsiTheme="minorHAnsi" w:cstheme="minorHAnsi"/>
          <w:u w:val="single"/>
        </w:rPr>
        <w:t xml:space="preserve"> that a large proportion of </w:t>
      </w:r>
      <w:r w:rsidRPr="00B23CAA">
        <w:rPr>
          <w:rStyle w:val="Emphasis"/>
          <w:rFonts w:asciiTheme="minorHAnsi" w:hAnsiTheme="minorHAnsi" w:cstheme="minorHAnsi"/>
          <w:sz w:val="24"/>
        </w:rPr>
        <w:t>the planet’s</w:t>
      </w:r>
      <w:r w:rsidRPr="00B23CAA">
        <w:rPr>
          <w:rStyle w:val="Emphasis"/>
          <w:rFonts w:asciiTheme="minorHAnsi" w:hAnsiTheme="minorHAnsi" w:cstheme="minorHAnsi"/>
          <w:sz w:val="24"/>
          <w:highlight w:val="green"/>
        </w:rPr>
        <w:t xml:space="preserve"> genetic diversity</w:t>
      </w:r>
      <w:r w:rsidRPr="00B23CAA">
        <w:rPr>
          <w:rFonts w:asciiTheme="minorHAnsi" w:hAnsiTheme="minorHAnsi" w:cstheme="minorHAnsi"/>
          <w:u w:val="single"/>
        </w:rPr>
        <w:t xml:space="preserve"> resides in the oceans. In addition, many organisms in the oceans readily exchange genes, creating evolutionary forces that can have global effects. The oceans are currently under great stress</w:t>
      </w:r>
      <w:r w:rsidRPr="00B23CAA">
        <w:rPr>
          <w:rFonts w:asciiTheme="minorHAnsi" w:hAnsiTheme="minorHAnsi" w:cstheme="minorHAnsi"/>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B23CAA">
        <w:rPr>
          <w:rFonts w:asciiTheme="minorHAnsi" w:hAnsiTheme="minorHAnsi" w:cstheme="minorHAnsi"/>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B23CAA">
        <w:rPr>
          <w:rStyle w:val="Emphasis"/>
          <w:rFonts w:asciiTheme="minorHAnsi" w:hAnsiTheme="minorHAnsi" w:cstheme="minorHAnsi"/>
          <w:sz w:val="24"/>
          <w:highlight w:val="green"/>
        </w:rPr>
        <w:t>If we are not careful, we are not going to have a sustainable planet to live on,</w:t>
      </w:r>
      <w:r w:rsidRPr="00B23CAA">
        <w:rPr>
          <w:rFonts w:asciiTheme="minorHAnsi" w:hAnsiTheme="minorHAnsi" w:cstheme="minorHAnsi"/>
          <w:u w:val="single"/>
        </w:rPr>
        <w:t>” said Kingsbury. Only by understanding the basic biological processes at work in the oceans can humans live sustainably on earth.</w:t>
      </w:r>
    </w:p>
    <w:p w14:paraId="5ED7BA05" w14:textId="77777777" w:rsidR="00281420" w:rsidRPr="00B23CAA" w:rsidRDefault="00281420" w:rsidP="00281420">
      <w:pPr>
        <w:rPr>
          <w:rFonts w:asciiTheme="minorHAnsi" w:hAnsiTheme="minorHAnsi" w:cstheme="minorHAnsi"/>
          <w:u w:val="single"/>
        </w:rPr>
      </w:pPr>
    </w:p>
    <w:p w14:paraId="1508413D"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Climate change destroys the world.</w:t>
      </w:r>
    </w:p>
    <w:p w14:paraId="78BB7874"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Specktor 19</w:t>
      </w:r>
      <w:r w:rsidRPr="00B23CAA">
        <w:rPr>
          <w:rFonts w:asciiTheme="minorHAnsi" w:hAnsiTheme="minorHAnsi" w:cstheme="minorHAnsi"/>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B23CAA">
          <w:rPr>
            <w:rStyle w:val="Hyperlink"/>
            <w:rFonts w:asciiTheme="minorHAnsi" w:hAnsiTheme="minorHAnsi" w:cstheme="minorHAnsi"/>
          </w:rPr>
          <w:t>https://www.livescience.com/65633-climate-change-dooms-humans-by-2050.html</w:t>
        </w:r>
      </w:hyperlink>
      <w:r w:rsidRPr="00B23CAA">
        <w:rPr>
          <w:rFonts w:asciiTheme="minorHAnsi" w:hAnsiTheme="minorHAnsi" w:cstheme="minorHAnsi"/>
        </w:rPr>
        <w:t xml:space="preserve"> JW</w:t>
      </w:r>
    </w:p>
    <w:p w14:paraId="4B08FC4A" w14:textId="77777777" w:rsidR="00281420" w:rsidRPr="00B23CAA" w:rsidRDefault="00281420" w:rsidP="00281420">
      <w:pPr>
        <w:rPr>
          <w:rFonts w:asciiTheme="minorHAnsi" w:hAnsiTheme="minorHAnsi" w:cstheme="minorHAnsi"/>
          <w:u w:val="single"/>
        </w:rPr>
      </w:pPr>
      <w:r w:rsidRPr="00B23CAA">
        <w:rPr>
          <w:rFonts w:asciiTheme="minorHAnsi" w:hAnsiTheme="minorHAnsi" w:cstheme="minorHAnsi"/>
        </w:rPr>
        <w:t>**</w:t>
      </w:r>
      <w:r w:rsidRPr="00B23CAA">
        <w:rPr>
          <w:rFonts w:asciiTheme="minorHAnsi" w:hAnsiTheme="minorHAnsi" w:cstheme="minorHAnsi"/>
          <w:u w:val="single"/>
        </w:rPr>
        <w:t>Cites and talks about the Spratt and Dunlop study</w:t>
      </w:r>
    </w:p>
    <w:p w14:paraId="0B7D6E7C" w14:textId="77777777" w:rsidR="00281420" w:rsidRPr="00B23CAA" w:rsidRDefault="00281420" w:rsidP="00281420">
      <w:pPr>
        <w:rPr>
          <w:rFonts w:asciiTheme="minorHAnsi" w:hAnsiTheme="minorHAnsi" w:cstheme="minorHAnsi"/>
          <w:color w:val="000000" w:themeColor="text1"/>
          <w:sz w:val="16"/>
        </w:rPr>
      </w:pPr>
      <w:r w:rsidRPr="00B23CAA">
        <w:rPr>
          <w:rFonts w:asciiTheme="minorHAnsi" w:hAnsiTheme="minorHAnsi" w:cstheme="minorHAnsi"/>
          <w:color w:val="000000" w:themeColor="text1"/>
          <w:sz w:val="16"/>
        </w:rPr>
        <w:t xml:space="preserve">What might an accurate worst-case picture of the planet's climate-addled future </w:t>
      </w:r>
      <w:proofErr w:type="gramStart"/>
      <w:r w:rsidRPr="00B23CAA">
        <w:rPr>
          <w:rFonts w:asciiTheme="minorHAnsi" w:hAnsiTheme="minorHAnsi" w:cstheme="minorHAnsi"/>
          <w:color w:val="000000" w:themeColor="text1"/>
          <w:sz w:val="16"/>
        </w:rPr>
        <w:t>actually look</w:t>
      </w:r>
      <w:proofErr w:type="gramEnd"/>
      <w:r w:rsidRPr="00B23CAA">
        <w:rPr>
          <w:rFonts w:asciiTheme="minorHAnsi" w:hAnsiTheme="minorHAnsi" w:cstheme="minorHAnsi"/>
          <w:color w:val="000000" w:themeColor="text1"/>
          <w:sz w:val="16"/>
        </w:rPr>
        <w:t xml:space="preserve"> like, then? </w:t>
      </w:r>
      <w:r w:rsidRPr="00B23CAA">
        <w:rPr>
          <w:rFonts w:asciiTheme="minorHAnsi" w:hAnsiTheme="minorHAnsi" w:cstheme="minorHAnsi"/>
          <w:color w:val="000000" w:themeColor="text1"/>
          <w:u w:val="single"/>
        </w:rPr>
        <w:t>The authors provide one particularly grim scenario that begins with world governments "politely ignoring"</w:t>
      </w:r>
      <w:r w:rsidRPr="00B23CAA">
        <w:rPr>
          <w:rFonts w:asciiTheme="minorHAnsi" w:hAnsiTheme="minorHAnsi" w:cstheme="minorHAnsi"/>
          <w:color w:val="000000" w:themeColor="text1"/>
          <w:sz w:val="16"/>
        </w:rPr>
        <w:t xml:space="preserve"> the advice of </w:t>
      </w:r>
      <w:r w:rsidRPr="00B23CAA">
        <w:rPr>
          <w:rFonts w:asciiTheme="minorHAnsi" w:hAnsiTheme="minorHAnsi" w:cstheme="minorHAnsi"/>
          <w:color w:val="000000" w:themeColor="text1"/>
          <w:u w:val="single"/>
        </w:rPr>
        <w:t>scientists</w:t>
      </w:r>
      <w:r w:rsidRPr="00B23CAA">
        <w:rPr>
          <w:rFonts w:asciiTheme="minorHAnsi" w:hAnsiTheme="minorHAnsi" w:cstheme="minorHAnsi"/>
          <w:color w:val="000000" w:themeColor="text1"/>
          <w:sz w:val="16"/>
        </w:rPr>
        <w:t xml:space="preserve"> and the will of the public to decarbonize the economy (finding alternative energy sources), resulting in a global temperature increase 5.4 F (3 C) by the year 2050. At this point, </w:t>
      </w:r>
      <w:r w:rsidRPr="00B23CAA">
        <w:rPr>
          <w:rFonts w:asciiTheme="minorHAnsi" w:hAnsiTheme="minorHAnsi" w:cstheme="minorHAnsi"/>
          <w:color w:val="000000" w:themeColor="text1"/>
          <w:u w:val="single"/>
        </w:rPr>
        <w:t xml:space="preserve">the world's </w:t>
      </w:r>
      <w:r w:rsidRPr="00B23CAA">
        <w:rPr>
          <w:rFonts w:asciiTheme="minorHAnsi" w:hAnsiTheme="minorHAnsi" w:cstheme="minorHAnsi"/>
          <w:color w:val="000000" w:themeColor="text1"/>
          <w:highlight w:val="green"/>
          <w:u w:val="single"/>
        </w:rPr>
        <w:t>ice sheets vanish</w:t>
      </w:r>
      <w:r w:rsidRPr="00B23CAA">
        <w:rPr>
          <w:rFonts w:asciiTheme="minorHAnsi" w:hAnsiTheme="minorHAnsi" w:cstheme="minorHAnsi"/>
          <w:color w:val="000000" w:themeColor="text1"/>
          <w:u w:val="single"/>
        </w:rPr>
        <w:t xml:space="preserve">; brutal </w:t>
      </w:r>
      <w:r w:rsidRPr="00B23CAA">
        <w:rPr>
          <w:rFonts w:asciiTheme="minorHAnsi" w:hAnsiTheme="minorHAnsi" w:cstheme="minorHAnsi"/>
          <w:color w:val="000000" w:themeColor="text1"/>
          <w:highlight w:val="green"/>
          <w:u w:val="single"/>
        </w:rPr>
        <w:t>droughts kill</w:t>
      </w:r>
      <w:r w:rsidRPr="00B23CAA">
        <w:rPr>
          <w:rFonts w:asciiTheme="minorHAnsi" w:hAnsiTheme="minorHAnsi" w:cstheme="minorHAnsi"/>
          <w:color w:val="000000" w:themeColor="text1"/>
          <w:u w:val="single"/>
        </w:rPr>
        <w:t xml:space="preserve"> many</w:t>
      </w:r>
      <w:r w:rsidRPr="00B23CAA">
        <w:rPr>
          <w:rFonts w:asciiTheme="minorHAnsi" w:hAnsiTheme="minorHAnsi" w:cstheme="minorHAnsi"/>
          <w:color w:val="000000" w:themeColor="text1"/>
          <w:sz w:val="16"/>
        </w:rPr>
        <w:t xml:space="preserve"> of the trees in the </w:t>
      </w:r>
      <w:hyperlink r:id="rId16" w:history="1">
        <w:r w:rsidRPr="00B23CAA">
          <w:rPr>
            <w:rStyle w:val="Hyperlink"/>
            <w:rFonts w:asciiTheme="minorHAnsi" w:hAnsiTheme="minorHAnsi" w:cstheme="minorHAnsi"/>
            <w:color w:val="000000" w:themeColor="text1"/>
            <w:sz w:val="16"/>
            <w:bdr w:val="none" w:sz="0" w:space="0" w:color="auto" w:frame="1"/>
          </w:rPr>
          <w:t>Amazon rainforest</w:t>
        </w:r>
      </w:hyperlink>
      <w:r w:rsidRPr="00B23CAA">
        <w:rPr>
          <w:rFonts w:asciiTheme="minorHAnsi" w:hAnsiTheme="minorHAnsi" w:cstheme="minorHAnsi"/>
          <w:color w:val="000000" w:themeColor="text1"/>
          <w:sz w:val="16"/>
        </w:rPr>
        <w:t xml:space="preserve"> (removing one of the world's largest carbon offsets); </w:t>
      </w:r>
      <w:r w:rsidRPr="00B23CAA">
        <w:rPr>
          <w:rFonts w:asciiTheme="minorHAnsi" w:hAnsiTheme="minorHAnsi" w:cstheme="minorHAnsi"/>
          <w:color w:val="000000" w:themeColor="text1"/>
          <w:u w:val="single"/>
        </w:rPr>
        <w:t xml:space="preserve">and the </w:t>
      </w:r>
      <w:r w:rsidRPr="00B23CAA">
        <w:rPr>
          <w:rFonts w:asciiTheme="minorHAnsi" w:hAnsiTheme="minorHAnsi" w:cstheme="minorHAnsi"/>
          <w:color w:val="000000" w:themeColor="text1"/>
          <w:highlight w:val="green"/>
          <w:u w:val="single"/>
        </w:rPr>
        <w:t>planet plunges into</w:t>
      </w:r>
      <w:r w:rsidRPr="00B23CAA">
        <w:rPr>
          <w:rFonts w:asciiTheme="minorHAnsi" w:hAnsiTheme="minorHAnsi" w:cstheme="minorHAnsi"/>
          <w:color w:val="000000" w:themeColor="text1"/>
          <w:u w:val="single"/>
        </w:rPr>
        <w:t xml:space="preserve"> a </w:t>
      </w:r>
      <w:r w:rsidRPr="00B23CAA">
        <w:rPr>
          <w:rFonts w:asciiTheme="minorHAnsi" w:hAnsiTheme="minorHAnsi" w:cstheme="minorHAnsi"/>
          <w:color w:val="000000" w:themeColor="text1"/>
          <w:highlight w:val="green"/>
          <w:u w:val="single"/>
        </w:rPr>
        <w:t>feedback loop</w:t>
      </w:r>
      <w:r w:rsidRPr="00B23CAA">
        <w:rPr>
          <w:rFonts w:asciiTheme="minorHAnsi" w:hAnsiTheme="minorHAnsi" w:cstheme="minorHAnsi"/>
          <w:color w:val="000000" w:themeColor="text1"/>
          <w:u w:val="single"/>
        </w:rPr>
        <w:t xml:space="preserve"> of ever-hotter</w:t>
      </w:r>
      <w:r w:rsidRPr="00B23CAA">
        <w:rPr>
          <w:rFonts w:asciiTheme="minorHAnsi" w:hAnsiTheme="minorHAnsi" w:cstheme="minorHAnsi"/>
          <w:color w:val="000000" w:themeColor="text1"/>
          <w:sz w:val="16"/>
        </w:rPr>
        <w:t xml:space="preserve">, ever-deadlier </w:t>
      </w:r>
      <w:r w:rsidRPr="00B23CAA">
        <w:rPr>
          <w:rFonts w:asciiTheme="minorHAnsi" w:hAnsiTheme="minorHAnsi" w:cstheme="minorHAnsi"/>
          <w:color w:val="000000" w:themeColor="text1"/>
          <w:u w:val="single"/>
        </w:rPr>
        <w:t>conditions</w:t>
      </w:r>
      <w:r w:rsidRPr="00B23CAA">
        <w:rPr>
          <w:rFonts w:asciiTheme="minorHAnsi" w:hAnsiTheme="minorHAnsi" w:cstheme="minorHAnsi"/>
          <w:color w:val="000000" w:themeColor="text1"/>
          <w:sz w:val="16"/>
        </w:rPr>
        <w:t>.</w:t>
      </w:r>
    </w:p>
    <w:p w14:paraId="66044856" w14:textId="77777777" w:rsidR="00281420" w:rsidRPr="00B23CAA" w:rsidRDefault="00281420" w:rsidP="00281420">
      <w:pPr>
        <w:rPr>
          <w:rFonts w:asciiTheme="minorHAnsi" w:hAnsiTheme="minorHAnsi" w:cstheme="minorHAnsi"/>
          <w:color w:val="000000" w:themeColor="text1"/>
          <w:sz w:val="16"/>
        </w:rPr>
      </w:pPr>
      <w:r w:rsidRPr="00B23CAA">
        <w:rPr>
          <w:rFonts w:asciiTheme="minorHAnsi" w:hAnsiTheme="minorHAnsi" w:cstheme="minorHAnsi"/>
          <w:color w:val="000000" w:themeColor="text1"/>
          <w:sz w:val="16"/>
        </w:rPr>
        <w:t>"</w:t>
      </w:r>
      <w:r w:rsidRPr="00B23CAA">
        <w:rPr>
          <w:rFonts w:asciiTheme="minorHAnsi" w:hAnsiTheme="minorHAnsi" w:cstheme="minorHAnsi"/>
          <w:color w:val="000000" w:themeColor="text1"/>
          <w:u w:val="single"/>
        </w:rPr>
        <w:t xml:space="preserve">Thirty-five percent of the global land area, and 55 percent of the global population, are </w:t>
      </w:r>
      <w:r w:rsidRPr="00B23CAA">
        <w:rPr>
          <w:rFonts w:asciiTheme="minorHAnsi" w:hAnsiTheme="minorHAnsi" w:cstheme="minorHAnsi"/>
          <w:color w:val="000000" w:themeColor="text1"/>
          <w:highlight w:val="green"/>
          <w:u w:val="single"/>
        </w:rPr>
        <w:t>subject to</w:t>
      </w:r>
      <w:r w:rsidRPr="00B23CAA">
        <w:rPr>
          <w:rFonts w:asciiTheme="minorHAnsi" w:hAnsiTheme="minorHAnsi" w:cstheme="minorHAnsi"/>
          <w:color w:val="000000" w:themeColor="text1"/>
          <w:u w:val="single"/>
        </w:rPr>
        <w:t xml:space="preserve"> more than 20 days a year of </w:t>
      </w:r>
      <w:hyperlink r:id="rId17" w:history="1">
        <w:r w:rsidRPr="00B23CAA">
          <w:rPr>
            <w:rFonts w:asciiTheme="minorHAnsi" w:hAnsiTheme="minorHAnsi" w:cstheme="minorHAnsi"/>
            <w:color w:val="000000" w:themeColor="text1"/>
            <w:highlight w:val="green"/>
            <w:u w:val="single"/>
          </w:rPr>
          <w:t>lethal heat</w:t>
        </w:r>
        <w:r w:rsidRPr="00B23CAA">
          <w:rPr>
            <w:rFonts w:asciiTheme="minorHAnsi" w:hAnsiTheme="minorHAnsi" w:cstheme="minorHAnsi"/>
            <w:color w:val="000000" w:themeColor="text1"/>
            <w:u w:val="single"/>
          </w:rPr>
          <w:t xml:space="preserve"> conditions</w:t>
        </w:r>
      </w:hyperlink>
      <w:r w:rsidRPr="00B23CAA">
        <w:rPr>
          <w:rFonts w:asciiTheme="minorHAnsi" w:hAnsiTheme="minorHAnsi" w:cstheme="minorHAnsi"/>
          <w:color w:val="000000" w:themeColor="text1"/>
          <w:u w:val="single"/>
        </w:rPr>
        <w:t>, beyond</w:t>
      </w:r>
      <w:r w:rsidRPr="00B23CAA">
        <w:rPr>
          <w:rFonts w:asciiTheme="minorHAnsi" w:hAnsiTheme="minorHAnsi" w:cstheme="minorHAnsi"/>
          <w:color w:val="000000" w:themeColor="text1"/>
          <w:sz w:val="16"/>
        </w:rPr>
        <w:t xml:space="preserve"> the threshold of human </w:t>
      </w:r>
      <w:r w:rsidRPr="00B23CAA">
        <w:rPr>
          <w:rFonts w:asciiTheme="minorHAnsi" w:hAnsiTheme="minorHAnsi" w:cstheme="minorHAnsi"/>
          <w:color w:val="000000" w:themeColor="text1"/>
          <w:u w:val="single"/>
        </w:rPr>
        <w:t>survivability</w:t>
      </w:r>
      <w:r w:rsidRPr="00B23CAA">
        <w:rPr>
          <w:rFonts w:asciiTheme="minorHAnsi" w:hAnsiTheme="minorHAnsi" w:cstheme="minorHAnsi"/>
          <w:color w:val="000000" w:themeColor="text1"/>
          <w:sz w:val="16"/>
        </w:rPr>
        <w:t>," the authors hypothesized.</w:t>
      </w:r>
    </w:p>
    <w:p w14:paraId="4D57FB69" w14:textId="77777777" w:rsidR="00281420" w:rsidRPr="00B23CAA" w:rsidRDefault="00281420" w:rsidP="00281420">
      <w:pPr>
        <w:rPr>
          <w:rFonts w:asciiTheme="minorHAnsi" w:hAnsiTheme="minorHAnsi" w:cstheme="minorHAnsi"/>
          <w:color w:val="000000" w:themeColor="text1"/>
          <w:u w:val="single"/>
        </w:rPr>
      </w:pPr>
      <w:r w:rsidRPr="00B23CAA">
        <w:rPr>
          <w:rFonts w:asciiTheme="minorHAnsi" w:hAnsiTheme="minorHAnsi" w:cstheme="minorHAnsi"/>
          <w:color w:val="000000" w:themeColor="text1"/>
          <w:sz w:val="16"/>
        </w:rPr>
        <w:t xml:space="preserve">Meanwhile, </w:t>
      </w:r>
      <w:r w:rsidRPr="00B23CAA">
        <w:rPr>
          <w:rFonts w:asciiTheme="minorHAnsi" w:hAnsiTheme="minorHAnsi" w:cstheme="minorHAnsi"/>
          <w:color w:val="000000" w:themeColor="text1"/>
          <w:highlight w:val="green"/>
          <w:u w:val="single"/>
        </w:rPr>
        <w:t>droughts, floods and wildfires</w:t>
      </w:r>
      <w:r w:rsidRPr="00B23CAA">
        <w:rPr>
          <w:rFonts w:asciiTheme="minorHAnsi" w:hAnsiTheme="minorHAnsi" w:cstheme="minorHAnsi"/>
          <w:color w:val="000000" w:themeColor="text1"/>
          <w:u w:val="single"/>
        </w:rPr>
        <w:t xml:space="preserve"> regularly </w:t>
      </w:r>
      <w:r w:rsidRPr="00B23CAA">
        <w:rPr>
          <w:rFonts w:asciiTheme="minorHAnsi" w:hAnsiTheme="minorHAnsi" w:cstheme="minorHAnsi"/>
          <w:color w:val="000000" w:themeColor="text1"/>
          <w:highlight w:val="green"/>
          <w:u w:val="single"/>
        </w:rPr>
        <w:t>ravage the land</w:t>
      </w:r>
      <w:r w:rsidRPr="00B23CAA">
        <w:rPr>
          <w:rFonts w:asciiTheme="minorHAnsi" w:hAnsiTheme="minorHAnsi" w:cstheme="minorHAnsi"/>
          <w:color w:val="000000" w:themeColor="text1"/>
          <w:u w:val="single"/>
        </w:rPr>
        <w:t>. Nearly one-third of the world's land surface turns to desert.</w:t>
      </w:r>
      <w:r w:rsidRPr="00B23CAA">
        <w:rPr>
          <w:rFonts w:asciiTheme="minorHAnsi" w:hAnsiTheme="minorHAnsi" w:cstheme="minorHAnsi"/>
          <w:color w:val="000000" w:themeColor="text1"/>
          <w:sz w:val="16"/>
        </w:rPr>
        <w:t xml:space="preserve"> Entire </w:t>
      </w:r>
      <w:r w:rsidRPr="00B23CAA">
        <w:rPr>
          <w:rFonts w:asciiTheme="minorHAnsi" w:hAnsiTheme="minorHAnsi" w:cstheme="minorHAnsi"/>
          <w:color w:val="000000" w:themeColor="text1"/>
          <w:highlight w:val="green"/>
          <w:u w:val="single"/>
        </w:rPr>
        <w:t>ecosystems collapse</w:t>
      </w:r>
      <w:r w:rsidRPr="00B23CAA">
        <w:rPr>
          <w:rFonts w:asciiTheme="minorHAnsi" w:hAnsiTheme="minorHAnsi" w:cstheme="minorHAnsi"/>
          <w:color w:val="000000" w:themeColor="text1"/>
          <w:u w:val="single"/>
        </w:rPr>
        <w:t>, beginning with the planet's coral reefs, the rainforest and the Arctic ice sheets</w:t>
      </w:r>
      <w:r w:rsidRPr="00B23CAA">
        <w:rPr>
          <w:rFonts w:asciiTheme="minorHAnsi" w:hAnsiTheme="minorHAnsi" w:cstheme="minorHAnsi"/>
          <w:color w:val="000000" w:themeColor="text1"/>
          <w:sz w:val="16"/>
        </w:rPr>
        <w:t xml:space="preserve">. The world's tropics are hit hardest by these new climate extremes, </w:t>
      </w:r>
      <w:r w:rsidRPr="00B23CAA">
        <w:rPr>
          <w:rFonts w:asciiTheme="minorHAnsi" w:hAnsiTheme="minorHAnsi" w:cstheme="minorHAnsi"/>
          <w:color w:val="000000" w:themeColor="text1"/>
          <w:highlight w:val="green"/>
          <w:u w:val="single"/>
        </w:rPr>
        <w:t>destroying</w:t>
      </w:r>
      <w:r w:rsidRPr="00B23CAA">
        <w:rPr>
          <w:rFonts w:asciiTheme="minorHAnsi" w:hAnsiTheme="minorHAnsi" w:cstheme="minorHAnsi"/>
          <w:color w:val="000000" w:themeColor="text1"/>
          <w:u w:val="single"/>
        </w:rPr>
        <w:t xml:space="preserve"> the region's </w:t>
      </w:r>
      <w:proofErr w:type="gramStart"/>
      <w:r w:rsidRPr="00B23CAA">
        <w:rPr>
          <w:rFonts w:asciiTheme="minorHAnsi" w:hAnsiTheme="minorHAnsi" w:cstheme="minorHAnsi"/>
          <w:color w:val="000000" w:themeColor="text1"/>
          <w:highlight w:val="green"/>
          <w:u w:val="single"/>
        </w:rPr>
        <w:t>agriculture</w:t>
      </w:r>
      <w:proofErr w:type="gramEnd"/>
      <w:r w:rsidRPr="00B23CAA">
        <w:rPr>
          <w:rFonts w:asciiTheme="minorHAnsi" w:hAnsiTheme="minorHAnsi" w:cstheme="minorHAnsi"/>
          <w:color w:val="000000" w:themeColor="text1"/>
          <w:highlight w:val="green"/>
          <w:u w:val="single"/>
        </w:rPr>
        <w:t xml:space="preserve"> and turning</w:t>
      </w:r>
      <w:r w:rsidRPr="00B23CAA">
        <w:rPr>
          <w:rFonts w:asciiTheme="minorHAnsi" w:hAnsiTheme="minorHAnsi" w:cstheme="minorHAnsi"/>
          <w:color w:val="000000" w:themeColor="text1"/>
          <w:u w:val="single"/>
        </w:rPr>
        <w:t xml:space="preserve"> more than </w:t>
      </w:r>
      <w:r w:rsidRPr="00B23CAA">
        <w:rPr>
          <w:rFonts w:asciiTheme="minorHAnsi" w:hAnsiTheme="minorHAnsi" w:cstheme="minorHAnsi"/>
          <w:color w:val="000000" w:themeColor="text1"/>
          <w:highlight w:val="green"/>
          <w:u w:val="single"/>
        </w:rPr>
        <w:t>1 billion</w:t>
      </w:r>
      <w:r w:rsidRPr="00B23CAA">
        <w:rPr>
          <w:rFonts w:asciiTheme="minorHAnsi" w:hAnsiTheme="minorHAnsi" w:cstheme="minorHAnsi"/>
          <w:color w:val="000000" w:themeColor="text1"/>
          <w:u w:val="single"/>
        </w:rPr>
        <w:t xml:space="preserve"> people </w:t>
      </w:r>
      <w:r w:rsidRPr="00B23CAA">
        <w:rPr>
          <w:rFonts w:asciiTheme="minorHAnsi" w:hAnsiTheme="minorHAnsi" w:cstheme="minorHAnsi"/>
          <w:color w:val="000000" w:themeColor="text1"/>
          <w:highlight w:val="green"/>
          <w:u w:val="single"/>
        </w:rPr>
        <w:t>into refugees</w:t>
      </w:r>
      <w:r w:rsidRPr="00B23CAA">
        <w:rPr>
          <w:rFonts w:asciiTheme="minorHAnsi" w:hAnsiTheme="minorHAnsi" w:cstheme="minorHAnsi"/>
          <w:color w:val="000000" w:themeColor="text1"/>
          <w:u w:val="single"/>
        </w:rPr>
        <w:t>.</w:t>
      </w:r>
    </w:p>
    <w:p w14:paraId="4354C1C3" w14:textId="77777777" w:rsidR="00281420" w:rsidRPr="00B23CAA" w:rsidRDefault="00281420" w:rsidP="00281420">
      <w:pPr>
        <w:rPr>
          <w:rFonts w:asciiTheme="minorHAnsi" w:hAnsiTheme="minorHAnsi" w:cstheme="minorHAnsi"/>
          <w:color w:val="000000" w:themeColor="text1"/>
          <w:u w:val="single"/>
        </w:rPr>
      </w:pPr>
      <w:r w:rsidRPr="00B23CAA">
        <w:rPr>
          <w:rFonts w:asciiTheme="minorHAnsi" w:hAnsiTheme="minorHAnsi" w:cstheme="minorHAnsi"/>
          <w:color w:val="000000" w:themeColor="text1"/>
          <w:sz w:val="16"/>
        </w:rPr>
        <w:t xml:space="preserve">This mass movement of </w:t>
      </w:r>
      <w:r w:rsidRPr="00B23CAA">
        <w:rPr>
          <w:rFonts w:asciiTheme="minorHAnsi" w:hAnsiTheme="minorHAnsi" w:cstheme="minorHAnsi"/>
          <w:color w:val="000000" w:themeColor="text1"/>
          <w:u w:val="single"/>
        </w:rPr>
        <w:t>refugees — coupled with </w:t>
      </w:r>
      <w:hyperlink r:id="rId18" w:history="1">
        <w:r w:rsidRPr="00B23CAA">
          <w:rPr>
            <w:rFonts w:asciiTheme="minorHAnsi" w:hAnsiTheme="minorHAnsi" w:cstheme="minorHAnsi"/>
            <w:highlight w:val="green"/>
            <w:u w:val="single"/>
          </w:rPr>
          <w:t>shrinking coastlines</w:t>
        </w:r>
      </w:hyperlink>
      <w:r w:rsidRPr="00B23CAA">
        <w:rPr>
          <w:rFonts w:asciiTheme="minorHAnsi" w:hAnsiTheme="minorHAnsi" w:cstheme="minorHAnsi"/>
          <w:color w:val="000000" w:themeColor="text1"/>
          <w:highlight w:val="green"/>
          <w:u w:val="single"/>
        </w:rPr>
        <w:t> and</w:t>
      </w:r>
      <w:r w:rsidRPr="00B23CAA">
        <w:rPr>
          <w:rFonts w:asciiTheme="minorHAnsi" w:hAnsiTheme="minorHAnsi" w:cstheme="minorHAnsi"/>
          <w:color w:val="000000" w:themeColor="text1"/>
          <w:u w:val="single"/>
        </w:rPr>
        <w:t xml:space="preserve"> severe </w:t>
      </w:r>
      <w:r w:rsidRPr="00B23CAA">
        <w:rPr>
          <w:rFonts w:asciiTheme="minorHAnsi" w:hAnsiTheme="minorHAnsi" w:cstheme="minorHAnsi"/>
          <w:color w:val="000000" w:themeColor="text1"/>
          <w:highlight w:val="green"/>
          <w:u w:val="single"/>
        </w:rPr>
        <w:t>drops in food and water</w:t>
      </w:r>
      <w:r w:rsidRPr="00B23CAA">
        <w:rPr>
          <w:rFonts w:asciiTheme="minorHAnsi" w:hAnsiTheme="minorHAnsi" w:cstheme="minorHAnsi"/>
          <w:color w:val="000000" w:themeColor="text1"/>
          <w:u w:val="single"/>
        </w:rPr>
        <w:t xml:space="preserve"> availability — begin to </w:t>
      </w:r>
      <w:r w:rsidRPr="00B23CAA">
        <w:rPr>
          <w:rFonts w:asciiTheme="minorHAnsi" w:hAnsiTheme="minorHAnsi" w:cstheme="minorHAnsi"/>
          <w:color w:val="000000" w:themeColor="text1"/>
          <w:highlight w:val="green"/>
          <w:u w:val="single"/>
        </w:rPr>
        <w:t>stress</w:t>
      </w:r>
      <w:r w:rsidRPr="00B23CAA">
        <w:rPr>
          <w:rFonts w:asciiTheme="minorHAnsi" w:hAnsiTheme="minorHAnsi" w:cstheme="minorHAnsi"/>
          <w:color w:val="000000" w:themeColor="text1"/>
          <w:u w:val="single"/>
        </w:rPr>
        <w:t xml:space="preserve"> the fabric of the world's largest </w:t>
      </w:r>
      <w:r w:rsidRPr="00B23CAA">
        <w:rPr>
          <w:rFonts w:asciiTheme="minorHAnsi" w:hAnsiTheme="minorHAnsi" w:cstheme="minorHAnsi"/>
          <w:color w:val="000000" w:themeColor="text1"/>
          <w:highlight w:val="green"/>
          <w:u w:val="single"/>
        </w:rPr>
        <w:t>nations</w:t>
      </w:r>
      <w:r w:rsidRPr="00B23CAA">
        <w:rPr>
          <w:rFonts w:asciiTheme="minorHAnsi" w:hAnsiTheme="minorHAnsi" w:cstheme="minorHAnsi"/>
          <w:color w:val="000000" w:themeColor="text1"/>
          <w:sz w:val="16"/>
        </w:rPr>
        <w:t xml:space="preserve">, including the United States. </w:t>
      </w:r>
      <w:r w:rsidRPr="00B23CAA">
        <w:rPr>
          <w:rFonts w:asciiTheme="minorHAnsi" w:hAnsiTheme="minorHAnsi" w:cstheme="minorHAnsi"/>
          <w:color w:val="000000" w:themeColor="text1"/>
          <w:highlight w:val="green"/>
          <w:u w:val="single"/>
        </w:rPr>
        <w:t>Armed conflicts</w:t>
      </w:r>
      <w:r w:rsidRPr="00B23CAA">
        <w:rPr>
          <w:rFonts w:asciiTheme="minorHAnsi" w:hAnsiTheme="minorHAnsi" w:cstheme="minorHAnsi"/>
          <w:color w:val="000000" w:themeColor="text1"/>
          <w:u w:val="single"/>
        </w:rPr>
        <w:t xml:space="preserve"> over resources, perhaps </w:t>
      </w:r>
      <w:r w:rsidRPr="00B23CAA">
        <w:rPr>
          <w:rFonts w:asciiTheme="minorHAnsi" w:hAnsiTheme="minorHAnsi" w:cstheme="minorHAnsi"/>
          <w:color w:val="000000" w:themeColor="text1"/>
          <w:highlight w:val="green"/>
          <w:u w:val="single"/>
        </w:rPr>
        <w:t>culminating in nuclear war, are likely</w:t>
      </w:r>
      <w:r w:rsidRPr="00B23CAA">
        <w:rPr>
          <w:rFonts w:asciiTheme="minorHAnsi" w:hAnsiTheme="minorHAnsi" w:cstheme="minorHAnsi"/>
          <w:color w:val="000000" w:themeColor="text1"/>
          <w:u w:val="single"/>
        </w:rPr>
        <w:t>.</w:t>
      </w:r>
    </w:p>
    <w:p w14:paraId="259A2EC8" w14:textId="77777777" w:rsidR="00281420" w:rsidRPr="00B23CAA" w:rsidRDefault="00281420" w:rsidP="00281420">
      <w:pPr>
        <w:rPr>
          <w:rFonts w:asciiTheme="minorHAnsi" w:hAnsiTheme="minorHAnsi" w:cstheme="minorHAnsi"/>
          <w:color w:val="000000" w:themeColor="text1"/>
          <w:u w:val="single"/>
        </w:rPr>
      </w:pPr>
      <w:r w:rsidRPr="00B23CAA">
        <w:rPr>
          <w:rFonts w:asciiTheme="minorHAnsi" w:hAnsiTheme="minorHAnsi" w:cstheme="minorHAnsi"/>
          <w:color w:val="000000" w:themeColor="text1"/>
          <w:u w:val="single"/>
        </w:rPr>
        <w:t>The result</w:t>
      </w:r>
      <w:r w:rsidRPr="00B23CAA">
        <w:rPr>
          <w:rFonts w:asciiTheme="minorHAnsi" w:hAnsiTheme="minorHAnsi" w:cstheme="minorHAnsi"/>
          <w:color w:val="000000" w:themeColor="text1"/>
          <w:sz w:val="16"/>
        </w:rPr>
        <w:t xml:space="preserve">, according to the new paper, </w:t>
      </w:r>
      <w:r w:rsidRPr="00B23CAA">
        <w:rPr>
          <w:rFonts w:asciiTheme="minorHAnsi" w:hAnsiTheme="minorHAnsi" w:cstheme="minorHAnsi"/>
          <w:color w:val="000000" w:themeColor="text1"/>
          <w:u w:val="single"/>
        </w:rPr>
        <w:t xml:space="preserve">is "outright chaos" and perhaps "the </w:t>
      </w:r>
      <w:r w:rsidRPr="00B23CAA">
        <w:rPr>
          <w:rFonts w:asciiTheme="minorHAnsi" w:hAnsiTheme="minorHAnsi" w:cstheme="minorHAnsi"/>
          <w:color w:val="000000" w:themeColor="text1"/>
          <w:highlight w:val="green"/>
          <w:u w:val="single"/>
        </w:rPr>
        <w:t>end of</w:t>
      </w:r>
      <w:r w:rsidRPr="00B23CAA">
        <w:rPr>
          <w:rFonts w:asciiTheme="minorHAnsi" w:hAnsiTheme="minorHAnsi" w:cstheme="minorHAnsi"/>
          <w:color w:val="000000" w:themeColor="text1"/>
          <w:u w:val="single"/>
        </w:rPr>
        <w:t xml:space="preserve"> human global </w:t>
      </w:r>
      <w:r w:rsidRPr="00B23CAA">
        <w:rPr>
          <w:rFonts w:asciiTheme="minorHAnsi" w:hAnsiTheme="minorHAnsi" w:cstheme="minorHAnsi"/>
          <w:color w:val="000000" w:themeColor="text1"/>
          <w:highlight w:val="green"/>
          <w:u w:val="single"/>
        </w:rPr>
        <w:t>civilization</w:t>
      </w:r>
      <w:r w:rsidRPr="00B23CAA">
        <w:rPr>
          <w:rFonts w:asciiTheme="minorHAnsi" w:hAnsiTheme="minorHAnsi" w:cstheme="minorHAnsi"/>
          <w:color w:val="000000" w:themeColor="text1"/>
          <w:u w:val="single"/>
        </w:rPr>
        <w:t xml:space="preserve"> as we know it."</w:t>
      </w:r>
    </w:p>
    <w:p w14:paraId="27017970" w14:textId="77777777" w:rsidR="00281420" w:rsidRPr="00B23CAA" w:rsidRDefault="00281420" w:rsidP="00281420">
      <w:pPr>
        <w:rPr>
          <w:rFonts w:asciiTheme="minorHAnsi" w:hAnsiTheme="minorHAnsi" w:cstheme="minorHAnsi"/>
          <w:u w:val="single"/>
        </w:rPr>
      </w:pPr>
    </w:p>
    <w:p w14:paraId="7E9C7BCD" w14:textId="77777777" w:rsidR="00281420" w:rsidRPr="00B23CAA" w:rsidRDefault="00281420" w:rsidP="00281420">
      <w:pPr>
        <w:rPr>
          <w:rFonts w:asciiTheme="minorHAnsi" w:hAnsiTheme="minorHAnsi" w:cstheme="minorHAnsi"/>
          <w:u w:val="single"/>
        </w:rPr>
      </w:pPr>
    </w:p>
    <w:p w14:paraId="2AFFC639" w14:textId="77777777" w:rsidR="00281420" w:rsidRPr="00B23CAA" w:rsidRDefault="00281420" w:rsidP="00281420">
      <w:pPr>
        <w:pStyle w:val="Heading3"/>
        <w:rPr>
          <w:rFonts w:asciiTheme="minorHAnsi" w:hAnsiTheme="minorHAnsi" w:cstheme="minorHAnsi"/>
        </w:rPr>
      </w:pPr>
      <w:r w:rsidRPr="00B23CAA">
        <w:rPr>
          <w:rFonts w:asciiTheme="minorHAnsi" w:hAnsiTheme="minorHAnsi" w:cstheme="minorHAnsi"/>
        </w:rPr>
        <w:t>1AC: Plan</w:t>
      </w:r>
    </w:p>
    <w:p w14:paraId="31645266"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70B9D6CA"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The Plan </w:t>
      </w:r>
      <w:r w:rsidRPr="00B23CAA">
        <w:rPr>
          <w:rFonts w:asciiTheme="minorHAnsi" w:hAnsiTheme="minorHAnsi" w:cstheme="minorHAnsi"/>
          <w:u w:val="single"/>
        </w:rPr>
        <w:t>solves Evergreening</w:t>
      </w:r>
      <w:r w:rsidRPr="00B23CAA">
        <w:rPr>
          <w:rFonts w:asciiTheme="minorHAnsi" w:hAnsiTheme="minorHAnsi" w:cstheme="minorHAnsi"/>
        </w:rPr>
        <w:t>.</w:t>
      </w:r>
    </w:p>
    <w:p w14:paraId="2471E504"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Feldman 3</w:t>
      </w:r>
      <w:r w:rsidRPr="00B23CAA">
        <w:rPr>
          <w:rFonts w:asciiTheme="minorHAnsi" w:hAnsiTheme="minorHAnsi" w:cstheme="minorHAnsi"/>
        </w:rPr>
        <w:t xml:space="preserve"> Robin Feldman 2-11-2019 "‘One-and-done’ for new drugs could cut patent thickets and boost generic competition" </w:t>
      </w:r>
      <w:hyperlink r:id="rId19" w:history="1">
        <w:r w:rsidRPr="00B23CAA">
          <w:rPr>
            <w:rStyle w:val="Hyperlink"/>
            <w:rFonts w:asciiTheme="minorHAnsi" w:hAnsiTheme="minorHAnsi" w:cstheme="minorHAnsi"/>
          </w:rPr>
          <w:t>https://www.statnews.com/2019/02/11/drug-patent-protection-one-done/</w:t>
        </w:r>
      </w:hyperlink>
      <w:r w:rsidRPr="00B23CAA">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406B9801" w14:textId="77777777" w:rsidR="00281420" w:rsidRPr="00B23CAA" w:rsidRDefault="00281420" w:rsidP="00281420">
      <w:pPr>
        <w:rPr>
          <w:rFonts w:asciiTheme="minorHAnsi" w:hAnsiTheme="minorHAnsi" w:cstheme="minorHAnsi"/>
          <w:sz w:val="16"/>
        </w:rPr>
      </w:pPr>
      <w:r w:rsidRPr="00B23CAA">
        <w:rPr>
          <w:rFonts w:asciiTheme="minorHAnsi" w:hAnsiTheme="minorHAnsi" w:cstheme="minorHAnsi"/>
          <w:u w:val="single"/>
        </w:rPr>
        <w:t xml:space="preserve">I believe that </w:t>
      </w:r>
      <w:r w:rsidRPr="00B23CAA">
        <w:rPr>
          <w:rFonts w:asciiTheme="minorHAnsi" w:hAnsiTheme="minorHAnsi" w:cstheme="minorHAnsi"/>
          <w:highlight w:val="green"/>
          <w:u w:val="single"/>
        </w:rPr>
        <w:t xml:space="preserve">one period of protection </w:t>
      </w:r>
      <w:r w:rsidRPr="00B23CAA">
        <w:rPr>
          <w:rFonts w:asciiTheme="minorHAnsi" w:hAnsiTheme="minorHAnsi" w:cstheme="minorHAnsi"/>
          <w:b/>
          <w:bCs/>
          <w:u w:val="single"/>
          <w:bdr w:val="single" w:sz="4" w:space="0" w:color="auto"/>
        </w:rPr>
        <w:t xml:space="preserve">should be </w:t>
      </w:r>
      <w:r w:rsidRPr="00B23CAA">
        <w:rPr>
          <w:rFonts w:asciiTheme="minorHAnsi" w:hAnsiTheme="minorHAnsi" w:cstheme="minorHAnsi"/>
          <w:b/>
          <w:bCs/>
          <w:highlight w:val="green"/>
          <w:u w:val="single"/>
          <w:bdr w:val="single" w:sz="4" w:space="0" w:color="auto"/>
        </w:rPr>
        <w:t>enough</w:t>
      </w:r>
      <w:r w:rsidRPr="00B23CAA">
        <w:rPr>
          <w:rFonts w:asciiTheme="minorHAnsi" w:hAnsiTheme="minorHAnsi" w:cstheme="minorHAnsi"/>
          <w:u w:val="single"/>
        </w:rPr>
        <w:t xml:space="preserve">. We should make the </w:t>
      </w:r>
      <w:r w:rsidRPr="00B23CAA">
        <w:rPr>
          <w:rFonts w:asciiTheme="minorHAnsi" w:hAnsiTheme="minorHAnsi" w:cstheme="minorHAnsi"/>
          <w:highlight w:val="green"/>
          <w:u w:val="single"/>
        </w:rPr>
        <w:t xml:space="preserve">legal changes </w:t>
      </w:r>
      <w:r w:rsidRPr="00B23CAA">
        <w:rPr>
          <w:rFonts w:asciiTheme="minorHAnsi" w:hAnsiTheme="minorHAnsi" w:cstheme="minorHAnsi"/>
          <w:u w:val="single"/>
        </w:rPr>
        <w:t xml:space="preserve">necessary </w:t>
      </w:r>
      <w:r w:rsidRPr="00B23CAA">
        <w:rPr>
          <w:rFonts w:asciiTheme="minorHAnsi" w:hAnsiTheme="minorHAnsi" w:cstheme="minorHAnsi"/>
          <w:highlight w:val="green"/>
          <w:u w:val="single"/>
        </w:rPr>
        <w:t xml:space="preserve">to prevent companies </w:t>
      </w:r>
      <w:r w:rsidRPr="00B23CAA">
        <w:rPr>
          <w:rFonts w:asciiTheme="minorHAnsi" w:hAnsiTheme="minorHAnsi" w:cstheme="minorHAnsi"/>
          <w:b/>
          <w:bCs/>
          <w:highlight w:val="green"/>
          <w:u w:val="single"/>
        </w:rPr>
        <w:t>from building patent walls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and piling up mountains of rights. This could be accomplished </w:t>
      </w:r>
      <w:r w:rsidRPr="00B23CAA">
        <w:rPr>
          <w:rFonts w:asciiTheme="minorHAnsi" w:hAnsiTheme="minorHAnsi" w:cstheme="minorHAnsi"/>
          <w:b/>
          <w:bCs/>
          <w:highlight w:val="green"/>
          <w:u w:val="single"/>
          <w:bdr w:val="single" w:sz="4" w:space="0" w:color="auto"/>
        </w:rPr>
        <w:t>by a “one-and-done” approach</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for patent protection. Under it, a drug would receive just one period of exclusivity, and no more</w:t>
      </w:r>
      <w:r w:rsidRPr="00B23CAA">
        <w:rPr>
          <w:rFonts w:asciiTheme="minorHAnsi" w:hAnsiTheme="minorHAnsi" w:cstheme="minorHAnsi"/>
          <w:sz w:val="16"/>
        </w:rPr>
        <w:t xml:space="preserve">. The choice of which “one” could be left entirely in the hands of the pharmaceutical company, with the election made when the FDA approves the drug. </w:t>
      </w:r>
      <w:r w:rsidRPr="00B23CAA">
        <w:rPr>
          <w:rFonts w:asciiTheme="minorHAnsi" w:hAnsiTheme="minorHAnsi" w:cstheme="minorHAnsi"/>
          <w:u w:val="single"/>
        </w:rPr>
        <w:t>Perhaps development of the drug went swiftly and smoothly, so the remaining life of one of the drug’s patents is of greatest value</w:t>
      </w:r>
      <w:r w:rsidRPr="00B23CAA">
        <w:rPr>
          <w:rFonts w:asciiTheme="minorHAnsi" w:hAnsiTheme="minorHAnsi" w:cstheme="minorHAnsi"/>
          <w:sz w:val="16"/>
        </w:rPr>
        <w:t xml:space="preserve">. Perhaps development languished, so designation as an orphan drug or some other benefit would bring greater reward. </w:t>
      </w:r>
      <w:r w:rsidRPr="00B23CAA">
        <w:rPr>
          <w:rFonts w:asciiTheme="minorHAnsi" w:hAnsiTheme="minorHAnsi" w:cstheme="minorHAnsi"/>
          <w:u w:val="single"/>
        </w:rPr>
        <w:t>The choice would be up to the company itself, based on its own calculation of the maximum benefit.</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The result</w:t>
      </w:r>
      <w:r w:rsidRPr="00B23CAA">
        <w:rPr>
          <w:rFonts w:asciiTheme="minorHAnsi" w:hAnsiTheme="minorHAnsi" w:cstheme="minorHAnsi"/>
          <w:u w:val="single"/>
        </w:rPr>
        <w:t xml:space="preserve">, however, </w:t>
      </w:r>
      <w:r w:rsidRPr="00B23CAA">
        <w:rPr>
          <w:rFonts w:asciiTheme="minorHAnsi" w:hAnsiTheme="minorHAnsi" w:cstheme="minorHAnsi"/>
          <w:highlight w:val="green"/>
          <w:u w:val="single"/>
        </w:rPr>
        <w:t xml:space="preserve">is that a </w:t>
      </w:r>
      <w:r w:rsidRPr="00B23CAA">
        <w:rPr>
          <w:rFonts w:asciiTheme="minorHAnsi" w:hAnsiTheme="minorHAnsi" w:cstheme="minorHAnsi"/>
          <w:u w:val="single"/>
        </w:rPr>
        <w:t xml:space="preserve">pharmaceutical </w:t>
      </w:r>
      <w:r w:rsidRPr="00B23CAA">
        <w:rPr>
          <w:rFonts w:asciiTheme="minorHAnsi" w:hAnsiTheme="minorHAnsi" w:cstheme="minorHAnsi"/>
          <w:highlight w:val="green"/>
          <w:u w:val="single"/>
        </w:rPr>
        <w:t xml:space="preserve">company chooses whether </w:t>
      </w:r>
      <w:r w:rsidRPr="00B23CAA">
        <w:rPr>
          <w:rFonts w:asciiTheme="minorHAnsi" w:hAnsiTheme="minorHAnsi" w:cstheme="minorHAnsi"/>
          <w:u w:val="single"/>
        </w:rPr>
        <w:t xml:space="preserve">its period of </w:t>
      </w:r>
      <w:r w:rsidRPr="00B23CAA">
        <w:rPr>
          <w:rFonts w:asciiTheme="minorHAnsi" w:hAnsiTheme="minorHAnsi" w:cstheme="minorHAnsi"/>
          <w:highlight w:val="green"/>
          <w:u w:val="single"/>
        </w:rPr>
        <w:t>exclusivity would be a patent</w:t>
      </w:r>
      <w:r w:rsidRPr="00B23CAA">
        <w:rPr>
          <w:rFonts w:asciiTheme="minorHAnsi" w:hAnsiTheme="minorHAnsi" w:cstheme="minorHAnsi"/>
          <w:u w:val="single"/>
        </w:rPr>
        <w:t xml:space="preserve">, an </w:t>
      </w:r>
      <w:r w:rsidRPr="00B23CAA">
        <w:rPr>
          <w:rFonts w:asciiTheme="minorHAnsi" w:hAnsiTheme="minorHAnsi" w:cstheme="minorHAnsi"/>
          <w:highlight w:val="green"/>
          <w:u w:val="single"/>
        </w:rPr>
        <w:t>orphan drug designation</w:t>
      </w:r>
      <w:r w:rsidRPr="00B23CAA">
        <w:rPr>
          <w:rFonts w:asciiTheme="minorHAnsi" w:hAnsiTheme="minorHAnsi" w:cstheme="minorHAnsi"/>
          <w:u w:val="single"/>
        </w:rPr>
        <w:t xml:space="preserve">, a period of </w:t>
      </w:r>
      <w:r w:rsidRPr="00B23CAA">
        <w:rPr>
          <w:rFonts w:asciiTheme="minorHAnsi" w:hAnsiTheme="minorHAnsi" w:cstheme="minorHAnsi"/>
          <w:highlight w:val="green"/>
          <w:u w:val="single"/>
        </w:rPr>
        <w:t xml:space="preserve">data exclusivity </w:t>
      </w:r>
      <w:r w:rsidRPr="00B23CAA">
        <w:rPr>
          <w:rFonts w:asciiTheme="minorHAnsi" w:hAnsiTheme="minorHAnsi" w:cstheme="minorHAnsi"/>
          <w:u w:val="single"/>
        </w:rPr>
        <w:t xml:space="preserve">(in which no generic is allowed to use the original drug’s safety and effectiveness data), or something else — </w:t>
      </w:r>
      <w:r w:rsidRPr="00B23CAA">
        <w:rPr>
          <w:rFonts w:asciiTheme="minorHAnsi" w:hAnsiTheme="minorHAnsi" w:cstheme="minorHAnsi"/>
          <w:highlight w:val="green"/>
          <w:u w:val="single"/>
        </w:rPr>
        <w:t xml:space="preserve">but </w:t>
      </w:r>
      <w:r w:rsidRPr="00B23CAA">
        <w:rPr>
          <w:rFonts w:asciiTheme="minorHAnsi" w:hAnsiTheme="minorHAnsi" w:cstheme="minorHAnsi"/>
          <w:b/>
          <w:bCs/>
          <w:highlight w:val="green"/>
          <w:u w:val="single"/>
        </w:rPr>
        <w:t xml:space="preserve">not </w:t>
      </w:r>
      <w:proofErr w:type="gramStart"/>
      <w:r w:rsidRPr="00B23CAA">
        <w:rPr>
          <w:rFonts w:asciiTheme="minorHAnsi" w:hAnsiTheme="minorHAnsi" w:cstheme="minorHAnsi"/>
          <w:b/>
          <w:bCs/>
          <w:highlight w:val="green"/>
          <w:u w:val="single"/>
        </w:rPr>
        <w:t>all of</w:t>
      </w:r>
      <w:proofErr w:type="gramEnd"/>
      <w:r w:rsidRPr="00B23CAA">
        <w:rPr>
          <w:rFonts w:asciiTheme="minorHAnsi" w:hAnsiTheme="minorHAnsi" w:cstheme="minorHAnsi"/>
          <w:b/>
          <w:bCs/>
          <w:highlight w:val="green"/>
          <w:u w:val="single"/>
        </w:rPr>
        <w:t xml:space="preserve"> the above </w:t>
      </w:r>
      <w:r w:rsidRPr="00B23CAA">
        <w:rPr>
          <w:rFonts w:asciiTheme="minorHAnsi" w:hAnsiTheme="minorHAnsi" w:cstheme="minorHAnsi"/>
          <w:u w:val="single"/>
        </w:rPr>
        <w:t>and more</w:t>
      </w:r>
      <w:r w:rsidRPr="00B23CAA">
        <w:rPr>
          <w:rFonts w:asciiTheme="minorHAnsi" w:hAnsiTheme="minorHAnsi" w:cstheme="minorHAnsi"/>
          <w:sz w:val="16"/>
        </w:rPr>
        <w:t xml:space="preserve">. Consider Suboxone, a combination of buprenorphine and naloxone for treating opioid addiction. </w:t>
      </w:r>
      <w:r w:rsidRPr="00B23CAA">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B23CAA">
        <w:rPr>
          <w:rFonts w:asciiTheme="minorHAnsi" w:hAnsiTheme="minorHAnsi" w:cstheme="minorHAnsi"/>
          <w:sz w:val="16"/>
        </w:rPr>
        <w:t xml:space="preserve">. The drug’s first period of exclusivity ended in 2005, but with the additions its protection now lasts until 2024. </w:t>
      </w:r>
      <w:r w:rsidRPr="00B23CAA">
        <w:rPr>
          <w:rFonts w:asciiTheme="minorHAnsi" w:hAnsiTheme="minorHAnsi" w:cstheme="minorHAnsi"/>
          <w:u w:val="single"/>
        </w:rPr>
        <w:t>That makes almost two additional decades in which the public has borne the burden of monopoly pricing, and access to the medicine may have been constrained</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Implementing</w:t>
      </w:r>
      <w:r w:rsidRPr="00B23CAA">
        <w:rPr>
          <w:rFonts w:asciiTheme="minorHAnsi" w:hAnsiTheme="minorHAnsi" w:cstheme="minorHAnsi"/>
          <w:sz w:val="16"/>
          <w:highlight w:val="green"/>
        </w:rPr>
        <w:t xml:space="preserve"> </w:t>
      </w:r>
      <w:r w:rsidRPr="00B23CAA">
        <w:rPr>
          <w:rFonts w:asciiTheme="minorHAnsi" w:hAnsiTheme="minorHAnsi" w:cstheme="minorHAnsi"/>
          <w:sz w:val="16"/>
        </w:rPr>
        <w:t xml:space="preserve">a </w:t>
      </w:r>
      <w:r w:rsidRPr="00B23CAA">
        <w:rPr>
          <w:rFonts w:asciiTheme="minorHAnsi" w:hAnsiTheme="minorHAnsi" w:cstheme="minorHAnsi"/>
          <w:highlight w:val="green"/>
          <w:u w:val="single"/>
        </w:rPr>
        <w:t>one-and-done</w:t>
      </w:r>
      <w:r w:rsidRPr="00B23CAA">
        <w:rPr>
          <w:rFonts w:asciiTheme="minorHAnsi" w:hAnsiTheme="minorHAnsi" w:cstheme="minorHAnsi"/>
          <w:sz w:val="16"/>
          <w:highlight w:val="green"/>
        </w:rPr>
        <w:t xml:space="preserve"> </w:t>
      </w:r>
      <w:r w:rsidRPr="00B23CAA">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B23CAA">
        <w:rPr>
          <w:rFonts w:asciiTheme="minorHAnsi" w:hAnsiTheme="minorHAnsi" w:cstheme="minorHAnsi"/>
          <w:u w:val="single"/>
        </w:rPr>
        <w:t xml:space="preserve">That way, one-and-done could be implemented </w:t>
      </w:r>
      <w:r w:rsidRPr="00B23CAA">
        <w:rPr>
          <w:rFonts w:asciiTheme="minorHAnsi" w:hAnsiTheme="minorHAnsi" w:cstheme="minorHAnsi"/>
          <w:highlight w:val="green"/>
          <w:u w:val="single"/>
        </w:rPr>
        <w:t xml:space="preserve">through </w:t>
      </w:r>
      <w:r w:rsidRPr="00B23CAA">
        <w:rPr>
          <w:rFonts w:asciiTheme="minorHAnsi" w:hAnsiTheme="minorHAnsi" w:cstheme="minorHAnsi"/>
          <w:b/>
          <w:bCs/>
          <w:highlight w:val="green"/>
          <w:u w:val="single"/>
          <w:bdr w:val="single" w:sz="4" w:space="0" w:color="auto"/>
        </w:rPr>
        <w:t xml:space="preserve">legislative changes to the FDA’s drug approval </w:t>
      </w:r>
      <w:proofErr w:type="gramStart"/>
      <w:r w:rsidRPr="00B23CAA">
        <w:rPr>
          <w:rFonts w:asciiTheme="minorHAnsi" w:hAnsiTheme="minorHAnsi" w:cstheme="minorHAnsi"/>
          <w:b/>
          <w:bCs/>
          <w:highlight w:val="green"/>
          <w:u w:val="single"/>
          <w:bdr w:val="single" w:sz="4" w:space="0" w:color="auto"/>
        </w:rPr>
        <w:t>system</w:t>
      </w:r>
      <w:r w:rsidRPr="00B23CAA">
        <w:rPr>
          <w:rFonts w:asciiTheme="minorHAnsi" w:hAnsiTheme="minorHAnsi" w:cstheme="minorHAnsi"/>
          <w:u w:val="single"/>
        </w:rPr>
        <w:t>, and</w:t>
      </w:r>
      <w:proofErr w:type="gramEnd"/>
      <w:r w:rsidRPr="00B23CAA">
        <w:rPr>
          <w:rFonts w:asciiTheme="minorHAnsi" w:hAnsiTheme="minorHAnsi" w:cstheme="minorHAnsi"/>
          <w:u w:val="single"/>
        </w:rPr>
        <w:t xml:space="preserve"> would apply to patents granted going forward.</w:t>
      </w:r>
      <w:r w:rsidRPr="00B23CAA">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B23CAA">
        <w:rPr>
          <w:rFonts w:asciiTheme="minorHAnsi" w:hAnsiTheme="minorHAnsi" w:cstheme="minorHAnsi"/>
          <w:sz w:val="16"/>
        </w:rPr>
        <w:t>as a way to</w:t>
      </w:r>
      <w:proofErr w:type="gramEnd"/>
      <w:r w:rsidRPr="00B23CAA">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B23CAA">
        <w:rPr>
          <w:rFonts w:asciiTheme="minorHAnsi" w:hAnsiTheme="minorHAnsi" w:cstheme="minorHAnsi"/>
          <w:sz w:val="16"/>
        </w:rPr>
        <w:t>general public</w:t>
      </w:r>
      <w:proofErr w:type="gramEnd"/>
      <w:r w:rsidRPr="00B23CAA">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B23CAA">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B23CAA">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AB33820" w14:textId="77777777" w:rsidR="00281420" w:rsidRPr="00B23CAA" w:rsidRDefault="00281420" w:rsidP="00281420">
      <w:pPr>
        <w:rPr>
          <w:rFonts w:asciiTheme="minorHAnsi" w:hAnsiTheme="minorHAnsi" w:cstheme="minorHAnsi"/>
          <w:sz w:val="16"/>
        </w:rPr>
      </w:pPr>
    </w:p>
    <w:p w14:paraId="487D14B1"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Reforming the Patent Process would </w:t>
      </w:r>
      <w:r w:rsidRPr="00B23CAA">
        <w:rPr>
          <w:rFonts w:asciiTheme="minorHAnsi" w:hAnsiTheme="minorHAnsi" w:cstheme="minorHAnsi"/>
          <w:u w:val="single"/>
        </w:rPr>
        <w:t>lower Drug Prices</w:t>
      </w:r>
      <w:r w:rsidRPr="00B23CAA">
        <w:rPr>
          <w:rFonts w:asciiTheme="minorHAnsi" w:hAnsiTheme="minorHAnsi" w:cstheme="minorHAnsi"/>
        </w:rPr>
        <w:t xml:space="preserve"> and </w:t>
      </w:r>
      <w:r w:rsidRPr="00B23CAA">
        <w:rPr>
          <w:rFonts w:asciiTheme="minorHAnsi" w:hAnsiTheme="minorHAnsi" w:cstheme="minorHAnsi"/>
          <w:u w:val="single"/>
        </w:rPr>
        <w:t>incentivize Pharma Innovation</w:t>
      </w:r>
      <w:r w:rsidRPr="00B23CAA">
        <w:rPr>
          <w:rFonts w:asciiTheme="minorHAnsi" w:hAnsiTheme="minorHAnsi" w:cstheme="minorHAnsi"/>
        </w:rPr>
        <w:t xml:space="preserve"> by revitalizing the Market.</w:t>
      </w:r>
    </w:p>
    <w:p w14:paraId="018FA7E4"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Stanbrook 13</w:t>
      </w:r>
      <w:r w:rsidRPr="00B23CAA">
        <w:rPr>
          <w:rFonts w:asciiTheme="minorHAnsi" w:hAnsiTheme="minorHAnsi" w:cstheme="minorHAnsi"/>
        </w:rPr>
        <w:t xml:space="preserve">, Matthew B. "Limiting “evergreening” for a better balance of drug innovation incentives." (2013): 939-939. (MD (University of Toronto) PhD (University of Toronto))//Elmer </w:t>
      </w:r>
    </w:p>
    <w:p w14:paraId="7F288448" w14:textId="77777777" w:rsidR="00281420" w:rsidRPr="00B23CAA" w:rsidRDefault="00281420" w:rsidP="00281420">
      <w:pPr>
        <w:rPr>
          <w:rFonts w:asciiTheme="minorHAnsi" w:hAnsiTheme="minorHAnsi" w:cstheme="minorHAnsi"/>
          <w:u w:val="single"/>
        </w:rPr>
      </w:pPr>
      <w:r w:rsidRPr="00B23CAA">
        <w:rPr>
          <w:rFonts w:asciiTheme="minorHAnsi" w:hAnsiTheme="minorHAnsi" w:cstheme="minorHAnsi"/>
          <w:u w:val="single"/>
        </w:rPr>
        <w:t>At issue in the Indian case was “</w:t>
      </w:r>
      <w:r w:rsidRPr="00B23CAA">
        <w:rPr>
          <w:rFonts w:asciiTheme="minorHAnsi" w:hAnsiTheme="minorHAnsi" w:cstheme="minorHAnsi"/>
          <w:highlight w:val="green"/>
          <w:u w:val="single"/>
        </w:rPr>
        <w:t>evergreening</w:t>
      </w:r>
      <w:r w:rsidRPr="00B23CAA">
        <w:rPr>
          <w:rFonts w:asciiTheme="minorHAnsi" w:hAnsiTheme="minorHAnsi" w:cstheme="minorHAnsi"/>
          <w:u w:val="single"/>
        </w:rPr>
        <w:t>,” a now widespread practice by the pharmaceutical industry designed to extend the monopoly on an existing drug by modifying it and seeking new patents</w:t>
      </w:r>
      <w:r w:rsidRPr="00B23CAA">
        <w:rPr>
          <w:rFonts w:asciiTheme="minorHAnsi" w:hAnsiTheme="minorHAnsi" w:cstheme="minorHAnsi"/>
          <w:sz w:val="16"/>
        </w:rPr>
        <w:t xml:space="preserve">.2 Currently, half of all drugs patented in Canada have multiple subsequent patents, extending the lifetime of the original patent by about 8 years.3 </w:t>
      </w:r>
      <w:r w:rsidRPr="00B23CAA">
        <w:rPr>
          <w:rFonts w:asciiTheme="minorHAnsi" w:hAnsiTheme="minorHAnsi" w:cstheme="minorHAnsi"/>
          <w:u w:val="single"/>
        </w:rPr>
        <w:t xml:space="preserve">Manufacturers, in defence of these practices, predictably </w:t>
      </w:r>
      <w:r w:rsidRPr="00B23CAA">
        <w:rPr>
          <w:rFonts w:asciiTheme="minorHAnsi" w:hAnsiTheme="minorHAnsi" w:cstheme="minorHAnsi"/>
          <w:highlight w:val="green"/>
          <w:u w:val="single"/>
        </w:rPr>
        <w:t xml:space="preserve">tout </w:t>
      </w:r>
      <w:r w:rsidRPr="00B23CAA">
        <w:rPr>
          <w:rFonts w:asciiTheme="minorHAnsi" w:hAnsiTheme="minorHAnsi" w:cstheme="minorHAnsi"/>
          <w:u w:val="single"/>
        </w:rPr>
        <w:t xml:space="preserve">the </w:t>
      </w:r>
      <w:r w:rsidRPr="00B23CAA">
        <w:rPr>
          <w:rFonts w:asciiTheme="minorHAnsi" w:hAnsiTheme="minorHAnsi" w:cstheme="minorHAnsi"/>
          <w:highlight w:val="green"/>
          <w:u w:val="single"/>
        </w:rPr>
        <w:t xml:space="preserve">advantages </w:t>
      </w:r>
      <w:r w:rsidRPr="00B23CAA">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B23CAA">
        <w:rPr>
          <w:rFonts w:asciiTheme="minorHAnsi" w:hAnsiTheme="minorHAnsi" w:cstheme="minorHAnsi"/>
          <w:sz w:val="16"/>
        </w:rPr>
        <w:t xml:space="preserve"> But the </w:t>
      </w:r>
      <w:r w:rsidRPr="00B23CAA">
        <w:rPr>
          <w:rFonts w:asciiTheme="minorHAnsi" w:hAnsiTheme="minorHAnsi" w:cstheme="minorHAnsi"/>
          <w:highlight w:val="green"/>
          <w:u w:val="single"/>
        </w:rPr>
        <w:t>new versions are</w:t>
      </w:r>
      <w:r w:rsidRPr="00B23CAA">
        <w:rPr>
          <w:rFonts w:asciiTheme="minorHAnsi" w:hAnsiTheme="minorHAnsi" w:cstheme="minorHAnsi"/>
          <w:sz w:val="16"/>
          <w:highlight w:val="green"/>
        </w:rPr>
        <w:t xml:space="preserve"> </w:t>
      </w:r>
      <w:r w:rsidRPr="00B23CAA">
        <w:rPr>
          <w:rFonts w:asciiTheme="minorHAnsi" w:hAnsiTheme="minorHAnsi" w:cstheme="minorHAnsi"/>
          <w:sz w:val="16"/>
        </w:rPr>
        <w:t>by definition “</w:t>
      </w:r>
      <w:r w:rsidRPr="00B23CAA">
        <w:rPr>
          <w:rFonts w:asciiTheme="minorHAnsi" w:hAnsiTheme="minorHAnsi" w:cstheme="minorHAnsi"/>
          <w:b/>
          <w:bCs/>
          <w:highlight w:val="green"/>
          <w:u w:val="single"/>
        </w:rPr>
        <w:t>me too” drugs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and demonstration that the resulting </w:t>
      </w:r>
      <w:r w:rsidRPr="00B23CAA">
        <w:rPr>
          <w:rFonts w:asciiTheme="minorHAnsi" w:hAnsiTheme="minorHAnsi" w:cstheme="minorHAnsi"/>
          <w:b/>
          <w:bCs/>
          <w:u w:val="single"/>
        </w:rPr>
        <w:t>incremental</w:t>
      </w:r>
      <w:r w:rsidRPr="00B23CAA">
        <w:rPr>
          <w:rFonts w:asciiTheme="minorHAnsi" w:hAnsiTheme="minorHAnsi" w:cstheme="minorHAnsi"/>
          <w:b/>
          <w:bCs/>
          <w:highlight w:val="green"/>
          <w:u w:val="single"/>
        </w:rPr>
        <w:t xml:space="preserve"> benefits</w:t>
      </w:r>
      <w:r w:rsidRPr="00B23CAA">
        <w:rPr>
          <w:rFonts w:asciiTheme="minorHAnsi" w:hAnsiTheme="minorHAnsi" w:cstheme="minorHAnsi"/>
          <w:highlight w:val="green"/>
          <w:u w:val="single"/>
        </w:rPr>
        <w:t xml:space="preserve"> </w:t>
      </w:r>
      <w:r w:rsidRPr="00B23CAA">
        <w:rPr>
          <w:rFonts w:asciiTheme="minorHAnsi" w:hAnsiTheme="minorHAnsi" w:cstheme="minorHAnsi"/>
          <w:u w:val="single"/>
        </w:rPr>
        <w:t xml:space="preserve">in efficacy and safety are clinically meaningful </w:t>
      </w:r>
      <w:r w:rsidRPr="00B23CAA">
        <w:rPr>
          <w:rFonts w:asciiTheme="minorHAnsi" w:hAnsiTheme="minorHAnsi" w:cstheme="minorHAnsi"/>
          <w:b/>
          <w:bCs/>
          <w:u w:val="single"/>
          <w:bdr w:val="single" w:sz="4" w:space="0" w:color="auto"/>
        </w:rPr>
        <w:t xml:space="preserve">is often </w:t>
      </w:r>
      <w:r w:rsidRPr="00B23CAA">
        <w:rPr>
          <w:rFonts w:asciiTheme="minorHAnsi" w:hAnsiTheme="minorHAnsi" w:cstheme="minorHAnsi"/>
          <w:b/>
          <w:bCs/>
          <w:highlight w:val="green"/>
          <w:u w:val="single"/>
          <w:bdr w:val="single" w:sz="4" w:space="0" w:color="auto"/>
        </w:rPr>
        <w:t>lacking</w:t>
      </w:r>
      <w:r w:rsidRPr="00B23CAA">
        <w:rPr>
          <w:rFonts w:asciiTheme="minorHAnsi" w:hAnsiTheme="minorHAnsi" w:cstheme="minorHAnsi"/>
          <w:u w:val="single"/>
        </w:rPr>
        <w:t>.</w:t>
      </w:r>
      <w:r w:rsidRPr="00B23CAA">
        <w:rPr>
          <w:rFonts w:asciiTheme="minorHAnsi" w:hAnsiTheme="minorHAnsi" w:cstheme="minorHAnsi"/>
          <w:sz w:val="16"/>
        </w:rPr>
        <w:t xml:space="preserve"> Moreover, </w:t>
      </w:r>
      <w:r w:rsidRPr="00B23CAA">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B23CAA">
        <w:rPr>
          <w:rFonts w:asciiTheme="minorHAnsi" w:hAnsiTheme="minorHAnsi" w:cstheme="minorHAnsi"/>
          <w:sz w:val="16"/>
        </w:rPr>
        <w:t xml:space="preserve">. </w:t>
      </w:r>
      <w:r w:rsidRPr="00B23CAA">
        <w:rPr>
          <w:rFonts w:asciiTheme="minorHAnsi" w:hAnsiTheme="minorHAnsi" w:cstheme="minorHAnsi"/>
          <w:highlight w:val="green"/>
          <w:u w:val="single"/>
        </w:rPr>
        <w:t xml:space="preserve">Rather than </w:t>
      </w:r>
      <w:r w:rsidRPr="00B23CAA">
        <w:rPr>
          <w:rFonts w:asciiTheme="minorHAnsi" w:hAnsiTheme="minorHAnsi" w:cstheme="minorHAnsi"/>
          <w:u w:val="single"/>
        </w:rPr>
        <w:t xml:space="preserve">the </w:t>
      </w:r>
      <w:r w:rsidRPr="00B23CAA">
        <w:rPr>
          <w:rFonts w:asciiTheme="minorHAnsi" w:hAnsiTheme="minorHAnsi" w:cstheme="minorHAnsi"/>
          <w:highlight w:val="green"/>
          <w:u w:val="single"/>
        </w:rPr>
        <w:t xml:space="preserve">marginal benefits </w:t>
      </w:r>
      <w:r w:rsidRPr="00B23CAA">
        <w:rPr>
          <w:rFonts w:asciiTheme="minorHAnsi" w:hAnsiTheme="minorHAnsi" w:cstheme="minorHAnsi"/>
          <w:u w:val="single"/>
        </w:rPr>
        <w:t xml:space="preserve">accrued </w:t>
      </w:r>
      <w:r w:rsidRPr="00B23CAA">
        <w:rPr>
          <w:rFonts w:asciiTheme="minorHAnsi" w:hAnsiTheme="minorHAnsi" w:cstheme="minorHAnsi"/>
          <w:highlight w:val="green"/>
          <w:u w:val="single"/>
        </w:rPr>
        <w:t xml:space="preserve">from tinkering </w:t>
      </w:r>
      <w:r w:rsidRPr="00B23CAA">
        <w:rPr>
          <w:rFonts w:asciiTheme="minorHAnsi" w:hAnsiTheme="minorHAnsi" w:cstheme="minorHAnsi"/>
          <w:u w:val="single"/>
        </w:rPr>
        <w:t xml:space="preserve">with already effective agents, </w:t>
      </w:r>
      <w:r w:rsidRPr="00B23CAA">
        <w:rPr>
          <w:rFonts w:asciiTheme="minorHAnsi" w:hAnsiTheme="minorHAnsi" w:cstheme="minorHAnsi"/>
          <w:highlight w:val="green"/>
          <w:u w:val="single"/>
        </w:rPr>
        <w:t xml:space="preserve">patients </w:t>
      </w:r>
      <w:r w:rsidRPr="00B23CAA">
        <w:rPr>
          <w:rFonts w:asciiTheme="minorHAnsi" w:hAnsiTheme="minorHAnsi" w:cstheme="minorHAnsi"/>
          <w:u w:val="single"/>
        </w:rPr>
        <w:t xml:space="preserve">worldwide </w:t>
      </w:r>
      <w:r w:rsidRPr="00B23CAA">
        <w:rPr>
          <w:rFonts w:asciiTheme="minorHAnsi" w:hAnsiTheme="minorHAnsi" w:cstheme="minorHAnsi"/>
          <w:highlight w:val="green"/>
          <w:u w:val="single"/>
        </w:rPr>
        <w:t xml:space="preserve">are in desperate need of </w:t>
      </w:r>
      <w:r w:rsidRPr="00B23CAA">
        <w:rPr>
          <w:rFonts w:asciiTheme="minorHAnsi" w:hAnsiTheme="minorHAnsi" w:cstheme="minorHAnsi"/>
          <w:u w:val="single"/>
        </w:rPr>
        <w:t xml:space="preserve">new </w:t>
      </w:r>
      <w:r w:rsidRPr="00B23CAA">
        <w:rPr>
          <w:rFonts w:asciiTheme="minorHAnsi" w:hAnsiTheme="minorHAnsi" w:cstheme="minorHAnsi"/>
          <w:highlight w:val="green"/>
          <w:u w:val="single"/>
        </w:rPr>
        <w:t xml:space="preserve">classes of pharmaceuticals </w:t>
      </w:r>
      <w:r w:rsidRPr="00B23CAA">
        <w:rPr>
          <w:rFonts w:asciiTheme="minorHAnsi" w:hAnsiTheme="minorHAnsi" w:cstheme="minorHAnsi"/>
          <w:u w:val="single"/>
        </w:rPr>
        <w:t>for the great many health conditions for which treatments are presently inadequate or entirely lacking</w:t>
      </w:r>
      <w:r w:rsidRPr="00B23CAA">
        <w:rPr>
          <w:rFonts w:asciiTheme="minorHAnsi" w:hAnsiTheme="minorHAnsi" w:cstheme="minorHAnsi"/>
          <w:sz w:val="16"/>
        </w:rPr>
        <w:t xml:space="preserve">. But </w:t>
      </w:r>
      <w:r w:rsidRPr="00B23CAA">
        <w:rPr>
          <w:rFonts w:asciiTheme="minorHAnsi" w:hAnsiTheme="minorHAnsi" w:cstheme="minorHAnsi"/>
          <w:u w:val="single"/>
        </w:rPr>
        <w:t>developing</w:t>
      </w:r>
      <w:r w:rsidRPr="00B23CAA">
        <w:rPr>
          <w:rFonts w:asciiTheme="minorHAnsi" w:hAnsiTheme="minorHAnsi" w:cstheme="minorHAnsi"/>
          <w:sz w:val="16"/>
        </w:rPr>
        <w:t xml:space="preserve"> </w:t>
      </w:r>
      <w:r w:rsidRPr="00B23CAA">
        <w:rPr>
          <w:rFonts w:asciiTheme="minorHAnsi" w:hAnsiTheme="minorHAnsi" w:cstheme="minorHAnsi"/>
          <w:u w:val="single"/>
        </w:rPr>
        <w:t>truly innovative drugs is</w:t>
      </w:r>
      <w:r w:rsidRPr="00B23CAA">
        <w:rPr>
          <w:rFonts w:asciiTheme="minorHAnsi" w:hAnsiTheme="minorHAnsi" w:cstheme="minorHAnsi"/>
          <w:sz w:val="16"/>
        </w:rPr>
        <w:t xml:space="preserve"> undeniably a </w:t>
      </w:r>
      <w:r w:rsidRPr="00B23CAA">
        <w:rPr>
          <w:rFonts w:asciiTheme="minorHAnsi" w:hAnsiTheme="minorHAnsi" w:cstheme="minorHAnsi"/>
          <w:u w:val="single"/>
        </w:rPr>
        <w:t>high-risk</w:t>
      </w:r>
      <w:r w:rsidRPr="00B23CAA">
        <w:rPr>
          <w:rFonts w:asciiTheme="minorHAnsi" w:hAnsiTheme="minorHAnsi" w:cstheme="minorHAnsi"/>
          <w:sz w:val="16"/>
        </w:rPr>
        <w:t xml:space="preserve"> venture. It is important and necessary that pharmaceutical companies continue to take these risks, because they are usually the only entities with sufficient resources to do so. </w:t>
      </w:r>
      <w:r w:rsidRPr="00B23CAA">
        <w:rPr>
          <w:rFonts w:asciiTheme="minorHAnsi" w:hAnsiTheme="minorHAnsi" w:cstheme="minorHAnsi"/>
          <w:u w:val="single"/>
        </w:rPr>
        <w:t xml:space="preserve">Therefore, companies must continue to perceive </w:t>
      </w:r>
      <w:r w:rsidRPr="00B23CAA">
        <w:rPr>
          <w:rFonts w:asciiTheme="minorHAnsi" w:hAnsiTheme="minorHAnsi" w:cstheme="minorHAnsi"/>
          <w:b/>
          <w:bCs/>
          <w:u w:val="single"/>
        </w:rPr>
        <w:t>sufficient incentives</w:t>
      </w:r>
      <w:r w:rsidRPr="00B23CAA">
        <w:rPr>
          <w:rFonts w:asciiTheme="minorHAnsi" w:hAnsiTheme="minorHAnsi" w:cstheme="minorHAnsi"/>
          <w:u w:val="single"/>
        </w:rPr>
        <w:t xml:space="preserve"> to continue investing in innovation. Indeed, there is evidence that the prospect of future evergreening has become part of the incentive </w:t>
      </w:r>
      <w:r w:rsidRPr="00B23CAA">
        <w:rPr>
          <w:rFonts w:asciiTheme="minorHAnsi" w:hAnsiTheme="minorHAnsi" w:cstheme="minorHAnsi"/>
          <w:highlight w:val="green"/>
          <w:u w:val="single"/>
        </w:rPr>
        <w:t xml:space="preserve">calculation </w:t>
      </w:r>
      <w:r w:rsidRPr="00B23CAA">
        <w:rPr>
          <w:rFonts w:asciiTheme="minorHAnsi" w:hAnsiTheme="minorHAnsi" w:cstheme="minorHAnsi"/>
          <w:u w:val="single"/>
        </w:rPr>
        <w:t>for innovative drug development</w:t>
      </w:r>
      <w:r w:rsidRPr="00B23CAA">
        <w:rPr>
          <w:rFonts w:asciiTheme="minorHAnsi" w:hAnsiTheme="minorHAnsi" w:cstheme="minorHAnsi"/>
          <w:sz w:val="16"/>
        </w:rPr>
        <w:t xml:space="preserve">.4 But surely it is </w:t>
      </w:r>
      <w:r w:rsidRPr="00B23CAA">
        <w:rPr>
          <w:rFonts w:asciiTheme="minorHAnsi" w:hAnsiTheme="minorHAnsi" w:cstheme="minorHAnsi"/>
          <w:highlight w:val="green"/>
          <w:u w:val="single"/>
        </w:rPr>
        <w:t>perverse to</w:t>
      </w:r>
      <w:r w:rsidRPr="00B23CAA">
        <w:rPr>
          <w:rFonts w:asciiTheme="minorHAnsi" w:hAnsiTheme="minorHAnsi" w:cstheme="minorHAnsi"/>
          <w:sz w:val="16"/>
          <w:highlight w:val="green"/>
        </w:rPr>
        <w:t xml:space="preserve"> </w:t>
      </w:r>
      <w:r w:rsidRPr="00B23CAA">
        <w:rPr>
          <w:rFonts w:asciiTheme="minorHAnsi" w:hAnsiTheme="minorHAnsi" w:cstheme="minorHAnsi"/>
          <w:sz w:val="16"/>
        </w:rPr>
        <w:t xml:space="preserve">extend unpredictably a period of patent protection that the government intended to be clearly defined and predictable, and to </w:t>
      </w:r>
      <w:r w:rsidRPr="00B23CAA">
        <w:rPr>
          <w:rFonts w:asciiTheme="minorHAnsi" w:hAnsiTheme="minorHAnsi" w:cstheme="minorHAnsi"/>
          <w:highlight w:val="green"/>
          <w:u w:val="single"/>
        </w:rPr>
        <w:t>maintain incentives</w:t>
      </w:r>
      <w:r w:rsidRPr="00B23CAA">
        <w:rPr>
          <w:rFonts w:asciiTheme="minorHAnsi" w:hAnsiTheme="minorHAnsi" w:cstheme="minorHAnsi"/>
          <w:sz w:val="16"/>
          <w:highlight w:val="green"/>
        </w:rPr>
        <w:t xml:space="preserve"> </w:t>
      </w:r>
      <w:r w:rsidRPr="00B23CAA">
        <w:rPr>
          <w:rFonts w:asciiTheme="minorHAnsi" w:hAnsiTheme="minorHAnsi" w:cstheme="minorHAnsi"/>
          <w:highlight w:val="green"/>
          <w:u w:val="single"/>
        </w:rPr>
        <w:t xml:space="preserve">that drive companies to </w:t>
      </w:r>
      <w:r w:rsidRPr="00B23CAA">
        <w:rPr>
          <w:rFonts w:asciiTheme="minorHAnsi" w:hAnsiTheme="minorHAnsi" w:cstheme="minorHAnsi"/>
          <w:u w:val="single"/>
        </w:rPr>
        <w:t>divert</w:t>
      </w:r>
      <w:r w:rsidRPr="00B23CAA">
        <w:rPr>
          <w:rFonts w:asciiTheme="minorHAnsi" w:hAnsiTheme="minorHAnsi" w:cstheme="minorHAnsi"/>
          <w:sz w:val="16"/>
        </w:rPr>
        <w:t xml:space="preserve"> their </w:t>
      </w:r>
      <w:r w:rsidRPr="00B23CAA">
        <w:rPr>
          <w:rFonts w:asciiTheme="minorHAnsi" w:hAnsiTheme="minorHAnsi" w:cstheme="minorHAnsi"/>
          <w:b/>
          <w:bCs/>
          <w:highlight w:val="green"/>
          <w:u w:val="single"/>
        </w:rPr>
        <w:t>drug-development</w:t>
      </w:r>
      <w:r w:rsidRPr="00B23CAA">
        <w:rPr>
          <w:rFonts w:asciiTheme="minorHAnsi" w:hAnsiTheme="minorHAnsi" w:cstheme="minorHAnsi"/>
          <w:b/>
          <w:bCs/>
          <w:u w:val="single"/>
        </w:rPr>
        <w:t xml:space="preserve"> resources </w:t>
      </w:r>
      <w:r w:rsidRPr="00B23CAA">
        <w:rPr>
          <w:rFonts w:asciiTheme="minorHAnsi" w:hAnsiTheme="minorHAnsi" w:cstheme="minorHAnsi"/>
          <w:b/>
          <w:bCs/>
          <w:highlight w:val="green"/>
          <w:u w:val="single"/>
        </w:rPr>
        <w:t>away from innovation</w:t>
      </w:r>
      <w:r w:rsidRPr="00B23CAA">
        <w:rPr>
          <w:rFonts w:asciiTheme="minorHAnsi" w:hAnsiTheme="minorHAnsi" w:cstheme="minorHAnsi"/>
          <w:highlight w:val="green"/>
          <w:u w:val="single"/>
        </w:rPr>
        <w:t>.</w:t>
      </w:r>
      <w:r w:rsidRPr="00B23CAA">
        <w:rPr>
          <w:rFonts w:asciiTheme="minorHAnsi" w:hAnsiTheme="minorHAnsi" w:cstheme="minorHAnsi"/>
          <w:sz w:val="16"/>
        </w:rPr>
        <w:t xml:space="preserve"> </w:t>
      </w:r>
      <w:r w:rsidRPr="00B23CAA">
        <w:rPr>
          <w:rFonts w:asciiTheme="minorHAnsi" w:hAnsiTheme="minorHAnsi" w:cstheme="minorHAnsi"/>
          <w:b/>
          <w:bCs/>
          <w:u w:val="single"/>
        </w:rPr>
        <w:t>Current patent legislation may not be optimal</w:t>
      </w:r>
      <w:r w:rsidRPr="00B23CAA">
        <w:rPr>
          <w:rFonts w:asciiTheme="minorHAnsi" w:hAnsiTheme="minorHAnsi" w:cstheme="minorHAnsi"/>
          <w:u w:val="single"/>
        </w:rPr>
        <w:t xml:space="preserve"> for striking the right balance between encouraging innovation and facilitating profiteering. </w:t>
      </w:r>
      <w:r w:rsidRPr="00B23CAA">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23CAA">
        <w:rPr>
          <w:rFonts w:asciiTheme="minorHAnsi" w:hAnsiTheme="minorHAnsi" w:cstheme="minorHAnsi"/>
          <w:u w:val="single"/>
        </w:rPr>
        <w:t>Governments, including Canada’s, would do well to take inspiration from India’s example and tighten regulations that currently facilitate evergreening.</w:t>
      </w:r>
      <w:r w:rsidRPr="00B23CAA">
        <w:rPr>
          <w:rFonts w:asciiTheme="minorHAnsi" w:hAnsiTheme="minorHAnsi" w:cstheme="minorHAnsi"/>
          <w:sz w:val="16"/>
        </w:rPr>
        <w:t xml:space="preserve"> This might involve </w:t>
      </w:r>
      <w:r w:rsidRPr="00B23CAA">
        <w:rPr>
          <w:rFonts w:asciiTheme="minorHAnsi" w:hAnsiTheme="minorHAnsi" w:cstheme="minorHAnsi"/>
          <w:b/>
          <w:bCs/>
          <w:highlight w:val="green"/>
          <w:u w:val="single"/>
        </w:rPr>
        <w:t xml:space="preserve">denying future patents </w:t>
      </w:r>
      <w:r w:rsidRPr="00B23CAA">
        <w:rPr>
          <w:rFonts w:asciiTheme="minorHAnsi" w:hAnsiTheme="minorHAnsi" w:cstheme="minorHAnsi"/>
          <w:b/>
          <w:bCs/>
          <w:u w:val="single"/>
        </w:rPr>
        <w:t>for modifications</w:t>
      </w:r>
      <w:r w:rsidRPr="00B23CAA">
        <w:rPr>
          <w:rFonts w:asciiTheme="minorHAnsi" w:hAnsiTheme="minorHAnsi" w:cstheme="minorHAnsi"/>
          <w:sz w:val="16"/>
        </w:rPr>
        <w:t xml:space="preserve"> 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23CAA">
        <w:rPr>
          <w:rFonts w:asciiTheme="minorHAnsi" w:hAnsiTheme="minorHAnsi" w:cstheme="minorHAnsi"/>
          <w:u w:val="single"/>
        </w:rPr>
        <w:t xml:space="preserve">Limits on evergreening would likely </w:t>
      </w:r>
      <w:r w:rsidRPr="00B23CAA">
        <w:rPr>
          <w:rFonts w:asciiTheme="minorHAnsi" w:hAnsiTheme="minorHAnsi" w:cstheme="minorHAnsi"/>
          <w:highlight w:val="green"/>
          <w:u w:val="single"/>
        </w:rPr>
        <w:t xml:space="preserve">reduce </w:t>
      </w:r>
      <w:r w:rsidRPr="00B23CAA">
        <w:rPr>
          <w:rFonts w:asciiTheme="minorHAnsi" w:hAnsiTheme="minorHAnsi" w:cstheme="minorHAnsi"/>
          <w:u w:val="single"/>
        </w:rPr>
        <w:t xml:space="preserve">the </w:t>
      </w:r>
      <w:r w:rsidRPr="00B23CAA">
        <w:rPr>
          <w:rFonts w:asciiTheme="minorHAnsi" w:hAnsiTheme="minorHAnsi" w:cstheme="minorHAnsi"/>
          <w:b/>
          <w:bCs/>
          <w:highlight w:val="green"/>
          <w:u w:val="single"/>
        </w:rPr>
        <w:t>extensive patent litigation</w:t>
      </w:r>
      <w:r w:rsidRPr="00B23CAA">
        <w:rPr>
          <w:rFonts w:asciiTheme="minorHAnsi" w:hAnsiTheme="minorHAnsi" w:cstheme="minorHAnsi"/>
          <w:highlight w:val="green"/>
          <w:u w:val="single"/>
        </w:rPr>
        <w:t xml:space="preserve"> that contributes to </w:t>
      </w:r>
      <w:r w:rsidRPr="00B23CAA">
        <w:rPr>
          <w:rFonts w:asciiTheme="minorHAnsi" w:hAnsiTheme="minorHAnsi" w:cstheme="minorHAnsi"/>
          <w:u w:val="single"/>
        </w:rPr>
        <w:t xml:space="preserve">the </w:t>
      </w:r>
      <w:r w:rsidRPr="00B23CAA">
        <w:rPr>
          <w:rFonts w:asciiTheme="minorHAnsi" w:hAnsiTheme="minorHAnsi" w:cstheme="minorHAnsi"/>
          <w:b/>
          <w:bCs/>
          <w:highlight w:val="green"/>
          <w:u w:val="single"/>
        </w:rPr>
        <w:t>high prices of generic</w:t>
      </w:r>
      <w:r w:rsidRPr="00B23CAA">
        <w:rPr>
          <w:rFonts w:asciiTheme="minorHAnsi" w:hAnsiTheme="minorHAnsi" w:cstheme="minorHAnsi"/>
          <w:b/>
          <w:bCs/>
          <w:u w:val="single"/>
        </w:rPr>
        <w:t xml:space="preserve"> drugs</w:t>
      </w:r>
      <w:r w:rsidRPr="00B23CAA">
        <w:rPr>
          <w:rFonts w:asciiTheme="minorHAnsi" w:hAnsiTheme="minorHAnsi" w:cstheme="minorHAnsi"/>
          <w:u w:val="single"/>
        </w:rPr>
        <w:t xml:space="preserve"> in Canada</w:t>
      </w:r>
      <w:r w:rsidRPr="00B23CAA">
        <w:rPr>
          <w:rFonts w:asciiTheme="minorHAnsi" w:hAnsiTheme="minorHAnsi" w:cstheme="minorHAnsi"/>
          <w:sz w:val="16"/>
        </w:rPr>
        <w:t xml:space="preserve">.3 Reducing economic pressure on generic drug companies may facilitate current provincial initiatives to lower generic drug prices. </w:t>
      </w:r>
      <w:r w:rsidRPr="00B23CAA">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5067AFAC" w14:textId="77777777" w:rsidR="00281420" w:rsidRPr="00B23CAA" w:rsidRDefault="00281420" w:rsidP="00281420">
      <w:pPr>
        <w:rPr>
          <w:rFonts w:asciiTheme="minorHAnsi" w:hAnsiTheme="minorHAnsi" w:cstheme="minorHAnsi"/>
          <w:u w:val="single"/>
        </w:rPr>
      </w:pPr>
    </w:p>
    <w:p w14:paraId="34CB460E" w14:textId="77777777" w:rsidR="00281420" w:rsidRPr="00B23CAA" w:rsidRDefault="00281420" w:rsidP="00281420">
      <w:pPr>
        <w:pStyle w:val="Heading3"/>
        <w:rPr>
          <w:rFonts w:asciiTheme="minorHAnsi" w:hAnsiTheme="minorHAnsi" w:cstheme="minorHAnsi"/>
        </w:rPr>
      </w:pPr>
      <w:r w:rsidRPr="00B23CAA">
        <w:rPr>
          <w:rFonts w:asciiTheme="minorHAnsi" w:hAnsiTheme="minorHAnsi" w:cstheme="minorHAnsi"/>
        </w:rPr>
        <w:t>Framework</w:t>
      </w:r>
    </w:p>
    <w:p w14:paraId="754B687D"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The standard is maximizing expected wellbeing.</w:t>
      </w:r>
    </w:p>
    <w:p w14:paraId="68F488B5"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Prefer:</w:t>
      </w:r>
    </w:p>
    <w:p w14:paraId="082D66FE" w14:textId="77777777"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1] Pleasure and pain are </w:t>
      </w:r>
      <w:r w:rsidRPr="00B23CAA">
        <w:rPr>
          <w:rFonts w:asciiTheme="minorHAnsi" w:hAnsiTheme="minorHAnsi" w:cstheme="minorHAnsi"/>
          <w:u w:val="single"/>
        </w:rPr>
        <w:t>intrinsic value</w:t>
      </w:r>
      <w:r w:rsidRPr="00B23CAA">
        <w:rPr>
          <w:rFonts w:asciiTheme="minorHAnsi" w:hAnsiTheme="minorHAnsi" w:cstheme="minorHAnsi"/>
        </w:rPr>
        <w:t xml:space="preserve"> and </w:t>
      </w:r>
      <w:r w:rsidRPr="00B23CAA">
        <w:rPr>
          <w:rFonts w:asciiTheme="minorHAnsi" w:hAnsiTheme="minorHAnsi" w:cstheme="minorHAnsi"/>
          <w:u w:val="single"/>
        </w:rPr>
        <w:t>disvalue</w:t>
      </w:r>
      <w:r w:rsidRPr="00B23CAA">
        <w:rPr>
          <w:rFonts w:asciiTheme="minorHAnsi" w:hAnsiTheme="minorHAnsi" w:cstheme="minorHAnsi"/>
        </w:rPr>
        <w:t xml:space="preserve">-- </w:t>
      </w:r>
      <w:r w:rsidRPr="00B23CAA">
        <w:rPr>
          <w:rFonts w:asciiTheme="minorHAnsi" w:hAnsiTheme="minorHAnsi" w:cstheme="minorHAnsi"/>
          <w:u w:val="single"/>
        </w:rPr>
        <w:t>robust neuroscience</w:t>
      </w:r>
      <w:r w:rsidRPr="00B23CAA">
        <w:rPr>
          <w:rFonts w:asciiTheme="minorHAnsi" w:hAnsiTheme="minorHAnsi" w:cstheme="minorHAnsi"/>
        </w:rPr>
        <w:t xml:space="preserve"> prove.</w:t>
      </w:r>
    </w:p>
    <w:p w14:paraId="50D4CC94" w14:textId="77777777" w:rsidR="00281420" w:rsidRPr="00B23CAA" w:rsidRDefault="00281420" w:rsidP="00281420">
      <w:pPr>
        <w:rPr>
          <w:rStyle w:val="Style13ptBold"/>
          <w:rFonts w:asciiTheme="minorHAnsi" w:hAnsiTheme="minorHAnsi" w:cstheme="minorHAnsi"/>
        </w:rPr>
      </w:pPr>
      <w:r w:rsidRPr="00B23CAA">
        <w:rPr>
          <w:rStyle w:val="Style13ptBold"/>
          <w:rFonts w:asciiTheme="minorHAnsi" w:hAnsiTheme="minorHAnsi" w:cstheme="minorHAnsi"/>
        </w:rPr>
        <w:t>Blum et al. 18</w:t>
      </w:r>
    </w:p>
    <w:p w14:paraId="0EB92D59" w14:textId="77777777" w:rsidR="00281420" w:rsidRPr="00B23CAA" w:rsidRDefault="00281420" w:rsidP="00281420">
      <w:pPr>
        <w:rPr>
          <w:rFonts w:asciiTheme="minorHAnsi" w:hAnsiTheme="minorHAnsi" w:cstheme="minorHAnsi"/>
          <w:sz w:val="16"/>
          <w:szCs w:val="16"/>
        </w:rPr>
      </w:pPr>
      <w:r w:rsidRPr="00B23CA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B23CAA">
          <w:rPr>
            <w:rStyle w:val="Hyperlink"/>
            <w:rFonts w:asciiTheme="minorHAnsi" w:hAnsiTheme="minorHAnsi" w:cstheme="minorHAnsi"/>
            <w:sz w:val="16"/>
            <w:szCs w:val="16"/>
          </w:rPr>
          <w:t>https://www.ncbi.nlm.nih.gov/pmc/articles/PMC6446569/</w:t>
        </w:r>
      </w:hyperlink>
      <w:r w:rsidRPr="00B23CAA">
        <w:rPr>
          <w:rFonts w:asciiTheme="minorHAnsi" w:hAnsiTheme="minorHAnsi" w:cstheme="minorHAnsi"/>
          <w:sz w:val="16"/>
          <w:szCs w:val="16"/>
        </w:rPr>
        <w:t>, R.S.</w:t>
      </w:r>
    </w:p>
    <w:p w14:paraId="710D722A" w14:textId="0A8C4056" w:rsidR="00281420" w:rsidRPr="00B23CAA" w:rsidRDefault="00281420" w:rsidP="00281420">
      <w:pPr>
        <w:rPr>
          <w:rFonts w:asciiTheme="minorHAnsi" w:hAnsiTheme="minorHAnsi" w:cstheme="minorHAnsi"/>
          <w:u w:val="single"/>
        </w:rPr>
      </w:pPr>
      <w:r w:rsidRPr="00B23CAA">
        <w:rPr>
          <w:rFonts w:asciiTheme="minorHAnsi" w:hAnsiTheme="minorHAnsi" w:cstheme="minorHAnsi"/>
          <w:b/>
          <w:bCs/>
          <w:highlight w:val="green"/>
          <w:u w:val="single"/>
        </w:rPr>
        <w:t>Pleasure</w:t>
      </w:r>
      <w:r w:rsidRPr="00B23CAA">
        <w:rPr>
          <w:rFonts w:asciiTheme="minorHAnsi" w:hAnsiTheme="minorHAnsi" w:cstheme="minorHAnsi"/>
          <w:u w:val="single"/>
        </w:rPr>
        <w:t xml:space="preserve"> is not only</w:t>
      </w:r>
      <w:r w:rsidRPr="00B23CAA">
        <w:rPr>
          <w:rFonts w:asciiTheme="minorHAnsi" w:hAnsiTheme="minorHAnsi" w:cstheme="minorHAnsi"/>
          <w:sz w:val="16"/>
        </w:rPr>
        <w:t xml:space="preserve"> one of the three </w:t>
      </w:r>
      <w:r w:rsidRPr="00B23CAA">
        <w:rPr>
          <w:rFonts w:asciiTheme="minorHAnsi" w:hAnsiTheme="minorHAnsi" w:cstheme="minorHAnsi"/>
          <w:u w:val="single"/>
        </w:rPr>
        <w:t xml:space="preserve">primary reward </w:t>
      </w:r>
      <w:proofErr w:type="gramStart"/>
      <w:r w:rsidRPr="00B23CAA">
        <w:rPr>
          <w:rFonts w:asciiTheme="minorHAnsi" w:hAnsiTheme="minorHAnsi" w:cstheme="minorHAnsi"/>
          <w:u w:val="single"/>
        </w:rPr>
        <w:t>functions</w:t>
      </w:r>
      <w:proofErr w:type="gramEnd"/>
      <w:r w:rsidRPr="00B23CAA">
        <w:rPr>
          <w:rFonts w:asciiTheme="minorHAnsi" w:hAnsiTheme="minorHAnsi" w:cstheme="minorHAnsi"/>
          <w:sz w:val="16"/>
        </w:rPr>
        <w:t xml:space="preserve"> but </w:t>
      </w:r>
      <w:r w:rsidRPr="00B23CAA">
        <w:rPr>
          <w:rFonts w:asciiTheme="minorHAnsi" w:hAnsiTheme="minorHAnsi" w:cstheme="minorHAnsi"/>
          <w:u w:val="single"/>
        </w:rPr>
        <w:t xml:space="preserve">it also </w:t>
      </w:r>
      <w:r w:rsidRPr="00B23CAA">
        <w:rPr>
          <w:rFonts w:asciiTheme="minorHAnsi" w:hAnsiTheme="minorHAnsi" w:cstheme="minorHAnsi"/>
          <w:b/>
          <w:bCs/>
          <w:highlight w:val="green"/>
          <w:u w:val="single"/>
        </w:rPr>
        <w:t>defines reward.</w:t>
      </w:r>
      <w:r w:rsidRPr="00B23CAA">
        <w:rPr>
          <w:rFonts w:asciiTheme="minorHAnsi" w:hAnsiTheme="minorHAnsi" w:cstheme="minorHAnsi"/>
          <w:sz w:val="16"/>
        </w:rPr>
        <w:t xml:space="preserve"> As homeostasis explains the </w:t>
      </w:r>
      <w:r w:rsidRPr="00B23CAA">
        <w:rPr>
          <w:rFonts w:asciiTheme="minorHAnsi" w:hAnsiTheme="minorHAnsi" w:cstheme="minorHAnsi"/>
          <w:u w:val="single"/>
        </w:rPr>
        <w:t>functions of</w:t>
      </w:r>
      <w:r w:rsidRPr="00B23CAA">
        <w:rPr>
          <w:rFonts w:asciiTheme="minorHAnsi" w:hAnsiTheme="minorHAnsi" w:cstheme="minorHAnsi"/>
          <w:sz w:val="16"/>
        </w:rPr>
        <w:t xml:space="preserve"> only a limited number of </w:t>
      </w:r>
      <w:r w:rsidRPr="00B23CAA">
        <w:rPr>
          <w:rFonts w:asciiTheme="minorHAnsi" w:hAnsiTheme="minorHAnsi" w:cstheme="minorHAnsi"/>
          <w:u w:val="single"/>
        </w:rPr>
        <w:t>rewards, the</w:t>
      </w:r>
      <w:r w:rsidRPr="00B23CAA">
        <w:rPr>
          <w:rFonts w:asciiTheme="minorHAnsi" w:hAnsiTheme="minorHAnsi" w:cstheme="minorHAnsi"/>
          <w:sz w:val="16"/>
        </w:rPr>
        <w:t xml:space="preserve"> principal </w:t>
      </w:r>
      <w:r w:rsidRPr="00B23CAA">
        <w:rPr>
          <w:rFonts w:asciiTheme="minorHAnsi" w:hAnsiTheme="minorHAnsi" w:cstheme="minorHAnsi"/>
          <w:highlight w:val="green"/>
          <w:u w:val="single"/>
        </w:rPr>
        <w:t>reason why particular stimuli</w:t>
      </w:r>
      <w:r w:rsidRPr="00B23CAA">
        <w:rPr>
          <w:rFonts w:asciiTheme="minorHAnsi" w:hAnsiTheme="minorHAnsi" w:cstheme="minorHAnsi"/>
          <w:u w:val="single"/>
        </w:rPr>
        <w:t xml:space="preserve">, objects, events, situations, and activities </w:t>
      </w:r>
      <w:r w:rsidRPr="00B23CAA">
        <w:rPr>
          <w:rFonts w:asciiTheme="minorHAnsi" w:hAnsiTheme="minorHAnsi" w:cstheme="minorHAnsi"/>
          <w:highlight w:val="green"/>
          <w:u w:val="single"/>
        </w:rPr>
        <w:t>are rewarding</w:t>
      </w:r>
      <w:r w:rsidRPr="00B23CAA">
        <w:rPr>
          <w:rFonts w:asciiTheme="minorHAnsi" w:hAnsiTheme="minorHAnsi" w:cstheme="minorHAnsi"/>
          <w:sz w:val="16"/>
        </w:rPr>
        <w:t xml:space="preserve"> may be </w:t>
      </w:r>
      <w:r w:rsidRPr="00B23CAA">
        <w:rPr>
          <w:rFonts w:asciiTheme="minorHAnsi" w:hAnsiTheme="minorHAnsi" w:cstheme="minorHAnsi"/>
          <w:highlight w:val="green"/>
          <w:u w:val="single"/>
        </w:rPr>
        <w:t>due to pleasure.</w:t>
      </w:r>
      <w:r w:rsidRPr="00B23CAA">
        <w:rPr>
          <w:rFonts w:asciiTheme="minorHAnsi" w:hAnsiTheme="minorHAnsi" w:cstheme="minorHAnsi"/>
          <w:sz w:val="16"/>
        </w:rPr>
        <w:t xml:space="preserve"> This applies </w:t>
      </w:r>
      <w:proofErr w:type="gramStart"/>
      <w:r w:rsidRPr="00B23CAA">
        <w:rPr>
          <w:rFonts w:asciiTheme="minorHAnsi" w:hAnsiTheme="minorHAnsi" w:cstheme="minorHAnsi"/>
          <w:sz w:val="16"/>
        </w:rPr>
        <w:t>first of all</w:t>
      </w:r>
      <w:proofErr w:type="gramEnd"/>
      <w:r w:rsidRPr="00B23CA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B23CAA">
        <w:rPr>
          <w:rFonts w:asciiTheme="minorHAnsi" w:hAnsiTheme="minorHAnsi" w:cstheme="minorHAnsi"/>
          <w:highlight w:val="green"/>
          <w:u w:val="single"/>
        </w:rPr>
        <w:t>Pleasure</w:t>
      </w:r>
      <w:r w:rsidRPr="00B23CAA">
        <w:rPr>
          <w:rFonts w:asciiTheme="minorHAnsi" w:hAnsiTheme="minorHAnsi" w:cstheme="minorHAnsi"/>
          <w:u w:val="single"/>
        </w:rPr>
        <w:t>, as the primary effect of rewards</w:t>
      </w:r>
      <w:r w:rsidRPr="00B23CAA">
        <w:rPr>
          <w:rFonts w:asciiTheme="minorHAnsi" w:hAnsiTheme="minorHAnsi" w:cstheme="minorHAnsi"/>
          <w:sz w:val="16"/>
        </w:rPr>
        <w:t xml:space="preserve">, drives the prime reward functions of learning, approach behavior, and decision making and </w:t>
      </w:r>
      <w:r w:rsidRPr="00B23CAA">
        <w:rPr>
          <w:rFonts w:asciiTheme="minorHAnsi" w:hAnsiTheme="minorHAnsi" w:cstheme="minorHAnsi"/>
          <w:highlight w:val="green"/>
          <w:u w:val="single"/>
        </w:rPr>
        <w:t xml:space="preserve">provides the </w:t>
      </w:r>
      <w:r w:rsidRPr="00B23CAA">
        <w:rPr>
          <w:rFonts w:asciiTheme="minorHAnsi" w:hAnsiTheme="minorHAnsi" w:cstheme="minorHAnsi"/>
          <w:b/>
          <w:bCs/>
          <w:highlight w:val="green"/>
          <w:u w:val="single"/>
        </w:rPr>
        <w:t>basis for hedonic theories</w:t>
      </w:r>
      <w:r w:rsidRPr="00B23CAA">
        <w:rPr>
          <w:rFonts w:asciiTheme="minorHAnsi" w:hAnsiTheme="minorHAnsi" w:cstheme="minorHAnsi"/>
          <w:u w:val="single"/>
        </w:rPr>
        <w:t xml:space="preserve"> of reward function. </w:t>
      </w:r>
      <w:r w:rsidRPr="00B23CAA">
        <w:rPr>
          <w:rFonts w:asciiTheme="minorHAnsi" w:hAnsiTheme="minorHAnsi" w:cstheme="minorHAnsi"/>
          <w:highlight w:val="green"/>
          <w:u w:val="single"/>
        </w:rPr>
        <w:t>We are attracted by</w:t>
      </w:r>
      <w:r w:rsidRPr="00B23CAA">
        <w:rPr>
          <w:rFonts w:asciiTheme="minorHAnsi" w:hAnsiTheme="minorHAnsi" w:cstheme="minorHAnsi"/>
          <w:sz w:val="16"/>
        </w:rPr>
        <w:t xml:space="preserve"> most </w:t>
      </w:r>
      <w:r w:rsidRPr="00B23CAA">
        <w:rPr>
          <w:rFonts w:asciiTheme="minorHAnsi" w:hAnsiTheme="minorHAnsi" w:cstheme="minorHAnsi"/>
          <w:highlight w:val="green"/>
          <w:u w:val="single"/>
        </w:rPr>
        <w:t>rewards</w:t>
      </w:r>
      <w:r w:rsidRPr="00B23CAA">
        <w:rPr>
          <w:rFonts w:asciiTheme="minorHAnsi" w:hAnsiTheme="minorHAnsi" w:cstheme="minorHAnsi"/>
          <w:u w:val="single"/>
        </w:rPr>
        <w:t xml:space="preserve"> and exert intense efforts to obtain them</w:t>
      </w:r>
      <w:r w:rsidRPr="00B23CAA">
        <w:rPr>
          <w:rFonts w:asciiTheme="minorHAnsi" w:hAnsiTheme="minorHAnsi" w:cstheme="minorHAnsi"/>
          <w:sz w:val="16"/>
        </w:rPr>
        <w:t xml:space="preserve">, just </w:t>
      </w:r>
      <w:r w:rsidRPr="00B23CAA">
        <w:rPr>
          <w:rFonts w:asciiTheme="minorHAnsi" w:hAnsiTheme="minorHAnsi" w:cstheme="minorHAnsi"/>
          <w:highlight w:val="green"/>
          <w:u w:val="single"/>
        </w:rPr>
        <w:t>because they are enjoyable</w:t>
      </w:r>
      <w:r w:rsidRPr="00B23CAA">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23CAA">
        <w:rPr>
          <w:rFonts w:asciiTheme="minorHAnsi" w:hAnsiTheme="minorHAnsi" w:cstheme="minorHAnsi"/>
          <w:u w:val="single"/>
        </w:rPr>
        <w:t>using both humans and detailed invasive brain analysis of animals has discovered some critical ways that the brain processes pleasure</w:t>
      </w:r>
      <w:r w:rsidRPr="00B23CAA">
        <w:rPr>
          <w:rFonts w:asciiTheme="minorHAnsi" w:hAnsiTheme="minorHAnsi" w:cstheme="minorHAnsi"/>
          <w:sz w:val="16"/>
        </w:rPr>
        <w:t xml:space="preserve"> [14]. </w:t>
      </w:r>
      <w:r w:rsidRPr="00B23CAA">
        <w:rPr>
          <w:rFonts w:asciiTheme="minorHAnsi" w:hAnsiTheme="minorHAnsi" w:cstheme="minorHAnsi"/>
          <w:u w:val="single"/>
        </w:rPr>
        <w:t>Pleasure as a hallmark of reward is sufficient for defining a reward</w:t>
      </w:r>
      <w:r w:rsidRPr="00B23CAA">
        <w:rPr>
          <w:rFonts w:asciiTheme="minorHAnsi" w:hAnsiTheme="minorHAnsi" w:cstheme="minorHAnsi"/>
          <w:sz w:val="16"/>
        </w:rPr>
        <w:t xml:space="preserve">, but it may not be necessary. </w:t>
      </w:r>
      <w:r w:rsidRPr="00B23CAA">
        <w:rPr>
          <w:rFonts w:asciiTheme="minorHAnsi" w:hAnsiTheme="minorHAnsi" w:cstheme="minorHAnsi"/>
          <w:u w:val="single"/>
        </w:rPr>
        <w:t>A reward may generate positive</w:t>
      </w:r>
      <w:r w:rsidRPr="00B23CAA">
        <w:rPr>
          <w:rFonts w:asciiTheme="minorHAnsi" w:hAnsiTheme="minorHAnsi" w:cstheme="minorHAnsi"/>
          <w:sz w:val="16"/>
        </w:rPr>
        <w:t xml:space="preserve"> learning and approach </w:t>
      </w:r>
      <w:r w:rsidRPr="00B23CAA">
        <w:rPr>
          <w:rFonts w:asciiTheme="minorHAnsi" w:hAnsiTheme="minorHAnsi" w:cstheme="minorHAnsi"/>
          <w:u w:val="single"/>
        </w:rPr>
        <w:t>behavior</w:t>
      </w:r>
      <w:r w:rsidRPr="00B23CAA">
        <w:rPr>
          <w:rFonts w:asciiTheme="minorHAnsi" w:hAnsiTheme="minorHAnsi" w:cstheme="minorHAnsi"/>
          <w:sz w:val="16"/>
        </w:rPr>
        <w:t xml:space="preserve"> simply </w:t>
      </w:r>
      <w:r w:rsidRPr="00B23CAA">
        <w:rPr>
          <w:rFonts w:asciiTheme="minorHAnsi" w:hAnsiTheme="minorHAnsi" w:cstheme="minorHAnsi"/>
          <w:u w:val="single"/>
        </w:rPr>
        <w:t>because it contains substances that are essential for body function.</w:t>
      </w:r>
      <w:r w:rsidRPr="00B23CA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B23CAA">
        <w:rPr>
          <w:rFonts w:asciiTheme="minorHAnsi" w:hAnsiTheme="minorHAnsi" w:cstheme="minorHAnsi"/>
          <w:u w:val="single"/>
        </w:rPr>
        <w:t>evolution and its basic principles found</w:t>
      </w:r>
      <w:r w:rsidRPr="00B23CAA">
        <w:rPr>
          <w:rFonts w:asciiTheme="minorHAnsi" w:hAnsiTheme="minorHAnsi" w:cstheme="minorHAnsi"/>
          <w:sz w:val="16"/>
        </w:rPr>
        <w:t xml:space="preserve"> various </w:t>
      </w:r>
      <w:r w:rsidRPr="00B23CAA">
        <w:rPr>
          <w:rFonts w:asciiTheme="minorHAnsi" w:hAnsiTheme="minorHAnsi" w:cstheme="minorHAnsi"/>
          <w:u w:val="single"/>
        </w:rPr>
        <w:t>mechanisms that steer behavior and biological development.</w:t>
      </w:r>
      <w:r w:rsidRPr="00B23CA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B23CAA">
        <w:rPr>
          <w:rFonts w:asciiTheme="minorHAnsi" w:hAnsiTheme="minorHAnsi" w:cstheme="minorHAnsi"/>
          <w:b/>
          <w:bCs/>
          <w:highlight w:val="green"/>
          <w:u w:val="single"/>
        </w:rPr>
        <w:t>organisms are</w:t>
      </w:r>
      <w:r w:rsidRPr="00B23CAA">
        <w:rPr>
          <w:rFonts w:asciiTheme="minorHAnsi" w:hAnsiTheme="minorHAnsi" w:cstheme="minorHAnsi"/>
          <w:u w:val="single"/>
        </w:rPr>
        <w:t xml:space="preserve"> the </w:t>
      </w:r>
      <w:r w:rsidRPr="00B23CAA">
        <w:rPr>
          <w:rFonts w:asciiTheme="minorHAnsi" w:hAnsiTheme="minorHAnsi" w:cstheme="minorHAnsi"/>
          <w:b/>
          <w:bCs/>
          <w:highlight w:val="green"/>
          <w:u w:val="single"/>
        </w:rPr>
        <w:t>result of evolutionary competition.</w:t>
      </w:r>
      <w:r w:rsidRPr="00B23CAA">
        <w:rPr>
          <w:rFonts w:asciiTheme="minorHAnsi" w:hAnsiTheme="minorHAnsi" w:cstheme="minorHAnsi"/>
          <w:sz w:val="16"/>
        </w:rPr>
        <w:t xml:space="preserve"> In fact, Richard </w:t>
      </w:r>
      <w:r w:rsidRPr="00B23CAA">
        <w:rPr>
          <w:rFonts w:asciiTheme="minorHAnsi" w:hAnsiTheme="minorHAnsi" w:cstheme="minorHAnsi"/>
          <w:u w:val="single"/>
        </w:rPr>
        <w:t>Dawkins stresses gene survival and propagation as the basic mechanism of life</w:t>
      </w:r>
      <w:r w:rsidRPr="00B23CAA">
        <w:rPr>
          <w:rFonts w:asciiTheme="minorHAnsi" w:hAnsiTheme="minorHAnsi" w:cstheme="minorHAnsi"/>
          <w:sz w:val="16"/>
        </w:rPr>
        <w:t xml:space="preserve"> [20]. Only genes that lead to </w:t>
      </w:r>
      <w:r w:rsidRPr="00B23CAA">
        <w:rPr>
          <w:rFonts w:asciiTheme="minorHAnsi" w:hAnsiTheme="minorHAnsi" w:cstheme="minorHAnsi"/>
          <w:u w:val="single"/>
        </w:rPr>
        <w:t>the fittest phenotype will make it.</w:t>
      </w:r>
      <w:r w:rsidRPr="00B23CA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B23CAA">
        <w:rPr>
          <w:rFonts w:asciiTheme="minorHAnsi" w:hAnsiTheme="minorHAnsi" w:cstheme="minorHAnsi"/>
          <w:u w:val="single"/>
        </w:rPr>
        <w:t xml:space="preserve">the ultimate, distal function of </w:t>
      </w:r>
      <w:r w:rsidRPr="00B23CAA">
        <w:rPr>
          <w:rFonts w:asciiTheme="minorHAnsi" w:hAnsiTheme="minorHAnsi" w:cstheme="minorHAnsi"/>
          <w:highlight w:val="green"/>
          <w:u w:val="single"/>
        </w:rPr>
        <w:t>rewards</w:t>
      </w:r>
      <w:r w:rsidRPr="00B23CAA">
        <w:rPr>
          <w:rFonts w:asciiTheme="minorHAnsi" w:hAnsiTheme="minorHAnsi" w:cstheme="minorHAnsi"/>
          <w:u w:val="single"/>
        </w:rPr>
        <w:t xml:space="preserve"> is to </w:t>
      </w:r>
      <w:r w:rsidRPr="00B23CAA">
        <w:rPr>
          <w:rFonts w:asciiTheme="minorHAnsi" w:hAnsiTheme="minorHAnsi" w:cstheme="minorHAnsi"/>
          <w:highlight w:val="green"/>
          <w:u w:val="single"/>
        </w:rPr>
        <w:t>increase evolutionary fitness</w:t>
      </w:r>
      <w:r w:rsidRPr="00B23CA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B23CAA">
        <w:rPr>
          <w:rFonts w:asciiTheme="minorHAnsi" w:hAnsiTheme="minorHAnsi" w:cstheme="minorHAnsi"/>
          <w:u w:val="single"/>
        </w:rPr>
        <w:t>Behavioral reward functions have evolved to help individuals to survive and propagate their genes</w:t>
      </w:r>
      <w:r w:rsidRPr="00B23CAA">
        <w:rPr>
          <w:rFonts w:asciiTheme="minorHAnsi" w:hAnsiTheme="minorHAnsi" w:cstheme="minorHAnsi"/>
          <w:sz w:val="16"/>
        </w:rPr>
        <w:t xml:space="preserve">. Apparently, </w:t>
      </w:r>
      <w:r w:rsidRPr="00B23CAA">
        <w:rPr>
          <w:rFonts w:asciiTheme="minorHAnsi" w:hAnsiTheme="minorHAnsi" w:cstheme="minorHAnsi"/>
          <w:u w:val="single"/>
        </w:rPr>
        <w:t>people need to live well and long enough to reproduce.</w:t>
      </w:r>
      <w:r w:rsidRPr="00B23CA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23CAA">
        <w:rPr>
          <w:rFonts w:asciiTheme="minorHAnsi" w:hAnsiTheme="minorHAnsi" w:cstheme="minorHAnsi"/>
          <w:u w:val="single"/>
        </w:rPr>
        <w:t>any small edge will ultimately result in evolutionary advantage</w:t>
      </w:r>
      <w:r w:rsidRPr="00B23CA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B23CAA">
        <w:rPr>
          <w:rFonts w:asciiTheme="minorHAnsi" w:hAnsiTheme="minorHAnsi" w:cstheme="minorHAnsi"/>
          <w:u w:val="single"/>
        </w:rPr>
        <w:t>Thus</w:t>
      </w:r>
      <w:proofErr w:type="gramEnd"/>
      <w:r w:rsidRPr="00B23CAA">
        <w:rPr>
          <w:rFonts w:asciiTheme="minorHAnsi" w:hAnsiTheme="minorHAnsi" w:cstheme="minorHAnsi"/>
          <w:u w:val="single"/>
        </w:rPr>
        <w:t xml:space="preserve"> the distal reward function in gene propagation and evolutionary fitness defines the proximal reward functions that we see</w:t>
      </w:r>
      <w:r w:rsidRPr="00B23CAA">
        <w:rPr>
          <w:rFonts w:asciiTheme="minorHAnsi" w:hAnsiTheme="minorHAnsi" w:cstheme="minorHAnsi"/>
          <w:sz w:val="16"/>
        </w:rPr>
        <w:t xml:space="preserve"> in everyday behavior. </w:t>
      </w:r>
      <w:r w:rsidRPr="00B23CAA">
        <w:rPr>
          <w:rFonts w:asciiTheme="minorHAnsi" w:hAnsiTheme="minorHAnsi" w:cstheme="minorHAnsi"/>
          <w:highlight w:val="green"/>
          <w:u w:val="single"/>
        </w:rPr>
        <w:t>That is why foods, drinks, mates, and offspring are rewarding.</w:t>
      </w:r>
      <w:r w:rsidRPr="00B23CAA">
        <w:rPr>
          <w:rFonts w:asciiTheme="minorHAnsi" w:hAnsiTheme="minorHAnsi" w:cstheme="minorHAnsi"/>
          <w:u w:val="single"/>
        </w:rPr>
        <w:t xml:space="preserve"> </w:t>
      </w:r>
      <w:r w:rsidRPr="00B23CAA">
        <w:rPr>
          <w:rFonts w:asciiTheme="minorHAnsi" w:hAnsiTheme="minorHAnsi" w:cstheme="minorHAnsi"/>
          <w:sz w:val="16"/>
        </w:rPr>
        <w:t xml:space="preserve">There have been theories linking pleasure as a required component of health benefits salutogenesis, (salugenesis). In essence, under these terms, </w:t>
      </w:r>
      <w:r w:rsidRPr="00B23CAA">
        <w:rPr>
          <w:rFonts w:asciiTheme="minorHAnsi" w:hAnsiTheme="minorHAnsi" w:cstheme="minorHAnsi"/>
          <w:u w:val="single"/>
        </w:rPr>
        <w:t>pleasure is described as a state or feeling of happiness and satisfaction resulting from an experience that one enjoys.</w:t>
      </w:r>
      <w:r w:rsidRPr="00B23CA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B23CAA">
        <w:rPr>
          <w:rFonts w:asciiTheme="minorHAnsi" w:hAnsiTheme="minorHAnsi" w:cstheme="minorHAnsi"/>
          <w:sz w:val="16"/>
        </w:rPr>
        <w:t>As</w:t>
      </w:r>
      <w:proofErr w:type="gramEnd"/>
      <w:r w:rsidRPr="00B23CAA">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B23CAA">
        <w:rPr>
          <w:rFonts w:asciiTheme="minorHAnsi" w:hAnsiTheme="minorHAnsi" w:cstheme="minorHAnsi"/>
          <w:sz w:val="16"/>
        </w:rPr>
        <w:t>all of</w:t>
      </w:r>
      <w:proofErr w:type="gramEnd"/>
      <w:r w:rsidRPr="00B23CA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B23CAA">
        <w:rPr>
          <w:rFonts w:asciiTheme="minorHAnsi" w:hAnsiTheme="minorHAnsi" w:cstheme="minorHAnsi"/>
          <w:u w:val="single"/>
        </w:rPr>
        <w:t>pathways for ordinary liking and pleasure</w:t>
      </w:r>
      <w:r w:rsidRPr="00B23CAA">
        <w:rPr>
          <w:rFonts w:asciiTheme="minorHAnsi" w:hAnsiTheme="minorHAnsi" w:cstheme="minorHAnsi"/>
          <w:sz w:val="16"/>
        </w:rPr>
        <w:t xml:space="preserve">, which </w:t>
      </w:r>
      <w:r w:rsidRPr="00B23CAA">
        <w:rPr>
          <w:rFonts w:asciiTheme="minorHAnsi" w:hAnsiTheme="minorHAnsi" w:cstheme="minorHAnsi"/>
          <w:u w:val="single"/>
        </w:rPr>
        <w:t>are limited in scope</w:t>
      </w:r>
      <w:r w:rsidRPr="00B23CAA">
        <w:rPr>
          <w:rFonts w:asciiTheme="minorHAnsi" w:hAnsiTheme="minorHAnsi" w:cstheme="minorHAnsi"/>
          <w:sz w:val="16"/>
        </w:rPr>
        <w:t xml:space="preserve"> as described above in this commentary. However, </w:t>
      </w:r>
      <w:r w:rsidRPr="00B23CAA">
        <w:rPr>
          <w:rFonts w:asciiTheme="minorHAnsi" w:hAnsiTheme="minorHAnsi" w:cstheme="minorHAnsi"/>
          <w:u w:val="single"/>
        </w:rPr>
        <w:t xml:space="preserve">there are </w:t>
      </w:r>
      <w:r w:rsidRPr="00B23CAA">
        <w:rPr>
          <w:rFonts w:asciiTheme="minorHAnsi" w:hAnsiTheme="minorHAnsi" w:cstheme="minorHAnsi"/>
          <w:b/>
          <w:bCs/>
          <w:highlight w:val="green"/>
          <w:u w:val="single"/>
        </w:rPr>
        <w:t>many brain regions</w:t>
      </w:r>
      <w:r w:rsidRPr="00B23CAA">
        <w:rPr>
          <w:rFonts w:asciiTheme="minorHAnsi" w:hAnsiTheme="minorHAnsi" w:cstheme="minorHAnsi"/>
          <w:sz w:val="16"/>
        </w:rPr>
        <w:t xml:space="preserve">, often termed hot and cold spots, </w:t>
      </w:r>
      <w:r w:rsidRPr="00B23CAA">
        <w:rPr>
          <w:rFonts w:asciiTheme="minorHAnsi" w:hAnsiTheme="minorHAnsi" w:cstheme="minorHAnsi"/>
          <w:u w:val="single"/>
        </w:rPr>
        <w:t xml:space="preserve">that significantly </w:t>
      </w:r>
      <w:r w:rsidRPr="00B23CAA">
        <w:rPr>
          <w:rFonts w:asciiTheme="minorHAnsi" w:hAnsiTheme="minorHAnsi" w:cstheme="minorHAnsi"/>
          <w:b/>
          <w:bCs/>
          <w:highlight w:val="green"/>
          <w:u w:val="single"/>
        </w:rPr>
        <w:t>modulate</w:t>
      </w:r>
      <w:r w:rsidRPr="00B23CAA">
        <w:rPr>
          <w:rFonts w:asciiTheme="minorHAnsi" w:hAnsiTheme="minorHAnsi" w:cstheme="minorHAnsi"/>
          <w:sz w:val="16"/>
        </w:rPr>
        <w:t xml:space="preserve"> (increase or decrease) </w:t>
      </w:r>
      <w:r w:rsidRPr="00B23CAA">
        <w:rPr>
          <w:rFonts w:asciiTheme="minorHAnsi" w:hAnsiTheme="minorHAnsi" w:cstheme="minorHAnsi"/>
          <w:u w:val="single"/>
        </w:rPr>
        <w:t xml:space="preserve">our </w:t>
      </w:r>
      <w:r w:rsidRPr="00B23CAA">
        <w:rPr>
          <w:rFonts w:asciiTheme="minorHAnsi" w:hAnsiTheme="minorHAnsi" w:cstheme="minorHAnsi"/>
          <w:b/>
          <w:bCs/>
          <w:highlight w:val="green"/>
          <w:u w:val="single"/>
        </w:rPr>
        <w:t>pleasure or</w:t>
      </w:r>
      <w:r w:rsidRPr="00B23CAA">
        <w:rPr>
          <w:rFonts w:asciiTheme="minorHAnsi" w:hAnsiTheme="minorHAnsi" w:cstheme="minorHAnsi"/>
          <w:u w:val="single"/>
        </w:rPr>
        <w:t xml:space="preserve"> even </w:t>
      </w:r>
      <w:r w:rsidRPr="00B23CAA">
        <w:rPr>
          <w:rFonts w:asciiTheme="minorHAnsi" w:hAnsiTheme="minorHAnsi" w:cstheme="minorHAnsi"/>
          <w:b/>
          <w:bCs/>
          <w:highlight w:val="green"/>
          <w:u w:val="single"/>
        </w:rPr>
        <w:t>produce the opposite</w:t>
      </w:r>
      <w:r w:rsidRPr="00B23CAA">
        <w:rPr>
          <w:rFonts w:asciiTheme="minorHAnsi" w:hAnsiTheme="minorHAnsi" w:cstheme="minorHAnsi"/>
          <w:sz w:val="16"/>
        </w:rPr>
        <w:t xml:space="preserve"> of pleasure— that is </w:t>
      </w:r>
      <w:r w:rsidRPr="00B23CAA">
        <w:rPr>
          <w:rFonts w:asciiTheme="minorHAnsi" w:hAnsiTheme="minorHAnsi" w:cstheme="minorHAnsi"/>
          <w:u w:val="single"/>
        </w:rPr>
        <w:t>disgust and fear</w:t>
      </w:r>
      <w:r w:rsidRPr="00B23CAA">
        <w:rPr>
          <w:rFonts w:asciiTheme="minorHAnsi" w:hAnsiTheme="minorHAnsi" w:cstheme="minorHAnsi"/>
          <w:sz w:val="16"/>
        </w:rPr>
        <w:t xml:space="preserve"> [39]. </w:t>
      </w:r>
      <w:r w:rsidRPr="00B23CAA">
        <w:rPr>
          <w:rFonts w:asciiTheme="minorHAnsi" w:hAnsiTheme="minorHAnsi" w:cstheme="minorHAnsi"/>
          <w:u w:val="single"/>
        </w:rPr>
        <w:t>One</w:t>
      </w:r>
      <w:r w:rsidRPr="00B23CAA">
        <w:rPr>
          <w:rFonts w:asciiTheme="minorHAnsi" w:hAnsiTheme="minorHAnsi" w:cstheme="minorHAnsi"/>
          <w:sz w:val="16"/>
        </w:rPr>
        <w:t xml:space="preserve"> specific </w:t>
      </w:r>
      <w:r w:rsidRPr="00B23CAA">
        <w:rPr>
          <w:rFonts w:asciiTheme="minorHAnsi" w:hAnsiTheme="minorHAnsi" w:cstheme="minorHAnsi"/>
          <w:u w:val="single"/>
        </w:rPr>
        <w:t>region</w:t>
      </w:r>
      <w:r w:rsidRPr="00B23CAA">
        <w:rPr>
          <w:rFonts w:asciiTheme="minorHAnsi" w:hAnsiTheme="minorHAnsi" w:cstheme="minorHAnsi"/>
          <w:sz w:val="16"/>
        </w:rPr>
        <w:t xml:space="preserve"> of the nucleus accumbens </w:t>
      </w:r>
      <w:r w:rsidRPr="00B23CAA">
        <w:rPr>
          <w:rFonts w:asciiTheme="minorHAnsi" w:hAnsiTheme="minorHAnsi" w:cstheme="minorHAnsi"/>
          <w:u w:val="single"/>
        </w:rPr>
        <w:t xml:space="preserve">is organized like a computer keyboard, with </w:t>
      </w:r>
      <w:proofErr w:type="gramStart"/>
      <w:r w:rsidRPr="00B23CAA">
        <w:rPr>
          <w:rFonts w:asciiTheme="minorHAnsi" w:hAnsiTheme="minorHAnsi" w:cstheme="minorHAnsi"/>
          <w:u w:val="single"/>
        </w:rPr>
        <w:t>particular stimulus</w:t>
      </w:r>
      <w:proofErr w:type="gramEnd"/>
      <w:r w:rsidRPr="00B23CAA">
        <w:rPr>
          <w:rFonts w:asciiTheme="minorHAnsi" w:hAnsiTheme="minorHAnsi" w:cstheme="minorHAnsi"/>
          <w:u w:val="single"/>
        </w:rPr>
        <w:t xml:space="preserve"> triggers in rows</w:t>
      </w:r>
      <w:r w:rsidRPr="00B23CAA">
        <w:rPr>
          <w:rFonts w:asciiTheme="minorHAnsi" w:hAnsiTheme="minorHAnsi" w:cstheme="minorHAnsi"/>
          <w:sz w:val="16"/>
        </w:rPr>
        <w:t xml:space="preserve">— producing an increase and decrease of pleasure and disgust. Moreover, </w:t>
      </w:r>
      <w:r w:rsidRPr="00B23CAA">
        <w:rPr>
          <w:rFonts w:asciiTheme="minorHAnsi" w:hAnsiTheme="minorHAnsi" w:cstheme="minorHAnsi"/>
          <w:u w:val="single"/>
        </w:rPr>
        <w:t>the cortex has unique roles in the cognitive evaluation of our feelings of pleasure</w:t>
      </w:r>
      <w:r w:rsidRPr="00B23CA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BE1B65C" w14:textId="77777777" w:rsidR="00281420" w:rsidRPr="00B23CAA" w:rsidRDefault="00281420" w:rsidP="00281420">
      <w:pPr>
        <w:rPr>
          <w:rFonts w:asciiTheme="minorHAnsi" w:hAnsiTheme="minorHAnsi" w:cstheme="minorHAnsi"/>
        </w:rPr>
      </w:pPr>
    </w:p>
    <w:p w14:paraId="0D1DC011" w14:textId="77777777" w:rsidR="00281420" w:rsidRPr="00B23CAA" w:rsidRDefault="00281420" w:rsidP="00281420">
      <w:pPr>
        <w:pStyle w:val="Heading4"/>
        <w:shd w:val="clear" w:color="auto" w:fill="FFFFFF"/>
        <w:spacing w:line="308" w:lineRule="atLeast"/>
        <w:rPr>
          <w:rStyle w:val="Emphasis"/>
          <w:rFonts w:asciiTheme="minorHAnsi" w:hAnsiTheme="minorHAnsi" w:cstheme="minorHAnsi"/>
          <w:b/>
          <w:bCs/>
          <w:u w:val="none"/>
        </w:rPr>
      </w:pPr>
      <w:r w:rsidRPr="00B23CAA">
        <w:rPr>
          <w:rFonts w:asciiTheme="minorHAnsi" w:hAnsiTheme="minorHAnsi" w:cstheme="minorHAnsi"/>
        </w:rPr>
        <w:t>2] Extinction outweighs</w:t>
      </w:r>
      <w:r w:rsidRPr="00B23CAA">
        <w:rPr>
          <w:rStyle w:val="Emphasis"/>
          <w:rFonts w:asciiTheme="minorHAnsi" w:hAnsiTheme="minorHAnsi" w:cstheme="minorHAnsi"/>
          <w:b/>
          <w:bCs/>
          <w:u w:val="none"/>
        </w:rPr>
        <w:t xml:space="preserve"> </w:t>
      </w:r>
    </w:p>
    <w:p w14:paraId="495DFB15" w14:textId="77777777" w:rsidR="00281420" w:rsidRPr="00B23CAA" w:rsidRDefault="00281420" w:rsidP="00281420">
      <w:pPr>
        <w:pStyle w:val="Heading4"/>
        <w:rPr>
          <w:rStyle w:val="Emphasis"/>
          <w:rFonts w:asciiTheme="minorHAnsi" w:hAnsiTheme="minorHAnsi" w:cstheme="minorHAnsi"/>
          <w:b/>
          <w:bCs/>
          <w:sz w:val="26"/>
          <w:szCs w:val="26"/>
          <w:u w:val="none"/>
        </w:rPr>
      </w:pPr>
      <w:r w:rsidRPr="00B23CAA">
        <w:rPr>
          <w:rStyle w:val="Emphasis"/>
          <w:rFonts w:asciiTheme="minorHAnsi" w:hAnsiTheme="minorHAnsi" w:cstheme="minorHAnsi"/>
          <w:b/>
          <w:bCs/>
          <w:sz w:val="26"/>
          <w:szCs w:val="26"/>
          <w:u w:val="none"/>
        </w:rPr>
        <w:t>a] Forecloses improvement – we can never improve society because our impact is irreversible.</w:t>
      </w:r>
    </w:p>
    <w:p w14:paraId="3576233B" w14:textId="182D4597" w:rsidR="00281420" w:rsidRPr="00B23CAA" w:rsidRDefault="00281420" w:rsidP="00281420">
      <w:pPr>
        <w:pStyle w:val="Heading4"/>
        <w:rPr>
          <w:rStyle w:val="Emphasis"/>
          <w:rFonts w:asciiTheme="minorHAnsi" w:hAnsiTheme="minorHAnsi" w:cstheme="minorHAnsi"/>
          <w:b/>
          <w:bCs/>
          <w:sz w:val="26"/>
          <w:szCs w:val="26"/>
          <w:u w:val="none"/>
        </w:rPr>
      </w:pPr>
      <w:r w:rsidRPr="00B23CAA">
        <w:rPr>
          <w:rStyle w:val="Emphasis"/>
          <w:rFonts w:asciiTheme="minorHAnsi" w:hAnsiTheme="minorHAnsi" w:cstheme="minorHAnsi"/>
          <w:b/>
          <w:bCs/>
          <w:sz w:val="26"/>
          <w:szCs w:val="26"/>
          <w:u w:val="none"/>
        </w:rPr>
        <w:t>b] Turns suffering –</w:t>
      </w:r>
      <w:r w:rsidR="00857A86">
        <w:rPr>
          <w:rStyle w:val="Emphasis"/>
          <w:rFonts w:asciiTheme="minorHAnsi" w:hAnsiTheme="minorHAnsi" w:cstheme="minorHAnsi"/>
          <w:b/>
          <w:bCs/>
          <w:sz w:val="26"/>
          <w:szCs w:val="26"/>
          <w:u w:val="none"/>
        </w:rPr>
        <w:t xml:space="preserve"> </w:t>
      </w:r>
      <w:r w:rsidRPr="00B23CAA">
        <w:rPr>
          <w:rStyle w:val="Emphasis"/>
          <w:rFonts w:asciiTheme="minorHAnsi" w:hAnsiTheme="minorHAnsi" w:cstheme="minorHAnsi"/>
          <w:b/>
          <w:bCs/>
          <w:sz w:val="26"/>
          <w:szCs w:val="26"/>
          <w:u w:val="none"/>
        </w:rPr>
        <w:t xml:space="preserve">death causes suffering because people can’t get access to resources and </w:t>
      </w:r>
      <w:proofErr w:type="gramStart"/>
      <w:r w:rsidRPr="00B23CAA">
        <w:rPr>
          <w:rStyle w:val="Emphasis"/>
          <w:rFonts w:asciiTheme="minorHAnsi" w:hAnsiTheme="minorHAnsi" w:cstheme="minorHAnsi"/>
          <w:b/>
          <w:bCs/>
          <w:sz w:val="26"/>
          <w:szCs w:val="26"/>
          <w:u w:val="none"/>
        </w:rPr>
        <w:t>basic necessities</w:t>
      </w:r>
      <w:proofErr w:type="gramEnd"/>
      <w:r w:rsidRPr="00B23CAA">
        <w:rPr>
          <w:rStyle w:val="Emphasis"/>
          <w:rFonts w:asciiTheme="minorHAnsi" w:hAnsiTheme="minorHAnsi" w:cstheme="minorHAnsi"/>
          <w:b/>
          <w:bCs/>
          <w:sz w:val="26"/>
          <w:szCs w:val="26"/>
          <w:u w:val="none"/>
        </w:rPr>
        <w:t>.</w:t>
      </w:r>
    </w:p>
    <w:p w14:paraId="103256AB" w14:textId="77777777" w:rsidR="00281420" w:rsidRPr="00B23CAA" w:rsidRDefault="00281420" w:rsidP="00281420">
      <w:pPr>
        <w:pStyle w:val="Heading4"/>
        <w:rPr>
          <w:rStyle w:val="Emphasis"/>
          <w:rFonts w:asciiTheme="minorHAnsi" w:hAnsiTheme="minorHAnsi" w:cstheme="minorHAnsi"/>
          <w:b/>
          <w:bCs/>
          <w:sz w:val="26"/>
          <w:szCs w:val="26"/>
          <w:u w:val="none"/>
        </w:rPr>
      </w:pPr>
      <w:r w:rsidRPr="00B23CAA">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7633957D" w14:textId="77777777" w:rsidR="00281420" w:rsidRPr="00B23CAA" w:rsidRDefault="00281420" w:rsidP="00281420">
      <w:pPr>
        <w:pStyle w:val="Heading4"/>
        <w:rPr>
          <w:rStyle w:val="Emphasis"/>
          <w:rFonts w:asciiTheme="minorHAnsi" w:hAnsiTheme="minorHAnsi" w:cstheme="minorHAnsi"/>
          <w:b/>
          <w:bCs/>
          <w:sz w:val="26"/>
          <w:szCs w:val="26"/>
          <w:u w:val="none"/>
        </w:rPr>
      </w:pPr>
      <w:r w:rsidRPr="00B23CAA">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33FAE588" w14:textId="77777777" w:rsidR="00281420" w:rsidRPr="00B23CAA" w:rsidRDefault="00281420" w:rsidP="00281420">
      <w:pPr>
        <w:pStyle w:val="Heading4"/>
        <w:rPr>
          <w:rStyle w:val="Emphasis"/>
          <w:rFonts w:asciiTheme="minorHAnsi" w:hAnsiTheme="minorHAnsi" w:cstheme="minorHAnsi"/>
          <w:b/>
          <w:bCs/>
          <w:sz w:val="26"/>
          <w:szCs w:val="26"/>
          <w:u w:val="none"/>
        </w:rPr>
      </w:pPr>
      <w:r w:rsidRPr="00B23CAA">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p>
    <w:p w14:paraId="3B445578" w14:textId="77777777" w:rsidR="00281420" w:rsidRPr="00B23CAA" w:rsidRDefault="00281420" w:rsidP="00281420">
      <w:pPr>
        <w:rPr>
          <w:rFonts w:asciiTheme="minorHAnsi" w:hAnsiTheme="minorHAnsi" w:cstheme="minorHAnsi"/>
        </w:rPr>
      </w:pPr>
    </w:p>
    <w:p w14:paraId="38D32715" w14:textId="77777777" w:rsidR="004D38E2" w:rsidRDefault="00281420" w:rsidP="00281420">
      <w:pPr>
        <w:keepNext/>
        <w:keepLines/>
        <w:spacing w:before="40" w:after="0"/>
        <w:outlineLvl w:val="3"/>
        <w:rPr>
          <w:rFonts w:asciiTheme="minorHAnsi" w:eastAsia="Times New Roman" w:hAnsiTheme="minorHAnsi" w:cstheme="minorHAnsi"/>
          <w:b/>
          <w:iCs/>
          <w:color w:val="000000"/>
          <w:sz w:val="26"/>
        </w:rPr>
      </w:pPr>
      <w:r w:rsidRPr="00B23CAA">
        <w:rPr>
          <w:rFonts w:asciiTheme="minorHAnsi" w:eastAsia="Times New Roman" w:hAnsiTheme="minorHAnsi" w:cstheme="minorHAnsi"/>
          <w:b/>
          <w:iCs/>
          <w:color w:val="000000"/>
          <w:sz w:val="26"/>
        </w:rPr>
        <w:t xml:space="preserve">3] Actor specificity: A] Governments must aggregate since every policy </w:t>
      </w:r>
      <w:proofErr w:type="gramStart"/>
      <w:r w:rsidRPr="00B23CAA">
        <w:rPr>
          <w:rFonts w:asciiTheme="minorHAnsi" w:eastAsia="Times New Roman" w:hAnsiTheme="minorHAnsi" w:cstheme="minorHAnsi"/>
          <w:b/>
          <w:iCs/>
          <w:color w:val="000000"/>
          <w:sz w:val="26"/>
        </w:rPr>
        <w:t>benefits</w:t>
      </w:r>
      <w:proofErr w:type="gramEnd"/>
      <w:r w:rsidRPr="00B23CAA">
        <w:rPr>
          <w:rFonts w:asciiTheme="minorHAnsi" w:eastAsia="Times New Roman" w:hAnsiTheme="minorHAnsi" w:cstheme="minorHAnsi"/>
          <w:b/>
          <w:iCs/>
          <w:color w:val="000000"/>
          <w:sz w:val="26"/>
        </w:rPr>
        <w:t xml:space="preserve"> some and harms others, which also means side constraints freeze action. </w:t>
      </w:r>
      <w:r w:rsidR="004D38E2">
        <w:rPr>
          <w:rFonts w:asciiTheme="minorHAnsi" w:eastAsia="Times New Roman" w:hAnsiTheme="minorHAnsi" w:cstheme="minorHAnsi"/>
          <w:b/>
          <w:iCs/>
          <w:color w:val="000000"/>
          <w:sz w:val="26"/>
        </w:rPr>
        <w:t>\</w:t>
      </w:r>
    </w:p>
    <w:p w14:paraId="478FA5E0" w14:textId="7BB06301" w:rsidR="00281420" w:rsidRPr="00B23CAA" w:rsidRDefault="00281420" w:rsidP="00281420">
      <w:pPr>
        <w:keepNext/>
        <w:keepLines/>
        <w:spacing w:before="40" w:after="0"/>
        <w:outlineLvl w:val="3"/>
        <w:rPr>
          <w:rFonts w:asciiTheme="minorHAnsi" w:eastAsia="Times New Roman" w:hAnsiTheme="minorHAnsi" w:cstheme="minorHAnsi"/>
          <w:b/>
          <w:iCs/>
          <w:color w:val="000000"/>
          <w:sz w:val="26"/>
        </w:rPr>
      </w:pPr>
      <w:r w:rsidRPr="00B23CAA">
        <w:rPr>
          <w:rFonts w:asciiTheme="minorHAnsi" w:eastAsia="Times New Roman" w:hAnsiTheme="minorHAnsi" w:cstheme="minorHAnsi"/>
          <w:b/>
          <w:iCs/>
          <w:color w:val="000000"/>
          <w:sz w:val="26"/>
        </w:rPr>
        <w:t xml:space="preserve">B] States lack wills or intentions since policies are collective actions. Actor-specificity comes first since different agents have different ethical standings. Link turns calc indites because the alt would be </w:t>
      </w:r>
      <w:r w:rsidRPr="00B23CAA">
        <w:rPr>
          <w:rFonts w:asciiTheme="minorHAnsi" w:eastAsia="Times New Roman" w:hAnsiTheme="minorHAnsi" w:cstheme="minorHAnsi"/>
          <w:b/>
          <w:i/>
          <w:iCs/>
          <w:color w:val="000000"/>
          <w:sz w:val="26"/>
          <w:u w:val="single"/>
        </w:rPr>
        <w:t>no</w:t>
      </w:r>
      <w:r w:rsidRPr="00B23CAA">
        <w:rPr>
          <w:rFonts w:asciiTheme="minorHAnsi" w:eastAsia="Times New Roman" w:hAnsiTheme="minorHAnsi" w:cstheme="minorHAnsi"/>
          <w:b/>
          <w:iCs/>
          <w:color w:val="000000"/>
          <w:sz w:val="26"/>
        </w:rPr>
        <w:t xml:space="preserve"> action.</w:t>
      </w:r>
    </w:p>
    <w:p w14:paraId="6CDB4E93" w14:textId="77777777" w:rsidR="00281420" w:rsidRPr="00B23CAA" w:rsidRDefault="00281420" w:rsidP="00281420">
      <w:pPr>
        <w:rPr>
          <w:rFonts w:asciiTheme="minorHAnsi" w:hAnsiTheme="minorHAnsi" w:cstheme="minorHAnsi"/>
        </w:rPr>
      </w:pPr>
    </w:p>
    <w:p w14:paraId="34625331" w14:textId="3DD944C5" w:rsidR="00281420" w:rsidRPr="00B23CAA" w:rsidRDefault="00281420" w:rsidP="00281420">
      <w:pPr>
        <w:pStyle w:val="Heading4"/>
        <w:rPr>
          <w:rFonts w:asciiTheme="minorHAnsi" w:hAnsiTheme="minorHAnsi" w:cstheme="minorHAnsi"/>
        </w:rPr>
      </w:pPr>
      <w:r w:rsidRPr="00B23CAA">
        <w:rPr>
          <w:rFonts w:asciiTheme="minorHAnsi" w:hAnsiTheme="minorHAnsi" w:cstheme="minorHAnsi"/>
        </w:rPr>
        <w:t xml:space="preserve">4] </w:t>
      </w:r>
      <w:r w:rsidR="006373A5">
        <w:rPr>
          <w:rFonts w:asciiTheme="minorHAnsi" w:hAnsiTheme="minorHAnsi" w:cstheme="minorHAnsi"/>
        </w:rPr>
        <w:t>Biological death outweighs</w:t>
      </w:r>
    </w:p>
    <w:p w14:paraId="3B1E46F5" w14:textId="77777777" w:rsidR="00281420" w:rsidRPr="00B23CAA" w:rsidRDefault="00281420" w:rsidP="00281420">
      <w:pPr>
        <w:rPr>
          <w:rFonts w:asciiTheme="minorHAnsi" w:hAnsiTheme="minorHAnsi" w:cstheme="minorHAnsi"/>
        </w:rPr>
      </w:pPr>
      <w:r w:rsidRPr="00B23CAA">
        <w:rPr>
          <w:rFonts w:asciiTheme="minorHAnsi" w:hAnsiTheme="minorHAnsi" w:cstheme="minorHAnsi"/>
        </w:rPr>
        <w:t xml:space="preserve">Craig </w:t>
      </w:r>
      <w:r w:rsidRPr="00B23CAA">
        <w:rPr>
          <w:rFonts w:asciiTheme="minorHAnsi" w:hAnsiTheme="minorHAnsi" w:cstheme="minorHAnsi"/>
          <w:b/>
          <w:bCs/>
          <w:sz w:val="24"/>
          <w:szCs w:val="24"/>
          <w:u w:val="single"/>
        </w:rPr>
        <w:t>Paterson</w:t>
      </w:r>
      <w:r w:rsidRPr="00B23CAA">
        <w:rPr>
          <w:rFonts w:asciiTheme="minorHAnsi" w:hAnsiTheme="minorHAnsi" w:cstheme="minorHAnsi"/>
        </w:rPr>
        <w:t xml:space="preserve"> (20</w:t>
      </w:r>
      <w:r w:rsidRPr="00B23CAA">
        <w:rPr>
          <w:rFonts w:asciiTheme="minorHAnsi" w:hAnsiTheme="minorHAnsi" w:cstheme="minorHAnsi"/>
          <w:b/>
          <w:bCs/>
          <w:sz w:val="24"/>
          <w:szCs w:val="24"/>
          <w:u w:val="single"/>
        </w:rPr>
        <w:t>03</w:t>
      </w:r>
      <w:r w:rsidRPr="00B23CAA">
        <w:rPr>
          <w:rFonts w:asciiTheme="minorHAnsi" w:hAnsiTheme="minorHAnsi" w:cstheme="minorHAnsi"/>
        </w:rPr>
        <w:t>, Department of Philosophy, Providence College, Rhode Island., “A Life Not Worth Living?”, Studies in Christian Ethics, https://pubmed.ncbi.nlm.nih.gov/15000090/)</w:t>
      </w:r>
    </w:p>
    <w:p w14:paraId="1394FBC6" w14:textId="77777777" w:rsidR="00281420" w:rsidRPr="00B23CAA" w:rsidRDefault="00281420" w:rsidP="00281420">
      <w:pPr>
        <w:rPr>
          <w:rFonts w:asciiTheme="minorHAnsi" w:hAnsiTheme="minorHAnsi" w:cstheme="minorHAnsi"/>
          <w:sz w:val="16"/>
          <w:szCs w:val="16"/>
        </w:rPr>
      </w:pPr>
      <w:r w:rsidRPr="00B23CAA">
        <w:rPr>
          <w:rFonts w:asciiTheme="minorHAnsi" w:hAnsiTheme="minorHAnsi" w:cstheme="minorHAnsi"/>
          <w:sz w:val="16"/>
          <w:szCs w:val="16"/>
        </w:rPr>
        <w:t xml:space="preserve">Contrary to those accounts, I would argue that it is </w:t>
      </w:r>
      <w:r w:rsidRPr="00B23CAA">
        <w:rPr>
          <w:rStyle w:val="StyleUnderline"/>
          <w:rFonts w:asciiTheme="minorHAnsi" w:hAnsiTheme="minorHAnsi" w:cstheme="minorHAnsi"/>
          <w:highlight w:val="green"/>
        </w:rPr>
        <w:t>death</w:t>
      </w:r>
      <w:r w:rsidRPr="00B23CAA">
        <w:rPr>
          <w:rStyle w:val="StyleUnderline"/>
          <w:rFonts w:asciiTheme="minorHAnsi" w:hAnsiTheme="minorHAnsi" w:cstheme="minorHAnsi"/>
        </w:rPr>
        <w:t xml:space="preserve"> </w:t>
      </w:r>
      <w:r w:rsidRPr="00B23CAA">
        <w:rPr>
          <w:rFonts w:asciiTheme="minorHAnsi" w:hAnsiTheme="minorHAnsi" w:cstheme="minorHAnsi"/>
          <w:sz w:val="16"/>
          <w:szCs w:val="16"/>
        </w:rPr>
        <w:t xml:space="preserve">per se that </w:t>
      </w:r>
      <w:r w:rsidRPr="00B23CAA">
        <w:rPr>
          <w:rStyle w:val="StyleUnderline"/>
          <w:rFonts w:asciiTheme="minorHAnsi" w:hAnsiTheme="minorHAnsi" w:cstheme="minorHAnsi"/>
        </w:rPr>
        <w:t xml:space="preserve">is </w:t>
      </w:r>
      <w:r w:rsidRPr="00B23CAA">
        <w:rPr>
          <w:rFonts w:asciiTheme="minorHAnsi" w:hAnsiTheme="minorHAnsi" w:cstheme="minorHAnsi"/>
          <w:sz w:val="16"/>
          <w:szCs w:val="16"/>
        </w:rPr>
        <w:t xml:space="preserve">really </w:t>
      </w:r>
      <w:r w:rsidRPr="00B23CAA">
        <w:rPr>
          <w:rStyle w:val="StyleUnderline"/>
          <w:rFonts w:asciiTheme="minorHAnsi" w:hAnsiTheme="minorHAnsi" w:cstheme="minorHAnsi"/>
        </w:rPr>
        <w:t xml:space="preserve">the objective evil </w:t>
      </w:r>
      <w:r w:rsidRPr="00B23CAA">
        <w:rPr>
          <w:rFonts w:asciiTheme="minorHAnsi" w:hAnsiTheme="minorHAnsi" w:cstheme="minorHAnsi"/>
          <w:sz w:val="16"/>
          <w:szCs w:val="16"/>
        </w:rPr>
        <w:t>for us,</w:t>
      </w:r>
      <w:r w:rsidRPr="00B23CAA">
        <w:rPr>
          <w:rStyle w:val="StyleUnderline"/>
          <w:rFonts w:asciiTheme="minorHAnsi" w:hAnsiTheme="minorHAnsi" w:cstheme="minorHAnsi"/>
        </w:rPr>
        <w:t xml:space="preserve"> not because it </w:t>
      </w:r>
      <w:r w:rsidRPr="00B23CAA">
        <w:rPr>
          <w:rStyle w:val="StyleUnderline"/>
          <w:rFonts w:asciiTheme="minorHAnsi" w:hAnsiTheme="minorHAnsi" w:cstheme="minorHAnsi"/>
          <w:highlight w:val="green"/>
        </w:rPr>
        <w:t>deprives us of</w:t>
      </w:r>
      <w:r w:rsidRPr="00B23CAA">
        <w:rPr>
          <w:rStyle w:val="StyleUnderline"/>
          <w:rFonts w:asciiTheme="minorHAnsi" w:hAnsiTheme="minorHAnsi" w:cstheme="minorHAnsi"/>
        </w:rPr>
        <w:t xml:space="preserve"> a </w:t>
      </w:r>
      <w:r w:rsidRPr="00B23CAA">
        <w:rPr>
          <w:rFonts w:asciiTheme="minorHAnsi" w:hAnsiTheme="minorHAnsi" w:cstheme="minorHAnsi"/>
          <w:sz w:val="16"/>
          <w:szCs w:val="16"/>
        </w:rPr>
        <w:t xml:space="preserve">prospective </w:t>
      </w:r>
      <w:r w:rsidRPr="00B23CAA">
        <w:rPr>
          <w:rStyle w:val="StyleUnderline"/>
          <w:rFonts w:asciiTheme="minorHAnsi" w:hAnsiTheme="minorHAnsi" w:cstheme="minorHAnsi"/>
          <w:highlight w:val="green"/>
        </w:rPr>
        <w:t>future</w:t>
      </w:r>
      <w:r w:rsidRPr="00B23CAA">
        <w:rPr>
          <w:rStyle w:val="StyleUnderline"/>
          <w:rFonts w:asciiTheme="minorHAnsi" w:hAnsiTheme="minorHAnsi" w:cstheme="minorHAnsi"/>
        </w:rPr>
        <w:t xml:space="preserve"> of overall </w:t>
      </w:r>
      <w:r w:rsidRPr="00B23CAA">
        <w:rPr>
          <w:rStyle w:val="StyleUnderline"/>
          <w:rFonts w:asciiTheme="minorHAnsi" w:hAnsiTheme="minorHAnsi" w:cstheme="minorHAnsi"/>
          <w:highlight w:val="green"/>
        </w:rPr>
        <w:t>good</w:t>
      </w:r>
      <w:r w:rsidRPr="00B23CAA">
        <w:rPr>
          <w:rFonts w:asciiTheme="minorHAnsi" w:hAnsiTheme="minorHAnsi" w:cstheme="minorHAnsi"/>
          <w:sz w:val="16"/>
          <w:szCs w:val="16"/>
        </w:rPr>
        <w:t xml:space="preserve"> judged better than the alter- native of non-being. </w:t>
      </w:r>
      <w:r w:rsidRPr="00B23CAA">
        <w:rPr>
          <w:rStyle w:val="StyleUnderline"/>
          <w:rFonts w:asciiTheme="minorHAnsi" w:hAnsiTheme="minorHAnsi" w:cstheme="minorHAnsi"/>
        </w:rPr>
        <w:t xml:space="preserve">It cannot be about harm to a former person who has ceased to exist, for no person </w:t>
      </w:r>
      <w:proofErr w:type="gramStart"/>
      <w:r w:rsidRPr="00B23CAA">
        <w:rPr>
          <w:rStyle w:val="StyleUnderline"/>
          <w:rFonts w:asciiTheme="minorHAnsi" w:hAnsiTheme="minorHAnsi" w:cstheme="minorHAnsi"/>
        </w:rPr>
        <w:t>actually suffers</w:t>
      </w:r>
      <w:proofErr w:type="gramEnd"/>
      <w:r w:rsidRPr="00B23CAA">
        <w:rPr>
          <w:rStyle w:val="StyleUnderline"/>
          <w:rFonts w:asciiTheme="minorHAnsi" w:hAnsiTheme="minorHAnsi" w:cstheme="minorHAnsi"/>
        </w:rPr>
        <w:t xml:space="preserve"> from the sub-sequent non-participation. Rather, death </w:t>
      </w:r>
      <w:proofErr w:type="gramStart"/>
      <w:r w:rsidRPr="00B23CAA">
        <w:rPr>
          <w:rStyle w:val="StyleUnderline"/>
          <w:rFonts w:asciiTheme="minorHAnsi" w:hAnsiTheme="minorHAnsi" w:cstheme="minorHAnsi"/>
        </w:rPr>
        <w:t>in itself is</w:t>
      </w:r>
      <w:proofErr w:type="gramEnd"/>
      <w:r w:rsidRPr="00B23CAA">
        <w:rPr>
          <w:rStyle w:val="StyleUnderline"/>
          <w:rFonts w:asciiTheme="minorHAnsi" w:hAnsiTheme="minorHAnsi" w:cstheme="minorHAnsi"/>
        </w:rPr>
        <w:t xml:space="preserve"> </w:t>
      </w:r>
      <w:r w:rsidRPr="00B23CAA">
        <w:rPr>
          <w:rFonts w:asciiTheme="minorHAnsi" w:hAnsiTheme="minorHAnsi" w:cstheme="minorHAnsi"/>
          <w:sz w:val="16"/>
          <w:szCs w:val="16"/>
        </w:rPr>
        <w:t xml:space="preserve">an </w:t>
      </w:r>
      <w:r w:rsidRPr="00B23CAA">
        <w:rPr>
          <w:rStyle w:val="StyleUnderline"/>
          <w:rFonts w:asciiTheme="minorHAnsi" w:hAnsiTheme="minorHAnsi" w:cstheme="minorHAnsi"/>
        </w:rPr>
        <w:t xml:space="preserve">evil </w:t>
      </w:r>
      <w:r w:rsidRPr="00B23CAA">
        <w:rPr>
          <w:rFonts w:asciiTheme="minorHAnsi" w:hAnsiTheme="minorHAnsi" w:cstheme="minorHAnsi"/>
          <w:sz w:val="16"/>
          <w:szCs w:val="16"/>
        </w:rPr>
        <w:t xml:space="preserve">to us </w:t>
      </w:r>
      <w:r w:rsidRPr="00B23CAA">
        <w:rPr>
          <w:rStyle w:val="StyleUnderline"/>
          <w:rFonts w:asciiTheme="minorHAnsi" w:hAnsiTheme="minorHAnsi" w:cstheme="minorHAnsi"/>
        </w:rPr>
        <w:t xml:space="preserve">because </w:t>
      </w:r>
      <w:r w:rsidRPr="00B23CAA">
        <w:rPr>
          <w:rStyle w:val="StyleUnderline"/>
          <w:rFonts w:asciiTheme="minorHAnsi" w:hAnsiTheme="minorHAnsi" w:cstheme="minorHAnsi"/>
          <w:highlight w:val="green"/>
        </w:rPr>
        <w:t xml:space="preserve">it ontologically destroys the </w:t>
      </w:r>
      <w:r w:rsidRPr="00B23CAA">
        <w:rPr>
          <w:rStyle w:val="StyleUnderline"/>
          <w:rFonts w:asciiTheme="minorHAnsi" w:hAnsiTheme="minorHAnsi" w:cstheme="minorHAnsi"/>
        </w:rPr>
        <w:t xml:space="preserve">current existent </w:t>
      </w:r>
      <w:r w:rsidRPr="00B23CAA">
        <w:rPr>
          <w:rStyle w:val="StyleUnderline"/>
          <w:rFonts w:asciiTheme="minorHAnsi" w:hAnsiTheme="minorHAnsi" w:cstheme="minorHAnsi"/>
          <w:highlight w:val="green"/>
        </w:rPr>
        <w:t xml:space="preserve">subject </w:t>
      </w:r>
      <w:r w:rsidRPr="00B23CAA">
        <w:rPr>
          <w:rStyle w:val="StyleUnderline"/>
          <w:rFonts w:asciiTheme="minorHAnsi" w:hAnsiTheme="minorHAnsi" w:cstheme="minorHAnsi"/>
        </w:rPr>
        <w:t xml:space="preserve">— it is the ultimate </w:t>
      </w:r>
      <w:r w:rsidRPr="00B23CAA">
        <w:rPr>
          <w:rFonts w:asciiTheme="minorHAnsi" w:hAnsiTheme="minorHAnsi" w:cstheme="minorHAnsi"/>
          <w:sz w:val="16"/>
          <w:szCs w:val="16"/>
        </w:rPr>
        <w:t xml:space="preserve">in </w:t>
      </w:r>
      <w:r w:rsidRPr="00B23CAA">
        <w:rPr>
          <w:rStyle w:val="StyleUnderline"/>
          <w:rFonts w:asciiTheme="minorHAnsi" w:hAnsiTheme="minorHAnsi" w:cstheme="minorHAnsi"/>
        </w:rPr>
        <w:t>metaphysical lightening strike</w:t>
      </w:r>
      <w:r w:rsidRPr="00B23CAA">
        <w:rPr>
          <w:rFonts w:asciiTheme="minorHAnsi" w:hAnsiTheme="minorHAnsi" w:cstheme="minorHAnsi"/>
          <w:sz w:val="16"/>
          <w:szCs w:val="16"/>
        </w:rPr>
        <w:t xml:space="preserve">s.80 The evil of death is truly an ontological evil borne by the person who already exists, </w:t>
      </w:r>
      <w:r w:rsidRPr="00B23CAA">
        <w:rPr>
          <w:rStyle w:val="StyleUnderline"/>
          <w:rFonts w:asciiTheme="minorHAnsi" w:hAnsiTheme="minorHAnsi" w:cstheme="minorHAnsi"/>
          <w:highlight w:val="green"/>
        </w:rPr>
        <w:t xml:space="preserve">independently of calculations about better or worse possible lives. </w:t>
      </w:r>
      <w:r w:rsidRPr="00B23CAA">
        <w:rPr>
          <w:rFonts w:asciiTheme="minorHAnsi" w:hAnsiTheme="minorHAnsi" w:cstheme="minorHAnsi"/>
          <w:sz w:val="16"/>
          <w:szCs w:val="16"/>
        </w:rPr>
        <w:t xml:space="preserve">Such an evil need not be consciously experienced </w:t>
      </w:r>
      <w:proofErr w:type="gramStart"/>
      <w:r w:rsidRPr="00B23CAA">
        <w:rPr>
          <w:rFonts w:asciiTheme="minorHAnsi" w:hAnsiTheme="minorHAnsi" w:cstheme="minorHAnsi"/>
          <w:sz w:val="16"/>
          <w:szCs w:val="16"/>
        </w:rPr>
        <w:t>in order to</w:t>
      </w:r>
      <w:proofErr w:type="gramEnd"/>
      <w:r w:rsidRPr="00B23CAA">
        <w:rPr>
          <w:rFonts w:asciiTheme="minorHAnsi" w:hAnsiTheme="minorHAnsi" w:cstheme="minorHAnsi"/>
          <w:sz w:val="16"/>
          <w:szCs w:val="16"/>
        </w:rPr>
        <w:t xml:space="preserve"> be an evil for the kind of being a human person is. </w:t>
      </w:r>
      <w:r w:rsidRPr="00B23CAA">
        <w:rPr>
          <w:rStyle w:val="StyleUnderline"/>
          <w:rFonts w:asciiTheme="minorHAnsi" w:hAnsiTheme="minorHAnsi" w:cstheme="minorHAnsi"/>
          <w:highlight w:val="green"/>
        </w:rPr>
        <w:t xml:space="preserve">Death is </w:t>
      </w:r>
      <w:r w:rsidRPr="00B23CAA">
        <w:rPr>
          <w:rFonts w:asciiTheme="minorHAnsi" w:hAnsiTheme="minorHAnsi" w:cstheme="minorHAnsi"/>
          <w:sz w:val="16"/>
          <w:szCs w:val="16"/>
        </w:rPr>
        <w:t xml:space="preserve">an evil because of the change in kind it brings about, a change that is </w:t>
      </w:r>
      <w:r w:rsidRPr="00B23CAA">
        <w:rPr>
          <w:rStyle w:val="StyleUnderline"/>
          <w:rFonts w:asciiTheme="minorHAnsi" w:hAnsiTheme="minorHAnsi" w:cstheme="minorHAnsi"/>
          <w:highlight w:val="green"/>
        </w:rPr>
        <w:t>destructive of the type of entity that we</w:t>
      </w:r>
      <w:r w:rsidRPr="00B23CAA">
        <w:rPr>
          <w:rStyle w:val="StyleUnderline"/>
          <w:rFonts w:asciiTheme="minorHAnsi" w:hAnsiTheme="minorHAnsi" w:cstheme="minorHAnsi"/>
        </w:rPr>
        <w:t xml:space="preserve"> </w:t>
      </w:r>
      <w:r w:rsidRPr="00B23CAA">
        <w:rPr>
          <w:rFonts w:asciiTheme="minorHAnsi" w:hAnsiTheme="minorHAnsi" w:cstheme="minorHAnsi"/>
          <w:sz w:val="16"/>
          <w:szCs w:val="16"/>
        </w:rPr>
        <w:t xml:space="preserve">essentially </w:t>
      </w:r>
      <w:r w:rsidRPr="00B23CAA">
        <w:rPr>
          <w:rStyle w:val="StyleUnderline"/>
          <w:rFonts w:asciiTheme="minorHAnsi" w:hAnsiTheme="minorHAnsi" w:cstheme="minorHAnsi"/>
          <w:highlight w:val="green"/>
        </w:rPr>
        <w:t>are</w:t>
      </w:r>
      <w:r w:rsidRPr="00B23CAA">
        <w:rPr>
          <w:rStyle w:val="StyleUnderline"/>
          <w:rFonts w:asciiTheme="minorHAnsi" w:hAnsiTheme="minorHAnsi" w:cstheme="minorHAnsi"/>
        </w:rPr>
        <w:t xml:space="preserve">. </w:t>
      </w:r>
      <w:r w:rsidRPr="00B23CAA">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B23CAA">
        <w:rPr>
          <w:rStyle w:val="StyleUnderline"/>
          <w:rFonts w:asciiTheme="minorHAnsi" w:hAnsiTheme="minorHAnsi" w:cstheme="minorHAnsi"/>
        </w:rPr>
        <w:t xml:space="preserve">What is crucially at stake </w:t>
      </w:r>
      <w:proofErr w:type="gramStart"/>
      <w:r w:rsidRPr="00B23CAA">
        <w:rPr>
          <w:rStyle w:val="StyleUnderline"/>
          <w:rFonts w:asciiTheme="minorHAnsi" w:hAnsiTheme="minorHAnsi" w:cstheme="minorHAnsi"/>
        </w:rPr>
        <w:t xml:space="preserve">here, </w:t>
      </w:r>
      <w:r w:rsidRPr="00B23CAA">
        <w:rPr>
          <w:rFonts w:asciiTheme="minorHAnsi" w:hAnsiTheme="minorHAnsi" w:cstheme="minorHAnsi"/>
          <w:sz w:val="16"/>
          <w:szCs w:val="16"/>
        </w:rPr>
        <w:t>and</w:t>
      </w:r>
      <w:proofErr w:type="gramEnd"/>
      <w:r w:rsidRPr="00B23CAA">
        <w:rPr>
          <w:rFonts w:asciiTheme="minorHAnsi" w:hAnsiTheme="minorHAnsi" w:cstheme="minorHAnsi"/>
          <w:sz w:val="16"/>
          <w:szCs w:val="16"/>
        </w:rPr>
        <w:t xml:space="preserve"> is dialectically supportive of the self-evidency of the basic good of human life, </w:t>
      </w:r>
      <w:r w:rsidRPr="00B23CAA">
        <w:rPr>
          <w:rStyle w:val="StyleUnderline"/>
          <w:rFonts w:asciiTheme="minorHAnsi" w:hAnsiTheme="minorHAnsi" w:cstheme="minorHAnsi"/>
        </w:rPr>
        <w:t xml:space="preserve">is that death is a radical interference with the current life process </w:t>
      </w:r>
      <w:r w:rsidRPr="00B23CAA">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B23CAA">
        <w:rPr>
          <w:rStyle w:val="StyleUnderline"/>
          <w:rFonts w:asciiTheme="minorHAnsi" w:hAnsiTheme="minorHAnsi" w:cstheme="minorHAnsi"/>
        </w:rPr>
        <w:t xml:space="preserve"> </w:t>
      </w:r>
      <w:r w:rsidRPr="00B23CAA">
        <w:rPr>
          <w:rStyle w:val="StyleUnderline"/>
          <w:rFonts w:asciiTheme="minorHAnsi" w:hAnsiTheme="minorHAnsi" w:cstheme="minorHAnsi"/>
          <w:highlight w:val="green"/>
        </w:rPr>
        <w:t xml:space="preserve">any </w:t>
      </w:r>
      <w:r w:rsidRPr="00B23CAA">
        <w:rPr>
          <w:rFonts w:asciiTheme="minorHAnsi" w:hAnsiTheme="minorHAnsi" w:cstheme="minorHAnsi"/>
          <w:sz w:val="16"/>
          <w:szCs w:val="16"/>
        </w:rPr>
        <w:t>intentional</w:t>
      </w:r>
      <w:r w:rsidRPr="00B23CAA">
        <w:rPr>
          <w:rStyle w:val="StyleUnderline"/>
          <w:rFonts w:asciiTheme="minorHAnsi" w:hAnsiTheme="minorHAnsi" w:cstheme="minorHAnsi"/>
        </w:rPr>
        <w:t xml:space="preserve"> </w:t>
      </w:r>
      <w:r w:rsidRPr="00B23CAA">
        <w:rPr>
          <w:rStyle w:val="StyleUnderline"/>
          <w:rFonts w:asciiTheme="minorHAnsi" w:hAnsiTheme="minorHAnsi" w:cstheme="minorHAnsi"/>
          <w:highlight w:val="green"/>
        </w:rPr>
        <w:t xml:space="preserve">rejection of </w:t>
      </w:r>
      <w:r w:rsidRPr="00B23CAA">
        <w:rPr>
          <w:rFonts w:asciiTheme="minorHAnsi" w:hAnsiTheme="minorHAnsi" w:cstheme="minorHAnsi"/>
          <w:sz w:val="16"/>
          <w:szCs w:val="16"/>
        </w:rPr>
        <w:t>human</w:t>
      </w:r>
      <w:r w:rsidRPr="00B23CAA">
        <w:rPr>
          <w:rStyle w:val="StyleUnderline"/>
          <w:rFonts w:asciiTheme="minorHAnsi" w:hAnsiTheme="minorHAnsi" w:cstheme="minorHAnsi"/>
        </w:rPr>
        <w:t xml:space="preserve"> </w:t>
      </w:r>
      <w:r w:rsidRPr="00B23CAA">
        <w:rPr>
          <w:rStyle w:val="StyleUnderline"/>
          <w:rFonts w:asciiTheme="minorHAnsi" w:hAnsiTheme="minorHAnsi" w:cstheme="minorHAnsi"/>
          <w:highlight w:val="green"/>
        </w:rPr>
        <w:t xml:space="preserve">life </w:t>
      </w:r>
      <w:r w:rsidRPr="00B23CAA">
        <w:rPr>
          <w:rFonts w:asciiTheme="minorHAnsi" w:hAnsiTheme="minorHAnsi" w:cstheme="minorHAnsi"/>
          <w:sz w:val="16"/>
          <w:szCs w:val="16"/>
        </w:rPr>
        <w:t>itself</w:t>
      </w:r>
      <w:r w:rsidRPr="00B23CAA">
        <w:rPr>
          <w:rStyle w:val="StyleUnderline"/>
          <w:rFonts w:asciiTheme="minorHAnsi" w:hAnsiTheme="minorHAnsi" w:cstheme="minorHAnsi"/>
        </w:rPr>
        <w:t xml:space="preserve"> </w:t>
      </w:r>
      <w:r w:rsidRPr="00B23CAA">
        <w:rPr>
          <w:rStyle w:val="StyleUnderline"/>
          <w:rFonts w:asciiTheme="minorHAnsi" w:hAnsiTheme="minorHAnsi" w:cstheme="minorHAnsi"/>
          <w:highlight w:val="green"/>
        </w:rPr>
        <w:t xml:space="preserve">cannot </w:t>
      </w:r>
      <w:r w:rsidRPr="00B23CAA">
        <w:rPr>
          <w:rFonts w:asciiTheme="minorHAnsi" w:hAnsiTheme="minorHAnsi" w:cstheme="minorHAnsi"/>
          <w:sz w:val="16"/>
          <w:szCs w:val="16"/>
        </w:rPr>
        <w:t>therefore</w:t>
      </w:r>
      <w:r w:rsidRPr="00B23CAA">
        <w:rPr>
          <w:rStyle w:val="StyleUnderline"/>
          <w:rFonts w:asciiTheme="minorHAnsi" w:hAnsiTheme="minorHAnsi" w:cstheme="minorHAnsi"/>
        </w:rPr>
        <w:t xml:space="preserve"> </w:t>
      </w:r>
      <w:r w:rsidRPr="00B23CAA">
        <w:rPr>
          <w:rStyle w:val="StyleUnderline"/>
          <w:rFonts w:asciiTheme="minorHAnsi" w:hAnsiTheme="minorHAnsi" w:cstheme="minorHAnsi"/>
          <w:highlight w:val="green"/>
        </w:rPr>
        <w:t>be warranted since it is an expression of an ultimate disvalue for the subject</w:t>
      </w:r>
      <w:r w:rsidRPr="00B23CAA">
        <w:rPr>
          <w:rFonts w:asciiTheme="minorHAnsi" w:hAnsiTheme="minorHAnsi" w:cstheme="minorHAnsi"/>
          <w:sz w:val="16"/>
          <w:szCs w:val="16"/>
        </w:rPr>
        <w:t>, namely,</w:t>
      </w:r>
      <w:r w:rsidRPr="00B23CAA">
        <w:rPr>
          <w:rStyle w:val="StyleUnderline"/>
          <w:rFonts w:asciiTheme="minorHAnsi" w:hAnsiTheme="minorHAnsi" w:cstheme="minorHAnsi"/>
        </w:rPr>
        <w:t xml:space="preserve"> the destruction of the present person</w:t>
      </w:r>
      <w:r w:rsidRPr="00B23CAA">
        <w:rPr>
          <w:rFonts w:asciiTheme="minorHAnsi" w:hAnsiTheme="minorHAnsi" w:cstheme="minorHAnsi"/>
          <w:sz w:val="16"/>
          <w:szCs w:val="16"/>
        </w:rPr>
        <w:t>;</w:t>
      </w:r>
      <w:r w:rsidRPr="00B23CAA">
        <w:rPr>
          <w:rStyle w:val="StyleUnderline"/>
          <w:rFonts w:asciiTheme="minorHAnsi" w:hAnsiTheme="minorHAnsi" w:cstheme="minorHAnsi"/>
        </w:rPr>
        <w:t xml:space="preserve"> a radical ontological good that we cannot begin to weigh </w:t>
      </w:r>
      <w:r w:rsidRPr="00B23CAA">
        <w:rPr>
          <w:rFonts w:asciiTheme="minorHAnsi" w:hAnsiTheme="minorHAnsi" w:cstheme="minorHAnsi"/>
          <w:sz w:val="16"/>
          <w:szCs w:val="16"/>
        </w:rPr>
        <w:t>objectively</w:t>
      </w:r>
      <w:r w:rsidRPr="00B23CAA">
        <w:rPr>
          <w:rStyle w:val="StyleUnderline"/>
          <w:rFonts w:asciiTheme="minorHAnsi" w:hAnsiTheme="minorHAnsi" w:cstheme="minorHAnsi"/>
        </w:rPr>
        <w:t xml:space="preserve"> against the travails of life </w:t>
      </w:r>
      <w:r w:rsidRPr="00B23CAA">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558B9B71" w14:textId="76C5EEA1" w:rsidR="00281420" w:rsidRDefault="00B23CAA" w:rsidP="00281420">
      <w:pPr>
        <w:pStyle w:val="Heading3"/>
        <w:rPr>
          <w:rFonts w:asciiTheme="minorHAnsi" w:hAnsiTheme="minorHAnsi" w:cstheme="minorHAnsi"/>
        </w:rPr>
      </w:pPr>
      <w:r w:rsidRPr="00B23CAA">
        <w:rPr>
          <w:rFonts w:asciiTheme="minorHAnsi" w:hAnsiTheme="minorHAnsi" w:cstheme="minorHAnsi"/>
        </w:rPr>
        <w:t>Method</w:t>
      </w:r>
    </w:p>
    <w:p w14:paraId="6EEF1121" w14:textId="77777777" w:rsidR="00AE7ADB" w:rsidRPr="009639F0" w:rsidRDefault="00AE7ADB" w:rsidP="00AE7ADB">
      <w:pPr>
        <w:pStyle w:val="Heading4"/>
        <w:rPr>
          <w:rFonts w:asciiTheme="minorHAnsi" w:hAnsiTheme="minorHAnsi" w:cstheme="minorHAnsi"/>
        </w:rPr>
      </w:pPr>
      <w:r w:rsidRPr="009639F0">
        <w:rPr>
          <w:rFonts w:asciiTheme="minorHAnsi" w:hAnsiTheme="minorHAnsi" w:cstheme="minorHAnsi"/>
        </w:rPr>
        <w:t>4] Interpretation: the neg must not contest the aff framework or read an alternative framework provided that: the aff standard is act utilitarianism and it’s open sourced</w:t>
      </w:r>
    </w:p>
    <w:p w14:paraId="6471228F" w14:textId="77777777" w:rsidR="00AE7ADB" w:rsidRPr="009639F0" w:rsidRDefault="00AE7ADB" w:rsidP="00AE7ADB">
      <w:pPr>
        <w:pStyle w:val="Heading4"/>
        <w:rPr>
          <w:rFonts w:asciiTheme="minorHAnsi" w:hAnsiTheme="minorHAnsi" w:cstheme="minorHAnsi"/>
        </w:rPr>
      </w:pPr>
      <w:r w:rsidRPr="009639F0">
        <w:rPr>
          <w:rFonts w:asciiTheme="minorHAnsi" w:hAnsiTheme="minorHAnsi" w:cstheme="minorHAnsi"/>
        </w:rPr>
        <w:t xml:space="preserve">a] Clash – AFC is key to force substantive engagement – util doesn’t exclude impacts and forces debaters to do advocacy comparison and engage in meaningful rebuttal clash. The disclosure plank means no prep skew and that you should be ready to debate the aff which is key to topic clash </w:t>
      </w:r>
    </w:p>
    <w:p w14:paraId="539CD46D" w14:textId="321526BE" w:rsidR="00AE7ADB" w:rsidRDefault="00AE7ADB" w:rsidP="00AE7ADB">
      <w:pPr>
        <w:pStyle w:val="Heading4"/>
        <w:rPr>
          <w:rFonts w:asciiTheme="minorHAnsi" w:hAnsiTheme="minorHAnsi" w:cstheme="minorHAnsi"/>
        </w:rPr>
      </w:pPr>
      <w:r w:rsidRPr="009639F0">
        <w:rPr>
          <w:rFonts w:asciiTheme="minorHAnsi" w:hAnsiTheme="minorHAnsi" w:cstheme="minorHAnsi"/>
        </w:rPr>
        <w:t xml:space="preserve">b] Strat skew – neg is reactive and can up-layer the aff on moral frameworks, procedurals, and discursive arguments – AFC levels the playing field by forcing the neg to commit to the aff on substance, which ensures the AC matters </w:t>
      </w:r>
    </w:p>
    <w:p w14:paraId="707C0EE1" w14:textId="3F6D3DC9" w:rsidR="00AE7ADB" w:rsidRPr="00AE7ADB" w:rsidRDefault="00AE7ADB" w:rsidP="00AE7ADB">
      <w:pPr>
        <w:rPr>
          <w:rFonts w:asciiTheme="minorHAnsi" w:hAnsiTheme="minorHAnsi" w:cstheme="minorHAnsi"/>
        </w:rPr>
      </w:pPr>
      <w:r w:rsidRPr="009639F0">
        <w:rPr>
          <w:rFonts w:asciiTheme="minorHAnsi" w:hAnsiTheme="minorHAnsi" w:cstheme="minorHAnsi"/>
        </w:rPr>
        <w:t>F and E</w:t>
      </w:r>
    </w:p>
    <w:p w14:paraId="428E38AF" w14:textId="11184EC0" w:rsidR="00AE7ADB" w:rsidRPr="009639F0" w:rsidRDefault="00AE7ADB" w:rsidP="00AE7ADB">
      <w:pPr>
        <w:pStyle w:val="Heading4"/>
        <w:rPr>
          <w:rFonts w:asciiTheme="minorHAnsi" w:hAnsiTheme="minorHAnsi" w:cstheme="minorHAnsi"/>
        </w:rPr>
      </w:pPr>
      <w:r w:rsidRPr="009639F0">
        <w:rPr>
          <w:rFonts w:asciiTheme="minorHAnsi" w:hAnsiTheme="minorHAnsi" w:cstheme="minorHAnsi"/>
        </w:rPr>
        <w:t xml:space="preserve">Ci </w:t>
      </w:r>
      <w:r>
        <w:rPr>
          <w:rFonts w:asciiTheme="minorHAnsi" w:hAnsiTheme="minorHAnsi" w:cstheme="minorHAnsi"/>
        </w:rPr>
        <w:t>DTD No RVI</w:t>
      </w:r>
      <w:r w:rsidRPr="009639F0">
        <w:rPr>
          <w:rFonts w:asciiTheme="minorHAnsi" w:hAnsiTheme="minorHAnsi" w:cstheme="minorHAnsi"/>
        </w:rPr>
        <w:t xml:space="preserve"> on 1ac theory - the sole purpose of 1ac theory is to deter arguments and anything else lets the 1nc read it regardless No RVIs on 1ac theory - otherwise they can spend 7 minutes on the shell and the debate ends right there</w:t>
      </w:r>
    </w:p>
    <w:p w14:paraId="2260998A" w14:textId="77777777" w:rsidR="00AE7ADB" w:rsidRPr="00AE7ADB" w:rsidRDefault="00AE7ADB" w:rsidP="00AE7ADB"/>
    <w:p w14:paraId="63A2573C" w14:textId="77777777" w:rsidR="00B957D6" w:rsidRPr="00397CD0" w:rsidRDefault="00B957D6" w:rsidP="00B957D6">
      <w:pPr>
        <w:pStyle w:val="Heading4"/>
        <w:rPr>
          <w:rFonts w:asciiTheme="minorHAnsi" w:hAnsiTheme="minorHAnsi" w:cstheme="minorHAnsi"/>
        </w:rPr>
      </w:pPr>
      <w:r w:rsidRPr="004C3446">
        <w:rPr>
          <w:rFonts w:asciiTheme="minorHAnsi" w:hAnsiTheme="minorHAnsi" w:cstheme="minorHAnsi"/>
        </w:rPr>
        <w:t>1] 1AR theory – or neg gets to be infinitely abusive which outweighs on magnitude. Its drop the debater – the 1ARs too short to have a fair shot at both theory and substance. Competing interps on aff theory – offense defense paradigm checks the neg dumping a slew of 2NR generic defense so winning a shell is impossible. No 2NR rvis – they can dump on it for 6 minutes and I can never answer the args in half the time, which destroys all check on neg abuse.</w:t>
      </w:r>
    </w:p>
    <w:p w14:paraId="1B5C178F" w14:textId="77777777" w:rsidR="00951FFC" w:rsidRPr="00951FFC" w:rsidRDefault="00951FFC" w:rsidP="00951FFC"/>
    <w:p w14:paraId="67D726F3" w14:textId="68961543" w:rsidR="00281420" w:rsidRPr="00B23CAA" w:rsidRDefault="007F22B0" w:rsidP="00281420">
      <w:pPr>
        <w:pStyle w:val="Heading4"/>
        <w:rPr>
          <w:rFonts w:asciiTheme="minorHAnsi" w:hAnsiTheme="minorHAnsi" w:cstheme="minorHAnsi"/>
        </w:rPr>
      </w:pPr>
      <w:r w:rsidRPr="00B23CAA">
        <w:rPr>
          <w:rFonts w:asciiTheme="minorHAnsi" w:hAnsiTheme="minorHAnsi" w:cstheme="minorHAnsi"/>
        </w:rPr>
        <w:t xml:space="preserve">1] </w:t>
      </w:r>
      <w:r w:rsidR="00281420" w:rsidRPr="00B23CAA">
        <w:rPr>
          <w:rFonts w:asciiTheme="minorHAnsi" w:hAnsiTheme="minorHAnsi" w:cstheme="minorHAnsi"/>
        </w:rPr>
        <w:t xml:space="preserve">Disparities within health are formed and maintained by social norms upheld by </w:t>
      </w:r>
      <w:r w:rsidR="00281420" w:rsidRPr="00B23CAA">
        <w:rPr>
          <w:rFonts w:asciiTheme="minorHAnsi" w:hAnsiTheme="minorHAnsi" w:cstheme="minorHAnsi"/>
          <w:u w:val="single"/>
        </w:rPr>
        <w:t>legal indifference</w:t>
      </w:r>
      <w:r w:rsidR="00281420" w:rsidRPr="00B23CAA">
        <w:rPr>
          <w:rFonts w:asciiTheme="minorHAnsi" w:hAnsiTheme="minorHAnsi" w:cstheme="minorHAnsi"/>
        </w:rPr>
        <w:t xml:space="preserve"> – solving the discriminatory practices of public health is </w:t>
      </w:r>
      <w:r w:rsidR="00281420" w:rsidRPr="00B23CAA">
        <w:rPr>
          <w:rFonts w:asciiTheme="minorHAnsi" w:hAnsiTheme="minorHAnsi" w:cstheme="minorHAnsi"/>
          <w:u w:val="single"/>
        </w:rPr>
        <w:t>uniquely key</w:t>
      </w:r>
      <w:r w:rsidR="00281420" w:rsidRPr="00B23CAA">
        <w:rPr>
          <w:rFonts w:asciiTheme="minorHAnsi" w:hAnsiTheme="minorHAnsi" w:cstheme="minorHAnsi"/>
        </w:rPr>
        <w:t xml:space="preserve"> as a starting point</w:t>
      </w:r>
    </w:p>
    <w:p w14:paraId="43FE1D81" w14:textId="2F9C0B0A"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Matthew 18</w:t>
      </w:r>
      <w:r w:rsidRPr="00B23CAA">
        <w:rPr>
          <w:rFonts w:asciiTheme="minorHAnsi" w:hAnsiTheme="minorHAnsi" w:cstheme="minorHAnsi"/>
        </w:rPr>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w:t>
      </w:r>
      <w:r w:rsidR="00736861" w:rsidRPr="00B23CAA">
        <w:rPr>
          <w:rFonts w:asciiTheme="minorHAnsi" w:hAnsiTheme="minorHAnsi" w:cstheme="minorHAnsi"/>
        </w:rPr>
        <w:t>, https://drive.google.com/file/d/1IToEA-0_4JMFyjDo4e-O_hgOa9ea5kpI/view?usp=sharing</w:t>
      </w:r>
      <w:r w:rsidRPr="00B23CAA">
        <w:rPr>
          <w:rFonts w:asciiTheme="minorHAnsi" w:hAnsiTheme="minorHAnsi" w:cstheme="minorHAnsi"/>
        </w:rPr>
        <w:t>)//Elmer</w:t>
      </w:r>
    </w:p>
    <w:p w14:paraId="5FE1CBCF" w14:textId="1BD380D5" w:rsidR="00281420" w:rsidRPr="00B23CAA" w:rsidRDefault="00281420" w:rsidP="00281420">
      <w:pPr>
        <w:rPr>
          <w:rFonts w:asciiTheme="minorHAnsi" w:hAnsiTheme="minorHAnsi" w:cstheme="minorHAnsi"/>
          <w:sz w:val="16"/>
        </w:rPr>
      </w:pPr>
      <w:r w:rsidRPr="00B23CAA">
        <w:rPr>
          <w:rStyle w:val="StyleUnderline"/>
          <w:rFonts w:asciiTheme="minorHAnsi" w:hAnsiTheme="minorHAnsi" w:cstheme="minorHAnsi"/>
          <w:sz w:val="24"/>
        </w:rPr>
        <w:t>Researchers have identified numerous structural</w:t>
      </w:r>
      <w:r w:rsidRPr="00B23CAA">
        <w:rPr>
          <w:rFonts w:asciiTheme="minorHAnsi" w:hAnsiTheme="minorHAnsi" w:cstheme="minorHAnsi"/>
          <w:sz w:val="16"/>
        </w:rPr>
        <w:t xml:space="preserve"> and individual determinants of these </w:t>
      </w:r>
      <w:r w:rsidRPr="00B23CAA">
        <w:rPr>
          <w:rStyle w:val="StyleUnderline"/>
          <w:rFonts w:asciiTheme="minorHAnsi" w:hAnsiTheme="minorHAnsi" w:cstheme="minorHAnsi"/>
          <w:bCs/>
          <w:sz w:val="24"/>
        </w:rPr>
        <w:t>disparities at all levels</w:t>
      </w:r>
      <w:r w:rsidRPr="00B23CAA">
        <w:rPr>
          <w:rStyle w:val="StyleUnderline"/>
          <w:rFonts w:asciiTheme="minorHAnsi" w:hAnsiTheme="minorHAnsi" w:cstheme="minorHAnsi"/>
          <w:sz w:val="24"/>
        </w:rPr>
        <w:t>.</w:t>
      </w:r>
      <w:r w:rsidRPr="00B23CAA">
        <w:rPr>
          <w:rFonts w:asciiTheme="minorHAnsi" w:hAnsiTheme="minorHAnsi" w:cstheme="minorHAnsi"/>
          <w:sz w:val="16"/>
        </w:rPr>
        <w:t xml:space="preserve"> </w:t>
      </w:r>
      <w:r w:rsidRPr="00B23CAA">
        <w:rPr>
          <w:rStyle w:val="StyleUnderline"/>
          <w:rFonts w:asciiTheme="minorHAnsi" w:hAnsiTheme="minorHAnsi" w:cstheme="minorHAnsi"/>
          <w:sz w:val="24"/>
        </w:rPr>
        <w:t>These include socioeconomic circumstances such</w:t>
      </w:r>
      <w:r w:rsidRPr="00B23CAA">
        <w:rPr>
          <w:rFonts w:asciiTheme="minorHAnsi" w:hAnsiTheme="minorHAnsi" w:cstheme="minorHAnsi"/>
          <w:sz w:val="16"/>
        </w:rPr>
        <w:t xml:space="preserve"> </w:t>
      </w:r>
      <w:r w:rsidRPr="00B23CAA">
        <w:rPr>
          <w:rStyle w:val="StyleUnderline"/>
          <w:rFonts w:asciiTheme="minorHAnsi" w:hAnsiTheme="minorHAnsi" w:cstheme="minorHAnsi"/>
          <w:sz w:val="24"/>
        </w:rPr>
        <w:t>as poverty,</w:t>
      </w:r>
      <w:r w:rsidRPr="00B23CAA">
        <w:rPr>
          <w:rFonts w:asciiTheme="minorHAnsi" w:hAnsiTheme="minorHAnsi" w:cstheme="minorHAnsi"/>
          <w:sz w:val="16"/>
        </w:rPr>
        <w:t xml:space="preserve"> inferior </w:t>
      </w:r>
      <w:r w:rsidRPr="00B23CAA">
        <w:rPr>
          <w:rStyle w:val="StyleUnderline"/>
          <w:rFonts w:asciiTheme="minorHAnsi" w:hAnsiTheme="minorHAnsi" w:cstheme="minorHAnsi"/>
          <w:sz w:val="24"/>
        </w:rPr>
        <w:t>education, and segregated housing</w:t>
      </w:r>
      <w:r w:rsidRPr="00B23CAA">
        <w:rPr>
          <w:rFonts w:asciiTheme="minorHAnsi" w:hAnsiTheme="minorHAnsi" w:cstheme="minorHAnsi"/>
          <w:sz w:val="16"/>
        </w:rPr>
        <w:t xml:space="preserve"> conditions </w:t>
      </w:r>
      <w:r w:rsidRPr="00B23CAA">
        <w:rPr>
          <w:rStyle w:val="StyleUnderline"/>
          <w:rFonts w:asciiTheme="minorHAnsi" w:hAnsiTheme="minorHAnsi" w:cstheme="minorHAnsi"/>
          <w:sz w:val="24"/>
        </w:rPr>
        <w:t>along with lack of access to healthy food choices or recreational facilities; systemic</w:t>
      </w:r>
      <w:r w:rsidRPr="00B23CAA">
        <w:rPr>
          <w:rFonts w:asciiTheme="minorHAnsi" w:hAnsiTheme="minorHAnsi" w:cstheme="minorHAnsi"/>
          <w:sz w:val="16"/>
        </w:rPr>
        <w:t xml:space="preserve"> and organizational </w:t>
      </w:r>
      <w:r w:rsidRPr="00B23CAA">
        <w:rPr>
          <w:rStyle w:val="StyleUnderline"/>
          <w:rFonts w:asciiTheme="minorHAnsi" w:hAnsiTheme="minorHAnsi" w:cstheme="minorHAnsi"/>
          <w:sz w:val="24"/>
        </w:rPr>
        <w:t>contributors such as medical practice settings and sources of insurance; and geographic proximity to care.</w:t>
      </w:r>
      <w:r w:rsidRPr="00B23CAA">
        <w:rPr>
          <w:rFonts w:asciiTheme="minorHAnsi" w:hAnsiTheme="minorHAnsi" w:cstheme="minorHAnsi"/>
          <w:sz w:val="16"/>
        </w:rPr>
        <w:t xml:space="preserve"> The economic and social conditions called “social determinants of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B23CAA">
        <w:rPr>
          <w:rStyle w:val="StyleUnderline"/>
          <w:rFonts w:asciiTheme="minorHAnsi" w:hAnsiTheme="minorHAnsi" w:cstheme="minorHAnsi"/>
          <w:sz w:val="24"/>
        </w:rPr>
        <w:t>However</w:t>
      </w:r>
      <w:r w:rsidRPr="00B23CAA">
        <w:rPr>
          <w:rFonts w:asciiTheme="minorHAnsi" w:hAnsiTheme="minorHAnsi" w:cstheme="minorHAnsi"/>
          <w:sz w:val="16"/>
        </w:rPr>
        <w:t xml:space="preserve">, this book is about </w:t>
      </w:r>
      <w:r w:rsidRPr="00857A86">
        <w:rPr>
          <w:rStyle w:val="Emphasis"/>
          <w:rFonts w:asciiTheme="minorHAnsi" w:hAnsiTheme="minorHAnsi" w:cstheme="minorHAnsi"/>
          <w:sz w:val="24"/>
        </w:rPr>
        <w:t xml:space="preserve">the single </w:t>
      </w:r>
      <w:r w:rsidRPr="00B23CAA">
        <w:rPr>
          <w:rStyle w:val="Emphasis"/>
          <w:rFonts w:asciiTheme="minorHAnsi" w:hAnsiTheme="minorHAnsi" w:cstheme="minorHAnsi"/>
          <w:sz w:val="24"/>
          <w:highlight w:val="green"/>
        </w:rPr>
        <w:t xml:space="preserve">most important determinant of </w:t>
      </w:r>
      <w:r w:rsidRPr="00857A86">
        <w:rPr>
          <w:rStyle w:val="Emphasis"/>
          <w:rFonts w:asciiTheme="minorHAnsi" w:hAnsiTheme="minorHAnsi" w:cstheme="minorHAnsi"/>
          <w:sz w:val="24"/>
        </w:rPr>
        <w:t xml:space="preserve">health </w:t>
      </w:r>
      <w:r w:rsidRPr="00B23CAA">
        <w:rPr>
          <w:rStyle w:val="Emphasis"/>
          <w:rFonts w:asciiTheme="minorHAnsi" w:hAnsiTheme="minorHAnsi" w:cstheme="minorHAnsi"/>
          <w:sz w:val="24"/>
          <w:highlight w:val="green"/>
        </w:rPr>
        <w:t xml:space="preserve">disparities </w:t>
      </w:r>
      <w:r w:rsidRPr="00B23CAA">
        <w:rPr>
          <w:rFonts w:asciiTheme="minorHAnsi" w:hAnsiTheme="minorHAnsi" w:cstheme="minorHAnsi"/>
          <w:sz w:val="16"/>
        </w:rPr>
        <w:t xml:space="preserve">that is not being widely discussed in straightforward terms: this determinant </w:t>
      </w:r>
      <w:r w:rsidRPr="00B23CAA">
        <w:rPr>
          <w:rStyle w:val="Emphasis"/>
          <w:rFonts w:asciiTheme="minorHAnsi" w:hAnsiTheme="minorHAnsi" w:cstheme="minorHAnsi"/>
          <w:sz w:val="24"/>
          <w:highlight w:val="green"/>
        </w:rPr>
        <w:t>is racial</w:t>
      </w:r>
      <w:r w:rsidRPr="00B23CAA">
        <w:rPr>
          <w:rStyle w:val="Emphasis"/>
          <w:rFonts w:asciiTheme="minorHAnsi" w:hAnsiTheme="minorHAnsi" w:cstheme="minorHAnsi"/>
          <w:sz w:val="24"/>
        </w:rPr>
        <w:t xml:space="preserve"> </w:t>
      </w:r>
      <w:r w:rsidRPr="00B23CAA">
        <w:rPr>
          <w:rFonts w:asciiTheme="minorHAnsi" w:hAnsiTheme="minorHAnsi" w:cstheme="minorHAnsi"/>
          <w:sz w:val="16"/>
        </w:rPr>
        <w:t xml:space="preserve">and ethnic </w:t>
      </w:r>
      <w:r w:rsidRPr="00B23CAA">
        <w:rPr>
          <w:rStyle w:val="Emphasis"/>
          <w:rFonts w:asciiTheme="minorHAnsi" w:hAnsiTheme="minorHAnsi" w:cstheme="minorHAnsi"/>
          <w:sz w:val="24"/>
          <w:highlight w:val="green"/>
        </w:rPr>
        <w:t>discrimination</w:t>
      </w:r>
      <w:r w:rsidRPr="00B23CAA">
        <w:rPr>
          <w:rStyle w:val="StyleUnderline"/>
          <w:rFonts w:asciiTheme="minorHAnsi" w:hAnsiTheme="minorHAnsi" w:cstheme="minorHAnsi"/>
          <w:sz w:val="24"/>
        </w:rPr>
        <w:t xml:space="preserve"> </w:t>
      </w:r>
      <w:r w:rsidRPr="00B23CAA">
        <w:rPr>
          <w:rFonts w:asciiTheme="minorHAnsi" w:hAnsiTheme="minorHAnsi" w:cstheme="minorHAnsi"/>
          <w:sz w:val="16"/>
        </w:rPr>
        <w:t xml:space="preserve">against minority patient populations, an uncontrovertibly significant contributor to health inequality. The evidence that </w:t>
      </w:r>
      <w:proofErr w:type="gramStart"/>
      <w:r w:rsidRPr="00B23CAA">
        <w:rPr>
          <w:rFonts w:asciiTheme="minorHAnsi" w:hAnsiTheme="minorHAnsi" w:cstheme="minorHAnsi"/>
          <w:sz w:val="16"/>
        </w:rPr>
        <w:t>the majority of</w:t>
      </w:r>
      <w:proofErr w:type="gramEnd"/>
      <w:r w:rsidRPr="00B23CAA">
        <w:rPr>
          <w:rFonts w:asciiTheme="minorHAnsi" w:hAnsiTheme="minorHAnsi" w:cstheme="minorHAnsi"/>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B23CAA">
        <w:rPr>
          <w:rStyle w:val="StyleUnderline"/>
          <w:rFonts w:asciiTheme="minorHAnsi" w:hAnsiTheme="minorHAnsi" w:cstheme="minorHAnsi"/>
          <w:sz w:val="24"/>
        </w:rPr>
        <w:t xml:space="preserve"> </w:t>
      </w:r>
      <w:r w:rsidRPr="00B23CAA">
        <w:rPr>
          <w:rStyle w:val="Emphasis"/>
          <w:rFonts w:asciiTheme="minorHAnsi" w:hAnsiTheme="minorHAnsi" w:cstheme="minorHAnsi"/>
          <w:sz w:val="24"/>
          <w:highlight w:val="green"/>
        </w:rPr>
        <w:t>Implici</w:t>
      </w:r>
      <w:r w:rsidRPr="00B23CAA">
        <w:rPr>
          <w:rStyle w:val="Emphasis"/>
          <w:rFonts w:asciiTheme="minorHAnsi" w:hAnsiTheme="minorHAnsi" w:cstheme="minorHAnsi"/>
          <w:sz w:val="24"/>
        </w:rPr>
        <w:t>t racial</w:t>
      </w:r>
      <w:r w:rsidRPr="00B23CAA">
        <w:rPr>
          <w:rFonts w:asciiTheme="minorHAnsi" w:hAnsiTheme="minorHAnsi" w:cstheme="minorHAnsi"/>
          <w:sz w:val="16"/>
        </w:rPr>
        <w:t xml:space="preserve"> and ethnic</w:t>
      </w:r>
      <w:r w:rsidRPr="00B23CAA">
        <w:rPr>
          <w:rStyle w:val="StyleUnderline"/>
          <w:rFonts w:asciiTheme="minorHAnsi" w:hAnsiTheme="minorHAnsi" w:cstheme="minorHAnsi"/>
          <w:sz w:val="24"/>
        </w:rPr>
        <w:t xml:space="preserve"> </w:t>
      </w:r>
      <w:r w:rsidRPr="00B23CAA">
        <w:rPr>
          <w:rStyle w:val="Emphasis"/>
          <w:rFonts w:asciiTheme="minorHAnsi" w:hAnsiTheme="minorHAnsi" w:cstheme="minorHAnsi"/>
          <w:sz w:val="24"/>
          <w:highlight w:val="green"/>
        </w:rPr>
        <w:t xml:space="preserve">biases </w:t>
      </w:r>
      <w:r w:rsidRPr="00B23CAA">
        <w:rPr>
          <w:rStyle w:val="Emphasis"/>
          <w:rFonts w:asciiTheme="minorHAnsi" w:hAnsiTheme="minorHAnsi" w:cstheme="minorHAnsi"/>
          <w:sz w:val="24"/>
        </w:rPr>
        <w:t xml:space="preserve">in health care </w:t>
      </w:r>
      <w:r w:rsidRPr="00B23CAA">
        <w:rPr>
          <w:rStyle w:val="Emphasis"/>
          <w:rFonts w:asciiTheme="minorHAnsi" w:hAnsiTheme="minorHAnsi" w:cstheme="minorHAnsi"/>
          <w:sz w:val="24"/>
          <w:highlight w:val="green"/>
        </w:rPr>
        <w:t xml:space="preserve">are </w:t>
      </w:r>
      <w:r w:rsidRPr="00857A86">
        <w:rPr>
          <w:rStyle w:val="Emphasis"/>
          <w:rFonts w:asciiTheme="minorHAnsi" w:hAnsiTheme="minorHAnsi" w:cstheme="minorHAnsi"/>
          <w:sz w:val="24"/>
        </w:rPr>
        <w:t xml:space="preserve">harmful, </w:t>
      </w:r>
      <w:r w:rsidRPr="00B23CAA">
        <w:rPr>
          <w:rStyle w:val="Emphasis"/>
          <w:rFonts w:asciiTheme="minorHAnsi" w:hAnsiTheme="minorHAnsi" w:cstheme="minorHAnsi"/>
          <w:sz w:val="24"/>
          <w:highlight w:val="green"/>
        </w:rPr>
        <w:t xml:space="preserve">avoidable, </w:t>
      </w:r>
      <w:r w:rsidRPr="00857A86">
        <w:rPr>
          <w:rStyle w:val="Emphasis"/>
          <w:rFonts w:asciiTheme="minorHAnsi" w:hAnsiTheme="minorHAnsi" w:cstheme="minorHAnsi"/>
          <w:sz w:val="24"/>
        </w:rPr>
        <w:t>and</w:t>
      </w:r>
      <w:r w:rsidRPr="00857A86">
        <w:rPr>
          <w:rFonts w:asciiTheme="minorHAnsi" w:hAnsiTheme="minorHAnsi" w:cstheme="minorHAnsi"/>
          <w:sz w:val="16"/>
        </w:rPr>
        <w:t xml:space="preserve"> unjust</w:t>
      </w:r>
      <w:r w:rsidRPr="00B23CAA">
        <w:rPr>
          <w:rFonts w:asciiTheme="minorHAnsi" w:hAnsiTheme="minorHAnsi" w:cstheme="minorHAnsi"/>
          <w:sz w:val="16"/>
        </w:rPr>
        <w:t>. This book charts a way to deal with health and health care disparities as injustices</w:t>
      </w:r>
      <w:r w:rsidRPr="00B23CAA">
        <w:rPr>
          <w:rFonts w:asciiTheme="minorHAnsi" w:hAnsiTheme="minorHAnsi" w:cstheme="minorHAnsi"/>
          <w:sz w:val="16"/>
          <w:bdr w:val="single" w:sz="4" w:space="0" w:color="auto"/>
        </w:rPr>
        <w:t xml:space="preserve">, </w:t>
      </w:r>
      <w:r w:rsidRPr="00B23CAA">
        <w:rPr>
          <w:rStyle w:val="Emphasis"/>
          <w:rFonts w:asciiTheme="minorHAnsi" w:hAnsiTheme="minorHAnsi" w:cstheme="minorHAnsi"/>
          <w:sz w:val="24"/>
          <w:highlight w:val="green"/>
          <w:bdr w:val="single" w:sz="4" w:space="0" w:color="auto"/>
        </w:rPr>
        <w:t xml:space="preserve">not merely </w:t>
      </w:r>
      <w:r w:rsidRPr="00B23CAA">
        <w:rPr>
          <w:rStyle w:val="Emphasis"/>
          <w:rFonts w:asciiTheme="minorHAnsi" w:hAnsiTheme="minorHAnsi" w:cstheme="minorHAnsi"/>
          <w:sz w:val="24"/>
          <w:bdr w:val="single" w:sz="4" w:space="0" w:color="auto"/>
        </w:rPr>
        <w:t xml:space="preserve">as </w:t>
      </w:r>
      <w:r w:rsidRPr="00857A86">
        <w:rPr>
          <w:rStyle w:val="Emphasis"/>
          <w:rFonts w:asciiTheme="minorHAnsi" w:hAnsiTheme="minorHAnsi" w:cstheme="minorHAnsi"/>
          <w:sz w:val="24"/>
          <w:bdr w:val="single" w:sz="4" w:space="0" w:color="auto"/>
        </w:rPr>
        <w:t xml:space="preserve">inevitable </w:t>
      </w:r>
      <w:r w:rsidRPr="00B23CAA">
        <w:rPr>
          <w:rStyle w:val="Emphasis"/>
          <w:rFonts w:asciiTheme="minorHAnsi" w:hAnsiTheme="minorHAnsi" w:cstheme="minorHAnsi"/>
          <w:sz w:val="24"/>
          <w:highlight w:val="green"/>
          <w:bdr w:val="single" w:sz="4" w:space="0" w:color="auto"/>
        </w:rPr>
        <w:t>byproducts of human nature</w:t>
      </w:r>
      <w:r w:rsidRPr="00B23CAA">
        <w:rPr>
          <w:rStyle w:val="Emphasis"/>
          <w:rFonts w:asciiTheme="minorHAnsi" w:hAnsiTheme="minorHAnsi" w:cstheme="minorHAnsi"/>
          <w:sz w:val="24"/>
          <w:highlight w:val="green"/>
        </w:rPr>
        <w:t xml:space="preserve"> or </w:t>
      </w:r>
      <w:r w:rsidRPr="00B23CAA">
        <w:rPr>
          <w:rStyle w:val="Emphasis"/>
          <w:rFonts w:asciiTheme="minorHAnsi" w:hAnsiTheme="minorHAnsi" w:cstheme="minorHAnsi"/>
          <w:sz w:val="24"/>
        </w:rPr>
        <w:t xml:space="preserve">a phenomenon </w:t>
      </w:r>
      <w:r w:rsidRPr="00B23CAA">
        <w:rPr>
          <w:rStyle w:val="Emphasis"/>
          <w:rFonts w:asciiTheme="minorHAnsi" w:hAnsiTheme="minorHAnsi" w:cstheme="minorHAnsi"/>
          <w:sz w:val="24"/>
          <w:highlight w:val="green"/>
        </w:rPr>
        <w:t>subordinate to biological and social differences</w:t>
      </w:r>
      <w:r w:rsidRPr="00B23CAA">
        <w:rPr>
          <w:rStyle w:val="StyleUnderline"/>
          <w:rFonts w:asciiTheme="minorHAnsi" w:hAnsiTheme="minorHAnsi" w:cstheme="minorHAnsi"/>
          <w:sz w:val="24"/>
        </w:rPr>
        <w:t>.</w:t>
      </w:r>
      <w:r w:rsidRPr="00B23CAA">
        <w:rPr>
          <w:rFonts w:asciiTheme="minorHAnsi" w:hAnsiTheme="minorHAnsi" w:cstheme="minorHAnsi"/>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B23CAA">
        <w:rPr>
          <w:rStyle w:val="StyleUnderline"/>
          <w:rFonts w:asciiTheme="minorHAnsi" w:hAnsiTheme="minorHAnsi" w:cstheme="minorHAnsi"/>
          <w:sz w:val="24"/>
        </w:rPr>
        <w:t>unconscious bias has become an entrenched and acceptable social norm, empirically demonstrated to control decision-makers</w:t>
      </w:r>
      <w:r w:rsidRPr="00B23CAA">
        <w:rPr>
          <w:rFonts w:asciiTheme="minorHAnsi" w:hAnsiTheme="minorHAnsi" w:cstheme="minorHAnsi"/>
          <w:sz w:val="16"/>
        </w:rPr>
        <w:t xml:space="preserve"> not only in health care, but in civil and criminal justice proceedings, law enforcement, employment, media, and education. </w:t>
      </w:r>
      <w:r w:rsidRPr="00857A86">
        <w:rPr>
          <w:rStyle w:val="StyleUnderline"/>
          <w:rFonts w:asciiTheme="minorHAnsi" w:hAnsiTheme="minorHAnsi" w:cstheme="minorHAnsi"/>
          <w:sz w:val="24"/>
        </w:rPr>
        <w:t>Unconscious racism has become the new normal. Thus, to defeat inequality due to unconscious racism in health care</w:t>
      </w:r>
      <w:r w:rsidRPr="00857A86">
        <w:rPr>
          <w:rFonts w:asciiTheme="minorHAnsi" w:hAnsiTheme="minorHAnsi" w:cstheme="minorHAnsi"/>
          <w:sz w:val="16"/>
        </w:rPr>
        <w:t xml:space="preserve">, </w:t>
      </w:r>
      <w:r w:rsidRPr="00857A86">
        <w:rPr>
          <w:rStyle w:val="StyleUnderline"/>
          <w:rFonts w:asciiTheme="minorHAnsi" w:hAnsiTheme="minorHAnsi" w:cstheme="minorHAnsi"/>
          <w:sz w:val="24"/>
        </w:rPr>
        <w:t>individuals as well</w:t>
      </w:r>
      <w:r w:rsidRPr="00B23CAA">
        <w:rPr>
          <w:rStyle w:val="StyleUnderline"/>
          <w:rFonts w:asciiTheme="minorHAnsi" w:hAnsiTheme="minorHAnsi" w:cstheme="minorHAnsi"/>
          <w:sz w:val="24"/>
        </w:rPr>
        <w:t xml:space="preserve"> as </w:t>
      </w:r>
      <w:r w:rsidRPr="00B23CAA">
        <w:rPr>
          <w:rStyle w:val="Emphasis"/>
          <w:rFonts w:asciiTheme="minorHAnsi" w:hAnsiTheme="minorHAnsi" w:cstheme="minorHAnsi"/>
          <w:sz w:val="24"/>
          <w:highlight w:val="green"/>
        </w:rPr>
        <w:t>institutions must realign themselves away from this social norm</w:t>
      </w:r>
      <w:r w:rsidRPr="00B23CAA">
        <w:rPr>
          <w:rFonts w:asciiTheme="minorHAnsi" w:hAnsiTheme="minorHAnsi" w:cstheme="minorHAnsi"/>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B23CAA">
        <w:rPr>
          <w:rStyle w:val="StyleUnderline"/>
          <w:rFonts w:asciiTheme="minorHAnsi" w:hAnsiTheme="minorHAnsi" w:cstheme="minorHAnsi"/>
          <w:sz w:val="24"/>
          <w:highlight w:val="green"/>
        </w:rPr>
        <w:t xml:space="preserve">law has </w:t>
      </w:r>
      <w:r w:rsidRPr="00857A86">
        <w:rPr>
          <w:rStyle w:val="StyleUnderline"/>
          <w:rFonts w:asciiTheme="minorHAnsi" w:hAnsiTheme="minorHAnsi" w:cstheme="minorHAnsi"/>
          <w:sz w:val="24"/>
        </w:rPr>
        <w:t>directly</w:t>
      </w:r>
      <w:r w:rsidRPr="00B23CAA">
        <w:rPr>
          <w:rStyle w:val="StyleUnderline"/>
          <w:rFonts w:asciiTheme="minorHAnsi" w:hAnsiTheme="minorHAnsi" w:cstheme="minorHAnsi"/>
          <w:sz w:val="24"/>
          <w:highlight w:val="green"/>
        </w:rPr>
        <w:t xml:space="preserve"> influenced </w:t>
      </w:r>
      <w:r w:rsidRPr="00857A86">
        <w:rPr>
          <w:rStyle w:val="StyleUnderline"/>
          <w:rFonts w:asciiTheme="minorHAnsi" w:hAnsiTheme="minorHAnsi" w:cstheme="minorHAnsi"/>
          <w:sz w:val="24"/>
        </w:rPr>
        <w:t xml:space="preserve">the </w:t>
      </w:r>
      <w:r w:rsidRPr="00857A86">
        <w:rPr>
          <w:rStyle w:val="StyleUnderline"/>
          <w:rFonts w:asciiTheme="minorHAnsi" w:hAnsiTheme="minorHAnsi" w:cstheme="minorHAnsi"/>
          <w:bCs/>
          <w:sz w:val="24"/>
        </w:rPr>
        <w:t>differences</w:t>
      </w:r>
      <w:r w:rsidRPr="00857A86">
        <w:rPr>
          <w:rStyle w:val="StyleUnderline"/>
          <w:rFonts w:asciiTheme="minorHAnsi" w:hAnsiTheme="minorHAnsi" w:cstheme="minorHAnsi"/>
          <w:sz w:val="24"/>
        </w:rPr>
        <w:t xml:space="preserve"> in</w:t>
      </w:r>
      <w:r w:rsidRPr="00B23CAA">
        <w:rPr>
          <w:rFonts w:asciiTheme="minorHAnsi" w:hAnsiTheme="minorHAnsi" w:cstheme="minorHAnsi"/>
          <w:sz w:val="16"/>
        </w:rPr>
        <w:t xml:space="preserve"> health and </w:t>
      </w:r>
      <w:r w:rsidRPr="00B23CAA">
        <w:rPr>
          <w:rStyle w:val="StyleUnderline"/>
          <w:rFonts w:asciiTheme="minorHAnsi" w:hAnsiTheme="minorHAnsi" w:cstheme="minorHAnsi"/>
          <w:bCs/>
          <w:sz w:val="24"/>
          <w:highlight w:val="green"/>
        </w:rPr>
        <w:t>health care experiences</w:t>
      </w:r>
      <w:r w:rsidRPr="00B23CAA">
        <w:rPr>
          <w:rStyle w:val="StyleUnderline"/>
          <w:rFonts w:asciiTheme="minorHAnsi" w:hAnsiTheme="minorHAnsi" w:cstheme="minorHAnsi"/>
          <w:sz w:val="24"/>
          <w:highlight w:val="green"/>
        </w:rPr>
        <w:t xml:space="preserve"> </w:t>
      </w:r>
      <w:r w:rsidRPr="00B23CAA">
        <w:rPr>
          <w:rStyle w:val="StyleUnderline"/>
          <w:rFonts w:asciiTheme="minorHAnsi" w:hAnsiTheme="minorHAnsi" w:cstheme="minorHAnsi"/>
          <w:sz w:val="24"/>
        </w:rPr>
        <w:t xml:space="preserve">between minorities and whites throughout our nation’s history. When laws enforced slavery, segregations, and nationalism, minority health fared poorly. During the periods of our history </w:t>
      </w:r>
      <w:r w:rsidRPr="00B23CAA">
        <w:rPr>
          <w:rStyle w:val="StyleUnderline"/>
          <w:rFonts w:asciiTheme="minorHAnsi" w:hAnsiTheme="minorHAnsi" w:cstheme="minorHAnsi"/>
          <w:sz w:val="24"/>
          <w:highlight w:val="green"/>
        </w:rPr>
        <w:t xml:space="preserve">when civil rights laws were effectively used to </w:t>
      </w:r>
      <w:r w:rsidRPr="00B23CAA">
        <w:rPr>
          <w:rStyle w:val="StyleUnderline"/>
          <w:rFonts w:asciiTheme="minorHAnsi" w:hAnsiTheme="minorHAnsi" w:cstheme="minorHAnsi"/>
          <w:sz w:val="24"/>
        </w:rPr>
        <w:t xml:space="preserve">desegregate health care and </w:t>
      </w:r>
      <w:r w:rsidRPr="00B23CAA">
        <w:rPr>
          <w:rStyle w:val="StyleUnderline"/>
          <w:rFonts w:asciiTheme="minorHAnsi" w:hAnsiTheme="minorHAnsi" w:cstheme="minorHAnsi"/>
          <w:bCs/>
          <w:sz w:val="24"/>
          <w:highlight w:val="green"/>
        </w:rPr>
        <w:t>promote equal access, health care disparities improved</w:t>
      </w:r>
      <w:r w:rsidRPr="00B23CAA">
        <w:rPr>
          <w:rStyle w:val="StyleUnderline"/>
          <w:rFonts w:asciiTheme="minorHAnsi" w:hAnsiTheme="minorHAnsi" w:cstheme="minorHAnsi"/>
          <w:sz w:val="24"/>
          <w:highlight w:val="green"/>
        </w:rPr>
        <w:t xml:space="preserve">. </w:t>
      </w:r>
      <w:r w:rsidRPr="00B23CAA">
        <w:rPr>
          <w:rStyle w:val="StyleUnderline"/>
          <w:rFonts w:asciiTheme="minorHAnsi" w:hAnsiTheme="minorHAnsi" w:cstheme="minorHAnsi"/>
          <w:sz w:val="24"/>
        </w:rPr>
        <w:t>Today, however, traditional civil rights laws have become irrelevant in the effort to bring justice to health care. Those antidiscrimination laws punish only outright bigotry</w:t>
      </w:r>
      <w:r w:rsidRPr="00B23CAA">
        <w:rPr>
          <w:rFonts w:asciiTheme="minorHAnsi" w:hAnsiTheme="minorHAnsi" w:cstheme="minorHAnsi"/>
          <w:sz w:val="16"/>
        </w:rPr>
        <w:t xml:space="preserve"> and the most virulent forms of racism</w:t>
      </w:r>
      <w:r w:rsidRPr="00B23CAA">
        <w:rPr>
          <w:rStyle w:val="StyleUnderline"/>
          <w:rFonts w:asciiTheme="minorHAnsi" w:hAnsiTheme="minorHAnsi" w:cstheme="minorHAnsi"/>
          <w:sz w:val="24"/>
        </w:rPr>
        <w:t>. Now that these forms of overt racism are out of vogue</w:t>
      </w:r>
      <w:r w:rsidRPr="00B23CAA">
        <w:rPr>
          <w:rFonts w:asciiTheme="minorHAnsi" w:hAnsiTheme="minorHAnsi" w:cstheme="minorHAnsi"/>
          <w:sz w:val="16"/>
        </w:rPr>
        <w:t xml:space="preserve"> and mostly absent from the health care system, </w:t>
      </w:r>
      <w:r w:rsidRPr="00B23CAA">
        <w:rPr>
          <w:rStyle w:val="StyleUnderline"/>
          <w:rFonts w:asciiTheme="minorHAnsi" w:hAnsiTheme="minorHAnsi" w:cstheme="minorHAnsi"/>
          <w:sz w:val="24"/>
        </w:rPr>
        <w:t>the rule of law has been neutralized and no longer controls racial discrimination.</w:t>
      </w:r>
      <w:r w:rsidRPr="00B23CAA">
        <w:rPr>
          <w:rFonts w:asciiTheme="minorHAnsi" w:hAnsiTheme="minorHAnsi" w:cstheme="minorHAnsi"/>
          <w:sz w:val="16"/>
        </w:rPr>
        <w:t xml:space="preserve"> Therefore, </w:t>
      </w:r>
      <w:r w:rsidRPr="00B23CAA">
        <w:rPr>
          <w:rStyle w:val="StyleUnderline"/>
          <w:rFonts w:asciiTheme="minorHAnsi" w:hAnsiTheme="minorHAnsi" w:cstheme="minorHAnsi"/>
          <w:sz w:val="24"/>
        </w:rPr>
        <w:t>the great American traditional of running two separate and unequal medical systems for white and non-white patients is back</w:t>
      </w:r>
      <w:r w:rsidRPr="00B23CAA">
        <w:rPr>
          <w:rFonts w:asciiTheme="minorHAnsi" w:hAnsiTheme="minorHAnsi" w:cstheme="minorHAnsi"/>
          <w:sz w:val="16"/>
        </w:rPr>
        <w:t xml:space="preserve">. Chapter 2 explains the nature and evidence of discrimination in contemporary health care. </w:t>
      </w:r>
      <w:r w:rsidRPr="00B23CAA">
        <w:rPr>
          <w:rStyle w:val="StyleUnderline"/>
          <w:rFonts w:asciiTheme="minorHAnsi" w:hAnsiTheme="minorHAnsi" w:cstheme="minorHAnsi"/>
          <w:sz w:val="24"/>
        </w:rPr>
        <w:t>The quantitative and qualitative data gathered</w:t>
      </w:r>
      <w:r w:rsidRPr="00B23CAA">
        <w:rPr>
          <w:rFonts w:asciiTheme="minorHAnsi" w:hAnsiTheme="minorHAnsi" w:cstheme="minorHAnsi"/>
          <w:sz w:val="16"/>
        </w:rPr>
        <w:t xml:space="preserve"> in this chapter </w:t>
      </w:r>
      <w:r w:rsidRPr="00B23CAA">
        <w:rPr>
          <w:rStyle w:val="StyleUnderline"/>
          <w:rFonts w:asciiTheme="minorHAnsi" w:hAnsiTheme="minorHAnsi" w:cstheme="minorHAnsi"/>
          <w:sz w:val="24"/>
        </w:rPr>
        <w:t>explain that health care providers unintentionally discriminate against</w:t>
      </w:r>
      <w:r w:rsidRPr="00B23CAA">
        <w:rPr>
          <w:rFonts w:asciiTheme="minorHAnsi" w:hAnsiTheme="minorHAnsi" w:cstheme="minorHAnsi"/>
          <w:sz w:val="16"/>
        </w:rPr>
        <w:t xml:space="preserve"> racial and ethnic </w:t>
      </w:r>
      <w:r w:rsidRPr="00B23CAA">
        <w:rPr>
          <w:rStyle w:val="StyleUnderline"/>
          <w:rFonts w:asciiTheme="minorHAnsi" w:hAnsiTheme="minorHAnsi" w:cstheme="minorHAnsi"/>
          <w:sz w:val="24"/>
        </w:rPr>
        <w:t>minority patients—and that their</w:t>
      </w:r>
      <w:r w:rsidRPr="00B23CAA">
        <w:rPr>
          <w:rFonts w:asciiTheme="minorHAnsi" w:hAnsiTheme="minorHAnsi" w:cstheme="minorHAnsi"/>
          <w:sz w:val="16"/>
        </w:rPr>
        <w:t xml:space="preserve"> unintentional </w:t>
      </w:r>
      <w:r w:rsidRPr="00B23CAA">
        <w:rPr>
          <w:rStyle w:val="StyleUnderline"/>
          <w:rFonts w:asciiTheme="minorHAnsi" w:hAnsiTheme="minorHAnsi" w:cstheme="minorHAnsi"/>
          <w:sz w:val="24"/>
        </w:rPr>
        <w:t>discrimination directly and substantially contributes to</w:t>
      </w:r>
      <w:r w:rsidRPr="00B23CAA">
        <w:rPr>
          <w:rFonts w:asciiTheme="minorHAnsi" w:hAnsiTheme="minorHAnsi" w:cstheme="minorHAnsi"/>
          <w:sz w:val="16"/>
        </w:rPr>
        <w:t xml:space="preserve"> ethnic and racial </w:t>
      </w:r>
      <w:r w:rsidRPr="00B23CAA">
        <w:rPr>
          <w:rStyle w:val="StyleUnderline"/>
          <w:rFonts w:asciiTheme="minorHAnsi" w:hAnsiTheme="minorHAnsi" w:cstheme="minorHAnsi"/>
          <w:sz w:val="24"/>
        </w:rPr>
        <w:t>health care disparities</w:t>
      </w:r>
      <w:r w:rsidRPr="00B23CAA">
        <w:rPr>
          <w:rFonts w:asciiTheme="minorHAnsi" w:hAnsiTheme="minorHAnsi" w:cstheme="minorHAnsi"/>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B23CAA">
        <w:rPr>
          <w:rStyle w:val="StyleUnderline"/>
          <w:rFonts w:asciiTheme="minorHAnsi" w:hAnsiTheme="minorHAnsi" w:cstheme="minorHAnsi"/>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B23CAA">
        <w:rPr>
          <w:rFonts w:asciiTheme="minorHAnsi" w:hAnsiTheme="minorHAnsi" w:cstheme="minorHAnsi"/>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B23CAA">
        <w:rPr>
          <w:rStyle w:val="StyleUnderline"/>
          <w:rFonts w:asciiTheme="minorHAnsi" w:hAnsiTheme="minorHAnsi" w:cstheme="minorHAnsi"/>
          <w:sz w:val="24"/>
        </w:rPr>
        <w:t xml:space="preserve">I employ the evidence that patients unconsciously react negatively to unconscious racism to explain how implicit bias </w:t>
      </w:r>
      <w:proofErr w:type="gramStart"/>
      <w:r w:rsidRPr="00B23CAA">
        <w:rPr>
          <w:rStyle w:val="StyleUnderline"/>
          <w:rFonts w:asciiTheme="minorHAnsi" w:hAnsiTheme="minorHAnsi" w:cstheme="minorHAnsi"/>
          <w:sz w:val="24"/>
        </w:rPr>
        <w:t>is a culprit on both sides of the clinical encounter</w:t>
      </w:r>
      <w:proofErr w:type="gramEnd"/>
      <w:r w:rsidRPr="00B23CAA">
        <w:rPr>
          <w:rStyle w:val="StyleUnderline"/>
          <w:rFonts w:asciiTheme="minorHAnsi" w:hAnsiTheme="minorHAnsi" w:cstheme="minorHAnsi"/>
          <w:sz w:val="24"/>
        </w:rPr>
        <w:t>, which occurs within a structurally unsound environment that in turn reinforces bias</w:t>
      </w:r>
      <w:r w:rsidRPr="00B23CAA">
        <w:rPr>
          <w:rFonts w:asciiTheme="minorHAnsi" w:hAnsiTheme="minorHAnsi" w:cstheme="minorHAnsi"/>
          <w:sz w:val="16"/>
        </w:rPr>
        <w:t xml:space="preserve">. Chapter 3 presents </w:t>
      </w:r>
      <w:r w:rsidRPr="00B23CAA">
        <w:rPr>
          <w:rStyle w:val="StyleUnderline"/>
          <w:rFonts w:asciiTheme="minorHAnsi" w:hAnsiTheme="minorHAnsi" w:cstheme="minorHAnsi"/>
          <w:sz w:val="24"/>
        </w:rPr>
        <w:t xml:space="preserve">a preponderance of evidence showing that providers’ disparate treatment of their minority patients is closely associated with their implicit </w:t>
      </w:r>
      <w:r w:rsidRPr="00B23CAA">
        <w:rPr>
          <w:rFonts w:asciiTheme="minorHAnsi" w:hAnsiTheme="minorHAnsi" w:cstheme="minorHAnsi"/>
          <w:sz w:val="16"/>
        </w:rPr>
        <w:t xml:space="preserve">racial and ethnic </w:t>
      </w:r>
      <w:r w:rsidRPr="00B23CAA">
        <w:rPr>
          <w:rStyle w:val="StyleUnderline"/>
          <w:rFonts w:asciiTheme="minorHAnsi" w:hAnsiTheme="minorHAnsi" w:cstheme="minorHAnsi"/>
          <w:sz w:val="24"/>
        </w:rPr>
        <w:t>biases.</w:t>
      </w:r>
      <w:r w:rsidRPr="00B23CAA">
        <w:rPr>
          <w:rFonts w:asciiTheme="minorHAnsi" w:hAnsiTheme="minorHAnsi" w:cstheme="minorHAnsi"/>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B23CAA">
        <w:rPr>
          <w:rStyle w:val="StyleUnderline"/>
          <w:rFonts w:asciiTheme="minorHAnsi" w:hAnsiTheme="minorHAnsi" w:cstheme="minorHAnsi"/>
          <w:sz w:val="24"/>
        </w:rPr>
        <w:t xml:space="preserve">social science evidence that implicit </w:t>
      </w:r>
      <w:r w:rsidRPr="00B23CAA">
        <w:rPr>
          <w:rStyle w:val="Emphasis"/>
          <w:rFonts w:asciiTheme="minorHAnsi" w:hAnsiTheme="minorHAnsi" w:cstheme="minorHAnsi"/>
          <w:sz w:val="24"/>
          <w:highlight w:val="green"/>
        </w:rPr>
        <w:t>racial</w:t>
      </w:r>
      <w:r w:rsidRPr="00B23CAA">
        <w:rPr>
          <w:rStyle w:val="StyleUnderline"/>
          <w:rFonts w:asciiTheme="minorHAnsi" w:hAnsiTheme="minorHAnsi" w:cstheme="minorHAnsi"/>
          <w:sz w:val="24"/>
        </w:rPr>
        <w:t xml:space="preserve"> and ethnic </w:t>
      </w:r>
      <w:r w:rsidRPr="00B23CAA">
        <w:rPr>
          <w:rStyle w:val="Emphasis"/>
          <w:rFonts w:asciiTheme="minorHAnsi" w:hAnsiTheme="minorHAnsi" w:cstheme="minorHAnsi"/>
          <w:sz w:val="24"/>
          <w:highlight w:val="green"/>
        </w:rPr>
        <w:t>biases are malleable.</w:t>
      </w:r>
      <w:r w:rsidRPr="00B23CAA">
        <w:rPr>
          <w:rStyle w:val="StyleUnderline"/>
          <w:rFonts w:asciiTheme="minorHAnsi" w:hAnsiTheme="minorHAnsi" w:cstheme="minorHAnsi"/>
          <w:sz w:val="24"/>
          <w:highlight w:val="green"/>
        </w:rPr>
        <w:t xml:space="preserve"> </w:t>
      </w:r>
      <w:r w:rsidRPr="00B23CAA">
        <w:rPr>
          <w:rStyle w:val="StyleUnderline"/>
          <w:rFonts w:asciiTheme="minorHAnsi" w:hAnsiTheme="minorHAnsi" w:cstheme="minorHAnsi"/>
          <w:sz w:val="24"/>
        </w:rPr>
        <w:t xml:space="preserve">Contrary to popular fiction, </w:t>
      </w:r>
      <w:r w:rsidRPr="00B23CAA">
        <w:rPr>
          <w:rStyle w:val="Emphasis"/>
          <w:rFonts w:asciiTheme="minorHAnsi" w:hAnsiTheme="minorHAnsi" w:cstheme="minorHAnsi"/>
          <w:sz w:val="24"/>
          <w:highlight w:val="green"/>
        </w:rPr>
        <w:t>unconscious racism is neither inevitable nor unalterable.</w:t>
      </w:r>
      <w:r w:rsidRPr="00B23CAA">
        <w:rPr>
          <w:rStyle w:val="StyleUnderline"/>
          <w:rFonts w:asciiTheme="minorHAnsi" w:hAnsiTheme="minorHAnsi" w:cstheme="minorHAnsi"/>
          <w:sz w:val="24"/>
          <w:highlight w:val="green"/>
        </w:rPr>
        <w:t xml:space="preserve"> </w:t>
      </w:r>
      <w:r w:rsidRPr="00B23CAA">
        <w:rPr>
          <w:rFonts w:asciiTheme="minorHAnsi" w:hAnsiTheme="minorHAnsi" w:cstheme="minorHAnsi"/>
          <w:sz w:val="16"/>
        </w:rPr>
        <w:t xml:space="preserve">This chapter is full of evidence that </w:t>
      </w:r>
      <w:r w:rsidRPr="00B23CAA">
        <w:rPr>
          <w:rStyle w:val="StyleUnderline"/>
          <w:rFonts w:asciiTheme="minorHAnsi" w:hAnsiTheme="minorHAnsi" w:cstheme="minorHAnsi"/>
          <w:sz w:val="24"/>
        </w:rPr>
        <w:t xml:space="preserve">confirms that </w:t>
      </w:r>
      <w:r w:rsidRPr="00B23CAA">
        <w:rPr>
          <w:rStyle w:val="Emphasis"/>
          <w:rFonts w:asciiTheme="minorHAnsi" w:hAnsiTheme="minorHAnsi" w:cstheme="minorHAnsi"/>
          <w:sz w:val="24"/>
        </w:rPr>
        <w:t>the habit of acting out of one’s implicit racial biases can be changed.</w:t>
      </w:r>
      <w:r w:rsidRPr="00B23CAA">
        <w:rPr>
          <w:rFonts w:asciiTheme="minorHAnsi" w:hAnsiTheme="minorHAnsi" w:cstheme="minorHAnsi"/>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B23CAA">
        <w:rPr>
          <w:rStyle w:val="Emphasis"/>
          <w:rFonts w:asciiTheme="minorHAnsi" w:hAnsiTheme="minorHAnsi" w:cstheme="minorHAnsi"/>
          <w:sz w:val="24"/>
          <w:highlight w:val="green"/>
        </w:rPr>
        <w:t>responding to this crisis is not only a moral responsibility, but also</w:t>
      </w:r>
      <w:r w:rsidRPr="00B23CAA">
        <w:rPr>
          <w:rFonts w:asciiTheme="minorHAnsi" w:hAnsiTheme="minorHAnsi" w:cstheme="minorHAnsi"/>
          <w:sz w:val="16"/>
        </w:rPr>
        <w:t xml:space="preserve"> appropriately </w:t>
      </w:r>
      <w:r w:rsidRPr="00B23CAA">
        <w:rPr>
          <w:rStyle w:val="Emphasis"/>
          <w:rFonts w:asciiTheme="minorHAnsi" w:hAnsiTheme="minorHAnsi" w:cstheme="minorHAnsi"/>
          <w:sz w:val="24"/>
          <w:highlight w:val="green"/>
          <w:bdr w:val="single" w:sz="4" w:space="0" w:color="auto"/>
        </w:rPr>
        <w:t>a legal one</w:t>
      </w:r>
      <w:r w:rsidRPr="00B23CAA">
        <w:rPr>
          <w:rFonts w:asciiTheme="minorHAnsi" w:hAnsiTheme="minorHAnsi" w:cstheme="minorHAnsi"/>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B23CAA">
        <w:rPr>
          <w:rStyle w:val="Emphasis"/>
          <w:rFonts w:asciiTheme="minorHAnsi" w:hAnsiTheme="minorHAnsi" w:cstheme="minorHAnsi"/>
          <w:sz w:val="24"/>
          <w:highlight w:val="green"/>
        </w:rPr>
        <w:t>other avenues will</w:t>
      </w:r>
      <w:r w:rsidRPr="00B23CAA">
        <w:rPr>
          <w:rFonts w:asciiTheme="minorHAnsi" w:hAnsiTheme="minorHAnsi" w:cstheme="minorHAnsi"/>
          <w:sz w:val="16"/>
        </w:rPr>
        <w:t xml:space="preserve"> simply </w:t>
      </w:r>
      <w:r w:rsidRPr="00B23CAA">
        <w:rPr>
          <w:rStyle w:val="Emphasis"/>
          <w:rFonts w:asciiTheme="minorHAnsi" w:hAnsiTheme="minorHAnsi" w:cstheme="minorHAnsi"/>
          <w:sz w:val="24"/>
          <w:highlight w:val="green"/>
        </w:rPr>
        <w:t>not work.</w:t>
      </w:r>
      <w:r w:rsidRPr="00B23CAA">
        <w:rPr>
          <w:rFonts w:asciiTheme="minorHAnsi" w:hAnsiTheme="minorHAnsi" w:cstheme="minorHAnsi"/>
          <w:sz w:val="16"/>
        </w:rPr>
        <w:t xml:space="preserve"> Political efforts at universalizing access, regulatory efforts at enforcing cultural competency, and </w:t>
      </w:r>
      <w:r w:rsidRPr="00B23CAA">
        <w:rPr>
          <w:rStyle w:val="StyleUnderline"/>
          <w:rFonts w:asciiTheme="minorHAnsi" w:hAnsiTheme="minorHAnsi" w:cstheme="minorHAnsi"/>
          <w:sz w:val="24"/>
        </w:rPr>
        <w:t>private efforts at “doing the right thing” have all failed. At best</w:t>
      </w:r>
      <w:r w:rsidRPr="00B23CAA">
        <w:rPr>
          <w:rFonts w:asciiTheme="minorHAnsi" w:hAnsiTheme="minorHAnsi" w:cstheme="minorHAnsi"/>
          <w:sz w:val="16"/>
        </w:rPr>
        <w:t xml:space="preserve">, these </w:t>
      </w:r>
      <w:r w:rsidRPr="00B23CAA">
        <w:rPr>
          <w:rStyle w:val="StyleUnderline"/>
          <w:rFonts w:asciiTheme="minorHAnsi" w:hAnsiTheme="minorHAnsi" w:cstheme="minorHAnsi"/>
          <w:sz w:val="24"/>
        </w:rPr>
        <w:t>well-intentioned efforts have only reinforced the culture in which it is assumed that explicit racial motives have little remaining influence on health disparities today. Implicit biases are not</w:t>
      </w:r>
      <w:r w:rsidRPr="00B23CAA">
        <w:rPr>
          <w:rFonts w:asciiTheme="minorHAnsi" w:hAnsiTheme="minorHAnsi" w:cstheme="minorHAnsi"/>
          <w:sz w:val="16"/>
        </w:rPr>
        <w:t xml:space="preserve"> entirely </w:t>
      </w:r>
      <w:r w:rsidRPr="00B23CAA">
        <w:rPr>
          <w:rStyle w:val="StyleUnderline"/>
          <w:rFonts w:asciiTheme="minorHAnsi" w:hAnsiTheme="minorHAnsi" w:cstheme="minorHAnsi"/>
          <w:sz w:val="24"/>
        </w:rPr>
        <w:t>impervious to these</w:t>
      </w:r>
      <w:r w:rsidRPr="00B23CAA">
        <w:rPr>
          <w:rFonts w:asciiTheme="minorHAnsi" w:hAnsiTheme="minorHAnsi" w:cstheme="minorHAnsi"/>
          <w:sz w:val="16"/>
        </w:rPr>
        <w:t xml:space="preserve"> programs and </w:t>
      </w:r>
      <w:r w:rsidRPr="00B23CAA">
        <w:rPr>
          <w:rStyle w:val="StyleUnderline"/>
          <w:rFonts w:asciiTheme="minorHAnsi" w:hAnsiTheme="minorHAnsi" w:cstheme="minorHAnsi"/>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B23CAA">
        <w:rPr>
          <w:rFonts w:asciiTheme="minorHAnsi" w:hAnsiTheme="minorHAnsi" w:cstheme="minorHAnsi"/>
          <w:sz w:val="16"/>
        </w:rPr>
        <w:t xml:space="preserve">, the </w:t>
      </w:r>
      <w:r w:rsidRPr="00B23CAA">
        <w:rPr>
          <w:rStyle w:val="Emphasis"/>
          <w:rFonts w:asciiTheme="minorHAnsi" w:hAnsiTheme="minorHAnsi" w:cstheme="minorHAnsi"/>
          <w:sz w:val="24"/>
          <w:highlight w:val="green"/>
        </w:rPr>
        <w:t>legal reforms</w:t>
      </w:r>
      <w:r w:rsidRPr="00B23CAA">
        <w:rPr>
          <w:rFonts w:asciiTheme="minorHAnsi" w:hAnsiTheme="minorHAnsi" w:cstheme="minorHAnsi"/>
          <w:sz w:val="16"/>
        </w:rPr>
        <w:t xml:space="preserve"> I propose will </w:t>
      </w:r>
      <w:r w:rsidRPr="00B23CAA">
        <w:rPr>
          <w:rStyle w:val="Emphasis"/>
          <w:rFonts w:asciiTheme="minorHAnsi" w:hAnsiTheme="minorHAnsi" w:cstheme="minorHAnsi"/>
          <w:sz w:val="24"/>
          <w:highlight w:val="green"/>
        </w:rPr>
        <w:t>change the context in which health care is delivered and shift the social norm that has tolerated health inequality for far too long</w:t>
      </w:r>
      <w:r w:rsidRPr="00B23CAA">
        <w:rPr>
          <w:rStyle w:val="StyleUnderline"/>
          <w:rFonts w:asciiTheme="minorHAnsi" w:hAnsiTheme="minorHAnsi" w:cstheme="minorHAnsi"/>
          <w:sz w:val="24"/>
        </w:rPr>
        <w:t xml:space="preserve">. </w:t>
      </w:r>
      <w:r w:rsidRPr="00B23CAA">
        <w:rPr>
          <w:rFonts w:asciiTheme="minorHAnsi" w:hAnsiTheme="minorHAnsi" w:cstheme="minorHAnsi"/>
          <w:sz w:val="16"/>
        </w:rPr>
        <w:t xml:space="preserve">The policy problem presented by health care disparities has both the good and bad fortune to be a </w:t>
      </w:r>
      <w:proofErr w:type="gramStart"/>
      <w:r w:rsidRPr="00B23CAA">
        <w:rPr>
          <w:rFonts w:asciiTheme="minorHAnsi" w:hAnsiTheme="minorHAnsi" w:cstheme="minorHAnsi"/>
          <w:sz w:val="16"/>
        </w:rPr>
        <w:t>late-comer</w:t>
      </w:r>
      <w:proofErr w:type="gramEnd"/>
      <w:r w:rsidRPr="00B23CAA">
        <w:rPr>
          <w:rFonts w:asciiTheme="minorHAnsi" w:hAnsiTheme="minorHAnsi" w:cstheme="minorHAnsi"/>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w:t>
      </w:r>
    </w:p>
    <w:p w14:paraId="7454A501" w14:textId="77777777" w:rsidR="00281420" w:rsidRPr="00B23CAA" w:rsidRDefault="00281420" w:rsidP="00281420">
      <w:pPr>
        <w:rPr>
          <w:rFonts w:asciiTheme="minorHAnsi" w:hAnsiTheme="minorHAnsi" w:cstheme="minorHAnsi"/>
          <w:sz w:val="16"/>
        </w:rPr>
      </w:pPr>
    </w:p>
    <w:p w14:paraId="6E4B0B46" w14:textId="282A3AFB" w:rsidR="00281420" w:rsidRPr="00B23CAA" w:rsidRDefault="007F22B0" w:rsidP="00281420">
      <w:pPr>
        <w:pStyle w:val="Heading4"/>
        <w:rPr>
          <w:rFonts w:asciiTheme="minorHAnsi" w:hAnsiTheme="minorHAnsi" w:cstheme="minorHAnsi"/>
        </w:rPr>
      </w:pPr>
      <w:r w:rsidRPr="00B23CAA">
        <w:rPr>
          <w:rFonts w:asciiTheme="minorHAnsi" w:hAnsiTheme="minorHAnsi" w:cstheme="minorHAnsi"/>
        </w:rPr>
        <w:t xml:space="preserve">2] </w:t>
      </w:r>
      <w:r w:rsidR="00281420" w:rsidRPr="00B23CAA">
        <w:rPr>
          <w:rFonts w:asciiTheme="minorHAnsi" w:hAnsiTheme="minorHAnsi" w:cstheme="minorHAnsi"/>
        </w:rPr>
        <w:t>Debates surrounding health policies are good.</w:t>
      </w:r>
    </w:p>
    <w:p w14:paraId="4FFC7CA2" w14:textId="77777777" w:rsidR="00281420" w:rsidRPr="00B23CAA" w:rsidRDefault="00281420" w:rsidP="00281420">
      <w:pPr>
        <w:rPr>
          <w:rFonts w:asciiTheme="minorHAnsi" w:hAnsiTheme="minorHAnsi" w:cstheme="minorHAnsi"/>
        </w:rPr>
      </w:pPr>
      <w:r w:rsidRPr="00B23CAA">
        <w:rPr>
          <w:rStyle w:val="Style13ptBold"/>
          <w:rFonts w:asciiTheme="minorHAnsi" w:hAnsiTheme="minorHAnsi" w:cstheme="minorHAnsi"/>
        </w:rPr>
        <w:t>Shelton 17</w:t>
      </w:r>
      <w:r w:rsidRPr="00B23CAA">
        <w:rPr>
          <w:rFonts w:asciiTheme="minorHAnsi" w:hAnsiTheme="minorHAnsi" w:cstheme="minorHAnsi"/>
        </w:rPr>
        <w:t xml:space="preserve">, Rachel C., Derek M. Griffith, and Michelle C. Kegler. "The promise of qualitative research to inform theory to address health equity." Health Education &amp; Behavior 44.5 (2017): 815-819. (Assistant Professor, Sociomedical Sciences, Columbia University)//Elmer </w:t>
      </w:r>
    </w:p>
    <w:p w14:paraId="698E1893" w14:textId="77777777" w:rsidR="004D38E2" w:rsidRDefault="00281420" w:rsidP="00281420">
      <w:pPr>
        <w:rPr>
          <w:rFonts w:asciiTheme="minorHAnsi" w:hAnsiTheme="minorHAnsi" w:cstheme="minorHAnsi"/>
          <w:sz w:val="14"/>
          <w:szCs w:val="24"/>
        </w:rPr>
      </w:pPr>
      <w:r w:rsidRPr="00B23CAA">
        <w:rPr>
          <w:rFonts w:asciiTheme="minorHAnsi" w:hAnsiTheme="minorHAnsi" w:cstheme="minorHAnsi"/>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23CAA">
        <w:rPr>
          <w:rFonts w:asciiTheme="minorHAnsi" w:hAnsiTheme="minorHAnsi" w:cstheme="minorHAnsi"/>
          <w:szCs w:val="24"/>
          <w:u w:val="single"/>
        </w:rPr>
        <w:t>the patterns of health and illness in the United States continue to tell a story of societal inequity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Whether implicit or explicit</w:t>
      </w:r>
      <w:r w:rsidRPr="00B23CAA">
        <w:rPr>
          <w:rFonts w:asciiTheme="minorHAnsi" w:hAnsiTheme="minorHAnsi" w:cstheme="minorHAnsi"/>
          <w:sz w:val="14"/>
          <w:szCs w:val="24"/>
        </w:rPr>
        <w:t xml:space="preserve">, </w:t>
      </w:r>
      <w:r w:rsidRPr="00B23CAA">
        <w:rPr>
          <w:rStyle w:val="Emphasis"/>
          <w:rFonts w:asciiTheme="minorHAnsi" w:hAnsiTheme="minorHAnsi" w:cstheme="minorHAnsi"/>
          <w:sz w:val="24"/>
          <w:szCs w:val="24"/>
          <w:highlight w:val="green"/>
        </w:rPr>
        <w:t>theory is critical</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in that it serves </w:t>
      </w:r>
      <w:r w:rsidRPr="00857A86">
        <w:rPr>
          <w:rFonts w:asciiTheme="minorHAnsi" w:hAnsiTheme="minorHAnsi" w:cstheme="minorHAnsi"/>
          <w:szCs w:val="24"/>
          <w:u w:val="single"/>
        </w:rPr>
        <w:t xml:space="preserve">as a </w:t>
      </w:r>
      <w:r w:rsidRPr="00857A86">
        <w:rPr>
          <w:rStyle w:val="Emphasis"/>
          <w:rFonts w:asciiTheme="minorHAnsi" w:hAnsiTheme="minorHAnsi" w:cstheme="minorHAnsi"/>
          <w:sz w:val="24"/>
          <w:szCs w:val="24"/>
        </w:rPr>
        <w:t>lens</w:t>
      </w:r>
      <w:r w:rsidRPr="00857A86">
        <w:rPr>
          <w:rFonts w:asciiTheme="minorHAnsi" w:hAnsiTheme="minorHAnsi" w:cstheme="minorHAnsi"/>
          <w:szCs w:val="24"/>
          <w:u w:val="single"/>
        </w:rPr>
        <w:t xml:space="preserve"> through which we can </w:t>
      </w:r>
      <w:r w:rsidRPr="00B23CAA">
        <w:rPr>
          <w:rFonts w:asciiTheme="minorHAnsi" w:hAnsiTheme="minorHAnsi" w:cstheme="minorHAnsi"/>
          <w:szCs w:val="24"/>
          <w:highlight w:val="green"/>
          <w:u w:val="single"/>
        </w:rPr>
        <w:t>view</w:t>
      </w:r>
      <w:r w:rsidRPr="00857A86">
        <w:rPr>
          <w:rFonts w:asciiTheme="minorHAnsi" w:hAnsiTheme="minorHAnsi" w:cstheme="minorHAnsi"/>
          <w:szCs w:val="24"/>
          <w:u w:val="single"/>
        </w:rPr>
        <w:t xml:space="preserve"> the </w:t>
      </w:r>
      <w:r w:rsidRPr="00B23CAA">
        <w:rPr>
          <w:rStyle w:val="Emphasis"/>
          <w:rFonts w:asciiTheme="minorHAnsi" w:hAnsiTheme="minorHAnsi" w:cstheme="minorHAnsi"/>
          <w:sz w:val="24"/>
          <w:szCs w:val="24"/>
          <w:highlight w:val="green"/>
        </w:rPr>
        <w:t>contours of health issues</w:t>
      </w:r>
      <w:r w:rsidRPr="00B23CAA">
        <w:rPr>
          <w:rFonts w:asciiTheme="minorHAnsi" w:hAnsiTheme="minorHAnsi" w:cstheme="minorHAnsi"/>
          <w:szCs w:val="24"/>
          <w:u w:val="single"/>
        </w:rPr>
        <w:t xml:space="preserve"> and inequities.</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Given our modest progress in reducing health disparities over the past 20</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years, it is possible that our </w:t>
      </w:r>
      <w:r w:rsidRPr="00B23CAA">
        <w:rPr>
          <w:rFonts w:asciiTheme="minorHAnsi" w:hAnsiTheme="minorHAnsi" w:cstheme="minorHAnsi"/>
          <w:szCs w:val="24"/>
          <w:highlight w:val="green"/>
          <w:u w:val="single"/>
        </w:rPr>
        <w:t xml:space="preserve">current theories are not directing us to the </w:t>
      </w:r>
      <w:r w:rsidRPr="00B23CAA">
        <w:rPr>
          <w:rStyle w:val="Emphasis"/>
          <w:rFonts w:asciiTheme="minorHAnsi" w:hAnsiTheme="minorHAnsi" w:cstheme="minorHAnsi"/>
          <w:sz w:val="24"/>
          <w:szCs w:val="24"/>
          <w:highlight w:val="green"/>
          <w:bdr w:val="single" w:sz="4" w:space="0" w:color="auto"/>
        </w:rPr>
        <w:t>priority determinants</w:t>
      </w:r>
      <w:r w:rsidRPr="00B23CAA">
        <w:rPr>
          <w:rFonts w:asciiTheme="minorHAnsi" w:hAnsiTheme="minorHAnsi" w:cstheme="minorHAnsi"/>
          <w:szCs w:val="24"/>
          <w:u w:val="single"/>
        </w:rPr>
        <w:t>,</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which</w:t>
      </w:r>
      <w:r w:rsidRPr="00B23CAA">
        <w:rPr>
          <w:rFonts w:asciiTheme="minorHAnsi" w:hAnsiTheme="minorHAnsi" w:cstheme="minorHAnsi"/>
          <w:sz w:val="14"/>
          <w:szCs w:val="24"/>
        </w:rPr>
        <w:t xml:space="preserve">, if modified, </w:t>
      </w:r>
      <w:r w:rsidRPr="00B23CAA">
        <w:rPr>
          <w:rFonts w:asciiTheme="minorHAnsi" w:hAnsiTheme="minorHAnsi" w:cstheme="minorHAnsi"/>
          <w:szCs w:val="24"/>
          <w:u w:val="single"/>
        </w:rPr>
        <w:t xml:space="preserve">could enable us </w:t>
      </w:r>
      <w:proofErr w:type="gramStart"/>
      <w:r w:rsidRPr="00B23CAA">
        <w:rPr>
          <w:rFonts w:asciiTheme="minorHAnsi" w:hAnsiTheme="minorHAnsi" w:cstheme="minorHAnsi"/>
          <w:szCs w:val="24"/>
          <w:u w:val="single"/>
        </w:rPr>
        <w:t>make</w:t>
      </w:r>
      <w:proofErr w:type="gramEnd"/>
      <w:r w:rsidRPr="00B23CAA">
        <w:rPr>
          <w:rFonts w:asciiTheme="minorHAnsi" w:hAnsiTheme="minorHAnsi" w:cstheme="minorHAnsi"/>
          <w:szCs w:val="24"/>
          <w:u w:val="single"/>
        </w:rPr>
        <w:t xml:space="preserve"> </w:t>
      </w:r>
      <w:r w:rsidRPr="00B23CAA">
        <w:rPr>
          <w:rStyle w:val="Emphasis"/>
          <w:rFonts w:asciiTheme="minorHAnsi" w:hAnsiTheme="minorHAnsi" w:cstheme="minorHAnsi"/>
          <w:sz w:val="24"/>
          <w:szCs w:val="24"/>
        </w:rPr>
        <w:t>significant progress</w:t>
      </w:r>
      <w:r w:rsidRPr="00B23CAA">
        <w:rPr>
          <w:rFonts w:asciiTheme="minorHAnsi" w:hAnsiTheme="minorHAnsi" w:cstheme="minorHAnsi"/>
          <w:szCs w:val="24"/>
          <w:u w:val="single"/>
        </w:rPr>
        <w:t xml:space="preserve"> in achieving health equity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It is also plausible that the theory-based change strategies and interventions that researchers and practitioners typically implement </w:t>
      </w:r>
      <w:r w:rsidRPr="00B23CAA">
        <w:rPr>
          <w:rStyle w:val="Emphasis"/>
          <w:rFonts w:asciiTheme="minorHAnsi" w:hAnsiTheme="minorHAnsi" w:cstheme="minorHAnsi"/>
          <w:sz w:val="24"/>
          <w:szCs w:val="24"/>
        </w:rPr>
        <w:t>fall short</w:t>
      </w:r>
      <w:r w:rsidRPr="00B23CAA">
        <w:rPr>
          <w:rFonts w:asciiTheme="minorHAnsi" w:hAnsiTheme="minorHAnsi" w:cstheme="minorHAnsi"/>
          <w:szCs w:val="24"/>
          <w:u w:val="single"/>
        </w:rPr>
        <w:t xml:space="preserve"> of what is needed</w:t>
      </w:r>
      <w:r w:rsidRPr="00B23CAA">
        <w:rPr>
          <w:rFonts w:asciiTheme="minorHAnsi" w:hAnsiTheme="minorHAnsi" w:cstheme="minorHAnsi"/>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23CAA">
        <w:rPr>
          <w:rFonts w:asciiTheme="minorHAnsi" w:hAnsiTheme="minorHAnsi" w:cstheme="minorHAnsi"/>
          <w:szCs w:val="24"/>
          <w:u w:val="single"/>
        </w:rPr>
        <w:t>Theories of the problem are explanatory and</w:t>
      </w:r>
      <w:r w:rsidRPr="00B23CAA">
        <w:rPr>
          <w:rFonts w:asciiTheme="minorHAnsi" w:hAnsiTheme="minorHAnsi" w:cstheme="minorHAnsi"/>
          <w:szCs w:val="24"/>
          <w:highlight w:val="green"/>
          <w:u w:val="single"/>
        </w:rPr>
        <w:t xml:space="preserve"> help identify </w:t>
      </w:r>
      <w:r w:rsidRPr="00B23CAA">
        <w:rPr>
          <w:rFonts w:asciiTheme="minorHAnsi" w:hAnsiTheme="minorHAnsi" w:cstheme="minorHAnsi"/>
          <w:szCs w:val="24"/>
          <w:u w:val="single"/>
        </w:rPr>
        <w:t xml:space="preserve">and describe </w:t>
      </w:r>
      <w:r w:rsidRPr="00B23CAA">
        <w:rPr>
          <w:rStyle w:val="Emphasis"/>
          <w:rFonts w:asciiTheme="minorHAnsi" w:hAnsiTheme="minorHAnsi" w:cstheme="minorHAnsi"/>
          <w:sz w:val="24"/>
          <w:szCs w:val="24"/>
        </w:rPr>
        <w:t>determinants of a problem</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and identify </w:t>
      </w:r>
      <w:r w:rsidRPr="00B23CAA">
        <w:rPr>
          <w:rFonts w:asciiTheme="minorHAnsi" w:hAnsiTheme="minorHAnsi" w:cstheme="minorHAnsi"/>
          <w:szCs w:val="24"/>
          <w:highlight w:val="green"/>
          <w:u w:val="single"/>
        </w:rPr>
        <w:t xml:space="preserve">modifiable factors that can be </w:t>
      </w:r>
      <w:r w:rsidRPr="00B23CAA">
        <w:rPr>
          <w:rStyle w:val="Emphasis"/>
          <w:rFonts w:asciiTheme="minorHAnsi" w:hAnsiTheme="minorHAnsi" w:cstheme="minorHAnsi"/>
          <w:sz w:val="24"/>
          <w:szCs w:val="24"/>
          <w:highlight w:val="green"/>
        </w:rPr>
        <w:t>prioritized for change</w:t>
      </w:r>
      <w:r w:rsidRPr="00B23CAA">
        <w:rPr>
          <w:rFonts w:asciiTheme="minorHAnsi" w:hAnsiTheme="minorHAnsi" w:cstheme="minorHAnsi"/>
          <w:sz w:val="14"/>
          <w:szCs w:val="24"/>
        </w:rPr>
        <w:t xml:space="preserve"> (Glanz et al., 2015). </w:t>
      </w:r>
      <w:r w:rsidRPr="00B23CAA">
        <w:rPr>
          <w:rFonts w:asciiTheme="minorHAnsi" w:hAnsiTheme="minorHAnsi" w:cstheme="minorHAnsi"/>
          <w:szCs w:val="24"/>
          <w:u w:val="single"/>
        </w:rPr>
        <w:t xml:space="preserve">Theories of change inform how to design intervention strategies that will influence priority determinants </w:t>
      </w:r>
      <w:proofErr w:type="gramStart"/>
      <w:r w:rsidRPr="00B23CAA">
        <w:rPr>
          <w:rFonts w:asciiTheme="minorHAnsi" w:hAnsiTheme="minorHAnsi" w:cstheme="minorHAnsi"/>
          <w:szCs w:val="24"/>
          <w:u w:val="single"/>
        </w:rPr>
        <w:t>and also</w:t>
      </w:r>
      <w:proofErr w:type="gramEnd"/>
      <w:r w:rsidRPr="00B23CAA">
        <w:rPr>
          <w:rFonts w:asciiTheme="minorHAnsi" w:hAnsiTheme="minorHAnsi" w:cstheme="minorHAnsi"/>
          <w:szCs w:val="24"/>
          <w:u w:val="single"/>
        </w:rPr>
        <w:t xml:space="preserve"> help pinpoint logical short-term and intermediate outcomes for logic</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models and evaluation efforts</w:t>
      </w:r>
      <w:r w:rsidRPr="00B23CAA">
        <w:rPr>
          <w:rFonts w:asciiTheme="minorHAnsi" w:hAnsiTheme="minorHAnsi" w:cstheme="minorHAnsi"/>
          <w:sz w:val="14"/>
          <w:szCs w:val="24"/>
        </w:rPr>
        <w:t xml:space="preserve"> (Bartholomew, Parcel, Kok, Gottlieb, &amp; Fernandez, 2011; Crosby, Kegler, &amp; DiClemente, 2009; Eldredge, Markham, Ruiter, Kok, &amp; Parcel, 2016; Glanz et al., 2015). </w:t>
      </w:r>
      <w:r w:rsidRPr="00B23CAA">
        <w:rPr>
          <w:rFonts w:asciiTheme="minorHAnsi" w:hAnsiTheme="minorHAnsi" w:cstheme="minorHAnsi"/>
          <w:szCs w:val="24"/>
          <w:u w:val="single"/>
        </w:rPr>
        <w:t xml:space="preserve">Thus, theories provide </w:t>
      </w:r>
      <w:r w:rsidRPr="00B23CAA">
        <w:rPr>
          <w:rFonts w:asciiTheme="minorHAnsi" w:hAnsiTheme="minorHAnsi" w:cstheme="minorHAnsi"/>
          <w:szCs w:val="24"/>
          <w:highlight w:val="green"/>
          <w:u w:val="single"/>
        </w:rPr>
        <w:t xml:space="preserve">an </w:t>
      </w:r>
      <w:r w:rsidRPr="00B23CAA">
        <w:rPr>
          <w:rStyle w:val="Emphasis"/>
          <w:rFonts w:asciiTheme="minorHAnsi" w:hAnsiTheme="minorHAnsi" w:cstheme="minorHAnsi"/>
          <w:sz w:val="24"/>
          <w:szCs w:val="24"/>
          <w:highlight w:val="green"/>
        </w:rPr>
        <w:t>organizing framework</w:t>
      </w:r>
      <w:r w:rsidRPr="00B23CAA">
        <w:rPr>
          <w:rFonts w:asciiTheme="minorHAnsi" w:hAnsiTheme="minorHAnsi" w:cstheme="minorHAnsi"/>
          <w:szCs w:val="24"/>
          <w:u w:val="single"/>
        </w:rPr>
        <w:t xml:space="preserve"> </w:t>
      </w:r>
      <w:r w:rsidRPr="00B23CAA">
        <w:rPr>
          <w:rFonts w:asciiTheme="minorHAnsi" w:hAnsiTheme="minorHAnsi" w:cstheme="minorHAnsi"/>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23CAA">
        <w:rPr>
          <w:rFonts w:asciiTheme="minorHAnsi" w:hAnsiTheme="minorHAnsi" w:cstheme="minorHAnsi"/>
          <w:sz w:val="14"/>
          <w:szCs w:val="24"/>
        </w:rPr>
        <w:t xml:space="preserve"> we ask and how we go about addressing the identified determinants. In the context of informing efforts to pursue health equity, however, </w:t>
      </w:r>
      <w:r w:rsidRPr="00B23CAA">
        <w:rPr>
          <w:rFonts w:asciiTheme="minorHAnsi" w:hAnsiTheme="minorHAnsi" w:cstheme="minorHAnsi"/>
          <w:szCs w:val="24"/>
          <w:u w:val="single"/>
        </w:rPr>
        <w:t xml:space="preserve">the challenge is that </w:t>
      </w:r>
      <w:r w:rsidRPr="00B23CAA">
        <w:rPr>
          <w:rFonts w:asciiTheme="minorHAnsi" w:hAnsiTheme="minorHAnsi" w:cstheme="minorHAnsi"/>
          <w:szCs w:val="24"/>
          <w:highlight w:val="green"/>
          <w:u w:val="single"/>
        </w:rPr>
        <w:t xml:space="preserve">few </w:t>
      </w:r>
      <w:r w:rsidRPr="00B23CAA">
        <w:rPr>
          <w:rFonts w:asciiTheme="minorHAnsi" w:hAnsiTheme="minorHAnsi" w:cstheme="minorHAnsi"/>
          <w:szCs w:val="24"/>
          <w:u w:val="single"/>
        </w:rPr>
        <w:t xml:space="preserve">of our </w:t>
      </w:r>
      <w:r w:rsidRPr="00B23CAA">
        <w:rPr>
          <w:rFonts w:asciiTheme="minorHAnsi" w:hAnsiTheme="minorHAnsi" w:cstheme="minorHAnsi"/>
          <w:szCs w:val="24"/>
          <w:highlight w:val="green"/>
          <w:u w:val="single"/>
        </w:rPr>
        <w:t xml:space="preserve">theories specify how constructs </w:t>
      </w:r>
      <w:r w:rsidRPr="00B23CAA">
        <w:rPr>
          <w:rStyle w:val="Emphasis"/>
          <w:rFonts w:asciiTheme="minorHAnsi" w:hAnsiTheme="minorHAnsi" w:cstheme="minorHAnsi"/>
          <w:sz w:val="24"/>
          <w:szCs w:val="24"/>
          <w:highlight w:val="green"/>
        </w:rPr>
        <w:t>intersect</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interact across levels</w:t>
      </w:r>
      <w:r w:rsidRPr="00B23CAA">
        <w:rPr>
          <w:rFonts w:asciiTheme="minorHAnsi" w:hAnsiTheme="minorHAnsi" w:cstheme="minorHAnsi"/>
          <w:szCs w:val="24"/>
          <w:u w:val="single"/>
        </w:rPr>
        <w:t xml:space="preserve">, and </w:t>
      </w:r>
      <w:r w:rsidRPr="00857A86">
        <w:rPr>
          <w:rFonts w:asciiTheme="minorHAnsi" w:hAnsiTheme="minorHAnsi" w:cstheme="minorHAnsi"/>
          <w:szCs w:val="24"/>
          <w:u w:val="single"/>
        </w:rPr>
        <w:t xml:space="preserve">which of these are </w:t>
      </w:r>
      <w:r w:rsidRPr="00857A86">
        <w:rPr>
          <w:rStyle w:val="Emphasis"/>
          <w:rFonts w:asciiTheme="minorHAnsi" w:hAnsiTheme="minorHAnsi" w:cstheme="minorHAnsi"/>
          <w:sz w:val="24"/>
          <w:szCs w:val="24"/>
        </w:rPr>
        <w:t>most powerful</w:t>
      </w:r>
      <w:r w:rsidRPr="00B23CAA">
        <w:rPr>
          <w:rFonts w:asciiTheme="minorHAnsi" w:hAnsiTheme="minorHAnsi" w:cstheme="minorHAnsi"/>
          <w:szCs w:val="24"/>
          <w:u w:val="single"/>
        </w:rPr>
        <w:t xml:space="preserve"> in explaining behavior and the environmental conditions </w:t>
      </w:r>
      <w:r w:rsidRPr="00B23CAA">
        <w:rPr>
          <w:rFonts w:asciiTheme="minorHAnsi" w:hAnsiTheme="minorHAnsi" w:cstheme="minorHAnsi"/>
          <w:szCs w:val="24"/>
          <w:highlight w:val="green"/>
          <w:u w:val="single"/>
        </w:rPr>
        <w:t xml:space="preserve">that </w:t>
      </w:r>
      <w:r w:rsidRPr="00B23CAA">
        <w:rPr>
          <w:rStyle w:val="Emphasis"/>
          <w:rFonts w:asciiTheme="minorHAnsi" w:hAnsiTheme="minorHAnsi" w:cstheme="minorHAnsi"/>
          <w:sz w:val="24"/>
          <w:szCs w:val="24"/>
          <w:highlight w:val="green"/>
        </w:rPr>
        <w:t>create</w:t>
      </w:r>
      <w:r w:rsidRPr="00B23CAA">
        <w:rPr>
          <w:rFonts w:asciiTheme="minorHAnsi" w:hAnsiTheme="minorHAnsi" w:cstheme="minorHAnsi"/>
          <w:szCs w:val="24"/>
          <w:highlight w:val="green"/>
          <w:u w:val="single"/>
        </w:rPr>
        <w:t xml:space="preserve">, </w:t>
      </w:r>
      <w:r w:rsidRPr="00B23CAA">
        <w:rPr>
          <w:rStyle w:val="Emphasis"/>
          <w:rFonts w:asciiTheme="minorHAnsi" w:hAnsiTheme="minorHAnsi" w:cstheme="minorHAnsi"/>
          <w:sz w:val="24"/>
          <w:szCs w:val="24"/>
          <w:highlight w:val="green"/>
        </w:rPr>
        <w:t>maintain</w:t>
      </w:r>
      <w:r w:rsidRPr="00B23CAA">
        <w:rPr>
          <w:rFonts w:asciiTheme="minorHAnsi" w:hAnsiTheme="minorHAnsi" w:cstheme="minorHAnsi"/>
          <w:szCs w:val="24"/>
          <w:highlight w:val="green"/>
          <w:u w:val="single"/>
        </w:rPr>
        <w:t xml:space="preserve">, or </w:t>
      </w:r>
      <w:r w:rsidRPr="00B23CAA">
        <w:rPr>
          <w:rStyle w:val="Emphasis"/>
          <w:rFonts w:asciiTheme="minorHAnsi" w:hAnsiTheme="minorHAnsi" w:cstheme="minorHAnsi"/>
          <w:sz w:val="24"/>
          <w:szCs w:val="24"/>
          <w:highlight w:val="green"/>
        </w:rPr>
        <w:t>exacerbate</w:t>
      </w:r>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disparities</w:t>
      </w:r>
      <w:r w:rsidRPr="00B23CAA">
        <w:rPr>
          <w:rFonts w:asciiTheme="minorHAnsi" w:hAnsiTheme="minorHAnsi" w:cstheme="minorHAnsi"/>
          <w:szCs w:val="24"/>
          <w:u w:val="single"/>
        </w:rPr>
        <w:t xml:space="preserve">. Moreover, our </w:t>
      </w:r>
      <w:r w:rsidRPr="00B23CAA">
        <w:rPr>
          <w:rFonts w:asciiTheme="minorHAnsi" w:hAnsiTheme="minorHAnsi" w:cstheme="minorHAnsi"/>
          <w:szCs w:val="24"/>
          <w:highlight w:val="green"/>
          <w:u w:val="single"/>
        </w:rPr>
        <w:t xml:space="preserve">theories </w:t>
      </w:r>
      <w:r w:rsidRPr="00857A86">
        <w:rPr>
          <w:rFonts w:asciiTheme="minorHAnsi" w:hAnsiTheme="minorHAnsi" w:cstheme="minorHAnsi"/>
          <w:b/>
          <w:bCs/>
          <w:szCs w:val="24"/>
          <w:u w:val="single"/>
        </w:rPr>
        <w:t>generally</w:t>
      </w:r>
      <w:r w:rsidRPr="00B23CAA">
        <w:rPr>
          <w:rFonts w:asciiTheme="minorHAnsi" w:hAnsiTheme="minorHAnsi" w:cstheme="minorHAnsi"/>
          <w:szCs w:val="24"/>
          <w:highlight w:val="green"/>
          <w:u w:val="single"/>
        </w:rPr>
        <w:t xml:space="preserve"> </w:t>
      </w:r>
      <w:r w:rsidRPr="00B23CAA">
        <w:rPr>
          <w:rFonts w:asciiTheme="minorHAnsi" w:hAnsiTheme="minorHAnsi" w:cstheme="minorHAnsi"/>
          <w:b/>
          <w:bCs/>
          <w:szCs w:val="24"/>
          <w:highlight w:val="green"/>
          <w:u w:val="single"/>
        </w:rPr>
        <w:t>do not provide guidance</w:t>
      </w:r>
      <w:r w:rsidRPr="00B23CAA">
        <w:rPr>
          <w:rFonts w:asciiTheme="minorHAnsi" w:hAnsiTheme="minorHAnsi" w:cstheme="minorHAnsi"/>
          <w:szCs w:val="24"/>
          <w:highlight w:val="green"/>
          <w:u w:val="single"/>
        </w:rPr>
        <w:t xml:space="preserve"> as to which </w:t>
      </w:r>
      <w:r w:rsidRPr="00B23CAA">
        <w:rPr>
          <w:rStyle w:val="Emphasis"/>
          <w:rFonts w:asciiTheme="minorHAnsi" w:hAnsiTheme="minorHAnsi" w:cstheme="minorHAnsi"/>
          <w:sz w:val="24"/>
          <w:szCs w:val="24"/>
          <w:highlight w:val="green"/>
        </w:rPr>
        <w:t>causal pathways</w:t>
      </w:r>
      <w:r w:rsidRPr="00B23CAA">
        <w:rPr>
          <w:rFonts w:asciiTheme="minorHAnsi" w:hAnsiTheme="minorHAnsi" w:cstheme="minorHAnsi"/>
          <w:szCs w:val="24"/>
          <w:highlight w:val="green"/>
          <w:u w:val="single"/>
        </w:rPr>
        <w:t xml:space="preserve"> are most likely to </w:t>
      </w:r>
      <w:r w:rsidRPr="00B23CAA">
        <w:rPr>
          <w:rStyle w:val="Emphasis"/>
          <w:rFonts w:asciiTheme="minorHAnsi" w:hAnsiTheme="minorHAnsi" w:cstheme="minorHAnsi"/>
          <w:sz w:val="24"/>
          <w:szCs w:val="24"/>
          <w:highlight w:val="green"/>
        </w:rPr>
        <w:t>specifically reduce disparities</w:t>
      </w:r>
      <w:r w:rsidRPr="00B23CAA">
        <w:rPr>
          <w:rFonts w:asciiTheme="minorHAnsi" w:hAnsiTheme="minorHAnsi" w:cstheme="minorHAnsi"/>
          <w:szCs w:val="24"/>
          <w:highlight w:val="green"/>
          <w:u w:val="single"/>
        </w:rPr>
        <w:t xml:space="preserve"> </w:t>
      </w:r>
      <w:r w:rsidRPr="00857A86">
        <w:rPr>
          <w:rFonts w:asciiTheme="minorHAnsi" w:hAnsiTheme="minorHAnsi" w:cstheme="minorHAnsi"/>
          <w:szCs w:val="24"/>
          <w:u w:val="single"/>
        </w:rPr>
        <w:t xml:space="preserve">and in </w:t>
      </w:r>
      <w:r w:rsidRPr="00857A86">
        <w:rPr>
          <w:rStyle w:val="Emphasis"/>
          <w:rFonts w:asciiTheme="minorHAnsi" w:hAnsiTheme="minorHAnsi" w:cstheme="minorHAnsi"/>
          <w:sz w:val="24"/>
          <w:szCs w:val="24"/>
        </w:rPr>
        <w:t>which populations</w:t>
      </w:r>
      <w:r w:rsidRPr="00B23CAA">
        <w:rPr>
          <w:rFonts w:asciiTheme="minorHAnsi" w:hAnsiTheme="minorHAnsi" w:cstheme="minorHAnsi"/>
          <w:sz w:val="14"/>
          <w:szCs w:val="24"/>
        </w:rPr>
        <w:t xml:space="preserve"> (Diez Roux, 2012). Additionally, </w:t>
      </w:r>
      <w:r w:rsidRPr="00B23CAA">
        <w:rPr>
          <w:rFonts w:asciiTheme="minorHAnsi" w:hAnsiTheme="minorHAnsi" w:cstheme="minorHAnsi"/>
          <w:szCs w:val="24"/>
          <w:u w:val="single"/>
        </w:rPr>
        <w:t>theories at the higher levels of the social ecology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are less likely to be </w:t>
      </w:r>
      <w:r w:rsidRPr="00B23CAA">
        <w:rPr>
          <w:rStyle w:val="Emphasis"/>
          <w:rFonts w:asciiTheme="minorHAnsi" w:hAnsiTheme="minorHAnsi" w:cstheme="minorHAnsi"/>
          <w:sz w:val="24"/>
          <w:szCs w:val="24"/>
        </w:rPr>
        <w:t>operationalized</w:t>
      </w:r>
      <w:r w:rsidRPr="00B23CAA">
        <w:rPr>
          <w:rFonts w:asciiTheme="minorHAnsi" w:hAnsiTheme="minorHAnsi" w:cstheme="minorHAnsi"/>
          <w:szCs w:val="24"/>
          <w:u w:val="single"/>
        </w:rPr>
        <w:t xml:space="preserve"> and measured in a manner consistent</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with our quantitative research methods</w:t>
      </w:r>
      <w:r w:rsidRPr="00B23CAA">
        <w:rPr>
          <w:rFonts w:asciiTheme="minorHAnsi" w:hAnsiTheme="minorHAnsi" w:cstheme="minorHAnsi"/>
          <w:sz w:val="14"/>
          <w:szCs w:val="24"/>
        </w:rPr>
        <w:t xml:space="preserve">, </w:t>
      </w:r>
      <w:r w:rsidRPr="00B23CAA">
        <w:rPr>
          <w:rFonts w:asciiTheme="minorHAnsi" w:hAnsiTheme="minorHAnsi" w:cstheme="minorHAnsi"/>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23CAA">
        <w:rPr>
          <w:rFonts w:asciiTheme="minorHAnsi" w:hAnsiTheme="minorHAnsi" w:cstheme="minorHAnsi"/>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B23CAA">
        <w:rPr>
          <w:rFonts w:asciiTheme="minorHAnsi" w:hAnsiTheme="minorHAnsi" w:cstheme="minorHAnsi"/>
          <w:sz w:val="14"/>
          <w:szCs w:val="24"/>
        </w:rPr>
        <w:t>in the area of</w:t>
      </w:r>
      <w:proofErr w:type="gramEnd"/>
      <w:r w:rsidRPr="00B23CAA">
        <w:rPr>
          <w:rFonts w:asciiTheme="minorHAnsi" w:hAnsiTheme="minorHAnsi" w:cstheme="minorHAnsi"/>
          <w:sz w:val="14"/>
          <w:szCs w:val="2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23CAA">
        <w:rPr>
          <w:rFonts w:asciiTheme="minorHAnsi" w:hAnsiTheme="minorHAnsi" w:cstheme="minorHAnsi"/>
          <w:szCs w:val="24"/>
          <w:u w:val="single"/>
        </w:rPr>
        <w:t xml:space="preserve">without theory development of some kind, </w:t>
      </w:r>
      <w:r w:rsidRPr="00B23CAA">
        <w:rPr>
          <w:rFonts w:asciiTheme="minorHAnsi" w:hAnsiTheme="minorHAnsi" w:cstheme="minorHAnsi"/>
          <w:szCs w:val="24"/>
          <w:highlight w:val="green"/>
          <w:u w:val="single"/>
        </w:rPr>
        <w:t xml:space="preserve">qualitative research </w:t>
      </w:r>
      <w:r w:rsidRPr="00B23CAA">
        <w:rPr>
          <w:rStyle w:val="Emphasis"/>
          <w:rFonts w:asciiTheme="minorHAnsi" w:hAnsiTheme="minorHAnsi" w:cstheme="minorHAnsi"/>
          <w:sz w:val="24"/>
          <w:szCs w:val="24"/>
          <w:highlight w:val="green"/>
        </w:rPr>
        <w:t>ends purely in description</w:t>
      </w:r>
      <w:r w:rsidRPr="00B23CAA">
        <w:rPr>
          <w:rFonts w:asciiTheme="minorHAnsi" w:hAnsiTheme="minorHAnsi" w:cstheme="minorHAnsi"/>
          <w:sz w:val="14"/>
          <w:szCs w:val="24"/>
        </w:rPr>
        <w:t>,</w:t>
      </w:r>
    </w:p>
    <w:p w14:paraId="31F6E1F1" w14:textId="178F2513" w:rsidR="00281420" w:rsidRPr="00B23CAA" w:rsidRDefault="00281420" w:rsidP="00281420">
      <w:pPr>
        <w:rPr>
          <w:rFonts w:asciiTheme="minorHAnsi" w:hAnsiTheme="minorHAnsi" w:cstheme="minorHAnsi"/>
          <w:sz w:val="14"/>
          <w:szCs w:val="24"/>
        </w:rPr>
      </w:pP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which does not explain a phenomenon </w:t>
      </w:r>
      <w:r w:rsidRPr="00B23CAA">
        <w:rPr>
          <w:rFonts w:asciiTheme="minorHAnsi" w:hAnsiTheme="minorHAnsi" w:cstheme="minorHAnsi"/>
          <w:szCs w:val="24"/>
          <w:highlight w:val="green"/>
          <w:u w:val="single"/>
        </w:rPr>
        <w:t xml:space="preserve">and neglects to answer </w:t>
      </w:r>
      <w:r w:rsidRPr="00B23CAA">
        <w:rPr>
          <w:rStyle w:val="Emphasis"/>
          <w:rFonts w:asciiTheme="minorHAnsi" w:hAnsiTheme="minorHAnsi" w:cstheme="minorHAnsi"/>
          <w:sz w:val="24"/>
          <w:szCs w:val="24"/>
          <w:highlight w:val="green"/>
        </w:rPr>
        <w:t>“how”</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“why”</w:t>
      </w:r>
      <w:r w:rsidR="003F0E47" w:rsidRPr="00B23CAA">
        <w:rPr>
          <w:rStyle w:val="Emphasis"/>
          <w:rFonts w:asciiTheme="minorHAnsi" w:hAnsiTheme="minorHAnsi" w:cstheme="minorHAnsi"/>
          <w:sz w:val="24"/>
          <w:szCs w:val="24"/>
        </w:rPr>
        <w:t xml:space="preserve"> </w:t>
      </w:r>
      <w:r w:rsidRPr="00B23CAA">
        <w:rPr>
          <w:rFonts w:asciiTheme="minorHAnsi" w:hAnsiTheme="minorHAnsi" w:cstheme="minorHAnsi"/>
          <w:szCs w:val="24"/>
          <w:u w:val="single"/>
        </w:rPr>
        <w:t>questions</w:t>
      </w:r>
      <w:r w:rsidRPr="00B23CAA">
        <w:rPr>
          <w:rFonts w:asciiTheme="minorHAnsi" w:hAnsiTheme="minorHAnsi" w:cstheme="minorHAnsi"/>
          <w:sz w:val="14"/>
          <w:szCs w:val="24"/>
        </w:rPr>
        <w:t xml:space="preserve"> (Hennink et al., 2011). Similarly, Patton (2015) states that “</w:t>
      </w:r>
      <w:r w:rsidRPr="00B23CAA">
        <w:rPr>
          <w:rFonts w:asciiTheme="minorHAnsi" w:hAnsiTheme="minorHAnsi" w:cstheme="minorHAnsi"/>
          <w:szCs w:val="24"/>
          <w:u w:val="single"/>
        </w:rPr>
        <w:t>much qualitative inquiry stops at reporting the explanations of the people studied</w:t>
      </w:r>
      <w:r w:rsidRPr="00B23CAA">
        <w:rPr>
          <w:rFonts w:asciiTheme="minorHAnsi" w:hAnsiTheme="minorHAnsi" w:cstheme="minorHAnsi"/>
          <w:sz w:val="14"/>
          <w:szCs w:val="24"/>
        </w:rPr>
        <w:t xml:space="preserve">” (p. 583) </w:t>
      </w:r>
      <w:r w:rsidRPr="00B23CAA">
        <w:rPr>
          <w:rFonts w:asciiTheme="minorHAnsi" w:hAnsiTheme="minorHAnsi" w:cstheme="minorHAnsi"/>
          <w:szCs w:val="24"/>
          <w:u w:val="single"/>
        </w:rPr>
        <w:t xml:space="preserve">without attempting </w:t>
      </w:r>
      <w:r w:rsidRPr="00B23CAA">
        <w:rPr>
          <w:rStyle w:val="Emphasis"/>
          <w:rFonts w:asciiTheme="minorHAnsi" w:hAnsiTheme="minorHAnsi" w:cstheme="minorHAnsi"/>
          <w:sz w:val="24"/>
          <w:szCs w:val="24"/>
        </w:rPr>
        <w:t>further qualitative causal analysis</w:t>
      </w:r>
      <w:r w:rsidRPr="00B23CAA">
        <w:rPr>
          <w:rFonts w:asciiTheme="minorHAnsi" w:hAnsiTheme="minorHAnsi" w:cstheme="minorHAnsi"/>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23CAA">
        <w:rPr>
          <w:rFonts w:asciiTheme="minorHAnsi" w:hAnsiTheme="minorHAnsi" w:cstheme="minorHAnsi"/>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23CAA">
        <w:rPr>
          <w:rFonts w:asciiTheme="minorHAnsi" w:hAnsiTheme="minorHAnsi" w:cstheme="minorHAnsi"/>
          <w:szCs w:val="24"/>
          <w:u w:val="single"/>
        </w:rPr>
        <w:t xml:space="preserve"> </w:t>
      </w:r>
      <w:r w:rsidRPr="00B23CAA">
        <w:rPr>
          <w:rFonts w:asciiTheme="minorHAnsi" w:hAnsiTheme="minorHAnsi" w:cstheme="minorHAnsi"/>
          <w:sz w:val="14"/>
          <w:szCs w:val="24"/>
        </w:rPr>
        <w:t xml:space="preserve">Moving Forward </w:t>
      </w:r>
      <w:r w:rsidRPr="00B23CAA">
        <w:rPr>
          <w:rFonts w:asciiTheme="minorHAnsi" w:hAnsiTheme="minorHAnsi" w:cstheme="minorHAnsi"/>
          <w:szCs w:val="24"/>
          <w:highlight w:val="green"/>
          <w:u w:val="single"/>
        </w:rPr>
        <w:t xml:space="preserve">To make </w:t>
      </w:r>
      <w:r w:rsidRPr="00B23CAA">
        <w:rPr>
          <w:rStyle w:val="Emphasis"/>
          <w:rFonts w:asciiTheme="minorHAnsi" w:hAnsiTheme="minorHAnsi" w:cstheme="minorHAnsi"/>
          <w:sz w:val="24"/>
          <w:szCs w:val="24"/>
          <w:highlight w:val="green"/>
        </w:rPr>
        <w:t>real progress</w:t>
      </w:r>
      <w:r w:rsidRPr="00B23CAA">
        <w:rPr>
          <w:rFonts w:asciiTheme="minorHAnsi" w:hAnsiTheme="minorHAnsi" w:cstheme="minorHAnsi"/>
          <w:szCs w:val="24"/>
          <w:u w:val="single"/>
        </w:rPr>
        <w:t xml:space="preserve"> </w:t>
      </w:r>
      <w:r w:rsidRPr="00B23CAA">
        <w:rPr>
          <w:rFonts w:asciiTheme="minorHAnsi" w:hAnsiTheme="minorHAnsi" w:cstheme="minorHAnsi"/>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B23CAA">
        <w:rPr>
          <w:rFonts w:asciiTheme="minorHAnsi" w:hAnsiTheme="minorHAnsi" w:cstheme="minorHAnsi"/>
          <w:sz w:val="14"/>
        </w:rPr>
        <w:t>In particular, we</w:t>
      </w:r>
      <w:proofErr w:type="gramEnd"/>
      <w:r w:rsidRPr="00B23CAA">
        <w:rPr>
          <w:rFonts w:asciiTheme="minorHAnsi" w:hAnsiTheme="minorHAnsi" w:cstheme="minorHAnsi"/>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 xml:space="preserve">it will be important that researchers </w:t>
      </w:r>
      <w:r w:rsidRPr="00B23CAA">
        <w:rPr>
          <w:rStyle w:val="Emphasis"/>
          <w:rFonts w:asciiTheme="minorHAnsi" w:hAnsiTheme="minorHAnsi" w:cstheme="minorHAnsi"/>
          <w:sz w:val="24"/>
          <w:szCs w:val="24"/>
          <w:highlight w:val="green"/>
        </w:rPr>
        <w:t>refrain</w:t>
      </w:r>
      <w:r w:rsidRPr="00B23CAA">
        <w:rPr>
          <w:rFonts w:asciiTheme="minorHAnsi" w:hAnsiTheme="minorHAnsi" w:cstheme="minorHAnsi"/>
          <w:szCs w:val="24"/>
          <w:highlight w:val="green"/>
          <w:u w:val="single"/>
        </w:rPr>
        <w:t xml:space="preserve"> from relying only on </w:t>
      </w:r>
      <w:r w:rsidRPr="00B23CAA">
        <w:rPr>
          <w:rStyle w:val="Emphasis"/>
          <w:rFonts w:asciiTheme="minorHAnsi" w:hAnsiTheme="minorHAnsi" w:cstheme="minorHAnsi"/>
          <w:sz w:val="24"/>
          <w:szCs w:val="24"/>
          <w:highlight w:val="green"/>
        </w:rPr>
        <w:t>individual</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 xml:space="preserve">interpersonal </w:t>
      </w:r>
      <w:proofErr w:type="gramStart"/>
      <w:r w:rsidRPr="00B23CAA">
        <w:rPr>
          <w:rStyle w:val="Emphasis"/>
          <w:rFonts w:asciiTheme="minorHAnsi" w:hAnsiTheme="minorHAnsi" w:cstheme="minorHAnsi"/>
          <w:sz w:val="24"/>
          <w:szCs w:val="24"/>
          <w:highlight w:val="green"/>
        </w:rPr>
        <w:t>theories</w:t>
      </w:r>
      <w:r w:rsidRPr="00B23CAA">
        <w:rPr>
          <w:rFonts w:asciiTheme="minorHAnsi" w:hAnsiTheme="minorHAnsi" w:cstheme="minorHAnsi"/>
          <w:sz w:val="14"/>
          <w:szCs w:val="24"/>
        </w:rPr>
        <w:t>, a</w:t>
      </w:r>
      <w:r w:rsidRPr="00B23CAA">
        <w:rPr>
          <w:rFonts w:asciiTheme="minorHAnsi" w:hAnsiTheme="minorHAnsi" w:cstheme="minorHAnsi"/>
          <w:szCs w:val="24"/>
          <w:highlight w:val="green"/>
          <w:u w:val="single"/>
        </w:rPr>
        <w:t>nd</w:t>
      </w:r>
      <w:proofErr w:type="gramEnd"/>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 xml:space="preserve">begin </w:t>
      </w:r>
      <w:r w:rsidRPr="00B23CAA">
        <w:rPr>
          <w:rFonts w:asciiTheme="minorHAnsi" w:hAnsiTheme="minorHAnsi" w:cstheme="minorHAnsi"/>
          <w:szCs w:val="24"/>
          <w:u w:val="single"/>
        </w:rPr>
        <w:t xml:space="preserve">explicitly </w:t>
      </w:r>
      <w:r w:rsidRPr="00B23CAA">
        <w:rPr>
          <w:rFonts w:asciiTheme="minorHAnsi" w:hAnsiTheme="minorHAnsi" w:cstheme="minorHAnsi"/>
          <w:szCs w:val="24"/>
          <w:highlight w:val="green"/>
          <w:u w:val="single"/>
        </w:rPr>
        <w:t xml:space="preserve">incorporating </w:t>
      </w:r>
      <w:r w:rsidRPr="00B23CAA">
        <w:rPr>
          <w:rFonts w:asciiTheme="minorHAnsi" w:hAnsiTheme="minorHAnsi" w:cstheme="minorHAnsi"/>
          <w:szCs w:val="24"/>
          <w:u w:val="single"/>
        </w:rPr>
        <w:t xml:space="preserve">behavior change </w:t>
      </w:r>
      <w:r w:rsidRPr="00B23CAA">
        <w:rPr>
          <w:rFonts w:asciiTheme="minorHAnsi" w:hAnsiTheme="minorHAnsi" w:cstheme="minorHAnsi"/>
          <w:szCs w:val="24"/>
          <w:highlight w:val="green"/>
          <w:u w:val="single"/>
        </w:rPr>
        <w:t xml:space="preserve">theories </w:t>
      </w:r>
      <w:r w:rsidRPr="00B23CAA">
        <w:rPr>
          <w:rFonts w:asciiTheme="minorHAnsi" w:hAnsiTheme="minorHAnsi" w:cstheme="minorHAnsi"/>
          <w:szCs w:val="24"/>
          <w:u w:val="single"/>
        </w:rPr>
        <w:t xml:space="preserve">with theories </w:t>
      </w:r>
      <w:r w:rsidRPr="00B23CAA">
        <w:rPr>
          <w:rFonts w:asciiTheme="minorHAnsi" w:hAnsiTheme="minorHAnsi" w:cstheme="minorHAnsi"/>
          <w:szCs w:val="24"/>
          <w:highlight w:val="green"/>
          <w:u w:val="single"/>
        </w:rPr>
        <w:t>at the</w:t>
      </w:r>
      <w:r w:rsidRPr="00B23CAA">
        <w:rPr>
          <w:rFonts w:asciiTheme="minorHAnsi" w:hAnsiTheme="minorHAnsi" w:cstheme="minorHAnsi"/>
          <w:szCs w:val="24"/>
          <w:u w:val="single"/>
        </w:rPr>
        <w:t xml:space="preserve"> social, organizational, community, and </w:t>
      </w:r>
      <w:r w:rsidRPr="00B23CAA">
        <w:rPr>
          <w:rStyle w:val="Emphasis"/>
          <w:rFonts w:asciiTheme="minorHAnsi" w:hAnsiTheme="minorHAnsi" w:cstheme="minorHAnsi"/>
          <w:sz w:val="24"/>
          <w:szCs w:val="24"/>
          <w:highlight w:val="green"/>
        </w:rPr>
        <w:t>policy</w:t>
      </w:r>
      <w:r w:rsidRPr="00B23CAA">
        <w:rPr>
          <w:rStyle w:val="Emphasis"/>
          <w:rFonts w:asciiTheme="minorHAnsi" w:hAnsiTheme="minorHAnsi" w:cstheme="minorHAnsi"/>
          <w:sz w:val="24"/>
          <w:szCs w:val="24"/>
        </w:rPr>
        <w:t xml:space="preserve"> </w:t>
      </w:r>
      <w:r w:rsidRPr="00B23CAA">
        <w:rPr>
          <w:rStyle w:val="Emphasis"/>
          <w:rFonts w:asciiTheme="minorHAnsi" w:hAnsiTheme="minorHAnsi" w:cstheme="minorHAnsi"/>
          <w:sz w:val="24"/>
          <w:szCs w:val="24"/>
          <w:highlight w:val="green"/>
        </w:rPr>
        <w:t>level</w:t>
      </w:r>
      <w:r w:rsidRPr="00B23CAA">
        <w:rPr>
          <w:rStyle w:val="Emphasis"/>
          <w:rFonts w:asciiTheme="minorHAnsi" w:hAnsiTheme="minorHAnsi" w:cstheme="minorHAnsi"/>
          <w:sz w:val="24"/>
          <w:szCs w:val="24"/>
        </w:rPr>
        <w:t>s</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and consider how factors </w:t>
      </w:r>
      <w:r w:rsidRPr="00B23CAA">
        <w:rPr>
          <w:rStyle w:val="Emphasis"/>
          <w:rFonts w:asciiTheme="minorHAnsi" w:hAnsiTheme="minorHAnsi" w:cstheme="minorHAnsi"/>
          <w:sz w:val="24"/>
          <w:szCs w:val="24"/>
        </w:rPr>
        <w:t>interact synergistically</w:t>
      </w:r>
      <w:r w:rsidRPr="00B23CAA">
        <w:rPr>
          <w:rFonts w:asciiTheme="minorHAnsi" w:hAnsiTheme="minorHAnsi" w:cstheme="minorHAnsi"/>
          <w:szCs w:val="24"/>
          <w:u w:val="single"/>
        </w:rPr>
        <w:t xml:space="preserve"> across levels</w:t>
      </w:r>
      <w:r w:rsidRPr="00B23CAA">
        <w:rPr>
          <w:rFonts w:asciiTheme="minorHAnsi" w:hAnsiTheme="minorHAnsi" w:cstheme="minorHAnsi"/>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23CAA">
        <w:rPr>
          <w:rFonts w:asciiTheme="minorHAnsi" w:hAnsiTheme="minorHAnsi" w:cstheme="minorHAnsi"/>
          <w:szCs w:val="24"/>
          <w:u w:val="single"/>
        </w:rPr>
        <w:t xml:space="preserve">Building theoretical and </w:t>
      </w:r>
      <w:r w:rsidRPr="00B23CAA">
        <w:rPr>
          <w:rStyle w:val="Emphasis"/>
          <w:rFonts w:asciiTheme="minorHAnsi" w:hAnsiTheme="minorHAnsi" w:cstheme="minorHAnsi"/>
          <w:sz w:val="24"/>
          <w:szCs w:val="24"/>
        </w:rPr>
        <w:t>conceptual frameworks</w:t>
      </w:r>
      <w:r w:rsidRPr="00B23CAA">
        <w:rPr>
          <w:rFonts w:asciiTheme="minorHAnsi" w:hAnsiTheme="minorHAnsi" w:cstheme="minorHAnsi"/>
          <w:szCs w:val="24"/>
          <w:u w:val="single"/>
        </w:rPr>
        <w:t xml:space="preserve"> and </w:t>
      </w:r>
      <w:r w:rsidRPr="00B23CAA">
        <w:rPr>
          <w:rStyle w:val="Emphasis"/>
          <w:rFonts w:asciiTheme="minorHAnsi" w:hAnsiTheme="minorHAnsi" w:cstheme="minorHAnsi"/>
          <w:sz w:val="24"/>
          <w:szCs w:val="24"/>
        </w:rPr>
        <w:t>models</w:t>
      </w:r>
      <w:r w:rsidRPr="00B23CAA">
        <w:rPr>
          <w:rFonts w:asciiTheme="minorHAnsi" w:hAnsiTheme="minorHAnsi" w:cstheme="minorHAnsi"/>
          <w:szCs w:val="24"/>
          <w:u w:val="single"/>
        </w:rPr>
        <w:t xml:space="preserve"> that can be applied across multiple levels is </w:t>
      </w:r>
      <w:r w:rsidRPr="00B23CAA">
        <w:rPr>
          <w:rStyle w:val="Emphasis"/>
          <w:rFonts w:asciiTheme="minorHAnsi" w:hAnsiTheme="minorHAnsi" w:cstheme="minorHAnsi"/>
          <w:sz w:val="24"/>
          <w:szCs w:val="24"/>
        </w:rPr>
        <w:t>highly pertinent</w:t>
      </w:r>
      <w:r w:rsidRPr="00B23CAA">
        <w:rPr>
          <w:rFonts w:asciiTheme="minorHAnsi" w:hAnsiTheme="minorHAnsi" w:cstheme="minorHAnsi"/>
          <w:szCs w:val="24"/>
          <w:u w:val="single"/>
        </w:rPr>
        <w:t xml:space="preserve"> to disparities research in </w:t>
      </w:r>
      <w:r w:rsidRPr="00B23CAA">
        <w:rPr>
          <w:rStyle w:val="Emphasis"/>
          <w:rFonts w:asciiTheme="minorHAnsi" w:hAnsiTheme="minorHAnsi" w:cstheme="minorHAnsi"/>
          <w:sz w:val="24"/>
          <w:szCs w:val="24"/>
        </w:rPr>
        <w:t>several ways</w:t>
      </w:r>
      <w:r w:rsidRPr="00B23CAA">
        <w:rPr>
          <w:rFonts w:asciiTheme="minorHAnsi" w:hAnsiTheme="minorHAnsi" w:cstheme="minorHAnsi"/>
          <w:szCs w:val="24"/>
          <w:u w:val="single"/>
        </w:rPr>
        <w:t>.</w:t>
      </w:r>
      <w:r w:rsidRPr="00B23CAA">
        <w:rPr>
          <w:rFonts w:asciiTheme="minorHAnsi" w:hAnsiTheme="minorHAnsi" w:cstheme="minorHAnsi"/>
          <w:sz w:val="14"/>
          <w:szCs w:val="24"/>
        </w:rPr>
        <w:t xml:space="preserve"> First, </w:t>
      </w:r>
      <w:r w:rsidRPr="00B23CAA">
        <w:rPr>
          <w:rFonts w:asciiTheme="minorHAnsi" w:hAnsiTheme="minorHAnsi" w:cstheme="minorHAnsi"/>
          <w:szCs w:val="24"/>
          <w:u w:val="single"/>
        </w:rPr>
        <w:t xml:space="preserve">these theories are </w:t>
      </w:r>
      <w:r w:rsidRPr="00B23CAA">
        <w:rPr>
          <w:rFonts w:asciiTheme="minorHAnsi" w:hAnsiTheme="minorHAnsi" w:cstheme="minorHAnsi"/>
          <w:szCs w:val="24"/>
          <w:highlight w:val="green"/>
          <w:u w:val="single"/>
        </w:rPr>
        <w:t xml:space="preserve">more likely to address the larger societal and social factors that </w:t>
      </w:r>
      <w:r w:rsidRPr="00B23CAA">
        <w:rPr>
          <w:rStyle w:val="Emphasis"/>
          <w:rFonts w:asciiTheme="minorHAnsi" w:hAnsiTheme="minorHAnsi" w:cstheme="minorHAnsi"/>
          <w:sz w:val="24"/>
          <w:szCs w:val="24"/>
          <w:highlight w:val="green"/>
        </w:rPr>
        <w:t>shape disparities</w:t>
      </w:r>
      <w:r w:rsidRPr="00B23CAA">
        <w:rPr>
          <w:rFonts w:asciiTheme="minorHAnsi" w:hAnsiTheme="minorHAnsi" w:cstheme="minorHAnsi"/>
          <w:szCs w:val="24"/>
          <w:u w:val="single"/>
        </w:rPr>
        <w:t xml:space="preserve"> and can help researchers </w:t>
      </w:r>
      <w:r w:rsidRPr="00B23CAA">
        <w:rPr>
          <w:rStyle w:val="Emphasis"/>
          <w:rFonts w:asciiTheme="minorHAnsi" w:hAnsiTheme="minorHAnsi" w:cstheme="minorHAnsi"/>
          <w:sz w:val="24"/>
          <w:szCs w:val="24"/>
        </w:rPr>
        <w:t>identify</w:t>
      </w:r>
      <w:r w:rsidRPr="00B23CAA">
        <w:rPr>
          <w:rFonts w:asciiTheme="minorHAnsi" w:hAnsiTheme="minorHAnsi" w:cstheme="minorHAnsi"/>
          <w:szCs w:val="24"/>
          <w:u w:val="single"/>
        </w:rPr>
        <w:t xml:space="preserve"> which factors matter most across levels</w:t>
      </w:r>
      <w:r w:rsidRPr="00B23CAA">
        <w:rPr>
          <w:rFonts w:asciiTheme="minorHAnsi" w:hAnsiTheme="minorHAnsi" w:cstheme="minorHAnsi"/>
          <w:sz w:val="14"/>
          <w:szCs w:val="24"/>
        </w:rPr>
        <w:t xml:space="preserve"> (e.g., what is most relevant and meaningful for a population</w:t>
      </w:r>
      <w:proofErr w:type="gramStart"/>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and</w:t>
      </w:r>
      <w:proofErr w:type="gramEnd"/>
      <w:r w:rsidRPr="00B23CAA">
        <w:rPr>
          <w:rFonts w:asciiTheme="minorHAnsi" w:hAnsiTheme="minorHAnsi" w:cstheme="minorHAnsi"/>
          <w:szCs w:val="24"/>
          <w:u w:val="single"/>
        </w:rPr>
        <w:t xml:space="preserve"> should therefore be </w:t>
      </w:r>
      <w:r w:rsidRPr="00B23CAA">
        <w:rPr>
          <w:rStyle w:val="Emphasis"/>
          <w:rFonts w:asciiTheme="minorHAnsi" w:hAnsiTheme="minorHAnsi" w:cstheme="minorHAnsi"/>
          <w:sz w:val="24"/>
          <w:szCs w:val="24"/>
          <w:highlight w:val="green"/>
        </w:rPr>
        <w:t>prioritized</w:t>
      </w:r>
      <w:r w:rsidRPr="00B23CAA">
        <w:rPr>
          <w:rFonts w:asciiTheme="minorHAnsi" w:hAnsiTheme="minorHAnsi" w:cstheme="minorHAnsi"/>
          <w:szCs w:val="24"/>
          <w:highlight w:val="green"/>
          <w:u w:val="single"/>
        </w:rPr>
        <w:t xml:space="preserve"> </w:t>
      </w:r>
      <w:r w:rsidRPr="00B23CAA">
        <w:rPr>
          <w:rFonts w:asciiTheme="minorHAnsi" w:hAnsiTheme="minorHAnsi" w:cstheme="minorHAnsi"/>
          <w:szCs w:val="24"/>
          <w:u w:val="single"/>
        </w:rPr>
        <w:t xml:space="preserve">as intervention or </w:t>
      </w:r>
      <w:r w:rsidRPr="00B23CAA">
        <w:rPr>
          <w:rStyle w:val="Emphasis"/>
          <w:rFonts w:asciiTheme="minorHAnsi" w:hAnsiTheme="minorHAnsi" w:cstheme="minorHAnsi"/>
          <w:sz w:val="24"/>
          <w:szCs w:val="24"/>
          <w:highlight w:val="green"/>
        </w:rPr>
        <w:t>policy targets</w:t>
      </w:r>
      <w:r w:rsidRPr="00B23CAA">
        <w:rPr>
          <w:rFonts w:asciiTheme="minorHAnsi" w:hAnsiTheme="minorHAnsi" w:cstheme="minorHAnsi"/>
          <w:sz w:val="14"/>
          <w:szCs w:val="24"/>
        </w:rPr>
        <w:t xml:space="preserve">. </w:t>
      </w:r>
      <w:r w:rsidRPr="00B23CAA">
        <w:rPr>
          <w:rFonts w:asciiTheme="minorHAnsi" w:hAnsiTheme="minorHAnsi" w:cstheme="minorHAnsi"/>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w:t>
      </w:r>
      <w:proofErr w:type="gramStart"/>
      <w:r w:rsidRPr="00B23CAA">
        <w:rPr>
          <w:rFonts w:asciiTheme="minorHAnsi" w:hAnsiTheme="minorHAnsi" w:cstheme="minorHAnsi"/>
          <w:sz w:val="14"/>
        </w:rPr>
        <w:t>In making advances in this area, it</w:t>
      </w:r>
      <w:proofErr w:type="gramEnd"/>
      <w:r w:rsidRPr="00B23CAA">
        <w:rPr>
          <w:rFonts w:asciiTheme="minorHAnsi" w:hAnsiTheme="minorHAnsi" w:cstheme="minorHAnsi"/>
          <w:sz w:val="14"/>
        </w:rPr>
        <w:t xml:space="preserve">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w:t>
      </w:r>
      <w:proofErr w:type="gramStart"/>
      <w:r w:rsidRPr="00B23CAA">
        <w:rPr>
          <w:rFonts w:asciiTheme="minorHAnsi" w:hAnsiTheme="minorHAnsi" w:cstheme="minorHAnsi"/>
          <w:sz w:val="14"/>
        </w:rPr>
        <w:t>the majority of</w:t>
      </w:r>
      <w:proofErr w:type="gramEnd"/>
      <w:r w:rsidRPr="00B23CAA">
        <w:rPr>
          <w:rFonts w:asciiTheme="minorHAnsi" w:hAnsiTheme="minorHAnsi" w:cstheme="minorHAnsi"/>
          <w:sz w:val="14"/>
        </w:rPr>
        <w:t xml:space="preserve"> research, including the rich scholarship featured in this special issue, focuses on the methodological and intervention implications of their research findings.</w:t>
      </w:r>
      <w:r w:rsidRPr="00B23CAA">
        <w:rPr>
          <w:rFonts w:asciiTheme="minorHAnsi" w:hAnsiTheme="minorHAnsi" w:cstheme="minorHAnsi"/>
          <w:sz w:val="14"/>
          <w:szCs w:val="24"/>
        </w:rPr>
        <w:t xml:space="preserve"> However, </w:t>
      </w:r>
      <w:r w:rsidRPr="00B23CAA">
        <w:rPr>
          <w:rFonts w:asciiTheme="minorHAnsi" w:hAnsiTheme="minorHAnsi" w:cstheme="minorHAnsi"/>
          <w:szCs w:val="24"/>
          <w:u w:val="single"/>
        </w:rPr>
        <w:t xml:space="preserve">we also believe that </w:t>
      </w:r>
      <w:r w:rsidRPr="00B23CAA">
        <w:rPr>
          <w:rFonts w:asciiTheme="minorHAnsi" w:hAnsiTheme="minorHAnsi" w:cstheme="minorHAnsi"/>
          <w:szCs w:val="24"/>
          <w:highlight w:val="green"/>
          <w:u w:val="single"/>
        </w:rPr>
        <w:t xml:space="preserve">there are </w:t>
      </w:r>
      <w:r w:rsidRPr="00B23CAA">
        <w:rPr>
          <w:rStyle w:val="Emphasis"/>
          <w:rFonts w:asciiTheme="minorHAnsi" w:hAnsiTheme="minorHAnsi" w:cstheme="minorHAnsi"/>
          <w:sz w:val="24"/>
          <w:szCs w:val="24"/>
          <w:highlight w:val="green"/>
        </w:rPr>
        <w:t>tremendous opportunities</w:t>
      </w:r>
      <w:r w:rsidRPr="00B23CAA">
        <w:rPr>
          <w:rFonts w:asciiTheme="minorHAnsi" w:hAnsiTheme="minorHAnsi" w:cstheme="minorHAnsi"/>
          <w:szCs w:val="24"/>
          <w:highlight w:val="green"/>
          <w:u w:val="single"/>
        </w:rPr>
        <w:t xml:space="preserve"> </w:t>
      </w:r>
      <w:r w:rsidRPr="00B23CAA">
        <w:rPr>
          <w:rFonts w:asciiTheme="minorHAnsi" w:hAnsiTheme="minorHAnsi" w:cstheme="minorHAnsi"/>
          <w:szCs w:val="24"/>
          <w:u w:val="single"/>
        </w:rPr>
        <w:t xml:space="preserve">for qualitative and </w:t>
      </w:r>
      <w:r w:rsidRPr="00B23CAA">
        <w:rPr>
          <w:rFonts w:asciiTheme="minorHAnsi" w:hAnsiTheme="minorHAnsi" w:cstheme="minorHAnsi"/>
          <w:szCs w:val="24"/>
          <w:highlight w:val="green"/>
          <w:u w:val="single"/>
        </w:rPr>
        <w:t xml:space="preserve">health equity scholars to </w:t>
      </w:r>
      <w:r w:rsidRPr="00B23CAA">
        <w:rPr>
          <w:rStyle w:val="Emphasis"/>
          <w:rFonts w:asciiTheme="minorHAnsi" w:hAnsiTheme="minorHAnsi" w:cstheme="minorHAnsi"/>
          <w:sz w:val="24"/>
          <w:szCs w:val="24"/>
          <w:highlight w:val="green"/>
        </w:rPr>
        <w:t>advance research</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practice</w:t>
      </w:r>
      <w:r w:rsidRPr="00B23CAA">
        <w:rPr>
          <w:rFonts w:asciiTheme="minorHAnsi" w:hAnsiTheme="minorHAnsi" w:cstheme="minorHAnsi"/>
          <w:szCs w:val="24"/>
          <w:u w:val="single"/>
        </w:rPr>
        <w:t xml:space="preserve"> in this area through the expansion and application of </w:t>
      </w:r>
      <w:r w:rsidRPr="00B23CAA">
        <w:rPr>
          <w:rStyle w:val="Emphasis"/>
          <w:rFonts w:asciiTheme="minorHAnsi" w:hAnsiTheme="minorHAnsi" w:cstheme="minorHAnsi"/>
          <w:sz w:val="24"/>
          <w:szCs w:val="24"/>
        </w:rPr>
        <w:t>rigorous</w:t>
      </w:r>
      <w:r w:rsidRPr="00B23CAA">
        <w:rPr>
          <w:rFonts w:asciiTheme="minorHAnsi" w:hAnsiTheme="minorHAnsi" w:cstheme="minorHAnsi"/>
          <w:szCs w:val="24"/>
          <w:u w:val="single"/>
        </w:rPr>
        <w:t xml:space="preserve">, </w:t>
      </w:r>
      <w:r w:rsidRPr="00B23CAA">
        <w:rPr>
          <w:rStyle w:val="Emphasis"/>
          <w:rFonts w:asciiTheme="minorHAnsi" w:hAnsiTheme="minorHAnsi" w:cstheme="minorHAnsi"/>
          <w:sz w:val="24"/>
          <w:szCs w:val="24"/>
        </w:rPr>
        <w:t>theoretically informed qualitative research.</w:t>
      </w:r>
      <w:r w:rsidRPr="00B23CAA">
        <w:rPr>
          <w:rFonts w:asciiTheme="minorHAnsi" w:hAnsiTheme="minorHAnsi" w:cstheme="minorHAnsi"/>
          <w:sz w:val="14"/>
          <w:szCs w:val="24"/>
        </w:rPr>
        <w:t xml:space="preserve"> We hope researchers will recognize and seize this challenging, but critically important opportunity.</w:t>
      </w:r>
    </w:p>
    <w:p w14:paraId="546D3DDA" w14:textId="77777777" w:rsidR="00096652" w:rsidRPr="00B23CAA" w:rsidRDefault="00096652" w:rsidP="00281420">
      <w:pPr>
        <w:rPr>
          <w:rFonts w:asciiTheme="minorHAnsi" w:hAnsiTheme="minorHAnsi" w:cstheme="minorHAnsi"/>
          <w:sz w:val="14"/>
          <w:szCs w:val="24"/>
        </w:rPr>
      </w:pPr>
    </w:p>
    <w:p w14:paraId="08020B02" w14:textId="74DF9B63" w:rsidR="007F22B0" w:rsidRPr="00B23CAA" w:rsidRDefault="007F22B0" w:rsidP="007F22B0">
      <w:pPr>
        <w:pStyle w:val="Heading4"/>
        <w:rPr>
          <w:rFonts w:asciiTheme="minorHAnsi" w:eastAsiaTheme="minorHAnsi" w:hAnsiTheme="minorHAnsi" w:cstheme="minorHAnsi"/>
          <w:sz w:val="22"/>
        </w:rPr>
      </w:pPr>
      <w:r w:rsidRPr="00B23CAA">
        <w:rPr>
          <w:rFonts w:asciiTheme="minorHAnsi" w:hAnsiTheme="minorHAnsi" w:cstheme="minorHAnsi"/>
        </w:rPr>
        <w:t xml:space="preserve">3] Psychoanalysis can’t explain state action </w:t>
      </w:r>
    </w:p>
    <w:p w14:paraId="516CEE31" w14:textId="77777777" w:rsidR="007F22B0" w:rsidRPr="00B23CAA" w:rsidRDefault="007F22B0" w:rsidP="007F22B0">
      <w:pPr>
        <w:rPr>
          <w:rFonts w:asciiTheme="minorHAnsi" w:eastAsia="Cambria" w:hAnsiTheme="minorHAnsi" w:cstheme="minorHAnsi"/>
        </w:rPr>
      </w:pPr>
      <w:r w:rsidRPr="00B23CAA">
        <w:rPr>
          <w:rFonts w:asciiTheme="minorHAnsi" w:eastAsia="Cambria" w:hAnsiTheme="minorHAnsi" w:cstheme="minorHAnsi"/>
        </w:rPr>
        <w:t xml:space="preserve">Charlotte </w:t>
      </w:r>
      <w:r w:rsidRPr="00B23CAA">
        <w:rPr>
          <w:rStyle w:val="Style13ptBold"/>
          <w:rFonts w:asciiTheme="minorHAnsi" w:hAnsiTheme="minorHAnsi" w:cstheme="minorHAnsi"/>
        </w:rPr>
        <w:t>Epstein 11</w:t>
      </w:r>
      <w:r w:rsidRPr="00B23CAA">
        <w:rPr>
          <w:rFonts w:asciiTheme="minorHAnsi" w:eastAsia="Cambria" w:hAnsiTheme="minorHAnsi" w:cstheme="minorHAnsi"/>
        </w:rPr>
        <w:t>. The University of Sydney, NSW, Australia. 06/2011. “Who Speaks? Discourse, the Subject and the Study of Identity in International Politics.” European Journal of International Relations, vol. 17, no. 2, pp. 327–350.</w:t>
      </w:r>
    </w:p>
    <w:p w14:paraId="5AFABCEB" w14:textId="77777777" w:rsidR="007F22B0" w:rsidRPr="00B23CAA" w:rsidRDefault="007F22B0" w:rsidP="007F22B0">
      <w:pPr>
        <w:rPr>
          <w:rFonts w:asciiTheme="minorHAnsi" w:eastAsia="Cambria" w:hAnsiTheme="minorHAnsi" w:cstheme="minorHAnsi"/>
          <w:bCs/>
          <w:u w:val="single"/>
        </w:rPr>
      </w:pPr>
      <w:r w:rsidRPr="00B23CAA">
        <w:rPr>
          <w:rFonts w:asciiTheme="minorHAnsi" w:eastAsia="Cambria" w:hAnsiTheme="minorHAnsi" w:cstheme="minorHAnsi"/>
          <w:sz w:val="16"/>
        </w:rPr>
        <w:t xml:space="preserve">One key advantage of the Wendtian move, granted even by his critics (see Flockhart, 2006), is that it simply does away with the level-of-analysis problem altogether. If states really are persons, then we can apply everything we know about people to understand how they behave. The study of individual identity is not only theoretically justified but it is warranted. </w:t>
      </w:r>
      <w:r w:rsidRPr="00B23CAA">
        <w:rPr>
          <w:rFonts w:asciiTheme="minorHAnsi" w:eastAsia="Cambria" w:hAnsiTheme="minorHAnsi" w:cstheme="minorHAnsi"/>
          <w:bCs/>
          <w:u w:val="single"/>
        </w:rPr>
        <w:t xml:space="preserve">This </w:t>
      </w:r>
      <w:r w:rsidRPr="00B23CAA">
        <w:rPr>
          <w:rFonts w:asciiTheme="minorHAnsi" w:eastAsia="Cambria" w:hAnsiTheme="minorHAnsi" w:cstheme="minorHAnsi"/>
          <w:bCs/>
          <w:highlight w:val="green"/>
          <w:u w:val="single"/>
        </w:rPr>
        <w:t>cohesive self</w:t>
      </w:r>
      <w:r w:rsidRPr="00B23CAA">
        <w:rPr>
          <w:rFonts w:asciiTheme="minorHAnsi" w:eastAsia="Cambria" w:hAnsiTheme="minorHAnsi" w:cstheme="minorHAnsi"/>
          <w:bCs/>
          <w:u w:val="single"/>
        </w:rPr>
        <w:t xml:space="preserve"> borrowed </w:t>
      </w:r>
      <w:r w:rsidRPr="00B23CAA">
        <w:rPr>
          <w:rFonts w:asciiTheme="minorHAnsi" w:eastAsia="Cambria" w:hAnsiTheme="minorHAnsi" w:cstheme="minorHAnsi"/>
          <w:bCs/>
          <w:highlight w:val="green"/>
          <w:u w:val="single"/>
        </w:rPr>
        <w:t xml:space="preserve">from </w:t>
      </w:r>
      <w:r w:rsidRPr="00B23CAA">
        <w:rPr>
          <w:rFonts w:asciiTheme="minorHAnsi" w:eastAsia="Cambria" w:hAnsiTheme="minorHAnsi" w:cstheme="minorHAnsi"/>
          <w:b/>
          <w:iCs/>
          <w:highlight w:val="green"/>
          <w:u w:val="single"/>
        </w:rPr>
        <w:t>social psychology</w:t>
      </w:r>
      <w:r w:rsidRPr="00B23CAA">
        <w:rPr>
          <w:rFonts w:asciiTheme="minorHAnsi" w:eastAsia="Cambria" w:hAnsiTheme="minorHAnsi" w:cstheme="minorHAnsi"/>
          <w:sz w:val="16"/>
        </w:rPr>
        <w:t xml:space="preserve"> is what </w:t>
      </w:r>
      <w:r w:rsidRPr="00B23CAA">
        <w:rPr>
          <w:rFonts w:asciiTheme="minorHAnsi" w:eastAsia="Cambria" w:hAnsiTheme="minorHAnsi" w:cstheme="minorHAnsi"/>
          <w:bCs/>
          <w:highlight w:val="green"/>
          <w:u w:val="single"/>
        </w:rPr>
        <w:t>allows</w:t>
      </w:r>
      <w:r w:rsidRPr="00B23CAA">
        <w:rPr>
          <w:rFonts w:asciiTheme="minorHAnsi" w:eastAsia="Cambria" w:hAnsiTheme="minorHAnsi" w:cstheme="minorHAnsi"/>
          <w:bCs/>
          <w:u w:val="single"/>
        </w:rPr>
        <w:t xml:space="preserve"> Wendt </w:t>
      </w:r>
      <w:r w:rsidRPr="00B23CAA">
        <w:rPr>
          <w:rFonts w:asciiTheme="minorHAnsi" w:eastAsia="Cambria" w:hAnsiTheme="minorHAnsi" w:cstheme="minorHAnsi"/>
          <w:bCs/>
          <w:highlight w:val="green"/>
          <w:u w:val="single"/>
        </w:rPr>
        <w:t>to</w:t>
      </w:r>
      <w:r w:rsidRPr="00B23CAA">
        <w:rPr>
          <w:rFonts w:asciiTheme="minorHAnsi" w:eastAsia="Cambria" w:hAnsiTheme="minorHAnsi" w:cstheme="minorHAnsi"/>
          <w:bCs/>
          <w:u w:val="single"/>
        </w:rPr>
        <w:t xml:space="preserve"> bridge the different levels of analysis and </w:t>
      </w:r>
      <w:r w:rsidRPr="00B23CAA">
        <w:rPr>
          <w:rFonts w:asciiTheme="minorHAnsi" w:eastAsia="Cambria" w:hAnsiTheme="minorHAnsi" w:cstheme="minorHAnsi"/>
          <w:bCs/>
          <w:highlight w:val="green"/>
          <w:u w:val="single"/>
        </w:rPr>
        <w:t>travel between</w:t>
      </w:r>
      <w:r w:rsidRPr="00B23CAA">
        <w:rPr>
          <w:rFonts w:asciiTheme="minorHAnsi" w:eastAsia="Cambria" w:hAnsiTheme="minorHAnsi" w:cstheme="minorHAnsi"/>
          <w:bCs/>
          <w:u w:val="single"/>
        </w:rPr>
        <w:t xml:space="preserve"> the self of </w:t>
      </w:r>
      <w:r w:rsidRPr="00B23CAA">
        <w:rPr>
          <w:rFonts w:asciiTheme="minorHAnsi" w:eastAsia="Cambria" w:hAnsiTheme="minorHAnsi" w:cstheme="minorHAnsi"/>
          <w:bCs/>
          <w:highlight w:val="green"/>
          <w:u w:val="single"/>
        </w:rPr>
        <w:t>the individual and</w:t>
      </w:r>
      <w:r w:rsidRPr="00B23CAA">
        <w:rPr>
          <w:rFonts w:asciiTheme="minorHAnsi" w:eastAsia="Cambria" w:hAnsiTheme="minorHAnsi" w:cstheme="minorHAnsi"/>
          <w:bCs/>
          <w:u w:val="single"/>
        </w:rPr>
        <w:t xml:space="preserve"> that of </w:t>
      </w:r>
      <w:r w:rsidRPr="00B23CAA">
        <w:rPr>
          <w:rFonts w:asciiTheme="minorHAnsi" w:eastAsia="Cambria" w:hAnsiTheme="minorHAnsi" w:cstheme="minorHAnsi"/>
          <w:bCs/>
          <w:highlight w:val="green"/>
          <w:u w:val="single"/>
        </w:rPr>
        <w:t>the state</w:t>
      </w:r>
      <w:r w:rsidRPr="00B23CAA">
        <w:rPr>
          <w:rFonts w:asciiTheme="minorHAnsi" w:eastAsia="Cambria" w:hAnsiTheme="minorHAnsi" w:cstheme="minorHAnsi"/>
          <w:bCs/>
          <w:u w:val="single"/>
        </w:rPr>
        <w:t xml:space="preserve">, by way of </w:t>
      </w:r>
      <w:r w:rsidRPr="00B23CAA">
        <w:rPr>
          <w:rFonts w:asciiTheme="minorHAnsi" w:eastAsia="Cambria" w:hAnsiTheme="minorHAnsi" w:cstheme="minorHAnsi"/>
          <w:sz w:val="16"/>
        </w:rPr>
        <w:t>a third term, ‘</w:t>
      </w:r>
      <w:r w:rsidRPr="00B23CAA">
        <w:rPr>
          <w:rFonts w:asciiTheme="minorHAnsi" w:eastAsia="Cambria" w:hAnsiTheme="minorHAnsi" w:cstheme="minorHAnsi"/>
          <w:bCs/>
          <w:u w:val="single"/>
        </w:rPr>
        <w:t>group self’</w:t>
      </w:r>
      <w:r w:rsidRPr="00B23CAA">
        <w:rPr>
          <w:rFonts w:asciiTheme="minorHAnsi" w:eastAsia="Cambria" w:hAnsiTheme="minorHAnsi" w:cstheme="minorHAnsi"/>
          <w:sz w:val="16"/>
        </w:rPr>
        <w:t xml:space="preserve">, which is simply </w:t>
      </w:r>
      <w:r w:rsidRPr="00B23CAA">
        <w:rPr>
          <w:rFonts w:asciiTheme="minorHAnsi" w:eastAsia="Cambria" w:hAnsiTheme="minorHAnsi" w:cstheme="minorHAnsi"/>
          <w:bCs/>
          <w:u w:val="single"/>
        </w:rPr>
        <w:t>an aggregate of individual selves.</w:t>
      </w:r>
      <w:r w:rsidRPr="00B23CAA">
        <w:rPr>
          <w:rFonts w:asciiTheme="minorHAnsi" w:eastAsia="Cambria" w:hAnsiTheme="minorHAnsi" w:cstheme="minorHAnsi"/>
          <w:sz w:val="16"/>
        </w:rPr>
        <w:t xml:space="preserve"> </w:t>
      </w:r>
      <w:proofErr w:type="gramStart"/>
      <w:r w:rsidRPr="00B23CAA">
        <w:rPr>
          <w:rFonts w:asciiTheme="minorHAnsi" w:eastAsia="Cambria" w:hAnsiTheme="minorHAnsi" w:cstheme="minorHAnsi"/>
          <w:sz w:val="16"/>
        </w:rPr>
        <w:t>Thus</w:t>
      </w:r>
      <w:proofErr w:type="gramEnd"/>
      <w:r w:rsidRPr="00B23CAA">
        <w:rPr>
          <w:rFonts w:asciiTheme="minorHAnsi" w:eastAsia="Cambria" w:hAnsiTheme="minorHAnsi" w:cstheme="minorHAnsi"/>
          <w:sz w:val="16"/>
        </w:rPr>
        <w:t xml:space="preserve"> for Wendt (1999: 225) ‘the state is simply a “group Self” capable of </w:t>
      </w:r>
      <w:r w:rsidRPr="00B23CAA">
        <w:rPr>
          <w:rFonts w:asciiTheme="minorHAnsi" w:eastAsia="Cambria" w:hAnsiTheme="minorHAnsi" w:cstheme="minorHAnsi"/>
          <w:bCs/>
          <w:highlight w:val="green"/>
          <w:u w:val="single"/>
        </w:rPr>
        <w:t>group</w:t>
      </w:r>
      <w:r w:rsidRPr="00B23CAA">
        <w:rPr>
          <w:rFonts w:asciiTheme="minorHAnsi" w:eastAsia="Cambria" w:hAnsiTheme="minorHAnsi" w:cstheme="minorHAnsi"/>
          <w:bCs/>
          <w:u w:val="single"/>
        </w:rPr>
        <w:t xml:space="preserve"> level </w:t>
      </w:r>
      <w:r w:rsidRPr="00B23CAA">
        <w:rPr>
          <w:rFonts w:asciiTheme="minorHAnsi" w:eastAsia="Cambria" w:hAnsiTheme="minorHAnsi" w:cstheme="minorHAnsi"/>
          <w:bCs/>
          <w:highlight w:val="green"/>
          <w:u w:val="single"/>
        </w:rPr>
        <w:t>cognition’</w:t>
      </w:r>
      <w:r w:rsidRPr="00B23CAA">
        <w:rPr>
          <w:rFonts w:asciiTheme="minorHAnsi" w:eastAsia="Cambria" w:hAnsiTheme="minorHAnsi" w:cstheme="minorHAnsi"/>
          <w:sz w:val="16"/>
        </w:rPr>
        <w:t xml:space="preserve">. Yet that the individual possesses a self does not logically entail that the state possesses one too. It </w:t>
      </w:r>
      <w:r w:rsidRPr="00B23CAA">
        <w:rPr>
          <w:rFonts w:asciiTheme="minorHAnsi" w:eastAsia="Cambria" w:hAnsiTheme="minorHAnsi" w:cstheme="minorHAnsi"/>
          <w:highlight w:val="green"/>
          <w:u w:val="single"/>
        </w:rPr>
        <w:t>is</w:t>
      </w:r>
      <w:r w:rsidRPr="00B23CAA">
        <w:rPr>
          <w:rFonts w:asciiTheme="minorHAnsi" w:eastAsia="Cambria" w:hAnsiTheme="minorHAnsi" w:cstheme="minorHAnsi"/>
          <w:sz w:val="16"/>
        </w:rPr>
        <w:t xml:space="preserve"> in this leap, from the individual to the state, that IR’s </w:t>
      </w:r>
      <w:r w:rsidRPr="00B23CAA">
        <w:rPr>
          <w:rFonts w:asciiTheme="minorHAnsi" w:eastAsia="Cambria" w:hAnsiTheme="minorHAnsi" w:cstheme="minorHAnsi"/>
          <w:b/>
          <w:iCs/>
          <w:highlight w:val="green"/>
          <w:u w:val="single"/>
        </w:rPr>
        <w:t>fallacy</w:t>
      </w:r>
      <w:r w:rsidRPr="00B23CAA">
        <w:rPr>
          <w:rFonts w:asciiTheme="minorHAnsi" w:eastAsia="Cambria" w:hAnsiTheme="minorHAnsi" w:cstheme="minorHAnsi"/>
          <w:sz w:val="16"/>
        </w:rPr>
        <w:t xml:space="preserve"> of composition </w:t>
      </w:r>
      <w:r w:rsidRPr="00B23CAA">
        <w:rPr>
          <w:rFonts w:asciiTheme="minorHAnsi" w:eastAsia="Cambria" w:hAnsiTheme="minorHAnsi" w:cstheme="minorHAnsi"/>
          <w:bCs/>
          <w:u w:val="single"/>
        </w:rPr>
        <w:t>surfaces</w:t>
      </w:r>
      <w:r w:rsidRPr="00B23CAA">
        <w:rPr>
          <w:rFonts w:asciiTheme="minorHAnsi" w:eastAsia="Cambria" w:hAnsiTheme="minorHAnsi" w:cstheme="minorHAnsi"/>
          <w:sz w:val="16"/>
        </w:rPr>
        <w:t xml:space="preserve"> most clearly. Moving beyond Wendt but maintaining the psychological self as the basis for theorizing the state Wendt’s bold ontological claim is far from having attracted unanimous support (see nota</w:t>
      </w:r>
      <w:r w:rsidRPr="00B23CAA">
        <w:rPr>
          <w:rFonts w:asciiTheme="minorHAnsi" w:eastAsia="Cambria" w:hAnsiTheme="minorHAnsi" w:cstheme="minorHAnsi"/>
          <w:sz w:val="16"/>
        </w:rPr>
        <w:softHyphen/>
        <w:t xml:space="preserve">bly, Flockhart, 2006; Jackson, 2004; Neumann, 2004; Schiff, 2008; Wight, 2004). </w:t>
      </w:r>
      <w:r w:rsidRPr="00B23CAA">
        <w:rPr>
          <w:rFonts w:asciiTheme="minorHAnsi" w:eastAsia="Cambria" w:hAnsiTheme="minorHAnsi" w:cstheme="minorHAnsi"/>
          <w:bCs/>
          <w:u w:val="single"/>
        </w:rPr>
        <w:t>One line of critique of the states-as-persons thesis has taken shape around</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highlight w:val="green"/>
          <w:u w:val="single"/>
        </w:rPr>
        <w:t xml:space="preserve">resort to </w:t>
      </w:r>
      <w:r w:rsidRPr="00B23CAA">
        <w:rPr>
          <w:rFonts w:asciiTheme="minorHAnsi" w:eastAsia="Cambria" w:hAnsiTheme="minorHAnsi" w:cstheme="minorHAnsi"/>
          <w:b/>
          <w:iCs/>
          <w:highlight w:val="green"/>
          <w:u w:val="single"/>
        </w:rPr>
        <w:t>psy</w:t>
      </w:r>
      <w:r w:rsidRPr="00B23CAA">
        <w:rPr>
          <w:rFonts w:asciiTheme="minorHAnsi" w:eastAsia="Cambria" w:hAnsiTheme="minorHAnsi" w:cstheme="minorHAnsi"/>
          <w:b/>
          <w:iCs/>
          <w:highlight w:val="green"/>
          <w:u w:val="single"/>
        </w:rPr>
        <w:softHyphen/>
        <w:t>chological theories</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specifically, around the respective merits of Identity Theory (Wendt) and SIT (Flockhart, 2006; Greenhill, 2008; Mercer, 2005) </w:t>
      </w:r>
      <w:r w:rsidRPr="00B23CAA">
        <w:rPr>
          <w:rFonts w:asciiTheme="minorHAnsi" w:eastAsia="Cambria" w:hAnsiTheme="minorHAnsi" w:cstheme="minorHAnsi"/>
          <w:bCs/>
          <w:highlight w:val="green"/>
          <w:u w:val="single"/>
        </w:rPr>
        <w:t>for</w:t>
      </w:r>
      <w:r w:rsidRPr="00B23CAA">
        <w:rPr>
          <w:rFonts w:asciiTheme="minorHAnsi" w:eastAsia="Cambria" w:hAnsiTheme="minorHAnsi" w:cstheme="minorHAnsi"/>
          <w:bCs/>
          <w:u w:val="single"/>
        </w:rPr>
        <w:t xml:space="preserve"> understanding </w:t>
      </w:r>
      <w:r w:rsidRPr="00B23CAA">
        <w:rPr>
          <w:rFonts w:asciiTheme="minorHAnsi" w:eastAsia="Cambria" w:hAnsiTheme="minorHAnsi" w:cstheme="minorHAnsi"/>
          <w:bCs/>
          <w:highlight w:val="green"/>
          <w:u w:val="single"/>
        </w:rPr>
        <w:t>state behav</w:t>
      </w:r>
      <w:r w:rsidRPr="00B23CAA">
        <w:rPr>
          <w:rFonts w:asciiTheme="minorHAnsi" w:eastAsia="Cambria" w:hAnsiTheme="minorHAnsi" w:cstheme="minorHAnsi"/>
          <w:bCs/>
          <w:highlight w:val="green"/>
          <w:u w:val="single"/>
        </w:rPr>
        <w:softHyphen/>
        <w:t>iour</w:t>
      </w:r>
      <w:r w:rsidRPr="00B23CAA">
        <w:rPr>
          <w:rFonts w:asciiTheme="minorHAnsi" w:eastAsia="Cambria" w:hAnsiTheme="minorHAnsi" w:cstheme="minorHAnsi"/>
          <w:sz w:val="16"/>
        </w:rPr>
        <w:t>.</w:t>
      </w:r>
      <w:r w:rsidRPr="00B23CAA">
        <w:rPr>
          <w:rFonts w:asciiTheme="minorHAnsi" w:eastAsia="Cambria" w:hAnsiTheme="minorHAnsi" w:cstheme="minorHAnsi"/>
          <w:color w:val="000000"/>
          <w:sz w:val="16"/>
        </w:rPr>
        <w:t xml:space="preserve">9 </w:t>
      </w:r>
      <w:r w:rsidRPr="00B23CAA">
        <w:rPr>
          <w:rFonts w:asciiTheme="minorHAnsi" w:eastAsia="Cambria" w:hAnsiTheme="minorHAnsi" w:cstheme="minorHAnsi"/>
          <w:sz w:val="16"/>
        </w:rPr>
        <w:t xml:space="preserve">Importantly for my argument, that the state has a self, and that this self is pre-social, remains unquestioned in this further entrenching of the psychological turn. </w:t>
      </w:r>
      <w:proofErr w:type="gramStart"/>
      <w:r w:rsidRPr="00B23CAA">
        <w:rPr>
          <w:rFonts w:asciiTheme="minorHAnsi" w:eastAsia="Cambria" w:hAnsiTheme="minorHAnsi" w:cstheme="minorHAnsi"/>
          <w:sz w:val="16"/>
        </w:rPr>
        <w:t>Instead</w:t>
      </w:r>
      <w:proofErr w:type="gramEnd"/>
      <w:r w:rsidRPr="00B23CAA">
        <w:rPr>
          <w:rFonts w:asciiTheme="minorHAnsi" w:eastAsia="Cambria" w:hAnsiTheme="minorHAnsi" w:cstheme="minorHAnsi"/>
          <w:sz w:val="16"/>
        </w:rPr>
        <w:t xml:space="preserve"> questions have revolved around how this pre-social self (Wendt’s ‘Ego’) behaves once it encounters the other (Alter): whether, at that point (and not before), it takes on roles prescribed by pre-existing cultures (whether Hobbessian, Lockean or Kantian) or whether instead other, less culturally specific, dynamics rooted in more universally human char</w:t>
      </w:r>
      <w:r w:rsidRPr="00B23CAA">
        <w:rPr>
          <w:rFonts w:asciiTheme="minorHAnsi" w:eastAsia="Cambria" w:hAnsiTheme="minorHAnsi" w:cstheme="minorHAnsi"/>
          <w:sz w:val="16"/>
        </w:rPr>
        <w:softHyphen/>
        <w:t xml:space="preserve">acteristics better explain state interactions. SIT </w:t>
      </w:r>
      <w:proofErr w:type="gramStart"/>
      <w:r w:rsidRPr="00B23CAA">
        <w:rPr>
          <w:rFonts w:asciiTheme="minorHAnsi" w:eastAsia="Cambria" w:hAnsiTheme="minorHAnsi" w:cstheme="minorHAnsi"/>
          <w:sz w:val="16"/>
        </w:rPr>
        <w:t>in particular emphasizes</w:t>
      </w:r>
      <w:proofErr w:type="gramEnd"/>
      <w:r w:rsidRPr="00B23CAA">
        <w:rPr>
          <w:rFonts w:asciiTheme="minorHAnsi" w:eastAsia="Cambria" w:hAnsiTheme="minorHAnsi" w:cstheme="minorHAnsi"/>
          <w:sz w:val="16"/>
        </w:rPr>
        <w:t xml:space="preserve"> the individual’s basic need to belong, and it highlights the dynamics of in-/out-group categorizations as a key determinant of behaviour (Billig, 2004). SIT seems to have attracted increasing interest from IR scholars, interestingly, for both critiquing (Greenhill, 2008; Mercer, 1995) and rescuing constructivism (Flockhart, 2006). </w:t>
      </w:r>
      <w:r w:rsidRPr="00B23CAA">
        <w:rPr>
          <w:rFonts w:asciiTheme="minorHAnsi" w:eastAsia="Cambria" w:hAnsiTheme="minorHAnsi" w:cstheme="minorHAnsi"/>
          <w:color w:val="000000"/>
          <w:sz w:val="16"/>
        </w:rPr>
        <w:t>For Trine Flockart (2006: 89–91), SIT can provide constructivism with a different basis for developing a theory of agency that steers clear of the states-as-persons thesis while filling an important gap in the socialization literature, which has tended to focus on norms rather than the actors adopting them. She shows that a state’s adherence to a new norm is best understood as the act of joining a group that shares a set of norms and val</w:t>
      </w:r>
      <w:r w:rsidRPr="00B23CAA">
        <w:rPr>
          <w:rFonts w:asciiTheme="minorHAnsi" w:eastAsia="Cambria" w:hAnsiTheme="minorHAnsi" w:cstheme="minorHAnsi"/>
          <w:color w:val="000000"/>
          <w:sz w:val="16"/>
        </w:rPr>
        <w:softHyphen/>
        <w:t xml:space="preserve">ues, for </w:t>
      </w:r>
      <w:proofErr w:type="gramStart"/>
      <w:r w:rsidRPr="00B23CAA">
        <w:rPr>
          <w:rFonts w:asciiTheme="minorHAnsi" w:eastAsia="Cambria" w:hAnsiTheme="minorHAnsi" w:cstheme="minorHAnsi"/>
          <w:color w:val="000000"/>
          <w:sz w:val="16"/>
        </w:rPr>
        <w:t>example</w:t>
      </w:r>
      <w:proofErr w:type="gramEnd"/>
      <w:r w:rsidRPr="00B23CAA">
        <w:rPr>
          <w:rFonts w:asciiTheme="minorHAnsi" w:eastAsia="Cambria" w:hAnsiTheme="minorHAnsi" w:cstheme="minorHAnsi"/>
          <w:color w:val="000000"/>
          <w:sz w:val="16"/>
        </w:rPr>
        <w:t xml:space="preserve"> the North Atlantic Treaty Organization (NATO). What SIT draws out are the benefits that accrue to the actor from belonging to a group, namely increased </w:t>
      </w:r>
      <w:proofErr w:type="gramStart"/>
      <w:r w:rsidRPr="00B23CAA">
        <w:rPr>
          <w:rFonts w:asciiTheme="minorHAnsi" w:eastAsia="Cambria" w:hAnsiTheme="minorHAnsi" w:cstheme="minorHAnsi"/>
          <w:color w:val="000000"/>
          <w:sz w:val="16"/>
        </w:rPr>
        <w:t>self-esteem</w:t>
      </w:r>
      <w:proofErr w:type="gramEnd"/>
      <w:r w:rsidRPr="00B23CAA">
        <w:rPr>
          <w:rFonts w:asciiTheme="minorHAnsi" w:eastAsia="Cambria" w:hAnsiTheme="minorHAnsi" w:cstheme="minorHAnsi"/>
          <w:color w:val="000000"/>
          <w:sz w:val="16"/>
        </w:rPr>
        <w:t xml:space="preserve"> and a clear cognitive map for categorizing other states as ‘in-’ or ‘out-group’ members and, from there, for orientating states’ self–other relationships. </w:t>
      </w:r>
      <w:r w:rsidRPr="00B23CAA">
        <w:rPr>
          <w:rFonts w:asciiTheme="minorHAnsi" w:eastAsia="Cambria" w:hAnsiTheme="minorHAnsi" w:cstheme="minorHAnsi"/>
          <w:sz w:val="16"/>
        </w:rPr>
        <w:t>Whilst coming at it from a stance explicitly critical of constructivism, for Jonathan Mercer (2005: 1995) the use of psychology remains key to correcting the systematic evacuation of the role of emotion and other ‘non-rational’ phenomena in rational choice and behaviourist analyses, which has significantly impaired the understanding of inter</w:t>
      </w:r>
      <w:r w:rsidRPr="00B23CAA">
        <w:rPr>
          <w:rFonts w:asciiTheme="minorHAnsi" w:eastAsia="Cambria" w:hAnsiTheme="minorHAnsi" w:cstheme="minorHAnsi"/>
          <w:sz w:val="16"/>
        </w:rPr>
        <w:softHyphen/>
        <w:t>national politics. SIT serves to draw out the emotional component of some of the key drivers of international politics, such as trust, reputation and even choice (Mercer, 2005: 90–95; see also Mercer, 1995). Brian Greenhill (2008) for his part uses SIT amongst a broader array of psychological theories to analyse the phenomenon of self–other recog</w:t>
      </w:r>
      <w:r w:rsidRPr="00B23CAA">
        <w:rPr>
          <w:rFonts w:asciiTheme="minorHAnsi" w:eastAsia="Cambria" w:hAnsiTheme="minorHAnsi" w:cstheme="minorHAnsi"/>
          <w:sz w:val="16"/>
        </w:rPr>
        <w:softHyphen/>
        <w:t xml:space="preserve">nition and, from there, to take issue with the late Wendtian assumption that mutual recognition can provide an adequate basis for the formation of a collective identity amongst states. </w:t>
      </w:r>
      <w:r w:rsidRPr="00B23CAA">
        <w:rPr>
          <w:rFonts w:asciiTheme="minorHAnsi" w:eastAsia="Cambria" w:hAnsiTheme="minorHAnsi" w:cstheme="minorHAnsi"/>
          <w:bCs/>
          <w:u w:val="single"/>
        </w:rPr>
        <w:t xml:space="preserve">The main problem with this psychological turn </w:t>
      </w:r>
      <w:r w:rsidRPr="00B23CAA">
        <w:rPr>
          <w:rFonts w:asciiTheme="minorHAnsi" w:eastAsia="Cambria" w:hAnsiTheme="minorHAnsi" w:cstheme="minorHAnsi"/>
          <w:bCs/>
          <w:highlight w:val="green"/>
          <w:u w:val="single"/>
        </w:rPr>
        <w:t>is</w:t>
      </w:r>
      <w:r w:rsidRPr="00B23CAA">
        <w:rPr>
          <w:rFonts w:asciiTheme="minorHAnsi" w:eastAsia="Cambria" w:hAnsiTheme="minorHAnsi" w:cstheme="minorHAnsi"/>
          <w:bCs/>
          <w:u w:val="single"/>
        </w:rPr>
        <w:t xml:space="preserve"> the</w:t>
      </w:r>
      <w:r w:rsidRPr="00B23CAA">
        <w:rPr>
          <w:rFonts w:asciiTheme="minorHAnsi" w:eastAsia="Cambria" w:hAnsiTheme="minorHAnsi" w:cstheme="minorHAnsi"/>
          <w:sz w:val="16"/>
        </w:rPr>
        <w:t xml:space="preserve"> very utilitarian, almost </w:t>
      </w:r>
      <w:r w:rsidRPr="00B23CAA">
        <w:rPr>
          <w:rFonts w:asciiTheme="minorHAnsi" w:eastAsia="Cambria" w:hAnsiTheme="minorHAnsi" w:cstheme="minorHAnsi"/>
          <w:b/>
          <w:iCs/>
          <w:highlight w:val="green"/>
          <w:u w:val="single"/>
        </w:rPr>
        <w:t>mecha</w:t>
      </w:r>
      <w:r w:rsidRPr="00B23CAA">
        <w:rPr>
          <w:rFonts w:asciiTheme="minorHAnsi" w:eastAsia="Cambria" w:hAnsiTheme="minorHAnsi" w:cstheme="minorHAnsi"/>
          <w:b/>
          <w:iCs/>
          <w:highlight w:val="green"/>
          <w:u w:val="single"/>
        </w:rPr>
        <w:softHyphen/>
        <w:t>nistic</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approach to non-rational phenomena</w:t>
      </w:r>
      <w:r w:rsidRPr="00B23CAA">
        <w:rPr>
          <w:rFonts w:asciiTheme="minorHAnsi" w:eastAsia="Cambria" w:hAnsiTheme="minorHAnsi" w:cstheme="minorHAnsi"/>
          <w:sz w:val="16"/>
        </w:rPr>
        <w:t xml:space="preserve"> it proposes, which tends to evacuate the role of meaning. In other words, </w:t>
      </w:r>
      <w:r w:rsidRPr="00B23CAA">
        <w:rPr>
          <w:rFonts w:asciiTheme="minorHAnsi" w:eastAsia="Cambria" w:hAnsiTheme="minorHAnsi" w:cstheme="minorHAnsi"/>
          <w:bCs/>
          <w:u w:val="single"/>
        </w:rPr>
        <w:t>it</w:t>
      </w:r>
      <w:r w:rsidRPr="00B23CAA">
        <w:rPr>
          <w:rFonts w:asciiTheme="minorHAnsi" w:eastAsia="Cambria" w:hAnsiTheme="minorHAnsi" w:cstheme="minorHAnsi"/>
          <w:sz w:val="16"/>
        </w:rPr>
        <w:t xml:space="preserve"> further </w:t>
      </w:r>
      <w:r w:rsidRPr="00B23CAA">
        <w:rPr>
          <w:rFonts w:asciiTheme="minorHAnsi" w:eastAsia="Cambria" w:hAnsiTheme="minorHAnsi" w:cstheme="minorHAnsi"/>
          <w:bCs/>
          <w:highlight w:val="green"/>
          <w:u w:val="single"/>
        </w:rPr>
        <w:t xml:space="preserve">shores up the </w:t>
      </w:r>
      <w:r w:rsidRPr="00B23CAA">
        <w:rPr>
          <w:rFonts w:asciiTheme="minorHAnsi" w:eastAsia="Cambria" w:hAnsiTheme="minorHAnsi" w:cstheme="minorHAnsi"/>
          <w:b/>
          <w:iCs/>
          <w:highlight w:val="green"/>
          <w:u w:val="single"/>
        </w:rPr>
        <w:t>pre-social</w:t>
      </w:r>
      <w:r w:rsidRPr="00B23CAA">
        <w:rPr>
          <w:rFonts w:asciiTheme="minorHAnsi" w:eastAsia="Cambria" w:hAnsiTheme="minorHAnsi" w:cstheme="minorHAnsi"/>
          <w:bCs/>
          <w:u w:val="single"/>
        </w:rPr>
        <w:t xml:space="preserve"> dimension of the concept of </w:t>
      </w:r>
      <w:r w:rsidRPr="00B23CAA">
        <w:rPr>
          <w:rFonts w:asciiTheme="minorHAnsi" w:eastAsia="Cambria" w:hAnsiTheme="minorHAnsi" w:cstheme="minorHAnsi"/>
          <w:b/>
          <w:iCs/>
          <w:highlight w:val="green"/>
          <w:u w:val="single"/>
        </w:rPr>
        <w:t>self</w:t>
      </w:r>
      <w:r w:rsidRPr="00B23CAA">
        <w:rPr>
          <w:rFonts w:asciiTheme="minorHAnsi" w:eastAsia="Cambria" w:hAnsiTheme="minorHAnsi" w:cstheme="minorHAnsi"/>
          <w:sz w:val="16"/>
        </w:rPr>
        <w:t xml:space="preserve"> that is at issue here. Indeed norms (Flockhart, 2006), emotions (Mercer, 2005) and recognition (Greenhill, 2008) are hardly appraised as symbolic phenomena. In fact, in the dynamics of in- versus out-group categorization emphasized by SIT, language counts for very little. Significantly, in the design of the original experiments upon which this approach was founded (Tajfel, 1978), whether two group members communicate at all, let alone share the same language, is non-pertinent. It is enough that two individuals should know (say because they have been told so in their respec</w:t>
      </w:r>
      <w:r w:rsidRPr="00B23CAA">
        <w:rPr>
          <w:rFonts w:asciiTheme="minorHAnsi" w:eastAsia="Cambria" w:hAnsiTheme="minorHAnsi" w:cstheme="minorHAnsi"/>
          <w:sz w:val="16"/>
        </w:rPr>
        <w:softHyphen/>
        <w:t xml:space="preserve">tive languages for the purposes of the experiment) that they belong to the same group for them to favour one another over a third individual. </w:t>
      </w:r>
      <w:r w:rsidRPr="00B23CAA">
        <w:rPr>
          <w:rFonts w:asciiTheme="minorHAnsi" w:eastAsia="Cambria" w:hAnsiTheme="minorHAnsi" w:cstheme="minorHAnsi"/>
          <w:bCs/>
          <w:u w:val="single"/>
        </w:rPr>
        <w:t>The primary determinant of individual behaviour</w:t>
      </w:r>
      <w:r w:rsidRPr="00B23CAA">
        <w:rPr>
          <w:rFonts w:asciiTheme="minorHAnsi" w:eastAsia="Cambria" w:hAnsiTheme="minorHAnsi" w:cstheme="minorHAnsi"/>
          <w:sz w:val="16"/>
        </w:rPr>
        <w:t xml:space="preserve"> thus emphasized </w:t>
      </w:r>
      <w:r w:rsidRPr="00B23CAA">
        <w:rPr>
          <w:rFonts w:asciiTheme="minorHAnsi" w:eastAsia="Cambria" w:hAnsiTheme="minorHAnsi" w:cstheme="minorHAnsi"/>
          <w:bCs/>
          <w:u w:val="single"/>
        </w:rPr>
        <w:t>is a pre-verbal, primordial desire</w:t>
      </w:r>
      <w:r w:rsidRPr="00B23CAA">
        <w:rPr>
          <w:rFonts w:asciiTheme="minorHAnsi" w:eastAsia="Cambria" w:hAnsiTheme="minorHAnsi" w:cstheme="minorHAnsi"/>
          <w:sz w:val="16"/>
        </w:rPr>
        <w:t xml:space="preserve"> to belong, which seems closer to pack animal behaviour than to anything distinctly human. </w:t>
      </w:r>
      <w:r w:rsidRPr="00B23CAA">
        <w:rPr>
          <w:rFonts w:asciiTheme="minorHAnsi" w:eastAsia="Cambria" w:hAnsiTheme="minorHAnsi" w:cstheme="minorHAnsi"/>
          <w:bCs/>
          <w:u w:val="single"/>
        </w:rPr>
        <w:t>What the group stands for, what specific set of meanings and values binds it together, is unimportant. What matters primarily is that the group is valued positively</w:t>
      </w:r>
      <w:r w:rsidRPr="00B23CAA">
        <w:rPr>
          <w:rFonts w:asciiTheme="minorHAnsi" w:eastAsia="Cambria" w:hAnsiTheme="minorHAnsi" w:cstheme="minorHAnsi"/>
          <w:sz w:val="16"/>
        </w:rPr>
        <w:t>, since posi</w:t>
      </w:r>
      <w:r w:rsidRPr="00B23CAA">
        <w:rPr>
          <w:rFonts w:asciiTheme="minorHAnsi" w:eastAsia="Cambria" w:hAnsiTheme="minorHAnsi" w:cstheme="minorHAnsi"/>
          <w:sz w:val="16"/>
        </w:rPr>
        <w:softHyphen/>
        <w:t>tive valuation is what returns accrued self-esteem to the individual. In IR Jonathan Mercer’s (2005) account of the relationship between identity, emotion and behaviour reads more like a series of buttons mechanically pushed in a sequence of the sort: posi</w:t>
      </w:r>
      <w:r w:rsidRPr="00B23CAA">
        <w:rPr>
          <w:rFonts w:asciiTheme="minorHAnsi" w:eastAsia="Cambria" w:hAnsiTheme="minorHAnsi" w:cstheme="minorHAnsi"/>
          <w:sz w:val="16"/>
        </w:rPr>
        <w:softHyphen/>
        <w:t xml:space="preserve">tive identification produces emotion (such as trust), which in turn generates specific patterns of in-/out-group discrimination. </w:t>
      </w:r>
      <w:r w:rsidRPr="00B23CAA">
        <w:rPr>
          <w:rFonts w:asciiTheme="minorHAnsi" w:eastAsia="Cambria" w:hAnsiTheme="minorHAnsi" w:cstheme="minorHAnsi"/>
          <w:color w:val="000000"/>
          <w:sz w:val="16"/>
        </w:rPr>
        <w:t>Similarly, Trine Flockhart (2006: 96) approaches the socializee’s ‘desire to belong’ in terms of the psychological (and ultimately social) benefits and the feel-good factor that accrues from increased self-esteem. At the far opposite of Lacan, the concept of desire here is reduced to a Benthamite type of pleasure- or utility-maximization where mean</w:t>
      </w:r>
      <w:r w:rsidRPr="00B23CAA">
        <w:rPr>
          <w:rFonts w:asciiTheme="minorHAnsi" w:eastAsia="Cambria" w:hAnsiTheme="minorHAnsi" w:cstheme="minorHAnsi"/>
          <w:color w:val="000000"/>
          <w:sz w:val="16"/>
        </w:rPr>
        <w:softHyphen/>
        <w:t>ing is nowhere to be seen. More telling still is the need to downplay the role of the Other in justifying her initial resort to SIT. For Flockhart (2006: 94), in a post-Cold War con</w:t>
      </w:r>
      <w:r w:rsidRPr="00B23CAA">
        <w:rPr>
          <w:rFonts w:asciiTheme="minorHAnsi" w:eastAsia="Cambria" w:hAnsiTheme="minorHAnsi" w:cstheme="minorHAnsi"/>
          <w:color w:val="000000"/>
          <w:sz w:val="16"/>
        </w:rPr>
        <w:softHyphen/>
        <w:t xml:space="preserve">text, ‘identities cannot be constructed purely in relation to the “Other”’. Perhaps </w:t>
      </w:r>
      <w:proofErr w:type="gramStart"/>
      <w:r w:rsidRPr="00B23CAA">
        <w:rPr>
          <w:rFonts w:asciiTheme="minorHAnsi" w:eastAsia="Cambria" w:hAnsiTheme="minorHAnsi" w:cstheme="minorHAnsi"/>
          <w:color w:val="000000"/>
          <w:sz w:val="16"/>
        </w:rPr>
        <w:t>so;</w:t>
      </w:r>
      <w:proofErr w:type="gramEnd"/>
      <w:r w:rsidRPr="00B23CAA">
        <w:rPr>
          <w:rFonts w:asciiTheme="minorHAnsi" w:eastAsia="Cambria" w:hAnsiTheme="minorHAnsi" w:cstheme="minorHAnsi"/>
          <w:color w:val="000000"/>
          <w:sz w:val="16"/>
        </w:rPr>
        <w:t xml:space="preserve"> but not if what ‘the other’ refers to is the generic, dynamic scheme undergirding the very concept of identity. At issue here is the confusion between the reference to a specific other, for which Lacan coined the concept of </w:t>
      </w:r>
      <w:r w:rsidRPr="00B23CAA">
        <w:rPr>
          <w:rFonts w:asciiTheme="minorHAnsi" w:eastAsia="Cambria" w:hAnsiTheme="minorHAnsi" w:cstheme="minorHAnsi"/>
          <w:i/>
          <w:iCs/>
          <w:color w:val="000000"/>
          <w:sz w:val="16"/>
        </w:rPr>
        <w:t>le petit autre</w:t>
      </w:r>
      <w:r w:rsidRPr="00B23CAA">
        <w:rPr>
          <w:rFonts w:asciiTheme="minorHAnsi" w:eastAsia="Cambria" w:hAnsiTheme="minorHAnsi" w:cstheme="minorHAnsi"/>
          <w:color w:val="000000"/>
          <w:sz w:val="16"/>
        </w:rPr>
        <w:t xml:space="preserve">, and the reference to </w:t>
      </w:r>
      <w:r w:rsidRPr="00B23CAA">
        <w:rPr>
          <w:rFonts w:asciiTheme="minorHAnsi" w:eastAsia="Cambria" w:hAnsiTheme="minorHAnsi" w:cstheme="minorHAnsi"/>
          <w:i/>
          <w:iCs/>
          <w:color w:val="000000"/>
          <w:sz w:val="16"/>
        </w:rPr>
        <w:t>l’Autre</w:t>
      </w:r>
      <w:r w:rsidRPr="00B23CAA">
        <w:rPr>
          <w:rFonts w:asciiTheme="minorHAnsi" w:eastAsia="Cambria" w:hAnsiTheme="minorHAnsi" w:cstheme="minorHAnsi"/>
          <w:color w:val="000000"/>
          <w:sz w:val="16"/>
        </w:rPr>
        <w:t xml:space="preserve">, or Other, which is that symbolic instance that is essential to the making of </w:t>
      </w:r>
      <w:r w:rsidRPr="00B23CAA">
        <w:rPr>
          <w:rFonts w:asciiTheme="minorHAnsi" w:eastAsia="Cambria" w:hAnsiTheme="minorHAnsi" w:cstheme="minorHAnsi"/>
          <w:i/>
          <w:iCs/>
          <w:color w:val="000000"/>
          <w:sz w:val="16"/>
        </w:rPr>
        <w:t xml:space="preserve">all </w:t>
      </w:r>
      <w:r w:rsidRPr="00B23CAA">
        <w:rPr>
          <w:rFonts w:asciiTheme="minorHAnsi" w:eastAsia="Cambria" w:hAnsiTheme="minorHAnsi" w:cstheme="minorHAnsi"/>
          <w:color w:val="000000"/>
          <w:sz w:val="16"/>
        </w:rPr>
        <w:t xml:space="preserve">selves. As such it is not clear what meaning Flockhart’s (2006: 94) capitalization of the ‘Other’ </w:t>
      </w:r>
      <w:proofErr w:type="gramStart"/>
      <w:r w:rsidRPr="00B23CAA">
        <w:rPr>
          <w:rFonts w:asciiTheme="minorHAnsi" w:eastAsia="Cambria" w:hAnsiTheme="minorHAnsi" w:cstheme="minorHAnsi"/>
          <w:color w:val="000000"/>
          <w:sz w:val="16"/>
        </w:rPr>
        <w:t>actually holds</w:t>
      </w:r>
      <w:proofErr w:type="gramEnd"/>
      <w:r w:rsidRPr="00B23CAA">
        <w:rPr>
          <w:rFonts w:asciiTheme="minorHAnsi" w:eastAsia="Cambria" w:hAnsiTheme="minorHAnsi" w:cstheme="minorHAnsi"/>
          <w:color w:val="000000"/>
          <w:sz w:val="16"/>
        </w:rPr>
        <w:t xml:space="preserve">. </w:t>
      </w:r>
      <w:r w:rsidRPr="00B23CAA">
        <w:rPr>
          <w:rFonts w:asciiTheme="minorHAnsi" w:eastAsia="Cambria" w:hAnsiTheme="minorHAnsi" w:cstheme="minorHAnsi"/>
          <w:sz w:val="16"/>
        </w:rPr>
        <w:t xml:space="preserve">The individual self as a proxy for the state’s self Another way in which </w:t>
      </w:r>
      <w:r w:rsidRPr="00B23CAA">
        <w:rPr>
          <w:rFonts w:asciiTheme="minorHAnsi" w:eastAsia="Cambria" w:hAnsiTheme="minorHAnsi" w:cstheme="minorHAnsi"/>
          <w:bCs/>
          <w:u w:val="single"/>
        </w:rPr>
        <w:t>the concept of self has been</w:t>
      </w:r>
      <w:r w:rsidRPr="00B23CAA">
        <w:rPr>
          <w:rFonts w:asciiTheme="minorHAnsi" w:eastAsia="Cambria" w:hAnsiTheme="minorHAnsi" w:cstheme="minorHAnsi"/>
          <w:sz w:val="16"/>
        </w:rPr>
        <w:t xml:space="preserve"> centrally involved in </w:t>
      </w:r>
      <w:r w:rsidRPr="00B23CAA">
        <w:rPr>
          <w:rFonts w:asciiTheme="minorHAnsi" w:eastAsia="Cambria" w:hAnsiTheme="minorHAnsi" w:cstheme="minorHAnsi"/>
          <w:bCs/>
          <w:u w:val="single"/>
        </w:rPr>
        <w:t>circumventing the level-of-analysis problem</w:t>
      </w:r>
      <w:r w:rsidRPr="00B23CAA">
        <w:rPr>
          <w:rFonts w:asciiTheme="minorHAnsi" w:eastAsia="Cambria" w:hAnsiTheme="minorHAnsi" w:cstheme="minorHAnsi"/>
          <w:sz w:val="16"/>
        </w:rPr>
        <w:t xml:space="preserve"> in IR has been to treat the self of the individual as a proxy for the self of the state. The literature on norms </w:t>
      </w:r>
      <w:proofErr w:type="gramStart"/>
      <w:r w:rsidRPr="00B23CAA">
        <w:rPr>
          <w:rFonts w:asciiTheme="minorHAnsi" w:eastAsia="Cambria" w:hAnsiTheme="minorHAnsi" w:cstheme="minorHAnsi"/>
          <w:sz w:val="16"/>
        </w:rPr>
        <w:t>in particular has</w:t>
      </w:r>
      <w:proofErr w:type="gramEnd"/>
      <w:r w:rsidRPr="00B23CAA">
        <w:rPr>
          <w:rFonts w:asciiTheme="minorHAnsi" w:eastAsia="Cambria" w:hAnsiTheme="minorHAnsi" w:cstheme="minorHAnsi"/>
          <w:sz w:val="16"/>
        </w:rPr>
        <w:t xml:space="preserve"> highlighted the role of individuals in orchestrating norm shifts, in both the positions of socializer (norm entre</w:t>
      </w:r>
      <w:r w:rsidRPr="00B23CAA">
        <w:rPr>
          <w:rFonts w:asciiTheme="minorHAnsi" w:eastAsia="Cambria" w:hAnsiTheme="minorHAnsi" w:cstheme="minorHAnsi"/>
          <w:sz w:val="16"/>
        </w:rPr>
        <w:softHyphen/>
        <w:t>preneurs) and socializee. It has shown for example how some state leaders are more sus</w:t>
      </w:r>
      <w:r w:rsidRPr="00B23CAA">
        <w:rPr>
          <w:rFonts w:asciiTheme="minorHAnsi" w:eastAsia="Cambria" w:hAnsiTheme="minorHAnsi" w:cstheme="minorHAnsi"/>
          <w:sz w:val="16"/>
        </w:rPr>
        <w:softHyphen/>
        <w:t xml:space="preserve">ceptible than others to concerns about reputation and legitimacy and thus more amenable to being convinced of the need to adopt a new norm, of human rights or democratization, for example (Finnemore and Sikkink, 1998; Keck and Sikkink, 1998; Risse, 2001). It is these specific </w:t>
      </w:r>
      <w:r w:rsidRPr="00B23CAA">
        <w:rPr>
          <w:rFonts w:asciiTheme="minorHAnsi" w:eastAsia="Cambria" w:hAnsiTheme="minorHAnsi" w:cstheme="minorHAnsi"/>
          <w:bCs/>
          <w:u w:val="single"/>
        </w:rPr>
        <w:t>psychological qualities</w:t>
      </w:r>
      <w:r w:rsidRPr="00B23CAA">
        <w:rPr>
          <w:rFonts w:asciiTheme="minorHAnsi" w:eastAsia="Cambria" w:hAnsiTheme="minorHAnsi" w:cstheme="minorHAnsi"/>
          <w:sz w:val="16"/>
        </w:rPr>
        <w:t xml:space="preserve"> pertaining to their selves (for example, those of Gorbachev; Risse, 2001) that ultimately </w:t>
      </w:r>
      <w:r w:rsidRPr="00B23CAA">
        <w:rPr>
          <w:rFonts w:asciiTheme="minorHAnsi" w:eastAsia="Cambria" w:hAnsiTheme="minorHAnsi" w:cstheme="minorHAnsi"/>
          <w:bCs/>
          <w:u w:val="single"/>
        </w:rPr>
        <w:t>enable the norm shift to occur.</w:t>
      </w:r>
      <w:r w:rsidRPr="00B23CAA">
        <w:rPr>
          <w:rFonts w:asciiTheme="minorHAnsi" w:eastAsia="Cambria" w:hAnsiTheme="minorHAnsi" w:cstheme="minorHAnsi"/>
          <w:sz w:val="16"/>
        </w:rPr>
        <w:t xml:space="preserve"> Once </w:t>
      </w:r>
      <w:proofErr w:type="gramStart"/>
      <w:r w:rsidRPr="00B23CAA">
        <w:rPr>
          <w:rFonts w:asciiTheme="minorHAnsi" w:eastAsia="Cambria" w:hAnsiTheme="minorHAnsi" w:cstheme="minorHAnsi"/>
          <w:sz w:val="16"/>
        </w:rPr>
        <w:t>again</w:t>
      </w:r>
      <w:proofErr w:type="gramEnd"/>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the individual</w:t>
      </w:r>
      <w:r w:rsidRPr="00B23CAA">
        <w:rPr>
          <w:rFonts w:asciiTheme="minorHAnsi" w:eastAsia="Cambria" w:hAnsiTheme="minorHAnsi" w:cstheme="minorHAnsi"/>
          <w:sz w:val="16"/>
        </w:rPr>
        <w:t xml:space="preserve"> self ultimately </w:t>
      </w:r>
      <w:r w:rsidRPr="00B23CAA">
        <w:rPr>
          <w:rFonts w:asciiTheme="minorHAnsi" w:eastAsia="Cambria" w:hAnsiTheme="minorHAnsi" w:cstheme="minorHAnsi"/>
          <w:bCs/>
          <w:u w:val="single"/>
        </w:rPr>
        <w:t>remains</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the basis for explaining</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u w:val="single"/>
        </w:rPr>
        <w:t xml:space="preserve">change in state behaviour. </w:t>
      </w:r>
      <w:r w:rsidRPr="00B23CAA">
        <w:rPr>
          <w:rFonts w:asciiTheme="minorHAnsi" w:eastAsia="Cambria" w:hAnsiTheme="minorHAnsi" w:cstheme="minorHAnsi"/>
          <w:sz w:val="16"/>
        </w:rPr>
        <w:t xml:space="preserve">To summarize the points made so far, </w:t>
      </w:r>
      <w:r w:rsidRPr="00B23CAA">
        <w:rPr>
          <w:rFonts w:asciiTheme="minorHAnsi" w:eastAsia="Cambria" w:hAnsiTheme="minorHAnsi" w:cstheme="minorHAnsi"/>
          <w:bCs/>
          <w:highlight w:val="green"/>
          <w:u w:val="single"/>
        </w:rPr>
        <w:t xml:space="preserve">whether the state is </w:t>
      </w:r>
      <w:r w:rsidRPr="00B23CAA">
        <w:rPr>
          <w:rFonts w:asciiTheme="minorHAnsi" w:eastAsia="Cambria" w:hAnsiTheme="minorHAnsi" w:cstheme="minorHAnsi"/>
          <w:b/>
          <w:iCs/>
          <w:highlight w:val="green"/>
          <w:u w:val="single"/>
        </w:rPr>
        <w:t>literally</w:t>
      </w:r>
      <w:r w:rsidRPr="00B23CAA">
        <w:rPr>
          <w:rFonts w:asciiTheme="minorHAnsi" w:eastAsia="Cambria" w:hAnsiTheme="minorHAnsi" w:cstheme="minorHAnsi"/>
          <w:bCs/>
          <w:u w:val="single"/>
        </w:rPr>
        <w:t xml:space="preserve"> considered as </w:t>
      </w:r>
      <w:r w:rsidRPr="00B23CAA">
        <w:rPr>
          <w:rFonts w:asciiTheme="minorHAnsi" w:eastAsia="Cambria" w:hAnsiTheme="minorHAnsi" w:cstheme="minorHAnsi"/>
          <w:bCs/>
          <w:highlight w:val="green"/>
          <w:u w:val="single"/>
        </w:rPr>
        <w:t>a person</w:t>
      </w:r>
      <w:r w:rsidRPr="00B23CAA">
        <w:rPr>
          <w:rFonts w:asciiTheme="minorHAnsi" w:eastAsia="Cambria" w:hAnsiTheme="minorHAnsi" w:cstheme="minorHAnsi"/>
          <w:sz w:val="16"/>
        </w:rPr>
        <w:t xml:space="preserve"> by ontological overreach, whether </w:t>
      </w:r>
      <w:r w:rsidRPr="00B23CAA">
        <w:rPr>
          <w:rFonts w:asciiTheme="minorHAnsi" w:eastAsia="Cambria" w:hAnsiTheme="minorHAnsi" w:cstheme="minorHAnsi"/>
          <w:bCs/>
          <w:u w:val="single"/>
        </w:rPr>
        <w:t xml:space="preserve">so </w:t>
      </w:r>
      <w:r w:rsidRPr="00B23CAA">
        <w:rPr>
          <w:rFonts w:asciiTheme="minorHAnsi" w:eastAsia="Cambria" w:hAnsiTheme="minorHAnsi" w:cstheme="minorHAnsi"/>
          <w:bCs/>
          <w:highlight w:val="green"/>
          <w:u w:val="single"/>
        </w:rPr>
        <w:t>only by analogy, or</w:t>
      </w:r>
      <w:r w:rsidRPr="00B23CAA">
        <w:rPr>
          <w:rFonts w:asciiTheme="minorHAnsi" w:eastAsia="Cambria" w:hAnsiTheme="minorHAnsi" w:cstheme="minorHAnsi"/>
          <w:bCs/>
          <w:u w:val="single"/>
        </w:rPr>
        <w:t xml:space="preserve"> whether the person stands </w:t>
      </w:r>
      <w:r w:rsidRPr="00B23CAA">
        <w:rPr>
          <w:rFonts w:asciiTheme="minorHAnsi" w:eastAsia="Cambria" w:hAnsiTheme="minorHAnsi" w:cstheme="minorHAnsi"/>
          <w:bCs/>
          <w:highlight w:val="green"/>
          <w:u w:val="single"/>
        </w:rPr>
        <w:t>as</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
          <w:iCs/>
          <w:highlight w:val="green"/>
          <w:u w:val="single"/>
        </w:rPr>
        <w:t>proxy</w:t>
      </w:r>
      <w:r w:rsidRPr="00B23CAA">
        <w:rPr>
          <w:rFonts w:asciiTheme="minorHAnsi" w:eastAsia="Cambria" w:hAnsiTheme="minorHAnsi" w:cstheme="minorHAnsi"/>
          <w:bCs/>
          <w:u w:val="single"/>
        </w:rPr>
        <w:t xml:space="preserve"> for the state, </w:t>
      </w:r>
      <w:r w:rsidRPr="00B23CAA">
        <w:rPr>
          <w:rFonts w:asciiTheme="minorHAnsi" w:eastAsia="Cambria" w:hAnsiTheme="minorHAnsi" w:cstheme="minorHAnsi"/>
          <w:bCs/>
          <w:highlight w:val="green"/>
          <w:u w:val="single"/>
        </w:rPr>
        <w:t>the ‘self’</w:t>
      </w:r>
      <w:r w:rsidRPr="00B23CAA">
        <w:rPr>
          <w:rFonts w:asciiTheme="minorHAnsi" w:eastAsia="Cambria" w:hAnsiTheme="minorHAnsi" w:cstheme="minorHAnsi"/>
          <w:sz w:val="16"/>
        </w:rPr>
        <w:t xml:space="preserve"> of that person </w:t>
      </w:r>
      <w:r w:rsidRPr="00B23CAA">
        <w:rPr>
          <w:rFonts w:asciiTheme="minorHAnsi" w:eastAsia="Cambria" w:hAnsiTheme="minorHAnsi" w:cstheme="minorHAnsi"/>
          <w:bCs/>
          <w:highlight w:val="green"/>
          <w:u w:val="single"/>
        </w:rPr>
        <w:t>has been</w:t>
      </w:r>
      <w:r w:rsidRPr="00B23CAA">
        <w:rPr>
          <w:rFonts w:asciiTheme="minorHAnsi" w:eastAsia="Cambria" w:hAnsiTheme="minorHAnsi" w:cstheme="minorHAnsi"/>
          <w:sz w:val="16"/>
        </w:rPr>
        <w:t xml:space="preserve"> consistently </w:t>
      </w:r>
      <w:r w:rsidRPr="00B23CAA">
        <w:rPr>
          <w:rFonts w:asciiTheme="minorHAnsi" w:eastAsia="Cambria" w:hAnsiTheme="minorHAnsi" w:cstheme="minorHAnsi"/>
          <w:bCs/>
          <w:highlight w:val="green"/>
          <w:u w:val="single"/>
        </w:rPr>
        <w:t>taken as</w:t>
      </w:r>
      <w:r w:rsidRPr="00B23CAA">
        <w:rPr>
          <w:rFonts w:asciiTheme="minorHAnsi" w:eastAsia="Cambria" w:hAnsiTheme="minorHAnsi" w:cstheme="minorHAnsi"/>
          <w:bCs/>
          <w:u w:val="single"/>
        </w:rPr>
        <w:t xml:space="preserve"> the </w:t>
      </w:r>
      <w:r w:rsidRPr="00B23CAA">
        <w:rPr>
          <w:rFonts w:asciiTheme="minorHAnsi" w:eastAsia="Cambria" w:hAnsiTheme="minorHAnsi" w:cstheme="minorHAnsi"/>
          <w:b/>
          <w:iCs/>
          <w:highlight w:val="green"/>
          <w:u w:val="single"/>
        </w:rPr>
        <w:t>reference</w:t>
      </w:r>
      <w:r w:rsidRPr="00B23CAA">
        <w:rPr>
          <w:rFonts w:asciiTheme="minorHAnsi" w:eastAsia="Cambria" w:hAnsiTheme="minorHAnsi" w:cstheme="minorHAnsi"/>
          <w:bCs/>
          <w:u w:val="single"/>
        </w:rPr>
        <w:t xml:space="preserve"> point for studying state identities.</w:t>
      </w:r>
      <w:r w:rsidRPr="00B23CAA">
        <w:rPr>
          <w:rFonts w:asciiTheme="minorHAnsi" w:eastAsia="Cambria" w:hAnsiTheme="minorHAnsi" w:cstheme="minorHAnsi"/>
          <w:sz w:val="16"/>
        </w:rPr>
        <w:t xml:space="preserve"> Both in Wendt’s states-as-persons thesis, and in the broader psychological turn within constructivism and beyond, the debate has con</w:t>
      </w:r>
      <w:r w:rsidRPr="00B23CAA">
        <w:rPr>
          <w:rFonts w:asciiTheme="minorHAnsi" w:eastAsia="Cambria" w:hAnsiTheme="minorHAnsi" w:cstheme="minorHAnsi"/>
          <w:sz w:val="16"/>
        </w:rPr>
        <w:softHyphen/>
        <w:t xml:space="preserve">sistently revolved around the need to evaluate which of the essentialist assumptions about human nature are the most useful for explaining state behaviour. </w:t>
      </w:r>
      <w:r w:rsidRPr="00B23CAA">
        <w:rPr>
          <w:rFonts w:asciiTheme="minorHAnsi" w:eastAsia="Cambria" w:hAnsiTheme="minorHAnsi" w:cstheme="minorHAnsi"/>
          <w:b/>
          <w:iCs/>
          <w:highlight w:val="green"/>
          <w:u w:val="single"/>
        </w:rPr>
        <w:t>It</w:t>
      </w:r>
      <w:r w:rsidRPr="00B23CAA">
        <w:rPr>
          <w:rFonts w:asciiTheme="minorHAnsi" w:eastAsia="Cambria" w:hAnsiTheme="minorHAnsi" w:cstheme="minorHAnsi"/>
          <w:b/>
          <w:iCs/>
          <w:u w:val="single"/>
        </w:rPr>
        <w:t xml:space="preserve"> has </w:t>
      </w:r>
      <w:r w:rsidRPr="00B23CAA">
        <w:rPr>
          <w:rFonts w:asciiTheme="minorHAnsi" w:eastAsia="Cambria" w:hAnsiTheme="minorHAnsi" w:cstheme="minorHAnsi"/>
          <w:b/>
          <w:iCs/>
          <w:highlight w:val="green"/>
          <w:u w:val="single"/>
        </w:rPr>
        <w:t>never ques</w:t>
      </w:r>
      <w:r w:rsidRPr="00B23CAA">
        <w:rPr>
          <w:rFonts w:asciiTheme="minorHAnsi" w:eastAsia="Cambria" w:hAnsiTheme="minorHAnsi" w:cstheme="minorHAnsi"/>
          <w:b/>
          <w:iCs/>
          <w:highlight w:val="green"/>
          <w:u w:val="single"/>
        </w:rPr>
        <w:softHyphen/>
        <w:t>tioned the validity of starting from these assumptions</w:t>
      </w:r>
      <w:r w:rsidRPr="00B23CAA">
        <w:rPr>
          <w:rFonts w:asciiTheme="minorHAnsi" w:eastAsia="Cambria" w:hAnsiTheme="minorHAnsi" w:cstheme="minorHAnsi"/>
          <w:b/>
          <w:iCs/>
          <w:u w:val="single"/>
        </w:rPr>
        <w:t xml:space="preserve"> in the first place.</w:t>
      </w:r>
      <w:r w:rsidRPr="00B23CAA">
        <w:rPr>
          <w:rFonts w:asciiTheme="minorHAnsi" w:eastAsia="Cambria" w:hAnsiTheme="minorHAnsi" w:cstheme="minorHAnsi"/>
          <w:b/>
          <w:u w:val="single"/>
        </w:rPr>
        <w:t xml:space="preserve"> </w:t>
      </w:r>
      <w:r w:rsidRPr="00B23CAA">
        <w:rPr>
          <w:rFonts w:asciiTheme="minorHAnsi" w:eastAsia="Cambria" w:hAnsiTheme="minorHAnsi" w:cstheme="minorHAnsi"/>
          <w:sz w:val="16"/>
        </w:rPr>
        <w:t xml:space="preserve">That is, </w:t>
      </w:r>
      <w:r w:rsidRPr="00B23CAA">
        <w:rPr>
          <w:rFonts w:asciiTheme="minorHAnsi" w:eastAsia="Cambria" w:hAnsiTheme="minorHAnsi" w:cstheme="minorHAnsi"/>
          <w:bCs/>
          <w:u w:val="single"/>
        </w:rPr>
        <w:t xml:space="preserve">what is </w:t>
      </w:r>
      <w:r w:rsidRPr="00B23CAA">
        <w:rPr>
          <w:rFonts w:asciiTheme="minorHAnsi" w:eastAsia="Cambria" w:hAnsiTheme="minorHAnsi" w:cstheme="minorHAnsi"/>
          <w:bCs/>
          <w:highlight w:val="green"/>
          <w:u w:val="single"/>
        </w:rPr>
        <w:t>left unexamined</w:t>
      </w:r>
      <w:r w:rsidRPr="00B23CAA">
        <w:rPr>
          <w:rFonts w:asciiTheme="minorHAnsi" w:eastAsia="Cambria" w:hAnsiTheme="minorHAnsi" w:cstheme="minorHAnsi"/>
          <w:bCs/>
          <w:u w:val="single"/>
        </w:rPr>
        <w:t xml:space="preserve"> is this </w:t>
      </w:r>
      <w:r w:rsidRPr="00B23CAA">
        <w:rPr>
          <w:rFonts w:asciiTheme="minorHAnsi" w:eastAsia="Cambria" w:hAnsiTheme="minorHAnsi" w:cstheme="minorHAnsi"/>
          <w:b/>
          <w:iCs/>
          <w:u w:val="single"/>
        </w:rPr>
        <w:t>assumption</w:t>
      </w:r>
      <w:r w:rsidRPr="00B23CAA">
        <w:rPr>
          <w:rFonts w:asciiTheme="minorHAnsi" w:eastAsia="Cambria" w:hAnsiTheme="minorHAnsi" w:cstheme="minorHAnsi"/>
          <w:bCs/>
          <w:u w:val="single"/>
        </w:rPr>
        <w:t xml:space="preserve"> </w:t>
      </w:r>
      <w:r w:rsidRPr="00B23CAA">
        <w:rPr>
          <w:rFonts w:asciiTheme="minorHAnsi" w:eastAsia="Cambria" w:hAnsiTheme="minorHAnsi" w:cstheme="minorHAnsi"/>
          <w:bCs/>
          <w:highlight w:val="green"/>
          <w:u w:val="single"/>
        </w:rPr>
        <w:t xml:space="preserve">is that what works for individuals </w:t>
      </w:r>
      <w:r w:rsidRPr="00B23CAA">
        <w:rPr>
          <w:rFonts w:asciiTheme="minorHAnsi" w:eastAsia="Cambria" w:hAnsiTheme="minorHAnsi" w:cstheme="minorHAnsi"/>
          <w:b/>
          <w:iCs/>
          <w:highlight w:val="green"/>
          <w:u w:val="single"/>
        </w:rPr>
        <w:t>will work for states too</w:t>
      </w:r>
      <w:r w:rsidRPr="00B23CAA">
        <w:rPr>
          <w:rFonts w:asciiTheme="minorHAnsi" w:eastAsia="Cambria" w:hAnsiTheme="minorHAnsi" w:cstheme="minorHAnsi"/>
          <w:b/>
          <w:iCs/>
          <w:u w:val="single"/>
        </w:rPr>
        <w:t>.</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highlight w:val="green"/>
          <w:u w:val="single"/>
        </w:rPr>
        <w:t>This</w:t>
      </w:r>
      <w:r w:rsidRPr="00B23CAA">
        <w:rPr>
          <w:rFonts w:asciiTheme="minorHAnsi" w:eastAsia="Cambria" w:hAnsiTheme="minorHAnsi" w:cstheme="minorHAnsi"/>
          <w:bCs/>
          <w:u w:val="single"/>
        </w:rPr>
        <w:t xml:space="preserve"> is IR’s central </w:t>
      </w:r>
      <w:r w:rsidRPr="00B23CAA">
        <w:rPr>
          <w:rFonts w:asciiTheme="minorHAnsi" w:eastAsia="Cambria" w:hAnsiTheme="minorHAnsi" w:cstheme="minorHAnsi"/>
          <w:b/>
          <w:iCs/>
          <w:highlight w:val="green"/>
          <w:u w:val="single"/>
        </w:rPr>
        <w:t>fallacy of composition</w:t>
      </w:r>
      <w:r w:rsidRPr="00B23CAA">
        <w:rPr>
          <w:rFonts w:asciiTheme="minorHAnsi" w:eastAsia="Cambria" w:hAnsiTheme="minorHAnsi" w:cstheme="minorHAnsi"/>
          <w:bCs/>
          <w:u w:val="single"/>
        </w:rPr>
        <w:t xml:space="preserve">, by which it has persistently </w:t>
      </w:r>
      <w:r w:rsidRPr="00B23CAA">
        <w:rPr>
          <w:rFonts w:asciiTheme="minorHAnsi" w:eastAsia="Cambria" w:hAnsiTheme="minorHAnsi" w:cstheme="minorHAnsi"/>
          <w:b/>
          <w:iCs/>
          <w:highlight w:val="green"/>
          <w:u w:val="single"/>
        </w:rPr>
        <w:t>eschewed</w:t>
      </w:r>
      <w:r w:rsidRPr="00B23CAA">
        <w:rPr>
          <w:rFonts w:asciiTheme="minorHAnsi" w:eastAsia="Cambria" w:hAnsiTheme="minorHAnsi" w:cstheme="minorHAnsi"/>
          <w:sz w:val="16"/>
        </w:rPr>
        <w:t xml:space="preserve"> rather than resolved </w:t>
      </w:r>
      <w:r w:rsidRPr="00B23CAA">
        <w:rPr>
          <w:rFonts w:asciiTheme="minorHAnsi" w:eastAsia="Cambria" w:hAnsiTheme="minorHAnsi" w:cstheme="minorHAnsi"/>
          <w:bCs/>
          <w:highlight w:val="green"/>
          <w:u w:val="single"/>
        </w:rPr>
        <w:t>the level-of-analysis problem</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Indeed, </w:t>
      </w:r>
      <w:r w:rsidRPr="00B23CAA">
        <w:rPr>
          <w:rFonts w:asciiTheme="minorHAnsi" w:eastAsia="Cambria" w:hAnsiTheme="minorHAnsi" w:cstheme="minorHAnsi"/>
          <w:bCs/>
          <w:highlight w:val="green"/>
          <w:u w:val="single"/>
        </w:rPr>
        <w:t>in the absence of</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Cs/>
          <w:highlight w:val="green"/>
          <w:u w:val="single"/>
        </w:rPr>
        <w:t>clear dem</w:t>
      </w:r>
      <w:r w:rsidRPr="00B23CAA">
        <w:rPr>
          <w:rFonts w:asciiTheme="minorHAnsi" w:eastAsia="Cambria" w:hAnsiTheme="minorHAnsi" w:cstheme="minorHAnsi"/>
          <w:bCs/>
          <w:highlight w:val="green"/>
          <w:u w:val="single"/>
        </w:rPr>
        <w:softHyphen/>
        <w:t>onstration</w:t>
      </w:r>
      <w:r w:rsidRPr="00B23CAA">
        <w:rPr>
          <w:rFonts w:asciiTheme="minorHAnsi" w:eastAsia="Cambria" w:hAnsiTheme="minorHAnsi" w:cstheme="minorHAnsi"/>
          <w:bCs/>
          <w:u w:val="single"/>
        </w:rPr>
        <w:t xml:space="preserve"> of a logical identity</w:t>
      </w:r>
      <w:r w:rsidRPr="00B23CAA">
        <w:rPr>
          <w:rFonts w:asciiTheme="minorHAnsi" w:eastAsia="Cambria" w:hAnsiTheme="minorHAnsi" w:cstheme="minorHAnsi"/>
          <w:sz w:val="16"/>
        </w:rPr>
        <w:t xml:space="preserve"> (of the type A=A) </w:t>
      </w:r>
      <w:r w:rsidRPr="00B23CAA">
        <w:rPr>
          <w:rFonts w:asciiTheme="minorHAnsi" w:eastAsia="Cambria" w:hAnsiTheme="minorHAnsi" w:cstheme="minorHAnsi"/>
          <w:bCs/>
          <w:u w:val="single"/>
        </w:rPr>
        <w:t xml:space="preserve">between states and individuals, </w:t>
      </w:r>
      <w:r w:rsidRPr="00B23CAA">
        <w:rPr>
          <w:rFonts w:asciiTheme="minorHAnsi" w:eastAsia="Cambria" w:hAnsiTheme="minorHAnsi" w:cstheme="minorHAnsi"/>
          <w:bCs/>
          <w:highlight w:val="green"/>
          <w:u w:val="single"/>
        </w:rPr>
        <w:t>the assumption</w:t>
      </w:r>
      <w:r w:rsidRPr="00B23CAA">
        <w:rPr>
          <w:rFonts w:asciiTheme="minorHAnsi" w:eastAsia="Cambria" w:hAnsiTheme="minorHAnsi" w:cstheme="minorHAnsi"/>
          <w:bCs/>
          <w:u w:val="single"/>
        </w:rPr>
        <w:t xml:space="preserve"> that individual interactions will explain what states do </w:t>
      </w:r>
      <w:r w:rsidRPr="00B23CAA">
        <w:rPr>
          <w:rFonts w:asciiTheme="minorHAnsi" w:eastAsia="Cambria" w:hAnsiTheme="minorHAnsi" w:cstheme="minorHAnsi"/>
          <w:bCs/>
          <w:highlight w:val="green"/>
          <w:u w:val="single"/>
        </w:rPr>
        <w:t xml:space="preserve">rests on </w:t>
      </w:r>
      <w:r w:rsidRPr="00B23CAA">
        <w:rPr>
          <w:rFonts w:asciiTheme="minorHAnsi" w:eastAsia="Cambria" w:hAnsiTheme="minorHAnsi" w:cstheme="minorHAnsi"/>
          <w:b/>
          <w:iCs/>
          <w:highlight w:val="green"/>
          <w:u w:val="single"/>
        </w:rPr>
        <w:t>little more than</w:t>
      </w:r>
      <w:r w:rsidRPr="00B23CAA">
        <w:rPr>
          <w:rFonts w:asciiTheme="minorHAnsi" w:eastAsia="Cambria" w:hAnsiTheme="minorHAnsi" w:cstheme="minorHAnsi"/>
          <w:b/>
          <w:iCs/>
          <w:u w:val="single"/>
        </w:rPr>
        <w:t xml:space="preserve"> a leap of </w:t>
      </w:r>
      <w:r w:rsidRPr="00B23CAA">
        <w:rPr>
          <w:rFonts w:asciiTheme="minorHAnsi" w:eastAsia="Cambria" w:hAnsiTheme="minorHAnsi" w:cstheme="minorHAnsi"/>
          <w:b/>
          <w:iCs/>
          <w:highlight w:val="green"/>
          <w:u w:val="single"/>
        </w:rPr>
        <w:t>faith</w:t>
      </w:r>
      <w:r w:rsidRPr="00B23CAA">
        <w:rPr>
          <w:rFonts w:asciiTheme="minorHAnsi" w:eastAsia="Cambria" w:hAnsiTheme="minorHAnsi" w:cstheme="minorHAnsi"/>
          <w:bCs/>
          <w:u w:val="single"/>
        </w:rPr>
        <w:t>, or</w:t>
      </w:r>
      <w:r w:rsidRPr="00B23CAA">
        <w:rPr>
          <w:rFonts w:asciiTheme="minorHAnsi" w:eastAsia="Cambria" w:hAnsiTheme="minorHAnsi" w:cstheme="minorHAnsi"/>
          <w:sz w:val="16"/>
        </w:rPr>
        <w:t xml:space="preserve"> indeed an </w:t>
      </w:r>
      <w:r w:rsidRPr="00B23CAA">
        <w:rPr>
          <w:rFonts w:asciiTheme="minorHAnsi" w:eastAsia="Cambria" w:hAnsiTheme="minorHAnsi" w:cstheme="minorHAnsi"/>
          <w:bCs/>
          <w:u w:val="single"/>
        </w:rPr>
        <w:t>analogy.</w:t>
      </w:r>
    </w:p>
    <w:p w14:paraId="6746A4A7" w14:textId="602E6B85" w:rsidR="00A95652" w:rsidRPr="00B23CAA" w:rsidRDefault="00A95652" w:rsidP="007F22B0">
      <w:pPr>
        <w:rPr>
          <w:rFonts w:asciiTheme="minorHAnsi" w:hAnsiTheme="minorHAnsi" w:cstheme="minorHAnsi"/>
        </w:rPr>
      </w:pPr>
    </w:p>
    <w:p w14:paraId="1CAD8624" w14:textId="77777777" w:rsidR="00C3390C" w:rsidRPr="00326F70" w:rsidRDefault="00C3390C" w:rsidP="00C3390C">
      <w:pPr>
        <w:pStyle w:val="Heading4"/>
        <w:rPr>
          <w:rFonts w:asciiTheme="minorHAnsi" w:hAnsiTheme="minorHAnsi" w:cstheme="minorHAnsi"/>
          <w:bCs/>
        </w:rPr>
      </w:pPr>
      <w:r w:rsidRPr="00326F70">
        <w:rPr>
          <w:rFonts w:asciiTheme="minorHAnsi" w:hAnsiTheme="minorHAnsi" w:cstheme="minorHAnsi"/>
          <w:bCs/>
        </w:rPr>
        <w:t xml:space="preserve">4] Envisioning existential threats and potential solutions within debate </w:t>
      </w:r>
      <w:r w:rsidRPr="00326F70">
        <w:rPr>
          <w:rFonts w:asciiTheme="minorHAnsi" w:hAnsiTheme="minorHAnsi" w:cstheme="minorHAnsi"/>
          <w:bCs/>
          <w:u w:val="single"/>
        </w:rPr>
        <w:t>iteratively fractures</w:t>
      </w:r>
      <w:r w:rsidRPr="00326F70">
        <w:rPr>
          <w:rFonts w:asciiTheme="minorHAnsi" w:hAnsiTheme="minorHAnsi" w:cstheme="minorHAnsi"/>
          <w:bCs/>
        </w:rPr>
        <w:t xml:space="preserve"> settler colonialism.</w:t>
      </w:r>
    </w:p>
    <w:p w14:paraId="47FFDE9B" w14:textId="77777777" w:rsidR="00C3390C" w:rsidRDefault="00C3390C" w:rsidP="00C3390C">
      <w:pPr>
        <w:rPr>
          <w:rFonts w:asciiTheme="minorHAnsi" w:hAnsiTheme="minorHAnsi" w:cstheme="minorHAnsi"/>
        </w:rPr>
      </w:pPr>
      <w:r>
        <w:rPr>
          <w:rStyle w:val="Style13ptBold"/>
          <w:rFonts w:asciiTheme="minorHAnsi" w:hAnsiTheme="minorHAnsi" w:cstheme="minorHAnsi"/>
        </w:rPr>
        <w:t>Weiss, 15</w:t>
      </w:r>
      <w:r>
        <w:rPr>
          <w:rFonts w:asciiTheme="minorHAnsi" w:hAnsiTheme="minorHAnsi" w:cstheme="minorHAnsi"/>
        </w:rPr>
        <w:t>—Ph.D.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dml)</w:t>
      </w:r>
    </w:p>
    <w:p w14:paraId="3E0BBDBF" w14:textId="77777777" w:rsidR="00C3390C" w:rsidRDefault="00C3390C" w:rsidP="00C3390C">
      <w:pPr>
        <w:rPr>
          <w:rStyle w:val="StyleUnderline"/>
        </w:rPr>
      </w:pPr>
      <w:r>
        <w:rPr>
          <w:rFonts w:asciiTheme="minorHAnsi" w:hAnsiTheme="minorHAnsi" w:cstheme="minorHAnsi"/>
          <w:sz w:val="16"/>
        </w:rPr>
        <w:t xml:space="preserve">And yet, something has changed in this landscape from the initial erasures of Native futurity we drew out in the first chapter. In the narratives of colonial actors like Duncan Campbell Scott, it was </w:t>
      </w:r>
      <w:proofErr w:type="gramStart"/>
      <w:r>
        <w:rPr>
          <w:rFonts w:asciiTheme="minorHAnsi" w:hAnsiTheme="minorHAnsi" w:cstheme="minorHAnsi"/>
          <w:sz w:val="16"/>
        </w:rPr>
        <w:t>absolutely clear</w:t>
      </w:r>
      <w:proofErr w:type="gramEnd"/>
      <w:r>
        <w:rPr>
          <w:rFonts w:asciiTheme="minorHAnsi" w:hAnsiTheme="minorHAnsi" w:cstheme="minorHAnsi"/>
          <w:sz w:val="16"/>
        </w:rPr>
        <w:t xml:space="preserve">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Pr>
          <w:rStyle w:val="Emphasis"/>
          <w:rFonts w:asciiTheme="minorHAnsi" w:hAnsiTheme="minorHAnsi" w:cstheme="minorHAnsi"/>
          <w:highlight w:val="green"/>
        </w:rPr>
        <w:t>nightmare futures</w:t>
      </w:r>
      <w:r>
        <w:rPr>
          <w:rFonts w:asciiTheme="minorHAnsi" w:hAnsiTheme="minorHAnsi" w:cstheme="minorHAnsi"/>
          <w:sz w:val="16"/>
        </w:rPr>
        <w:t xml:space="preserve"> of that my Haida interlocutors ward against in their own future-making reach beyond Haida life alone. Environmental collapse, most dramatically, </w:t>
      </w:r>
      <w:r>
        <w:rPr>
          <w:rStyle w:val="Emphasis"/>
          <w:rFonts w:asciiTheme="minorHAnsi" w:hAnsiTheme="minorHAnsi" w:cstheme="minorHAnsi"/>
          <w:highlight w:val="green"/>
        </w:rPr>
        <w:t xml:space="preserve">threatens the </w:t>
      </w:r>
      <w:r>
        <w:rPr>
          <w:rStyle w:val="Emphasis"/>
          <w:rFonts w:asciiTheme="minorHAnsi" w:hAnsiTheme="minorHAnsi" w:cstheme="minorHAnsi"/>
        </w:rPr>
        <w:t xml:space="preserve">sustainability of </w:t>
      </w:r>
      <w:r>
        <w:rPr>
          <w:rStyle w:val="Emphasis"/>
          <w:rFonts w:asciiTheme="minorHAnsi" w:hAnsiTheme="minorHAnsi" w:cstheme="minorHAnsi"/>
          <w:highlight w:val="green"/>
        </w:rPr>
        <w:t>all life</w:t>
      </w:r>
      <w:r>
        <w:rPr>
          <w:rStyle w:val="StyleUnderline"/>
          <w:rFonts w:asciiTheme="minorHAnsi" w:hAnsiTheme="minorHAnsi" w:cstheme="minorHAnsi"/>
        </w:rPr>
        <w:t xml:space="preserve">; toxins in the land and the waters </w:t>
      </w:r>
      <w:r>
        <w:rPr>
          <w:rStyle w:val="Emphasis"/>
          <w:rFonts w:asciiTheme="minorHAnsi" w:hAnsiTheme="minorHAnsi" w:cstheme="minorHAnsi"/>
        </w:rPr>
        <w:t xml:space="preserve">threaten human lives </w:t>
      </w:r>
      <w:r>
        <w:rPr>
          <w:rStyle w:val="Emphasis"/>
          <w:rFonts w:asciiTheme="minorHAnsi" w:hAnsiTheme="minorHAnsi" w:cstheme="minorHAnsi"/>
          <w:highlight w:val="green"/>
        </w:rPr>
        <w:t>regardless of their</w:t>
      </w:r>
      <w:r>
        <w:rPr>
          <w:rStyle w:val="Emphasis"/>
          <w:rFonts w:asciiTheme="minorHAnsi" w:hAnsiTheme="minorHAnsi" w:cstheme="minorHAnsi"/>
        </w:rPr>
        <w:t xml:space="preserve"> relative indigeneity</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race</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or </w:t>
      </w:r>
      <w:r>
        <w:rPr>
          <w:rStyle w:val="Emphasis"/>
          <w:rFonts w:asciiTheme="minorHAnsi" w:hAnsiTheme="minorHAnsi" w:cstheme="minorHAnsi"/>
        </w:rPr>
        <w:t>gender</w:t>
      </w:r>
      <w:r>
        <w:rPr>
          <w:rFonts w:asciiTheme="minorHAnsi" w:hAnsiTheme="minorHAnsi" w:cstheme="minorHAnsi"/>
          <w:sz w:val="16"/>
        </w:rPr>
        <w:t xml:space="preserve"> (</w:t>
      </w:r>
      <w:proofErr w:type="gramStart"/>
      <w:r>
        <w:rPr>
          <w:rFonts w:asciiTheme="minorHAnsi" w:hAnsiTheme="minorHAnsi" w:cstheme="minorHAnsi"/>
          <w:sz w:val="16"/>
        </w:rPr>
        <w:t>e.g.</w:t>
      </w:r>
      <w:proofErr w:type="gramEnd"/>
      <w:r>
        <w:rPr>
          <w:rFonts w:asciiTheme="minorHAnsi" w:hAnsiTheme="minorHAnsi" w:cstheme="minorHAnsi"/>
          <w:sz w:val="16"/>
        </w:rPr>
        <w:t xml:space="preserve"> Choy 2011; Crate 2011). Put another way, </w:t>
      </w:r>
      <w:r>
        <w:rPr>
          <w:rStyle w:val="StyleUnderline"/>
          <w:rFonts w:asciiTheme="minorHAnsi" w:hAnsiTheme="minorHAnsi" w:cstheme="minorHAnsi"/>
        </w:rPr>
        <w:t>the impetus for</w:t>
      </w:r>
      <w:r>
        <w:rPr>
          <w:rFonts w:asciiTheme="minorHAnsi" w:hAnsiTheme="minorHAnsi" w:cstheme="minorHAnsi"/>
          <w:sz w:val="16"/>
        </w:rPr>
        <w:t xml:space="preserve"> non-Haida (and </w:t>
      </w:r>
      <w:r>
        <w:rPr>
          <w:rStyle w:val="StyleUnderline"/>
          <w:rFonts w:asciiTheme="minorHAnsi" w:hAnsiTheme="minorHAnsi" w:cstheme="minorHAnsi"/>
        </w:rPr>
        <w:t>non-First Nations subjects</w:t>
      </w:r>
      <w:r>
        <w:rPr>
          <w:rFonts w:asciiTheme="minorHAnsi" w:hAnsiTheme="minorHAnsi" w:cstheme="minorHAnsi"/>
          <w:sz w:val="16"/>
        </w:rPr>
        <w:t xml:space="preserve"> more generally) </w:t>
      </w:r>
      <w:r>
        <w:rPr>
          <w:rStyle w:val="StyleUnderline"/>
          <w:rFonts w:asciiTheme="minorHAnsi" w:hAnsiTheme="minorHAnsi" w:cstheme="minorHAnsi"/>
        </w:rPr>
        <w:t>to be</w:t>
      </w:r>
      <w:r>
        <w:rPr>
          <w:rFonts w:asciiTheme="minorHAnsi" w:hAnsiTheme="minorHAnsi" w:cstheme="minorHAnsi"/>
          <w:sz w:val="16"/>
        </w:rPr>
        <w:t xml:space="preserve"> “</w:t>
      </w:r>
      <w:r>
        <w:rPr>
          <w:rStyle w:val="Emphasis"/>
          <w:rFonts w:asciiTheme="minorHAnsi" w:hAnsiTheme="minorHAnsi" w:cstheme="minorHAnsi"/>
        </w:rPr>
        <w:t>united</w:t>
      </w:r>
      <w:r>
        <w:rPr>
          <w:rFonts w:asciiTheme="minorHAnsi" w:hAnsiTheme="minorHAnsi" w:cstheme="minorHAnsi"/>
          <w:sz w:val="16"/>
        </w:rPr>
        <w:t xml:space="preserve"> against Enbridge” </w:t>
      </w:r>
      <w:r>
        <w:rPr>
          <w:rStyle w:val="StyleUnderline"/>
          <w:rFonts w:asciiTheme="minorHAnsi" w:hAnsiTheme="minorHAnsi" w:cstheme="minorHAnsi"/>
        </w:rPr>
        <w:t>with their indigenous neighbours comes</w:t>
      </w:r>
      <w:r>
        <w:rPr>
          <w:rFonts w:asciiTheme="minorHAnsi" w:hAnsiTheme="minorHAnsi" w:cstheme="minorHAnsi"/>
          <w:sz w:val="16"/>
        </w:rPr>
        <w:t xml:space="preserve"> in no small part </w:t>
      </w:r>
      <w:r>
        <w:rPr>
          <w:rStyle w:val="StyleUnderline"/>
          <w:rFonts w:asciiTheme="minorHAnsi" w:hAnsiTheme="minorHAnsi" w:cstheme="minorHAnsi"/>
        </w:rPr>
        <w:t>because</w:t>
      </w:r>
      <w:r>
        <w:rPr>
          <w:rFonts w:asciiTheme="minorHAnsi" w:hAnsiTheme="minorHAnsi" w:cstheme="minorHAnsi"/>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Pr>
          <w:rStyle w:val="StyleUnderline"/>
          <w:rFonts w:asciiTheme="minorHAnsi" w:hAnsiTheme="minorHAnsi" w:cstheme="minorHAnsi"/>
        </w:rPr>
        <w:t>the</w:t>
      </w:r>
      <w:r>
        <w:rPr>
          <w:rFonts w:asciiTheme="minorHAnsi" w:hAnsiTheme="minorHAnsi" w:cstheme="minorHAnsi"/>
          <w:sz w:val="16"/>
        </w:rPr>
        <w:t xml:space="preserve"> globe. The </w:t>
      </w:r>
      <w:r>
        <w:rPr>
          <w:rStyle w:val="StyleUnderline"/>
          <w:rFonts w:asciiTheme="minorHAnsi" w:hAnsiTheme="minorHAnsi" w:cstheme="minorHAnsi"/>
        </w:rPr>
        <w:t xml:space="preserve">nightmare </w:t>
      </w:r>
      <w:r>
        <w:rPr>
          <w:rStyle w:val="StyleUnderline"/>
          <w:rFonts w:asciiTheme="minorHAnsi" w:hAnsiTheme="minorHAnsi" w:cstheme="minorHAnsi"/>
          <w:highlight w:val="green"/>
        </w:rPr>
        <w:t xml:space="preserve">futures </w:t>
      </w:r>
      <w:r>
        <w:rPr>
          <w:rStyle w:val="StyleUnderline"/>
          <w:rFonts w:asciiTheme="minorHAnsi" w:hAnsiTheme="minorHAnsi" w:cstheme="minorHAnsi"/>
        </w:rPr>
        <w:t xml:space="preserve">that </w:t>
      </w:r>
      <w:r>
        <w:rPr>
          <w:rStyle w:val="StyleUnderline"/>
          <w:rFonts w:asciiTheme="minorHAnsi" w:hAnsiTheme="minorHAnsi" w:cstheme="minorHAnsi"/>
          <w:highlight w:val="green"/>
        </w:rPr>
        <w:t>Haida</w:t>
      </w:r>
      <w:r>
        <w:rPr>
          <w:rStyle w:val="StyleUnderline"/>
          <w:rFonts w:asciiTheme="minorHAnsi" w:hAnsiTheme="minorHAnsi" w:cstheme="minorHAnsi"/>
        </w:rPr>
        <w:t xml:space="preserve"> </w:t>
      </w:r>
      <w:r>
        <w:rPr>
          <w:rStyle w:val="StyleUnderline"/>
          <w:rFonts w:asciiTheme="minorHAnsi" w:hAnsiTheme="minorHAnsi" w:cstheme="minorHAnsi"/>
          <w:highlight w:val="green"/>
        </w:rPr>
        <w:t>people</w:t>
      </w:r>
      <w:r>
        <w:rPr>
          <w:rStyle w:val="StyleUnderline"/>
          <w:rFonts w:asciiTheme="minorHAnsi" w:hAnsiTheme="minorHAnsi" w:cstheme="minorHAnsi"/>
        </w:rPr>
        <w:t xml:space="preserve"> constitute alternative futures to </w:t>
      </w:r>
      <w:r>
        <w:rPr>
          <w:rStyle w:val="StyleUnderline"/>
          <w:rFonts w:asciiTheme="minorHAnsi" w:hAnsiTheme="minorHAnsi" w:cstheme="minorHAnsi"/>
          <w:highlight w:val="green"/>
        </w:rPr>
        <w:t>ward against</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are </w:t>
      </w:r>
      <w:r>
        <w:rPr>
          <w:rStyle w:val="Emphasis"/>
          <w:rFonts w:asciiTheme="minorHAnsi" w:hAnsiTheme="minorHAnsi" w:cstheme="minorHAnsi"/>
        </w:rPr>
        <w:t>not just future of indigenous erasure</w:t>
      </w:r>
      <w:r>
        <w:rPr>
          <w:rStyle w:val="StyleUnderline"/>
          <w:rFonts w:asciiTheme="minorHAnsi" w:hAnsiTheme="minorHAnsi" w:cstheme="minorHAnsi"/>
        </w:rPr>
        <w:t xml:space="preserve"> under settler colonialism. They are </w:t>
      </w:r>
      <w:r>
        <w:rPr>
          <w:rStyle w:val="Emphasis"/>
          <w:rFonts w:asciiTheme="minorHAnsi" w:hAnsiTheme="minorHAnsi" w:cstheme="minorHAnsi"/>
          <w:highlight w:val="green"/>
        </w:rPr>
        <w:t>erasures of settler society itself</w:t>
      </w:r>
      <w:r>
        <w:rPr>
          <w:rStyle w:val="StyleUnderline"/>
          <w:rFonts w:asciiTheme="minorHAnsi" w:hAnsiTheme="minorHAnsi" w:cstheme="minorHAnsi"/>
          <w:highlight w:val="green"/>
        </w:rPr>
        <w:t>.</w:t>
      </w:r>
      <w:r>
        <w:rPr>
          <w:rStyle w:val="StyleUnderline"/>
          <w:rFonts w:asciiTheme="minorHAnsi" w:hAnsiTheme="minorHAnsi" w:cstheme="minorHAnsi"/>
        </w:rPr>
        <w:t xml:space="preserve"> </w:t>
      </w:r>
    </w:p>
    <w:p w14:paraId="58984158" w14:textId="77777777" w:rsidR="004D38E2" w:rsidRDefault="00C3390C" w:rsidP="00C3390C">
      <w:pPr>
        <w:rPr>
          <w:rStyle w:val="Emphasis"/>
          <w:rFonts w:asciiTheme="minorHAnsi" w:hAnsiTheme="minorHAnsi" w:cstheme="minorHAnsi"/>
        </w:rPr>
      </w:pPr>
      <w:r>
        <w:rPr>
          <w:rStyle w:val="StyleUnderline"/>
          <w:rFonts w:asciiTheme="minorHAnsi" w:hAnsiTheme="minorHAnsi" w:cstheme="minorHAnsi"/>
        </w:rPr>
        <w:t xml:space="preserve">There is thus an </w:t>
      </w:r>
      <w:r>
        <w:rPr>
          <w:rStyle w:val="Emphasis"/>
          <w:rFonts w:asciiTheme="minorHAnsi" w:hAnsiTheme="minorHAnsi" w:cstheme="minorHAnsi"/>
        </w:rPr>
        <w:t>extraordinary political claim</w:t>
      </w:r>
      <w:r>
        <w:rPr>
          <w:rStyle w:val="StyleUnderline"/>
          <w:rFonts w:asciiTheme="minorHAnsi" w:hAnsiTheme="minorHAnsi" w:cstheme="minorHAnsi"/>
        </w:rPr>
        <w:t xml:space="preserve"> embedded in</w:t>
      </w:r>
      <w:r>
        <w:rPr>
          <w:rFonts w:asciiTheme="minorHAnsi" w:hAnsiTheme="minorHAnsi" w:cstheme="minorHAnsi"/>
          <w:sz w:val="16"/>
        </w:rPr>
        <w:t xml:space="preserve"> Haida </w:t>
      </w:r>
      <w:r>
        <w:rPr>
          <w:rStyle w:val="StyleUnderline"/>
          <w:rFonts w:asciiTheme="minorHAnsi" w:hAnsiTheme="minorHAnsi" w:cstheme="minorHAnsi"/>
        </w:rPr>
        <w:t>future-making</w:t>
      </w:r>
      <w:r>
        <w:rPr>
          <w:rFonts w:asciiTheme="minorHAnsi" w:hAnsiTheme="minorHAnsi" w:cstheme="minorHAnsi"/>
          <w:sz w:val="16"/>
        </w:rPr>
        <w:t xml:space="preserve">, a claim </w:t>
      </w:r>
      <w:r>
        <w:rPr>
          <w:rStyle w:val="StyleUnderline"/>
          <w:rFonts w:asciiTheme="minorHAnsi" w:hAnsiTheme="minorHAnsi" w:cstheme="minorHAnsi"/>
        </w:rPr>
        <w:t xml:space="preserve">which gains its power </w:t>
      </w:r>
      <w:r>
        <w:rPr>
          <w:rStyle w:val="Emphasis"/>
          <w:rFonts w:asciiTheme="minorHAnsi" w:hAnsiTheme="minorHAnsi" w:cstheme="minorHAnsi"/>
        </w:rPr>
        <w:t>precisely because</w:t>
      </w:r>
      <w:r>
        <w:rPr>
          <w:rFonts w:asciiTheme="minorHAnsi" w:hAnsiTheme="minorHAnsi" w:cstheme="minorHAnsi"/>
          <w:sz w:val="16"/>
        </w:rPr>
        <w:t xml:space="preserve"> Haida </w:t>
      </w:r>
      <w:r>
        <w:rPr>
          <w:rStyle w:val="StyleUnderline"/>
          <w:rFonts w:asciiTheme="minorHAnsi" w:hAnsiTheme="minorHAnsi" w:cstheme="minorHAnsi"/>
        </w:rPr>
        <w:t>future-making</w:t>
      </w:r>
      <w:r>
        <w:rPr>
          <w:rFonts w:asciiTheme="minorHAnsi" w:hAnsiTheme="minorHAnsi" w:cstheme="minorHAnsi"/>
          <w:sz w:val="16"/>
        </w:rPr>
        <w:t xml:space="preserve"> as we have seen it </w:t>
      </w:r>
      <w:r>
        <w:rPr>
          <w:rStyle w:val="Emphasis"/>
          <w:rFonts w:asciiTheme="minorHAnsi" w:hAnsiTheme="minorHAnsi" w:cstheme="minorHAnsi"/>
        </w:rPr>
        <w:t>does not</w:t>
      </w:r>
      <w:r>
        <w:rPr>
          <w:rStyle w:val="StyleUnderline"/>
          <w:rFonts w:asciiTheme="minorHAnsi" w:hAnsiTheme="minorHAnsi" w:cstheme="minorHAnsi"/>
        </w:rPr>
        <w:t xml:space="preserve"> (perhaps </w:t>
      </w:r>
      <w:r>
        <w:rPr>
          <w:rStyle w:val="Emphasis"/>
          <w:rFonts w:asciiTheme="minorHAnsi" w:hAnsiTheme="minorHAnsi" w:cstheme="minorHAnsi"/>
        </w:rPr>
        <w:t>cannot</w:t>
      </w:r>
      <w:r>
        <w:rPr>
          <w:rStyle w:val="StyleUnderline"/>
          <w:rFonts w:asciiTheme="minorHAnsi" w:hAnsiTheme="minorHAnsi" w:cstheme="minorHAnsi"/>
        </w:rPr>
        <w:t xml:space="preserve">) </w:t>
      </w:r>
      <w:r>
        <w:rPr>
          <w:rStyle w:val="Emphasis"/>
          <w:rFonts w:asciiTheme="minorHAnsi" w:hAnsiTheme="minorHAnsi" w:cstheme="minorHAnsi"/>
        </w:rPr>
        <w:t>escape</w:t>
      </w:r>
      <w:r>
        <w:rPr>
          <w:rStyle w:val="StyleUnderline"/>
          <w:rFonts w:asciiTheme="minorHAnsi" w:hAnsiTheme="minorHAnsi" w:cstheme="minorHAnsi"/>
        </w:rPr>
        <w:t xml:space="preserve"> from the </w:t>
      </w:r>
      <w:r>
        <w:rPr>
          <w:rStyle w:val="Emphasis"/>
          <w:rFonts w:asciiTheme="minorHAnsi" w:hAnsiTheme="minorHAnsi" w:cstheme="minorHAnsi"/>
        </w:rPr>
        <w:t>larger field of settler-colonial determination</w:t>
      </w:r>
      <w:r>
        <w:rPr>
          <w:rFonts w:asciiTheme="minorHAnsi" w:hAnsiTheme="minorHAnsi" w:cstheme="minorHAnsi"/>
          <w:sz w:val="16"/>
        </w:rPr>
        <w:t xml:space="preserve">. Instead, in Haida future-making </w:t>
      </w:r>
      <w:r>
        <w:rPr>
          <w:rStyle w:val="StyleUnderline"/>
          <w:rFonts w:asciiTheme="minorHAnsi" w:hAnsiTheme="minorHAnsi" w:cstheme="minorHAnsi"/>
        </w:rPr>
        <w:t xml:space="preserve">we find the </w:t>
      </w:r>
      <w:r>
        <w:rPr>
          <w:rStyle w:val="Emphasis"/>
          <w:rFonts w:asciiTheme="minorHAnsi" w:hAnsiTheme="minorHAnsi" w:cstheme="minorHAnsi"/>
        </w:rPr>
        <w:t>implicit assertion</w:t>
      </w:r>
      <w:r>
        <w:rPr>
          <w:rStyle w:val="StyleUnderline"/>
          <w:rFonts w:asciiTheme="minorHAnsi" w:hAnsiTheme="minorHAnsi" w:cstheme="minorHAnsi"/>
        </w:rPr>
        <w:t xml:space="preserve"> that Haida people can make futures that address the dilemmas of </w:t>
      </w:r>
      <w:r>
        <w:rPr>
          <w:rStyle w:val="Emphasis"/>
          <w:rFonts w:asciiTheme="minorHAnsi" w:hAnsiTheme="minorHAnsi" w:cstheme="minorHAnsi"/>
        </w:rPr>
        <w:t>Haida</w:t>
      </w:r>
      <w:r>
        <w:rPr>
          <w:rStyle w:val="StyleUnderline"/>
          <w:rFonts w:asciiTheme="minorHAnsi" w:hAnsiTheme="minorHAnsi" w:cstheme="minorHAnsi"/>
        </w:rPr>
        <w:t xml:space="preserve"> and </w:t>
      </w:r>
      <w:r>
        <w:rPr>
          <w:rStyle w:val="Emphasis"/>
          <w:rFonts w:asciiTheme="minorHAnsi" w:hAnsiTheme="minorHAnsi" w:cstheme="minorHAnsi"/>
        </w:rPr>
        <w:t>settler life alike</w:t>
      </w:r>
      <w:r>
        <w:rPr>
          <w:rStyle w:val="StyleUnderline"/>
          <w:rFonts w:asciiTheme="minorHAnsi" w:hAnsiTheme="minorHAnsi" w:cstheme="minorHAnsi"/>
        </w:rPr>
        <w:t>, ones that can at least “</w:t>
      </w:r>
      <w:r>
        <w:rPr>
          <w:rStyle w:val="Emphasis"/>
          <w:rFonts w:asciiTheme="minorHAnsi" w:hAnsiTheme="minorHAnsi" w:cstheme="minorHAnsi"/>
        </w:rPr>
        <w:t>navigate</w:t>
      </w:r>
      <w:r>
        <w:rPr>
          <w:rStyle w:val="StyleUnderline"/>
          <w:rFonts w:asciiTheme="minorHAnsi" w:hAnsiTheme="minorHAnsi" w:cstheme="minorHAnsi"/>
        </w:rPr>
        <w:t>,”</w:t>
      </w:r>
      <w:r>
        <w:rPr>
          <w:rFonts w:asciiTheme="minorHAnsi" w:hAnsiTheme="minorHAnsi" w:cstheme="minorHAnsi"/>
          <w:sz w:val="16"/>
        </w:rPr>
        <w:t xml:space="preserve"> to borrow Appadurai’s phrasing, </w:t>
      </w:r>
      <w:r>
        <w:rPr>
          <w:rStyle w:val="StyleUnderline"/>
          <w:rFonts w:asciiTheme="minorHAnsi" w:hAnsiTheme="minorHAnsi" w:cstheme="minorHAnsi"/>
        </w:rPr>
        <w:t xml:space="preserve">towards possible futures that </w:t>
      </w:r>
      <w:r>
        <w:rPr>
          <w:rStyle w:val="Emphasis"/>
          <w:rFonts w:asciiTheme="minorHAnsi" w:hAnsiTheme="minorHAnsi" w:cstheme="minorHAnsi"/>
        </w:rPr>
        <w:t>do not end in absolute erasure</w:t>
      </w:r>
      <w:r>
        <w:rPr>
          <w:rFonts w:asciiTheme="minorHAnsi" w:hAnsiTheme="minorHAnsi" w:cstheme="minorHAnsi"/>
          <w:sz w:val="16"/>
        </w:rPr>
        <w:t xml:space="preserve">. </w:t>
      </w:r>
      <w:r>
        <w:rPr>
          <w:rStyle w:val="StyleUnderline"/>
          <w:rFonts w:asciiTheme="minorHAnsi" w:hAnsiTheme="minorHAnsi" w:cstheme="minorHAnsi"/>
        </w:rPr>
        <w:t>If</w:t>
      </w:r>
      <w:r>
        <w:rPr>
          <w:rFonts w:asciiTheme="minorHAnsi" w:hAnsiTheme="minorHAnsi" w:cstheme="minorHAnsi"/>
          <w:sz w:val="16"/>
        </w:rPr>
        <w:t xml:space="preserve"> Povinelli and Byrd are correct and </w:t>
      </w:r>
      <w:r>
        <w:rPr>
          <w:rStyle w:val="StyleUnderline"/>
          <w:rFonts w:asciiTheme="minorHAnsi" w:hAnsiTheme="minorHAnsi" w:cstheme="minorHAnsi"/>
          <w:highlight w:val="green"/>
        </w:rPr>
        <w:t xml:space="preserve">settler </w:t>
      </w:r>
      <w:r>
        <w:rPr>
          <w:rStyle w:val="StyleUnderline"/>
          <w:rFonts w:asciiTheme="minorHAnsi" w:hAnsiTheme="minorHAnsi" w:cstheme="minorHAnsi"/>
        </w:rPr>
        <w:t xml:space="preserve">liberal </w:t>
      </w:r>
      <w:r>
        <w:rPr>
          <w:rStyle w:val="StyleUnderline"/>
          <w:rFonts w:asciiTheme="minorHAnsi" w:hAnsiTheme="minorHAnsi" w:cstheme="minorHAnsi"/>
          <w:highlight w:val="green"/>
        </w:rPr>
        <w:t xml:space="preserve">governance </w:t>
      </w:r>
      <w:r>
        <w:rPr>
          <w:rStyle w:val="Emphasis"/>
          <w:rFonts w:asciiTheme="minorHAnsi" w:hAnsiTheme="minorHAnsi" w:cstheme="minorHAnsi"/>
          <w:highlight w:val="green"/>
        </w:rPr>
        <w:t xml:space="preserve">makes </w:t>
      </w:r>
      <w:r>
        <w:rPr>
          <w:rStyle w:val="Emphasis"/>
          <w:rFonts w:asciiTheme="minorHAnsi" w:hAnsiTheme="minorHAnsi" w:cstheme="minorHAnsi"/>
        </w:rPr>
        <w:t xml:space="preserve">itself </w:t>
      </w:r>
      <w:r>
        <w:rPr>
          <w:rStyle w:val="Emphasis"/>
          <w:rFonts w:asciiTheme="minorHAnsi" w:hAnsiTheme="minorHAnsi" w:cstheme="minorHAnsi"/>
          <w:highlight w:val="green"/>
        </w:rPr>
        <w:t>possible</w:t>
      </w:r>
      <w:r>
        <w:rPr>
          <w:rStyle w:val="StyleUnderline"/>
          <w:rFonts w:asciiTheme="minorHAnsi" w:hAnsiTheme="minorHAnsi" w:cstheme="minorHAnsi"/>
        </w:rPr>
        <w:t xml:space="preserve"> and </w:t>
      </w:r>
      <w:r>
        <w:rPr>
          <w:rStyle w:val="Emphasis"/>
          <w:rFonts w:asciiTheme="minorHAnsi" w:hAnsiTheme="minorHAnsi" w:cstheme="minorHAnsi"/>
        </w:rPr>
        <w:t>legitimate</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through a </w:t>
      </w:r>
      <w:r>
        <w:rPr>
          <w:rStyle w:val="Emphasis"/>
          <w:rFonts w:asciiTheme="minorHAnsi" w:hAnsiTheme="minorHAnsi" w:cstheme="minorHAnsi"/>
        </w:rPr>
        <w:t xml:space="preserve">perpetual </w:t>
      </w:r>
      <w:r>
        <w:rPr>
          <w:rStyle w:val="Emphasis"/>
          <w:rFonts w:asciiTheme="minorHAnsi" w:hAnsiTheme="minorHAnsi" w:cstheme="minorHAnsi"/>
          <w:highlight w:val="green"/>
        </w:rPr>
        <w:t>deferral</w:t>
      </w:r>
      <w:r>
        <w:rPr>
          <w:rStyle w:val="StyleUnderline"/>
          <w:rFonts w:asciiTheme="minorHAnsi" w:hAnsiTheme="minorHAnsi" w:cstheme="minorHAnsi"/>
          <w:highlight w:val="green"/>
        </w:rPr>
        <w:t xml:space="preserve"> of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 xml:space="preserve">problems </w:t>
      </w:r>
      <w:r>
        <w:rPr>
          <w:rStyle w:val="StyleUnderline"/>
          <w:rFonts w:asciiTheme="minorHAnsi" w:hAnsiTheme="minorHAnsi" w:cstheme="minorHAnsi"/>
        </w:rPr>
        <w:t>of the present</w:t>
      </w:r>
      <w:r>
        <w:rPr>
          <w:rStyle w:val="StyleUnderline"/>
          <w:rFonts w:asciiTheme="minorHAnsi" w:hAnsiTheme="minorHAnsi" w:cstheme="minorHAnsi"/>
          <w:highlight w:val="green"/>
        </w:rPr>
        <w:t>,</w:t>
      </w:r>
      <w:r>
        <w:rPr>
          <w:rStyle w:val="StyleUnderline"/>
          <w:rFonts w:asciiTheme="minorHAnsi" w:hAnsiTheme="minorHAnsi" w:cstheme="minorHAnsi"/>
        </w:rPr>
        <w:t xml:space="preserve"> </w:t>
      </w:r>
      <w:r>
        <w:rPr>
          <w:rStyle w:val="StyleUnderline"/>
          <w:rFonts w:asciiTheme="minorHAnsi" w:hAnsiTheme="minorHAnsi" w:cstheme="minorHAnsi"/>
          <w:highlight w:val="green"/>
        </w:rPr>
        <w:t>then</w:t>
      </w:r>
      <w:r>
        <w:rPr>
          <w:rStyle w:val="StyleUnderline"/>
          <w:rFonts w:asciiTheme="minorHAnsi" w:hAnsiTheme="minorHAnsi" w:cstheme="minorHAnsi"/>
        </w:rPr>
        <w:t xml:space="preserve"> part of </w:t>
      </w:r>
      <w:r>
        <w:rPr>
          <w:rStyle w:val="StyleUnderline"/>
          <w:rFonts w:asciiTheme="minorHAnsi" w:hAnsiTheme="minorHAnsi" w:cstheme="minorHAnsi"/>
          <w:highlight w:val="green"/>
        </w:rPr>
        <w:t>the power of</w:t>
      </w:r>
      <w:r>
        <w:rPr>
          <w:rFonts w:asciiTheme="minorHAnsi" w:hAnsiTheme="minorHAnsi" w:cstheme="minorHAnsi"/>
          <w:sz w:val="16"/>
        </w:rPr>
        <w:t xml:space="preserve"> Haida </w:t>
      </w:r>
      <w:r>
        <w:rPr>
          <w:rStyle w:val="StyleUnderline"/>
          <w:rFonts w:asciiTheme="minorHAnsi" w:hAnsiTheme="minorHAnsi" w:cstheme="minorHAnsi"/>
          <w:highlight w:val="green"/>
        </w:rPr>
        <w:t>future-making</w:t>
      </w:r>
      <w:r>
        <w:rPr>
          <w:rStyle w:val="StyleUnderline"/>
          <w:rFonts w:asciiTheme="minorHAnsi" w:hAnsiTheme="minorHAnsi" w:cstheme="minorHAnsi"/>
        </w:rPr>
        <w:t xml:space="preserve"> </w:t>
      </w:r>
      <w:r>
        <w:rPr>
          <w:rStyle w:val="StyleUnderline"/>
          <w:rFonts w:asciiTheme="minorHAnsi" w:hAnsiTheme="minorHAnsi" w:cstheme="minorHAnsi"/>
          <w:highlight w:val="green"/>
        </w:rPr>
        <w:t>is</w:t>
      </w:r>
      <w:r>
        <w:rPr>
          <w:rStyle w:val="StyleUnderline"/>
          <w:rFonts w:asciiTheme="minorHAnsi" w:hAnsiTheme="minorHAnsi" w:cstheme="minorHAnsi"/>
        </w:rPr>
        <w:t xml:space="preserve"> to </w:t>
      </w:r>
      <w:r>
        <w:rPr>
          <w:rStyle w:val="Emphasis"/>
          <w:rFonts w:asciiTheme="minorHAnsi" w:hAnsiTheme="minorHAnsi" w:cstheme="minorHAnsi"/>
          <w:highlight w:val="green"/>
        </w:rPr>
        <w:t>expose the threatening non-futures</w:t>
      </w:r>
    </w:p>
    <w:p w14:paraId="637B0F44" w14:textId="0B51B4F8" w:rsidR="00C3390C" w:rsidRDefault="00C3390C" w:rsidP="00C3390C">
      <w:pPr>
        <w:rPr>
          <w:sz w:val="16"/>
        </w:rPr>
      </w:pPr>
      <w:r>
        <w:rPr>
          <w:rStyle w:val="StyleUnderline"/>
          <w:rFonts w:asciiTheme="minorHAnsi" w:hAnsiTheme="minorHAnsi" w:cstheme="minorHAnsi"/>
        </w:rPr>
        <w:t xml:space="preserve"> that might emerge out of this bracketed present</w:t>
      </w:r>
      <w:r>
        <w:rPr>
          <w:rFonts w:asciiTheme="minorHAnsi" w:hAnsiTheme="minorHAnsi" w:cstheme="minorHAnsi"/>
          <w:sz w:val="16"/>
        </w:rPr>
        <w:t xml:space="preserve">, to expose as lie the liberal promise of a good life always yet to come and to attempt to constitute alternatives. </w:t>
      </w:r>
    </w:p>
    <w:p w14:paraId="03059D77" w14:textId="77777777" w:rsidR="00C3390C" w:rsidRDefault="00C3390C" w:rsidP="00C3390C">
      <w:pPr>
        <w:rPr>
          <w:rFonts w:asciiTheme="minorHAnsi" w:hAnsiTheme="minorHAnsi" w:cstheme="minorHAnsi"/>
          <w:sz w:val="10"/>
          <w:szCs w:val="10"/>
        </w:rPr>
      </w:pPr>
      <w:r>
        <w:rPr>
          <w:rFonts w:asciiTheme="minorHAnsi" w:hAnsiTheme="minorHAnsi" w:cstheme="minorHAnsi"/>
          <w:sz w:val="10"/>
          <w:szCs w:val="10"/>
        </w:rPr>
        <w:t xml:space="preserve">It is no coincidence that we find this </w:t>
      </w:r>
      <w:proofErr w:type="gramStart"/>
      <w:r>
        <w:rPr>
          <w:rFonts w:asciiTheme="minorHAnsi" w:hAnsiTheme="minorHAnsi" w:cstheme="minorHAnsi"/>
          <w:sz w:val="10"/>
          <w:szCs w:val="10"/>
        </w:rPr>
        <w:t>in the midst of</w:t>
      </w:r>
      <w:proofErr w:type="gramEnd"/>
      <w:r>
        <w:rPr>
          <w:rFonts w:asciiTheme="minorHAnsi" w:hAnsiTheme="minorHAnsi" w:cstheme="minorHAnsi"/>
          <w:sz w:val="10"/>
          <w:szCs w:val="10"/>
        </w:rPr>
        <w:t xml:space="preserve">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w:t>
      </w:r>
    </w:p>
    <w:p w14:paraId="09769814" w14:textId="77777777" w:rsidR="00C3390C" w:rsidRDefault="00C3390C" w:rsidP="00C3390C">
      <w:pPr>
        <w:rPr>
          <w:rFonts w:asciiTheme="minorHAnsi" w:hAnsiTheme="minorHAnsi" w:cstheme="minorHAnsi"/>
          <w:sz w:val="10"/>
          <w:szCs w:val="10"/>
        </w:rPr>
      </w:pPr>
      <w:r>
        <w:rPr>
          <w:rFonts w:asciiTheme="minorHAnsi" w:hAnsiTheme="minorHAnsi" w:cstheme="minorHAnsi"/>
          <w:sz w:val="10"/>
          <w:szCs w:val="10"/>
        </w:rPr>
        <w:t xml:space="preserve">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w:t>
      </w:r>
    </w:p>
    <w:p w14:paraId="25B4F370" w14:textId="77777777" w:rsidR="00C3390C" w:rsidRDefault="00C3390C" w:rsidP="00C3390C">
      <w:pPr>
        <w:rPr>
          <w:rFonts w:asciiTheme="minorHAnsi" w:hAnsiTheme="minorHAnsi" w:cstheme="minorHAnsi"/>
          <w:sz w:val="10"/>
          <w:szCs w:val="10"/>
        </w:rPr>
      </w:pPr>
      <w:r>
        <w:rPr>
          <w:rFonts w:asciiTheme="minorHAnsi" w:hAnsiTheme="minorHAnsi" w:cstheme="minorHAnsi"/>
          <w:sz w:val="10"/>
          <w:szCs w:val="10"/>
        </w:rPr>
        <w:t>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(cf: Comaroff and Comaroff 2003b). (One of these narratives, which reinterpreted indigenous lands as terra nullius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practice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w:t>
      </w:r>
    </w:p>
    <w:p w14:paraId="29EBD4B0" w14:textId="77777777" w:rsidR="00C3390C" w:rsidRDefault="00C3390C" w:rsidP="00C3390C">
      <w:pPr>
        <w:rPr>
          <w:rFonts w:asciiTheme="minorHAnsi" w:hAnsiTheme="minorHAnsi" w:cstheme="minorHAnsi"/>
          <w:sz w:val="10"/>
          <w:szCs w:val="10"/>
        </w:rPr>
      </w:pPr>
      <w:r>
        <w:rPr>
          <w:rFonts w:asciiTheme="minorHAnsi" w:hAnsiTheme="minorHAnsi" w:cstheme="minorHAnsi"/>
          <w:sz w:val="10"/>
          <w:szCs w:val="10"/>
        </w:rPr>
        <w:t xml:space="preserve">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cf: Hobbes 1994). Alongside this precarity is the equally anxious question of </w:t>
      </w:r>
      <w:proofErr w:type="gramStart"/>
      <w:r>
        <w:rPr>
          <w:rFonts w:asciiTheme="minorHAnsi" w:hAnsiTheme="minorHAnsi" w:cstheme="minorHAnsi"/>
          <w:sz w:val="10"/>
          <w:szCs w:val="10"/>
        </w:rPr>
        <w:t>whether or not</w:t>
      </w:r>
      <w:proofErr w:type="gramEnd"/>
      <w:r>
        <w:rPr>
          <w:rFonts w:asciiTheme="minorHAnsi" w:hAnsiTheme="minorHAnsi" w:cstheme="minorHAnsi"/>
          <w:sz w:val="10"/>
          <w:szCs w:val="10"/>
        </w:rPr>
        <w:t xml:space="preserve">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Taiake Alfred, categorically rejects sovereignty as an inappropriate tool for indigenous political assertions for these reasons and, also, because it draws attention away from developing and furthering “genuinely” Aboriginal political modes of thought (Alfred 2005; cf: Alfred 2009). </w:t>
      </w:r>
    </w:p>
    <w:p w14:paraId="574B39B1" w14:textId="77777777" w:rsidR="00C3390C" w:rsidRDefault="00C3390C" w:rsidP="00C3390C">
      <w:pPr>
        <w:rPr>
          <w:rFonts w:asciiTheme="minorHAnsi" w:hAnsiTheme="minorHAnsi" w:cstheme="minorHAnsi"/>
          <w:sz w:val="10"/>
          <w:szCs w:val="10"/>
        </w:rPr>
      </w:pPr>
      <w:r>
        <w:rPr>
          <w:rFonts w:asciiTheme="minorHAnsi" w:hAnsiTheme="minorHAnsi" w:cstheme="minorHAnsi"/>
          <w:sz w:val="10"/>
          <w:szCs w:val="10"/>
        </w:rPr>
        <w:t xml:space="preserve">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Cattelino 2008; Richland 2011; Simpson 2000; Simpson 2014). Or, as Joanne Barker puts it: </w:t>
      </w:r>
    </w:p>
    <w:p w14:paraId="7BF12402" w14:textId="77777777" w:rsidR="00C3390C" w:rsidRDefault="00C3390C" w:rsidP="00C3390C">
      <w:pPr>
        <w:rPr>
          <w:rFonts w:asciiTheme="minorHAnsi" w:hAnsiTheme="minorHAnsi" w:cstheme="minorHAnsi"/>
          <w:sz w:val="16"/>
        </w:rPr>
      </w:pPr>
      <w:r>
        <w:rPr>
          <w:rStyle w:val="StyleUnderline"/>
          <w:rFonts w:asciiTheme="minorHAnsi" w:hAnsiTheme="minorHAnsi" w:cstheme="minorHAnsi"/>
        </w:rPr>
        <w:t xml:space="preserve">There is </w:t>
      </w:r>
      <w:r>
        <w:rPr>
          <w:rStyle w:val="Emphasis"/>
          <w:rFonts w:asciiTheme="minorHAnsi" w:hAnsiTheme="minorHAnsi" w:cstheme="minorHAnsi"/>
        </w:rPr>
        <w:t>no fixed meaning</w:t>
      </w:r>
      <w:r>
        <w:rPr>
          <w:rStyle w:val="StyleUnderline"/>
          <w:rFonts w:asciiTheme="minorHAnsi" w:hAnsiTheme="minorHAnsi" w:cstheme="minorHAnsi"/>
        </w:rPr>
        <w:t xml:space="preserve"> for what sovereignty is</w:t>
      </w:r>
      <w:r>
        <w:rPr>
          <w:rFonts w:asciiTheme="minorHAnsi" w:hAnsiTheme="minorHAnsi" w:cstheme="minorHAnsi"/>
          <w:sz w:val="16"/>
        </w:rPr>
        <w:t xml:space="preserve"> – what it </w:t>
      </w:r>
      <w:proofErr w:type="gramStart"/>
      <w:r>
        <w:rPr>
          <w:rFonts w:asciiTheme="minorHAnsi" w:hAnsiTheme="minorHAnsi" w:cstheme="minorHAnsi"/>
          <w:sz w:val="16"/>
        </w:rPr>
        <w:t xml:space="preserve">means by definition, </w:t>
      </w:r>
      <w:r>
        <w:rPr>
          <w:rStyle w:val="StyleUnderline"/>
          <w:rFonts w:asciiTheme="minorHAnsi" w:hAnsiTheme="minorHAnsi" w:cstheme="minorHAnsi"/>
        </w:rPr>
        <w:t>what</w:t>
      </w:r>
      <w:proofErr w:type="gramEnd"/>
      <w:r>
        <w:rPr>
          <w:rStyle w:val="StyleUnderline"/>
          <w:rFonts w:asciiTheme="minorHAnsi" w:hAnsiTheme="minorHAnsi" w:cstheme="minorHAnsi"/>
        </w:rPr>
        <w:t xml:space="preserve"> it </w:t>
      </w:r>
      <w:r>
        <w:rPr>
          <w:rStyle w:val="Emphasis"/>
          <w:rFonts w:asciiTheme="minorHAnsi" w:hAnsiTheme="minorHAnsi" w:cstheme="minorHAnsi"/>
        </w:rPr>
        <w:t>implies in</w:t>
      </w:r>
      <w:r>
        <w:rPr>
          <w:rFonts w:asciiTheme="minorHAnsi" w:hAnsiTheme="minorHAnsi" w:cstheme="minorHAnsi"/>
          <w:sz w:val="16"/>
        </w:rPr>
        <w:t xml:space="preserve"> public </w:t>
      </w:r>
      <w:r>
        <w:rPr>
          <w:rStyle w:val="Emphasis"/>
          <w:rFonts w:asciiTheme="minorHAnsi" w:hAnsiTheme="minorHAnsi" w:cstheme="minorHAnsi"/>
        </w:rPr>
        <w:t>debate</w:t>
      </w:r>
      <w:r>
        <w:rPr>
          <w:rFonts w:asciiTheme="minorHAnsi" w:hAnsiTheme="minorHAnsi" w:cstheme="minorHAnsi"/>
          <w:sz w:val="16"/>
        </w:rPr>
        <w:t xml:space="preserve">, or how it has been conceptualized in international, nation, or indigenous law. </w:t>
      </w:r>
      <w:r>
        <w:rPr>
          <w:rStyle w:val="StyleUnderline"/>
          <w:rFonts w:asciiTheme="minorHAnsi" w:hAnsiTheme="minorHAnsi" w:cstheme="minorHAnsi"/>
          <w:highlight w:val="green"/>
        </w:rPr>
        <w:t>Sovereignty</w:t>
      </w:r>
      <w:r>
        <w:rPr>
          <w:rFonts w:asciiTheme="minorHAnsi" w:hAnsiTheme="minorHAnsi" w:cstheme="minorHAnsi"/>
          <w:sz w:val="16"/>
        </w:rPr>
        <w:t xml:space="preserve"> – and its related histories, perspectives, and identities – </w:t>
      </w:r>
      <w:r>
        <w:rPr>
          <w:rStyle w:val="StyleUnderline"/>
          <w:rFonts w:asciiTheme="minorHAnsi" w:hAnsiTheme="minorHAnsi" w:cstheme="minorHAnsi"/>
          <w:highlight w:val="green"/>
        </w:rPr>
        <w:t>is</w:t>
      </w:r>
      <w:r>
        <w:rPr>
          <w:rStyle w:val="StyleUnderline"/>
          <w:rFonts w:asciiTheme="minorHAnsi" w:hAnsiTheme="minorHAnsi" w:cstheme="minorHAnsi"/>
        </w:rPr>
        <w:t xml:space="preserve"> </w:t>
      </w:r>
      <w:r>
        <w:rPr>
          <w:rStyle w:val="Emphasis"/>
          <w:rFonts w:asciiTheme="minorHAnsi" w:hAnsiTheme="minorHAnsi" w:cstheme="minorHAnsi"/>
        </w:rPr>
        <w:t>embedded</w:t>
      </w:r>
      <w:r>
        <w:rPr>
          <w:rStyle w:val="StyleUnderline"/>
          <w:rFonts w:asciiTheme="minorHAnsi" w:hAnsiTheme="minorHAnsi" w:cstheme="minorHAnsi"/>
        </w:rPr>
        <w:t xml:space="preserve"> within the </w:t>
      </w:r>
      <w:r>
        <w:rPr>
          <w:rStyle w:val="Emphasis"/>
          <w:rFonts w:asciiTheme="minorHAnsi" w:hAnsiTheme="minorHAnsi" w:cstheme="minorHAnsi"/>
        </w:rPr>
        <w:t>specific social relations</w:t>
      </w:r>
      <w:r>
        <w:rPr>
          <w:rStyle w:val="StyleUnderline"/>
          <w:rFonts w:asciiTheme="minorHAnsi" w:hAnsiTheme="minorHAnsi" w:cstheme="minorHAnsi"/>
        </w:rPr>
        <w:t xml:space="preserve"> in which it is </w:t>
      </w:r>
      <w:r>
        <w:rPr>
          <w:rStyle w:val="Emphasis"/>
          <w:rFonts w:asciiTheme="minorHAnsi" w:hAnsiTheme="minorHAnsi" w:cstheme="minorHAnsi"/>
          <w:highlight w:val="green"/>
        </w:rPr>
        <w:t>invoked</w:t>
      </w:r>
      <w:r>
        <w:rPr>
          <w:rStyle w:val="StyleUnderline"/>
          <w:rFonts w:asciiTheme="minorHAnsi" w:hAnsiTheme="minorHAnsi" w:cstheme="minorHAnsi"/>
          <w:highlight w:val="green"/>
        </w:rPr>
        <w:t xml:space="preserve"> and </w:t>
      </w:r>
      <w:r>
        <w:rPr>
          <w:rStyle w:val="Emphasis"/>
          <w:rFonts w:asciiTheme="minorHAnsi" w:hAnsiTheme="minorHAnsi" w:cstheme="minorHAnsi"/>
          <w:highlight w:val="green"/>
        </w:rPr>
        <w:t>given meaning</w:t>
      </w:r>
      <w:r>
        <w:rPr>
          <w:rStyle w:val="StyleUnderline"/>
          <w:rFonts w:asciiTheme="minorHAnsi" w:hAnsiTheme="minorHAnsi" w:cstheme="minorHAnsi"/>
        </w:rPr>
        <w:t xml:space="preserve">. </w:t>
      </w:r>
      <w:r>
        <w:rPr>
          <w:rStyle w:val="Emphasis"/>
          <w:rFonts w:asciiTheme="minorHAnsi" w:hAnsiTheme="minorHAnsi" w:cstheme="minorHAnsi"/>
        </w:rPr>
        <w:t>How</w:t>
      </w:r>
      <w:r>
        <w:rPr>
          <w:rStyle w:val="StyleUnderline"/>
          <w:rFonts w:asciiTheme="minorHAnsi" w:hAnsiTheme="minorHAnsi" w:cstheme="minorHAnsi"/>
        </w:rPr>
        <w:t xml:space="preserve"> and </w:t>
      </w:r>
      <w:r>
        <w:rPr>
          <w:rStyle w:val="Emphasis"/>
          <w:rFonts w:asciiTheme="minorHAnsi" w:hAnsiTheme="minorHAnsi" w:cstheme="minorHAnsi"/>
        </w:rPr>
        <w:t>when</w:t>
      </w:r>
      <w:r>
        <w:rPr>
          <w:rStyle w:val="StyleUnderline"/>
          <w:rFonts w:asciiTheme="minorHAnsi" w:hAnsiTheme="minorHAnsi" w:cstheme="minorHAnsi"/>
        </w:rPr>
        <w:t xml:space="preserve"> it </w:t>
      </w:r>
      <w:proofErr w:type="gramStart"/>
      <w:r>
        <w:rPr>
          <w:rStyle w:val="StyleUnderline"/>
          <w:rFonts w:asciiTheme="minorHAnsi" w:hAnsiTheme="minorHAnsi" w:cstheme="minorHAnsi"/>
        </w:rPr>
        <w:t>emerges</w:t>
      </w:r>
      <w:proofErr w:type="gramEnd"/>
      <w:r>
        <w:rPr>
          <w:rStyle w:val="StyleUnderline"/>
          <w:rFonts w:asciiTheme="minorHAnsi" w:hAnsiTheme="minorHAnsi" w:cstheme="minorHAnsi"/>
        </w:rPr>
        <w:t xml:space="preserve"> and functions are determined by the “</w:t>
      </w:r>
      <w:r>
        <w:rPr>
          <w:rStyle w:val="Emphasis"/>
          <w:rFonts w:asciiTheme="minorHAnsi" w:hAnsiTheme="minorHAnsi" w:cstheme="minorHAnsi"/>
        </w:rPr>
        <w:t>located</w:t>
      </w:r>
      <w:r>
        <w:rPr>
          <w:rStyle w:val="StyleUnderline"/>
          <w:rFonts w:asciiTheme="minorHAnsi" w:hAnsiTheme="minorHAnsi" w:cstheme="minorHAnsi"/>
        </w:rPr>
        <w:t xml:space="preserve">” political agendas and cultural perspectives of those who </w:t>
      </w:r>
      <w:r>
        <w:rPr>
          <w:rStyle w:val="Emphasis"/>
          <w:rFonts w:asciiTheme="minorHAnsi" w:hAnsiTheme="minorHAnsi" w:cstheme="minorHAnsi"/>
        </w:rPr>
        <w:t>rearticulate it into</w:t>
      </w:r>
      <w:r>
        <w:rPr>
          <w:rFonts w:asciiTheme="minorHAnsi" w:hAnsiTheme="minorHAnsi" w:cstheme="minorHAnsi"/>
          <w:sz w:val="16"/>
        </w:rPr>
        <w:t xml:space="preserve"> public </w:t>
      </w:r>
      <w:r>
        <w:rPr>
          <w:rStyle w:val="Emphasis"/>
          <w:rFonts w:asciiTheme="minorHAnsi" w:hAnsiTheme="minorHAnsi" w:cstheme="minorHAnsi"/>
        </w:rPr>
        <w:t>debate</w:t>
      </w:r>
      <w:r>
        <w:rPr>
          <w:rFonts w:asciiTheme="minorHAnsi" w:hAnsiTheme="minorHAnsi" w:cstheme="minorHAnsi"/>
          <w:sz w:val="16"/>
        </w:rPr>
        <w:t xml:space="preserve"> or political document </w:t>
      </w:r>
      <w:r>
        <w:rPr>
          <w:rStyle w:val="StyleUnderline"/>
          <w:rFonts w:asciiTheme="minorHAnsi" w:hAnsiTheme="minorHAnsi" w:cstheme="minorHAnsi"/>
        </w:rPr>
        <w:t xml:space="preserve">to do a </w:t>
      </w:r>
      <w:r>
        <w:rPr>
          <w:rStyle w:val="Emphasis"/>
          <w:rFonts w:asciiTheme="minorHAnsi" w:hAnsiTheme="minorHAnsi" w:cstheme="minorHAnsi"/>
        </w:rPr>
        <w:t>specific work of opposition</w:t>
      </w:r>
      <w:r>
        <w:rPr>
          <w:rStyle w:val="StyleUnderline"/>
          <w:rFonts w:asciiTheme="minorHAnsi" w:hAnsiTheme="minorHAnsi" w:cstheme="minorHAnsi"/>
        </w:rPr>
        <w:t xml:space="preserve">, </w:t>
      </w:r>
      <w:r>
        <w:rPr>
          <w:rStyle w:val="Emphasis"/>
          <w:rFonts w:asciiTheme="minorHAnsi" w:hAnsiTheme="minorHAnsi" w:cstheme="minorHAnsi"/>
        </w:rPr>
        <w:t>invitation</w:t>
      </w:r>
      <w:r>
        <w:rPr>
          <w:rStyle w:val="StyleUnderline"/>
          <w:rFonts w:asciiTheme="minorHAnsi" w:hAnsiTheme="minorHAnsi" w:cstheme="minorHAnsi"/>
        </w:rPr>
        <w:t xml:space="preserve">, or </w:t>
      </w:r>
      <w:r>
        <w:rPr>
          <w:rStyle w:val="Emphasis"/>
          <w:rFonts w:asciiTheme="minorHAnsi" w:hAnsiTheme="minorHAnsi" w:cstheme="minorHAnsi"/>
        </w:rPr>
        <w:t>accommodation</w:t>
      </w:r>
      <w:r>
        <w:rPr>
          <w:rStyle w:val="StyleUnderline"/>
          <w:rFonts w:asciiTheme="minorHAnsi" w:hAnsiTheme="minorHAnsi" w:cstheme="minorHAnsi"/>
        </w:rPr>
        <w:t xml:space="preserve">. It is </w:t>
      </w:r>
      <w:r>
        <w:rPr>
          <w:rStyle w:val="Emphasis"/>
          <w:rFonts w:asciiTheme="minorHAnsi" w:hAnsiTheme="minorHAnsi" w:cstheme="minorHAnsi"/>
        </w:rPr>
        <w:t>no more possible</w:t>
      </w:r>
      <w:r>
        <w:rPr>
          <w:rStyle w:val="StyleUnderline"/>
          <w:rFonts w:asciiTheme="minorHAnsi" w:hAnsiTheme="minorHAnsi" w:cstheme="minorHAnsi"/>
        </w:rPr>
        <w:t xml:space="preserve"> to stabilize </w:t>
      </w:r>
      <w:r>
        <w:rPr>
          <w:rStyle w:val="Emphasis"/>
          <w:rFonts w:asciiTheme="minorHAnsi" w:hAnsiTheme="minorHAnsi" w:cstheme="minorHAnsi"/>
        </w:rPr>
        <w:t>what sovereignty means</w:t>
      </w:r>
      <w:r>
        <w:rPr>
          <w:rStyle w:val="StyleUnderline"/>
          <w:rFonts w:asciiTheme="minorHAnsi" w:hAnsiTheme="minorHAnsi" w:cstheme="minorHAnsi"/>
        </w:rPr>
        <w:t xml:space="preserve"> and </w:t>
      </w:r>
      <w:r>
        <w:rPr>
          <w:rStyle w:val="Emphasis"/>
          <w:rFonts w:asciiTheme="minorHAnsi" w:hAnsiTheme="minorHAnsi" w:cstheme="minorHAnsi"/>
        </w:rPr>
        <w:t>how it matters</w:t>
      </w:r>
      <w:r>
        <w:rPr>
          <w:rStyle w:val="StyleUnderline"/>
          <w:rFonts w:asciiTheme="minorHAnsi" w:hAnsiTheme="minorHAnsi" w:cstheme="minorHAnsi"/>
        </w:rPr>
        <w:t xml:space="preserve"> to those who invoke it than it is to </w:t>
      </w:r>
      <w:r>
        <w:rPr>
          <w:rStyle w:val="Emphasis"/>
          <w:rFonts w:asciiTheme="minorHAnsi" w:hAnsiTheme="minorHAnsi" w:cstheme="minorHAnsi"/>
        </w:rPr>
        <w:t>forget the historical</w:t>
      </w:r>
      <w:r>
        <w:rPr>
          <w:rStyle w:val="StyleUnderline"/>
          <w:rFonts w:asciiTheme="minorHAnsi" w:hAnsiTheme="minorHAnsi" w:cstheme="minorHAnsi"/>
        </w:rPr>
        <w:t xml:space="preserve"> and </w:t>
      </w:r>
      <w:r>
        <w:rPr>
          <w:rStyle w:val="Emphasis"/>
          <w:rFonts w:asciiTheme="minorHAnsi" w:hAnsiTheme="minorHAnsi" w:cstheme="minorHAnsi"/>
        </w:rPr>
        <w:t>cultural embeddedness</w:t>
      </w:r>
      <w:r>
        <w:rPr>
          <w:rStyle w:val="StyleUnderline"/>
          <w:rFonts w:asciiTheme="minorHAnsi" w:hAnsiTheme="minorHAnsi" w:cstheme="minorHAnsi"/>
        </w:rPr>
        <w:t xml:space="preserve"> of indigenous peoples’ </w:t>
      </w:r>
      <w:r>
        <w:rPr>
          <w:rStyle w:val="Emphasis"/>
          <w:rFonts w:asciiTheme="minorHAnsi" w:hAnsiTheme="minorHAnsi" w:cstheme="minorHAnsi"/>
        </w:rPr>
        <w:t>multiple</w:t>
      </w:r>
      <w:r>
        <w:rPr>
          <w:rStyle w:val="StyleUnderline"/>
          <w:rFonts w:asciiTheme="minorHAnsi" w:hAnsiTheme="minorHAnsi" w:cstheme="minorHAnsi"/>
        </w:rPr>
        <w:t xml:space="preserve"> and </w:t>
      </w:r>
      <w:r>
        <w:rPr>
          <w:rStyle w:val="Emphasis"/>
          <w:rFonts w:asciiTheme="minorHAnsi" w:hAnsiTheme="minorHAnsi" w:cstheme="minorHAnsi"/>
        </w:rPr>
        <w:t>contradictory political perspectives</w:t>
      </w:r>
      <w:r>
        <w:rPr>
          <w:rStyle w:val="StyleUnderline"/>
          <w:rFonts w:asciiTheme="minorHAnsi" w:hAnsiTheme="minorHAnsi" w:cstheme="minorHAnsi"/>
        </w:rPr>
        <w:t xml:space="preserve"> and </w:t>
      </w:r>
      <w:r>
        <w:rPr>
          <w:rStyle w:val="Emphasis"/>
          <w:rFonts w:asciiTheme="minorHAnsi" w:hAnsiTheme="minorHAnsi" w:cstheme="minorHAnsi"/>
        </w:rPr>
        <w:t>agendas for empowerment</w:t>
      </w:r>
      <w:r>
        <w:rPr>
          <w:rStyle w:val="StyleUnderline"/>
          <w:rFonts w:asciiTheme="minorHAnsi" w:hAnsiTheme="minorHAnsi" w:cstheme="minorHAnsi"/>
        </w:rPr>
        <w:t xml:space="preserve">, </w:t>
      </w:r>
      <w:r>
        <w:rPr>
          <w:rStyle w:val="Emphasis"/>
          <w:rFonts w:asciiTheme="minorHAnsi" w:hAnsiTheme="minorHAnsi" w:cstheme="minorHAnsi"/>
        </w:rPr>
        <w:t>decolonization</w:t>
      </w:r>
      <w:r>
        <w:rPr>
          <w:rStyle w:val="StyleUnderline"/>
          <w:rFonts w:asciiTheme="minorHAnsi" w:hAnsiTheme="minorHAnsi" w:cstheme="minorHAnsi"/>
        </w:rPr>
        <w:t xml:space="preserve">, and </w:t>
      </w:r>
      <w:r>
        <w:rPr>
          <w:rStyle w:val="Emphasis"/>
          <w:rFonts w:asciiTheme="minorHAnsi" w:hAnsiTheme="minorHAnsi" w:cstheme="minorHAnsi"/>
        </w:rPr>
        <w:t>social justice</w:t>
      </w:r>
      <w:r>
        <w:rPr>
          <w:rFonts w:asciiTheme="minorHAnsi" w:hAnsiTheme="minorHAnsi" w:cstheme="minorHAnsi"/>
          <w:sz w:val="16"/>
        </w:rPr>
        <w:t xml:space="preserve"> (Barker 2005:21, emphasis original). </w:t>
      </w:r>
    </w:p>
    <w:p w14:paraId="6CFF6E0A" w14:textId="77777777" w:rsidR="00C3390C" w:rsidRDefault="00C3390C" w:rsidP="00C3390C">
      <w:pPr>
        <w:rPr>
          <w:rFonts w:asciiTheme="minorHAnsi" w:hAnsiTheme="minorHAnsi" w:cstheme="minorHAnsi"/>
          <w:sz w:val="16"/>
        </w:rPr>
      </w:pPr>
      <w:r>
        <w:rPr>
          <w:rStyle w:val="StyleUnderline"/>
          <w:rFonts w:asciiTheme="minorHAnsi" w:hAnsiTheme="minorHAnsi" w:cstheme="minorHAnsi"/>
        </w:rPr>
        <w:t xml:space="preserve">The opening up of sovereignty as </w:t>
      </w:r>
      <w:r>
        <w:rPr>
          <w:rStyle w:val="Emphasis"/>
          <w:rFonts w:asciiTheme="minorHAnsi" w:hAnsiTheme="minorHAnsi" w:cstheme="minorHAnsi"/>
        </w:rPr>
        <w:t>flexible</w:t>
      </w:r>
      <w:r>
        <w:rPr>
          <w:rStyle w:val="StyleUnderline"/>
          <w:rFonts w:asciiTheme="minorHAnsi" w:hAnsiTheme="minorHAnsi" w:cstheme="minorHAnsi"/>
        </w:rPr>
        <w:t xml:space="preserve">, </w:t>
      </w:r>
      <w:r>
        <w:rPr>
          <w:rStyle w:val="Emphasis"/>
          <w:rFonts w:asciiTheme="minorHAnsi" w:hAnsiTheme="minorHAnsi" w:cstheme="minorHAnsi"/>
        </w:rPr>
        <w:t>multiple</w:t>
      </w:r>
      <w:r>
        <w:rPr>
          <w:rStyle w:val="StyleUnderline"/>
          <w:rFonts w:asciiTheme="minorHAnsi" w:hAnsiTheme="minorHAnsi" w:cstheme="minorHAnsi"/>
        </w:rPr>
        <w:t xml:space="preserve">, and subject to </w:t>
      </w:r>
      <w:r>
        <w:rPr>
          <w:rStyle w:val="Emphasis"/>
          <w:rFonts w:asciiTheme="minorHAnsi" w:hAnsiTheme="minorHAnsi" w:cstheme="minorHAnsi"/>
        </w:rPr>
        <w:t>all manner of diverse rearticulations</w:t>
      </w:r>
      <w:r>
        <w:rPr>
          <w:rStyle w:val="StyleUnderline"/>
          <w:rFonts w:asciiTheme="minorHAnsi" w:hAnsiTheme="minorHAnsi" w:cstheme="minorHAnsi"/>
        </w:rPr>
        <w:t xml:space="preserve"> carries </w:t>
      </w:r>
      <w:proofErr w:type="gramStart"/>
      <w:r>
        <w:rPr>
          <w:rStyle w:val="StyleUnderline"/>
          <w:rFonts w:asciiTheme="minorHAnsi" w:hAnsiTheme="minorHAnsi" w:cstheme="minorHAnsi"/>
        </w:rPr>
        <w:t>particular weight</w:t>
      </w:r>
      <w:proofErr w:type="gramEnd"/>
      <w:r>
        <w:rPr>
          <w:rFonts w:asciiTheme="minorHAnsi" w:hAnsiTheme="minorHAnsi" w:cstheme="minorHAnsi"/>
          <w:sz w:val="16"/>
        </w:rPr>
        <w:t xml:space="preserve"> (and, perhaps, ambiguity) </w:t>
      </w:r>
      <w:r>
        <w:rPr>
          <w:rStyle w:val="StyleUnderline"/>
          <w:rFonts w:asciiTheme="minorHAnsi" w:hAnsiTheme="minorHAnsi" w:cstheme="minorHAnsi"/>
        </w:rPr>
        <w:t>since</w:t>
      </w:r>
      <w:r>
        <w:rPr>
          <w:rFonts w:asciiTheme="minorHAnsi" w:hAnsiTheme="minorHAnsi" w:cstheme="minorHAnsi"/>
          <w:sz w:val="16"/>
        </w:rPr>
        <w:t xml:space="preserve">, as a historical concept in Western political theory, </w:t>
      </w:r>
      <w:r>
        <w:rPr>
          <w:rStyle w:val="StyleUnderline"/>
          <w:rFonts w:asciiTheme="minorHAnsi" w:hAnsiTheme="minorHAnsi" w:cstheme="minorHAnsi"/>
        </w:rPr>
        <w:t xml:space="preserve">sovereignty was </w:t>
      </w:r>
      <w:r>
        <w:rPr>
          <w:rStyle w:val="Emphasis"/>
          <w:rFonts w:asciiTheme="minorHAnsi" w:hAnsiTheme="minorHAnsi" w:cstheme="minorHAnsi"/>
        </w:rPr>
        <w:t>overwhelmingly concerned with closure</w:t>
      </w:r>
      <w:r>
        <w:rPr>
          <w:rFonts w:asciiTheme="minorHAnsi" w:hAnsiTheme="minorHAnsi" w:cstheme="minorHAnsi"/>
          <w:sz w:val="16"/>
        </w:rPr>
        <w:t xml:space="preserve">. As Wendy Brown argues in her Walled States, Waning Sovereignty, </w:t>
      </w:r>
      <w:r>
        <w:rPr>
          <w:rStyle w:val="StyleUnderline"/>
          <w:rFonts w:asciiTheme="minorHAnsi" w:hAnsiTheme="minorHAnsi" w:cstheme="minorHAnsi"/>
        </w:rPr>
        <w:t>the classic vision of sovereign power rests in the capacity to divide the inside from the outside</w:t>
      </w:r>
      <w:r>
        <w:rPr>
          <w:rFonts w:asciiTheme="minorHAnsi" w:hAnsiTheme="minorHAnsi" w:cstheme="minorHAnsi"/>
          <w:sz w:val="16"/>
        </w:rPr>
        <w:t xml:space="preserve">, to make borders around a people – a “nation” – and separate that people from those outside it. Thus Schmitt’s “friend-enemy” distinction, for instance, or even John Locke’s consistent preoccupation with fences as a way of marking the existence of territory (Brown 2010; cf: Schmitt 1996; Locke 1988). The historical </w:t>
      </w:r>
      <w:proofErr w:type="gramStart"/>
      <w:r>
        <w:rPr>
          <w:rFonts w:asciiTheme="minorHAnsi" w:hAnsiTheme="minorHAnsi" w:cstheme="minorHAnsi"/>
          <w:sz w:val="16"/>
        </w:rPr>
        <w:t>conditions</w:t>
      </w:r>
      <w:proofErr w:type="gramEnd"/>
      <w:r>
        <w:rPr>
          <w:rFonts w:asciiTheme="minorHAnsi" w:hAnsiTheme="minorHAnsi" w:cstheme="minorHAnsi"/>
          <w:sz w:val="16"/>
        </w:rPr>
        <w:t xml:space="preserve"> of </w:t>
      </w:r>
      <w:r>
        <w:rPr>
          <w:rStyle w:val="Emphasis"/>
          <w:rFonts w:asciiTheme="minorHAnsi" w:hAnsiTheme="minorHAnsi" w:cstheme="minorHAnsi"/>
        </w:rPr>
        <w:t>indigenous sovereignty claims</w:t>
      </w:r>
      <w:r>
        <w:rPr>
          <w:rFonts w:asciiTheme="minorHAnsi" w:hAnsiTheme="minorHAnsi" w:cstheme="minorHAnsi"/>
          <w:sz w:val="16"/>
        </w:rPr>
        <w:t xml:space="preserve"> in the context of settler colonialism make such absolute closures impossible for indigenous peoples. </w:t>
      </w:r>
    </w:p>
    <w:p w14:paraId="1E2D65A7" w14:textId="77777777" w:rsidR="00C3390C" w:rsidRDefault="00C3390C" w:rsidP="00C3390C">
      <w:pPr>
        <w:rPr>
          <w:rFonts w:asciiTheme="minorHAnsi" w:hAnsiTheme="minorHAnsi" w:cstheme="minorHAnsi"/>
          <w:sz w:val="16"/>
        </w:rPr>
      </w:pPr>
      <w:r>
        <w:rPr>
          <w:rFonts w:asciiTheme="minorHAnsi" w:hAnsiTheme="minorHAnsi" w:cstheme="minorHAnsi"/>
          <w:sz w:val="16"/>
        </w:rPr>
        <w:t xml:space="preserve">We might add, though, that their persistent presence also </w:t>
      </w:r>
      <w:r>
        <w:rPr>
          <w:rStyle w:val="Emphasis"/>
          <w:rFonts w:asciiTheme="minorHAnsi" w:hAnsiTheme="minorHAnsi" w:cstheme="minorHAnsi"/>
        </w:rPr>
        <w:t>challenges the closure</w:t>
      </w:r>
      <w:r>
        <w:rPr>
          <w:rStyle w:val="StyleUnderline"/>
          <w:rFonts w:asciiTheme="minorHAnsi" w:hAnsiTheme="minorHAnsi" w:cstheme="minorHAnsi"/>
        </w:rPr>
        <w:t xml:space="preserve"> of the settler nation-state</w:t>
      </w:r>
      <w:r>
        <w:rPr>
          <w:rFonts w:asciiTheme="minorHAnsi" w:hAnsiTheme="minorHAnsi" w:cstheme="minorHAnsi"/>
          <w:sz w:val="16"/>
        </w:rPr>
        <w:t xml:space="preserve">. Indeed, this is part of Brown’s point. </w:t>
      </w:r>
      <w:r>
        <w:rPr>
          <w:rStyle w:val="StyleUnderline"/>
          <w:rFonts w:asciiTheme="minorHAnsi" w:hAnsiTheme="minorHAnsi" w:cstheme="minorHAnsi"/>
        </w:rPr>
        <w:t xml:space="preserve">The very fact that we see </w:t>
      </w:r>
      <w:r>
        <w:rPr>
          <w:rStyle w:val="Emphasis"/>
          <w:rFonts w:asciiTheme="minorHAnsi" w:hAnsiTheme="minorHAnsi" w:cstheme="minorHAnsi"/>
        </w:rPr>
        <w:t>ever more spectacular performances</w:t>
      </w:r>
      <w:r>
        <w:rPr>
          <w:rStyle w:val="StyleUnderline"/>
          <w:rFonts w:asciiTheme="minorHAnsi" w:hAnsiTheme="minorHAnsi" w:cstheme="minorHAnsi"/>
        </w:rPr>
        <w:t xml:space="preserve"> of sovereign power on the part of contemporary nation-states</w:t>
      </w:r>
      <w:r>
        <w:rPr>
          <w:rFonts w:asciiTheme="minorHAnsi" w:hAnsiTheme="minorHAnsi" w:cstheme="minorHAnsi"/>
          <w:sz w:val="16"/>
        </w:rPr>
        <w:t xml:space="preserve"> – e.g., the titular “walls” that are being constructed along the borders of an increasing number of states - </w:t>
      </w:r>
      <w:r>
        <w:rPr>
          <w:rStyle w:val="StyleUnderline"/>
          <w:rFonts w:asciiTheme="minorHAnsi" w:hAnsiTheme="minorHAnsi" w:cstheme="minorHAnsi"/>
        </w:rPr>
        <w:t xml:space="preserve">is a sign of the </w:t>
      </w:r>
      <w:r>
        <w:rPr>
          <w:rStyle w:val="Emphasis"/>
          <w:rFonts w:asciiTheme="minorHAnsi" w:hAnsiTheme="minorHAnsi" w:cstheme="minorHAnsi"/>
        </w:rPr>
        <w:t>very insecurity</w:t>
      </w:r>
      <w:r>
        <w:rPr>
          <w:rStyle w:val="StyleUnderline"/>
          <w:rFonts w:asciiTheme="minorHAnsi" w:hAnsiTheme="minorHAnsi" w:cstheme="minorHAnsi"/>
        </w:rPr>
        <w:t xml:space="preserve"> of their political authority</w:t>
      </w:r>
      <w:r>
        <w:rPr>
          <w:rFonts w:asciiTheme="minorHAnsi" w:hAnsiTheme="minorHAnsi" w:cstheme="minorHAnsi"/>
          <w:sz w:val="16"/>
        </w:rPr>
        <w:t xml:space="preserve"> (Brown 2010).6 </w:t>
      </w:r>
      <w:r>
        <w:rPr>
          <w:rStyle w:val="StyleUnderline"/>
          <w:rFonts w:asciiTheme="minorHAnsi" w:hAnsiTheme="minorHAnsi" w:cstheme="minorHAnsi"/>
        </w:rPr>
        <w:t>The conditions of settler colonial sovereignty</w:t>
      </w:r>
      <w:r>
        <w:rPr>
          <w:rFonts w:asciiTheme="minorHAnsi" w:hAnsiTheme="minorHAnsi" w:cstheme="minorHAnsi"/>
          <w:sz w:val="16"/>
        </w:rPr>
        <w:t xml:space="preserve">, in other words, </w:t>
      </w:r>
      <w:r>
        <w:rPr>
          <w:rStyle w:val="StyleUnderline"/>
          <w:rFonts w:asciiTheme="minorHAnsi" w:hAnsiTheme="minorHAnsi" w:cstheme="minorHAnsi"/>
        </w:rPr>
        <w:t>may be rather more “</w:t>
      </w:r>
      <w:r>
        <w:rPr>
          <w:rStyle w:val="Emphasis"/>
          <w:rFonts w:asciiTheme="minorHAnsi" w:hAnsiTheme="minorHAnsi" w:cstheme="minorHAnsi"/>
        </w:rPr>
        <w:t>open</w:t>
      </w:r>
      <w:r>
        <w:rPr>
          <w:rStyle w:val="StyleUnderline"/>
          <w:rFonts w:asciiTheme="minorHAnsi" w:hAnsiTheme="minorHAnsi" w:cstheme="minorHAnsi"/>
        </w:rPr>
        <w:t>,”</w:t>
      </w:r>
      <w:r>
        <w:rPr>
          <w:rFonts w:asciiTheme="minorHAnsi" w:hAnsiTheme="minorHAnsi" w:cstheme="minorHAnsi"/>
          <w:sz w:val="16"/>
        </w:rPr>
        <w:t xml:space="preserve"> and thus closer to those of indigenous “nation-within-nations,” </w:t>
      </w:r>
      <w:r>
        <w:rPr>
          <w:rStyle w:val="StyleUnderline"/>
          <w:rFonts w:asciiTheme="minorHAnsi" w:hAnsiTheme="minorHAnsi" w:cstheme="minorHAnsi"/>
        </w:rPr>
        <w:t xml:space="preserve">then they </w:t>
      </w:r>
      <w:r>
        <w:rPr>
          <w:rStyle w:val="Emphasis"/>
          <w:rFonts w:asciiTheme="minorHAnsi" w:hAnsiTheme="minorHAnsi" w:cstheme="minorHAnsi"/>
        </w:rPr>
        <w:t>may at first appear</w:t>
      </w:r>
      <w:r>
        <w:rPr>
          <w:rFonts w:asciiTheme="minorHAnsi" w:hAnsiTheme="minorHAnsi" w:cstheme="minorHAnsi"/>
          <w:sz w:val="16"/>
        </w:rPr>
        <w:t xml:space="preserve">. If this means, in turn, that the future of settler political life is becoming as uncertain as the future for indigenous life has always been since the advent of settlement, then this means only what we have already begun to see: the dilemmas that Haida people confront in their future-making practices are also the dilemmas facing settler society.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p>
    <w:p w14:paraId="4EA1806C" w14:textId="77777777" w:rsidR="00C3390C" w:rsidRDefault="00C3390C" w:rsidP="00C3390C">
      <w:pPr>
        <w:rPr>
          <w:rFonts w:asciiTheme="minorHAnsi" w:hAnsiTheme="minorHAnsi" w:cstheme="minorHAnsi"/>
          <w:sz w:val="16"/>
        </w:rPr>
      </w:pPr>
      <w:r>
        <w:rPr>
          <w:rFonts w:asciiTheme="minorHAnsi" w:hAnsiTheme="minorHAnsi" w:cstheme="minorHAnsi"/>
          <w:sz w:val="16"/>
        </w:rPr>
        <w:t xml:space="preserve">In suggesting that there are Haida ways of refiguring a shared Haida-settler set of contemporary problematics, </w:t>
      </w:r>
      <w:r>
        <w:rPr>
          <w:rStyle w:val="StyleUnderline"/>
          <w:rFonts w:asciiTheme="minorHAnsi" w:hAnsiTheme="minorHAnsi" w:cstheme="minorHAnsi"/>
        </w:rPr>
        <w:t>we might think of</w:t>
      </w:r>
      <w:r>
        <w:rPr>
          <w:rFonts w:asciiTheme="minorHAnsi" w:hAnsiTheme="minorHAnsi" w:cstheme="minorHAnsi"/>
          <w:sz w:val="16"/>
        </w:rPr>
        <w:t xml:space="preserve"> Haida </w:t>
      </w:r>
      <w:r>
        <w:rPr>
          <w:rStyle w:val="StyleUnderline"/>
          <w:rFonts w:asciiTheme="minorHAnsi" w:hAnsiTheme="minorHAnsi" w:cstheme="minorHAnsi"/>
          <w:highlight w:val="green"/>
        </w:rPr>
        <w:t>future-making as</w:t>
      </w:r>
      <w:r>
        <w:rPr>
          <w:rStyle w:val="StyleUnderline"/>
          <w:rFonts w:asciiTheme="minorHAnsi" w:hAnsiTheme="minorHAnsi" w:cstheme="minorHAnsi"/>
        </w:rPr>
        <w:t xml:space="preserve"> simultaneously an instantiation of the </w:t>
      </w:r>
      <w:r>
        <w:rPr>
          <w:rStyle w:val="Emphasis"/>
          <w:rFonts w:asciiTheme="minorHAnsi" w:hAnsiTheme="minorHAnsi" w:cstheme="minorHAnsi"/>
        </w:rPr>
        <w:t>multiple</w:t>
      </w:r>
      <w:r>
        <w:rPr>
          <w:rStyle w:val="StyleUnderline"/>
          <w:rFonts w:asciiTheme="minorHAnsi" w:hAnsiTheme="minorHAnsi" w:cstheme="minorHAnsi"/>
        </w:rPr>
        <w:t xml:space="preserve">, </w:t>
      </w:r>
      <w:proofErr w:type="gramStart"/>
      <w:r>
        <w:rPr>
          <w:rStyle w:val="Emphasis"/>
          <w:rFonts w:asciiTheme="minorHAnsi" w:hAnsiTheme="minorHAnsi" w:cstheme="minorHAnsi"/>
          <w:highlight w:val="green"/>
        </w:rPr>
        <w:t>flexible</w:t>
      </w:r>
      <w:proofErr w:type="gramEnd"/>
      <w:r>
        <w:rPr>
          <w:rStyle w:val="StyleUnderline"/>
          <w:rFonts w:asciiTheme="minorHAnsi" w:hAnsiTheme="minorHAnsi" w:cstheme="minorHAnsi"/>
        </w:rPr>
        <w:t xml:space="preserve"> and </w:t>
      </w:r>
      <w:r>
        <w:rPr>
          <w:rStyle w:val="Emphasis"/>
          <w:rFonts w:asciiTheme="minorHAnsi" w:hAnsiTheme="minorHAnsi" w:cstheme="minorHAnsi"/>
        </w:rPr>
        <w:t xml:space="preserve">always </w:t>
      </w:r>
      <w:r>
        <w:rPr>
          <w:rStyle w:val="Emphasis"/>
          <w:rFonts w:asciiTheme="minorHAnsi" w:hAnsiTheme="minorHAnsi" w:cstheme="minorHAnsi"/>
          <w:highlight w:val="green"/>
        </w:rPr>
        <w:t>contingently located practices</w:t>
      </w:r>
      <w:r>
        <w:rPr>
          <w:rStyle w:val="StyleUnderline"/>
          <w:rFonts w:asciiTheme="minorHAnsi" w:hAnsiTheme="minorHAnsi" w:cstheme="minorHAnsi"/>
          <w:highlight w:val="green"/>
        </w:rPr>
        <w:t xml:space="preserve"> of sovereignty</w:t>
      </w:r>
      <w:r>
        <w:rPr>
          <w:rFonts w:asciiTheme="minorHAnsi" w:hAnsiTheme="minorHAnsi" w:cstheme="minorHAnsi"/>
          <w:sz w:val="16"/>
          <w:highlight w:val="green"/>
        </w:rPr>
        <w:t xml:space="preserve"> </w:t>
      </w:r>
      <w:r>
        <w:rPr>
          <w:rFonts w:asciiTheme="minorHAnsi" w:hAnsiTheme="minorHAnsi" w:cstheme="minorHAnsi"/>
          <w:sz w:val="16"/>
        </w:rPr>
        <w:t xml:space="preserve">to which Barker points </w:t>
      </w:r>
      <w:r>
        <w:rPr>
          <w:rStyle w:val="StyleUnderline"/>
          <w:rFonts w:asciiTheme="minorHAnsi" w:hAnsiTheme="minorHAnsi" w:cstheme="minorHAnsi"/>
        </w:rPr>
        <w:t xml:space="preserve">and a </w:t>
      </w:r>
      <w:r>
        <w:rPr>
          <w:rStyle w:val="Emphasis"/>
          <w:rFonts w:asciiTheme="minorHAnsi" w:hAnsiTheme="minorHAnsi" w:cstheme="minorHAnsi"/>
          <w:highlight w:val="green"/>
        </w:rPr>
        <w:t>different way of thinking</w:t>
      </w:r>
      <w:r>
        <w:rPr>
          <w:rStyle w:val="StyleUnderline"/>
          <w:rFonts w:asciiTheme="minorHAnsi" w:hAnsiTheme="minorHAnsi" w:cstheme="minorHAnsi"/>
          <w:highlight w:val="green"/>
        </w:rPr>
        <w:t xml:space="preserve"> about 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potentiality</w:t>
      </w:r>
      <w:r>
        <w:rPr>
          <w:rFonts w:asciiTheme="minorHAnsi" w:hAnsiTheme="minorHAnsi" w:cstheme="minorHAnsi"/>
          <w:sz w:val="16"/>
        </w:rPr>
        <w:t xml:space="preserve">. In the former sense, Haida </w:t>
      </w:r>
      <w:r>
        <w:rPr>
          <w:rStyle w:val="StyleUnderline"/>
          <w:rFonts w:asciiTheme="minorHAnsi" w:hAnsiTheme="minorHAnsi" w:cstheme="minorHAnsi"/>
        </w:rPr>
        <w:t xml:space="preserve">future-making is without doubt concerned with </w:t>
      </w:r>
      <w:r>
        <w:rPr>
          <w:rStyle w:val="Emphasis"/>
          <w:rFonts w:asciiTheme="minorHAnsi" w:hAnsiTheme="minorHAnsi" w:cstheme="minorHAnsi"/>
        </w:rPr>
        <w:t>carving out spaces</w:t>
      </w:r>
      <w:r>
        <w:rPr>
          <w:rStyle w:val="StyleUnderline"/>
          <w:rFonts w:asciiTheme="minorHAnsi" w:hAnsiTheme="minorHAnsi" w:cstheme="minorHAnsi"/>
        </w:rPr>
        <w:t xml:space="preserve"> in which</w:t>
      </w:r>
      <w:r>
        <w:rPr>
          <w:rFonts w:asciiTheme="minorHAnsi" w:hAnsiTheme="minorHAnsi" w:cstheme="minorHAnsi"/>
          <w:sz w:val="16"/>
        </w:rPr>
        <w:t xml:space="preserve"> Haida </w:t>
      </w:r>
      <w:r>
        <w:rPr>
          <w:rStyle w:val="StyleUnderline"/>
          <w:rFonts w:asciiTheme="minorHAnsi" w:hAnsiTheme="minorHAnsi" w:cstheme="minorHAnsi"/>
        </w:rPr>
        <w:t xml:space="preserve">existence can </w:t>
      </w:r>
      <w:r>
        <w:rPr>
          <w:rStyle w:val="Emphasis"/>
          <w:rFonts w:asciiTheme="minorHAnsi" w:hAnsiTheme="minorHAnsi" w:cstheme="minorHAnsi"/>
        </w:rPr>
        <w:t>continue</w:t>
      </w:r>
      <w:r>
        <w:rPr>
          <w:rStyle w:val="StyleUnderline"/>
          <w:rFonts w:asciiTheme="minorHAnsi" w:hAnsiTheme="minorHAnsi" w:cstheme="minorHAnsi"/>
        </w:rPr>
        <w:t xml:space="preserve">, </w:t>
      </w:r>
      <w:r>
        <w:rPr>
          <w:rStyle w:val="Emphasis"/>
          <w:rFonts w:asciiTheme="minorHAnsi" w:hAnsiTheme="minorHAnsi" w:cstheme="minorHAnsi"/>
        </w:rPr>
        <w:t>expand</w:t>
      </w:r>
      <w:r>
        <w:rPr>
          <w:rStyle w:val="StyleUnderline"/>
          <w:rFonts w:asciiTheme="minorHAnsi" w:hAnsiTheme="minorHAnsi" w:cstheme="minorHAnsi"/>
        </w:rPr>
        <w:t xml:space="preserve">, and </w:t>
      </w:r>
      <w:r>
        <w:rPr>
          <w:rStyle w:val="Emphasis"/>
          <w:rFonts w:asciiTheme="minorHAnsi" w:hAnsiTheme="minorHAnsi" w:cstheme="minorHAnsi"/>
        </w:rPr>
        <w:t>change</w:t>
      </w:r>
      <w:r>
        <w:rPr>
          <w:rFonts w:asciiTheme="minorHAnsi" w:hAnsiTheme="minorHAnsi" w:cstheme="minorHAnsi"/>
          <w:sz w:val="16"/>
        </w:rPr>
        <w:t xml:space="preserve"> without losing the capacity to reproduce itself as, precisely, Haida existence. </w:t>
      </w:r>
      <w:proofErr w:type="gramStart"/>
      <w:r>
        <w:rPr>
          <w:rFonts w:asciiTheme="minorHAnsi" w:hAnsiTheme="minorHAnsi" w:cstheme="minorHAnsi"/>
          <w:sz w:val="16"/>
        </w:rPr>
        <w:t>Thus</w:t>
      </w:r>
      <w:proofErr w:type="gramEnd"/>
      <w:r>
        <w:rPr>
          <w:rFonts w:asciiTheme="minorHAnsi" w:hAnsiTheme="minorHAnsi" w:cstheme="minorHAnsi"/>
          <w:sz w:val="16"/>
        </w:rPr>
        <w:t xml:space="preserve"> the processes of homecoming we explored in Chapter 2, or Chapter 5’s explicitly political attempts to establish control over the islands for future generations. </w:t>
      </w:r>
      <w:r>
        <w:rPr>
          <w:rStyle w:val="StyleUnderline"/>
          <w:rFonts w:asciiTheme="minorHAnsi" w:hAnsiTheme="minorHAnsi" w:cstheme="minorHAnsi"/>
        </w:rPr>
        <w:t xml:space="preserve">If the </w:t>
      </w:r>
      <w:r>
        <w:rPr>
          <w:rStyle w:val="Emphasis"/>
          <w:rFonts w:asciiTheme="minorHAnsi" w:hAnsiTheme="minorHAnsi" w:cstheme="minorHAnsi"/>
        </w:rPr>
        <w:t>absence of indigenous sovereignty</w:t>
      </w:r>
      <w:r>
        <w:rPr>
          <w:rStyle w:val="StyleUnderline"/>
          <w:rFonts w:asciiTheme="minorHAnsi" w:hAnsiTheme="minorHAnsi" w:cstheme="minorHAnsi"/>
        </w:rPr>
        <w:t xml:space="preserve"> is the absence of the capacity of an indigenous people to </w:t>
      </w:r>
      <w:r>
        <w:rPr>
          <w:rStyle w:val="Emphasis"/>
          <w:rFonts w:asciiTheme="minorHAnsi" w:hAnsiTheme="minorHAnsi" w:cstheme="minorHAnsi"/>
        </w:rPr>
        <w:t>(self)-determine their own futures</w:t>
      </w:r>
      <w:r>
        <w:rPr>
          <w:rStyle w:val="StyleUnderline"/>
          <w:rFonts w:asciiTheme="minorHAnsi" w:hAnsiTheme="minorHAnsi" w:cstheme="minorHAnsi"/>
        </w:rPr>
        <w:t xml:space="preserve">, then the </w:t>
      </w:r>
      <w:r>
        <w:rPr>
          <w:rStyle w:val="Emphasis"/>
          <w:rFonts w:asciiTheme="minorHAnsi" w:hAnsiTheme="minorHAnsi" w:cstheme="minorHAnsi"/>
        </w:rPr>
        <w:t>constitution of</w:t>
      </w:r>
      <w:r>
        <w:rPr>
          <w:rFonts w:asciiTheme="minorHAnsi" w:hAnsiTheme="minorHAnsi" w:cstheme="minorHAnsi"/>
          <w:sz w:val="16"/>
        </w:rPr>
        <w:t xml:space="preserve"> Haida </w:t>
      </w:r>
      <w:r>
        <w:rPr>
          <w:rStyle w:val="Emphasis"/>
          <w:rFonts w:asciiTheme="minorHAnsi" w:hAnsiTheme="minorHAnsi" w:cstheme="minorHAnsi"/>
          <w:highlight w:val="green"/>
        </w:rPr>
        <w:t>futures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can be seen exactly </w:t>
      </w:r>
      <w:r>
        <w:rPr>
          <w:rStyle w:val="StyleUnderline"/>
          <w:rFonts w:asciiTheme="minorHAnsi" w:hAnsiTheme="minorHAnsi" w:cstheme="minorHAnsi"/>
          <w:highlight w:val="green"/>
        </w:rPr>
        <w:t xml:space="preserve">as </w:t>
      </w:r>
      <w:r>
        <w:rPr>
          <w:rStyle w:val="Emphasis"/>
          <w:rFonts w:asciiTheme="minorHAnsi" w:hAnsiTheme="minorHAnsi" w:cstheme="minorHAnsi"/>
          <w:highlight w:val="green"/>
        </w:rPr>
        <w:t>sovereign work</w:t>
      </w:r>
      <w:r>
        <w:rPr>
          <w:rFonts w:asciiTheme="minorHAnsi" w:hAnsiTheme="minorHAnsi" w:cstheme="minorHAnsi"/>
          <w:sz w:val="16"/>
        </w:rPr>
        <w:t xml:space="preserve">, whether in the overt sense of the Council of the Haida Nation’s assertions or the somewhat more implicit mode of Alice Stevens’ proposed mass adoptions. Significant here, though, is the fact that </w:t>
      </w:r>
      <w:r>
        <w:rPr>
          <w:rStyle w:val="StyleUnderline"/>
          <w:rFonts w:asciiTheme="minorHAnsi" w:hAnsiTheme="minorHAnsi" w:cstheme="minorHAnsi"/>
        </w:rPr>
        <w:t xml:space="preserve">these acts of future-making carry meanings </w:t>
      </w:r>
      <w:r>
        <w:rPr>
          <w:rStyle w:val="Emphasis"/>
          <w:rFonts w:asciiTheme="minorHAnsi" w:hAnsiTheme="minorHAnsi" w:cstheme="minorHAnsi"/>
        </w:rPr>
        <w:t>beyond their status</w:t>
      </w:r>
      <w:r>
        <w:rPr>
          <w:rStyle w:val="StyleUnderline"/>
          <w:rFonts w:asciiTheme="minorHAnsi" w:hAnsiTheme="minorHAnsi" w:cstheme="minorHAnsi"/>
        </w:rPr>
        <w:t xml:space="preserve"> as “</w:t>
      </w:r>
      <w:r>
        <w:rPr>
          <w:rStyle w:val="Emphasis"/>
          <w:rFonts w:asciiTheme="minorHAnsi" w:hAnsiTheme="minorHAnsi" w:cstheme="minorHAnsi"/>
        </w:rPr>
        <w:t>responses</w:t>
      </w:r>
      <w:r>
        <w:rPr>
          <w:rStyle w:val="StyleUnderline"/>
          <w:rFonts w:asciiTheme="minorHAnsi" w:hAnsiTheme="minorHAnsi" w:cstheme="minorHAnsi"/>
        </w:rPr>
        <w:t>” to</w:t>
      </w:r>
      <w:r>
        <w:rPr>
          <w:rFonts w:asciiTheme="minorHAnsi" w:hAnsiTheme="minorHAnsi" w:cstheme="minorHAnsi"/>
          <w:sz w:val="16"/>
        </w:rPr>
        <w:t xml:space="preserve"> the </w:t>
      </w:r>
      <w:r>
        <w:rPr>
          <w:rStyle w:val="Emphasis"/>
          <w:rFonts w:asciiTheme="minorHAnsi" w:hAnsiTheme="minorHAnsi" w:cstheme="minorHAnsi"/>
        </w:rPr>
        <w:t>social</w:t>
      </w:r>
      <w:r>
        <w:rPr>
          <w:rStyle w:val="StyleUnderline"/>
          <w:rFonts w:asciiTheme="minorHAnsi" w:hAnsiTheme="minorHAnsi" w:cstheme="minorHAnsi"/>
        </w:rPr>
        <w:t xml:space="preserve"> and </w:t>
      </w:r>
      <w:r>
        <w:rPr>
          <w:rStyle w:val="Emphasis"/>
          <w:rFonts w:asciiTheme="minorHAnsi" w:hAnsiTheme="minorHAnsi" w:cstheme="minorHAnsi"/>
        </w:rPr>
        <w:t>political dilemmas</w:t>
      </w:r>
      <w:r>
        <w:rPr>
          <w:rFonts w:asciiTheme="minorHAnsi" w:hAnsiTheme="minorHAnsi" w:cstheme="minorHAnsi"/>
          <w:sz w:val="16"/>
        </w:rPr>
        <w:t xml:space="preserve"> of contemporary Haida life. Thus Alice Stevens’ adoptions bring “hippie” children into the framework of Haida kinship relations, in one sense neutralizing their potential threat, but also constituting a complex new network of social relations between Haida and non-Haida whose potential significances go well beyond the protection of Haida territory and resources; thus the Council of the Haida Nation emerges as a “state-like” governing entity through its authorizing promise to “take care” of the islands, but in so doing takes on a series of new roles in Haida political life whose full consequences remain to be seen. </w:t>
      </w:r>
      <w:r>
        <w:rPr>
          <w:rStyle w:val="StyleUnderline"/>
          <w:rFonts w:asciiTheme="minorHAnsi" w:hAnsiTheme="minorHAnsi" w:cstheme="minorHAnsi"/>
        </w:rPr>
        <w:t xml:space="preserve">If it is a sovereign action to </w:t>
      </w:r>
      <w:r>
        <w:rPr>
          <w:rStyle w:val="Emphasis"/>
          <w:rFonts w:asciiTheme="minorHAnsi" w:hAnsiTheme="minorHAnsi" w:cstheme="minorHAnsi"/>
        </w:rPr>
        <w:t>envision an opening of possible futures</w:t>
      </w:r>
      <w:r>
        <w:rPr>
          <w:rFonts w:asciiTheme="minorHAnsi" w:hAnsiTheme="minorHAnsi" w:cstheme="minorHAnsi"/>
          <w:sz w:val="16"/>
        </w:rPr>
        <w:t xml:space="preserve"> for Haida people, </w:t>
      </w:r>
      <w:r>
        <w:rPr>
          <w:rStyle w:val="StyleUnderline"/>
          <w:rFonts w:asciiTheme="minorHAnsi" w:hAnsiTheme="minorHAnsi" w:cstheme="minorHAnsi"/>
        </w:rPr>
        <w:t xml:space="preserve">then this very openness might also </w:t>
      </w:r>
      <w:r>
        <w:rPr>
          <w:rStyle w:val="Emphasis"/>
          <w:rFonts w:asciiTheme="minorHAnsi" w:hAnsiTheme="minorHAnsi" w:cstheme="minorHAnsi"/>
          <w:highlight w:val="green"/>
        </w:rPr>
        <w:t>exceed the boundaries of sovereignty</w:t>
      </w:r>
      <w:r>
        <w:rPr>
          <w:rStyle w:val="StyleUnderline"/>
          <w:rFonts w:asciiTheme="minorHAnsi" w:hAnsiTheme="minorHAnsi" w:cstheme="minorHAnsi"/>
          <w:highlight w:val="green"/>
        </w:rPr>
        <w:t xml:space="preserve"> as</w:t>
      </w:r>
      <w:r>
        <w:rPr>
          <w:rFonts w:asciiTheme="minorHAnsi" w:hAnsiTheme="minorHAnsi" w:cstheme="minorHAnsi"/>
          <w:sz w:val="16"/>
        </w:rPr>
        <w:t xml:space="preserve"> a </w:t>
      </w:r>
      <w:r>
        <w:rPr>
          <w:rStyle w:val="Emphasis"/>
          <w:rFonts w:asciiTheme="minorHAnsi" w:hAnsiTheme="minorHAnsi" w:cstheme="minorHAnsi"/>
          <w:highlight w:val="green"/>
        </w:rPr>
        <w:t>problematic</w:t>
      </w:r>
      <w:r>
        <w:rPr>
          <w:rStyle w:val="StyleUnderline"/>
          <w:rFonts w:asciiTheme="minorHAnsi" w:hAnsiTheme="minorHAnsi" w:cstheme="minorHAnsi"/>
        </w:rPr>
        <w:t xml:space="preserve"> for indigenous people even as it responds to them</w:t>
      </w:r>
      <w:r>
        <w:rPr>
          <w:rFonts w:asciiTheme="minorHAnsi" w:hAnsiTheme="minorHAnsi" w:cstheme="minorHAnsi"/>
          <w:sz w:val="16"/>
        </w:rPr>
        <w:t xml:space="preserve">. </w:t>
      </w:r>
    </w:p>
    <w:p w14:paraId="24C89763" w14:textId="77777777" w:rsidR="00C3390C" w:rsidRDefault="00C3390C" w:rsidP="00C3390C">
      <w:pPr>
        <w:rPr>
          <w:rFonts w:asciiTheme="minorHAnsi" w:hAnsiTheme="minorHAnsi" w:cstheme="minorHAnsi"/>
          <w:sz w:val="16"/>
        </w:rPr>
      </w:pPr>
      <w:r>
        <w:rPr>
          <w:rFonts w:asciiTheme="minorHAnsi" w:hAnsiTheme="minorHAnsi" w:cstheme="minorHAnsi"/>
          <w:sz w:val="16"/>
        </w:rPr>
        <w:t xml:space="preserve">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 </w:t>
      </w:r>
      <w:r>
        <w:rPr>
          <w:rStyle w:val="StyleUnderline"/>
          <w:rFonts w:asciiTheme="minorHAnsi" w:hAnsiTheme="minorHAnsi" w:cstheme="minorHAnsi"/>
        </w:rPr>
        <w:t xml:space="preserve">What would it mean to figure an indigenous sovereignty that </w:t>
      </w:r>
      <w:r>
        <w:rPr>
          <w:rStyle w:val="Emphasis"/>
          <w:rFonts w:asciiTheme="minorHAnsi" w:hAnsiTheme="minorHAnsi" w:cstheme="minorHAnsi"/>
        </w:rPr>
        <w:t>speaks beyond itself</w:t>
      </w:r>
      <w:r>
        <w:rPr>
          <w:rFonts w:asciiTheme="minorHAnsi" w:hAnsiTheme="minorHAnsi" w:cstheme="minorHAnsi"/>
          <w:sz w:val="16"/>
        </w:rPr>
        <w:t xml:space="preserve">, one </w:t>
      </w:r>
      <w:r>
        <w:rPr>
          <w:rStyle w:val="StyleUnderline"/>
          <w:rFonts w:asciiTheme="minorHAnsi" w:hAnsiTheme="minorHAnsi" w:cstheme="minorHAnsi"/>
        </w:rPr>
        <w:t xml:space="preserve">that promises to </w:t>
      </w:r>
      <w:r>
        <w:rPr>
          <w:rStyle w:val="Emphasis"/>
          <w:rFonts w:asciiTheme="minorHAnsi" w:hAnsiTheme="minorHAnsi" w:cstheme="minorHAnsi"/>
        </w:rPr>
        <w:t>invert the order of settler domination</w:t>
      </w:r>
      <w:r>
        <w:rPr>
          <w:rStyle w:val="StyleUnderline"/>
          <w:rFonts w:asciiTheme="minorHAnsi" w:hAnsiTheme="minorHAnsi" w:cstheme="minorHAnsi"/>
        </w:rPr>
        <w:t xml:space="preserve"> through reconfiguring the </w:t>
      </w:r>
      <w:r>
        <w:rPr>
          <w:rStyle w:val="Emphasis"/>
          <w:rFonts w:asciiTheme="minorHAnsi" w:hAnsiTheme="minorHAnsi" w:cstheme="minorHAnsi"/>
        </w:rPr>
        <w:t>shared futures</w:t>
      </w:r>
      <w:r>
        <w:rPr>
          <w:rStyle w:val="StyleUnderline"/>
          <w:rFonts w:asciiTheme="minorHAnsi" w:hAnsiTheme="minorHAnsi" w:cstheme="minorHAnsi"/>
        </w:rPr>
        <w:t xml:space="preserve"> of indigenous and settler peoples? This would </w:t>
      </w:r>
      <w:r>
        <w:rPr>
          <w:rStyle w:val="Emphasis"/>
          <w:rFonts w:asciiTheme="minorHAnsi" w:hAnsiTheme="minorHAnsi" w:cstheme="minorHAnsi"/>
        </w:rPr>
        <w:t>not</w:t>
      </w:r>
      <w:r>
        <w:rPr>
          <w:rStyle w:val="StyleUnderline"/>
          <w:rFonts w:asciiTheme="minorHAnsi" w:hAnsiTheme="minorHAnsi" w:cstheme="minorHAnsi"/>
        </w:rPr>
        <w:t xml:space="preserve"> be a sovereignty premised on </w:t>
      </w:r>
      <w:r>
        <w:rPr>
          <w:rStyle w:val="Emphasis"/>
          <w:rFonts w:asciiTheme="minorHAnsi" w:hAnsiTheme="minorHAnsi" w:cstheme="minorHAnsi"/>
        </w:rPr>
        <w:t>territorial closure</w:t>
      </w:r>
      <w:r>
        <w:rPr>
          <w:rStyle w:val="StyleUnderline"/>
          <w:rFonts w:asciiTheme="minorHAnsi" w:hAnsiTheme="minorHAnsi" w:cstheme="minorHAnsi"/>
        </w:rPr>
        <w:t xml:space="preserve">, or even </w:t>
      </w:r>
      <w:r>
        <w:rPr>
          <w:rStyle w:val="Emphasis"/>
          <w:rFonts w:asciiTheme="minorHAnsi" w:hAnsiTheme="minorHAnsi" w:cstheme="minorHAnsi"/>
        </w:rPr>
        <w:t>absolute political autonomy</w:t>
      </w:r>
      <w:r>
        <w:rPr>
          <w:rStyle w:val="StyleUnderline"/>
          <w:rFonts w:asciiTheme="minorHAnsi" w:hAnsiTheme="minorHAnsi" w:cstheme="minorHAnsi"/>
        </w:rPr>
        <w:t>. It would</w:t>
      </w:r>
      <w:r>
        <w:rPr>
          <w:rFonts w:asciiTheme="minorHAnsi" w:hAnsiTheme="minorHAnsi" w:cstheme="minorHAnsi"/>
          <w:sz w:val="16"/>
        </w:rPr>
        <w:t xml:space="preserve">, however, </w:t>
      </w:r>
      <w:r>
        <w:rPr>
          <w:rStyle w:val="Emphasis"/>
          <w:rFonts w:asciiTheme="minorHAnsi" w:hAnsiTheme="minorHAnsi" w:cstheme="minorHAnsi"/>
        </w:rPr>
        <w:t>decisively overturn any settler colonial anticipations</w:t>
      </w:r>
      <w:r>
        <w:rPr>
          <w:rStyle w:val="StyleUnderline"/>
          <w:rFonts w:asciiTheme="minorHAnsi" w:hAnsiTheme="minorHAnsi" w:cstheme="minorHAnsi"/>
        </w:rPr>
        <w:t xml:space="preserve"> of the </w:t>
      </w:r>
      <w:r>
        <w:rPr>
          <w:rStyle w:val="Emphasis"/>
          <w:rFonts w:asciiTheme="minorHAnsi" w:hAnsiTheme="minorHAnsi" w:cstheme="minorHAnsi"/>
        </w:rPr>
        <w:t>inevitable erasure</w:t>
      </w:r>
      <w:r>
        <w:rPr>
          <w:rStyle w:val="StyleUnderline"/>
          <w:rFonts w:asciiTheme="minorHAnsi" w:hAnsiTheme="minorHAnsi" w:cstheme="minorHAnsi"/>
        </w:rPr>
        <w:t xml:space="preserve"> of Native peoples</w:t>
      </w:r>
      <w:r>
        <w:rPr>
          <w:rFonts w:asciiTheme="minorHAnsi" w:hAnsiTheme="minorHAnsi" w:cstheme="minorHAnsi"/>
          <w:sz w:val="16"/>
        </w:rPr>
        <w:t xml:space="preserve">. Quite the opposite, </w:t>
      </w:r>
      <w:r>
        <w:rPr>
          <w:rStyle w:val="StyleUnderline"/>
          <w:rFonts w:asciiTheme="minorHAnsi" w:hAnsiTheme="minorHAnsi" w:cstheme="minorHAnsi"/>
        </w:rPr>
        <w:t xml:space="preserve">it would position indigenous practices of anticipation, aspiration, certainty, and anxiety at the </w:t>
      </w:r>
      <w:r>
        <w:rPr>
          <w:rStyle w:val="Emphasis"/>
          <w:rFonts w:asciiTheme="minorHAnsi" w:hAnsiTheme="minorHAnsi" w:cstheme="minorHAnsi"/>
        </w:rPr>
        <w:t>forefront</w:t>
      </w:r>
      <w:r>
        <w:rPr>
          <w:rStyle w:val="StyleUnderline"/>
          <w:rFonts w:asciiTheme="minorHAnsi" w:hAnsiTheme="minorHAnsi" w:cstheme="minorHAnsi"/>
        </w:rPr>
        <w:t xml:space="preserve"> of contemporary modes of political imagination</w:t>
      </w:r>
      <w:r>
        <w:rPr>
          <w:rFonts w:asciiTheme="minorHAnsi" w:hAnsiTheme="minorHAnsi" w:cstheme="minorHAnsi"/>
          <w:sz w:val="16"/>
        </w:rPr>
        <w:t>.</w:t>
      </w:r>
    </w:p>
    <w:p w14:paraId="3E6476E0" w14:textId="77777777" w:rsidR="00C3390C" w:rsidRDefault="00C3390C" w:rsidP="00C3390C">
      <w:pPr>
        <w:rPr>
          <w:rFonts w:asciiTheme="minorHAnsi" w:hAnsiTheme="minorHAnsi" w:cstheme="minorHAnsi"/>
          <w:sz w:val="16"/>
        </w:rPr>
      </w:pPr>
      <w:r>
        <w:rPr>
          <w:rFonts w:asciiTheme="minorHAnsi" w:hAnsiTheme="minorHAnsi" w:cstheme="minorHAnsi"/>
          <w:sz w:val="16"/>
        </w:rPr>
        <w:t xml:space="preserve">Unsettling Futures </w:t>
      </w:r>
    </w:p>
    <w:p w14:paraId="2F3134E9" w14:textId="77777777" w:rsidR="00C3390C" w:rsidRDefault="00C3390C" w:rsidP="00C3390C">
      <w:pPr>
        <w:rPr>
          <w:rFonts w:asciiTheme="minorHAnsi" w:hAnsiTheme="minorHAnsi" w:cstheme="minorHAnsi"/>
          <w:sz w:val="16"/>
        </w:rPr>
      </w:pPr>
      <w:r>
        <w:rPr>
          <w:rFonts w:asciiTheme="minorHAnsi" w:hAnsiTheme="minorHAnsi" w:cstheme="minorHAnsi"/>
          <w:sz w:val="16"/>
        </w:rPr>
        <w:t xml:space="preserve">A question remains, however. Could such a refiguring of the temporal and political horizon of settler and indigenous relationships remain possible even if the futures that indigenous people work to constitute remain unrealized in the settler colonial present? Or, put another way, we must always be careful not to conflate a capacity to form new futures for settler nation-states with the actual materializations of these futures. The Haida futures that I have discussed, even as they promise possible ways of navigating – of restructuring, even – the settler-Haida present, remain firmly bound by the colonial constraints of this present. But perhaps </w:t>
      </w:r>
      <w:r>
        <w:rPr>
          <w:rStyle w:val="StyleUnderline"/>
          <w:rFonts w:asciiTheme="minorHAnsi" w:hAnsiTheme="minorHAnsi" w:cstheme="minorHAnsi"/>
        </w:rPr>
        <w:t xml:space="preserve">the stakes here have </w:t>
      </w:r>
      <w:r>
        <w:rPr>
          <w:rStyle w:val="Emphasis"/>
          <w:rFonts w:asciiTheme="minorHAnsi" w:hAnsiTheme="minorHAnsi" w:cstheme="minorHAnsi"/>
        </w:rPr>
        <w:t>never been about overthrowing the</w:t>
      </w:r>
      <w:r>
        <w:rPr>
          <w:rFonts w:asciiTheme="minorHAnsi" w:hAnsiTheme="minorHAnsi" w:cstheme="minorHAnsi"/>
          <w:sz w:val="16"/>
        </w:rPr>
        <w:t xml:space="preserve"> Canadian </w:t>
      </w:r>
      <w:r>
        <w:rPr>
          <w:rStyle w:val="Emphasis"/>
          <w:rFonts w:asciiTheme="minorHAnsi" w:hAnsiTheme="minorHAnsi" w:cstheme="minorHAnsi"/>
        </w:rPr>
        <w:t>colonial order outright</w:t>
      </w:r>
      <w:r>
        <w:rPr>
          <w:rFonts w:asciiTheme="minorHAnsi" w:hAnsiTheme="minorHAnsi" w:cstheme="minorHAnsi"/>
          <w:sz w:val="16"/>
        </w:rPr>
        <w:t xml:space="preserve">. Rather, what I hope this dissertation has shown is that Haida </w:t>
      </w:r>
      <w:r>
        <w:rPr>
          <w:rStyle w:val="StyleUnderline"/>
          <w:rFonts w:asciiTheme="minorHAnsi" w:hAnsiTheme="minorHAnsi" w:cstheme="minorHAnsi"/>
          <w:highlight w:val="green"/>
        </w:rPr>
        <w:t>future-making</w:t>
      </w:r>
      <w:r>
        <w:rPr>
          <w:rStyle w:val="StyleUnderline"/>
          <w:rFonts w:asciiTheme="minorHAnsi" w:hAnsiTheme="minorHAnsi" w:cstheme="minorHAnsi"/>
        </w:rPr>
        <w:t xml:space="preserve"> has </w:t>
      </w:r>
      <w:r>
        <w:rPr>
          <w:rStyle w:val="StyleUnderline"/>
          <w:rFonts w:asciiTheme="minorHAnsi" w:hAnsiTheme="minorHAnsi" w:cstheme="minorHAnsi"/>
          <w:highlight w:val="green"/>
        </w:rPr>
        <w:t xml:space="preserve">the capacity to </w:t>
      </w:r>
      <w:r>
        <w:rPr>
          <w:rStyle w:val="Emphasis"/>
          <w:rFonts w:asciiTheme="minorHAnsi" w:hAnsiTheme="minorHAnsi" w:cstheme="minorHAnsi"/>
          <w:highlight w:val="green"/>
        </w:rPr>
        <w:t>unsettle the settler</w:t>
      </w:r>
      <w:r>
        <w:rPr>
          <w:rStyle w:val="Emphasis"/>
          <w:rFonts w:asciiTheme="minorHAnsi" w:hAnsiTheme="minorHAnsi" w:cstheme="minorHAnsi"/>
        </w:rPr>
        <w:t xml:space="preserve"> colonial </w:t>
      </w:r>
      <w:r>
        <w:rPr>
          <w:rStyle w:val="Emphasis"/>
          <w:rFonts w:asciiTheme="minorHAnsi" w:hAnsiTheme="minorHAnsi" w:cstheme="minorHAnsi"/>
          <w:highlight w:val="green"/>
        </w:rPr>
        <w:t>present</w:t>
      </w:r>
      <w:r>
        <w:rPr>
          <w:rStyle w:val="StyleUnderline"/>
          <w:rFonts w:asciiTheme="minorHAnsi" w:hAnsiTheme="minorHAnsi" w:cstheme="minorHAnsi"/>
        </w:rPr>
        <w:t xml:space="preserve">, to </w:t>
      </w:r>
      <w:r>
        <w:rPr>
          <w:rStyle w:val="Emphasis"/>
          <w:rFonts w:asciiTheme="minorHAnsi" w:hAnsiTheme="minorHAnsi" w:cstheme="minorHAnsi"/>
        </w:rPr>
        <w:t>challenge its received categories</w:t>
      </w:r>
      <w:r>
        <w:rPr>
          <w:rStyle w:val="StyleUnderline"/>
          <w:rFonts w:asciiTheme="minorHAnsi" w:hAnsiTheme="minorHAnsi" w:cstheme="minorHAnsi"/>
        </w:rPr>
        <w:t xml:space="preserve"> and demonstrate how, </w:t>
      </w:r>
      <w:r>
        <w:rPr>
          <w:rStyle w:val="Emphasis"/>
          <w:rFonts w:asciiTheme="minorHAnsi" w:hAnsiTheme="minorHAnsi" w:cstheme="minorHAnsi"/>
        </w:rPr>
        <w:t>slowly</w:t>
      </w:r>
      <w:r>
        <w:rPr>
          <w:rStyle w:val="StyleUnderline"/>
          <w:rFonts w:asciiTheme="minorHAnsi" w:hAnsiTheme="minorHAnsi" w:cstheme="minorHAnsi"/>
        </w:rPr>
        <w:t xml:space="preserve">, </w:t>
      </w:r>
      <w:r>
        <w:rPr>
          <w:rStyle w:val="Emphasis"/>
          <w:rFonts w:asciiTheme="minorHAnsi" w:hAnsiTheme="minorHAnsi" w:cstheme="minorHAnsi"/>
        </w:rPr>
        <w:t>gradually</w:t>
      </w:r>
      <w:r>
        <w:rPr>
          <w:rFonts w:asciiTheme="minorHAnsi" w:hAnsiTheme="minorHAnsi" w:cstheme="minorHAnsi"/>
          <w:sz w:val="16"/>
        </w:rPr>
        <w:t xml:space="preserve">, Haida </w:t>
      </w:r>
      <w:r>
        <w:rPr>
          <w:rStyle w:val="StyleUnderline"/>
          <w:rFonts w:asciiTheme="minorHAnsi" w:hAnsiTheme="minorHAnsi" w:cstheme="minorHAnsi"/>
        </w:rPr>
        <w:t xml:space="preserve">people are </w:t>
      </w:r>
      <w:r>
        <w:rPr>
          <w:rStyle w:val="Emphasis"/>
          <w:rFonts w:asciiTheme="minorHAnsi" w:hAnsiTheme="minorHAnsi" w:cstheme="minorHAnsi"/>
        </w:rPr>
        <w:t>reconfiguring its terms</w:t>
      </w:r>
      <w:r>
        <w:rPr>
          <w:rStyle w:val="StyleUnderline"/>
          <w:rFonts w:asciiTheme="minorHAnsi" w:hAnsiTheme="minorHAnsi" w:cstheme="minorHAnsi"/>
        </w:rPr>
        <w:t xml:space="preserve"> through the work of producing the future</w:t>
      </w:r>
      <w:r>
        <w:rPr>
          <w:rFonts w:asciiTheme="minorHAnsi" w:hAnsiTheme="minorHAnsi" w:cstheme="minorHAnsi"/>
          <w:sz w:val="16"/>
        </w:rPr>
        <w:t xml:space="preserve">. Certainly, the sheer fact of Haida futurity should put to the lie any further notion that Haida people exist only to replicate their past or live only in the deferral of their eventual disappearance. The future is alive and well in Old Massett, although this does not </w:t>
      </w:r>
      <w:proofErr w:type="gramStart"/>
      <w:r>
        <w:rPr>
          <w:rFonts w:asciiTheme="minorHAnsi" w:hAnsiTheme="minorHAnsi" w:cstheme="minorHAnsi"/>
          <w:sz w:val="16"/>
        </w:rPr>
        <w:t>meant</w:t>
      </w:r>
      <w:proofErr w:type="gramEnd"/>
      <w:r>
        <w:rPr>
          <w:rFonts w:asciiTheme="minorHAnsi" w:hAnsiTheme="minorHAnsi" w:cstheme="minorHAnsi"/>
          <w:sz w:val="16"/>
        </w:rPr>
        <w:t xml:space="preserve"> that it is not also a site of profound anxieties. </w:t>
      </w:r>
    </w:p>
    <w:p w14:paraId="35B979FA" w14:textId="6222389A" w:rsidR="00C41A0A" w:rsidRPr="00C3390C" w:rsidRDefault="00C3390C" w:rsidP="00C3390C">
      <w:pPr>
        <w:rPr>
          <w:rFonts w:asciiTheme="minorHAnsi" w:hAnsiTheme="minorHAnsi" w:cstheme="minorHAnsi"/>
          <w:sz w:val="16"/>
        </w:rPr>
      </w:pPr>
      <w:r>
        <w:rPr>
          <w:rFonts w:asciiTheme="minorHAnsi" w:hAnsiTheme="minorHAnsi" w:cstheme="minorHAnsi"/>
          <w:sz w:val="16"/>
        </w:rPr>
        <w:t xml:space="preserve">In </w:t>
      </w:r>
      <w:r>
        <w:rPr>
          <w:rStyle w:val="StyleUnderline"/>
          <w:rFonts w:asciiTheme="minorHAnsi" w:hAnsiTheme="minorHAnsi" w:cstheme="minorHAnsi"/>
        </w:rPr>
        <w:t xml:space="preserve">working to </w:t>
      </w:r>
      <w:r>
        <w:rPr>
          <w:rStyle w:val="Emphasis"/>
          <w:rFonts w:asciiTheme="minorHAnsi" w:hAnsiTheme="minorHAnsi" w:cstheme="minorHAnsi"/>
          <w:highlight w:val="green"/>
        </w:rPr>
        <w:t>ward off</w:t>
      </w:r>
      <w:r>
        <w:rPr>
          <w:rFonts w:asciiTheme="minorHAnsi" w:hAnsiTheme="minorHAnsi" w:cstheme="minorHAnsi"/>
          <w:sz w:val="16"/>
        </w:rPr>
        <w:t xml:space="preserve"> those </w:t>
      </w:r>
      <w:r>
        <w:rPr>
          <w:rStyle w:val="Emphasis"/>
          <w:rFonts w:asciiTheme="minorHAnsi" w:hAnsiTheme="minorHAnsi" w:cstheme="minorHAnsi"/>
          <w:highlight w:val="green"/>
        </w:rPr>
        <w:t>anxieties</w:t>
      </w:r>
      <w:r>
        <w:rPr>
          <w:rStyle w:val="StyleUnderline"/>
          <w:rFonts w:asciiTheme="minorHAnsi" w:hAnsiTheme="minorHAnsi" w:cstheme="minorHAnsi"/>
          <w:highlight w:val="green"/>
        </w:rPr>
        <w:t xml:space="preserve"> through </w:t>
      </w:r>
      <w:r>
        <w:rPr>
          <w:rStyle w:val="StyleUnderline"/>
          <w:rFonts w:asciiTheme="minorHAnsi" w:hAnsiTheme="minorHAnsi" w:cstheme="minorHAnsi"/>
        </w:rPr>
        <w:t xml:space="preserve">the </w:t>
      </w:r>
      <w:r>
        <w:rPr>
          <w:rStyle w:val="Emphasis"/>
          <w:rFonts w:asciiTheme="minorHAnsi" w:hAnsiTheme="minorHAnsi" w:cstheme="minorHAnsi"/>
        </w:rPr>
        <w:t xml:space="preserve">juxtaposition of </w:t>
      </w:r>
      <w:r>
        <w:rPr>
          <w:rStyle w:val="Emphasis"/>
          <w:rFonts w:asciiTheme="minorHAnsi" w:hAnsiTheme="minorHAnsi" w:cstheme="minorHAnsi"/>
          <w:highlight w:val="green"/>
        </w:rPr>
        <w:t>nightmare futures</w:t>
      </w:r>
      <w:r>
        <w:rPr>
          <w:rStyle w:val="StyleUnderline"/>
          <w:rFonts w:asciiTheme="minorHAnsi" w:hAnsiTheme="minorHAnsi" w:cstheme="minorHAnsi"/>
          <w:highlight w:val="green"/>
        </w:rPr>
        <w:t xml:space="preserve"> against </w:t>
      </w:r>
      <w:r>
        <w:rPr>
          <w:rStyle w:val="StyleUnderline"/>
          <w:rFonts w:asciiTheme="minorHAnsi" w:hAnsiTheme="minorHAnsi" w:cstheme="minorHAnsi"/>
        </w:rPr>
        <w:t xml:space="preserve">their </w:t>
      </w:r>
      <w:r>
        <w:rPr>
          <w:rStyle w:val="Emphasis"/>
          <w:rFonts w:asciiTheme="minorHAnsi" w:hAnsiTheme="minorHAnsi" w:cstheme="minorHAnsi"/>
          <w:highlight w:val="green"/>
        </w:rPr>
        <w:t>more desirable alt</w:t>
      </w:r>
      <w:r>
        <w:rPr>
          <w:rStyle w:val="Emphasis"/>
          <w:rFonts w:asciiTheme="minorHAnsi" w:hAnsiTheme="minorHAnsi" w:cstheme="minorHAnsi"/>
        </w:rPr>
        <w:t>ernative</w:t>
      </w:r>
      <w:r>
        <w:rPr>
          <w:rStyle w:val="Emphasis"/>
          <w:rFonts w:asciiTheme="minorHAnsi" w:hAnsiTheme="minorHAnsi" w:cstheme="minorHAnsi"/>
          <w:highlight w:val="green"/>
        </w:rPr>
        <w:t>s</w:t>
      </w:r>
      <w:r>
        <w:rPr>
          <w:rFonts w:asciiTheme="minorHAnsi" w:hAnsiTheme="minorHAnsi" w:cstheme="minorHAnsi"/>
          <w:sz w:val="16"/>
        </w:rPr>
        <w:t xml:space="preserve">, then, Haida people </w:t>
      </w:r>
      <w:r>
        <w:rPr>
          <w:rStyle w:val="Emphasis"/>
          <w:rFonts w:asciiTheme="minorHAnsi" w:hAnsiTheme="minorHAnsi" w:cstheme="minorHAnsi"/>
          <w:highlight w:val="green"/>
        </w:rPr>
        <w:t>unsettle the epistemological foundations</w:t>
      </w:r>
      <w:r>
        <w:rPr>
          <w:rStyle w:val="StyleUnderline"/>
          <w:rFonts w:asciiTheme="minorHAnsi" w:hAnsiTheme="minorHAnsi" w:cstheme="minorHAnsi"/>
          <w:highlight w:val="green"/>
        </w:rPr>
        <w:t xml:space="preserve"> of</w:t>
      </w:r>
      <w:r>
        <w:rPr>
          <w:rFonts w:asciiTheme="minorHAnsi" w:hAnsiTheme="minorHAnsi" w:cstheme="minorHAnsi"/>
          <w:sz w:val="16"/>
        </w:rPr>
        <w:t xml:space="preserve"> the forms of </w:t>
      </w:r>
      <w:r>
        <w:rPr>
          <w:rStyle w:val="StyleUnderline"/>
          <w:rFonts w:asciiTheme="minorHAnsi" w:hAnsiTheme="minorHAnsi" w:cstheme="minorHAnsi"/>
          <w:highlight w:val="green"/>
        </w:rPr>
        <w:t>set</w:t>
      </w:r>
      <w:r>
        <w:rPr>
          <w:rStyle w:val="StyleUnderline"/>
          <w:rFonts w:asciiTheme="minorHAnsi" w:hAnsiTheme="minorHAnsi" w:cstheme="minorHAnsi"/>
        </w:rPr>
        <w:t xml:space="preserve">tler </w:t>
      </w:r>
      <w:r>
        <w:rPr>
          <w:rStyle w:val="StyleUnderline"/>
          <w:rFonts w:asciiTheme="minorHAnsi" w:hAnsiTheme="minorHAnsi" w:cstheme="minorHAnsi"/>
          <w:highlight w:val="green"/>
        </w:rPr>
        <w:t>col</w:t>
      </w:r>
      <w:r>
        <w:rPr>
          <w:rStyle w:val="StyleUnderline"/>
          <w:rFonts w:asciiTheme="minorHAnsi" w:hAnsiTheme="minorHAnsi" w:cstheme="minorHAnsi"/>
        </w:rPr>
        <w:t>onialism</w:t>
      </w:r>
      <w:r>
        <w:rPr>
          <w:rFonts w:asciiTheme="minorHAnsi" w:hAnsiTheme="minorHAnsi" w:cstheme="minorHAnsi"/>
          <w:sz w:val="16"/>
        </w:rPr>
        <w:t xml:space="preserve"> and liberalism against which Byrd and Povinelli write. At the same time (if you’ll pardon the pun), I think </w:t>
      </w:r>
      <w:r>
        <w:rPr>
          <w:rStyle w:val="StyleUnderline"/>
          <w:rFonts w:asciiTheme="minorHAnsi" w:hAnsiTheme="minorHAnsi" w:cstheme="minorHAnsi"/>
        </w:rPr>
        <w:t xml:space="preserve">we can see the social work that </w:t>
      </w:r>
      <w:r>
        <w:rPr>
          <w:rStyle w:val="StyleUnderline"/>
          <w:rFonts w:asciiTheme="minorHAnsi" w:hAnsiTheme="minorHAnsi" w:cstheme="minorHAnsi"/>
          <w:highlight w:val="green"/>
        </w:rPr>
        <w:t xml:space="preserve">futuremaking </w:t>
      </w:r>
      <w:r>
        <w:rPr>
          <w:rStyle w:val="StyleUnderline"/>
          <w:rFonts w:asciiTheme="minorHAnsi" w:hAnsiTheme="minorHAnsi" w:cstheme="minorHAnsi"/>
        </w:rPr>
        <w:t xml:space="preserve">does </w:t>
      </w:r>
      <w:r>
        <w:rPr>
          <w:rStyle w:val="Emphasis"/>
          <w:rFonts w:asciiTheme="minorHAnsi" w:hAnsiTheme="minorHAnsi" w:cstheme="minorHAnsi"/>
        </w:rPr>
        <w:t>iteratively</w:t>
      </w:r>
      <w:r>
        <w:rPr>
          <w:rStyle w:val="StyleUnderline"/>
          <w:rFonts w:asciiTheme="minorHAnsi" w:hAnsiTheme="minorHAnsi" w:cstheme="minorHAnsi"/>
        </w:rPr>
        <w:t xml:space="preserve">, as a </w:t>
      </w:r>
      <w:r>
        <w:rPr>
          <w:rStyle w:val="Emphasis"/>
          <w:rFonts w:asciiTheme="minorHAnsi" w:hAnsiTheme="minorHAnsi" w:cstheme="minorHAnsi"/>
        </w:rPr>
        <w:t xml:space="preserve">gradual </w:t>
      </w:r>
      <w:r>
        <w:rPr>
          <w:rStyle w:val="Emphasis"/>
          <w:rFonts w:asciiTheme="minorHAnsi" w:hAnsiTheme="minorHAnsi" w:cstheme="minorHAnsi"/>
          <w:highlight w:val="green"/>
        </w:rPr>
        <w:t>reshaping</w:t>
      </w:r>
      <w:r>
        <w:rPr>
          <w:rStyle w:val="StyleUnderline"/>
          <w:rFonts w:asciiTheme="minorHAnsi" w:hAnsiTheme="minorHAnsi" w:cstheme="minorHAnsi"/>
          <w:highlight w:val="green"/>
        </w:rPr>
        <w:t xml:space="preserve"> of </w:t>
      </w:r>
      <w:r>
        <w:rPr>
          <w:rStyle w:val="StyleUnderline"/>
          <w:rFonts w:asciiTheme="minorHAnsi" w:hAnsiTheme="minorHAnsi" w:cstheme="minorHAnsi"/>
        </w:rPr>
        <w:t xml:space="preserve">the </w:t>
      </w:r>
      <w:r>
        <w:rPr>
          <w:rStyle w:val="Emphasis"/>
          <w:rFonts w:asciiTheme="minorHAnsi" w:hAnsiTheme="minorHAnsi" w:cstheme="minorHAnsi"/>
        </w:rPr>
        <w:t xml:space="preserve">actual </w:t>
      </w:r>
      <w:r>
        <w:rPr>
          <w:rStyle w:val="Emphasis"/>
          <w:rFonts w:asciiTheme="minorHAnsi" w:hAnsiTheme="minorHAnsi" w:cstheme="minorHAnsi"/>
          <w:highlight w:val="green"/>
        </w:rPr>
        <w:t>conditions</w:t>
      </w:r>
      <w:r>
        <w:rPr>
          <w:rStyle w:val="StyleUnderline"/>
          <w:rFonts w:asciiTheme="minorHAnsi" w:hAnsiTheme="minorHAnsi" w:cstheme="minorHAnsi"/>
          <w:highlight w:val="green"/>
        </w:rPr>
        <w:t xml:space="preserve"> of</w:t>
      </w:r>
      <w:r>
        <w:rPr>
          <w:rFonts w:asciiTheme="minorHAnsi" w:hAnsiTheme="minorHAnsi" w:cstheme="minorHAnsi"/>
          <w:sz w:val="16"/>
        </w:rPr>
        <w:t xml:space="preserve"> Canadian </w:t>
      </w:r>
      <w:r>
        <w:rPr>
          <w:rStyle w:val="StyleUnderline"/>
          <w:rFonts w:asciiTheme="minorHAnsi" w:hAnsiTheme="minorHAnsi" w:cstheme="minorHAnsi"/>
          <w:highlight w:val="green"/>
        </w:rPr>
        <w:t>society</w:t>
      </w:r>
      <w:r>
        <w:rPr>
          <w:rFonts w:asciiTheme="minorHAnsi" w:hAnsiTheme="minorHAnsi" w:cstheme="minorHAnsi"/>
          <w:sz w:val="16"/>
        </w:rPr>
        <w:t xml:space="preserve">. Here I borrow Judith Butler’s suggestion, following Foucault, that </w:t>
      </w:r>
      <w:r>
        <w:rPr>
          <w:rStyle w:val="StyleUnderline"/>
          <w:rFonts w:asciiTheme="minorHAnsi" w:hAnsiTheme="minorHAnsi" w:cstheme="minorHAnsi"/>
        </w:rPr>
        <w:t xml:space="preserve">the regulatory norms of society function </w:t>
      </w:r>
      <w:r>
        <w:rPr>
          <w:rStyle w:val="Emphasis"/>
          <w:rFonts w:asciiTheme="minorHAnsi" w:hAnsiTheme="minorHAnsi" w:cstheme="minorHAnsi"/>
        </w:rPr>
        <w:t>only</w:t>
      </w:r>
      <w:r>
        <w:rPr>
          <w:rStyle w:val="StyleUnderline"/>
          <w:rFonts w:asciiTheme="minorHAnsi" w:hAnsiTheme="minorHAnsi" w:cstheme="minorHAnsi"/>
        </w:rPr>
        <w:t xml:space="preserve"> through their </w:t>
      </w:r>
      <w:r>
        <w:rPr>
          <w:rStyle w:val="Emphasis"/>
          <w:rFonts w:asciiTheme="minorHAnsi" w:hAnsiTheme="minorHAnsi" w:cstheme="minorHAnsi"/>
        </w:rPr>
        <w:t>consistent</w:t>
      </w:r>
      <w:r>
        <w:rPr>
          <w:rStyle w:val="StyleUnderline"/>
          <w:rFonts w:asciiTheme="minorHAnsi" w:hAnsiTheme="minorHAnsi" w:cstheme="minorHAnsi"/>
        </w:rPr>
        <w:t xml:space="preserve"> and </w:t>
      </w:r>
      <w:r>
        <w:rPr>
          <w:rStyle w:val="Emphasis"/>
          <w:rFonts w:asciiTheme="minorHAnsi" w:hAnsiTheme="minorHAnsi" w:cstheme="minorHAnsi"/>
        </w:rPr>
        <w:t>unstable reiteration</w:t>
      </w:r>
      <w:r>
        <w:rPr>
          <w:rStyle w:val="StyleUnderline"/>
          <w:rFonts w:asciiTheme="minorHAnsi" w:hAnsiTheme="minorHAnsi" w:cstheme="minorHAnsi"/>
        </w:rPr>
        <w:t xml:space="preserve"> (and </w:t>
      </w:r>
      <w:r>
        <w:rPr>
          <w:rStyle w:val="Emphasis"/>
          <w:rFonts w:asciiTheme="minorHAnsi" w:hAnsiTheme="minorHAnsi" w:cstheme="minorHAnsi"/>
        </w:rPr>
        <w:t>materialization</w:t>
      </w:r>
      <w:r>
        <w:rPr>
          <w:rStyle w:val="StyleUnderline"/>
          <w:rFonts w:asciiTheme="minorHAnsi" w:hAnsiTheme="minorHAnsi" w:cstheme="minorHAnsi"/>
        </w:rPr>
        <w:t>) in everyday social life</w:t>
      </w:r>
      <w:r>
        <w:rPr>
          <w:rFonts w:asciiTheme="minorHAnsi" w:hAnsiTheme="minorHAnsi" w:cstheme="minorHAnsi"/>
          <w:sz w:val="16"/>
        </w:rPr>
        <w:t xml:space="preserve">.7 From this perspective, </w:t>
      </w:r>
      <w:r>
        <w:rPr>
          <w:rStyle w:val="StyleUnderline"/>
          <w:rFonts w:asciiTheme="minorHAnsi" w:hAnsiTheme="minorHAnsi" w:cstheme="minorHAnsi"/>
        </w:rPr>
        <w:t>the ways in which</w:t>
      </w:r>
      <w:r>
        <w:rPr>
          <w:rFonts w:asciiTheme="minorHAnsi" w:hAnsiTheme="minorHAnsi" w:cstheme="minorHAnsi"/>
          <w:sz w:val="16"/>
        </w:rPr>
        <w:t xml:space="preserve"> Haida </w:t>
      </w:r>
      <w:r>
        <w:rPr>
          <w:rStyle w:val="StyleUnderline"/>
          <w:rFonts w:asciiTheme="minorHAnsi" w:hAnsiTheme="minorHAnsi" w:cstheme="minorHAnsi"/>
          <w:highlight w:val="green"/>
        </w:rPr>
        <w:t xml:space="preserve">people </w:t>
      </w:r>
      <w:r>
        <w:rPr>
          <w:rStyle w:val="Emphasis"/>
          <w:rFonts w:asciiTheme="minorHAnsi" w:hAnsiTheme="minorHAnsi" w:cstheme="minorHAnsi"/>
        </w:rPr>
        <w:t>work within</w:t>
      </w:r>
      <w:r>
        <w:rPr>
          <w:rStyle w:val="StyleUnderline"/>
          <w:rFonts w:asciiTheme="minorHAnsi" w:hAnsiTheme="minorHAnsi" w:cstheme="minorHAnsi"/>
        </w:rPr>
        <w:t xml:space="preserve"> and even </w:t>
      </w:r>
      <w:r>
        <w:rPr>
          <w:rStyle w:val="Emphasis"/>
          <w:rFonts w:asciiTheme="minorHAnsi" w:hAnsiTheme="minorHAnsi" w:cstheme="minorHAnsi"/>
          <w:highlight w:val="green"/>
        </w:rPr>
        <w:t>reiterate the constraints</w:t>
      </w:r>
      <w:r>
        <w:rPr>
          <w:rStyle w:val="StyleUnderline"/>
          <w:rFonts w:asciiTheme="minorHAnsi" w:hAnsiTheme="minorHAnsi" w:cstheme="minorHAnsi"/>
        </w:rPr>
        <w:t xml:space="preserve"> and </w:t>
      </w:r>
      <w:r>
        <w:rPr>
          <w:rStyle w:val="Emphasis"/>
          <w:rFonts w:asciiTheme="minorHAnsi" w:hAnsiTheme="minorHAnsi" w:cstheme="minorHAnsi"/>
        </w:rPr>
        <w:t>demands</w:t>
      </w:r>
      <w:r>
        <w:rPr>
          <w:rStyle w:val="StyleUnderline"/>
          <w:rFonts w:asciiTheme="minorHAnsi" w:hAnsiTheme="minorHAnsi" w:cstheme="minorHAnsi"/>
        </w:rPr>
        <w:t xml:space="preserve"> </w:t>
      </w:r>
      <w:r>
        <w:rPr>
          <w:rStyle w:val="StyleUnderline"/>
          <w:rFonts w:asciiTheme="minorHAnsi" w:hAnsiTheme="minorHAnsi" w:cstheme="minorHAnsi"/>
          <w:highlight w:val="green"/>
        </w:rPr>
        <w:t>of</w:t>
      </w:r>
      <w:r>
        <w:rPr>
          <w:rFonts w:asciiTheme="minorHAnsi" w:hAnsiTheme="minorHAnsi" w:cstheme="minorHAnsi"/>
          <w:sz w:val="16"/>
        </w:rPr>
        <w:t xml:space="preserve"> Canadian </w:t>
      </w:r>
      <w:r>
        <w:rPr>
          <w:rStyle w:val="StyleUnderline"/>
          <w:rFonts w:asciiTheme="minorHAnsi" w:hAnsiTheme="minorHAnsi" w:cstheme="minorHAnsi"/>
          <w:highlight w:val="green"/>
        </w:rPr>
        <w:t>settler</w:t>
      </w:r>
      <w:r>
        <w:rPr>
          <w:rFonts w:asciiTheme="minorHAnsi" w:hAnsiTheme="minorHAnsi" w:cstheme="minorHAnsi"/>
          <w:sz w:val="16"/>
        </w:rPr>
        <w:t xml:space="preserve"> mainstream </w:t>
      </w:r>
      <w:r>
        <w:rPr>
          <w:rStyle w:val="StyleUnderline"/>
          <w:rFonts w:asciiTheme="minorHAnsi" w:hAnsiTheme="minorHAnsi" w:cstheme="minorHAnsi"/>
        </w:rPr>
        <w:t xml:space="preserve">society </w:t>
      </w:r>
      <w:r>
        <w:rPr>
          <w:rStyle w:val="StyleUnderline"/>
          <w:rFonts w:asciiTheme="minorHAnsi" w:hAnsiTheme="minorHAnsi" w:cstheme="minorHAnsi"/>
          <w:highlight w:val="green"/>
        </w:rPr>
        <w:t>can</w:t>
      </w:r>
      <w:r>
        <w:rPr>
          <w:rStyle w:val="StyleUnderline"/>
          <w:rFonts w:asciiTheme="minorHAnsi" w:hAnsiTheme="minorHAnsi" w:cstheme="minorHAnsi"/>
        </w:rPr>
        <w:t xml:space="preserve"> also </w:t>
      </w:r>
      <w:r>
        <w:rPr>
          <w:rStyle w:val="Emphasis"/>
          <w:rFonts w:asciiTheme="minorHAnsi" w:hAnsiTheme="minorHAnsi" w:cstheme="minorHAnsi"/>
        </w:rPr>
        <w:t>slowly</w:t>
      </w:r>
      <w:r>
        <w:rPr>
          <w:rStyle w:val="StyleUnderline"/>
          <w:rFonts w:asciiTheme="minorHAnsi" w:hAnsiTheme="minorHAnsi" w:cstheme="minorHAnsi"/>
        </w:rPr>
        <w:t xml:space="preserve"> and </w:t>
      </w:r>
      <w:r>
        <w:rPr>
          <w:rStyle w:val="Emphasis"/>
          <w:rFonts w:asciiTheme="minorHAnsi" w:hAnsiTheme="minorHAnsi" w:cstheme="minorHAnsi"/>
        </w:rPr>
        <w:t xml:space="preserve">strategically </w:t>
      </w:r>
      <w:r>
        <w:rPr>
          <w:rStyle w:val="Emphasis"/>
          <w:rFonts w:asciiTheme="minorHAnsi" w:hAnsiTheme="minorHAnsi" w:cstheme="minorHAnsi"/>
          <w:highlight w:val="green"/>
        </w:rPr>
        <w:t xml:space="preserve">shift those </w:t>
      </w:r>
      <w:r>
        <w:rPr>
          <w:rStyle w:val="Emphasis"/>
          <w:rFonts w:asciiTheme="minorHAnsi" w:hAnsiTheme="minorHAnsi" w:cstheme="minorHAnsi"/>
        </w:rPr>
        <w:t xml:space="preserve">very </w:t>
      </w:r>
      <w:r>
        <w:rPr>
          <w:rStyle w:val="Emphasis"/>
          <w:rFonts w:asciiTheme="minorHAnsi" w:hAnsiTheme="minorHAnsi" w:cstheme="minorHAnsi"/>
          <w:highlight w:val="green"/>
        </w:rPr>
        <w:t>constraints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and </w:t>
      </w:r>
      <w:r>
        <w:rPr>
          <w:rStyle w:val="Emphasis"/>
          <w:rFonts w:asciiTheme="minorHAnsi" w:hAnsiTheme="minorHAnsi" w:cstheme="minorHAnsi"/>
        </w:rPr>
        <w:t>demands</w:t>
      </w:r>
      <w:r>
        <w:rPr>
          <w:rStyle w:val="StyleUnderline"/>
          <w:rFonts w:asciiTheme="minorHAnsi" w:hAnsiTheme="minorHAnsi" w:cstheme="minorHAnsi"/>
        </w:rPr>
        <w:t xml:space="preserve">, </w:t>
      </w:r>
      <w:r>
        <w:rPr>
          <w:rStyle w:val="StyleUnderline"/>
          <w:rFonts w:asciiTheme="minorHAnsi" w:hAnsiTheme="minorHAnsi" w:cstheme="minorHAnsi"/>
          <w:highlight w:val="green"/>
        </w:rPr>
        <w:t>materializing a</w:t>
      </w:r>
      <w:r>
        <w:rPr>
          <w:rFonts w:asciiTheme="minorHAnsi" w:hAnsiTheme="minorHAnsi" w:cstheme="minorHAnsi"/>
          <w:sz w:val="16"/>
        </w:rPr>
        <w:t xml:space="preserve"> HaidaCanadian </w:t>
      </w:r>
      <w:r>
        <w:rPr>
          <w:rStyle w:val="StyleUnderline"/>
          <w:rFonts w:asciiTheme="minorHAnsi" w:hAnsiTheme="minorHAnsi" w:cstheme="minorHAnsi"/>
          <w:highlight w:val="green"/>
        </w:rPr>
        <w:t>future</w:t>
      </w:r>
      <w:r>
        <w:rPr>
          <w:rStyle w:val="StyleUnderline"/>
          <w:rFonts w:asciiTheme="minorHAnsi" w:hAnsiTheme="minorHAnsi" w:cstheme="minorHAnsi"/>
        </w:rPr>
        <w:t xml:space="preserve"> that might</w:t>
      </w:r>
      <w:r>
        <w:rPr>
          <w:rFonts w:asciiTheme="minorHAnsi" w:hAnsiTheme="minorHAnsi" w:cstheme="minorHAnsi"/>
          <w:sz w:val="16"/>
        </w:rPr>
        <w:t xml:space="preserve"> in fact </w:t>
      </w:r>
      <w:r>
        <w:rPr>
          <w:rStyle w:val="StyleUnderline"/>
          <w:rFonts w:asciiTheme="minorHAnsi" w:hAnsiTheme="minorHAnsi" w:cstheme="minorHAnsi"/>
        </w:rPr>
        <w:t xml:space="preserve">be </w:t>
      </w:r>
      <w:r>
        <w:rPr>
          <w:rStyle w:val="Emphasis"/>
          <w:rFonts w:asciiTheme="minorHAnsi" w:hAnsiTheme="minorHAnsi" w:cstheme="minorHAnsi"/>
          <w:highlight w:val="green"/>
        </w:rPr>
        <w:t>quite different</w:t>
      </w:r>
      <w:r>
        <w:rPr>
          <w:rStyle w:val="StyleUnderline"/>
          <w:rFonts w:asciiTheme="minorHAnsi" w:hAnsiTheme="minorHAnsi" w:cstheme="minorHAnsi"/>
        </w:rPr>
        <w:t xml:space="preserve"> from the present even as it does not ever fully “</w:t>
      </w:r>
      <w:r>
        <w:rPr>
          <w:rStyle w:val="Emphasis"/>
          <w:rFonts w:asciiTheme="minorHAnsi" w:hAnsiTheme="minorHAnsi" w:cstheme="minorHAnsi"/>
        </w:rPr>
        <w:t>escape</w:t>
      </w:r>
      <w:r>
        <w:rPr>
          <w:rStyle w:val="StyleUnderline"/>
          <w:rFonts w:asciiTheme="minorHAnsi" w:hAnsiTheme="minorHAnsi" w:cstheme="minorHAnsi"/>
        </w:rPr>
        <w:t>” from its dilemmas</w:t>
      </w:r>
      <w:r>
        <w:rPr>
          <w:rFonts w:asciiTheme="minorHAnsi" w:hAnsiTheme="minorHAnsi" w:cstheme="minorHAnsi"/>
          <w:sz w:val="16"/>
        </w:rPr>
        <w:t>. Perhaps the most unsettling potential of all here lies simply in the ways in which Haida people incorporate the conditions of the settler colonial present as being paths towards Haida futures. Not vanished, or vanquished. Ongoing.</w:t>
      </w:r>
    </w:p>
    <w:sectPr w:rsidR="00C41A0A" w:rsidRPr="00C33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9B5E04"/>
    <w:multiLevelType w:val="hybridMultilevel"/>
    <w:tmpl w:val="2C9CD178"/>
    <w:lvl w:ilvl="0" w:tplc="A6EAF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1D5944"/>
    <w:multiLevelType w:val="hybridMultilevel"/>
    <w:tmpl w:val="2FE6048C"/>
    <w:lvl w:ilvl="0" w:tplc="DA3CBD5C">
      <w:start w:val="1"/>
      <w:numFmt w:val="decimal"/>
      <w:lvlText w:val="%1."/>
      <w:lvlJc w:val="left"/>
      <w:pPr>
        <w:ind w:left="630" w:hanging="360"/>
      </w:pPr>
      <w:rPr>
        <w:rFonts w:hint="default"/>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1"/>
  </w:num>
  <w:num w:numId="17">
    <w:abstractNumId w:val="15"/>
  </w:num>
  <w:num w:numId="18">
    <w:abstractNumId w:val="13"/>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1420"/>
    <w:rsid w:val="000139A3"/>
    <w:rsid w:val="00057133"/>
    <w:rsid w:val="00063963"/>
    <w:rsid w:val="00096652"/>
    <w:rsid w:val="00100833"/>
    <w:rsid w:val="00104529"/>
    <w:rsid w:val="00105942"/>
    <w:rsid w:val="00107396"/>
    <w:rsid w:val="00144A4C"/>
    <w:rsid w:val="00176AB0"/>
    <w:rsid w:val="00177B7D"/>
    <w:rsid w:val="0018322D"/>
    <w:rsid w:val="001B5776"/>
    <w:rsid w:val="001E527A"/>
    <w:rsid w:val="001F78CE"/>
    <w:rsid w:val="00251FC7"/>
    <w:rsid w:val="00281420"/>
    <w:rsid w:val="002855A7"/>
    <w:rsid w:val="002B146A"/>
    <w:rsid w:val="002B5E17"/>
    <w:rsid w:val="002E6D33"/>
    <w:rsid w:val="00315690"/>
    <w:rsid w:val="00316B75"/>
    <w:rsid w:val="00325646"/>
    <w:rsid w:val="003460F2"/>
    <w:rsid w:val="0038158C"/>
    <w:rsid w:val="003902BA"/>
    <w:rsid w:val="003A09E2"/>
    <w:rsid w:val="003F0E47"/>
    <w:rsid w:val="00407037"/>
    <w:rsid w:val="004605D6"/>
    <w:rsid w:val="004B66DD"/>
    <w:rsid w:val="004C60E8"/>
    <w:rsid w:val="004D38E2"/>
    <w:rsid w:val="004E3579"/>
    <w:rsid w:val="004E728B"/>
    <w:rsid w:val="004F39E0"/>
    <w:rsid w:val="00537BD5"/>
    <w:rsid w:val="0057268A"/>
    <w:rsid w:val="005D2912"/>
    <w:rsid w:val="006065BD"/>
    <w:rsid w:val="006373A5"/>
    <w:rsid w:val="00645FA9"/>
    <w:rsid w:val="00647866"/>
    <w:rsid w:val="00665003"/>
    <w:rsid w:val="006A2AD0"/>
    <w:rsid w:val="006C2375"/>
    <w:rsid w:val="006D4ECC"/>
    <w:rsid w:val="00722258"/>
    <w:rsid w:val="007243E5"/>
    <w:rsid w:val="00736861"/>
    <w:rsid w:val="00766EA0"/>
    <w:rsid w:val="007A2226"/>
    <w:rsid w:val="007F22B0"/>
    <w:rsid w:val="007F5B66"/>
    <w:rsid w:val="00823A1C"/>
    <w:rsid w:val="00845B9D"/>
    <w:rsid w:val="00855519"/>
    <w:rsid w:val="00857A86"/>
    <w:rsid w:val="00860984"/>
    <w:rsid w:val="00896C20"/>
    <w:rsid w:val="008B3ECB"/>
    <w:rsid w:val="008B4E85"/>
    <w:rsid w:val="008C1B2E"/>
    <w:rsid w:val="008D4092"/>
    <w:rsid w:val="00906C67"/>
    <w:rsid w:val="0091627E"/>
    <w:rsid w:val="00951FFC"/>
    <w:rsid w:val="0097032B"/>
    <w:rsid w:val="0098455D"/>
    <w:rsid w:val="009D2EAD"/>
    <w:rsid w:val="009D54B2"/>
    <w:rsid w:val="009E1922"/>
    <w:rsid w:val="009F7ED2"/>
    <w:rsid w:val="00A93661"/>
    <w:rsid w:val="00A95652"/>
    <w:rsid w:val="00AC0AB8"/>
    <w:rsid w:val="00AE7ADB"/>
    <w:rsid w:val="00B23CAA"/>
    <w:rsid w:val="00B30572"/>
    <w:rsid w:val="00B33C6D"/>
    <w:rsid w:val="00B4508F"/>
    <w:rsid w:val="00B55AD5"/>
    <w:rsid w:val="00B8057C"/>
    <w:rsid w:val="00B957D6"/>
    <w:rsid w:val="00BD6238"/>
    <w:rsid w:val="00BF593B"/>
    <w:rsid w:val="00BF773A"/>
    <w:rsid w:val="00BF7E81"/>
    <w:rsid w:val="00C13773"/>
    <w:rsid w:val="00C17CC8"/>
    <w:rsid w:val="00C3390C"/>
    <w:rsid w:val="00C41A0A"/>
    <w:rsid w:val="00C47BA8"/>
    <w:rsid w:val="00C83417"/>
    <w:rsid w:val="00C9604F"/>
    <w:rsid w:val="00CA19AA"/>
    <w:rsid w:val="00CB1C85"/>
    <w:rsid w:val="00CC5298"/>
    <w:rsid w:val="00CD736E"/>
    <w:rsid w:val="00CD798D"/>
    <w:rsid w:val="00CE161E"/>
    <w:rsid w:val="00CF59A8"/>
    <w:rsid w:val="00D30F46"/>
    <w:rsid w:val="00D325A9"/>
    <w:rsid w:val="00D36A8A"/>
    <w:rsid w:val="00D61409"/>
    <w:rsid w:val="00D6691E"/>
    <w:rsid w:val="00D71170"/>
    <w:rsid w:val="00DA1C92"/>
    <w:rsid w:val="00DA25D4"/>
    <w:rsid w:val="00DA6538"/>
    <w:rsid w:val="00DC6F24"/>
    <w:rsid w:val="00E15E75"/>
    <w:rsid w:val="00E5262C"/>
    <w:rsid w:val="00EC7DC4"/>
    <w:rsid w:val="00ED30CF"/>
    <w:rsid w:val="00F176EF"/>
    <w:rsid w:val="00F45E10"/>
    <w:rsid w:val="00F56E0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CCEBC"/>
  <w15:chartTrackingRefBased/>
  <w15:docId w15:val="{E81C11F3-2A7C-4D4C-B5FF-C886C5321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4092"/>
    <w:rPr>
      <w:rFonts w:ascii="Calibri" w:hAnsi="Calibri" w:cs="Calibri"/>
    </w:rPr>
  </w:style>
  <w:style w:type="paragraph" w:styleId="Heading1">
    <w:name w:val="heading 1"/>
    <w:aliases w:val="Pocket"/>
    <w:basedOn w:val="Normal"/>
    <w:next w:val="Normal"/>
    <w:link w:val="Heading1Char"/>
    <w:qFormat/>
    <w:rsid w:val="008D40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40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8D40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D40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40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4092"/>
  </w:style>
  <w:style w:type="character" w:customStyle="1" w:styleId="Heading1Char">
    <w:name w:val="Heading 1 Char"/>
    <w:aliases w:val="Pocket Char"/>
    <w:basedOn w:val="DefaultParagraphFont"/>
    <w:link w:val="Heading1"/>
    <w:rsid w:val="008D40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409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8D409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D409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D409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409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D409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D4092"/>
    <w:rPr>
      <w:color w:val="auto"/>
      <w:u w:val="none"/>
    </w:rPr>
  </w:style>
  <w:style w:type="character" w:styleId="FollowedHyperlink">
    <w:name w:val="FollowedHyperlink"/>
    <w:basedOn w:val="DefaultParagraphFont"/>
    <w:uiPriority w:val="99"/>
    <w:semiHidden/>
    <w:unhideWhenUsed/>
    <w:rsid w:val="008D4092"/>
    <w:rPr>
      <w:color w:val="auto"/>
      <w:u w:val="none"/>
    </w:rPr>
  </w:style>
  <w:style w:type="character" w:styleId="UnresolvedMention">
    <w:name w:val="Unresolved Mention"/>
    <w:basedOn w:val="DefaultParagraphFont"/>
    <w:uiPriority w:val="99"/>
    <w:semiHidden/>
    <w:unhideWhenUsed/>
    <w:rsid w:val="00281420"/>
    <w:rPr>
      <w:color w:val="605E5C"/>
      <w:shd w:val="clear" w:color="auto" w:fill="E1DFDD"/>
    </w:rPr>
  </w:style>
  <w:style w:type="paragraph" w:customStyle="1" w:styleId="textbold">
    <w:name w:val="text bold"/>
    <w:basedOn w:val="Normal"/>
    <w:link w:val="Emphasis"/>
    <w:uiPriority w:val="7"/>
    <w:qFormat/>
    <w:rsid w:val="00281420"/>
    <w:pPr>
      <w:ind w:left="720"/>
      <w:jc w:val="both"/>
    </w:pPr>
    <w:rPr>
      <w:b/>
      <w:iCs/>
      <w:u w:val="single"/>
    </w:rPr>
  </w:style>
  <w:style w:type="paragraph" w:styleId="ListParagraph">
    <w:name w:val="List Paragraph"/>
    <w:aliases w:val="6 font"/>
    <w:basedOn w:val="Normal"/>
    <w:uiPriority w:val="99"/>
    <w:unhideWhenUsed/>
    <w:qFormat/>
    <w:rsid w:val="00281420"/>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28142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2814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1420"/>
    <w:rPr>
      <w:rFonts w:ascii="Lucida Grande" w:hAnsi="Lucida Grande" w:cs="Lucida Grande"/>
      <w:sz w:val="24"/>
    </w:rPr>
  </w:style>
  <w:style w:type="paragraph" w:customStyle="1" w:styleId="Emphasis1">
    <w:name w:val="Emphasis1"/>
    <w:basedOn w:val="Normal"/>
    <w:uiPriority w:val="7"/>
    <w:qFormat/>
    <w:rsid w:val="0028142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281420"/>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28142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ricasacountry.com/2020/06/decolonizing-the-vaccine"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16945</Words>
  <Characters>96589</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20</cp:revision>
  <dcterms:created xsi:type="dcterms:W3CDTF">2021-09-06T03:47:00Z</dcterms:created>
  <dcterms:modified xsi:type="dcterms:W3CDTF">2021-09-19T22:21:00Z</dcterms:modified>
</cp:coreProperties>
</file>