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8EBF5" w14:textId="77777777" w:rsidR="003048D4" w:rsidRDefault="003048D4" w:rsidP="003048D4">
      <w:pPr>
        <w:pStyle w:val="Heading3"/>
      </w:pPr>
      <w:r>
        <w:t>1AC: Innovation</w:t>
      </w:r>
    </w:p>
    <w:p w14:paraId="7EB0E0A1" w14:textId="77777777" w:rsidR="003048D4" w:rsidRDefault="003048D4" w:rsidP="003048D4">
      <w:pPr>
        <w:pStyle w:val="Heading4"/>
      </w:pPr>
      <w:r>
        <w:t>Advantage 1 is Innovation</w:t>
      </w:r>
    </w:p>
    <w:p w14:paraId="62A67D64" w14:textId="77777777" w:rsidR="003048D4" w:rsidRDefault="003048D4" w:rsidP="003048D4">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28255DBD" w14:textId="77777777" w:rsidR="003048D4" w:rsidRPr="005B38BB" w:rsidRDefault="003048D4" w:rsidP="003048D4">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C89F187" w14:textId="77777777" w:rsidR="003048D4" w:rsidRDefault="003048D4" w:rsidP="003048D4">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1303A807" w14:textId="77777777" w:rsidR="003048D4" w:rsidRPr="007E660D" w:rsidRDefault="003048D4" w:rsidP="003048D4">
      <w:pPr>
        <w:rPr>
          <w:sz w:val="16"/>
        </w:rPr>
      </w:pPr>
    </w:p>
    <w:p w14:paraId="0E51E22C" w14:textId="77777777" w:rsidR="003048D4" w:rsidRDefault="003048D4" w:rsidP="003048D4">
      <w:pPr>
        <w:pStyle w:val="Heading4"/>
      </w:pPr>
      <w:r>
        <w:t xml:space="preserve">2] We </w:t>
      </w:r>
      <w:r>
        <w:rPr>
          <w:u w:val="single"/>
        </w:rPr>
        <w:t>control Uniqueness</w:t>
      </w:r>
      <w:r>
        <w:t xml:space="preserve"> – 78% of New Drugs </w:t>
      </w:r>
      <w:r>
        <w:rPr>
          <w:u w:val="single"/>
        </w:rPr>
        <w:t>aren’t innovative</w:t>
      </w:r>
      <w:r>
        <w:t>.</w:t>
      </w:r>
    </w:p>
    <w:p w14:paraId="765E6C5A" w14:textId="77777777" w:rsidR="003048D4" w:rsidRPr="008A0F84" w:rsidRDefault="003048D4" w:rsidP="003048D4">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1F6FA5A5" w14:textId="77777777" w:rsidR="003048D4" w:rsidRPr="00ED30E0" w:rsidRDefault="003048D4" w:rsidP="003048D4">
      <w:pPr>
        <w:rPr>
          <w:u w:val="single"/>
        </w:rPr>
      </w:pPr>
      <w:r w:rsidRPr="00ED30E0">
        <w:rPr>
          <w:sz w:val="16"/>
        </w:rPr>
        <w:t xml:space="preserve">The drug industry talks a </w:t>
      </w:r>
      <w:r w:rsidRPr="00ED30E0">
        <w:rPr>
          <w:u w:val="single"/>
        </w:rPr>
        <w:t>lot about how reforms to lower prices threaten cutting-edge breakthroughs</w:t>
      </w:r>
      <w:r w:rsidRPr="00ED30E0">
        <w:rPr>
          <w:sz w:val="16"/>
        </w:rPr>
        <w:t xml:space="preserve">, but in reality, </w:t>
      </w:r>
      <w:r w:rsidRPr="00ED30E0">
        <w:rPr>
          <w:b/>
          <w:highlight w:val="green"/>
          <w:u w:val="single"/>
          <w:bdr w:val="single" w:sz="12" w:space="0" w:color="auto"/>
        </w:rPr>
        <w:t>only a fraction</w:t>
      </w:r>
      <w:r w:rsidRPr="00ED30E0">
        <w:rPr>
          <w:b/>
          <w:highlight w:val="green"/>
          <w:u w:val="single"/>
        </w:rPr>
        <w:t xml:space="preserve"> of new medications are truly innovative</w:t>
      </w:r>
      <w:r w:rsidRPr="00ED30E0">
        <w:rPr>
          <w:sz w:val="16"/>
        </w:rPr>
        <w:t xml:space="preserve">. </w:t>
      </w:r>
      <w:r w:rsidRPr="00ED30E0">
        <w:rPr>
          <w:b/>
          <w:highlight w:val="green"/>
          <w:u w:val="single"/>
        </w:rPr>
        <w:t>Since 1975</w:t>
      </w:r>
      <w:r w:rsidRPr="00ED30E0">
        <w:rPr>
          <w:sz w:val="16"/>
        </w:rPr>
        <w:t xml:space="preserve">, </w:t>
      </w:r>
      <w:r w:rsidRPr="00ED30E0">
        <w:rPr>
          <w:b/>
          <w:highlight w:val="green"/>
          <w:u w:val="single"/>
        </w:rPr>
        <w:t>only 10</w:t>
      </w:r>
      <w:r w:rsidRPr="00ED30E0">
        <w:rPr>
          <w:sz w:val="16"/>
        </w:rPr>
        <w:t xml:space="preserve"> to 15 </w:t>
      </w:r>
      <w:r w:rsidRPr="00ED30E0">
        <w:rPr>
          <w:b/>
          <w:highlight w:val="green"/>
          <w:u w:val="single"/>
        </w:rPr>
        <w:t>percent</w:t>
      </w:r>
      <w:r w:rsidRPr="00ED30E0">
        <w:rPr>
          <w:sz w:val="16"/>
        </w:rPr>
        <w:t xml:space="preserve"> of drugs entering the market </w:t>
      </w:r>
      <w:r w:rsidRPr="00ED30E0">
        <w:rPr>
          <w:b/>
          <w:highlight w:val="green"/>
          <w:u w:val="single"/>
        </w:rPr>
        <w:t>represented</w:t>
      </w:r>
      <w:r w:rsidRPr="00ED30E0">
        <w:rPr>
          <w:sz w:val="16"/>
        </w:rPr>
        <w:t xml:space="preserve"> </w:t>
      </w:r>
      <w:r w:rsidRPr="00ED30E0">
        <w:rPr>
          <w:b/>
          <w:u w:val="single"/>
        </w:rPr>
        <w:t>therapeutic</w:t>
      </w:r>
      <w:r w:rsidRPr="00ED30E0">
        <w:rPr>
          <w:b/>
          <w:highlight w:val="green"/>
          <w:u w:val="single"/>
        </w:rPr>
        <w:t xml:space="preserve"> advances</w:t>
      </w:r>
      <w:r w:rsidRPr="00ED30E0">
        <w:rPr>
          <w:sz w:val="16"/>
        </w:rPr>
        <w:t xml:space="preserve">; </w:t>
      </w:r>
      <w:r w:rsidRPr="00ED30E0">
        <w:rPr>
          <w:b/>
          <w:u w:val="single"/>
        </w:rPr>
        <w:t>instead</w:t>
      </w:r>
      <w:r w:rsidRPr="00ED30E0">
        <w:rPr>
          <w:sz w:val="16"/>
        </w:rPr>
        <w:t xml:space="preserve">, </w:t>
      </w:r>
      <w:r w:rsidRPr="00ED30E0">
        <w:rPr>
          <w:b/>
          <w:highlight w:val="green"/>
          <w:u w:val="single"/>
        </w:rPr>
        <w:t xml:space="preserve">drug companies prioritized the development of existing drugs with </w:t>
      </w:r>
      <w:r w:rsidRPr="00ED30E0">
        <w:rPr>
          <w:b/>
          <w:highlight w:val="green"/>
          <w:u w:val="single"/>
          <w:bdr w:val="single" w:sz="12" w:space="0" w:color="auto"/>
        </w:rPr>
        <w:t>minor variations that lack clinical significance</w:t>
      </w:r>
      <w:r w:rsidRPr="00ED30E0">
        <w:rPr>
          <w:sz w:val="16"/>
        </w:rPr>
        <w:t xml:space="preserve">.21 Drug patents offer a stark illustration of this point. Between 2005 and 2015, </w:t>
      </w:r>
      <w:r w:rsidRPr="00ED30E0">
        <w:rPr>
          <w:b/>
          <w:highlight w:val="green"/>
          <w:u w:val="single"/>
          <w:bdr w:val="single" w:sz="12" w:space="0" w:color="auto"/>
        </w:rPr>
        <w:t>78 percent of drug patents were related to drugs already on the market.</w:t>
      </w:r>
      <w:r w:rsidRPr="00ED30E0">
        <w:rPr>
          <w:sz w:val="16"/>
        </w:rPr>
        <w:t xml:space="preserve">22 </w:t>
      </w:r>
      <w:r w:rsidRPr="00ED30E0">
        <w:rPr>
          <w:b/>
          <w:highlight w:val="green"/>
          <w:u w:val="single"/>
        </w:rPr>
        <w:t>Instead of investing in R&amp;D that could lead to new</w:t>
      </w:r>
      <w:r w:rsidRPr="00ED30E0">
        <w:rPr>
          <w:sz w:val="16"/>
        </w:rPr>
        <w:t xml:space="preserve"> breakthrough </w:t>
      </w:r>
      <w:r w:rsidRPr="00ED30E0">
        <w:rPr>
          <w:b/>
          <w:highlight w:val="green"/>
          <w:u w:val="single"/>
        </w:rPr>
        <w:t>therapies</w:t>
      </w:r>
      <w:r w:rsidRPr="00ED30E0">
        <w:rPr>
          <w:sz w:val="16"/>
        </w:rPr>
        <w:t xml:space="preserve">, </w:t>
      </w:r>
      <w:r w:rsidRPr="00ED30E0">
        <w:rPr>
          <w:b/>
          <w:highlight w:val="green"/>
          <w:u w:val="single"/>
        </w:rPr>
        <w:t xml:space="preserve">drug companies spend resources </w:t>
      </w:r>
      <w:r w:rsidRPr="00ED30E0">
        <w:rPr>
          <w:b/>
          <w:highlight w:val="green"/>
          <w:u w:val="single"/>
          <w:bdr w:val="single" w:sz="12" w:space="0" w:color="auto"/>
        </w:rPr>
        <w:t>obtaining patents on old drugs</w:t>
      </w:r>
      <w:r w:rsidRPr="00ED30E0">
        <w:rPr>
          <w:sz w:val="16"/>
        </w:rPr>
        <w:t xml:space="preserve"> </w:t>
      </w:r>
      <w:r w:rsidRPr="00ED30E0">
        <w:rPr>
          <w:u w:val="single"/>
        </w:rPr>
        <w:t xml:space="preserve">— not to improve user experience — but </w:t>
      </w:r>
      <w:r w:rsidRPr="00ED30E0">
        <w:rPr>
          <w:b/>
          <w:highlight w:val="green"/>
          <w:u w:val="single"/>
        </w:rPr>
        <w:t>to extend patent protection</w:t>
      </w:r>
      <w:r w:rsidRPr="00ED30E0">
        <w:rPr>
          <w:u w:val="single"/>
        </w:rPr>
        <w:t>, prolong monopoly pricing periods, and keep generic competitors off the market</w:t>
      </w:r>
      <w:r w:rsidRPr="00ED30E0">
        <w:rPr>
          <w:sz w:val="16"/>
        </w:rPr>
        <w:t xml:space="preserve">. So if we understand that new drugs are not the same as new cures, a small reduction in new drugs doesn’t pose a threat to innovation. </w:t>
      </w:r>
      <w:r w:rsidRPr="00ED30E0">
        <w:rPr>
          <w:u w:val="single"/>
        </w:rPr>
        <w:t xml:space="preserve">Harvard economist Richard Frank summed it up this way: “If drug companies claim lowering drug prices means somewhat fewer new drug launches, remember that there are </w:t>
      </w:r>
      <w:r w:rsidRPr="00ED30E0">
        <w:rPr>
          <w:b/>
          <w:bCs/>
          <w:u w:val="single"/>
        </w:rPr>
        <w:t>numerous new products sold every year whose elimination would have little to no impact on the health of Americans</w:t>
      </w:r>
      <w:r w:rsidRPr="00ED30E0">
        <w:rPr>
          <w:sz w:val="16"/>
        </w:rPr>
        <w:t xml:space="preserve">.”23 If our current system of drug development does not result primarily in truly innovative drugs, we can’t let the pharmaceutical industry use the threat of R&amp;D cuts as a scapegoat to thwart reforms. </w:t>
      </w:r>
      <w:r w:rsidRPr="00ED30E0">
        <w:rPr>
          <w:u w:val="single"/>
        </w:rPr>
        <w:t>We can create a system that incentivizes valuable innovation that delivers meaningful clinical benefit to patients — instead of repurposing old drugs.</w:t>
      </w:r>
    </w:p>
    <w:p w14:paraId="1932629E" w14:textId="77777777" w:rsidR="003048D4" w:rsidRDefault="003048D4" w:rsidP="003048D4">
      <w:pPr>
        <w:rPr>
          <w:sz w:val="16"/>
        </w:rPr>
      </w:pPr>
    </w:p>
    <w:p w14:paraId="3CFDF94D" w14:textId="77777777" w:rsidR="003048D4" w:rsidRDefault="003048D4" w:rsidP="003048D4">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651D7C2" w14:textId="77777777" w:rsidR="003048D4" w:rsidRPr="00791206" w:rsidRDefault="003048D4" w:rsidP="003048D4">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CCF370C" w14:textId="77777777" w:rsidR="003048D4" w:rsidRDefault="003048D4" w:rsidP="003048D4">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p>
    <w:p w14:paraId="747F8DB7" w14:textId="77777777" w:rsidR="003048D4" w:rsidRDefault="003048D4" w:rsidP="003048D4">
      <w:pPr>
        <w:rPr>
          <w:b/>
          <w:sz w:val="26"/>
          <w:highlight w:val="green"/>
          <w:u w:val="single"/>
        </w:rPr>
      </w:pPr>
    </w:p>
    <w:p w14:paraId="5C6C94D3" w14:textId="77777777" w:rsidR="003048D4" w:rsidRDefault="003048D4" w:rsidP="003048D4">
      <w:pPr>
        <w:rPr>
          <w:sz w:val="16"/>
        </w:rPr>
      </w:pP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4C96397E" w14:textId="77777777" w:rsidR="003048D4" w:rsidRPr="00E974A9" w:rsidRDefault="003048D4" w:rsidP="003048D4">
      <w:pPr>
        <w:rPr>
          <w:sz w:val="16"/>
        </w:rPr>
      </w:pPr>
    </w:p>
    <w:p w14:paraId="3A28849E" w14:textId="77777777" w:rsidR="003048D4" w:rsidRDefault="003048D4" w:rsidP="003048D4">
      <w:pPr>
        <w:pStyle w:val="Heading4"/>
      </w:pPr>
      <w:r>
        <w:t>3 impacts:</w:t>
      </w:r>
    </w:p>
    <w:p w14:paraId="3F74862D" w14:textId="77777777" w:rsidR="003048D4" w:rsidRPr="006A5D4C" w:rsidRDefault="003048D4" w:rsidP="003048D4">
      <w:pPr>
        <w:rPr>
          <w:sz w:val="16"/>
        </w:rPr>
      </w:pPr>
    </w:p>
    <w:p w14:paraId="744C51F3" w14:textId="77777777" w:rsidR="003048D4" w:rsidRDefault="003048D4" w:rsidP="003048D4">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2EF0BCCE" w14:textId="77777777" w:rsidR="003048D4" w:rsidRPr="00E2724F" w:rsidRDefault="003048D4" w:rsidP="003048D4">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64880978" w14:textId="77777777" w:rsidR="003048D4" w:rsidRDefault="003048D4" w:rsidP="003048D4">
      <w:pPr>
        <w:rPr>
          <w:sz w:val="16"/>
        </w:rPr>
      </w:pPr>
      <w:hyperlink r:id="rId1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1"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2"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8D1909">
        <w:rPr>
          <w:rStyle w:val="Emphasis"/>
        </w:rPr>
        <w:t>not insurmountable</w:t>
      </w:r>
      <w:r w:rsidRPr="008D1909">
        <w:rPr>
          <w:sz w:val="16"/>
        </w:rPr>
        <w:t xml:space="preserve">,” and that </w:t>
      </w:r>
      <w:r w:rsidRPr="008D1909">
        <w:rPr>
          <w:rStyle w:val="StyleUnderline"/>
        </w:rPr>
        <w:t>coordinated action will</w:t>
      </w:r>
      <w:r w:rsidRPr="008D1909">
        <w:rPr>
          <w:sz w:val="16"/>
        </w:rPr>
        <w:t xml:space="preserve"> “help to </w:t>
      </w:r>
      <w:r w:rsidRPr="008D1909">
        <w:rPr>
          <w:rStyle w:val="StyleUnderline"/>
        </w:rPr>
        <w:t>save millions</w:t>
      </w:r>
      <w:r w:rsidRPr="008D1909">
        <w:rPr>
          <w:sz w:val="16"/>
        </w:rPr>
        <w:t xml:space="preserve"> of lives, </w:t>
      </w:r>
      <w:r w:rsidRPr="008D1909">
        <w:rPr>
          <w:rStyle w:val="StyleUnderline"/>
        </w:rPr>
        <w:t>preserve antimicrobials for generations</w:t>
      </w:r>
      <w:r w:rsidRPr="008D1909">
        <w:rPr>
          <w:sz w:val="16"/>
        </w:rPr>
        <w:t xml:space="preserve"> to come </w:t>
      </w:r>
      <w:r w:rsidRPr="008D1909">
        <w:rPr>
          <w:rStyle w:val="StyleUnderline"/>
        </w:rPr>
        <w:t xml:space="preserve">and </w:t>
      </w:r>
      <w:r w:rsidRPr="008D1909">
        <w:rPr>
          <w:rStyle w:val="Emphasis"/>
        </w:rPr>
        <w:t>secure the fu</w:t>
      </w:r>
      <w:r w:rsidRPr="00272531">
        <w:rPr>
          <w:rStyle w:val="Emphasis"/>
        </w:rPr>
        <w:t>ture</w:t>
      </w:r>
      <w:r w:rsidRPr="00272531">
        <w:rPr>
          <w:rStyle w:val="StyleUnderline"/>
        </w:rPr>
        <w:t xml:space="preserve"> from drug-resistant diseases</w:t>
      </w:r>
      <w:r w:rsidRPr="003C32B5">
        <w:rPr>
          <w:sz w:val="16"/>
        </w:rPr>
        <w:t>.”</w:t>
      </w:r>
    </w:p>
    <w:p w14:paraId="51E02A3E" w14:textId="77777777" w:rsidR="003048D4" w:rsidRPr="001948D4" w:rsidRDefault="003048D4" w:rsidP="003048D4">
      <w:pPr>
        <w:rPr>
          <w:sz w:val="16"/>
        </w:rPr>
      </w:pPr>
    </w:p>
    <w:p w14:paraId="1FC16AB6" w14:textId="77777777" w:rsidR="003048D4" w:rsidRPr="00BA63B8" w:rsidRDefault="003048D4" w:rsidP="003048D4">
      <w:pPr>
        <w:pStyle w:val="Heading4"/>
      </w:pPr>
      <w:r w:rsidRPr="00C253D1">
        <w:t>Evolving</w:t>
      </w:r>
      <w:r>
        <w:t xml:space="preserve"> superbugs trigger </w:t>
      </w:r>
      <w:r w:rsidRPr="00BA63B8">
        <w:rPr>
          <w:u w:val="single"/>
        </w:rPr>
        <w:t>extinction</w:t>
      </w:r>
      <w:r>
        <w:t>.</w:t>
      </w:r>
    </w:p>
    <w:p w14:paraId="5A2787F4" w14:textId="77777777" w:rsidR="003048D4" w:rsidRPr="000370A8" w:rsidRDefault="003048D4" w:rsidP="003048D4">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3997928D" w14:textId="77777777" w:rsidR="003048D4" w:rsidRPr="000370A8" w:rsidRDefault="003048D4" w:rsidP="003048D4">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06DE0F2E" w14:textId="77777777" w:rsidR="003048D4" w:rsidRDefault="003048D4" w:rsidP="003048D4">
      <w:pPr>
        <w:rPr>
          <w:b/>
          <w:iCs/>
          <w:u w:val="single"/>
          <w:bdr w:val="single" w:sz="18" w:space="0" w:color="auto"/>
        </w:rPr>
      </w:pPr>
    </w:p>
    <w:p w14:paraId="0FF91707" w14:textId="77777777" w:rsidR="003048D4" w:rsidRDefault="003048D4" w:rsidP="003048D4">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61F52DAD" w14:textId="77777777" w:rsidR="003048D4" w:rsidRPr="00CB1B2A" w:rsidRDefault="003048D4" w:rsidP="003048D4">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5E6204A" w14:textId="77777777" w:rsidR="003048D4" w:rsidRDefault="003048D4" w:rsidP="003048D4">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Gordon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38717393" w14:textId="77777777" w:rsidR="003048D4" w:rsidRDefault="003048D4" w:rsidP="003048D4">
      <w:pPr>
        <w:rPr>
          <w:u w:val="single"/>
        </w:rPr>
      </w:pPr>
    </w:p>
    <w:p w14:paraId="736BAD2F" w14:textId="77777777" w:rsidR="003048D4" w:rsidRPr="00F038BA" w:rsidRDefault="003048D4" w:rsidP="003048D4">
      <w:pPr>
        <w:pStyle w:val="Heading4"/>
      </w:pPr>
      <w:r w:rsidRPr="00F038BA">
        <w:t>Climate change destroys the world.</w:t>
      </w:r>
    </w:p>
    <w:p w14:paraId="04DFDBAA" w14:textId="77777777" w:rsidR="003048D4" w:rsidRPr="00F038BA" w:rsidRDefault="003048D4" w:rsidP="003048D4">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5" w:history="1">
        <w:r w:rsidRPr="00F038BA">
          <w:rPr>
            <w:rStyle w:val="Hyperlink"/>
          </w:rPr>
          <w:t>https://www.livescience.com/65633-climate-change-dooms-humans-by-2050.html</w:t>
        </w:r>
      </w:hyperlink>
      <w:r w:rsidRPr="00F038BA">
        <w:t xml:space="preserve"> JW</w:t>
      </w:r>
    </w:p>
    <w:p w14:paraId="1AFAB857" w14:textId="77777777" w:rsidR="003048D4" w:rsidRPr="00F038BA" w:rsidRDefault="003048D4" w:rsidP="003048D4">
      <w:pPr>
        <w:rPr>
          <w:u w:val="single"/>
        </w:rPr>
      </w:pPr>
      <w:r w:rsidRPr="00F038BA">
        <w:t>**</w:t>
      </w:r>
      <w:r w:rsidRPr="00F038BA">
        <w:rPr>
          <w:u w:val="single"/>
        </w:rPr>
        <w:t>Cites and talks about the Spratt and Dunlop study</w:t>
      </w:r>
    </w:p>
    <w:p w14:paraId="1F7EA232" w14:textId="77777777" w:rsidR="003048D4" w:rsidRPr="005B2064" w:rsidRDefault="003048D4" w:rsidP="003048D4">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5A6995">
        <w:rPr>
          <w:color w:val="000000" w:themeColor="text1"/>
          <w:u w:val="single"/>
        </w:rPr>
        <w:t>ice sheets vanish; brutal droughts kill many</w:t>
      </w:r>
      <w:r w:rsidRPr="005B2064">
        <w:rPr>
          <w:color w:val="000000" w:themeColor="text1"/>
          <w:sz w:val="16"/>
        </w:rPr>
        <w:t xml:space="preserve"> of the trees in the </w:t>
      </w:r>
      <w:hyperlink r:id="rId16"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582121AB" w14:textId="77777777" w:rsidR="003048D4" w:rsidRPr="005B2064" w:rsidRDefault="003048D4" w:rsidP="003048D4">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5A6995">
        <w:rPr>
          <w:color w:val="000000" w:themeColor="text1"/>
          <w:u w:val="single"/>
        </w:rPr>
        <w:t>55 percent of the global 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7"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0A157E3B" w14:textId="77777777" w:rsidR="003048D4" w:rsidRPr="00F038BA" w:rsidRDefault="003048D4" w:rsidP="003048D4">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 xml:space="preserve">agriculture </w:t>
      </w:r>
      <w:r w:rsidRPr="005A6995">
        <w:rPr>
          <w:color w:val="000000" w:themeColor="text1"/>
          <w:u w:val="single"/>
        </w:rPr>
        <w:t>and turning more than 1 billion people into refugees.</w:t>
      </w:r>
    </w:p>
    <w:p w14:paraId="7598607E" w14:textId="77777777" w:rsidR="003048D4" w:rsidRPr="00F038BA" w:rsidRDefault="003048D4" w:rsidP="003048D4">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8"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71BAB16A" w14:textId="77777777" w:rsidR="003048D4" w:rsidRDefault="003048D4" w:rsidP="003048D4">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2235223A" w14:textId="77777777" w:rsidR="003048D4" w:rsidRPr="00F038BA" w:rsidRDefault="003048D4" w:rsidP="003048D4">
      <w:pPr>
        <w:rPr>
          <w:color w:val="000000" w:themeColor="text1"/>
          <w:u w:val="single"/>
        </w:rPr>
      </w:pPr>
    </w:p>
    <w:p w14:paraId="6B6EC224" w14:textId="77777777" w:rsidR="003048D4" w:rsidRDefault="003048D4" w:rsidP="003048D4">
      <w:pPr>
        <w:pStyle w:val="Heading4"/>
      </w:pPr>
      <w:r>
        <w:t xml:space="preserve">3] Expanding Pharma Innovation into </w:t>
      </w:r>
      <w:r>
        <w:rPr>
          <w:u w:val="single"/>
        </w:rPr>
        <w:t>NTD’s</w:t>
      </w:r>
      <w:r>
        <w:t xml:space="preserve"> results in </w:t>
      </w:r>
      <w:r>
        <w:rPr>
          <w:u w:val="single"/>
        </w:rPr>
        <w:t>global linkages</w:t>
      </w:r>
      <w:r>
        <w:t xml:space="preserve"> that revitalizes </w:t>
      </w:r>
      <w:r>
        <w:rPr>
          <w:u w:val="single"/>
        </w:rPr>
        <w:t>global health diplomacy</w:t>
      </w:r>
      <w:r>
        <w:t>.</w:t>
      </w:r>
    </w:p>
    <w:p w14:paraId="131ACC54" w14:textId="77777777" w:rsidR="003048D4" w:rsidRPr="00CB1B2A" w:rsidRDefault="003048D4" w:rsidP="003048D4">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061D5FB4" w14:textId="77777777" w:rsidR="003048D4" w:rsidRDefault="003048D4" w:rsidP="003048D4">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AE2E4E">
        <w:rPr>
          <w:rStyle w:val="Emphasis"/>
          <w:highlight w:val="green"/>
        </w:rPr>
        <w:t>r</w:t>
      </w:r>
      <w:r w:rsidRPr="00CB1B2A">
        <w:rPr>
          <w:rStyle w:val="Emphasis"/>
        </w:rPr>
        <w:t xml:space="preserve">esearch </w:t>
      </w:r>
      <w:r w:rsidRPr="00AE2E4E">
        <w:rPr>
          <w:rStyle w:val="Emphasis"/>
          <w:highlight w:val="green"/>
        </w:rPr>
        <w:t>and d</w:t>
      </w:r>
      <w:r w:rsidRPr="00CB1B2A">
        <w:rPr>
          <w:rStyle w:val="Emphasis"/>
        </w:rPr>
        <w:t>evelopment agenda</w:t>
      </w:r>
      <w:r w:rsidRPr="00CB1B2A">
        <w:rPr>
          <w:sz w:val="16"/>
        </w:rPr>
        <w:t xml:space="preserve"> </w:t>
      </w:r>
      <w:r w:rsidRPr="00AE2E4E">
        <w:rPr>
          <w:rStyle w:val="StyleUnderline"/>
          <w:highlight w:val="green"/>
        </w:rPr>
        <w:t>for</w:t>
      </w:r>
      <w:r w:rsidRPr="00CB1B2A">
        <w:rPr>
          <w:sz w:val="16"/>
        </w:rPr>
        <w:t xml:space="preserve"> the </w:t>
      </w:r>
      <w:r w:rsidRPr="00AE2E4E">
        <w:rPr>
          <w:rStyle w:val="StyleUnderline"/>
          <w:b/>
          <w:bCs/>
          <w:highlight w:val="green"/>
        </w:rPr>
        <w:t>NTDs</w:t>
      </w:r>
      <w:r w:rsidRPr="00AE2E4E">
        <w:rPr>
          <w:rStyle w:val="StyleUnderline"/>
          <w:highlight w:val="green"/>
        </w:rPr>
        <w:t xml:space="preserve"> in the U</w:t>
      </w:r>
      <w:r w:rsidRPr="00CB1B2A">
        <w:rPr>
          <w:rStyle w:val="StyleUnderline"/>
        </w:rPr>
        <w:t xml:space="preserve">nited </w:t>
      </w:r>
      <w:r w:rsidRPr="00AE2E4E">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AE2E4E">
        <w:rPr>
          <w:rStyle w:val="StyleUnderline"/>
          <w:highlight w:val="green"/>
        </w:rPr>
        <w:t xml:space="preserve">need </w:t>
      </w:r>
      <w:r w:rsidRPr="00AE2E4E">
        <w:rPr>
          <w:rStyle w:val="Emphasis"/>
          <w:highlight w:val="green"/>
        </w:rPr>
        <w:t>new</w:t>
      </w:r>
      <w:r w:rsidRPr="00CB1B2A">
        <w:rPr>
          <w:rStyle w:val="Emphasis"/>
        </w:rPr>
        <w:t xml:space="preserve"> and improved </w:t>
      </w:r>
      <w:r w:rsidRPr="00AE2E4E">
        <w:rPr>
          <w:rStyle w:val="Emphasis"/>
          <w:highlight w:val="green"/>
        </w:rPr>
        <w:t>treatments and vaccines</w:t>
      </w:r>
      <w:r w:rsidRPr="00CB1B2A">
        <w:rPr>
          <w:sz w:val="16"/>
        </w:rPr>
        <w:t xml:space="preserve">. </w:t>
      </w:r>
      <w:r w:rsidRPr="00CB1B2A">
        <w:rPr>
          <w:rStyle w:val="StyleUnderline"/>
        </w:rPr>
        <w:t xml:space="preserve">Because the </w:t>
      </w:r>
      <w:r w:rsidRPr="00AE2E4E">
        <w:rPr>
          <w:rStyle w:val="StyleUnderline"/>
          <w:highlight w:val="green"/>
        </w:rPr>
        <w:t>NTDs</w:t>
      </w:r>
      <w:r w:rsidRPr="00CB1B2A">
        <w:rPr>
          <w:rStyle w:val="StyleUnderline"/>
        </w:rPr>
        <w:t xml:space="preserve"> are poverty-related diseases, they often </w:t>
      </w:r>
      <w:r w:rsidRPr="00AE2E4E">
        <w:rPr>
          <w:rStyle w:val="Emphasis"/>
          <w:highlight w:val="green"/>
        </w:rPr>
        <w:t>fly below the radar</w:t>
      </w:r>
      <w:r w:rsidRPr="00CB1B2A">
        <w:rPr>
          <w:rStyle w:val="StyleUnderline"/>
        </w:rPr>
        <w:t xml:space="preserve"> screen </w:t>
      </w:r>
      <w:r w:rsidRPr="00AE2E4E">
        <w:rPr>
          <w:rStyle w:val="StyleUnderline"/>
          <w:highlight w:val="green"/>
        </w:rPr>
        <w:t>of</w:t>
      </w:r>
      <w:r w:rsidRPr="00CB1B2A">
        <w:rPr>
          <w:rStyle w:val="StyleUnderline"/>
        </w:rPr>
        <w:t xml:space="preserve"> the major </w:t>
      </w:r>
      <w:r w:rsidRPr="00AE2E4E">
        <w:rPr>
          <w:rStyle w:val="StyleUnderline"/>
          <w:highlight w:val="green"/>
        </w:rPr>
        <w:t>pharma</w:t>
      </w:r>
      <w:r w:rsidRPr="00CB1B2A">
        <w:rPr>
          <w:rStyle w:val="StyleUnderline"/>
        </w:rPr>
        <w:t xml:space="preserve">ceutical </w:t>
      </w:r>
      <w:r w:rsidRPr="00AE2E4E">
        <w:rPr>
          <w:rStyle w:val="StyleUnderline"/>
          <w:highlight w:val="green"/>
        </w:rPr>
        <w:t xml:space="preserve">companies and are </w:t>
      </w:r>
      <w:r w:rsidRPr="00AE2E4E">
        <w:rPr>
          <w:rStyle w:val="Emphasis"/>
          <w:highlight w:val="green"/>
        </w:rPr>
        <w:t>not prioritized</w:t>
      </w:r>
      <w:r w:rsidRPr="00AE2E4E">
        <w:rPr>
          <w:sz w:val="16"/>
          <w:highlight w:val="green"/>
        </w:rPr>
        <w:t xml:space="preserve">. </w:t>
      </w:r>
      <w:r w:rsidRPr="00AE2E4E">
        <w:rPr>
          <w:rStyle w:val="StyleUnderline"/>
          <w:highlight w:val="green"/>
        </w:rPr>
        <w:t>Thus,</w:t>
      </w:r>
      <w:r w:rsidRPr="00CB1B2A">
        <w:rPr>
          <w:rStyle w:val="StyleUnderline"/>
        </w:rPr>
        <w:t xml:space="preserve"> the </w:t>
      </w:r>
      <w:r w:rsidRPr="00AE2E4E">
        <w:rPr>
          <w:rStyle w:val="StyleUnderline"/>
          <w:highlight w:val="green"/>
        </w:rPr>
        <w:t>drugs</w:t>
      </w:r>
      <w:r w:rsidRPr="00CB1B2A">
        <w:rPr>
          <w:rStyle w:val="StyleUnderline"/>
        </w:rPr>
        <w:t xml:space="preserve"> used to treat these illnesses </w:t>
      </w:r>
      <w:r w:rsidRPr="00AE2E4E">
        <w:rPr>
          <w:rStyle w:val="StyleUnderline"/>
          <w:highlight w:val="green"/>
        </w:rPr>
        <w:t xml:space="preserve">are </w:t>
      </w:r>
      <w:r w:rsidRPr="00AE2E4E">
        <w:rPr>
          <w:rStyle w:val="Emphasis"/>
          <w:highlight w:val="green"/>
        </w:rPr>
        <w:t>not</w:t>
      </w:r>
      <w:r w:rsidRPr="00CB1B2A">
        <w:rPr>
          <w:rStyle w:val="Emphasis"/>
        </w:rPr>
        <w:t xml:space="preserve"> widely </w:t>
      </w:r>
      <w:r w:rsidRPr="00AE2E4E">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AE2E4E">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AE2E4E">
        <w:rPr>
          <w:rStyle w:val="StyleUnderline"/>
          <w:highlight w:val="green"/>
        </w:rPr>
        <w:t>need</w:t>
      </w:r>
      <w:r w:rsidRPr="00CB1B2A">
        <w:rPr>
          <w:rStyle w:val="StyleUnderline"/>
        </w:rPr>
        <w:t xml:space="preserve"> increasingly </w:t>
      </w:r>
      <w:r w:rsidRPr="00AE2E4E">
        <w:rPr>
          <w:rStyle w:val="StyleUnderline"/>
          <w:highlight w:val="green"/>
        </w:rPr>
        <w:t>to recognize the</w:t>
      </w:r>
      <w:r w:rsidRPr="00CB1B2A">
        <w:rPr>
          <w:rStyle w:val="StyleUnderline"/>
        </w:rPr>
        <w:t xml:space="preserve"> hidden </w:t>
      </w:r>
      <w:r w:rsidRPr="00AE2E4E">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AE2E4E">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AE2E4E">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AE2E4E">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AE2E4E">
        <w:rPr>
          <w:rStyle w:val="Emphasis"/>
          <w:highlight w:val="green"/>
        </w:rPr>
        <w:t>toward</w:t>
      </w:r>
      <w:r w:rsidRPr="00CB1B2A">
        <w:rPr>
          <w:rStyle w:val="Emphasis"/>
        </w:rPr>
        <w:t xml:space="preserve"> </w:t>
      </w:r>
      <w:r w:rsidRPr="00AE2E4E">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AE2E4E">
        <w:rPr>
          <w:rStyle w:val="StyleUnderline"/>
          <w:highlight w:val="green"/>
        </w:rPr>
        <w:t xml:space="preserve">could result in </w:t>
      </w:r>
      <w:r w:rsidRPr="00AE2E4E">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AE2E4E">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AE2E4E">
        <w:rPr>
          <w:rStyle w:val="Emphasis"/>
          <w:highlight w:val="green"/>
        </w:rPr>
        <w:t>the US government</w:t>
      </w:r>
      <w:r w:rsidRPr="00CB1B2A">
        <w:rPr>
          <w:sz w:val="16"/>
        </w:rPr>
        <w:t xml:space="preserve"> </w:t>
      </w:r>
      <w:r w:rsidRPr="00CB1B2A">
        <w:rPr>
          <w:rStyle w:val="StyleUnderline"/>
        </w:rPr>
        <w:t xml:space="preserve">conducted </w:t>
      </w:r>
      <w:r w:rsidRPr="00AE2E4E">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AE2E4E">
        <w:rPr>
          <w:rStyle w:val="StyleUnderline"/>
          <w:highlight w:val="green"/>
        </w:rPr>
        <w:t>can</w:t>
      </w:r>
      <w:r w:rsidRPr="00CB1B2A">
        <w:rPr>
          <w:sz w:val="16"/>
        </w:rPr>
        <w:t xml:space="preserve"> be as much as 24% in low- and middle-income countries; (2) implementation of a “grand convergence” in global health through </w:t>
      </w:r>
      <w:r w:rsidRPr="00AE2E4E">
        <w:rPr>
          <w:rStyle w:val="Emphasis"/>
          <w:highlight w:val="green"/>
        </w:rPr>
        <w:t>scale-up</w:t>
      </w:r>
      <w:r w:rsidRPr="00CB1B2A">
        <w:rPr>
          <w:rStyle w:val="Emphasis"/>
        </w:rPr>
        <w:t xml:space="preserve"> of </w:t>
      </w:r>
      <w:r w:rsidRPr="00AE2E4E">
        <w:rPr>
          <w:rStyle w:val="Emphasis"/>
          <w:highlight w:val="green"/>
        </w:rPr>
        <w:t>health tech</w:t>
      </w:r>
      <w:r w:rsidRPr="00CB1B2A">
        <w:rPr>
          <w:rStyle w:val="Emphasis"/>
        </w:rPr>
        <w:t>nologies</w:t>
      </w:r>
      <w:r w:rsidRPr="00CB1B2A">
        <w:rPr>
          <w:sz w:val="16"/>
        </w:rPr>
        <w:t xml:space="preserve"> </w:t>
      </w:r>
      <w:r w:rsidRPr="00AE2E4E">
        <w:rPr>
          <w:rStyle w:val="StyleUnderline"/>
          <w:highlight w:val="green"/>
        </w:rPr>
        <w:t xml:space="preserve">and </w:t>
      </w:r>
      <w:r w:rsidRPr="00AE2E4E">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AE2E4E">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AE2E4E">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AE2E4E">
        <w:rPr>
          <w:rStyle w:val="StyleUnderline"/>
          <w:highlight w:val="green"/>
        </w:rPr>
        <w:t>codevelopment</w:t>
      </w:r>
      <w:r w:rsidRPr="00CB1B2A">
        <w:rPr>
          <w:sz w:val="16"/>
        </w:rPr>
        <w:t xml:space="preserve"> of lifesaving vaccines </w:t>
      </w:r>
      <w:r w:rsidRPr="00AE2E4E">
        <w:rPr>
          <w:rStyle w:val="StyleUnderline"/>
          <w:highlight w:val="green"/>
        </w:rPr>
        <w:t>between scientists</w:t>
      </w:r>
      <w:r w:rsidRPr="00CB1B2A">
        <w:rPr>
          <w:sz w:val="16"/>
        </w:rPr>
        <w:t xml:space="preserve"> of different nations, but particularly </w:t>
      </w:r>
      <w:r w:rsidRPr="00AE2E4E">
        <w:rPr>
          <w:rStyle w:val="StyleUnderline"/>
          <w:highlight w:val="green"/>
        </w:rPr>
        <w:t>from nations with</w:t>
      </w:r>
      <w:r w:rsidRPr="00CB1B2A">
        <w:rPr>
          <w:rStyle w:val="StyleUnderline"/>
        </w:rPr>
        <w:t xml:space="preserve"> </w:t>
      </w:r>
      <w:r w:rsidRPr="00CB1B2A">
        <w:rPr>
          <w:rStyle w:val="Emphasis"/>
        </w:rPr>
        <w:t xml:space="preserve">strained or evenly </w:t>
      </w:r>
      <w:r w:rsidRPr="00AE2E4E">
        <w:rPr>
          <w:rStyle w:val="Emphasis"/>
          <w:highlight w:val="green"/>
        </w:rPr>
        <w:t>openly contentious</w:t>
      </w:r>
      <w:r w:rsidRPr="00CB1B2A">
        <w:rPr>
          <w:rStyle w:val="Emphasis"/>
        </w:rPr>
        <w:t xml:space="preserve"> international </w:t>
      </w:r>
      <w:r w:rsidRPr="00AE2E4E">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AE2E4E">
        <w:rPr>
          <w:rStyle w:val="StyleUnderline"/>
          <w:highlight w:val="green"/>
        </w:rPr>
        <w:t>create</w:t>
      </w:r>
      <w:r w:rsidRPr="00AE2E4E">
        <w:rPr>
          <w:sz w:val="16"/>
          <w:highlight w:val="green"/>
        </w:rPr>
        <w:t xml:space="preserve"> </w:t>
      </w:r>
      <w:r w:rsidRPr="00AE2E4E">
        <w:rPr>
          <w:rStyle w:val="Emphasis"/>
          <w:highlight w:val="green"/>
        </w:rPr>
        <w:t>new NTD tech</w:t>
      </w:r>
      <w:r w:rsidRPr="00CB1B2A">
        <w:rPr>
          <w:rStyle w:val="Emphasis"/>
        </w:rPr>
        <w:t>nologies</w:t>
      </w:r>
      <w:r w:rsidRPr="00CB1B2A">
        <w:rPr>
          <w:sz w:val="16"/>
        </w:rPr>
        <w:t xml:space="preserve"> </w:t>
      </w:r>
      <w:r w:rsidRPr="00AE2E4E">
        <w:rPr>
          <w:rStyle w:val="StyleUnderline"/>
          <w:highlight w:val="green"/>
        </w:rPr>
        <w:t>for</w:t>
      </w:r>
      <w:r w:rsidRPr="00CB1B2A">
        <w:rPr>
          <w:sz w:val="16"/>
        </w:rPr>
        <w:t xml:space="preserve"> some of </w:t>
      </w:r>
      <w:r w:rsidRPr="00AE2E4E">
        <w:rPr>
          <w:rStyle w:val="StyleUnderline"/>
          <w:highlight w:val="green"/>
        </w:rPr>
        <w:t>the</w:t>
      </w:r>
      <w:r w:rsidRPr="00AE2E4E">
        <w:rPr>
          <w:sz w:val="16"/>
          <w:highlight w:val="green"/>
        </w:rPr>
        <w:t xml:space="preserve"> </w:t>
      </w:r>
      <w:r w:rsidRPr="00AE2E4E">
        <w:rPr>
          <w:rStyle w:val="Emphasis"/>
          <w:highlight w:val="green"/>
        </w:rPr>
        <w:t>worst-off</w:t>
      </w:r>
      <w:r w:rsidRPr="00CB1B2A">
        <w:rPr>
          <w:rStyle w:val="Emphasis"/>
        </w:rPr>
        <w:t xml:space="preserve"> </w:t>
      </w:r>
      <w:r w:rsidRPr="00CB1B2A">
        <w:rPr>
          <w:sz w:val="16"/>
        </w:rPr>
        <w:t xml:space="preserve">Muslim-majority </w:t>
      </w:r>
      <w:r w:rsidRPr="00AE2E4E">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2FED1DCF" w14:textId="77777777" w:rsidR="003048D4" w:rsidRPr="00CB1B2A" w:rsidRDefault="003048D4" w:rsidP="003048D4">
      <w:pPr>
        <w:rPr>
          <w:sz w:val="16"/>
        </w:rPr>
      </w:pPr>
    </w:p>
    <w:p w14:paraId="369D687D" w14:textId="77777777" w:rsidR="003048D4" w:rsidRDefault="003048D4" w:rsidP="003048D4">
      <w:pPr>
        <w:pStyle w:val="Heading4"/>
      </w:pPr>
      <w:r>
        <w:t xml:space="preserve">Public Health Diplomacy solves </w:t>
      </w:r>
      <w:r>
        <w:rPr>
          <w:u w:val="single"/>
        </w:rPr>
        <w:t>Existential Threats</w:t>
      </w:r>
      <w:r>
        <w:t>.</w:t>
      </w:r>
    </w:p>
    <w:p w14:paraId="4FBE5887" w14:textId="77777777" w:rsidR="003048D4" w:rsidRPr="004578B0" w:rsidRDefault="003048D4" w:rsidP="003048D4">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54571A12" w14:textId="77777777" w:rsidR="003048D4" w:rsidRDefault="003048D4" w:rsidP="003048D4">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AE2E4E">
        <w:rPr>
          <w:b/>
          <w:sz w:val="26"/>
          <w:highlight w:val="green"/>
          <w:u w:val="single"/>
        </w:rPr>
        <w:t>Health</w:t>
      </w:r>
      <w:r w:rsidRPr="004578B0">
        <w:rPr>
          <w:sz w:val="16"/>
        </w:rPr>
        <w:t xml:space="preserve"> security </w:t>
      </w:r>
      <w:r w:rsidRPr="00AE2E4E">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AE2E4E">
        <w:rPr>
          <w:b/>
          <w:sz w:val="26"/>
          <w:highlight w:val="green"/>
          <w:u w:val="single"/>
        </w:rPr>
        <w:t>Medicine</w:t>
      </w:r>
      <w:r w:rsidRPr="004578B0">
        <w:rPr>
          <w:u w:val="single"/>
        </w:rPr>
        <w:t xml:space="preserve"> is one of the earliest and greatest human achievements because it is a </w:t>
      </w:r>
      <w:r w:rsidRPr="00AE2E4E">
        <w:rPr>
          <w:b/>
          <w:sz w:val="26"/>
          <w:highlight w:val="green"/>
          <w:u w:val="single"/>
        </w:rPr>
        <w:t>co-operative enterprise</w:t>
      </w:r>
      <w:r w:rsidRPr="004578B0">
        <w:rPr>
          <w:u w:val="single"/>
        </w:rPr>
        <w:t xml:space="preserve"> involving highly skilled individuals; </w:t>
      </w:r>
      <w:r w:rsidRPr="00AE2E4E">
        <w:rPr>
          <w:highlight w:val="green"/>
          <w:u w:val="single"/>
        </w:rPr>
        <w:t>and</w:t>
      </w:r>
      <w:r w:rsidRPr="004578B0">
        <w:rPr>
          <w:u w:val="single"/>
        </w:rPr>
        <w:t xml:space="preserve"> it is </w:t>
      </w:r>
      <w:r w:rsidRPr="00AE2E4E">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AE2E4E">
        <w:rPr>
          <w:b/>
          <w:sz w:val="26"/>
          <w:highlight w:val="green"/>
          <w:u w:val="single"/>
          <w:bdr w:val="single" w:sz="12" w:space="0" w:color="auto"/>
        </w:rPr>
        <w:t>civilisation is possible</w:t>
      </w:r>
      <w:r w:rsidRPr="004578B0">
        <w:rPr>
          <w:sz w:val="16"/>
        </w:rPr>
        <w:t xml:space="preserve">. In the age of globalisation, it is </w:t>
      </w:r>
      <w:r w:rsidRPr="00AE2E4E">
        <w:rPr>
          <w:b/>
          <w:sz w:val="26"/>
          <w:highlight w:val="green"/>
          <w:u w:val="single"/>
        </w:rPr>
        <w:t>health security</w:t>
      </w:r>
      <w:r w:rsidRPr="004578B0">
        <w:rPr>
          <w:sz w:val="16"/>
        </w:rPr>
        <w:t xml:space="preserve">, a recent Lancet editorial stated, that “is now the </w:t>
      </w:r>
      <w:r w:rsidRPr="00AE2E4E">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AE2E4E">
        <w:rPr>
          <w:b/>
          <w:sz w:val="26"/>
          <w:highlight w:val="green"/>
          <w:u w:val="single"/>
        </w:rPr>
        <w:t>disease</w:t>
      </w:r>
      <w:r w:rsidRPr="004578B0">
        <w:rPr>
          <w:u w:val="single"/>
        </w:rPr>
        <w:t xml:space="preserve">, of which Zika is the most recent, the slow but steady cumulative acts of nature associated with </w:t>
      </w:r>
      <w:r w:rsidRPr="00AE2E4E">
        <w:rPr>
          <w:b/>
          <w:sz w:val="26"/>
          <w:highlight w:val="green"/>
          <w:u w:val="single"/>
        </w:rPr>
        <w:t>climate change</w:t>
      </w:r>
      <w:r w:rsidRPr="004578B0">
        <w:rPr>
          <w:u w:val="single"/>
        </w:rPr>
        <w:t xml:space="preserve">, high-risk </w:t>
      </w:r>
      <w:r w:rsidRPr="00AE2E4E">
        <w:rPr>
          <w:b/>
          <w:sz w:val="26"/>
          <w:highlight w:val="green"/>
          <w:u w:val="single"/>
        </w:rPr>
        <w:t>forced migration</w:t>
      </w:r>
      <w:r w:rsidRPr="004578B0">
        <w:rPr>
          <w:u w:val="single"/>
        </w:rPr>
        <w:t xml:space="preserve"> caused by desperation and war, the creeping reality of </w:t>
      </w:r>
      <w:r w:rsidRPr="00AE2E4E">
        <w:rPr>
          <w:b/>
          <w:sz w:val="26"/>
          <w:highlight w:val="green"/>
          <w:u w:val="single"/>
        </w:rPr>
        <w:t>biochemical terror and</w:t>
      </w:r>
      <w:r w:rsidRPr="004578B0">
        <w:rPr>
          <w:u w:val="single"/>
        </w:rPr>
        <w:t xml:space="preserve"> the threat of </w:t>
      </w:r>
      <w:r w:rsidRPr="00AE2E4E">
        <w:rPr>
          <w:b/>
          <w:sz w:val="26"/>
          <w:highlight w:val="green"/>
          <w:u w:val="single"/>
        </w:rPr>
        <w:t>nuclear war, propel human survival</w:t>
      </w:r>
      <w:r w:rsidRPr="004578B0">
        <w:rPr>
          <w:u w:val="single"/>
        </w:rPr>
        <w:t xml:space="preserve"> and well-being </w:t>
      </w:r>
      <w:r w:rsidRPr="00AE2E4E">
        <w:rPr>
          <w:b/>
          <w:sz w:val="26"/>
          <w:highlight w:val="green"/>
          <w:u w:val="single"/>
        </w:rPr>
        <w:t>to the frontline</w:t>
      </w:r>
      <w:r w:rsidRPr="004578B0">
        <w:rPr>
          <w:sz w:val="16"/>
        </w:rPr>
        <w:t xml:space="preserve"> of what today must be everybody’s concern. The field of </w:t>
      </w:r>
      <w:r w:rsidRPr="00AE2E4E">
        <w:rPr>
          <w:b/>
          <w:sz w:val="26"/>
          <w:highlight w:val="green"/>
          <w:u w:val="single"/>
        </w:rPr>
        <w:t>health diplomacy provides</w:t>
      </w:r>
      <w:r w:rsidRPr="004578B0">
        <w:rPr>
          <w:sz w:val="16"/>
        </w:rPr>
        <w:t xml:space="preserve"> an </w:t>
      </w:r>
      <w:r w:rsidRPr="00AE2E4E">
        <w:rPr>
          <w:b/>
          <w:sz w:val="26"/>
          <w:highlight w:val="green"/>
          <w:u w:val="single"/>
        </w:rPr>
        <w:t>unprecedented opportunity to build</w:t>
      </w:r>
      <w:r w:rsidRPr="004578B0">
        <w:rPr>
          <w:sz w:val="16"/>
        </w:rPr>
        <w:t xml:space="preserve"> human </w:t>
      </w:r>
      <w:r w:rsidRPr="00AE2E4E">
        <w:rPr>
          <w:b/>
          <w:sz w:val="26"/>
          <w:highlight w:val="green"/>
          <w:u w:val="single"/>
        </w:rPr>
        <w:t>solidarity</w:t>
      </w:r>
      <w:r w:rsidRPr="004578B0">
        <w:rPr>
          <w:sz w:val="16"/>
        </w:rPr>
        <w:t xml:space="preserve">. </w:t>
      </w:r>
      <w:r w:rsidRPr="004578B0">
        <w:rPr>
          <w:u w:val="single"/>
        </w:rPr>
        <w:t xml:space="preserve">It is an area of human endeavour that </w:t>
      </w:r>
      <w:r w:rsidRPr="00AE2E4E">
        <w:rPr>
          <w:b/>
          <w:sz w:val="26"/>
          <w:highlight w:val="green"/>
          <w:u w:val="single"/>
        </w:rPr>
        <w:t>cuts through</w:t>
      </w:r>
      <w:r w:rsidRPr="004578B0">
        <w:rPr>
          <w:u w:val="single"/>
        </w:rPr>
        <w:t xml:space="preserve"> inherited </w:t>
      </w:r>
      <w:r w:rsidRPr="00AE2E4E">
        <w:rPr>
          <w:b/>
          <w:sz w:val="26"/>
          <w:highlight w:val="green"/>
          <w:u w:val="single"/>
        </w:rPr>
        <w:t>antagonisms</w:t>
      </w:r>
      <w:r w:rsidRPr="00AE2E4E">
        <w:rPr>
          <w:highlight w:val="green"/>
          <w:u w:val="single"/>
        </w:rPr>
        <w:t xml:space="preserve">. </w:t>
      </w:r>
      <w:r w:rsidRPr="004578B0">
        <w:rPr>
          <w:u w:val="single"/>
        </w:rPr>
        <w:t xml:space="preserve">Governments that offer </w:t>
      </w:r>
      <w:r w:rsidRPr="00AE2E4E">
        <w:rPr>
          <w:b/>
          <w:sz w:val="26"/>
          <w:highlight w:val="green"/>
          <w:u w:val="single"/>
        </w:rPr>
        <w:t>health improvements</w:t>
      </w:r>
      <w:r w:rsidRPr="004578B0">
        <w:rPr>
          <w:u w:val="single"/>
        </w:rPr>
        <w:t xml:space="preserve"> as part of aid to nations with whom they wish to </w:t>
      </w:r>
      <w:r w:rsidRPr="00AE2E4E">
        <w:rPr>
          <w:b/>
          <w:sz w:val="26"/>
          <w:highlight w:val="green"/>
          <w:u w:val="single"/>
        </w:rPr>
        <w:t>develop</w:t>
      </w:r>
      <w:r w:rsidRPr="004578B0">
        <w:rPr>
          <w:u w:val="single"/>
        </w:rPr>
        <w:t xml:space="preserve"> stronger </w:t>
      </w:r>
      <w:r w:rsidRPr="00AE2E4E">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2C8FF503" w14:textId="77777777" w:rsidR="003048D4" w:rsidRPr="004578B0" w:rsidRDefault="003048D4" w:rsidP="003048D4">
      <w:pPr>
        <w:rPr>
          <w:sz w:val="16"/>
        </w:rPr>
      </w:pPr>
    </w:p>
    <w:p w14:paraId="29B75114" w14:textId="77777777" w:rsidR="003048D4" w:rsidRPr="009639F0" w:rsidRDefault="003048D4" w:rsidP="003048D4">
      <w:pPr>
        <w:pStyle w:val="Heading4"/>
        <w:rPr>
          <w:rFonts w:asciiTheme="minorHAnsi" w:hAnsiTheme="minorHAnsi" w:cstheme="minorHAnsi"/>
        </w:rPr>
      </w:pPr>
      <w:r w:rsidRPr="009639F0">
        <w:rPr>
          <w:rFonts w:asciiTheme="minorHAnsi" w:hAnsiTheme="minorHAnsi" w:cstheme="minorHAnsi"/>
        </w:rPr>
        <w:t xml:space="preserve">Nuclear war causes </w:t>
      </w:r>
      <w:r w:rsidRPr="009639F0">
        <w:rPr>
          <w:rFonts w:asciiTheme="minorHAnsi" w:hAnsiTheme="minorHAnsi" w:cstheme="minorHAnsi"/>
          <w:u w:val="single"/>
        </w:rPr>
        <w:t xml:space="preserve">extinction </w:t>
      </w:r>
      <w:r w:rsidRPr="009639F0">
        <w:rPr>
          <w:rFonts w:asciiTheme="minorHAnsi" w:hAnsiTheme="minorHAnsi" w:cstheme="minorHAnsi"/>
        </w:rPr>
        <w:t>-- counter-forcing is impossible</w:t>
      </w:r>
    </w:p>
    <w:p w14:paraId="78AE2FB3" w14:textId="77777777" w:rsidR="003048D4" w:rsidRPr="009639F0" w:rsidRDefault="003048D4" w:rsidP="003048D4">
      <w:pPr>
        <w:rPr>
          <w:rFonts w:asciiTheme="minorHAnsi" w:hAnsiTheme="minorHAnsi" w:cstheme="minorHAnsi"/>
        </w:rPr>
      </w:pPr>
      <w:r w:rsidRPr="009639F0">
        <w:rPr>
          <w:rFonts w:asciiTheme="minorHAnsi" w:hAnsiTheme="minorHAnsi" w:cstheme="minorHAnsi"/>
        </w:rPr>
        <w:t xml:space="preserve">Steven </w:t>
      </w:r>
      <w:r w:rsidRPr="009639F0">
        <w:rPr>
          <w:rStyle w:val="Style13ptBold"/>
          <w:rFonts w:asciiTheme="minorHAnsi" w:hAnsiTheme="minorHAnsi" w:cstheme="minorHAnsi"/>
        </w:rPr>
        <w:t>Starr,</w:t>
      </w:r>
      <w:r w:rsidRPr="009639F0">
        <w:rPr>
          <w:rFonts w:asciiTheme="minorHAnsi" w:hAnsiTheme="minorHAnsi" w:cstheme="minorHAnsi"/>
        </w:rPr>
        <w:t xml:space="preserve"> June 11th, 20</w:t>
      </w:r>
      <w:r w:rsidRPr="009639F0">
        <w:rPr>
          <w:rStyle w:val="Style13ptBold"/>
          <w:rFonts w:asciiTheme="minorHAnsi" w:hAnsiTheme="minorHAnsi" w:cstheme="minorHAnsi"/>
        </w:rPr>
        <w:t>14</w:t>
      </w:r>
      <w:r w:rsidRPr="009639F0">
        <w:rPr>
          <w:rFonts w:asciiTheme="minorHAnsi" w:hAnsiTheme="minorHAnsi" w:cstheme="min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19" w:history="1">
        <w:r w:rsidRPr="009639F0">
          <w:rPr>
            <w:rStyle w:val="Hyperlink"/>
            <w:rFonts w:asciiTheme="minorHAnsi" w:hAnsiTheme="minorHAnsi" w:cstheme="minorHAnsi"/>
          </w:rPr>
          <w:t>https://truthout.org/articles/there-can-be-no-winners-in-a-nuclear-war/</w:t>
        </w:r>
      </w:hyperlink>
      <w:r w:rsidRPr="009639F0">
        <w:rPr>
          <w:rStyle w:val="Hyperlink"/>
          <w:rFonts w:asciiTheme="minorHAnsi" w:hAnsiTheme="minorHAnsi" w:cstheme="minorHAnsi"/>
        </w:rPr>
        <w:t xml:space="preserve">) </w:t>
      </w:r>
    </w:p>
    <w:p w14:paraId="4D68D226" w14:textId="77777777" w:rsidR="003048D4" w:rsidRPr="0083055E" w:rsidRDefault="003048D4" w:rsidP="003048D4">
      <w:pPr>
        <w:rPr>
          <w:rFonts w:asciiTheme="minorHAnsi" w:hAnsiTheme="minorHAnsi" w:cstheme="minorHAnsi"/>
          <w:sz w:val="16"/>
        </w:rPr>
      </w:pPr>
      <w:r w:rsidRPr="0083055E">
        <w:rPr>
          <w:rStyle w:val="StyleUnderline"/>
          <w:rFonts w:asciiTheme="minorHAnsi" w:hAnsiTheme="minorHAnsi" w:cstheme="minorHAnsi"/>
        </w:rPr>
        <w:t>Nuclear war has no winner</w:t>
      </w:r>
      <w:r w:rsidRPr="0083055E">
        <w:rPr>
          <w:rFonts w:asciiTheme="minorHAnsi" w:hAnsiTheme="minorHAnsi" w:cstheme="minorHAnsi"/>
          <w:sz w:val="16"/>
        </w:rPr>
        <w:t xml:space="preserve">. Beginning in 2006, several of </w:t>
      </w:r>
      <w:r w:rsidRPr="0083055E">
        <w:rPr>
          <w:rStyle w:val="StyleUnderline"/>
          <w:rFonts w:asciiTheme="minorHAnsi" w:hAnsiTheme="minorHAnsi" w:cstheme="minorHAnsi"/>
        </w:rPr>
        <w:t>the world’s leading climatologists</w:t>
      </w:r>
      <w:r w:rsidRPr="0083055E">
        <w:rPr>
          <w:rFonts w:asciiTheme="minorHAnsi" w:hAnsiTheme="minorHAnsi" w:cstheme="minorHAnsi"/>
          <w:sz w:val="16"/>
        </w:rPr>
        <w:t xml:space="preserve"> (at Rutgers, UCLA, John Hopkins University, and the University of Colorado-Boulder) </w:t>
      </w:r>
      <w:r w:rsidRPr="0083055E">
        <w:rPr>
          <w:rStyle w:val="StyleUnderline"/>
          <w:rFonts w:asciiTheme="minorHAnsi" w:hAnsiTheme="minorHAnsi" w:cstheme="minorHAnsi"/>
        </w:rPr>
        <w:t>published a series of studies that evaluated the long-term environmental consequences of a nuclear war</w:t>
      </w:r>
      <w:r w:rsidRPr="0083055E">
        <w:rPr>
          <w:rFonts w:asciiTheme="minorHAnsi" w:hAnsiTheme="minorHAnsi" w:cstheme="minorHAnsi"/>
          <w:sz w:val="16"/>
        </w:rPr>
        <w:t xml:space="preserve">, including baseline scenarios fought with </w:t>
      </w:r>
      <w:r w:rsidRPr="0083055E">
        <w:rPr>
          <w:rStyle w:val="Emphasis"/>
          <w:rFonts w:asciiTheme="minorHAnsi" w:hAnsiTheme="minorHAnsi" w:cstheme="minorHAnsi"/>
        </w:rPr>
        <w:t>merely 1% of the explosive</w:t>
      </w:r>
      <w:r w:rsidRPr="0083055E">
        <w:rPr>
          <w:rFonts w:asciiTheme="minorHAnsi" w:hAnsiTheme="minorHAnsi" w:cstheme="minorHAnsi"/>
          <w:sz w:val="16"/>
        </w:rPr>
        <w:t xml:space="preserve"> power in the US and/or Russian launch-ready nuclear arsenals. </w:t>
      </w:r>
      <w:r w:rsidRPr="0083055E">
        <w:rPr>
          <w:rStyle w:val="StyleUnderline"/>
          <w:rFonts w:asciiTheme="minorHAnsi" w:hAnsiTheme="minorHAnsi" w:cstheme="minorHAnsi"/>
        </w:rPr>
        <w:t xml:space="preserve">They concluded that the consequences of </w:t>
      </w:r>
      <w:r w:rsidRPr="0083055E">
        <w:rPr>
          <w:rStyle w:val="Emphasis"/>
          <w:rFonts w:asciiTheme="minorHAnsi" w:hAnsiTheme="minorHAnsi" w:cstheme="minorHAnsi"/>
          <w:highlight w:val="green"/>
        </w:rPr>
        <w:t>even a “small” nuclear war would include catastrophic disruptions of global climate</w:t>
      </w:r>
      <w:r w:rsidRPr="0083055E">
        <w:rPr>
          <w:rStyle w:val="StyleUnderline"/>
          <w:rFonts w:asciiTheme="minorHAnsi" w:hAnsiTheme="minorHAnsi" w:cstheme="minorHAnsi"/>
        </w:rPr>
        <w:t xml:space="preserve"> and massive destruction of Earth’s protective ozone layer</w:t>
      </w:r>
      <w:r w:rsidRPr="0083055E">
        <w:rPr>
          <w:rFonts w:asciiTheme="minorHAnsi" w:hAnsiTheme="minorHAnsi" w:cstheme="minorHAnsi"/>
          <w:sz w:val="16"/>
        </w:rPr>
        <w:t xml:space="preserve">.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 </w:t>
      </w:r>
      <w:r w:rsidRPr="0083055E">
        <w:rPr>
          <w:rStyle w:val="StyleUnderline"/>
          <w:rFonts w:asciiTheme="minorHAnsi" w:hAnsiTheme="minorHAnsi" w:cstheme="minorHAnsi"/>
        </w:rPr>
        <w:t>nuclear weapons would destroy the human race</w:t>
      </w:r>
      <w:r w:rsidRPr="0083055E">
        <w:rPr>
          <w:rFonts w:asciiTheme="minorHAnsi" w:hAnsiTheme="minorHAnsi" w:cstheme="minorHAnsi"/>
          <w:sz w:val="16"/>
        </w:rPr>
        <w:t xml:space="preserve">. In other words, a US-Russian nuclear war would </w:t>
      </w:r>
      <w:r w:rsidRPr="0083055E">
        <w:rPr>
          <w:rStyle w:val="StyleUnderline"/>
          <w:rFonts w:asciiTheme="minorHAnsi" w:hAnsiTheme="minorHAnsi" w:cstheme="minorHAnsi"/>
        </w:rPr>
        <w:t xml:space="preserve">create such extreme long-term damage to the global environment that it would leave the </w:t>
      </w:r>
      <w:r w:rsidRPr="0083055E">
        <w:rPr>
          <w:rStyle w:val="StyleUnderline"/>
          <w:rFonts w:asciiTheme="minorHAnsi" w:hAnsiTheme="minorHAnsi" w:cstheme="minorHAnsi"/>
          <w:highlight w:val="green"/>
        </w:rPr>
        <w:t>Earth uninhabitable for humans and most animal forms of life</w:t>
      </w:r>
      <w:r w:rsidRPr="0083055E">
        <w:rPr>
          <w:rFonts w:asciiTheme="minorHAnsi" w:hAnsiTheme="minorHAnsi" w:cstheme="minorHAnsi"/>
          <w:sz w:val="16"/>
        </w:rPr>
        <w:t>. A recent article in the Bulletin of the Atomic Scientists, “Self-assured destruction: The climate impacts of nuclear war,” begins by stating: “</w:t>
      </w:r>
      <w:r w:rsidRPr="0083055E">
        <w:rPr>
          <w:rStyle w:val="StyleUnderline"/>
          <w:rFonts w:asciiTheme="minorHAnsi" w:hAnsiTheme="minorHAnsi" w:cstheme="minorHAnsi"/>
        </w:rPr>
        <w:t>A nuclear war</w:t>
      </w:r>
      <w:r w:rsidRPr="0083055E">
        <w:rPr>
          <w:rFonts w:asciiTheme="minorHAnsi" w:hAnsiTheme="minorHAnsi" w:cstheme="minorHAnsi"/>
          <w:sz w:val="16"/>
        </w:rPr>
        <w:t xml:space="preserve"> between Russia and the United States, even after the arsenal reductions planned under New START, </w:t>
      </w:r>
      <w:r w:rsidRPr="0083055E">
        <w:rPr>
          <w:rStyle w:val="StyleUnderline"/>
          <w:rFonts w:asciiTheme="minorHAnsi" w:hAnsiTheme="minorHAnsi" w:cstheme="minorHAnsi"/>
        </w:rPr>
        <w:t>could produce a nuclear winter. Hence, an attack by either side could be suicidal, resulting in self-assured destruction</w:t>
      </w:r>
      <w:r w:rsidRPr="0083055E">
        <w:rPr>
          <w:rFonts w:asciiTheme="minorHAnsi" w:hAnsiTheme="minorHAnsi" w:cstheme="minorHAnsi"/>
          <w:sz w:val="16"/>
        </w:rPr>
        <w:t xml:space="preserve">.” In 2009, I wrote “Catastrophic Climatic Consequences of Nuclear Conflicts” for the International Commission on Nuclear Non-proliferation and Disarmament. The article summarizes the findings of these studies. </w:t>
      </w:r>
      <w:r w:rsidRPr="0083055E">
        <w:rPr>
          <w:rStyle w:val="StyleUnderline"/>
          <w:rFonts w:asciiTheme="minorHAnsi" w:hAnsiTheme="minorHAnsi" w:cstheme="minorHAnsi"/>
        </w:rPr>
        <w:t>It explains that nuclear firestorms would produce millions of tons of smoke, which would rise above cloud level and form a global stratospheric smoke layer that would rapidly encircle the Earth. The smoke layer would remain for at least a decade, and it would act to destroy the protective ozone layer</w:t>
      </w:r>
      <w:r w:rsidRPr="0083055E">
        <w:rPr>
          <w:rFonts w:asciiTheme="minorHAnsi" w:hAnsiTheme="minorHAnsi" w:cstheme="minorHAnsi"/>
          <w:sz w:val="16"/>
        </w:rPr>
        <w:t xml:space="preserve"> (</w:t>
      </w:r>
      <w:r w:rsidRPr="0083055E">
        <w:rPr>
          <w:rStyle w:val="StyleUnderline"/>
          <w:rFonts w:asciiTheme="minorHAnsi" w:hAnsiTheme="minorHAnsi" w:cstheme="minorHAnsi"/>
        </w:rPr>
        <w:t>vastly increasing the UV-B reaching Earth</w:t>
      </w:r>
      <w:r w:rsidRPr="0083055E">
        <w:rPr>
          <w:rFonts w:asciiTheme="minorHAnsi" w:hAnsiTheme="minorHAnsi" w:cstheme="minorHAnsi"/>
          <w:sz w:val="16"/>
        </w:rPr>
        <w:t xml:space="preserve">) </w:t>
      </w:r>
      <w:r w:rsidRPr="0083055E">
        <w:rPr>
          <w:rStyle w:val="StyleUnderline"/>
          <w:rFonts w:asciiTheme="minorHAnsi" w:hAnsiTheme="minorHAnsi" w:cstheme="minorHAnsi"/>
        </w:rPr>
        <w:t>as well as block warming sunlight, thus creating Ice Age weather conditions</w:t>
      </w:r>
      <w:r w:rsidRPr="0083055E">
        <w:rPr>
          <w:rFonts w:asciiTheme="minorHAnsi" w:hAnsiTheme="minorHAnsi" w:cstheme="minorHAnsi"/>
          <w:sz w:val="16"/>
        </w:rPr>
        <w:t xml:space="preserve"> that would last 10 years or longer. Following a US-Russian nuclear war, </w:t>
      </w:r>
      <w:r w:rsidRPr="0083055E">
        <w:rPr>
          <w:rStyle w:val="StyleUnderline"/>
          <w:rFonts w:asciiTheme="minorHAnsi" w:hAnsiTheme="minorHAnsi" w:cstheme="minorHAnsi"/>
        </w:rPr>
        <w:t>temperatures</w:t>
      </w:r>
      <w:r w:rsidRPr="0083055E">
        <w:rPr>
          <w:rFonts w:asciiTheme="minorHAnsi" w:hAnsiTheme="minorHAnsi" w:cstheme="minorHAnsi"/>
          <w:sz w:val="16"/>
        </w:rPr>
        <w:t xml:space="preserve"> in the central US and Eurasia </w:t>
      </w:r>
      <w:r w:rsidRPr="0083055E">
        <w:rPr>
          <w:rStyle w:val="StyleUnderline"/>
          <w:rFonts w:asciiTheme="minorHAnsi" w:hAnsiTheme="minorHAnsi" w:cstheme="minorHAnsi"/>
        </w:rPr>
        <w:t>would fall below freezing every day</w:t>
      </w:r>
      <w:r w:rsidRPr="0083055E">
        <w:rPr>
          <w:rFonts w:asciiTheme="minorHAnsi" w:hAnsiTheme="minorHAnsi" w:cstheme="minorHAnsi"/>
          <w:sz w:val="16"/>
        </w:rPr>
        <w:t xml:space="preserve"> for one to three years</w:t>
      </w:r>
      <w:r w:rsidRPr="0083055E">
        <w:rPr>
          <w:rStyle w:val="StyleUnderline"/>
          <w:rFonts w:asciiTheme="minorHAnsi" w:hAnsiTheme="minorHAnsi" w:cstheme="minorHAnsi"/>
        </w:rPr>
        <w:t>; the intense cold would completely eliminate growing seasons</w:t>
      </w:r>
      <w:r w:rsidRPr="0083055E">
        <w:rPr>
          <w:rFonts w:asciiTheme="minorHAnsi" w:hAnsiTheme="minorHAnsi" w:cstheme="minorHAnsi"/>
          <w:sz w:val="16"/>
        </w:rPr>
        <w:t xml:space="preserve"> for a decade or longer. </w:t>
      </w:r>
      <w:r w:rsidRPr="0083055E">
        <w:rPr>
          <w:rStyle w:val="StyleUnderline"/>
          <w:rFonts w:asciiTheme="minorHAnsi" w:hAnsiTheme="minorHAnsi" w:cstheme="minorHAnsi"/>
          <w:highlight w:val="green"/>
        </w:rPr>
        <w:t>No crops could be grown, leading to a famine that would kill most humans</w:t>
      </w:r>
      <w:r w:rsidRPr="0083055E">
        <w:rPr>
          <w:rStyle w:val="StyleUnderline"/>
          <w:rFonts w:asciiTheme="minorHAnsi" w:hAnsiTheme="minorHAnsi" w:cstheme="minorHAnsi"/>
        </w:rPr>
        <w:t xml:space="preserve"> and large animal populations. </w:t>
      </w:r>
      <w:r w:rsidRPr="0083055E">
        <w:rPr>
          <w:rStyle w:val="Emphasis"/>
          <w:rFonts w:asciiTheme="minorHAnsi" w:hAnsiTheme="minorHAnsi" w:cstheme="minorHAnsi"/>
          <w:highlight w:val="green"/>
        </w:rPr>
        <w:t>E</w:t>
      </w:r>
      <w:r w:rsidRPr="0083055E">
        <w:rPr>
          <w:rStyle w:val="StyleUnderline"/>
          <w:rFonts w:asciiTheme="minorHAnsi" w:hAnsiTheme="minorHAnsi" w:cstheme="minorHAnsi"/>
        </w:rPr>
        <w:t>lectro</w:t>
      </w:r>
      <w:r w:rsidRPr="0083055E">
        <w:rPr>
          <w:rStyle w:val="Emphasis"/>
          <w:rFonts w:asciiTheme="minorHAnsi" w:hAnsiTheme="minorHAnsi" w:cstheme="minorHAnsi"/>
          <w:highlight w:val="green"/>
        </w:rPr>
        <w:t>m</w:t>
      </w:r>
      <w:r w:rsidRPr="0083055E">
        <w:rPr>
          <w:rStyle w:val="StyleUnderline"/>
          <w:rFonts w:asciiTheme="minorHAnsi" w:hAnsiTheme="minorHAnsi" w:cstheme="minorHAnsi"/>
        </w:rPr>
        <w:t xml:space="preserve">agnetic </w:t>
      </w:r>
      <w:r w:rsidRPr="0083055E">
        <w:rPr>
          <w:rStyle w:val="Emphasis"/>
          <w:rFonts w:asciiTheme="minorHAnsi" w:hAnsiTheme="minorHAnsi" w:cstheme="minorHAnsi"/>
          <w:highlight w:val="green"/>
        </w:rPr>
        <w:t>p</w:t>
      </w:r>
      <w:r w:rsidRPr="0083055E">
        <w:rPr>
          <w:rStyle w:val="StyleUnderline"/>
          <w:rFonts w:asciiTheme="minorHAnsi" w:hAnsiTheme="minorHAnsi" w:cstheme="minorHAnsi"/>
        </w:rPr>
        <w:t xml:space="preserve">ulse </w:t>
      </w:r>
      <w:r w:rsidRPr="0083055E">
        <w:rPr>
          <w:rStyle w:val="StyleUnderline"/>
          <w:rFonts w:asciiTheme="minorHAnsi" w:hAnsiTheme="minorHAnsi" w:cstheme="minorHAnsi"/>
          <w:highlight w:val="green"/>
        </w:rPr>
        <w:t>from high-altitude</w:t>
      </w:r>
      <w:r w:rsidRPr="0083055E">
        <w:rPr>
          <w:rStyle w:val="StyleUnderline"/>
          <w:rFonts w:asciiTheme="minorHAnsi" w:hAnsiTheme="minorHAnsi" w:cstheme="minorHAnsi"/>
        </w:rPr>
        <w:t xml:space="preserve"> nuclear detonations </w:t>
      </w:r>
      <w:r w:rsidRPr="0083055E">
        <w:rPr>
          <w:rStyle w:val="StyleUnderline"/>
          <w:rFonts w:asciiTheme="minorHAnsi" w:hAnsiTheme="minorHAnsi" w:cstheme="minorHAnsi"/>
          <w:highlight w:val="green"/>
        </w:rPr>
        <w:t>would destroy</w:t>
      </w:r>
      <w:r w:rsidRPr="0083055E">
        <w:rPr>
          <w:rStyle w:val="StyleUnderline"/>
          <w:rFonts w:asciiTheme="minorHAnsi" w:hAnsiTheme="minorHAnsi" w:cstheme="minorHAnsi"/>
        </w:rPr>
        <w:t xml:space="preserve"> the integrated circuits in all </w:t>
      </w:r>
      <w:r w:rsidRPr="0083055E">
        <w:rPr>
          <w:rStyle w:val="StyleUnderline"/>
          <w:rFonts w:asciiTheme="minorHAnsi" w:hAnsiTheme="minorHAnsi" w:cstheme="minorHAnsi"/>
          <w:highlight w:val="green"/>
        </w:rPr>
        <w:t>modern electronic devices</w:t>
      </w:r>
      <w:r w:rsidRPr="0083055E">
        <w:rPr>
          <w:rStyle w:val="StyleUnderline"/>
          <w:rFonts w:asciiTheme="minorHAnsi" w:hAnsiTheme="minorHAnsi" w:cstheme="minorHAnsi"/>
        </w:rPr>
        <w:t xml:space="preserve">, including those in commercial nuclear power plants. </w:t>
      </w:r>
      <w:r w:rsidRPr="0083055E">
        <w:rPr>
          <w:rStyle w:val="StyleUnderline"/>
          <w:rFonts w:asciiTheme="minorHAnsi" w:hAnsiTheme="minorHAnsi" w:cstheme="minorHAnsi"/>
          <w:highlight w:val="green"/>
        </w:rPr>
        <w:t xml:space="preserve">Every nuclear reactor would almost </w:t>
      </w:r>
      <w:r w:rsidRPr="0083055E">
        <w:rPr>
          <w:rStyle w:val="Emphasis"/>
          <w:rFonts w:asciiTheme="minorHAnsi" w:hAnsiTheme="minorHAnsi" w:cstheme="minorHAnsi"/>
          <w:highlight w:val="green"/>
        </w:rPr>
        <w:t>instantly meltdown</w:t>
      </w:r>
      <w:r w:rsidRPr="0083055E">
        <w:rPr>
          <w:rStyle w:val="StyleUnderline"/>
          <w:rFonts w:asciiTheme="minorHAnsi" w:hAnsiTheme="minorHAnsi" w:cstheme="minorHAnsi"/>
        </w:rPr>
        <w:t>; every nuclear spent fuel pool</w:t>
      </w:r>
      <w:r w:rsidRPr="0083055E">
        <w:rPr>
          <w:rFonts w:asciiTheme="minorHAnsi" w:hAnsiTheme="minorHAnsi" w:cstheme="minorHAnsi"/>
          <w:sz w:val="16"/>
        </w:rPr>
        <w:t xml:space="preserve"> (which contain many times more radioactivity than found in the reactors) </w:t>
      </w:r>
      <w:r w:rsidRPr="0083055E">
        <w:rPr>
          <w:rStyle w:val="StyleUnderline"/>
          <w:rFonts w:asciiTheme="minorHAnsi" w:hAnsiTheme="minorHAnsi" w:cstheme="minorHAnsi"/>
        </w:rPr>
        <w:t>would boil off, releasing vast amounts of long-lived radioactivity. The fallout</w:t>
      </w:r>
      <w:r w:rsidRPr="0083055E">
        <w:rPr>
          <w:rFonts w:asciiTheme="minorHAnsi" w:hAnsiTheme="minorHAnsi" w:cstheme="minorHAnsi"/>
          <w:sz w:val="16"/>
        </w:rPr>
        <w:t xml:space="preserve"> would make most of the US and Europe </w:t>
      </w:r>
      <w:r w:rsidRPr="0083055E">
        <w:rPr>
          <w:rStyle w:val="Emphasis"/>
          <w:rFonts w:asciiTheme="minorHAnsi" w:hAnsiTheme="minorHAnsi" w:cstheme="minorHAnsi"/>
        </w:rPr>
        <w:t>uninhabitable</w:t>
      </w:r>
      <w:r w:rsidRPr="0083055E">
        <w:rPr>
          <w:rFonts w:asciiTheme="minorHAnsi" w:hAnsiTheme="minorHAnsi" w:cstheme="minorHAnsi"/>
          <w:sz w:val="16"/>
        </w:rPr>
        <w:t xml:space="preserve">. Of course, </w:t>
      </w:r>
      <w:r w:rsidRPr="0083055E">
        <w:rPr>
          <w:rStyle w:val="StyleUnderline"/>
          <w:rFonts w:asciiTheme="minorHAnsi" w:hAnsiTheme="minorHAnsi" w:cstheme="minorHAnsi"/>
        </w:rPr>
        <w:t>the survivors of the nuclear war would be starving to death</w:t>
      </w:r>
      <w:r w:rsidRPr="0083055E">
        <w:rPr>
          <w:rFonts w:asciiTheme="minorHAnsi" w:hAnsiTheme="minorHAnsi" w:cstheme="minorHAnsi"/>
          <w:sz w:val="16"/>
        </w:rPr>
        <w:t xml:space="preserve"> anyway. Once nuclear weapons were introduced into a US-Russian conflict, there would be little chance that a nuclear holocaust could be avoided. </w:t>
      </w:r>
      <w:r w:rsidRPr="0083055E">
        <w:rPr>
          <w:rStyle w:val="StyleUnderline"/>
          <w:rFonts w:asciiTheme="minorHAnsi" w:hAnsiTheme="minorHAnsi" w:cstheme="minorHAnsi"/>
          <w:highlight w:val="green"/>
        </w:rPr>
        <w:t>Theories of “limited nuclear war” and “nuclear de-escalation” are unrealistic</w:t>
      </w:r>
      <w:r w:rsidRPr="0083055E">
        <w:rPr>
          <w:rFonts w:asciiTheme="minorHAnsi" w:hAnsiTheme="minorHAnsi" w:cstheme="minorHAnsi"/>
          <w:sz w:val="16"/>
        </w:rPr>
        <w:t xml:space="preserve">. In 2002 the Bush administration modified US strategic doctrine from a retaliatory role to permit preemptive nuclear attack; in 2010, the Obama administration made only incremental and miniscule changes to this doctrine, leaving it essentially unchanged. Furthermore, </w:t>
      </w:r>
      <w:r w:rsidRPr="0083055E">
        <w:rPr>
          <w:rStyle w:val="StyleUnderline"/>
          <w:rFonts w:asciiTheme="minorHAnsi" w:hAnsiTheme="minorHAnsi" w:cstheme="minorHAnsi"/>
          <w:highlight w:val="green"/>
        </w:rPr>
        <w:t>Counterforce</w:t>
      </w:r>
      <w:r w:rsidRPr="0083055E">
        <w:rPr>
          <w:rStyle w:val="StyleUnderline"/>
          <w:rFonts w:asciiTheme="minorHAnsi" w:hAnsiTheme="minorHAnsi" w:cstheme="minorHAnsi"/>
        </w:rPr>
        <w:t xml:space="preserve"> doctrine – used by both the US and Russian military – </w:t>
      </w:r>
      <w:r w:rsidRPr="0083055E">
        <w:rPr>
          <w:rStyle w:val="StyleUnderline"/>
          <w:rFonts w:asciiTheme="minorHAnsi" w:hAnsiTheme="minorHAnsi" w:cstheme="minorHAnsi"/>
          <w:highlight w:val="green"/>
        </w:rPr>
        <w:t xml:space="preserve">emphasizes the need for preemptive strikes </w:t>
      </w:r>
      <w:r w:rsidRPr="0083055E">
        <w:rPr>
          <w:rStyle w:val="StyleUnderline"/>
          <w:rFonts w:asciiTheme="minorHAnsi" w:hAnsiTheme="minorHAnsi" w:cstheme="minorHAnsi"/>
          <w:b/>
          <w:bCs/>
          <w:highlight w:val="green"/>
        </w:rPr>
        <w:t>once nuclear war begins.</w:t>
      </w:r>
      <w:r w:rsidRPr="0083055E">
        <w:rPr>
          <w:rStyle w:val="StyleUnderline"/>
          <w:rFonts w:asciiTheme="minorHAnsi" w:hAnsiTheme="minorHAnsi" w:cstheme="minorHAnsi"/>
        </w:rPr>
        <w:t xml:space="preserve"> </w:t>
      </w:r>
      <w:r w:rsidRPr="0083055E">
        <w:rPr>
          <w:rFonts w:asciiTheme="minorHAnsi" w:hAnsiTheme="minorHAnsi" w:cstheme="minorHAnsi"/>
          <w:sz w:val="16"/>
        </w:rPr>
        <w:t xml:space="preserve">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Antonov and (then) US Assistant Secretary of State Rose Gottemoeller,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83055E">
        <w:rPr>
          <w:rStyle w:val="StyleUnderline"/>
          <w:rFonts w:asciiTheme="minorHAnsi" w:hAnsiTheme="minorHAnsi" w:cstheme="minorHAnsi"/>
        </w:rPr>
        <w:t>US foreign policy believe that the US has “nuclear primacy”</w:t>
      </w:r>
      <w:r w:rsidRPr="0083055E">
        <w:rPr>
          <w:rFonts w:asciiTheme="minorHAnsi" w:hAnsiTheme="minorHAnsi" w:cstheme="minorHAnsi"/>
          <w:sz w:val="16"/>
        </w:rPr>
        <w:t xml:space="preserve"> over Russia; </w:t>
      </w:r>
      <w:r w:rsidRPr="0083055E">
        <w:rPr>
          <w:rStyle w:val="StyleUnderline"/>
          <w:rFonts w:asciiTheme="minorHAnsi" w:hAnsiTheme="minorHAnsi" w:cstheme="minorHAnsi"/>
        </w:rPr>
        <w:t>that is, the US could successfully launch a nuclear sneak attack against</w:t>
      </w:r>
      <w:r w:rsidRPr="0083055E">
        <w:rPr>
          <w:rFonts w:asciiTheme="minorHAnsi" w:hAnsiTheme="minorHAnsi" w:cstheme="minorHAnsi"/>
          <w:sz w:val="16"/>
        </w:rPr>
        <w:t xml:space="preserve"> Russian (and </w:t>
      </w:r>
      <w:r w:rsidRPr="0083055E">
        <w:rPr>
          <w:rStyle w:val="StyleUnderline"/>
          <w:rFonts w:asciiTheme="minorHAnsi" w:hAnsiTheme="minorHAnsi" w:cstheme="minorHAnsi"/>
        </w:rPr>
        <w:t>Chinese</w:t>
      </w:r>
      <w:r w:rsidRPr="0083055E">
        <w:rPr>
          <w:rFonts w:asciiTheme="minorHAnsi" w:hAnsiTheme="minorHAnsi" w:cstheme="minorHAnsi"/>
          <w:sz w:val="16"/>
        </w:rPr>
        <w:t xml:space="preserve">) </w:t>
      </w:r>
      <w:r w:rsidRPr="0083055E">
        <w:rPr>
          <w:rStyle w:val="StyleUnderline"/>
          <w:rFonts w:asciiTheme="minorHAnsi" w:hAnsiTheme="minorHAnsi" w:cstheme="minorHAnsi"/>
        </w:rPr>
        <w:t>nuclear forces and completely destroy them</w:t>
      </w:r>
      <w:r w:rsidRPr="0083055E">
        <w:rPr>
          <w:rFonts w:asciiTheme="minorHAnsi" w:hAnsiTheme="minorHAnsi" w:cstheme="minorHAnsi"/>
          <w:sz w:val="16"/>
        </w:rPr>
        <w:t>.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Yarynich (who was in charge of security of the Soviet/Russian nuclear command and control systems for 7 years) asked me to help him write a rebuttal, which was titled “</w:t>
      </w:r>
      <w:r w:rsidRPr="0083055E">
        <w:rPr>
          <w:rStyle w:val="Emphasis"/>
          <w:rFonts w:asciiTheme="minorHAnsi" w:hAnsiTheme="minorHAnsi" w:cstheme="minorHAnsi"/>
          <w:highlight w:val="green"/>
        </w:rPr>
        <w:t>Nuclear Primacy is a Fallacy</w:t>
      </w:r>
      <w:r w:rsidRPr="0083055E">
        <w:rPr>
          <w:rFonts w:asciiTheme="minorHAnsi" w:hAnsiTheme="minorHAnsi" w:cstheme="minorHAnsi"/>
          <w:sz w:val="16"/>
        </w:rPr>
        <w:t>.” Colonel Yarynich, who was on the Soviet General Staff and did war planning for the USSR, concluded that the “</w:t>
      </w:r>
      <w:r w:rsidRPr="0083055E">
        <w:rPr>
          <w:rStyle w:val="StyleUnderline"/>
          <w:rFonts w:asciiTheme="minorHAnsi" w:hAnsiTheme="minorHAnsi" w:cstheme="minorHAnsi"/>
        </w:rPr>
        <w:t>Primacy</w:t>
      </w:r>
      <w:r w:rsidRPr="0083055E">
        <w:rPr>
          <w:rFonts w:asciiTheme="minorHAnsi" w:hAnsiTheme="minorHAnsi" w:cstheme="minorHAnsi"/>
          <w:sz w:val="16"/>
        </w:rPr>
        <w:t xml:space="preserve">” article </w:t>
      </w:r>
      <w:r w:rsidRPr="0083055E">
        <w:rPr>
          <w:rStyle w:val="StyleUnderline"/>
          <w:rFonts w:asciiTheme="minorHAnsi" w:hAnsiTheme="minorHAnsi" w:cstheme="minorHAnsi"/>
        </w:rPr>
        <w:t>used faulty methodology and erroneous assumptions</w:t>
      </w:r>
      <w:r w:rsidRPr="0083055E">
        <w:rPr>
          <w:rFonts w:asciiTheme="minorHAnsi" w:hAnsiTheme="minorHAnsi" w:cstheme="minorHAnsi"/>
          <w:sz w:val="16"/>
        </w:rPr>
        <w:t xml:space="preserve">, thus invalidating its conclusions. My contribution lay in my knowledge of the recently published (in 2006) studies, which predicted </w:t>
      </w:r>
      <w:r w:rsidRPr="0083055E">
        <w:rPr>
          <w:rStyle w:val="Emphasis"/>
          <w:rFonts w:asciiTheme="minorHAnsi" w:hAnsiTheme="minorHAnsi" w:cstheme="minorHAnsi"/>
          <w:highlight w:val="green"/>
        </w:rPr>
        <w:t>even a “successful” nuclear first-strike</w:t>
      </w:r>
      <w:r w:rsidRPr="0083055E">
        <w:rPr>
          <w:rStyle w:val="StyleUnderline"/>
          <w:rFonts w:asciiTheme="minorHAnsi" w:hAnsiTheme="minorHAnsi" w:cstheme="minorHAnsi"/>
          <w:highlight w:val="green"/>
        </w:rPr>
        <w:t>,</w:t>
      </w:r>
      <w:r w:rsidRPr="0083055E">
        <w:rPr>
          <w:rStyle w:val="StyleUnderline"/>
          <w:rFonts w:asciiTheme="minorHAnsi" w:hAnsiTheme="minorHAnsi" w:cstheme="minorHAnsi"/>
        </w:rPr>
        <w:t xml:space="preserve"> which destroyed 100% of the opposing side’s nuclear weapons, </w:t>
      </w:r>
      <w:r w:rsidRPr="0083055E">
        <w:rPr>
          <w:rStyle w:val="StyleUnderline"/>
          <w:rFonts w:asciiTheme="minorHAnsi" w:hAnsiTheme="minorHAnsi" w:cstheme="minorHAnsi"/>
          <w:highlight w:val="green"/>
        </w:rPr>
        <w:t>would cause the citizens of the side that “won”</w:t>
      </w:r>
      <w:r w:rsidRPr="0083055E">
        <w:rPr>
          <w:rStyle w:val="StyleUnderline"/>
          <w:rFonts w:asciiTheme="minorHAnsi" w:hAnsiTheme="minorHAnsi" w:cstheme="minorHAnsi"/>
        </w:rPr>
        <w:t xml:space="preserve"> the nuclear war </w:t>
      </w:r>
      <w:r w:rsidRPr="0083055E">
        <w:rPr>
          <w:rStyle w:val="StyleUnderline"/>
          <w:rFonts w:asciiTheme="minorHAnsi" w:hAnsiTheme="minorHAnsi" w:cstheme="minorHAnsi"/>
          <w:highlight w:val="green"/>
        </w:rPr>
        <w:t xml:space="preserve">to </w:t>
      </w:r>
      <w:r w:rsidRPr="0083055E">
        <w:rPr>
          <w:rStyle w:val="Emphasis"/>
          <w:rFonts w:asciiTheme="minorHAnsi" w:hAnsiTheme="minorHAnsi" w:cstheme="minorHAnsi"/>
          <w:highlight w:val="green"/>
        </w:rPr>
        <w:t>perish from nuclear famine</w:t>
      </w:r>
      <w:r w:rsidRPr="0083055E">
        <w:rPr>
          <w:rStyle w:val="StyleUnderline"/>
          <w:rFonts w:asciiTheme="minorHAnsi" w:hAnsiTheme="minorHAnsi" w:cstheme="minorHAnsi"/>
          <w:highlight w:val="green"/>
        </w:rPr>
        <w:t xml:space="preserve">, </w:t>
      </w:r>
      <w:r w:rsidRPr="0083055E">
        <w:rPr>
          <w:rStyle w:val="StyleUnderline"/>
          <w:rFonts w:asciiTheme="minorHAnsi" w:hAnsiTheme="minorHAnsi" w:cstheme="minorHAnsi"/>
        </w:rPr>
        <w:t>just as would the rest of humanity</w:t>
      </w:r>
      <w:r w:rsidRPr="0083055E">
        <w:rPr>
          <w:rFonts w:asciiTheme="minorHAnsi" w:hAnsiTheme="minorHAnsi" w:cstheme="minorHAnsi"/>
          <w:sz w:val="16"/>
        </w:rPr>
        <w:t>.</w:t>
      </w:r>
    </w:p>
    <w:p w14:paraId="4952D9D7" w14:textId="77777777" w:rsidR="003048D4" w:rsidRDefault="003048D4" w:rsidP="003048D4">
      <w:pPr>
        <w:pStyle w:val="Heading4"/>
        <w:shd w:val="clear" w:color="auto" w:fill="FFFFFF"/>
        <w:spacing w:line="278" w:lineRule="atLeast"/>
        <w:rPr>
          <w:rFonts w:cs="Calibri"/>
          <w:color w:val="222222"/>
          <w:szCs w:val="26"/>
        </w:rPr>
      </w:pPr>
      <w:r>
        <w:rPr>
          <w:rFonts w:cs="Calibri"/>
          <w:color w:val="222222"/>
          <w:szCs w:val="26"/>
        </w:rPr>
        <w:t>Pharma Innovation </w:t>
      </w:r>
      <w:r>
        <w:rPr>
          <w:rFonts w:cs="Calibri"/>
          <w:color w:val="222222"/>
          <w:szCs w:val="26"/>
          <w:u w:val="single"/>
        </w:rPr>
        <w:t>solves Bioterrorism</w:t>
      </w:r>
      <w:r>
        <w:rPr>
          <w:rFonts w:cs="Calibri"/>
          <w:color w:val="222222"/>
          <w:szCs w:val="26"/>
        </w:rPr>
        <w:t>.</w:t>
      </w:r>
    </w:p>
    <w:p w14:paraId="0A7BE560" w14:textId="77777777" w:rsidR="003048D4" w:rsidRDefault="003048D4" w:rsidP="003048D4">
      <w:pPr>
        <w:shd w:val="clear" w:color="auto" w:fill="FFFFFF"/>
        <w:spacing w:line="235" w:lineRule="atLeast"/>
        <w:rPr>
          <w:color w:val="222222"/>
        </w:rPr>
      </w:pPr>
      <w:r>
        <w:rPr>
          <w:b/>
          <w:bCs/>
          <w:color w:val="222222"/>
          <w:sz w:val="26"/>
          <w:szCs w:val="26"/>
        </w:rPr>
        <w:t>Marjanovic and Feijao 20</w:t>
      </w:r>
      <w:r>
        <w:rPr>
          <w:color w:val="222222"/>
        </w:rPr>
        <w:t> Sonja Marjanovic and Carolina Feijao May 2020 "Pharmaceutical Innovation for Infectious Disease Management" </w:t>
      </w:r>
      <w:hyperlink r:id="rId20" w:tgtFrame="_blank" w:history="1">
        <w:r>
          <w:rPr>
            <w:rStyle w:val="Hyperlink"/>
          </w:rPr>
          <w:t>https://www.rand.org/content/dam/rand/pubs/perspectives/PEA400/PEA407-1/RAND_PEA407-1.pdf</w:t>
        </w:r>
      </w:hyperlink>
      <w:r>
        <w:rPr>
          <w:color w:val="222222"/>
        </w:rPr>
        <w:t> (directs RAND Europe's portfolio of research in the field of healthcare innovation, industry and policy)//Elmer</w:t>
      </w:r>
    </w:p>
    <w:p w14:paraId="4E1B464D" w14:textId="77777777" w:rsidR="003048D4" w:rsidRDefault="003048D4" w:rsidP="003048D4">
      <w:pPr>
        <w:shd w:val="clear" w:color="auto" w:fill="FFFFFF"/>
        <w:spacing w:line="235" w:lineRule="atLeast"/>
        <w:rPr>
          <w:color w:val="222222"/>
        </w:rPr>
      </w:pPr>
      <w:r>
        <w:rPr>
          <w:color w:val="222222"/>
          <w:sz w:val="16"/>
          <w:szCs w:val="16"/>
        </w:rPr>
        <w:t>We need to </w:t>
      </w:r>
      <w:r>
        <w:rPr>
          <w:b/>
          <w:bCs/>
          <w:color w:val="222222"/>
          <w:sz w:val="26"/>
          <w:szCs w:val="26"/>
          <w:u w:val="single"/>
          <w:shd w:val="clear" w:color="auto" w:fill="00FF00"/>
        </w:rPr>
        <w:t>ensure</w:t>
      </w:r>
      <w:r>
        <w:rPr>
          <w:color w:val="222222"/>
          <w:sz w:val="16"/>
          <w:szCs w:val="16"/>
          <w:shd w:val="clear" w:color="auto" w:fill="00FF00"/>
        </w:rPr>
        <w:t> </w:t>
      </w:r>
      <w:r>
        <w:rPr>
          <w:b/>
          <w:bCs/>
          <w:color w:val="222222"/>
          <w:sz w:val="26"/>
          <w:szCs w:val="26"/>
          <w:u w:val="single"/>
          <w:shd w:val="clear" w:color="auto" w:fill="00FF00"/>
        </w:rPr>
        <w:t>scalable and sustainable</w:t>
      </w:r>
      <w:r>
        <w:rPr>
          <w:color w:val="222222"/>
          <w:sz w:val="16"/>
          <w:szCs w:val="16"/>
          <w:shd w:val="clear" w:color="auto" w:fill="00FF00"/>
        </w:rPr>
        <w:t> </w:t>
      </w:r>
      <w:r>
        <w:rPr>
          <w:b/>
          <w:bCs/>
          <w:color w:val="222222"/>
          <w:sz w:val="26"/>
          <w:szCs w:val="26"/>
          <w:u w:val="single"/>
          <w:bdr w:val="single" w:sz="12" w:space="0" w:color="auto" w:frame="1"/>
          <w:shd w:val="clear" w:color="auto" w:fill="00FF00"/>
        </w:rPr>
        <w:t>approaches for pharmaceutical innovation</w:t>
      </w:r>
      <w:r>
        <w:rPr>
          <w:color w:val="222222"/>
          <w:sz w:val="16"/>
          <w:szCs w:val="16"/>
          <w:shd w:val="clear" w:color="auto" w:fill="00FF00"/>
        </w:rPr>
        <w:t> </w:t>
      </w:r>
      <w:r>
        <w:rPr>
          <w:b/>
          <w:bCs/>
          <w:color w:val="222222"/>
          <w:sz w:val="26"/>
          <w:szCs w:val="26"/>
          <w:u w:val="single"/>
          <w:shd w:val="clear" w:color="auto" w:fill="00FF00"/>
        </w:rPr>
        <w:t>in response to</w:t>
      </w:r>
      <w:r>
        <w:rPr>
          <w:color w:val="222222"/>
          <w:sz w:val="16"/>
          <w:szCs w:val="16"/>
          <w:shd w:val="clear" w:color="auto" w:fill="00FF00"/>
        </w:rPr>
        <w:t> </w:t>
      </w:r>
      <w:r>
        <w:rPr>
          <w:color w:val="222222"/>
          <w:sz w:val="16"/>
          <w:szCs w:val="16"/>
        </w:rPr>
        <w:t>infectious disease </w:t>
      </w:r>
      <w:r>
        <w:rPr>
          <w:b/>
          <w:bCs/>
          <w:color w:val="222222"/>
          <w:sz w:val="26"/>
          <w:szCs w:val="26"/>
          <w:u w:val="single"/>
          <w:shd w:val="clear" w:color="auto" w:fill="00FF00"/>
        </w:rPr>
        <w:t>threats to public health</w:t>
      </w:r>
      <w:r>
        <w:rPr>
          <w:color w:val="222222"/>
          <w:sz w:val="16"/>
          <w:szCs w:val="16"/>
          <w:shd w:val="clear" w:color="auto" w:fill="00FF00"/>
        </w:rPr>
        <w:t> </w:t>
      </w:r>
      <w:r>
        <w:rPr>
          <w:color w:val="222222"/>
          <w:sz w:val="16"/>
          <w:szCs w:val="16"/>
        </w:rPr>
        <w:t>As key actors in the healthcare innovation landscape, pharmaceutical and life sciences companies have been called on to develop medicines, vaccines and diagnostics for pressing public health challenges. The COVID-19 crisis is one such challenge, but there are many others. </w:t>
      </w:r>
      <w:r>
        <w:rPr>
          <w:color w:val="222222"/>
          <w:u w:val="single"/>
        </w:rPr>
        <w:t>For example, MERS, SARS, Ebola, Zika and avian and swine flu are also infectious diseases that represent public health threats. </w:t>
      </w:r>
      <w:r>
        <w:rPr>
          <w:b/>
          <w:bCs/>
          <w:color w:val="222222"/>
          <w:sz w:val="26"/>
          <w:szCs w:val="26"/>
          <w:u w:val="single"/>
          <w:shd w:val="clear" w:color="auto" w:fill="00FF00"/>
        </w:rPr>
        <w:t>Infectious agents such as</w:t>
      </w:r>
      <w:r>
        <w:rPr>
          <w:color w:val="222222"/>
          <w:u w:val="single"/>
          <w:shd w:val="clear" w:color="auto" w:fill="00FF00"/>
        </w:rPr>
        <w:t> </w:t>
      </w:r>
      <w:r>
        <w:rPr>
          <w:b/>
          <w:bCs/>
          <w:color w:val="222222"/>
          <w:sz w:val="26"/>
          <w:szCs w:val="26"/>
          <w:u w:val="single"/>
          <w:shd w:val="clear" w:color="auto" w:fill="00FF00"/>
        </w:rPr>
        <w:t>anthrax, smallpox and tularemia</w:t>
      </w:r>
      <w:r>
        <w:rPr>
          <w:color w:val="222222"/>
          <w:u w:val="single"/>
          <w:shd w:val="clear" w:color="auto" w:fill="00FF00"/>
        </w:rPr>
        <w:t> </w:t>
      </w:r>
      <w:r>
        <w:rPr>
          <w:color w:val="222222"/>
          <w:u w:val="single"/>
        </w:rPr>
        <w:t>could </w:t>
      </w:r>
      <w:r>
        <w:rPr>
          <w:b/>
          <w:bCs/>
          <w:color w:val="222222"/>
          <w:sz w:val="26"/>
          <w:szCs w:val="26"/>
          <w:u w:val="single"/>
          <w:bdr w:val="single" w:sz="12" w:space="0" w:color="auto" w:frame="1"/>
          <w:shd w:val="clear" w:color="auto" w:fill="00FF00"/>
        </w:rPr>
        <w:t>present threats in a bioterrorism context</w:t>
      </w:r>
      <w:r>
        <w:rPr>
          <w:color w:val="222222"/>
          <w:u w:val="single"/>
        </w:rPr>
        <w:t>.1</w:t>
      </w:r>
      <w:r>
        <w:rPr>
          <w:color w:val="222222"/>
          <w:sz w:val="16"/>
          <w:szCs w:val="16"/>
        </w:rPr>
        <w:t> The general threat to public health that is posed by antimicrobial resistance is also well-recognised as an area in need of pharmaceutical innovation. Innovating in response to these challenges does not always align well with pharmaceutical industry commercial models, shareholder expectations and competition within the industry. </w:t>
      </w:r>
      <w:r>
        <w:rPr>
          <w:color w:val="222222"/>
          <w:u w:val="single"/>
        </w:rPr>
        <w:t>However, the </w:t>
      </w:r>
      <w:r>
        <w:rPr>
          <w:b/>
          <w:bCs/>
          <w:color w:val="222222"/>
          <w:sz w:val="26"/>
          <w:szCs w:val="26"/>
          <w:u w:val="single"/>
          <w:shd w:val="clear" w:color="auto" w:fill="00FF00"/>
        </w:rPr>
        <w:t>expertise, networks and infrastructure</w:t>
      </w:r>
      <w:r>
        <w:rPr>
          <w:color w:val="222222"/>
          <w:u w:val="single"/>
          <w:shd w:val="clear" w:color="auto" w:fill="00FF00"/>
        </w:rPr>
        <w:t> </w:t>
      </w:r>
      <w:r>
        <w:rPr>
          <w:color w:val="222222"/>
          <w:u w:val="single"/>
        </w:rPr>
        <w:t>that industry has within its reach, as well as public expectations and the moral imperative, </w:t>
      </w:r>
      <w:r>
        <w:rPr>
          <w:b/>
          <w:bCs/>
          <w:color w:val="222222"/>
          <w:sz w:val="26"/>
          <w:szCs w:val="26"/>
          <w:u w:val="single"/>
          <w:shd w:val="clear" w:color="auto" w:fill="00FF00"/>
        </w:rPr>
        <w:t>make pharmaceutical companies </w:t>
      </w:r>
      <w:r>
        <w:rPr>
          <w:color w:val="222222"/>
          <w:u w:val="single"/>
        </w:rPr>
        <w:t>and the wider life sciences sector an </w:t>
      </w:r>
      <w:r>
        <w:rPr>
          <w:b/>
          <w:bCs/>
          <w:color w:val="222222"/>
          <w:sz w:val="26"/>
          <w:szCs w:val="26"/>
          <w:u w:val="single"/>
          <w:shd w:val="clear" w:color="auto" w:fill="00FF00"/>
        </w:rPr>
        <w:t>indispensable</w:t>
      </w:r>
      <w:r>
        <w:rPr>
          <w:color w:val="222222"/>
          <w:u w:val="single"/>
          <w:shd w:val="clear" w:color="auto" w:fill="00FF00"/>
        </w:rPr>
        <w:t> </w:t>
      </w:r>
      <w:r>
        <w:rPr>
          <w:color w:val="222222"/>
          <w:u w:val="single"/>
        </w:rPr>
        <w:t>partner </w:t>
      </w:r>
      <w:r>
        <w:rPr>
          <w:b/>
          <w:bCs/>
          <w:color w:val="222222"/>
          <w:sz w:val="26"/>
          <w:szCs w:val="26"/>
          <w:u w:val="single"/>
          <w:bdr w:val="single" w:sz="12" w:space="0" w:color="auto" w:frame="1"/>
          <w:shd w:val="clear" w:color="auto" w:fill="00FF00"/>
        </w:rPr>
        <w:t>in the search for solutions</w:t>
      </w:r>
      <w:r>
        <w:rPr>
          <w:color w:val="222222"/>
          <w:u w:val="single"/>
          <w:shd w:val="clear" w:color="auto" w:fill="00FF00"/>
        </w:rPr>
        <w:t> </w:t>
      </w:r>
      <w:r>
        <w:rPr>
          <w:color w:val="222222"/>
          <w:u w:val="single"/>
        </w:rPr>
        <w:t>that save lives.</w:t>
      </w:r>
      <w:r>
        <w:rPr>
          <w:color w:val="222222"/>
          <w:sz w:val="16"/>
          <w:szCs w:val="16"/>
        </w:rPr>
        <w:t> This perspective argues for the need to </w:t>
      </w:r>
      <w:r>
        <w:rPr>
          <w:color w:val="222222"/>
          <w:u w:val="single"/>
        </w:rPr>
        <w:t>establish more sustainable and scalable ways of incentivising pharmaceutical innovation </w:t>
      </w:r>
      <w:r>
        <w:rPr>
          <w:b/>
          <w:bCs/>
          <w:color w:val="222222"/>
          <w:sz w:val="26"/>
          <w:szCs w:val="26"/>
          <w:u w:val="single"/>
          <w:shd w:val="clear" w:color="auto" w:fill="00FF00"/>
        </w:rPr>
        <w:t>in response to</w:t>
      </w:r>
      <w:r>
        <w:rPr>
          <w:color w:val="222222"/>
          <w:u w:val="single"/>
          <w:shd w:val="clear" w:color="auto" w:fill="00FF00"/>
        </w:rPr>
        <w:t> </w:t>
      </w:r>
      <w:r>
        <w:rPr>
          <w:color w:val="222222"/>
          <w:u w:val="single"/>
        </w:rPr>
        <w:t>infectious </w:t>
      </w:r>
      <w:r>
        <w:rPr>
          <w:b/>
          <w:bCs/>
          <w:color w:val="222222"/>
          <w:sz w:val="26"/>
          <w:szCs w:val="26"/>
          <w:u w:val="single"/>
          <w:shd w:val="clear" w:color="auto" w:fill="00FF00"/>
        </w:rPr>
        <w:t>disease threats</w:t>
      </w:r>
      <w:r>
        <w:rPr>
          <w:color w:val="222222"/>
          <w:u w:val="single"/>
          <w:shd w:val="clear" w:color="auto" w:fill="00FF00"/>
        </w:rPr>
        <w:t> </w:t>
      </w:r>
      <w:r>
        <w:rPr>
          <w:color w:val="222222"/>
          <w:u w:val="single"/>
        </w:rPr>
        <w:t>to public health. It considers both past and current examples of efforts to mobilise pharmaceutical innovation in high commercial risk areas, including in the context of current efforts to respond to the COVID-19 pandemic</w:t>
      </w:r>
      <w:r>
        <w:rPr>
          <w:color w:val="222222"/>
          <w:sz w:val="16"/>
          <w:szCs w:val="16"/>
        </w:rPr>
        <w:t>.</w:t>
      </w:r>
    </w:p>
    <w:p w14:paraId="0764DB2E" w14:textId="77777777" w:rsidR="003048D4" w:rsidRDefault="003048D4" w:rsidP="003048D4">
      <w:pPr>
        <w:pStyle w:val="Heading4"/>
        <w:shd w:val="clear" w:color="auto" w:fill="FFFFFF"/>
        <w:spacing w:line="278" w:lineRule="atLeast"/>
        <w:rPr>
          <w:rFonts w:cs="Calibri"/>
          <w:color w:val="222222"/>
          <w:szCs w:val="26"/>
        </w:rPr>
      </w:pPr>
      <w:r>
        <w:rPr>
          <w:rFonts w:cs="Calibri"/>
          <w:color w:val="222222"/>
          <w:szCs w:val="26"/>
        </w:rPr>
        <w:t>Bioterrorism causes </w:t>
      </w:r>
      <w:r>
        <w:rPr>
          <w:rFonts w:cs="Calibri"/>
          <w:color w:val="222222"/>
          <w:szCs w:val="26"/>
          <w:u w:val="single"/>
        </w:rPr>
        <w:t>Extinction</w:t>
      </w:r>
      <w:r>
        <w:rPr>
          <w:rFonts w:cs="Calibri"/>
          <w:color w:val="222222"/>
          <w:szCs w:val="26"/>
        </w:rPr>
        <w:t> – overcomes any conventional defense.</w:t>
      </w:r>
    </w:p>
    <w:p w14:paraId="43393A12" w14:textId="77777777" w:rsidR="003048D4" w:rsidRDefault="003048D4" w:rsidP="003048D4">
      <w:pPr>
        <w:shd w:val="clear" w:color="auto" w:fill="FFFFFF"/>
        <w:spacing w:line="235" w:lineRule="atLeast"/>
        <w:rPr>
          <w:color w:val="222222"/>
        </w:rPr>
      </w:pPr>
      <w:r>
        <w:rPr>
          <w:b/>
          <w:bCs/>
          <w:color w:val="222222"/>
          <w:sz w:val="26"/>
          <w:szCs w:val="26"/>
        </w:rPr>
        <w:t>Walsh 19</w:t>
      </w:r>
      <w:r>
        <w:rPr>
          <w:color w:val="222222"/>
        </w:rPr>
        <w:t>, Bryan. End Times: A Brief Guide to the End of the World. Hachette Books, 2019. (Future Correspondent for Axios, Editor of the Science and Technology Publication OneZero, Former Senior and International Editor at Time Magazine, BA from Princeton University)//Elmer</w:t>
      </w:r>
    </w:p>
    <w:p w14:paraId="05758D86" w14:textId="77777777" w:rsidR="003048D4" w:rsidRDefault="003048D4" w:rsidP="003048D4">
      <w:pPr>
        <w:shd w:val="clear" w:color="auto" w:fill="FFFFFF"/>
        <w:spacing w:line="235" w:lineRule="atLeast"/>
        <w:rPr>
          <w:color w:val="222222"/>
        </w:rPr>
      </w:pPr>
      <w:r>
        <w:rPr>
          <w:color w:val="222222"/>
          <w:sz w:val="16"/>
          <w:szCs w:val="16"/>
        </w:rPr>
        <w:t>I’ve lived through disease outbreaks, and in the previous chapter I showed just how unprepared we are to face a widespread pandemic of flu or another new pathogen like SARS. But </w:t>
      </w:r>
      <w:r>
        <w:rPr>
          <w:color w:val="222222"/>
        </w:rPr>
        <w:t>a </w:t>
      </w:r>
      <w:r>
        <w:rPr>
          <w:b/>
          <w:bCs/>
          <w:color w:val="222222"/>
          <w:shd w:val="clear" w:color="auto" w:fill="00FF00"/>
        </w:rPr>
        <w:t>deliberate</w:t>
      </w:r>
      <w:r>
        <w:rPr>
          <w:color w:val="222222"/>
          <w:shd w:val="clear" w:color="auto" w:fill="00FF00"/>
        </w:rPr>
        <w:t> outbreak</w:t>
      </w:r>
      <w:r>
        <w:rPr>
          <w:color w:val="222222"/>
        </w:rPr>
        <w:t> caused </w:t>
      </w:r>
      <w:r>
        <w:rPr>
          <w:color w:val="222222"/>
          <w:shd w:val="clear" w:color="auto" w:fill="00FF00"/>
        </w:rPr>
        <w:t>by an </w:t>
      </w:r>
      <w:r>
        <w:rPr>
          <w:b/>
          <w:bCs/>
          <w:color w:val="222222"/>
          <w:shd w:val="clear" w:color="auto" w:fill="00FF00"/>
        </w:rPr>
        <w:t>engineered</w:t>
      </w:r>
      <w:r>
        <w:rPr>
          <w:color w:val="222222"/>
          <w:shd w:val="clear" w:color="auto" w:fill="00FF00"/>
        </w:rPr>
        <w:t> pathogen</w:t>
      </w:r>
      <w:r>
        <w:rPr>
          <w:color w:val="222222"/>
        </w:rPr>
        <w:t> would be </w:t>
      </w:r>
      <w:r>
        <w:rPr>
          <w:b/>
          <w:bCs/>
          <w:color w:val="222222"/>
        </w:rPr>
        <w:t>far worse</w:t>
      </w:r>
      <w:r>
        <w:rPr>
          <w:color w:val="222222"/>
          <w:sz w:val="16"/>
          <w:szCs w:val="16"/>
        </w:rPr>
        <w:t>.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Pr>
          <w:color w:val="222222"/>
          <w:u w:val="single"/>
        </w:rPr>
        <w:t>To that dire list add the </w:t>
      </w:r>
      <w:r>
        <w:rPr>
          <w:color w:val="222222"/>
        </w:rPr>
        <w:t>terror</w:t>
      </w:r>
      <w:r>
        <w:rPr>
          <w:color w:val="222222"/>
          <w:u w:val="single"/>
        </w:rPr>
        <w:t> that </w:t>
      </w:r>
      <w:r>
        <w:rPr>
          <w:color w:val="222222"/>
        </w:rPr>
        <w:t>would </w:t>
      </w:r>
      <w:r>
        <w:rPr>
          <w:b/>
          <w:bCs/>
          <w:color w:val="222222"/>
          <w:shd w:val="clear" w:color="auto" w:fill="00FF00"/>
        </w:rPr>
        <w:t>spread</w:t>
      </w:r>
      <w:r>
        <w:rPr>
          <w:color w:val="222222"/>
          <w:u w:val="single"/>
        </w:rPr>
        <w:t> once it became clear that the death and disease in our midst was not the random work of nature, but a deliberate act of malice</w:t>
      </w:r>
      <w:r>
        <w:rPr>
          <w:color w:val="222222"/>
          <w:sz w:val="16"/>
          <w:szCs w:val="16"/>
        </w:rPr>
        <w:t>. We’re scared of disease outbreaks and we’re scared of terrorism—put them together and you have </w:t>
      </w:r>
      <w:r>
        <w:rPr>
          <w:color w:val="222222"/>
        </w:rPr>
        <w:t>a formula for </w:t>
      </w:r>
      <w:r>
        <w:rPr>
          <w:b/>
          <w:bCs/>
          <w:color w:val="222222"/>
          <w:shd w:val="clear" w:color="auto" w:fill="00FF00"/>
        </w:rPr>
        <w:t>chaos</w:t>
      </w:r>
      <w:r>
        <w:rPr>
          <w:color w:val="222222"/>
          <w:sz w:val="16"/>
          <w:szCs w:val="16"/>
        </w:rPr>
        <w:t>. As deadly and as disruptive as a conventional bioterror incident would be, an attack that employed existing pathogens could only spread so far, limited by the same laws of evolution that circumscribe natural disease outbreaks. But </w:t>
      </w:r>
      <w:r>
        <w:rPr>
          <w:color w:val="222222"/>
        </w:rPr>
        <w:t>a virus engineered in a lab to break</w:t>
      </w:r>
      <w:r>
        <w:rPr>
          <w:color w:val="222222"/>
          <w:sz w:val="16"/>
          <w:szCs w:val="16"/>
        </w:rPr>
        <w:t> those </w:t>
      </w:r>
      <w:r>
        <w:rPr>
          <w:color w:val="222222"/>
        </w:rPr>
        <w:t>laws could </w:t>
      </w:r>
      <w:r>
        <w:rPr>
          <w:b/>
          <w:bCs/>
          <w:color w:val="222222"/>
        </w:rPr>
        <w:t>spread </w:t>
      </w:r>
      <w:r>
        <w:rPr>
          <w:b/>
          <w:bCs/>
          <w:color w:val="222222"/>
          <w:shd w:val="clear" w:color="auto" w:fill="00FF00"/>
        </w:rPr>
        <w:t>fast</w:t>
      </w:r>
      <w:r>
        <w:rPr>
          <w:b/>
          <w:bCs/>
          <w:color w:val="222222"/>
        </w:rPr>
        <w:t>er</w:t>
      </w:r>
      <w:r>
        <w:rPr>
          <w:color w:val="222222"/>
        </w:rPr>
        <w:t> </w:t>
      </w:r>
      <w:r>
        <w:rPr>
          <w:color w:val="222222"/>
          <w:shd w:val="clear" w:color="auto" w:fill="00FF00"/>
        </w:rPr>
        <w:t>and </w:t>
      </w:r>
      <w:r>
        <w:rPr>
          <w:b/>
          <w:bCs/>
          <w:color w:val="222222"/>
          <w:shd w:val="clear" w:color="auto" w:fill="00FF00"/>
        </w:rPr>
        <w:t>kill quicker</w:t>
      </w:r>
      <w:r>
        <w:rPr>
          <w:color w:val="222222"/>
          <w:shd w:val="clear" w:color="auto" w:fill="00FF00"/>
        </w:rPr>
        <w:t> than </w:t>
      </w:r>
      <w:r>
        <w:rPr>
          <w:b/>
          <w:bCs/>
          <w:color w:val="222222"/>
          <w:shd w:val="clear" w:color="auto" w:fill="00FF00"/>
        </w:rPr>
        <w:t>anything</w:t>
      </w:r>
      <w:r>
        <w:rPr>
          <w:color w:val="222222"/>
        </w:rPr>
        <w:t> that would emerge out of nature. It can be designed to </w:t>
      </w:r>
      <w:r>
        <w:rPr>
          <w:b/>
          <w:bCs/>
          <w:color w:val="222222"/>
          <w:shd w:val="clear" w:color="auto" w:fill="00FF00"/>
        </w:rPr>
        <w:t>evade</w:t>
      </w:r>
      <w:r>
        <w:rPr>
          <w:b/>
          <w:bCs/>
          <w:color w:val="222222"/>
        </w:rPr>
        <w:t> medical </w:t>
      </w:r>
      <w:r>
        <w:rPr>
          <w:b/>
          <w:bCs/>
          <w:color w:val="222222"/>
          <w:bdr w:val="single" w:sz="8" w:space="0" w:color="auto" w:frame="1"/>
          <w:shd w:val="clear" w:color="auto" w:fill="00FF00"/>
        </w:rPr>
        <w:t>countermeasures</w:t>
      </w:r>
      <w:r>
        <w:rPr>
          <w:color w:val="222222"/>
        </w:rPr>
        <w:t>, frustrating doctors’ attempts to diagnose cases and treat patients. If health officials manage to stamp out the outbreak, it could be </w:t>
      </w:r>
      <w:r>
        <w:rPr>
          <w:b/>
          <w:bCs/>
          <w:color w:val="222222"/>
          <w:shd w:val="clear" w:color="auto" w:fill="00FF00"/>
        </w:rPr>
        <w:t>reintroduced</w:t>
      </w:r>
      <w:r>
        <w:rPr>
          <w:color w:val="222222"/>
        </w:rPr>
        <w:t> into the public </w:t>
      </w:r>
      <w:r>
        <w:rPr>
          <w:color w:val="222222"/>
          <w:bdr w:val="single" w:sz="8" w:space="0" w:color="auto" w:frame="1"/>
          <w:shd w:val="clear" w:color="auto" w:fill="00FF00"/>
        </w:rPr>
        <w:t>again and again</w:t>
      </w:r>
      <w:r>
        <w:rPr>
          <w:color w:val="222222"/>
          <w:bdr w:val="single" w:sz="8" w:space="0" w:color="auto" w:frame="1"/>
        </w:rPr>
        <w:t>.</w:t>
      </w:r>
      <w:r>
        <w:rPr>
          <w:color w:val="222222"/>
        </w:rPr>
        <w:t> It could, </w:t>
      </w:r>
      <w:r>
        <w:rPr>
          <w:color w:val="222222"/>
          <w:shd w:val="clear" w:color="auto" w:fill="00FF00"/>
        </w:rPr>
        <w:t>with the right </w:t>
      </w:r>
      <w:r>
        <w:rPr>
          <w:color w:val="222222"/>
        </w:rPr>
        <w:t>mix of </w:t>
      </w:r>
      <w:r>
        <w:rPr>
          <w:color w:val="222222"/>
          <w:shd w:val="clear" w:color="auto" w:fill="00FF00"/>
        </w:rPr>
        <w:t>genetic traits</w:t>
      </w:r>
      <w:r>
        <w:rPr>
          <w:color w:val="222222"/>
        </w:rPr>
        <w:t>, even </w:t>
      </w:r>
      <w:r>
        <w:rPr>
          <w:b/>
          <w:bCs/>
          <w:color w:val="222222"/>
          <w:shd w:val="clear" w:color="auto" w:fill="00FF00"/>
        </w:rPr>
        <w:t>wipe us off the planet</w:t>
      </w:r>
      <w:r>
        <w:rPr>
          <w:color w:val="222222"/>
        </w:rPr>
        <w:t>, making engineered viruses </w:t>
      </w:r>
      <w:r>
        <w:rPr>
          <w:color w:val="222222"/>
          <w:shd w:val="clear" w:color="auto" w:fill="00FF00"/>
        </w:rPr>
        <w:t>a</w:t>
      </w:r>
      <w:r>
        <w:rPr>
          <w:color w:val="222222"/>
        </w:rPr>
        <w:t> </w:t>
      </w:r>
      <w:r>
        <w:rPr>
          <w:b/>
          <w:bCs/>
          <w:color w:val="222222"/>
        </w:rPr>
        <w:t>genuine </w:t>
      </w:r>
      <w:r>
        <w:rPr>
          <w:b/>
          <w:bCs/>
          <w:color w:val="222222"/>
          <w:shd w:val="clear" w:color="auto" w:fill="00FF00"/>
        </w:rPr>
        <w:t>existential threat</w:t>
      </w:r>
      <w:r>
        <w:rPr>
          <w:color w:val="222222"/>
        </w:rPr>
        <w:t>.</w:t>
      </w:r>
      <w:r>
        <w:rPr>
          <w:color w:val="222222"/>
          <w:sz w:val="16"/>
          <w:szCs w:val="16"/>
        </w:rPr>
        <w:t> </w:t>
      </w:r>
      <w:r>
        <w:rPr>
          <w:color w:val="222222"/>
        </w:rPr>
        <w:t>And</w:t>
      </w:r>
      <w:r>
        <w:rPr>
          <w:color w:val="222222"/>
          <w:sz w:val="16"/>
          <w:szCs w:val="16"/>
        </w:rPr>
        <w:t> such </w:t>
      </w:r>
      <w:r>
        <w:rPr>
          <w:color w:val="222222"/>
        </w:rPr>
        <w:t>an </w:t>
      </w:r>
      <w:r>
        <w:rPr>
          <w:color w:val="222222"/>
          <w:shd w:val="clear" w:color="auto" w:fill="00FF00"/>
        </w:rPr>
        <w:t>attack</w:t>
      </w:r>
      <w:r>
        <w:rPr>
          <w:color w:val="222222"/>
        </w:rPr>
        <w:t> may </w:t>
      </w:r>
      <w:r>
        <w:rPr>
          <w:b/>
          <w:bCs/>
          <w:color w:val="222222"/>
          <w:shd w:val="clear" w:color="auto" w:fill="00FF00"/>
        </w:rPr>
        <w:t>not</w:t>
      </w:r>
      <w:r>
        <w:rPr>
          <w:b/>
          <w:bCs/>
          <w:color w:val="222222"/>
        </w:rPr>
        <w:t> even be that </w:t>
      </w:r>
      <w:r>
        <w:rPr>
          <w:b/>
          <w:bCs/>
          <w:color w:val="222222"/>
          <w:shd w:val="clear" w:color="auto" w:fill="00FF00"/>
        </w:rPr>
        <w:t>difficult</w:t>
      </w:r>
      <w:r>
        <w:rPr>
          <w:color w:val="222222"/>
        </w:rPr>
        <w:t> to carry out. Thanks to </w:t>
      </w:r>
      <w:r>
        <w:rPr>
          <w:color w:val="222222"/>
          <w:shd w:val="clear" w:color="auto" w:fill="00FF00"/>
        </w:rPr>
        <w:t>advances</w:t>
      </w:r>
      <w:r>
        <w:rPr>
          <w:color w:val="222222"/>
        </w:rPr>
        <w:t> in </w:t>
      </w:r>
      <w:r>
        <w:rPr>
          <w:b/>
          <w:bCs/>
          <w:color w:val="222222"/>
        </w:rPr>
        <w:t>biotech</w:t>
      </w:r>
      <w:r>
        <w:rPr>
          <w:color w:val="222222"/>
          <w:sz w:val="16"/>
          <w:szCs w:val="16"/>
        </w:rPr>
        <w:t>nology </w:t>
      </w:r>
      <w:r>
        <w:rPr>
          <w:color w:val="222222"/>
        </w:rPr>
        <w:t>that have </w:t>
      </w:r>
      <w:r>
        <w:rPr>
          <w:b/>
          <w:bCs/>
          <w:color w:val="222222"/>
        </w:rPr>
        <w:t>rapidly </w:t>
      </w:r>
      <w:r>
        <w:rPr>
          <w:b/>
          <w:bCs/>
          <w:color w:val="222222"/>
          <w:shd w:val="clear" w:color="auto" w:fill="00FF00"/>
        </w:rPr>
        <w:t>reduced</w:t>
      </w:r>
      <w:r>
        <w:rPr>
          <w:color w:val="222222"/>
        </w:rPr>
        <w:t> the </w:t>
      </w:r>
      <w:r>
        <w:rPr>
          <w:b/>
          <w:bCs/>
          <w:color w:val="222222"/>
          <w:shd w:val="clear" w:color="auto" w:fill="00FF00"/>
        </w:rPr>
        <w:t>skill</w:t>
      </w:r>
      <w:r>
        <w:rPr>
          <w:b/>
          <w:bCs/>
          <w:color w:val="222222"/>
        </w:rPr>
        <w:t> level</w:t>
      </w:r>
      <w:r>
        <w:rPr>
          <w:color w:val="222222"/>
        </w:rPr>
        <w:t> </w:t>
      </w:r>
      <w:r>
        <w:rPr>
          <w:color w:val="222222"/>
          <w:shd w:val="clear" w:color="auto" w:fill="00FF00"/>
        </w:rPr>
        <w:t>and </w:t>
      </w:r>
      <w:r>
        <w:rPr>
          <w:b/>
          <w:bCs/>
          <w:color w:val="222222"/>
          <w:shd w:val="clear" w:color="auto" w:fill="00FF00"/>
        </w:rPr>
        <w:t>funding</w:t>
      </w:r>
      <w:r>
        <w:rPr>
          <w:color w:val="222222"/>
          <w:shd w:val="clear" w:color="auto" w:fill="00FF00"/>
        </w:rPr>
        <w:t> needed to</w:t>
      </w:r>
      <w:r>
        <w:rPr>
          <w:color w:val="222222"/>
        </w:rPr>
        <w:t> perform </w:t>
      </w:r>
      <w:r>
        <w:rPr>
          <w:b/>
          <w:bCs/>
          <w:color w:val="222222"/>
          <w:shd w:val="clear" w:color="auto" w:fill="00FF00"/>
        </w:rPr>
        <w:t>gene editi</w:t>
      </w:r>
      <w:r>
        <w:rPr>
          <w:color w:val="222222"/>
        </w:rPr>
        <w:t>ng </w:t>
      </w:r>
      <w:r>
        <w:rPr>
          <w:color w:val="222222"/>
          <w:shd w:val="clear" w:color="auto" w:fill="00FF00"/>
        </w:rPr>
        <w:t>and </w:t>
      </w:r>
      <w:r>
        <w:rPr>
          <w:b/>
          <w:bCs/>
          <w:color w:val="222222"/>
          <w:shd w:val="clear" w:color="auto" w:fill="00FF00"/>
        </w:rPr>
        <w:t>engineer</w:t>
      </w:r>
      <w:r>
        <w:rPr>
          <w:color w:val="222222"/>
        </w:rPr>
        <w:t>ing</w:t>
      </w:r>
      <w:r>
        <w:rPr>
          <w:color w:val="222222"/>
          <w:sz w:val="16"/>
          <w:szCs w:val="16"/>
        </w:rPr>
        <w:t>, what might have once required the </w:t>
      </w:r>
      <w:r>
        <w:rPr>
          <w:color w:val="222222"/>
        </w:rPr>
        <w:t>work</w:t>
      </w:r>
      <w:r>
        <w:rPr>
          <w:color w:val="222222"/>
          <w:sz w:val="16"/>
          <w:szCs w:val="16"/>
        </w:rPr>
        <w:t> of an army of virologists employed by a nation-state </w:t>
      </w:r>
      <w:r>
        <w:rPr>
          <w:color w:val="222222"/>
        </w:rPr>
        <w:t>could soon be done by</w:t>
      </w:r>
      <w:r>
        <w:rPr>
          <w:color w:val="222222"/>
          <w:sz w:val="16"/>
          <w:szCs w:val="16"/>
        </w:rPr>
        <w:t> a handful of talented and trained </w:t>
      </w:r>
      <w:r>
        <w:rPr>
          <w:color w:val="222222"/>
        </w:rPr>
        <w:t>individuals</w:t>
      </w:r>
      <w:r>
        <w:rPr>
          <w:color w:val="222222"/>
          <w:sz w:val="16"/>
          <w:szCs w:val="16"/>
        </w:rPr>
        <w:t>.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Pr>
          <w:b/>
          <w:bCs/>
          <w:color w:val="222222"/>
        </w:rPr>
        <w:t>biotech</w:t>
      </w:r>
      <w:r>
        <w:rPr>
          <w:color w:val="222222"/>
          <w:sz w:val="16"/>
          <w:szCs w:val="16"/>
        </w:rPr>
        <w:t>nology </w:t>
      </w:r>
      <w:r>
        <w:rPr>
          <w:color w:val="222222"/>
        </w:rPr>
        <w:t>had rewritten what was possible in creating new weapons</w:t>
      </w:r>
      <w:r>
        <w:rPr>
          <w:color w:val="222222"/>
          <w:sz w:val="16"/>
          <w:szCs w:val="16"/>
        </w:rPr>
        <w:t>, while also increasing the range of people capable of carrying out such attacks.3 </w:t>
      </w:r>
      <w:r>
        <w:rPr>
          <w:color w:val="222222"/>
          <w:u w:val="single"/>
        </w:rPr>
        <w:t>That’s </w:t>
      </w:r>
      <w:r>
        <w:rPr>
          <w:color w:val="222222"/>
        </w:rPr>
        <w:t>a fatal combination</w:t>
      </w:r>
      <w:r>
        <w:rPr>
          <w:color w:val="222222"/>
          <w:u w:val="single"/>
        </w:rPr>
        <w:t>, one </w:t>
      </w:r>
      <w:r>
        <w:rPr>
          <w:color w:val="222222"/>
        </w:rPr>
        <w:t>that</w:t>
      </w:r>
      <w:r>
        <w:rPr>
          <w:color w:val="222222"/>
          <w:u w:val="single"/>
        </w:rPr>
        <w:t> plausibly </w:t>
      </w:r>
      <w:r>
        <w:rPr>
          <w:b/>
          <w:bCs/>
          <w:color w:val="222222"/>
        </w:rPr>
        <w:t>threatens the future of humanity</w:t>
      </w:r>
      <w:r>
        <w:rPr>
          <w:color w:val="222222"/>
        </w:rPr>
        <w:t> like </w:t>
      </w:r>
      <w:r>
        <w:rPr>
          <w:b/>
          <w:bCs/>
          <w:color w:val="222222"/>
        </w:rPr>
        <w:t>nothing else</w:t>
      </w:r>
      <w:r>
        <w:rPr>
          <w:color w:val="222222"/>
          <w:u w:val="single"/>
        </w:rPr>
        <w:t>. “</w:t>
      </w:r>
      <w:r>
        <w:rPr>
          <w:color w:val="222222"/>
        </w:rPr>
        <w:t>The </w:t>
      </w:r>
      <w:r>
        <w:rPr>
          <w:b/>
          <w:bCs/>
          <w:color w:val="222222"/>
        </w:rPr>
        <w:t>existential </w:t>
      </w:r>
      <w:r>
        <w:rPr>
          <w:b/>
          <w:bCs/>
          <w:color w:val="222222"/>
          <w:shd w:val="clear" w:color="auto" w:fill="00FF00"/>
        </w:rPr>
        <w:t>threat</w:t>
      </w:r>
      <w:r>
        <w:rPr>
          <w:color w:val="222222"/>
        </w:rPr>
        <w:t> that would be </w:t>
      </w:r>
      <w:r>
        <w:rPr>
          <w:b/>
          <w:bCs/>
          <w:color w:val="222222"/>
          <w:shd w:val="clear" w:color="auto" w:fill="00FF00"/>
        </w:rPr>
        <w:t>most available</w:t>
      </w:r>
      <w:r>
        <w:rPr>
          <w:color w:val="222222"/>
        </w:rPr>
        <w:t> for someone, if they felt like doing something, would be </w:t>
      </w:r>
      <w:r>
        <w:rPr>
          <w:color w:val="222222"/>
          <w:shd w:val="clear" w:color="auto" w:fill="00FF00"/>
        </w:rPr>
        <w:t>a </w:t>
      </w:r>
      <w:r>
        <w:rPr>
          <w:b/>
          <w:bCs/>
          <w:color w:val="222222"/>
          <w:shd w:val="clear" w:color="auto" w:fill="00FF00"/>
        </w:rPr>
        <w:t>bioweapon</w:t>
      </w:r>
      <w:r>
        <w:rPr>
          <w:color w:val="222222"/>
          <w:u w:val="single"/>
        </w:rPr>
        <w:t>,” said Eric Klien, founder of the Lifeboat Foundation, a nonprofit dedicated to helping humanity survive existential risks. “It would not be hard for a small group of people, maybe even just two or three people, to kill a hundred million people using a bioweapon. </w:t>
      </w:r>
      <w:r>
        <w:rPr>
          <w:color w:val="222222"/>
        </w:rPr>
        <w:t>There are</w:t>
      </w:r>
      <w:r>
        <w:rPr>
          <w:color w:val="222222"/>
          <w:u w:val="single"/>
        </w:rPr>
        <w:t> </w:t>
      </w:r>
      <w:r>
        <w:rPr>
          <w:color w:val="222222"/>
          <w:u w:val="single"/>
          <w:shd w:val="clear" w:color="auto" w:fill="00FF00"/>
        </w:rPr>
        <w:t>probably </w:t>
      </w:r>
      <w:r>
        <w:rPr>
          <w:color w:val="222222"/>
          <w:shd w:val="clear" w:color="auto" w:fill="00FF00"/>
        </w:rPr>
        <w:t>a million people</w:t>
      </w:r>
      <w:r>
        <w:rPr>
          <w:color w:val="222222"/>
          <w:u w:val="single"/>
        </w:rPr>
        <w:t> currently on the planet </w:t>
      </w:r>
      <w:r>
        <w:rPr>
          <w:color w:val="222222"/>
          <w:shd w:val="clear" w:color="auto" w:fill="00FF00"/>
        </w:rPr>
        <w:t>who </w:t>
      </w:r>
      <w:r>
        <w:rPr>
          <w:color w:val="222222"/>
        </w:rPr>
        <w:t>would </w:t>
      </w:r>
      <w:r>
        <w:rPr>
          <w:color w:val="222222"/>
          <w:shd w:val="clear" w:color="auto" w:fill="00FF00"/>
        </w:rPr>
        <w:t>have the technical knowledge </w:t>
      </w:r>
      <w:r>
        <w:rPr>
          <w:color w:val="222222"/>
        </w:rPr>
        <w:t>to pull this off</w:t>
      </w:r>
      <w:r>
        <w:rPr>
          <w:color w:val="222222"/>
          <w:u w:val="single"/>
        </w:rPr>
        <w:t>. It’s actually surprising that it hasn’t happened yet.”</w:t>
      </w:r>
    </w:p>
    <w:p w14:paraId="09C2FE03" w14:textId="77777777" w:rsidR="003048D4" w:rsidRPr="00A10F89" w:rsidRDefault="003048D4" w:rsidP="003048D4">
      <w:pPr>
        <w:rPr>
          <w:b/>
          <w:iCs/>
          <w:u w:val="single"/>
          <w:bdr w:val="single" w:sz="18" w:space="0" w:color="auto"/>
        </w:rPr>
      </w:pPr>
    </w:p>
    <w:p w14:paraId="189772A3" w14:textId="77777777" w:rsidR="003048D4" w:rsidRDefault="003048D4" w:rsidP="003048D4">
      <w:pPr>
        <w:pStyle w:val="Heading3"/>
      </w:pPr>
      <w:r>
        <w:t>1AC: Plan</w:t>
      </w:r>
    </w:p>
    <w:p w14:paraId="05159DE0" w14:textId="77777777" w:rsidR="003048D4" w:rsidRDefault="003048D4" w:rsidP="003048D4">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295658DE" w14:textId="77777777" w:rsidR="003048D4" w:rsidRPr="006C53E1" w:rsidRDefault="003048D4" w:rsidP="003048D4">
      <w:pPr>
        <w:pStyle w:val="Heading4"/>
      </w:pPr>
      <w:r>
        <w:t xml:space="preserve">The Plan </w:t>
      </w:r>
      <w:r>
        <w:rPr>
          <w:u w:val="single"/>
        </w:rPr>
        <w:t>solves Evergreening</w:t>
      </w:r>
      <w:r>
        <w:t>.</w:t>
      </w:r>
    </w:p>
    <w:p w14:paraId="709C02DB" w14:textId="77777777" w:rsidR="003048D4" w:rsidRPr="005B38BB" w:rsidRDefault="003048D4" w:rsidP="003048D4">
      <w:r w:rsidRPr="005B38BB">
        <w:rPr>
          <w:rStyle w:val="Style13ptBold"/>
        </w:rPr>
        <w:t xml:space="preserve">Feldman </w:t>
      </w:r>
      <w:r>
        <w:rPr>
          <w:rStyle w:val="Style13ptBold"/>
        </w:rPr>
        <w:t>2</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C266CF8" w14:textId="77777777" w:rsidR="003048D4" w:rsidRDefault="003048D4" w:rsidP="003048D4">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92F1EAA" w14:textId="77777777" w:rsidR="003048D4" w:rsidRPr="0072187F" w:rsidRDefault="003048D4" w:rsidP="003048D4">
      <w:pPr>
        <w:rPr>
          <w:sz w:val="16"/>
        </w:rPr>
      </w:pPr>
    </w:p>
    <w:p w14:paraId="7FB83EEA" w14:textId="77777777" w:rsidR="003048D4" w:rsidRDefault="003048D4" w:rsidP="003048D4">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A528B12" w14:textId="77777777" w:rsidR="003048D4" w:rsidRPr="00791206" w:rsidRDefault="003048D4" w:rsidP="003048D4">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BAE1951" w14:textId="77777777" w:rsidR="003048D4" w:rsidRDefault="003048D4" w:rsidP="003048D4">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Manufacturers, in defence</w:t>
      </w:r>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510E01DB" w14:textId="77777777" w:rsidR="003048D4" w:rsidRDefault="003048D4" w:rsidP="003048D4">
      <w:pPr>
        <w:rPr>
          <w:u w:val="single"/>
        </w:rPr>
      </w:pPr>
    </w:p>
    <w:p w14:paraId="216A08B3" w14:textId="77777777" w:rsidR="003048D4" w:rsidRPr="004C3446" w:rsidRDefault="003048D4" w:rsidP="003048D4">
      <w:pPr>
        <w:pStyle w:val="Heading3"/>
        <w:rPr>
          <w:rFonts w:asciiTheme="minorHAnsi" w:hAnsiTheme="minorHAnsi" w:cstheme="minorHAnsi"/>
        </w:rPr>
      </w:pPr>
      <w:r w:rsidRPr="004C3446">
        <w:rPr>
          <w:rFonts w:asciiTheme="minorHAnsi" w:hAnsiTheme="minorHAnsi" w:cstheme="minorHAnsi"/>
        </w:rPr>
        <w:t>Framework</w:t>
      </w:r>
    </w:p>
    <w:p w14:paraId="7BDC8235" w14:textId="77777777" w:rsidR="003048D4" w:rsidRPr="004C3446" w:rsidRDefault="003048D4" w:rsidP="003048D4">
      <w:pPr>
        <w:pStyle w:val="Heading4"/>
        <w:rPr>
          <w:rFonts w:asciiTheme="minorHAnsi" w:hAnsiTheme="minorHAnsi" w:cstheme="minorHAnsi"/>
        </w:rPr>
      </w:pPr>
      <w:r w:rsidRPr="004C3446">
        <w:rPr>
          <w:rFonts w:asciiTheme="minorHAnsi" w:hAnsiTheme="minorHAnsi" w:cstheme="minorHAnsi"/>
        </w:rPr>
        <w:t>The standard is maximizing expected wellbeing.</w:t>
      </w:r>
    </w:p>
    <w:p w14:paraId="557C1A85" w14:textId="77777777" w:rsidR="003048D4" w:rsidRPr="004C3446" w:rsidRDefault="003048D4" w:rsidP="003048D4">
      <w:pPr>
        <w:pStyle w:val="Heading4"/>
        <w:rPr>
          <w:rFonts w:asciiTheme="minorHAnsi" w:hAnsiTheme="minorHAnsi" w:cstheme="minorHAnsi"/>
        </w:rPr>
      </w:pPr>
      <w:r w:rsidRPr="004C3446">
        <w:rPr>
          <w:rFonts w:asciiTheme="minorHAnsi" w:hAnsiTheme="minorHAnsi" w:cstheme="minorHAnsi"/>
        </w:rPr>
        <w:t>Prefer:</w:t>
      </w:r>
    </w:p>
    <w:p w14:paraId="1512567B" w14:textId="77777777" w:rsidR="003048D4" w:rsidRPr="004C3446" w:rsidRDefault="003048D4" w:rsidP="003048D4">
      <w:pPr>
        <w:pStyle w:val="Heading4"/>
        <w:rPr>
          <w:rFonts w:asciiTheme="minorHAnsi" w:hAnsiTheme="minorHAnsi" w:cstheme="minorHAnsi"/>
        </w:rPr>
      </w:pPr>
      <w:r w:rsidRPr="004C3446">
        <w:rPr>
          <w:rFonts w:asciiTheme="minorHAnsi" w:hAnsiTheme="minorHAnsi" w:cstheme="minorHAnsi"/>
        </w:rPr>
        <w:t xml:space="preserve">1] Pleasure and pain are </w:t>
      </w:r>
      <w:r w:rsidRPr="004C3446">
        <w:rPr>
          <w:rFonts w:asciiTheme="minorHAnsi" w:hAnsiTheme="minorHAnsi" w:cstheme="minorHAnsi"/>
          <w:u w:val="single"/>
        </w:rPr>
        <w:t>intrinsic value</w:t>
      </w:r>
      <w:r w:rsidRPr="004C3446">
        <w:rPr>
          <w:rFonts w:asciiTheme="minorHAnsi" w:hAnsiTheme="minorHAnsi" w:cstheme="minorHAnsi"/>
        </w:rPr>
        <w:t xml:space="preserve"> and </w:t>
      </w:r>
      <w:r w:rsidRPr="004C3446">
        <w:rPr>
          <w:rFonts w:asciiTheme="minorHAnsi" w:hAnsiTheme="minorHAnsi" w:cstheme="minorHAnsi"/>
          <w:u w:val="single"/>
        </w:rPr>
        <w:t>disvalue</w:t>
      </w:r>
      <w:r w:rsidRPr="004C3446">
        <w:rPr>
          <w:rFonts w:asciiTheme="minorHAnsi" w:hAnsiTheme="minorHAnsi" w:cstheme="minorHAnsi"/>
        </w:rPr>
        <w:t xml:space="preserve">-- </w:t>
      </w:r>
      <w:r w:rsidRPr="004C3446">
        <w:rPr>
          <w:rFonts w:asciiTheme="minorHAnsi" w:hAnsiTheme="minorHAnsi" w:cstheme="minorHAnsi"/>
          <w:u w:val="single"/>
        </w:rPr>
        <w:t>robust neuroscience</w:t>
      </w:r>
      <w:r w:rsidRPr="004C3446">
        <w:rPr>
          <w:rFonts w:asciiTheme="minorHAnsi" w:hAnsiTheme="minorHAnsi" w:cstheme="minorHAnsi"/>
        </w:rPr>
        <w:t xml:space="preserve"> prove.</w:t>
      </w:r>
    </w:p>
    <w:p w14:paraId="7B8C7151" w14:textId="77777777" w:rsidR="003048D4" w:rsidRPr="004C3446" w:rsidRDefault="003048D4" w:rsidP="003048D4">
      <w:pPr>
        <w:rPr>
          <w:rStyle w:val="Style13ptBold"/>
          <w:rFonts w:asciiTheme="minorHAnsi" w:hAnsiTheme="minorHAnsi" w:cstheme="minorHAnsi"/>
        </w:rPr>
      </w:pPr>
      <w:r w:rsidRPr="004C3446">
        <w:rPr>
          <w:rStyle w:val="Style13ptBold"/>
          <w:rFonts w:asciiTheme="minorHAnsi" w:hAnsiTheme="minorHAnsi" w:cstheme="minorHAnsi"/>
        </w:rPr>
        <w:t>Blum et al. 18</w:t>
      </w:r>
    </w:p>
    <w:p w14:paraId="55E418F3" w14:textId="77777777" w:rsidR="003048D4" w:rsidRPr="004C3446" w:rsidRDefault="003048D4" w:rsidP="003048D4">
      <w:pPr>
        <w:rPr>
          <w:rFonts w:asciiTheme="minorHAnsi" w:hAnsiTheme="minorHAnsi" w:cstheme="minorHAnsi"/>
          <w:sz w:val="16"/>
          <w:szCs w:val="16"/>
        </w:rPr>
      </w:pPr>
      <w:r w:rsidRPr="004C3446">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4C3446">
          <w:rPr>
            <w:rStyle w:val="Hyperlink"/>
            <w:rFonts w:asciiTheme="minorHAnsi" w:hAnsiTheme="minorHAnsi" w:cstheme="minorHAnsi"/>
            <w:sz w:val="16"/>
            <w:szCs w:val="16"/>
          </w:rPr>
          <w:t>https://www.ncbi.nlm.nih.gov/pmc/articles/PMC6446569/</w:t>
        </w:r>
      </w:hyperlink>
      <w:r w:rsidRPr="004C3446">
        <w:rPr>
          <w:rFonts w:asciiTheme="minorHAnsi" w:hAnsiTheme="minorHAnsi" w:cstheme="minorHAnsi"/>
          <w:sz w:val="16"/>
          <w:szCs w:val="16"/>
        </w:rPr>
        <w:t>, R.S.</w:t>
      </w:r>
    </w:p>
    <w:p w14:paraId="2A9E0B1B" w14:textId="77777777" w:rsidR="003048D4" w:rsidRPr="002E118F" w:rsidRDefault="003048D4" w:rsidP="003048D4">
      <w:pPr>
        <w:rPr>
          <w:rFonts w:asciiTheme="minorHAnsi" w:hAnsiTheme="minorHAnsi" w:cstheme="minorHAnsi"/>
          <w:u w:val="single"/>
        </w:rPr>
      </w:pPr>
      <w:r w:rsidRPr="004C3446">
        <w:rPr>
          <w:rFonts w:asciiTheme="minorHAnsi" w:hAnsiTheme="minorHAnsi" w:cstheme="minorHAnsi"/>
          <w:b/>
          <w:bCs/>
          <w:highlight w:val="green"/>
          <w:u w:val="single"/>
        </w:rPr>
        <w:t>Pleasure</w:t>
      </w:r>
      <w:r w:rsidRPr="004C3446">
        <w:rPr>
          <w:rFonts w:asciiTheme="minorHAnsi" w:hAnsiTheme="minorHAnsi" w:cstheme="minorHAnsi"/>
          <w:u w:val="single"/>
        </w:rPr>
        <w:t xml:space="preserve"> is not only</w:t>
      </w:r>
      <w:r w:rsidRPr="004C3446">
        <w:rPr>
          <w:rFonts w:asciiTheme="minorHAnsi" w:hAnsiTheme="minorHAnsi" w:cstheme="minorHAnsi"/>
          <w:sz w:val="16"/>
        </w:rPr>
        <w:t xml:space="preserve"> one of the three </w:t>
      </w:r>
      <w:r w:rsidRPr="004C3446">
        <w:rPr>
          <w:rFonts w:asciiTheme="minorHAnsi" w:hAnsiTheme="minorHAnsi" w:cstheme="minorHAnsi"/>
          <w:u w:val="single"/>
        </w:rPr>
        <w:t>primary reward functions</w:t>
      </w:r>
      <w:r w:rsidRPr="004C3446">
        <w:rPr>
          <w:rFonts w:asciiTheme="minorHAnsi" w:hAnsiTheme="minorHAnsi" w:cstheme="minorHAnsi"/>
          <w:sz w:val="16"/>
        </w:rPr>
        <w:t xml:space="preserve"> but </w:t>
      </w:r>
      <w:r w:rsidRPr="004C3446">
        <w:rPr>
          <w:rFonts w:asciiTheme="minorHAnsi" w:hAnsiTheme="minorHAnsi" w:cstheme="minorHAnsi"/>
          <w:u w:val="single"/>
        </w:rPr>
        <w:t xml:space="preserve">it also </w:t>
      </w:r>
      <w:r w:rsidRPr="004C3446">
        <w:rPr>
          <w:rFonts w:asciiTheme="minorHAnsi" w:hAnsiTheme="minorHAnsi" w:cstheme="minorHAnsi"/>
          <w:b/>
          <w:bCs/>
          <w:highlight w:val="green"/>
          <w:u w:val="single"/>
        </w:rPr>
        <w:t>defines reward.</w:t>
      </w:r>
      <w:r w:rsidRPr="004C3446">
        <w:rPr>
          <w:rFonts w:asciiTheme="minorHAnsi" w:hAnsiTheme="minorHAnsi" w:cstheme="minorHAnsi"/>
          <w:sz w:val="16"/>
        </w:rPr>
        <w:t xml:space="preserve"> As homeostasis explains the </w:t>
      </w:r>
      <w:r w:rsidRPr="004C3446">
        <w:rPr>
          <w:rFonts w:asciiTheme="minorHAnsi" w:hAnsiTheme="minorHAnsi" w:cstheme="minorHAnsi"/>
          <w:u w:val="single"/>
        </w:rPr>
        <w:t>functions of</w:t>
      </w:r>
      <w:r w:rsidRPr="004C3446">
        <w:rPr>
          <w:rFonts w:asciiTheme="minorHAnsi" w:hAnsiTheme="minorHAnsi" w:cstheme="minorHAnsi"/>
          <w:sz w:val="16"/>
        </w:rPr>
        <w:t xml:space="preserve"> only a limited number of </w:t>
      </w:r>
      <w:r w:rsidRPr="004C3446">
        <w:rPr>
          <w:rFonts w:asciiTheme="minorHAnsi" w:hAnsiTheme="minorHAnsi" w:cstheme="minorHAnsi"/>
          <w:u w:val="single"/>
        </w:rPr>
        <w:t>rewards, the</w:t>
      </w:r>
      <w:r w:rsidRPr="004C3446">
        <w:rPr>
          <w:rFonts w:asciiTheme="minorHAnsi" w:hAnsiTheme="minorHAnsi" w:cstheme="minorHAnsi"/>
          <w:sz w:val="16"/>
        </w:rPr>
        <w:t xml:space="preserve"> principal </w:t>
      </w:r>
      <w:r w:rsidRPr="004C3446">
        <w:rPr>
          <w:rFonts w:asciiTheme="minorHAnsi" w:hAnsiTheme="minorHAnsi" w:cstheme="minorHAnsi"/>
          <w:highlight w:val="green"/>
          <w:u w:val="single"/>
        </w:rPr>
        <w:t>reason why particular stimuli</w:t>
      </w:r>
      <w:r w:rsidRPr="004C3446">
        <w:rPr>
          <w:rFonts w:asciiTheme="minorHAnsi" w:hAnsiTheme="minorHAnsi" w:cstheme="minorHAnsi"/>
          <w:u w:val="single"/>
        </w:rPr>
        <w:t xml:space="preserve">, objects, events, situations, and activities </w:t>
      </w:r>
      <w:r w:rsidRPr="004C3446">
        <w:rPr>
          <w:rFonts w:asciiTheme="minorHAnsi" w:hAnsiTheme="minorHAnsi" w:cstheme="minorHAnsi"/>
          <w:highlight w:val="green"/>
          <w:u w:val="single"/>
        </w:rPr>
        <w:t>are rewarding</w:t>
      </w:r>
      <w:r w:rsidRPr="004C3446">
        <w:rPr>
          <w:rFonts w:asciiTheme="minorHAnsi" w:hAnsiTheme="minorHAnsi" w:cstheme="minorHAnsi"/>
          <w:sz w:val="16"/>
        </w:rPr>
        <w:t xml:space="preserve"> may be </w:t>
      </w:r>
      <w:r w:rsidRPr="004C3446">
        <w:rPr>
          <w:rFonts w:asciiTheme="minorHAnsi" w:hAnsiTheme="minorHAnsi" w:cstheme="minorHAnsi"/>
          <w:highlight w:val="green"/>
          <w:u w:val="single"/>
        </w:rPr>
        <w:t>due to pleasure.</w:t>
      </w:r>
      <w:r w:rsidRPr="004C3446">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4C3446">
        <w:rPr>
          <w:rFonts w:asciiTheme="minorHAnsi" w:hAnsiTheme="minorHAnsi" w:cstheme="minorHAnsi"/>
          <w:highlight w:val="green"/>
          <w:u w:val="single"/>
        </w:rPr>
        <w:t>Pleasure</w:t>
      </w:r>
      <w:r w:rsidRPr="004C3446">
        <w:rPr>
          <w:rFonts w:asciiTheme="minorHAnsi" w:hAnsiTheme="minorHAnsi" w:cstheme="minorHAnsi"/>
          <w:u w:val="single"/>
        </w:rPr>
        <w:t>, as the primary effect of rewards</w:t>
      </w:r>
      <w:r w:rsidRPr="004C3446">
        <w:rPr>
          <w:rFonts w:asciiTheme="minorHAnsi" w:hAnsiTheme="minorHAnsi" w:cstheme="minorHAnsi"/>
          <w:sz w:val="16"/>
        </w:rPr>
        <w:t xml:space="preserve">, drives the prime reward functions of learning, approach behavior, and decision making and </w:t>
      </w:r>
      <w:r w:rsidRPr="004C3446">
        <w:rPr>
          <w:rFonts w:asciiTheme="minorHAnsi" w:hAnsiTheme="minorHAnsi" w:cstheme="minorHAnsi"/>
          <w:highlight w:val="green"/>
          <w:u w:val="single"/>
        </w:rPr>
        <w:t xml:space="preserve">provides the </w:t>
      </w:r>
      <w:r w:rsidRPr="004C3446">
        <w:rPr>
          <w:rFonts w:asciiTheme="minorHAnsi" w:hAnsiTheme="minorHAnsi" w:cstheme="minorHAnsi"/>
          <w:b/>
          <w:bCs/>
          <w:highlight w:val="green"/>
          <w:u w:val="single"/>
        </w:rPr>
        <w:t>basis for hedonic theories</w:t>
      </w:r>
      <w:r w:rsidRPr="004C3446">
        <w:rPr>
          <w:rFonts w:asciiTheme="minorHAnsi" w:hAnsiTheme="minorHAnsi" w:cstheme="minorHAnsi"/>
          <w:u w:val="single"/>
        </w:rPr>
        <w:t xml:space="preserve"> of reward function. </w:t>
      </w:r>
      <w:r w:rsidRPr="004C3446">
        <w:rPr>
          <w:rFonts w:asciiTheme="minorHAnsi" w:hAnsiTheme="minorHAnsi" w:cstheme="minorHAnsi"/>
          <w:highlight w:val="green"/>
          <w:u w:val="single"/>
        </w:rPr>
        <w:t>We are attracted by</w:t>
      </w:r>
      <w:r w:rsidRPr="004C3446">
        <w:rPr>
          <w:rFonts w:asciiTheme="minorHAnsi" w:hAnsiTheme="minorHAnsi" w:cstheme="minorHAnsi"/>
          <w:sz w:val="16"/>
        </w:rPr>
        <w:t xml:space="preserve"> most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and exert intense efforts to obtain them</w:t>
      </w:r>
      <w:r w:rsidRPr="004C3446">
        <w:rPr>
          <w:rFonts w:asciiTheme="minorHAnsi" w:hAnsiTheme="minorHAnsi" w:cstheme="minorHAnsi"/>
          <w:sz w:val="16"/>
        </w:rPr>
        <w:t xml:space="preserve">, just </w:t>
      </w:r>
      <w:r w:rsidRPr="004C3446">
        <w:rPr>
          <w:rFonts w:asciiTheme="minorHAnsi" w:hAnsiTheme="minorHAnsi" w:cstheme="minorHAnsi"/>
          <w:highlight w:val="green"/>
          <w:u w:val="single"/>
        </w:rPr>
        <w:t>because they are enjoyable</w:t>
      </w:r>
      <w:r w:rsidRPr="004C3446">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C3446">
        <w:rPr>
          <w:rFonts w:asciiTheme="minorHAnsi" w:hAnsiTheme="minorHAnsi" w:cstheme="minorHAnsi"/>
          <w:u w:val="single"/>
        </w:rPr>
        <w:t>using both humans and detailed invasive brain analysis of animals has discovered some critical ways that the brain processes pleasure</w:t>
      </w:r>
      <w:r w:rsidRPr="004C3446">
        <w:rPr>
          <w:rFonts w:asciiTheme="minorHAnsi" w:hAnsiTheme="minorHAnsi" w:cstheme="minorHAnsi"/>
          <w:sz w:val="16"/>
        </w:rPr>
        <w:t xml:space="preserve"> [14]. </w:t>
      </w:r>
      <w:r w:rsidRPr="004C3446">
        <w:rPr>
          <w:rFonts w:asciiTheme="minorHAnsi" w:hAnsiTheme="minorHAnsi" w:cstheme="minorHAnsi"/>
          <w:u w:val="single"/>
        </w:rPr>
        <w:t>Pleasure as a hallmark of reward is sufficient for defining a reward</w:t>
      </w:r>
      <w:r w:rsidRPr="004C3446">
        <w:rPr>
          <w:rFonts w:asciiTheme="minorHAnsi" w:hAnsiTheme="minorHAnsi" w:cstheme="minorHAnsi"/>
          <w:sz w:val="16"/>
        </w:rPr>
        <w:t xml:space="preserve">, but it may not be necessary. </w:t>
      </w:r>
      <w:r w:rsidRPr="004C3446">
        <w:rPr>
          <w:rFonts w:asciiTheme="minorHAnsi" w:hAnsiTheme="minorHAnsi" w:cstheme="minorHAnsi"/>
          <w:u w:val="single"/>
        </w:rPr>
        <w:t>A reward may generate positive</w:t>
      </w:r>
      <w:r w:rsidRPr="004C3446">
        <w:rPr>
          <w:rFonts w:asciiTheme="minorHAnsi" w:hAnsiTheme="minorHAnsi" w:cstheme="minorHAnsi"/>
          <w:sz w:val="16"/>
        </w:rPr>
        <w:t xml:space="preserve"> learning and approach </w:t>
      </w:r>
      <w:r w:rsidRPr="004C3446">
        <w:rPr>
          <w:rFonts w:asciiTheme="minorHAnsi" w:hAnsiTheme="minorHAnsi" w:cstheme="minorHAnsi"/>
          <w:u w:val="single"/>
        </w:rPr>
        <w:t>behavior</w:t>
      </w:r>
      <w:r w:rsidRPr="004C3446">
        <w:rPr>
          <w:rFonts w:asciiTheme="minorHAnsi" w:hAnsiTheme="minorHAnsi" w:cstheme="minorHAnsi"/>
          <w:sz w:val="16"/>
        </w:rPr>
        <w:t xml:space="preserve"> simply </w:t>
      </w:r>
      <w:r w:rsidRPr="004C3446">
        <w:rPr>
          <w:rFonts w:asciiTheme="minorHAnsi" w:hAnsiTheme="minorHAnsi" w:cstheme="minorHAnsi"/>
          <w:u w:val="single"/>
        </w:rPr>
        <w:t>because it contains substances that are essential for body function.</w:t>
      </w:r>
      <w:r w:rsidRPr="004C3446">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C3446">
        <w:rPr>
          <w:rFonts w:asciiTheme="minorHAnsi" w:hAnsiTheme="minorHAnsi" w:cstheme="minorHAnsi"/>
          <w:u w:val="single"/>
        </w:rPr>
        <w:t>evolution and its basic principles found</w:t>
      </w:r>
      <w:r w:rsidRPr="004C3446">
        <w:rPr>
          <w:rFonts w:asciiTheme="minorHAnsi" w:hAnsiTheme="minorHAnsi" w:cstheme="minorHAnsi"/>
          <w:sz w:val="16"/>
        </w:rPr>
        <w:t xml:space="preserve"> various </w:t>
      </w:r>
      <w:r w:rsidRPr="004C3446">
        <w:rPr>
          <w:rFonts w:asciiTheme="minorHAnsi" w:hAnsiTheme="minorHAnsi" w:cstheme="minorHAnsi"/>
          <w:u w:val="single"/>
        </w:rPr>
        <w:t>mechanisms that steer behavior and biological development.</w:t>
      </w:r>
      <w:r w:rsidRPr="004C3446">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C3446">
        <w:rPr>
          <w:rFonts w:asciiTheme="minorHAnsi" w:hAnsiTheme="minorHAnsi" w:cstheme="minorHAnsi"/>
          <w:b/>
          <w:bCs/>
          <w:highlight w:val="green"/>
          <w:u w:val="single"/>
        </w:rPr>
        <w:t>organisms are</w:t>
      </w:r>
      <w:r w:rsidRPr="004C3446">
        <w:rPr>
          <w:rFonts w:asciiTheme="minorHAnsi" w:hAnsiTheme="minorHAnsi" w:cstheme="minorHAnsi"/>
          <w:u w:val="single"/>
        </w:rPr>
        <w:t xml:space="preserve"> the </w:t>
      </w:r>
      <w:r w:rsidRPr="004C3446">
        <w:rPr>
          <w:rFonts w:asciiTheme="minorHAnsi" w:hAnsiTheme="minorHAnsi" w:cstheme="minorHAnsi"/>
          <w:b/>
          <w:bCs/>
          <w:highlight w:val="green"/>
          <w:u w:val="single"/>
        </w:rPr>
        <w:t>result of evolutionary competition.</w:t>
      </w:r>
      <w:r w:rsidRPr="004C3446">
        <w:rPr>
          <w:rFonts w:asciiTheme="minorHAnsi" w:hAnsiTheme="minorHAnsi" w:cstheme="minorHAnsi"/>
          <w:sz w:val="16"/>
        </w:rPr>
        <w:t xml:space="preserve"> In fact, Richard </w:t>
      </w:r>
      <w:r w:rsidRPr="004C3446">
        <w:rPr>
          <w:rFonts w:asciiTheme="minorHAnsi" w:hAnsiTheme="minorHAnsi" w:cstheme="minorHAnsi"/>
          <w:u w:val="single"/>
        </w:rPr>
        <w:t>Dawkins stresses gene survival and propagation as the basic mechanism of life</w:t>
      </w:r>
      <w:r w:rsidRPr="004C3446">
        <w:rPr>
          <w:rFonts w:asciiTheme="minorHAnsi" w:hAnsiTheme="minorHAnsi" w:cstheme="minorHAnsi"/>
          <w:sz w:val="16"/>
        </w:rPr>
        <w:t xml:space="preserve"> [20]. Only genes that lead to </w:t>
      </w:r>
      <w:r w:rsidRPr="004C3446">
        <w:rPr>
          <w:rFonts w:asciiTheme="minorHAnsi" w:hAnsiTheme="minorHAnsi" w:cstheme="minorHAnsi"/>
          <w:u w:val="single"/>
        </w:rPr>
        <w:t>the fittest phenotype will make it.</w:t>
      </w:r>
      <w:r w:rsidRPr="004C3446">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C3446">
        <w:rPr>
          <w:rFonts w:asciiTheme="minorHAnsi" w:hAnsiTheme="minorHAnsi" w:cstheme="minorHAnsi"/>
          <w:u w:val="single"/>
        </w:rPr>
        <w:t xml:space="preserve">the ultimate, distal function of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is to </w:t>
      </w:r>
      <w:r w:rsidRPr="004C3446">
        <w:rPr>
          <w:rFonts w:asciiTheme="minorHAnsi" w:hAnsiTheme="minorHAnsi" w:cstheme="minorHAnsi"/>
          <w:highlight w:val="green"/>
          <w:u w:val="single"/>
        </w:rPr>
        <w:t>increase evolutionary fitness</w:t>
      </w:r>
      <w:r w:rsidRPr="004C3446">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C3446">
        <w:rPr>
          <w:rFonts w:asciiTheme="minorHAnsi" w:hAnsiTheme="minorHAnsi" w:cstheme="minorHAnsi"/>
          <w:u w:val="single"/>
        </w:rPr>
        <w:t>Behavioral reward functions have evolved to help individuals to survive and propagate their genes</w:t>
      </w:r>
      <w:r w:rsidRPr="004C3446">
        <w:rPr>
          <w:rFonts w:asciiTheme="minorHAnsi" w:hAnsiTheme="minorHAnsi" w:cstheme="minorHAnsi"/>
          <w:sz w:val="16"/>
        </w:rPr>
        <w:t xml:space="preserve">. Apparently, </w:t>
      </w:r>
      <w:r w:rsidRPr="004C3446">
        <w:rPr>
          <w:rFonts w:asciiTheme="minorHAnsi" w:hAnsiTheme="minorHAnsi" w:cstheme="minorHAnsi"/>
          <w:u w:val="single"/>
        </w:rPr>
        <w:t>people need to live well and long enough to reproduce.</w:t>
      </w:r>
      <w:r w:rsidRPr="004C3446">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C3446">
        <w:rPr>
          <w:rFonts w:asciiTheme="minorHAnsi" w:hAnsiTheme="minorHAnsi" w:cstheme="minorHAnsi"/>
          <w:u w:val="single"/>
        </w:rPr>
        <w:t>any small edge will ultimately result in evolutionary advantage</w:t>
      </w:r>
      <w:r w:rsidRPr="004C3446">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C3446">
        <w:rPr>
          <w:rFonts w:asciiTheme="minorHAnsi" w:hAnsiTheme="minorHAnsi" w:cstheme="minorHAnsi"/>
          <w:u w:val="single"/>
        </w:rPr>
        <w:t>Thus the distal reward function in gene propagation and evolutionary fitness defines the proximal reward functions that we see</w:t>
      </w:r>
      <w:r w:rsidRPr="004C3446">
        <w:rPr>
          <w:rFonts w:asciiTheme="minorHAnsi" w:hAnsiTheme="minorHAnsi" w:cstheme="minorHAnsi"/>
          <w:sz w:val="16"/>
        </w:rPr>
        <w:t xml:space="preserve"> in everyday behavior. </w:t>
      </w:r>
      <w:r w:rsidRPr="004C3446">
        <w:rPr>
          <w:rFonts w:asciiTheme="minorHAnsi" w:hAnsiTheme="minorHAnsi" w:cstheme="minorHAnsi"/>
          <w:highlight w:val="green"/>
          <w:u w:val="single"/>
        </w:rPr>
        <w:t>That is why foods, drinks, mates, and offspring are rewarding.</w:t>
      </w:r>
      <w:r w:rsidRPr="004C3446">
        <w:rPr>
          <w:rFonts w:asciiTheme="minorHAnsi" w:hAnsiTheme="minorHAnsi" w:cstheme="minorHAnsi"/>
          <w:u w:val="single"/>
        </w:rPr>
        <w:t xml:space="preserve"> </w:t>
      </w:r>
      <w:r w:rsidRPr="004C3446">
        <w:rPr>
          <w:rFonts w:asciiTheme="minorHAnsi" w:hAnsiTheme="minorHAnsi" w:cstheme="minorHAnsi"/>
          <w:sz w:val="16"/>
        </w:rPr>
        <w:t xml:space="preserve">There have been theories linking pleasure as a required component of health benefits salutogenesis, (salugenesis). In essence, under these terms, </w:t>
      </w:r>
      <w:r w:rsidRPr="004C3446">
        <w:rPr>
          <w:rFonts w:asciiTheme="minorHAnsi" w:hAnsiTheme="minorHAnsi" w:cstheme="minorHAnsi"/>
          <w:u w:val="single"/>
        </w:rPr>
        <w:t>pleasure is described as a state or feeling of happiness and satisfaction resulting from an experience that one enjoys.</w:t>
      </w:r>
      <w:r w:rsidRPr="004C3446">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4C3446">
        <w:rPr>
          <w:rFonts w:asciiTheme="minorHAnsi" w:hAnsiTheme="minorHAnsi" w:cstheme="minorHAnsi"/>
          <w:u w:val="single"/>
        </w:rPr>
        <w:t>pathways for ordinary liking and pleasure</w:t>
      </w:r>
      <w:r w:rsidRPr="004C3446">
        <w:rPr>
          <w:rFonts w:asciiTheme="minorHAnsi" w:hAnsiTheme="minorHAnsi" w:cstheme="minorHAnsi"/>
          <w:sz w:val="16"/>
        </w:rPr>
        <w:t xml:space="preserve">, which </w:t>
      </w:r>
      <w:r w:rsidRPr="004C3446">
        <w:rPr>
          <w:rFonts w:asciiTheme="minorHAnsi" w:hAnsiTheme="minorHAnsi" w:cstheme="minorHAnsi"/>
          <w:u w:val="single"/>
        </w:rPr>
        <w:t>are limited in scope</w:t>
      </w:r>
      <w:r w:rsidRPr="004C3446">
        <w:rPr>
          <w:rFonts w:asciiTheme="minorHAnsi" w:hAnsiTheme="minorHAnsi" w:cstheme="minorHAnsi"/>
          <w:sz w:val="16"/>
        </w:rPr>
        <w:t xml:space="preserve"> as described above in this commentary. However, </w:t>
      </w:r>
      <w:r w:rsidRPr="004C3446">
        <w:rPr>
          <w:rFonts w:asciiTheme="minorHAnsi" w:hAnsiTheme="minorHAnsi" w:cstheme="minorHAnsi"/>
          <w:u w:val="single"/>
        </w:rPr>
        <w:t xml:space="preserve">there are </w:t>
      </w:r>
      <w:r w:rsidRPr="004C3446">
        <w:rPr>
          <w:rFonts w:asciiTheme="minorHAnsi" w:hAnsiTheme="minorHAnsi" w:cstheme="minorHAnsi"/>
          <w:b/>
          <w:bCs/>
          <w:highlight w:val="green"/>
          <w:u w:val="single"/>
        </w:rPr>
        <w:t>many brain regions</w:t>
      </w:r>
      <w:r w:rsidRPr="004C3446">
        <w:rPr>
          <w:rFonts w:asciiTheme="minorHAnsi" w:hAnsiTheme="minorHAnsi" w:cstheme="minorHAnsi"/>
          <w:sz w:val="16"/>
        </w:rPr>
        <w:t xml:space="preserve">, often termed hot and cold spots, </w:t>
      </w:r>
      <w:r w:rsidRPr="004C3446">
        <w:rPr>
          <w:rFonts w:asciiTheme="minorHAnsi" w:hAnsiTheme="minorHAnsi" w:cstheme="minorHAnsi"/>
          <w:u w:val="single"/>
        </w:rPr>
        <w:t xml:space="preserve">that significantly </w:t>
      </w:r>
      <w:r w:rsidRPr="004C3446">
        <w:rPr>
          <w:rFonts w:asciiTheme="minorHAnsi" w:hAnsiTheme="minorHAnsi" w:cstheme="minorHAnsi"/>
          <w:b/>
          <w:bCs/>
          <w:highlight w:val="green"/>
          <w:u w:val="single"/>
        </w:rPr>
        <w:t>modulate</w:t>
      </w:r>
      <w:r w:rsidRPr="004C3446">
        <w:rPr>
          <w:rFonts w:asciiTheme="minorHAnsi" w:hAnsiTheme="minorHAnsi" w:cstheme="minorHAnsi"/>
          <w:sz w:val="16"/>
        </w:rPr>
        <w:t xml:space="preserve"> (increase or decrease) </w:t>
      </w:r>
      <w:r w:rsidRPr="004C3446">
        <w:rPr>
          <w:rFonts w:asciiTheme="minorHAnsi" w:hAnsiTheme="minorHAnsi" w:cstheme="minorHAnsi"/>
          <w:u w:val="single"/>
        </w:rPr>
        <w:t xml:space="preserve">our </w:t>
      </w:r>
      <w:r w:rsidRPr="004C3446">
        <w:rPr>
          <w:rFonts w:asciiTheme="minorHAnsi" w:hAnsiTheme="minorHAnsi" w:cstheme="minorHAnsi"/>
          <w:b/>
          <w:bCs/>
          <w:highlight w:val="green"/>
          <w:u w:val="single"/>
        </w:rPr>
        <w:t>pleasure or</w:t>
      </w:r>
      <w:r w:rsidRPr="004C3446">
        <w:rPr>
          <w:rFonts w:asciiTheme="minorHAnsi" w:hAnsiTheme="minorHAnsi" w:cstheme="minorHAnsi"/>
          <w:u w:val="single"/>
        </w:rPr>
        <w:t xml:space="preserve"> even </w:t>
      </w:r>
      <w:r w:rsidRPr="004C3446">
        <w:rPr>
          <w:rFonts w:asciiTheme="minorHAnsi" w:hAnsiTheme="minorHAnsi" w:cstheme="minorHAnsi"/>
          <w:b/>
          <w:bCs/>
          <w:highlight w:val="green"/>
          <w:u w:val="single"/>
        </w:rPr>
        <w:t>produce the opposite</w:t>
      </w:r>
      <w:r w:rsidRPr="004C3446">
        <w:rPr>
          <w:rFonts w:asciiTheme="minorHAnsi" w:hAnsiTheme="minorHAnsi" w:cstheme="minorHAnsi"/>
          <w:sz w:val="16"/>
        </w:rPr>
        <w:t xml:space="preserve"> of pleasure— that is </w:t>
      </w:r>
      <w:r w:rsidRPr="004C3446">
        <w:rPr>
          <w:rFonts w:asciiTheme="minorHAnsi" w:hAnsiTheme="minorHAnsi" w:cstheme="minorHAnsi"/>
          <w:u w:val="single"/>
        </w:rPr>
        <w:t>disgust and fear</w:t>
      </w:r>
      <w:r w:rsidRPr="004C3446">
        <w:rPr>
          <w:rFonts w:asciiTheme="minorHAnsi" w:hAnsiTheme="minorHAnsi" w:cstheme="minorHAnsi"/>
          <w:sz w:val="16"/>
        </w:rPr>
        <w:t xml:space="preserve"> [39]. </w:t>
      </w:r>
      <w:r w:rsidRPr="004C3446">
        <w:rPr>
          <w:rFonts w:asciiTheme="minorHAnsi" w:hAnsiTheme="minorHAnsi" w:cstheme="minorHAnsi"/>
          <w:u w:val="single"/>
        </w:rPr>
        <w:t>One</w:t>
      </w:r>
      <w:r w:rsidRPr="004C3446">
        <w:rPr>
          <w:rFonts w:asciiTheme="minorHAnsi" w:hAnsiTheme="minorHAnsi" w:cstheme="minorHAnsi"/>
          <w:sz w:val="16"/>
        </w:rPr>
        <w:t xml:space="preserve"> specific </w:t>
      </w:r>
      <w:r w:rsidRPr="004C3446">
        <w:rPr>
          <w:rFonts w:asciiTheme="minorHAnsi" w:hAnsiTheme="minorHAnsi" w:cstheme="minorHAnsi"/>
          <w:u w:val="single"/>
        </w:rPr>
        <w:t>region</w:t>
      </w:r>
      <w:r w:rsidRPr="004C3446">
        <w:rPr>
          <w:rFonts w:asciiTheme="minorHAnsi" w:hAnsiTheme="minorHAnsi" w:cstheme="minorHAnsi"/>
          <w:sz w:val="16"/>
        </w:rPr>
        <w:t xml:space="preserve"> of the nucleus accumbens </w:t>
      </w:r>
      <w:r w:rsidRPr="004C3446">
        <w:rPr>
          <w:rFonts w:asciiTheme="minorHAnsi" w:hAnsiTheme="minorHAnsi" w:cstheme="minorHAnsi"/>
          <w:u w:val="single"/>
        </w:rPr>
        <w:t>is organized like a computer keyboard, with particular stimulus triggers in rows</w:t>
      </w:r>
      <w:r w:rsidRPr="004C3446">
        <w:rPr>
          <w:rFonts w:asciiTheme="minorHAnsi" w:hAnsiTheme="minorHAnsi" w:cstheme="minorHAnsi"/>
          <w:sz w:val="16"/>
        </w:rPr>
        <w:t xml:space="preserve">— producing an increase and decrease of pleasure and disgust. Moreover, </w:t>
      </w:r>
      <w:r w:rsidRPr="004C3446">
        <w:rPr>
          <w:rFonts w:asciiTheme="minorHAnsi" w:hAnsiTheme="minorHAnsi" w:cstheme="minorHAnsi"/>
          <w:u w:val="single"/>
        </w:rPr>
        <w:t>the cortex has unique roles in the cognitive evaluation of our feelings of pleasure</w:t>
      </w:r>
      <w:r w:rsidRPr="004C3446">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C1CC2B5" w14:textId="77777777" w:rsidR="003048D4" w:rsidRPr="004C3446" w:rsidRDefault="003048D4" w:rsidP="003048D4">
      <w:pPr>
        <w:rPr>
          <w:rFonts w:asciiTheme="minorHAnsi" w:hAnsiTheme="minorHAnsi" w:cstheme="minorHAnsi"/>
        </w:rPr>
      </w:pPr>
    </w:p>
    <w:p w14:paraId="46666090" w14:textId="77777777" w:rsidR="003048D4" w:rsidRDefault="003048D4" w:rsidP="003048D4">
      <w:pPr>
        <w:pStyle w:val="Heading4"/>
        <w:shd w:val="clear" w:color="auto" w:fill="FFFFFF"/>
        <w:spacing w:line="308" w:lineRule="atLeast"/>
        <w:rPr>
          <w:rStyle w:val="Emphasis"/>
          <w:rFonts w:asciiTheme="minorHAnsi" w:hAnsiTheme="minorHAnsi" w:cstheme="minorHAnsi"/>
          <w:b/>
          <w:bCs/>
          <w:u w:val="none"/>
        </w:rPr>
      </w:pPr>
      <w:r w:rsidRPr="004C3446">
        <w:rPr>
          <w:rFonts w:asciiTheme="minorHAnsi" w:hAnsiTheme="minorHAnsi" w:cstheme="minorHAnsi"/>
        </w:rPr>
        <w:t>2] Extinction outweighs</w:t>
      </w:r>
      <w:r w:rsidRPr="004C3446">
        <w:rPr>
          <w:rStyle w:val="Emphasis"/>
          <w:rFonts w:asciiTheme="minorHAnsi" w:hAnsiTheme="minorHAnsi" w:cstheme="minorHAnsi"/>
          <w:b/>
          <w:bCs/>
          <w:u w:val="none"/>
        </w:rPr>
        <w:t xml:space="preserve"> </w:t>
      </w:r>
    </w:p>
    <w:p w14:paraId="609340BD" w14:textId="77777777" w:rsidR="003048D4" w:rsidRPr="00A84A88" w:rsidRDefault="003048D4" w:rsidP="003048D4">
      <w:pPr>
        <w:pStyle w:val="Heading4"/>
        <w:rPr>
          <w:rFonts w:asciiTheme="minorHAnsi" w:hAnsiTheme="minorHAnsi" w:cstheme="minorHAnsi"/>
          <w:bCs/>
          <w:iCs w:val="0"/>
          <w:szCs w:val="26"/>
        </w:rPr>
      </w:pPr>
      <w:r>
        <w:rPr>
          <w:rStyle w:val="Emphasis"/>
          <w:rFonts w:asciiTheme="minorHAnsi" w:hAnsiTheme="minorHAnsi" w:cstheme="minorHAnsi"/>
          <w:b/>
          <w:bCs/>
          <w:sz w:val="26"/>
          <w:szCs w:val="26"/>
          <w:u w:val="none"/>
        </w:rPr>
        <w:t>a</w:t>
      </w:r>
      <w:r w:rsidRPr="00BB6894">
        <w:rPr>
          <w:rStyle w:val="Emphasis"/>
          <w:rFonts w:asciiTheme="minorHAnsi" w:hAnsiTheme="minorHAnsi" w:cstheme="minorHAnsi"/>
          <w:b/>
          <w:bCs/>
          <w:sz w:val="26"/>
          <w:szCs w:val="26"/>
          <w:u w:val="none"/>
        </w:rPr>
        <w:t>] Moral uncertainty – if we’re unsure about which interpretation of the world is true – we ought to preserve the world to keep debating about it</w:t>
      </w:r>
      <w:r>
        <w:rPr>
          <w:rStyle w:val="Emphasis"/>
          <w:rFonts w:asciiTheme="minorHAnsi" w:hAnsiTheme="minorHAnsi" w:cstheme="minorHAnsi"/>
          <w:b/>
          <w:bCs/>
          <w:sz w:val="26"/>
          <w:szCs w:val="26"/>
          <w:u w:val="none"/>
        </w:rPr>
        <w:t>.</w:t>
      </w:r>
    </w:p>
    <w:p w14:paraId="0C2776FE" w14:textId="77777777" w:rsidR="003048D4" w:rsidRPr="00BB6894" w:rsidRDefault="003048D4" w:rsidP="003048D4">
      <w:pPr>
        <w:pStyle w:val="Heading4"/>
        <w:rPr>
          <w:rStyle w:val="Emphasis"/>
          <w:rFonts w:asciiTheme="minorHAnsi" w:hAnsiTheme="minorHAnsi" w:cstheme="minorHAnsi"/>
          <w:b/>
          <w:bCs/>
          <w:sz w:val="26"/>
          <w:szCs w:val="26"/>
          <w:u w:val="none"/>
        </w:rPr>
      </w:pPr>
      <w:r>
        <w:rPr>
          <w:rStyle w:val="Emphasis"/>
          <w:rFonts w:asciiTheme="minorHAnsi" w:hAnsiTheme="minorHAnsi" w:cstheme="minorHAnsi"/>
          <w:b/>
          <w:bCs/>
          <w:sz w:val="26"/>
          <w:szCs w:val="26"/>
          <w:u w:val="none"/>
        </w:rPr>
        <w:t>b</w:t>
      </w:r>
      <w:r w:rsidRPr="00BB6894">
        <w:rPr>
          <w:rStyle w:val="Emphasis"/>
          <w:rFonts w:asciiTheme="minorHAnsi" w:hAnsiTheme="minorHAnsi" w:cstheme="minorHAnsi"/>
          <w:b/>
          <w:bCs/>
          <w:sz w:val="26"/>
          <w:szCs w:val="26"/>
          <w:u w:val="none"/>
        </w:rPr>
        <w:t>] Forecloses improvement – we can never improve society because our impact is irreversible.</w:t>
      </w:r>
    </w:p>
    <w:p w14:paraId="610CAA11" w14:textId="77777777" w:rsidR="003048D4" w:rsidRPr="00BB6894" w:rsidRDefault="003048D4" w:rsidP="003048D4">
      <w:pPr>
        <w:pStyle w:val="Heading4"/>
        <w:rPr>
          <w:rStyle w:val="Emphasis"/>
          <w:rFonts w:asciiTheme="minorHAnsi" w:hAnsiTheme="minorHAnsi" w:cstheme="minorHAnsi"/>
          <w:b/>
          <w:bCs/>
          <w:sz w:val="26"/>
          <w:szCs w:val="26"/>
          <w:u w:val="none"/>
        </w:rPr>
      </w:pPr>
      <w:r>
        <w:rPr>
          <w:rStyle w:val="Emphasis"/>
          <w:rFonts w:asciiTheme="minorHAnsi" w:hAnsiTheme="minorHAnsi" w:cstheme="minorHAnsi"/>
          <w:b/>
          <w:bCs/>
          <w:sz w:val="26"/>
          <w:szCs w:val="26"/>
          <w:u w:val="none"/>
        </w:rPr>
        <w:t>c</w:t>
      </w:r>
      <w:r w:rsidRPr="00BB6894">
        <w:rPr>
          <w:rStyle w:val="Emphasis"/>
          <w:rFonts w:asciiTheme="minorHAnsi" w:hAnsiTheme="minorHAnsi" w:cstheme="minorHAnsi"/>
          <w:b/>
          <w:bCs/>
          <w:sz w:val="26"/>
          <w:szCs w:val="26"/>
          <w:u w:val="none"/>
        </w:rPr>
        <w:t>] Turns suffering – mass death causes suffering because people can’t get access to resources and basic necessities.</w:t>
      </w:r>
    </w:p>
    <w:p w14:paraId="3DE52611" w14:textId="77777777" w:rsidR="003048D4" w:rsidRPr="00BB6894" w:rsidRDefault="003048D4" w:rsidP="003048D4">
      <w:pPr>
        <w:pStyle w:val="Heading4"/>
        <w:rPr>
          <w:rStyle w:val="Emphasis"/>
          <w:rFonts w:asciiTheme="minorHAnsi" w:hAnsiTheme="minorHAnsi" w:cstheme="minorHAnsi"/>
          <w:b/>
          <w:bCs/>
          <w:sz w:val="26"/>
          <w:szCs w:val="26"/>
          <w:u w:val="none"/>
        </w:rPr>
      </w:pPr>
      <w:r>
        <w:rPr>
          <w:rStyle w:val="Emphasis"/>
          <w:rFonts w:asciiTheme="minorHAnsi" w:hAnsiTheme="minorHAnsi" w:cstheme="minorHAnsi"/>
          <w:b/>
          <w:bCs/>
          <w:sz w:val="26"/>
          <w:szCs w:val="26"/>
          <w:u w:val="none"/>
        </w:rPr>
        <w:t>d</w:t>
      </w:r>
      <w:r w:rsidRPr="00BB6894">
        <w:rPr>
          <w:rStyle w:val="Emphasis"/>
          <w:rFonts w:asciiTheme="minorHAnsi" w:hAnsiTheme="minorHAnsi" w:cstheme="minorHAnsi"/>
          <w:b/>
          <w:bCs/>
          <w:sz w:val="26"/>
          <w:szCs w:val="26"/>
          <w:u w:val="none"/>
        </w:rPr>
        <w:t>] Moral obligation – allowing people to die is unethical and should be prevented because it creates ethics towards other people.</w:t>
      </w:r>
    </w:p>
    <w:p w14:paraId="1AF2367D" w14:textId="77777777" w:rsidR="003048D4" w:rsidRPr="00BB6894" w:rsidRDefault="003048D4" w:rsidP="003048D4">
      <w:pPr>
        <w:pStyle w:val="Heading4"/>
        <w:rPr>
          <w:rStyle w:val="Emphasis"/>
          <w:rFonts w:asciiTheme="minorHAnsi" w:hAnsiTheme="minorHAnsi" w:cstheme="minorHAnsi"/>
          <w:b/>
          <w:bCs/>
          <w:sz w:val="26"/>
          <w:szCs w:val="26"/>
          <w:u w:val="none"/>
        </w:rPr>
      </w:pPr>
      <w:r>
        <w:rPr>
          <w:rStyle w:val="Emphasis"/>
          <w:rFonts w:asciiTheme="minorHAnsi" w:hAnsiTheme="minorHAnsi" w:cstheme="minorHAnsi"/>
          <w:b/>
          <w:bCs/>
          <w:sz w:val="26"/>
          <w:szCs w:val="26"/>
          <w:u w:val="none"/>
        </w:rPr>
        <w:t>e</w:t>
      </w:r>
      <w:r w:rsidRPr="00BB6894">
        <w:rPr>
          <w:rStyle w:val="Emphasis"/>
          <w:rFonts w:asciiTheme="minorHAnsi" w:hAnsiTheme="minorHAnsi" w:cstheme="minorHAnsi"/>
          <w:b/>
          <w:bCs/>
          <w:sz w:val="26"/>
          <w:szCs w:val="26"/>
          <w:u w:val="none"/>
        </w:rPr>
        <w:t>] Objectivity – body count is the most objective way to calculate impacts because comparing suffering is unethical.</w:t>
      </w:r>
    </w:p>
    <w:p w14:paraId="59212ADB" w14:textId="77777777" w:rsidR="003048D4" w:rsidRPr="00BB6894" w:rsidRDefault="003048D4" w:rsidP="003048D4"/>
    <w:p w14:paraId="6875FE67" w14:textId="77777777" w:rsidR="003048D4" w:rsidRPr="004C3446" w:rsidRDefault="003048D4" w:rsidP="003048D4">
      <w:pPr>
        <w:keepNext/>
        <w:keepLines/>
        <w:spacing w:before="40" w:after="0"/>
        <w:outlineLvl w:val="3"/>
        <w:rPr>
          <w:rFonts w:asciiTheme="minorHAnsi" w:eastAsia="Times New Roman" w:hAnsiTheme="minorHAnsi" w:cstheme="minorHAnsi"/>
          <w:b/>
          <w:iCs/>
          <w:color w:val="000000"/>
          <w:sz w:val="26"/>
        </w:rPr>
      </w:pPr>
      <w:r w:rsidRPr="004C3446">
        <w:rPr>
          <w:rFonts w:asciiTheme="minorHAnsi" w:eastAsia="Times New Roman" w:hAnsiTheme="minorHAnsi" w:cstheme="minorHAns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4C3446">
        <w:rPr>
          <w:rFonts w:asciiTheme="minorHAnsi" w:eastAsia="Times New Roman" w:hAnsiTheme="minorHAnsi" w:cstheme="minorHAnsi"/>
          <w:b/>
          <w:i/>
          <w:iCs/>
          <w:color w:val="000000"/>
          <w:sz w:val="26"/>
          <w:u w:val="single"/>
        </w:rPr>
        <w:t>no</w:t>
      </w:r>
      <w:r w:rsidRPr="004C3446">
        <w:rPr>
          <w:rFonts w:asciiTheme="minorHAnsi" w:eastAsia="Times New Roman" w:hAnsiTheme="minorHAnsi" w:cstheme="minorHAnsi"/>
          <w:b/>
          <w:iCs/>
          <w:color w:val="000000"/>
          <w:sz w:val="26"/>
        </w:rPr>
        <w:t xml:space="preserve"> action.</w:t>
      </w:r>
    </w:p>
    <w:p w14:paraId="11ADB65F" w14:textId="77777777" w:rsidR="003048D4" w:rsidRDefault="003048D4" w:rsidP="003048D4"/>
    <w:p w14:paraId="503A2524" w14:textId="77777777" w:rsidR="003048D4" w:rsidRPr="004C3446" w:rsidRDefault="003048D4" w:rsidP="003048D4">
      <w:pPr>
        <w:pStyle w:val="Heading4"/>
        <w:rPr>
          <w:rFonts w:asciiTheme="minorHAnsi" w:hAnsiTheme="minorHAnsi" w:cstheme="minorHAnsi"/>
        </w:rPr>
      </w:pPr>
      <w:r>
        <w:rPr>
          <w:rFonts w:asciiTheme="minorHAnsi" w:hAnsiTheme="minorHAnsi" w:cstheme="minorHAnsi"/>
        </w:rPr>
        <w:t>4</w:t>
      </w:r>
      <w:r w:rsidRPr="004C3446">
        <w:rPr>
          <w:rFonts w:asciiTheme="minorHAnsi" w:hAnsiTheme="minorHAnsi" w:cstheme="minorHAnsi"/>
        </w:rPr>
        <w:t>] Util first – Death is the worst evil</w:t>
      </w:r>
    </w:p>
    <w:p w14:paraId="61AFAC9E" w14:textId="77777777" w:rsidR="003048D4" w:rsidRPr="004C3446" w:rsidRDefault="003048D4" w:rsidP="003048D4">
      <w:pPr>
        <w:rPr>
          <w:rFonts w:asciiTheme="minorHAnsi" w:hAnsiTheme="minorHAnsi" w:cstheme="minorHAnsi"/>
        </w:rPr>
      </w:pPr>
      <w:r w:rsidRPr="004C3446">
        <w:rPr>
          <w:rFonts w:asciiTheme="minorHAnsi" w:hAnsiTheme="minorHAnsi" w:cstheme="minorHAnsi"/>
        </w:rPr>
        <w:t xml:space="preserve">Craig </w:t>
      </w:r>
      <w:r w:rsidRPr="004C3446">
        <w:rPr>
          <w:rFonts w:asciiTheme="minorHAnsi" w:hAnsiTheme="minorHAnsi" w:cstheme="minorHAnsi"/>
          <w:b/>
          <w:bCs/>
          <w:sz w:val="24"/>
          <w:szCs w:val="24"/>
          <w:u w:val="single"/>
        </w:rPr>
        <w:t>Paterson</w:t>
      </w:r>
      <w:r w:rsidRPr="004C3446">
        <w:rPr>
          <w:rFonts w:asciiTheme="minorHAnsi" w:hAnsiTheme="minorHAnsi" w:cstheme="minorHAnsi"/>
        </w:rPr>
        <w:t xml:space="preserve"> (20</w:t>
      </w:r>
      <w:r w:rsidRPr="004C3446">
        <w:rPr>
          <w:rFonts w:asciiTheme="minorHAnsi" w:hAnsiTheme="minorHAnsi" w:cstheme="minorHAnsi"/>
          <w:b/>
          <w:bCs/>
          <w:sz w:val="24"/>
          <w:szCs w:val="24"/>
          <w:u w:val="single"/>
        </w:rPr>
        <w:t>03</w:t>
      </w:r>
      <w:r w:rsidRPr="004C3446">
        <w:rPr>
          <w:rFonts w:asciiTheme="minorHAnsi" w:hAnsiTheme="minorHAnsi" w:cstheme="minorHAnsi"/>
        </w:rPr>
        <w:t>, Department of Philosophy, Providence College, Rhode Island., “A Life Not Worth Living?”, Studies in Christian Ethics, https://pubmed.ncbi.nlm.nih.gov/15000090/)</w:t>
      </w:r>
    </w:p>
    <w:p w14:paraId="2B7E21BC" w14:textId="77777777" w:rsidR="003048D4" w:rsidRPr="004C3446" w:rsidRDefault="003048D4" w:rsidP="003048D4">
      <w:pPr>
        <w:rPr>
          <w:rFonts w:asciiTheme="minorHAnsi" w:hAnsiTheme="minorHAnsi" w:cstheme="minorHAnsi"/>
          <w:sz w:val="16"/>
          <w:szCs w:val="16"/>
        </w:rPr>
      </w:pPr>
      <w:r w:rsidRPr="004C3446">
        <w:rPr>
          <w:rFonts w:asciiTheme="minorHAnsi" w:hAnsiTheme="minorHAnsi" w:cstheme="minorHAnsi"/>
          <w:sz w:val="16"/>
          <w:szCs w:val="16"/>
        </w:rPr>
        <w:t xml:space="preserve">Contrary to those accounts, I would argue that it is </w:t>
      </w:r>
      <w:r w:rsidRPr="004C3446">
        <w:rPr>
          <w:rStyle w:val="StyleUnderline"/>
          <w:rFonts w:asciiTheme="minorHAnsi" w:hAnsiTheme="minorHAnsi" w:cstheme="minorHAnsi"/>
          <w:highlight w:val="green"/>
        </w:rPr>
        <w:t>death</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per se that </w:t>
      </w:r>
      <w:r w:rsidRPr="004C3446">
        <w:rPr>
          <w:rStyle w:val="StyleUnderline"/>
          <w:rFonts w:asciiTheme="minorHAnsi" w:hAnsiTheme="minorHAnsi" w:cstheme="minorHAnsi"/>
        </w:rPr>
        <w:t xml:space="preserve">is </w:t>
      </w:r>
      <w:r w:rsidRPr="004C3446">
        <w:rPr>
          <w:rFonts w:asciiTheme="minorHAnsi" w:hAnsiTheme="minorHAnsi" w:cstheme="minorHAnsi"/>
          <w:sz w:val="16"/>
          <w:szCs w:val="16"/>
        </w:rPr>
        <w:t xml:space="preserve">really </w:t>
      </w:r>
      <w:r w:rsidRPr="004C3446">
        <w:rPr>
          <w:rStyle w:val="StyleUnderline"/>
          <w:rFonts w:asciiTheme="minorHAnsi" w:hAnsiTheme="minorHAnsi" w:cstheme="minorHAnsi"/>
        </w:rPr>
        <w:t xml:space="preserve">the objective evil </w:t>
      </w:r>
      <w:r w:rsidRPr="004C3446">
        <w:rPr>
          <w:rFonts w:asciiTheme="minorHAnsi" w:hAnsiTheme="minorHAnsi" w:cstheme="minorHAnsi"/>
          <w:sz w:val="16"/>
          <w:szCs w:val="16"/>
        </w:rPr>
        <w:t>for us,</w:t>
      </w:r>
      <w:r w:rsidRPr="004C3446">
        <w:rPr>
          <w:rStyle w:val="StyleUnderline"/>
          <w:rFonts w:asciiTheme="minorHAnsi" w:hAnsiTheme="minorHAnsi" w:cstheme="minorHAnsi"/>
        </w:rPr>
        <w:t xml:space="preserve"> not because it </w:t>
      </w:r>
      <w:r w:rsidRPr="004C3446">
        <w:rPr>
          <w:rStyle w:val="StyleUnderline"/>
          <w:rFonts w:asciiTheme="minorHAnsi" w:hAnsiTheme="minorHAnsi" w:cstheme="minorHAnsi"/>
          <w:highlight w:val="green"/>
        </w:rPr>
        <w:t>deprives us of</w:t>
      </w:r>
      <w:r w:rsidRPr="004C3446">
        <w:rPr>
          <w:rStyle w:val="StyleUnderline"/>
          <w:rFonts w:asciiTheme="minorHAnsi" w:hAnsiTheme="minorHAnsi" w:cstheme="minorHAnsi"/>
        </w:rPr>
        <w:t xml:space="preserve"> a </w:t>
      </w:r>
      <w:r w:rsidRPr="004C3446">
        <w:rPr>
          <w:rFonts w:asciiTheme="minorHAnsi" w:hAnsiTheme="minorHAnsi" w:cstheme="minorHAnsi"/>
          <w:sz w:val="16"/>
          <w:szCs w:val="16"/>
        </w:rPr>
        <w:t xml:space="preserve">prospective </w:t>
      </w:r>
      <w:r w:rsidRPr="004C3446">
        <w:rPr>
          <w:rStyle w:val="StyleUnderline"/>
          <w:rFonts w:asciiTheme="minorHAnsi" w:hAnsiTheme="minorHAnsi" w:cstheme="minorHAnsi"/>
          <w:highlight w:val="green"/>
        </w:rPr>
        <w:t>future</w:t>
      </w:r>
      <w:r w:rsidRPr="004C3446">
        <w:rPr>
          <w:rStyle w:val="StyleUnderline"/>
          <w:rFonts w:asciiTheme="minorHAnsi" w:hAnsiTheme="minorHAnsi" w:cstheme="minorHAnsi"/>
        </w:rPr>
        <w:t xml:space="preserve"> of overall </w:t>
      </w:r>
      <w:r w:rsidRPr="004C3446">
        <w:rPr>
          <w:rStyle w:val="StyleUnderline"/>
          <w:rFonts w:asciiTheme="minorHAnsi" w:hAnsiTheme="minorHAnsi" w:cstheme="minorHAnsi"/>
          <w:highlight w:val="green"/>
        </w:rPr>
        <w:t>good</w:t>
      </w:r>
      <w:r w:rsidRPr="004C3446">
        <w:rPr>
          <w:rFonts w:asciiTheme="minorHAnsi" w:hAnsiTheme="minorHAnsi" w:cstheme="minorHAnsi"/>
          <w:sz w:val="16"/>
          <w:szCs w:val="16"/>
        </w:rPr>
        <w:t xml:space="preserve"> judged better than the alter- native of non-being. </w:t>
      </w:r>
      <w:r w:rsidRPr="004C3446">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4C3446">
        <w:rPr>
          <w:rFonts w:asciiTheme="minorHAnsi" w:hAnsiTheme="minorHAnsi" w:cstheme="minorHAnsi"/>
          <w:sz w:val="16"/>
          <w:szCs w:val="16"/>
        </w:rPr>
        <w:t xml:space="preserve">an </w:t>
      </w:r>
      <w:r w:rsidRPr="004C3446">
        <w:rPr>
          <w:rStyle w:val="StyleUnderline"/>
          <w:rFonts w:asciiTheme="minorHAnsi" w:hAnsiTheme="minorHAnsi" w:cstheme="minorHAnsi"/>
        </w:rPr>
        <w:t xml:space="preserve">evil </w:t>
      </w:r>
      <w:r w:rsidRPr="004C3446">
        <w:rPr>
          <w:rFonts w:asciiTheme="minorHAnsi" w:hAnsiTheme="minorHAnsi" w:cstheme="minorHAnsi"/>
          <w:sz w:val="16"/>
          <w:szCs w:val="16"/>
        </w:rPr>
        <w:t xml:space="preserve">to us </w:t>
      </w:r>
      <w:r w:rsidRPr="004C3446">
        <w:rPr>
          <w:rStyle w:val="StyleUnderline"/>
          <w:rFonts w:asciiTheme="minorHAnsi" w:hAnsiTheme="minorHAnsi" w:cstheme="minorHAnsi"/>
        </w:rPr>
        <w:t xml:space="preserve">because </w:t>
      </w:r>
      <w:r w:rsidRPr="004C3446">
        <w:rPr>
          <w:rStyle w:val="StyleUnderline"/>
          <w:rFonts w:asciiTheme="minorHAnsi" w:hAnsiTheme="minorHAnsi" w:cstheme="minorHAnsi"/>
          <w:highlight w:val="green"/>
        </w:rPr>
        <w:t xml:space="preserve">it ontologically destroys the </w:t>
      </w:r>
      <w:r w:rsidRPr="004C3446">
        <w:rPr>
          <w:rStyle w:val="StyleUnderline"/>
          <w:rFonts w:asciiTheme="minorHAnsi" w:hAnsiTheme="minorHAnsi" w:cstheme="minorHAnsi"/>
        </w:rPr>
        <w:t xml:space="preserve">current existent </w:t>
      </w:r>
      <w:r w:rsidRPr="004C3446">
        <w:rPr>
          <w:rStyle w:val="StyleUnderline"/>
          <w:rFonts w:asciiTheme="minorHAnsi" w:hAnsiTheme="minorHAnsi" w:cstheme="minorHAnsi"/>
          <w:highlight w:val="green"/>
        </w:rPr>
        <w:t xml:space="preserve">subject </w:t>
      </w:r>
      <w:r w:rsidRPr="004C3446">
        <w:rPr>
          <w:rStyle w:val="StyleUnderline"/>
          <w:rFonts w:asciiTheme="minorHAnsi" w:hAnsiTheme="minorHAnsi" w:cstheme="minorHAnsi"/>
        </w:rPr>
        <w:t xml:space="preserve">— it is the ultimate </w:t>
      </w:r>
      <w:r w:rsidRPr="004C3446">
        <w:rPr>
          <w:rFonts w:asciiTheme="minorHAnsi" w:hAnsiTheme="minorHAnsi" w:cstheme="minorHAnsi"/>
          <w:sz w:val="16"/>
          <w:szCs w:val="16"/>
        </w:rPr>
        <w:t xml:space="preserve">in </w:t>
      </w:r>
      <w:r w:rsidRPr="004C3446">
        <w:rPr>
          <w:rStyle w:val="StyleUnderline"/>
          <w:rFonts w:asciiTheme="minorHAnsi" w:hAnsiTheme="minorHAnsi" w:cstheme="minorHAnsi"/>
        </w:rPr>
        <w:t>metaphysical lightening strike</w:t>
      </w:r>
      <w:r w:rsidRPr="004C3446">
        <w:rPr>
          <w:rFonts w:asciiTheme="minorHAnsi" w:hAnsiTheme="minorHAnsi" w:cstheme="minorHAnsi"/>
          <w:sz w:val="16"/>
          <w:szCs w:val="16"/>
        </w:rPr>
        <w:t xml:space="preserve">s.80 The evil of death is truly an ontological evil borne by the person who already exists, </w:t>
      </w:r>
      <w:r w:rsidRPr="004C3446">
        <w:rPr>
          <w:rStyle w:val="StyleUnderline"/>
          <w:rFonts w:asciiTheme="minorHAnsi" w:hAnsiTheme="minorHAnsi" w:cstheme="minorHAnsi"/>
          <w:highlight w:val="green"/>
        </w:rPr>
        <w:t xml:space="preserve">independently of calculations about better or worse possible lives. </w:t>
      </w:r>
      <w:r w:rsidRPr="004C3446">
        <w:rPr>
          <w:rFonts w:asciiTheme="minorHAnsi" w:hAnsiTheme="minorHAnsi" w:cstheme="minorHAnsi"/>
          <w:sz w:val="16"/>
          <w:szCs w:val="16"/>
        </w:rPr>
        <w:t xml:space="preserve">Such an evil need not be consciously experienced in order to be an evil for the kind of being a human person is. </w:t>
      </w:r>
      <w:r w:rsidRPr="004C3446">
        <w:rPr>
          <w:rStyle w:val="StyleUnderline"/>
          <w:rFonts w:asciiTheme="minorHAnsi" w:hAnsiTheme="minorHAnsi" w:cstheme="minorHAnsi"/>
          <w:highlight w:val="green"/>
        </w:rPr>
        <w:t xml:space="preserve">Death is </w:t>
      </w:r>
      <w:r w:rsidRPr="004C3446">
        <w:rPr>
          <w:rFonts w:asciiTheme="minorHAnsi" w:hAnsiTheme="minorHAnsi" w:cstheme="minorHAnsi"/>
          <w:sz w:val="16"/>
          <w:szCs w:val="16"/>
        </w:rPr>
        <w:t xml:space="preserve">an evil because of the change in kind it brings about, a change that is </w:t>
      </w:r>
      <w:r w:rsidRPr="004C3446">
        <w:rPr>
          <w:rStyle w:val="StyleUnderline"/>
          <w:rFonts w:asciiTheme="minorHAnsi" w:hAnsiTheme="minorHAnsi" w:cstheme="minorHAnsi"/>
          <w:highlight w:val="green"/>
        </w:rPr>
        <w:t>destructive of the type of entity that we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essentially </w:t>
      </w:r>
      <w:r w:rsidRPr="004C3446">
        <w:rPr>
          <w:rStyle w:val="StyleUnderline"/>
          <w:rFonts w:asciiTheme="minorHAnsi" w:hAnsiTheme="minorHAnsi" w:cstheme="minorHAnsi"/>
          <w:highlight w:val="green"/>
        </w:rPr>
        <w:t>are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4C3446">
        <w:rPr>
          <w:rStyle w:val="StyleUnderline"/>
          <w:rFonts w:asciiTheme="minorHAnsi" w:hAnsiTheme="minorHAnsi" w:cstheme="minorHAnsi"/>
        </w:rPr>
        <w:t xml:space="preserve">What is crucially at stake here, </w:t>
      </w:r>
      <w:r w:rsidRPr="004C3446">
        <w:rPr>
          <w:rFonts w:asciiTheme="minorHAnsi" w:hAnsiTheme="minorHAnsi" w:cstheme="minorHAnsi"/>
          <w:sz w:val="16"/>
          <w:szCs w:val="16"/>
        </w:rPr>
        <w:t xml:space="preserve">and is dialectically supportive of the self-evidency of the basic good of human life, </w:t>
      </w:r>
      <w:r w:rsidRPr="004C3446">
        <w:rPr>
          <w:rStyle w:val="StyleUnderline"/>
          <w:rFonts w:asciiTheme="minorHAnsi" w:hAnsiTheme="minorHAnsi" w:cstheme="minorHAnsi"/>
        </w:rPr>
        <w:t xml:space="preserve">is that death is a radical interference with the current life process </w:t>
      </w:r>
      <w:r w:rsidRPr="004C3446">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any </w:t>
      </w:r>
      <w:r w:rsidRPr="004C3446">
        <w:rPr>
          <w:rFonts w:asciiTheme="minorHAnsi" w:hAnsiTheme="minorHAnsi" w:cstheme="minorHAnsi"/>
          <w:sz w:val="16"/>
          <w:szCs w:val="16"/>
        </w:rPr>
        <w:t>intentional</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rejection of </w:t>
      </w:r>
      <w:r w:rsidRPr="004C3446">
        <w:rPr>
          <w:rFonts w:asciiTheme="minorHAnsi" w:hAnsiTheme="minorHAnsi" w:cstheme="minorHAnsi"/>
          <w:sz w:val="16"/>
          <w:szCs w:val="16"/>
        </w:rPr>
        <w:t>human</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life </w:t>
      </w:r>
      <w:r w:rsidRPr="004C3446">
        <w:rPr>
          <w:rFonts w:asciiTheme="minorHAnsi" w:hAnsiTheme="minorHAnsi" w:cstheme="minorHAnsi"/>
          <w:sz w:val="16"/>
          <w:szCs w:val="16"/>
        </w:rPr>
        <w:t>itself</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cannot </w:t>
      </w:r>
      <w:r w:rsidRPr="004C3446">
        <w:rPr>
          <w:rFonts w:asciiTheme="minorHAnsi" w:hAnsiTheme="minorHAnsi" w:cstheme="minorHAnsi"/>
          <w:sz w:val="16"/>
          <w:szCs w:val="16"/>
        </w:rPr>
        <w:t>therefore</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be warranted since it is an expression of an ultimate disvalue for the subject</w:t>
      </w:r>
      <w:r w:rsidRPr="004C3446">
        <w:rPr>
          <w:rFonts w:asciiTheme="minorHAnsi" w:hAnsiTheme="minorHAnsi" w:cstheme="minorHAnsi"/>
          <w:sz w:val="16"/>
          <w:szCs w:val="16"/>
        </w:rPr>
        <w:t>, namely,</w:t>
      </w:r>
      <w:r w:rsidRPr="004C3446">
        <w:rPr>
          <w:rStyle w:val="StyleUnderline"/>
          <w:rFonts w:asciiTheme="minorHAnsi" w:hAnsiTheme="minorHAnsi" w:cstheme="minorHAnsi"/>
        </w:rPr>
        <w:t xml:space="preserve"> the destruction of the present person</w:t>
      </w:r>
      <w:r w:rsidRPr="004C3446">
        <w:rPr>
          <w:rFonts w:asciiTheme="minorHAnsi" w:hAnsiTheme="minorHAnsi" w:cstheme="minorHAnsi"/>
          <w:sz w:val="16"/>
          <w:szCs w:val="16"/>
        </w:rPr>
        <w:t>;</w:t>
      </w:r>
      <w:r w:rsidRPr="004C3446">
        <w:rPr>
          <w:rStyle w:val="StyleUnderline"/>
          <w:rFonts w:asciiTheme="minorHAnsi" w:hAnsiTheme="minorHAnsi" w:cstheme="minorHAnsi"/>
        </w:rPr>
        <w:t xml:space="preserve"> a radical ontological good that we cannot begin to weigh </w:t>
      </w:r>
      <w:r w:rsidRPr="004C3446">
        <w:rPr>
          <w:rFonts w:asciiTheme="minorHAnsi" w:hAnsiTheme="minorHAnsi" w:cstheme="minorHAnsi"/>
          <w:sz w:val="16"/>
          <w:szCs w:val="16"/>
        </w:rPr>
        <w:t>objectively</w:t>
      </w:r>
      <w:r w:rsidRPr="004C3446">
        <w:rPr>
          <w:rStyle w:val="StyleUnderline"/>
          <w:rFonts w:asciiTheme="minorHAnsi" w:hAnsiTheme="minorHAnsi" w:cstheme="minorHAnsi"/>
        </w:rPr>
        <w:t xml:space="preserve"> against the travails of life </w:t>
      </w:r>
      <w:r w:rsidRPr="004C3446">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20E0F833" w14:textId="77777777" w:rsidR="003048D4" w:rsidRDefault="003048D4" w:rsidP="003048D4">
      <w:pPr>
        <w:pStyle w:val="Heading3"/>
      </w:pPr>
      <w:r>
        <w:t>Underview</w:t>
      </w:r>
    </w:p>
    <w:p w14:paraId="719E7A44" w14:textId="77777777" w:rsidR="003048D4" w:rsidRDefault="003048D4" w:rsidP="003048D4">
      <w:pPr>
        <w:pStyle w:val="Heading4"/>
      </w:pPr>
      <w:r w:rsidRPr="0083055E">
        <w:t xml:space="preserve">1] 1AR theory is legit – anything else means infinite abuse – drop the debater – 1AR are too short to make up for the time trade-off – no RVIs – 6 min 2NR means they can brute force me every time – competing interps – otherwise the 2NR could drown the aff in arguments while playing defense. </w:t>
      </w:r>
    </w:p>
    <w:p w14:paraId="67C57651" w14:textId="77777777" w:rsidR="003048D4" w:rsidRPr="0083055E" w:rsidRDefault="003048D4" w:rsidP="003048D4"/>
    <w:p w14:paraId="1D58E5C2" w14:textId="77777777" w:rsidR="003048D4" w:rsidRPr="0083055E" w:rsidRDefault="003048D4" w:rsidP="003048D4">
      <w:pPr>
        <w:pStyle w:val="Heading4"/>
      </w:pPr>
      <w:r w:rsidRPr="0083055E">
        <w:t xml:space="preserve">Permissibility and presumption affirm – </w:t>
      </w:r>
    </w:p>
    <w:p w14:paraId="7672FF44" w14:textId="77777777" w:rsidR="003048D4" w:rsidRPr="0083055E" w:rsidRDefault="003048D4" w:rsidP="003048D4">
      <w:pPr>
        <w:pStyle w:val="Heading4"/>
      </w:pPr>
      <w:r w:rsidRPr="0083055E">
        <w:t>A] neutrality- otherwise we would not be able to justify morally neutral actions like drinking water since there isn’t a prohibition and we would needlessly have to prove an obligation.</w:t>
      </w:r>
    </w:p>
    <w:p w14:paraId="34B7D1F5" w14:textId="77777777" w:rsidR="003048D4" w:rsidRPr="0083055E" w:rsidRDefault="003048D4" w:rsidP="003048D4">
      <w:pPr>
        <w:pStyle w:val="Heading4"/>
      </w:pPr>
      <w:r w:rsidRPr="0083055E">
        <w:t>B] Trivialism- statements are true until proven false, if I told you my name you’d believe me.</w:t>
      </w:r>
    </w:p>
    <w:p w14:paraId="0AFE8065" w14:textId="77777777" w:rsidR="003048D4" w:rsidRPr="0083055E" w:rsidRDefault="003048D4" w:rsidP="003048D4">
      <w:pPr>
        <w:pStyle w:val="Heading4"/>
      </w:pPr>
      <w:r w:rsidRPr="0083055E">
        <w:t>C] Affirming is harder – that was above</w:t>
      </w:r>
    </w:p>
    <w:p w14:paraId="609054BE" w14:textId="77777777" w:rsidR="003048D4" w:rsidRPr="0083055E" w:rsidRDefault="003048D4" w:rsidP="003048D4">
      <w:pPr>
        <w:pStyle w:val="Heading4"/>
      </w:pPr>
      <w:r w:rsidRPr="0083055E">
        <w:t>D] Negation Theory- Negating requires a complete absence of an existing obligation</w:t>
      </w:r>
    </w:p>
    <w:p w14:paraId="1C0FE3C1" w14:textId="77777777" w:rsidR="003048D4" w:rsidRPr="0083055E" w:rsidRDefault="003048D4" w:rsidP="003048D4">
      <w:pPr>
        <w:pStyle w:val="Heading4"/>
      </w:pPr>
      <w:r w:rsidRPr="0083055E">
        <w:rPr>
          <w:highlight w:val="green"/>
        </w:rPr>
        <w:t>Negate [is to]: to deny the existence of</w:t>
      </w:r>
    </w:p>
    <w:p w14:paraId="28A117B7" w14:textId="77777777" w:rsidR="003048D4" w:rsidRPr="0083055E" w:rsidRDefault="003048D4" w:rsidP="003048D4">
      <w:pPr>
        <w:pStyle w:val="Heading4"/>
      </w:pPr>
      <w:r w:rsidRPr="0083055E">
        <w:t xml:space="preserve">That’s Dictionary.com- “Negate” https://www.dictionary.com/browse/negate. </w:t>
      </w:r>
    </w:p>
    <w:p w14:paraId="47178E96" w14:textId="77777777" w:rsidR="003048D4" w:rsidRPr="00B55AD5" w:rsidRDefault="003048D4" w:rsidP="003048D4"/>
    <w:p w14:paraId="36F96E3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6"/>
  </w:num>
  <w:num w:numId="13">
    <w:abstractNumId w:val="0"/>
  </w:num>
  <w:num w:numId="14">
    <w:abstractNumId w:val="13"/>
  </w:num>
  <w:num w:numId="15">
    <w:abstractNumId w:val="15"/>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048D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048D4"/>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97ABF"/>
  <w15:chartTrackingRefBased/>
  <w15:docId w15:val="{A09F8BFB-59F6-49B1-90C8-9F48C1940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048D4"/>
    <w:rPr>
      <w:rFonts w:ascii="Calibri" w:hAnsi="Calibri" w:cs="Calibri"/>
    </w:rPr>
  </w:style>
  <w:style w:type="paragraph" w:styleId="Heading1">
    <w:name w:val="heading 1"/>
    <w:aliases w:val="Pocket"/>
    <w:basedOn w:val="Normal"/>
    <w:next w:val="Normal"/>
    <w:link w:val="Heading1Char"/>
    <w:qFormat/>
    <w:rsid w:val="003048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048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3048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3048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048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48D4"/>
  </w:style>
  <w:style w:type="character" w:customStyle="1" w:styleId="Heading1Char">
    <w:name w:val="Heading 1 Char"/>
    <w:aliases w:val="Pocket Char"/>
    <w:basedOn w:val="DefaultParagraphFont"/>
    <w:link w:val="Heading1"/>
    <w:rsid w:val="003048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048D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3048D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3048D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3048D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048D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3048D4"/>
    <w:rPr>
      <w:b w:val="0"/>
      <w:sz w:val="22"/>
      <w:u w:val="single"/>
    </w:rPr>
  </w:style>
  <w:style w:type="character" w:styleId="Hyperlink">
    <w:name w:val="Hyperlink"/>
    <w:aliases w:val="No Spacing Char,Small Text Char,Card Format Char,No Spacing6 Char,DDI Tag Char,Tag Title Char,No Spacin Char,ClearFormatting Char,No Spacing8 Char,No Spacing311 Char,Dont u Char,Note Level 2 Char,Note Level 21 Char,Clear Char,No Spacing51 Char"/>
    <w:basedOn w:val="DefaultParagraphFont"/>
    <w:link w:val="NoSpacing"/>
    <w:uiPriority w:val="99"/>
    <w:unhideWhenUsed/>
    <w:rsid w:val="003048D4"/>
    <w:rPr>
      <w:color w:val="auto"/>
      <w:u w:val="none"/>
    </w:rPr>
  </w:style>
  <w:style w:type="character" w:styleId="FollowedHyperlink">
    <w:name w:val="FollowedHyperlink"/>
    <w:basedOn w:val="DefaultParagraphFont"/>
    <w:uiPriority w:val="99"/>
    <w:semiHidden/>
    <w:unhideWhenUsed/>
    <w:rsid w:val="003048D4"/>
    <w:rPr>
      <w:color w:val="auto"/>
      <w:u w:val="none"/>
    </w:rPr>
  </w:style>
  <w:style w:type="character" w:styleId="UnresolvedMention">
    <w:name w:val="Unresolved Mention"/>
    <w:basedOn w:val="DefaultParagraphFont"/>
    <w:uiPriority w:val="99"/>
    <w:semiHidden/>
    <w:unhideWhenUsed/>
    <w:rsid w:val="003048D4"/>
    <w:rPr>
      <w:color w:val="605E5C"/>
      <w:shd w:val="clear" w:color="auto" w:fill="E1DFDD"/>
    </w:rPr>
  </w:style>
  <w:style w:type="paragraph" w:customStyle="1" w:styleId="textbold">
    <w:name w:val="text bold"/>
    <w:basedOn w:val="Normal"/>
    <w:link w:val="Emphasis"/>
    <w:uiPriority w:val="7"/>
    <w:qFormat/>
    <w:rsid w:val="003048D4"/>
    <w:pPr>
      <w:ind w:left="720"/>
      <w:jc w:val="both"/>
    </w:pPr>
    <w:rPr>
      <w:b/>
      <w:iCs/>
      <w:u w:val="single"/>
    </w:rPr>
  </w:style>
  <w:style w:type="paragraph" w:styleId="ListParagraph">
    <w:name w:val="List Paragraph"/>
    <w:aliases w:val="6 font"/>
    <w:basedOn w:val="Normal"/>
    <w:uiPriority w:val="34"/>
    <w:unhideWhenUsed/>
    <w:qFormat/>
    <w:rsid w:val="003048D4"/>
    <w:pPr>
      <w:ind w:left="720"/>
      <w:contextualSpacing/>
    </w:p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
    <w:basedOn w:val="Normal"/>
    <w:next w:val="Normal"/>
    <w:uiPriority w:val="99"/>
    <w:qFormat/>
    <w:rsid w:val="003048D4"/>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3048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48D4"/>
    <w:rPr>
      <w:rFonts w:ascii="Lucida Grande" w:hAnsi="Lucida Grande" w:cs="Lucida Grande"/>
      <w:sz w:val="24"/>
    </w:rPr>
  </w:style>
  <w:style w:type="paragraph" w:customStyle="1" w:styleId="Emphasis1">
    <w:name w:val="Emphasis1"/>
    <w:basedOn w:val="Normal"/>
    <w:uiPriority w:val="7"/>
    <w:qFormat/>
    <w:rsid w:val="003048D4"/>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3048D4"/>
    <w:pPr>
      <w:widowControl w:val="0"/>
      <w:suppressAutoHyphens/>
      <w:spacing w:after="200"/>
      <w:contextualSpacing/>
    </w:pPr>
    <w:rPr>
      <w:rFonts w:asciiTheme="minorHAnsi" w:hAnsiTheme="minorHAnsi"/>
      <w:sz w:val="26"/>
      <w:u w:val="single"/>
    </w:rPr>
  </w:style>
  <w:style w:type="paragraph" w:customStyle="1" w:styleId="Emphasize">
    <w:name w:val="Emphasize"/>
    <w:basedOn w:val="Normal"/>
    <w:uiPriority w:val="7"/>
    <w:qFormat/>
    <w:rsid w:val="003048D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Small Text,Card Format,No Spacing6,DDI Tag,Tag Title,No Spacin,ClearFormatting,No Spacing8,No Spacing311,Dont u,Note Level 2,Note Level 21,Clear,No Spacing51,No Spacing11211,No Spacing111111"/>
    <w:basedOn w:val="Heading1"/>
    <w:link w:val="Hyperlink"/>
    <w:autoRedefine/>
    <w:uiPriority w:val="99"/>
    <w:qFormat/>
    <w:rsid w:val="003048D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livescience.com/51990-sea-level-rise-unknowns.html" TargetMode="Externa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livescience.com/55129-how-heat-waves-kill-so-quickly.html" TargetMode="External"/><Relationship Id="rId2" Type="http://schemas.openxmlformats.org/officeDocument/2006/relationships/numbering" Target="numbering.xml"/><Relationship Id="rId16" Type="http://schemas.openxmlformats.org/officeDocument/2006/relationships/hyperlink" Target="https://www.livescience.com/57266-amazon-river.html" TargetMode="External"/><Relationship Id="rId20" Type="http://schemas.openxmlformats.org/officeDocument/2006/relationships/hyperlink" Target="https://www.rand.org/content/dam/rand/pubs/perspectives/PEA400/PEA407-1/RAND_PEA407-1.pdf"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23" Type="http://schemas.openxmlformats.org/officeDocument/2006/relationships/fontTable" Target="fontTable.xm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truthout.org/articles/there-can-be-no-winners-in-a-nuclear-war/"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16509</Words>
  <Characters>94106</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cp:revision>
  <dcterms:created xsi:type="dcterms:W3CDTF">2021-09-18T21:07:00Z</dcterms:created>
  <dcterms:modified xsi:type="dcterms:W3CDTF">2021-09-18T21:07:00Z</dcterms:modified>
</cp:coreProperties>
</file>