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44AB3" w14:textId="77777777" w:rsidR="00394960" w:rsidRDefault="00394960" w:rsidP="00394960">
      <w:pPr>
        <w:pStyle w:val="Heading3"/>
      </w:pPr>
      <w:r>
        <w:t>Advantage</w:t>
      </w:r>
    </w:p>
    <w:p w14:paraId="07F296E3" w14:textId="77777777" w:rsidR="00394960" w:rsidRPr="00F6234D" w:rsidRDefault="00394960" w:rsidP="00394960">
      <w:r>
        <w:t>The Advantage is Innovation</w:t>
      </w:r>
    </w:p>
    <w:p w14:paraId="00933E7D" w14:textId="77777777" w:rsidR="00394960" w:rsidRDefault="00394960" w:rsidP="00394960">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BD0E17B" w14:textId="77777777" w:rsidR="00394960" w:rsidRPr="005B38BB" w:rsidRDefault="00394960" w:rsidP="0039496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766FBA3" w14:textId="77777777" w:rsidR="00394960" w:rsidRDefault="00394960" w:rsidP="0039496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4D053ED" w14:textId="77777777" w:rsidR="00394960" w:rsidRPr="007E660D" w:rsidRDefault="00394960" w:rsidP="00394960">
      <w:pPr>
        <w:rPr>
          <w:sz w:val="16"/>
        </w:rPr>
      </w:pPr>
    </w:p>
    <w:p w14:paraId="173073AB" w14:textId="77777777" w:rsidR="00394960" w:rsidRDefault="00394960" w:rsidP="00394960">
      <w:pPr>
        <w:pStyle w:val="Heading4"/>
      </w:pPr>
      <w:r>
        <w:t xml:space="preserve">2] We </w:t>
      </w:r>
      <w:r>
        <w:rPr>
          <w:u w:val="single"/>
        </w:rPr>
        <w:t>control Uniqueness</w:t>
      </w:r>
      <w:r>
        <w:t xml:space="preserve"> – 78% of New Drugs </w:t>
      </w:r>
      <w:r>
        <w:rPr>
          <w:u w:val="single"/>
        </w:rPr>
        <w:t>aren’t innovative</w:t>
      </w:r>
      <w:r>
        <w:t>.</w:t>
      </w:r>
    </w:p>
    <w:p w14:paraId="38D22AAB" w14:textId="77777777" w:rsidR="00394960" w:rsidRPr="008A0F84" w:rsidRDefault="00394960" w:rsidP="00394960">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71BBC583" w14:textId="77777777" w:rsidR="00394960" w:rsidRPr="00ED30E0" w:rsidRDefault="00394960" w:rsidP="00394960">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are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So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4B951D96" w14:textId="77777777" w:rsidR="00394960" w:rsidRDefault="00394960" w:rsidP="00394960">
      <w:pPr>
        <w:rPr>
          <w:sz w:val="16"/>
        </w:rPr>
      </w:pPr>
    </w:p>
    <w:p w14:paraId="329CEC05" w14:textId="77777777" w:rsidR="00394960" w:rsidRDefault="00394960" w:rsidP="00394960">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9173E34" w14:textId="77777777" w:rsidR="00394960" w:rsidRPr="00791206" w:rsidRDefault="00394960" w:rsidP="0039496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BBA282F" w14:textId="77777777" w:rsidR="00394960" w:rsidRDefault="00394960" w:rsidP="00394960">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p>
    <w:p w14:paraId="4FA45E00" w14:textId="77777777" w:rsidR="00394960" w:rsidRDefault="00394960" w:rsidP="00394960">
      <w:pPr>
        <w:rPr>
          <w:b/>
          <w:sz w:val="26"/>
          <w:highlight w:val="green"/>
          <w:u w:val="single"/>
        </w:rPr>
      </w:pPr>
    </w:p>
    <w:p w14:paraId="6FB7186A" w14:textId="77777777" w:rsidR="00394960" w:rsidRDefault="00394960" w:rsidP="00394960">
      <w:pPr>
        <w:rPr>
          <w:sz w:val="16"/>
        </w:rPr>
      </w:pP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5E30825B" w14:textId="77777777" w:rsidR="00394960" w:rsidRPr="00E974A9" w:rsidRDefault="00394960" w:rsidP="00394960">
      <w:pPr>
        <w:rPr>
          <w:sz w:val="16"/>
        </w:rPr>
      </w:pPr>
    </w:p>
    <w:p w14:paraId="0605D3F9" w14:textId="77777777" w:rsidR="00394960" w:rsidRDefault="00394960" w:rsidP="00394960">
      <w:pPr>
        <w:pStyle w:val="Heading4"/>
      </w:pPr>
      <w:r>
        <w:t>4 impacts:</w:t>
      </w:r>
    </w:p>
    <w:p w14:paraId="28A1B50D" w14:textId="77777777" w:rsidR="00394960" w:rsidRPr="006A5D4C" w:rsidRDefault="00394960" w:rsidP="00394960">
      <w:pPr>
        <w:rPr>
          <w:sz w:val="16"/>
        </w:rPr>
      </w:pPr>
    </w:p>
    <w:p w14:paraId="5EAB7309" w14:textId="77777777" w:rsidR="00394960" w:rsidRDefault="00394960" w:rsidP="0039496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2690CC3" w14:textId="77777777" w:rsidR="00394960" w:rsidRPr="00E2724F" w:rsidRDefault="00394960" w:rsidP="0039496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31B95A4" w14:textId="77777777" w:rsidR="00394960" w:rsidRDefault="00394960" w:rsidP="00394960">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1"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2"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144897B6" w14:textId="77777777" w:rsidR="00394960" w:rsidRPr="001948D4" w:rsidRDefault="00394960" w:rsidP="00394960">
      <w:pPr>
        <w:rPr>
          <w:sz w:val="16"/>
        </w:rPr>
      </w:pPr>
    </w:p>
    <w:p w14:paraId="3FF0E082" w14:textId="77777777" w:rsidR="00394960" w:rsidRPr="00BA63B8" w:rsidRDefault="00394960" w:rsidP="00394960">
      <w:pPr>
        <w:pStyle w:val="Heading4"/>
      </w:pPr>
      <w:r w:rsidRPr="00C253D1">
        <w:t>Evolving</w:t>
      </w:r>
      <w:r>
        <w:t xml:space="preserve"> superbugs trigger </w:t>
      </w:r>
      <w:r w:rsidRPr="00BA63B8">
        <w:rPr>
          <w:u w:val="single"/>
        </w:rPr>
        <w:t>extinction</w:t>
      </w:r>
      <w:r>
        <w:t>.</w:t>
      </w:r>
    </w:p>
    <w:p w14:paraId="16E1A855" w14:textId="77777777" w:rsidR="00394960" w:rsidRPr="000370A8" w:rsidRDefault="00394960" w:rsidP="0039496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A0374D5" w14:textId="77777777" w:rsidR="00394960" w:rsidRPr="000370A8" w:rsidRDefault="00394960" w:rsidP="00394960">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21A5F2D0" w14:textId="77777777" w:rsidR="00394960" w:rsidRDefault="00394960" w:rsidP="00394960">
      <w:pPr>
        <w:rPr>
          <w:b/>
          <w:iCs/>
          <w:u w:val="single"/>
          <w:bdr w:val="single" w:sz="18" w:space="0" w:color="auto"/>
        </w:rPr>
      </w:pPr>
    </w:p>
    <w:p w14:paraId="7660CA75" w14:textId="77777777" w:rsidR="00394960" w:rsidRDefault="00394960" w:rsidP="00394960">
      <w:pPr>
        <w:pStyle w:val="Heading4"/>
      </w:pPr>
      <w:r>
        <w:t xml:space="preserve">We’re on the Brink – </w:t>
      </w:r>
      <w:r>
        <w:rPr>
          <w:u w:val="single"/>
        </w:rPr>
        <w:t>new diseases</w:t>
      </w:r>
      <w:r>
        <w:t xml:space="preserve"> are </w:t>
      </w:r>
      <w:r>
        <w:rPr>
          <w:u w:val="single"/>
        </w:rPr>
        <w:t>emerging</w:t>
      </w:r>
      <w:r>
        <w:t>.</w:t>
      </w:r>
    </w:p>
    <w:p w14:paraId="7A43F3D8" w14:textId="77777777" w:rsidR="00394960" w:rsidRDefault="00394960" w:rsidP="00394960">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1BEEA3BA" w14:textId="77777777" w:rsidR="00394960" w:rsidRDefault="00394960" w:rsidP="00394960">
      <w:pPr>
        <w:rPr>
          <w:u w:val="single"/>
        </w:rPr>
      </w:pPr>
      <w:r w:rsidRPr="00BB6EBB">
        <w:rPr>
          <w:sz w:val="16"/>
        </w:rPr>
        <w:t xml:space="preserve">A </w:t>
      </w:r>
      <w:r w:rsidRPr="0071310D">
        <w:rPr>
          <w:b/>
          <w:sz w:val="26"/>
          <w:highlight w:val="green"/>
          <w:u w:val="single"/>
        </w:rPr>
        <w:t>woman</w:t>
      </w:r>
      <w:r w:rsidRPr="0071310D">
        <w:rPr>
          <w:sz w:val="16"/>
          <w:highlight w:val="green"/>
        </w:rPr>
        <w:t xml:space="preserve"> </w:t>
      </w:r>
      <w:r w:rsidRPr="00BB6EBB">
        <w:rPr>
          <w:sz w:val="16"/>
        </w:rPr>
        <w:t xml:space="preserve">in a remote town in the Democratic Republic of Congo has been </w:t>
      </w:r>
      <w:r w:rsidRPr="0071310D">
        <w:rPr>
          <w:b/>
          <w:sz w:val="26"/>
          <w:highlight w:val="green"/>
          <w:u w:val="single"/>
        </w:rPr>
        <w:t>showing</w:t>
      </w:r>
      <w:r w:rsidRPr="0071310D">
        <w:rPr>
          <w:sz w:val="16"/>
          <w:highlight w:val="green"/>
        </w:rPr>
        <w:t xml:space="preserve"> </w:t>
      </w:r>
      <w:r w:rsidRPr="00BB6EBB">
        <w:rPr>
          <w:sz w:val="16"/>
        </w:rPr>
        <w:t xml:space="preserve">symptoms of hemorrhagic fever, which scientists fear may be a </w:t>
      </w:r>
      <w:r w:rsidRPr="0071310D">
        <w:rPr>
          <w:b/>
          <w:sz w:val="26"/>
          <w:highlight w:val="green"/>
          <w:u w:val="single"/>
        </w:rPr>
        <w:t xml:space="preserve">sign of a new deadly virus, </w:t>
      </w:r>
      <w:r w:rsidRPr="0071310D">
        <w:rPr>
          <w:b/>
          <w:sz w:val="26"/>
          <w:highlight w:val="green"/>
          <w:u w:val="single"/>
          <w:bdr w:val="single" w:sz="12" w:space="0" w:color="auto"/>
        </w:rPr>
        <w:t>termed ‘Disease X’,</w:t>
      </w:r>
      <w:r w:rsidRPr="0071310D">
        <w:rPr>
          <w:sz w:val="16"/>
          <w:highlight w:val="green"/>
        </w:rPr>
        <w:t xml:space="preserve"> </w:t>
      </w:r>
      <w:r w:rsidRPr="00BB6EBB">
        <w:rPr>
          <w:sz w:val="16"/>
        </w:rPr>
        <w:t xml:space="preserve">which could be </w:t>
      </w:r>
      <w:r w:rsidRPr="0071310D">
        <w:rPr>
          <w:b/>
          <w:sz w:val="26"/>
          <w:highlight w:val="green"/>
          <w:u w:val="single"/>
        </w:rPr>
        <w:t>as contagious as</w:t>
      </w:r>
      <w:r w:rsidRPr="0071310D">
        <w:rPr>
          <w:sz w:val="16"/>
          <w:highlight w:val="green"/>
        </w:rPr>
        <w:t xml:space="preserve"> </w:t>
      </w:r>
      <w:r w:rsidRPr="0071310D">
        <w:rPr>
          <w:b/>
          <w:sz w:val="26"/>
          <w:highlight w:val="green"/>
          <w:u w:val="single"/>
        </w:rPr>
        <w:t>COVID</w:t>
      </w:r>
      <w:r w:rsidRPr="00BB6EBB">
        <w:rPr>
          <w:sz w:val="16"/>
        </w:rPr>
        <w:t xml:space="preserve">-19 virus </w:t>
      </w:r>
      <w:r w:rsidRPr="0071310D">
        <w:rPr>
          <w:b/>
          <w:sz w:val="26"/>
          <w:highlight w:val="green"/>
          <w:u w:val="single"/>
        </w:rPr>
        <w:t>but have Ebola’s fatality</w:t>
      </w:r>
      <w:r w:rsidRPr="0071310D">
        <w:rPr>
          <w:sz w:val="16"/>
          <w:highlight w:val="green"/>
        </w:rPr>
        <w:t xml:space="preserve"> </w:t>
      </w:r>
      <w:r w:rsidRPr="0071310D">
        <w:rPr>
          <w:b/>
          <w:sz w:val="26"/>
          <w:highlight w:val="green"/>
          <w:u w:val="single"/>
        </w:rPr>
        <w:t>rate of</w:t>
      </w:r>
      <w:r w:rsidRPr="0071310D">
        <w:rPr>
          <w:sz w:val="16"/>
          <w:highlight w:val="green"/>
        </w:rPr>
        <w:t xml:space="preserve"> </w:t>
      </w:r>
      <w:r w:rsidRPr="00BB6EBB">
        <w:rPr>
          <w:sz w:val="16"/>
        </w:rPr>
        <w:t>50-</w:t>
      </w:r>
      <w:r w:rsidRPr="0071310D">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71310D">
        <w:rPr>
          <w:b/>
          <w:sz w:val="26"/>
          <w:highlight w:val="green"/>
          <w:u w:val="single"/>
        </w:rPr>
        <w:t>that deadly virus</w:t>
      </w:r>
      <w:r w:rsidRPr="00BB6EBB">
        <w:rPr>
          <w:u w:val="single"/>
        </w:rPr>
        <w:t xml:space="preserve">, one of many that </w:t>
      </w:r>
      <w:r w:rsidRPr="0071310D">
        <w:rPr>
          <w:b/>
          <w:sz w:val="26"/>
          <w:highlight w:val="green"/>
          <w:u w:val="single"/>
        </w:rPr>
        <w:t>could emerge from the</w:t>
      </w:r>
      <w:r w:rsidRPr="0071310D">
        <w:rPr>
          <w:highlight w:val="green"/>
          <w:u w:val="single"/>
        </w:rPr>
        <w:t xml:space="preserve"> </w:t>
      </w:r>
      <w:r w:rsidRPr="00BB6EBB">
        <w:rPr>
          <w:u w:val="single"/>
        </w:rPr>
        <w:t xml:space="preserve">African tropical </w:t>
      </w:r>
      <w:r w:rsidRPr="0071310D">
        <w:rPr>
          <w:b/>
          <w:sz w:val="26"/>
          <w:highlight w:val="green"/>
          <w:u w:val="single"/>
        </w:rPr>
        <w:t>rainforests</w:t>
      </w:r>
      <w:r w:rsidRPr="00BB6EBB">
        <w:rPr>
          <w:u w:val="single"/>
        </w:rPr>
        <w:t xml:space="preserve">. “We are now </w:t>
      </w:r>
      <w:r w:rsidRPr="0071310D">
        <w:rPr>
          <w:b/>
          <w:sz w:val="26"/>
          <w:highlight w:val="green"/>
          <w:u w:val="single"/>
        </w:rPr>
        <w:t xml:space="preserve">in a world </w:t>
      </w:r>
      <w:r w:rsidRPr="0071310D">
        <w:rPr>
          <w:b/>
          <w:sz w:val="26"/>
          <w:highlight w:val="green"/>
          <w:u w:val="single"/>
          <w:bdr w:val="single" w:sz="12" w:space="0" w:color="auto"/>
        </w:rPr>
        <w:t>where new pathogens will come out</w:t>
      </w:r>
      <w:r w:rsidRPr="00BB6EBB">
        <w:rPr>
          <w:u w:val="single"/>
        </w:rPr>
        <w:t xml:space="preserve">. And that is what </w:t>
      </w:r>
      <w:r w:rsidRPr="0071310D">
        <w:rPr>
          <w:b/>
          <w:sz w:val="26"/>
          <w:highlight w:val="green"/>
          <w:u w:val="single"/>
        </w:rPr>
        <w:t>constitutes</w:t>
      </w:r>
      <w:r w:rsidRPr="0071310D">
        <w:rPr>
          <w:highlight w:val="green"/>
          <w:u w:val="single"/>
        </w:rPr>
        <w:t xml:space="preserve"> </w:t>
      </w:r>
      <w:r w:rsidRPr="00BB6EBB">
        <w:rPr>
          <w:u w:val="single"/>
        </w:rPr>
        <w:t xml:space="preserve">a </w:t>
      </w:r>
      <w:r w:rsidRPr="0071310D">
        <w:rPr>
          <w:b/>
          <w:sz w:val="26"/>
          <w:highlight w:val="gree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71310D">
        <w:rPr>
          <w:b/>
          <w:sz w:val="26"/>
          <w:highlight w:val="green"/>
          <w:u w:val="single"/>
        </w:rPr>
        <w:t xml:space="preserve">these new viruses </w:t>
      </w:r>
      <w:r w:rsidRPr="00BB6EBB">
        <w:rPr>
          <w:u w:val="single"/>
        </w:rPr>
        <w:t xml:space="preserve">could be </w:t>
      </w:r>
      <w:r w:rsidRPr="0071310D">
        <w:rPr>
          <w:b/>
          <w:sz w:val="26"/>
          <w:highlight w:val="green"/>
          <w:u w:val="single"/>
        </w:rPr>
        <w:t>much deadlier than Covid-19</w:t>
      </w:r>
      <w:r w:rsidRPr="00BB6EBB">
        <w:rPr>
          <w:u w:val="single"/>
        </w:rPr>
        <w:t xml:space="preserve">. The scientist has warned of </w:t>
      </w:r>
      <w:r w:rsidRPr="0071310D">
        <w:rPr>
          <w:b/>
          <w:sz w:val="26"/>
          <w:highlight w:val="green"/>
          <w:u w:val="single"/>
        </w:rPr>
        <w:t>many</w:t>
      </w:r>
      <w:r w:rsidRPr="0071310D">
        <w:rPr>
          <w:highlight w:val="green"/>
          <w:u w:val="single"/>
        </w:rPr>
        <w:t xml:space="preserve"> </w:t>
      </w:r>
      <w:r w:rsidRPr="00BB6EBB">
        <w:rPr>
          <w:u w:val="single"/>
        </w:rPr>
        <w:t xml:space="preserve">animal-based </w:t>
      </w:r>
      <w:r w:rsidRPr="0071310D">
        <w:rPr>
          <w:b/>
          <w:sz w:val="26"/>
          <w:highlight w:val="green"/>
          <w:u w:val="single"/>
        </w:rPr>
        <w:t>viruses</w:t>
      </w:r>
      <w:r w:rsidRPr="0071310D">
        <w:rPr>
          <w:highlight w:val="green"/>
          <w:u w:val="single"/>
        </w:rPr>
        <w:t xml:space="preserve"> </w:t>
      </w:r>
      <w:r w:rsidRPr="00BB6EBB">
        <w:rPr>
          <w:u w:val="single"/>
        </w:rPr>
        <w:t xml:space="preserve">or those viruses that </w:t>
      </w:r>
      <w:r w:rsidRPr="0071310D">
        <w:rPr>
          <w:b/>
          <w:sz w:val="26"/>
          <w:highlight w:val="green"/>
          <w:u w:val="single"/>
        </w:rPr>
        <w:t>can jump the species barrier</w:t>
      </w:r>
      <w:r w:rsidRPr="0071310D">
        <w:rPr>
          <w:highlight w:val="green"/>
          <w:u w:val="single"/>
        </w:rPr>
        <w:t xml:space="preserve"> </w:t>
      </w:r>
      <w:r w:rsidRPr="00BB6EBB">
        <w:rPr>
          <w:u w:val="single"/>
        </w:rPr>
        <w:t>and infect humans. He said that Covid-19 is among those diseases, along with rabies and yellow fever.</w:t>
      </w:r>
    </w:p>
    <w:p w14:paraId="2D0BCC98" w14:textId="77777777" w:rsidR="00394960" w:rsidRDefault="00394960" w:rsidP="00394960">
      <w:pPr>
        <w:rPr>
          <w:u w:val="single"/>
        </w:rPr>
      </w:pPr>
    </w:p>
    <w:p w14:paraId="38B4BBA3" w14:textId="77777777" w:rsidR="00394960" w:rsidRDefault="00394960" w:rsidP="00394960">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88F1C95" w14:textId="77777777" w:rsidR="00394960" w:rsidRPr="00BF0E80" w:rsidRDefault="00394960" w:rsidP="00394960">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754834BA" w14:textId="77777777" w:rsidR="00394960" w:rsidRDefault="00394960" w:rsidP="00394960">
      <w:pPr>
        <w:rPr>
          <w:b/>
          <w:sz w:val="26"/>
          <w:highlight w:val="green"/>
          <w:u w:val="single"/>
          <w:bdr w:val="single" w:sz="12" w:space="0" w:color="auto"/>
        </w:rPr>
      </w:pPr>
      <w:r w:rsidRPr="00BF0E80">
        <w:rPr>
          <w:sz w:val="16"/>
        </w:rPr>
        <w:t xml:space="preserve">3.1 Current risks Pandemic 3.1.4 Global </w:t>
      </w:r>
      <w:r w:rsidRPr="0071310D">
        <w:rPr>
          <w:b/>
          <w:sz w:val="26"/>
          <w:highlight w:val="gree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71310D">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71310D">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71310D">
        <w:rPr>
          <w:b/>
          <w:sz w:val="26"/>
          <w:highlight w:val="green"/>
          <w:u w:val="single"/>
        </w:rPr>
        <w:t>Plotting</w:t>
      </w:r>
      <w:r w:rsidRPr="0071310D">
        <w:rPr>
          <w:highlight w:val="green"/>
          <w:u w:val="single"/>
        </w:rPr>
        <w:t xml:space="preserve"> </w:t>
      </w:r>
      <w:r w:rsidRPr="00BF0E80">
        <w:rPr>
          <w:u w:val="single"/>
        </w:rPr>
        <w:t xml:space="preserve">historic epidemic </w:t>
      </w:r>
      <w:r w:rsidRPr="0071310D">
        <w:rPr>
          <w:b/>
          <w:sz w:val="26"/>
          <w:highlight w:val="green"/>
          <w:u w:val="single"/>
        </w:rPr>
        <w:t>fatalities</w:t>
      </w:r>
      <w:r w:rsidRPr="0071310D">
        <w:rPr>
          <w:highlight w:val="green"/>
          <w:u w:val="single"/>
        </w:rPr>
        <w:t xml:space="preserve"> </w:t>
      </w:r>
      <w:r w:rsidRPr="00BF0E80">
        <w:rPr>
          <w:u w:val="single"/>
        </w:rPr>
        <w:t xml:space="preserve">on a log scale </w:t>
      </w:r>
      <w:r w:rsidRPr="0071310D">
        <w:rPr>
          <w:b/>
          <w:sz w:val="26"/>
          <w:highlight w:val="green"/>
          <w:u w:val="single"/>
        </w:rPr>
        <w:t>reveals</w:t>
      </w:r>
      <w:r w:rsidRPr="0071310D">
        <w:rPr>
          <w:highlight w:val="green"/>
          <w:u w:val="single"/>
        </w:rPr>
        <w:t xml:space="preserve"> </w:t>
      </w:r>
      <w:r w:rsidRPr="00BF0E80">
        <w:rPr>
          <w:u w:val="single"/>
        </w:rPr>
        <w:t xml:space="preserve">that these tend to follow </w:t>
      </w:r>
      <w:r w:rsidRPr="0071310D">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71310D">
        <w:rPr>
          <w:b/>
          <w:sz w:val="26"/>
          <w:highlight w:val="green"/>
          <w:u w:val="single"/>
        </w:rPr>
        <w:t>heavy-tailed</w:t>
      </w:r>
      <w:r w:rsidRPr="00BF0E80">
        <w:rPr>
          <w:sz w:val="16"/>
        </w:rPr>
        <w:t xml:space="preserve">262 </w:t>
      </w:r>
      <w:r w:rsidRPr="0071310D">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71310D">
        <w:rPr>
          <w:b/>
          <w:sz w:val="26"/>
          <w:highlight w:val="green"/>
          <w:u w:val="single"/>
          <w:bdr w:val="single" w:sz="12" w:space="0" w:color="auto"/>
        </w:rPr>
        <w:t>greater probability than usually assumed</w:t>
      </w:r>
      <w:r w:rsidRPr="00BF0E80">
        <w:rPr>
          <w:u w:val="single"/>
        </w:rPr>
        <w:t xml:space="preserve">. </w:t>
      </w:r>
      <w:r w:rsidRPr="0071310D">
        <w:rPr>
          <w:b/>
          <w:sz w:val="26"/>
          <w:highlight w:val="green"/>
          <w:u w:val="single"/>
        </w:rPr>
        <w:t>All the features</w:t>
      </w:r>
      <w:r w:rsidRPr="0071310D">
        <w:rPr>
          <w:highlight w:val="green"/>
          <w:u w:val="single"/>
        </w:rPr>
        <w:t xml:space="preserve"> </w:t>
      </w:r>
      <w:r w:rsidRPr="00BF0E80">
        <w:rPr>
          <w:u w:val="single"/>
        </w:rPr>
        <w:t xml:space="preserve">of an extremely devastating disease </w:t>
      </w:r>
      <w:r w:rsidRPr="0071310D">
        <w:rPr>
          <w:b/>
          <w:sz w:val="26"/>
          <w:highlight w:val="green"/>
          <w:u w:val="single"/>
        </w:rPr>
        <w:t>already exist</w:t>
      </w:r>
      <w:r w:rsidRPr="0071310D">
        <w:rPr>
          <w:highlight w:val="green"/>
          <w:u w:val="single"/>
        </w:rPr>
        <w:t xml:space="preserve"> </w:t>
      </w:r>
      <w:r w:rsidRPr="00BF0E80">
        <w:rPr>
          <w:u w:val="single"/>
        </w:rPr>
        <w:t xml:space="preserve">in nature: essentially </w:t>
      </w:r>
      <w:r w:rsidRPr="0071310D">
        <w:rPr>
          <w:b/>
          <w:sz w:val="26"/>
          <w:highlight w:val="green"/>
          <w:u w:val="single"/>
        </w:rPr>
        <w:t>incurable</w:t>
      </w:r>
      <w:r w:rsidRPr="0071310D">
        <w:rPr>
          <w:highlight w:val="green"/>
          <w:u w:val="single"/>
        </w:rPr>
        <w:t xml:space="preserve"> </w:t>
      </w:r>
      <w:r w:rsidRPr="00BF0E80">
        <w:rPr>
          <w:u w:val="single"/>
        </w:rPr>
        <w:t xml:space="preserve">(Ebola268), nearly </w:t>
      </w:r>
      <w:r w:rsidRPr="0071310D">
        <w:rPr>
          <w:b/>
          <w:sz w:val="26"/>
          <w:highlight w:val="green"/>
          <w:u w:val="single"/>
        </w:rPr>
        <w:t>always fatal</w:t>
      </w:r>
      <w:r w:rsidRPr="0071310D">
        <w:rPr>
          <w:highlight w:val="green"/>
          <w:u w:val="single"/>
        </w:rPr>
        <w:t xml:space="preserve"> </w:t>
      </w:r>
      <w:r w:rsidRPr="00BF0E80">
        <w:rPr>
          <w:u w:val="single"/>
        </w:rPr>
        <w:t xml:space="preserve">(rabies269), </w:t>
      </w:r>
      <w:r w:rsidRPr="0071310D">
        <w:rPr>
          <w:b/>
          <w:sz w:val="26"/>
          <w:highlight w:val="green"/>
          <w:u w:val="single"/>
        </w:rPr>
        <w:t>extremely infectious</w:t>
      </w:r>
      <w:r w:rsidRPr="0071310D">
        <w:rPr>
          <w:highlight w:val="green"/>
          <w:u w:val="single"/>
        </w:rPr>
        <w:t xml:space="preserve"> </w:t>
      </w:r>
      <w:r w:rsidRPr="00BF0E80">
        <w:rPr>
          <w:u w:val="single"/>
        </w:rPr>
        <w:t xml:space="preserve">(common cold270), and </w:t>
      </w:r>
      <w:r w:rsidRPr="0071310D">
        <w:rPr>
          <w:b/>
          <w:sz w:val="26"/>
          <w:highlight w:val="green"/>
          <w:u w:val="single"/>
        </w:rPr>
        <w:t>long incubation periods</w:t>
      </w:r>
      <w:r w:rsidRPr="0071310D">
        <w:rPr>
          <w:highlight w:val="green"/>
          <w:u w:val="single"/>
        </w:rPr>
        <w:t xml:space="preserve"> </w:t>
      </w:r>
      <w:r w:rsidRPr="00BF0E80">
        <w:rPr>
          <w:u w:val="single"/>
        </w:rPr>
        <w:t xml:space="preserve">(HIV271). </w:t>
      </w:r>
      <w:r w:rsidRPr="0071310D">
        <w:rPr>
          <w:b/>
          <w:sz w:val="26"/>
          <w:highlight w:val="green"/>
          <w:u w:val="single"/>
        </w:rPr>
        <w:t>If a pathogen</w:t>
      </w:r>
      <w:r w:rsidRPr="0071310D">
        <w:rPr>
          <w:highlight w:val="green"/>
          <w:u w:val="single"/>
        </w:rPr>
        <w:t xml:space="preserve"> </w:t>
      </w:r>
      <w:r w:rsidRPr="00BF0E80">
        <w:rPr>
          <w:u w:val="single"/>
        </w:rPr>
        <w:t xml:space="preserve">were to emerge that somehow </w:t>
      </w:r>
      <w:r w:rsidRPr="0071310D">
        <w:rPr>
          <w:b/>
          <w:sz w:val="26"/>
          <w:highlight w:val="green"/>
          <w:u w:val="single"/>
        </w:rPr>
        <w:t>combined these</w:t>
      </w:r>
      <w:r w:rsidRPr="0071310D">
        <w:rPr>
          <w:highlight w:val="green"/>
          <w:u w:val="single"/>
        </w:rPr>
        <w:t xml:space="preserve"> </w:t>
      </w:r>
      <w:r w:rsidRPr="00BF0E80">
        <w:rPr>
          <w:u w:val="single"/>
        </w:rPr>
        <w:t xml:space="preserve">features (and </w:t>
      </w:r>
      <w:r w:rsidRPr="0071310D">
        <w:rPr>
          <w:b/>
          <w:sz w:val="26"/>
          <w:highlight w:val="green"/>
          <w:u w:val="single"/>
        </w:rPr>
        <w:t>influenza</w:t>
      </w:r>
      <w:r w:rsidRPr="0071310D">
        <w:rPr>
          <w:highlight w:val="green"/>
          <w:u w:val="single"/>
        </w:rPr>
        <w:t xml:space="preserve"> </w:t>
      </w:r>
      <w:r w:rsidRPr="00BF0E80">
        <w:rPr>
          <w:u w:val="single"/>
        </w:rPr>
        <w:t xml:space="preserve">has </w:t>
      </w:r>
      <w:r w:rsidRPr="0071310D">
        <w:rPr>
          <w:b/>
          <w:sz w:val="26"/>
          <w:highlight w:val="green"/>
          <w:u w:val="single"/>
        </w:rPr>
        <w:t>demonstrated antigenic shift</w:t>
      </w:r>
      <w:r w:rsidRPr="00BF0E80">
        <w:rPr>
          <w:u w:val="single"/>
        </w:rPr>
        <w:t xml:space="preserve">, the </w:t>
      </w:r>
      <w:r w:rsidRPr="0071310D">
        <w:rPr>
          <w:b/>
          <w:sz w:val="26"/>
          <w:highlight w:val="green"/>
          <w:u w:val="single"/>
        </w:rPr>
        <w:t>ability to combine features from different viruses</w:t>
      </w:r>
      <w:r w:rsidRPr="00BF0E80">
        <w:rPr>
          <w:b/>
          <w:sz w:val="26"/>
          <w:u w:val="single"/>
        </w:rPr>
        <w:t>272</w:t>
      </w:r>
      <w:r w:rsidRPr="00BF0E80">
        <w:rPr>
          <w:u w:val="single"/>
        </w:rPr>
        <w:t xml:space="preserve">), </w:t>
      </w:r>
      <w:r w:rsidRPr="0071310D">
        <w:rPr>
          <w:b/>
          <w:sz w:val="26"/>
          <w:highlight w:val="green"/>
          <w:u w:val="single"/>
          <w:bdr w:val="single" w:sz="12" w:space="0" w:color="auto"/>
        </w:rPr>
        <w:t>its death toll would be extreme</w:t>
      </w:r>
      <w:r w:rsidRPr="00BF0E80">
        <w:rPr>
          <w:sz w:val="16"/>
        </w:rPr>
        <w:t xml:space="preserve">. Many relevant features of </w:t>
      </w:r>
      <w:r w:rsidRPr="0071310D">
        <w:rPr>
          <w:b/>
          <w:sz w:val="26"/>
          <w:highlight w:val="green"/>
          <w:u w:val="single"/>
        </w:rPr>
        <w:t>the world have</w:t>
      </w:r>
      <w:r w:rsidRPr="00BF0E80">
        <w:rPr>
          <w:sz w:val="16"/>
        </w:rPr>
        <w:t xml:space="preserve"> </w:t>
      </w:r>
      <w:r w:rsidRPr="0071310D">
        <w:rPr>
          <w:b/>
          <w:sz w:val="26"/>
          <w:highlight w:val="green"/>
          <w:u w:val="single"/>
        </w:rPr>
        <w:t>changed</w:t>
      </w:r>
      <w:r w:rsidRPr="00BF0E80">
        <w:rPr>
          <w:sz w:val="16"/>
        </w:rPr>
        <w:t xml:space="preserve"> considerably, </w:t>
      </w:r>
      <w:r w:rsidRPr="0071310D">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71310D">
        <w:rPr>
          <w:b/>
          <w:sz w:val="26"/>
          <w:highlight w:val="green"/>
          <w:u w:val="single"/>
        </w:rPr>
        <w:t>modern transport</w:t>
      </w:r>
      <w:r w:rsidRPr="0071310D">
        <w:rPr>
          <w:highlight w:val="green"/>
          <w:u w:val="single"/>
        </w:rPr>
        <w:t xml:space="preserve"> </w:t>
      </w:r>
      <w:r w:rsidRPr="00BF0E80">
        <w:rPr>
          <w:u w:val="single"/>
        </w:rPr>
        <w:t xml:space="preserve">and </w:t>
      </w:r>
      <w:r w:rsidRPr="0071310D">
        <w:rPr>
          <w:b/>
          <w:sz w:val="26"/>
          <w:highlight w:val="green"/>
          <w:u w:val="single"/>
        </w:rPr>
        <w:t>dense</w:t>
      </w:r>
      <w:r w:rsidRPr="0071310D">
        <w:rPr>
          <w:highlight w:val="green"/>
          <w:u w:val="single"/>
        </w:rPr>
        <w:t xml:space="preserve"> </w:t>
      </w:r>
      <w:r w:rsidRPr="00BF0E80">
        <w:rPr>
          <w:u w:val="single"/>
        </w:rPr>
        <w:t xml:space="preserve">human </w:t>
      </w:r>
      <w:r w:rsidRPr="0071310D">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71310D">
        <w:rPr>
          <w:b/>
          <w:sz w:val="26"/>
          <w:highlight w:val="green"/>
          <w:u w:val="single"/>
        </w:rPr>
        <w:t>ripple effect</w:t>
      </w:r>
      <w:r w:rsidRPr="0071310D">
        <w:rPr>
          <w:highlight w:val="green"/>
          <w:u w:val="single"/>
        </w:rPr>
        <w:t xml:space="preserve"> </w:t>
      </w:r>
      <w:r w:rsidRPr="00BF0E80">
        <w:rPr>
          <w:u w:val="single"/>
        </w:rPr>
        <w:t xml:space="preserve">of the fatalities and the policy responses. These would include </w:t>
      </w:r>
      <w:r w:rsidRPr="0071310D">
        <w:rPr>
          <w:b/>
          <w:sz w:val="26"/>
          <w:highlight w:val="green"/>
          <w:u w:val="single"/>
          <w:bdr w:val="single" w:sz="12" w:space="0" w:color="auto"/>
        </w:rPr>
        <w:t>political and agricultural disruption</w:t>
      </w:r>
    </w:p>
    <w:p w14:paraId="6E1BB10A" w14:textId="77777777" w:rsidR="00394960" w:rsidRDefault="00394960" w:rsidP="00394960">
      <w:pPr>
        <w:rPr>
          <w:sz w:val="16"/>
        </w:rPr>
      </w:pPr>
      <w:r w:rsidRPr="0071310D">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71310D">
        <w:rPr>
          <w:b/>
          <w:sz w:val="26"/>
          <w:highlight w:val="green"/>
          <w:u w:val="single"/>
        </w:rPr>
        <w:t>epidemic fragments</w:t>
      </w:r>
      <w:r w:rsidRPr="0071310D">
        <w:rPr>
          <w:highlight w:val="green"/>
          <w:u w:val="single"/>
        </w:rPr>
        <w:t xml:space="preserve"> </w:t>
      </w:r>
      <w:r w:rsidRPr="00BF0E80">
        <w:rPr>
          <w:u w:val="single"/>
        </w:rPr>
        <w:t xml:space="preserve">and diminishes </w:t>
      </w:r>
      <w:r w:rsidRPr="0071310D">
        <w:rPr>
          <w:b/>
          <w:sz w:val="26"/>
          <w:highlight w:val="green"/>
          <w:u w:val="single"/>
        </w:rPr>
        <w:t xml:space="preserve">human society to the extent that recovery becomes </w:t>
      </w:r>
      <w:r w:rsidRPr="0071310D">
        <w:rPr>
          <w:b/>
          <w:bCs/>
          <w:sz w:val="26"/>
          <w:highlight w:val="green"/>
          <w:u w:val="single"/>
        </w:rPr>
        <w:t>impossible</w:t>
      </w:r>
      <w:r w:rsidRPr="00BF0E80">
        <w:rPr>
          <w:b/>
          <w:bCs/>
          <w:sz w:val="26"/>
          <w:u w:val="single"/>
        </w:rPr>
        <w:t xml:space="preserve">277 </w:t>
      </w:r>
      <w:r w:rsidRPr="0071310D">
        <w:rPr>
          <w:b/>
          <w:bCs/>
          <w:sz w:val="26"/>
          <w:highlight w:val="green"/>
          <w:u w:val="single"/>
        </w:rPr>
        <w:t>before humanity succumbs to other risks (such as</w:t>
      </w:r>
      <w:r w:rsidRPr="0071310D">
        <w:rPr>
          <w:highlight w:val="green"/>
          <w:u w:val="single"/>
        </w:rPr>
        <w:t xml:space="preserve"> </w:t>
      </w:r>
      <w:r w:rsidRPr="0071310D">
        <w:rPr>
          <w:b/>
          <w:sz w:val="26"/>
          <w:highlight w:val="green"/>
          <w:u w:val="single"/>
        </w:rPr>
        <w:t>climate</w:t>
      </w:r>
      <w:r w:rsidRPr="0071310D">
        <w:rPr>
          <w:highlight w:val="green"/>
          <w:u w:val="single"/>
        </w:rPr>
        <w:t xml:space="preserve"> </w:t>
      </w:r>
      <w:r w:rsidRPr="00BF0E80">
        <w:rPr>
          <w:u w:val="single"/>
        </w:rPr>
        <w:t xml:space="preserve">change </w:t>
      </w:r>
      <w:r w:rsidRPr="0071310D">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3763B502" w14:textId="77777777" w:rsidR="00394960" w:rsidRPr="00BF0E80" w:rsidRDefault="00394960" w:rsidP="00394960">
      <w:pPr>
        <w:rPr>
          <w:sz w:val="16"/>
        </w:rPr>
      </w:pPr>
    </w:p>
    <w:p w14:paraId="0723E89E" w14:textId="77777777" w:rsidR="00394960" w:rsidRDefault="00394960" w:rsidP="00394960">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079FB58A" w14:textId="77777777" w:rsidR="00394960" w:rsidRPr="00CB1B2A" w:rsidRDefault="00394960" w:rsidP="0039496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5043532" w14:textId="77777777" w:rsidR="00394960" w:rsidRDefault="00394960" w:rsidP="00394960">
      <w:pPr>
        <w:rPr>
          <w:u w:val="single"/>
        </w:rPr>
      </w:pPr>
      <w:r w:rsidRPr="00CB1B2A">
        <w:rPr>
          <w:u w:val="single"/>
        </w:rPr>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Gordon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 xml:space="preserve">If </w:t>
      </w:r>
      <w:r w:rsidRPr="001640EF">
        <w:rPr>
          <w:rStyle w:val="Emphasis"/>
        </w:rPr>
        <w:t xml:space="preserve">we are </w:t>
      </w:r>
      <w:r w:rsidRPr="0071310D">
        <w:rPr>
          <w:rStyle w:val="Emphasis"/>
          <w:highlight w:val="green"/>
        </w:rPr>
        <w:t xml:space="preserve">not careful, we are not going to have a sustainable planet </w:t>
      </w:r>
      <w:r w:rsidRPr="001640EF">
        <w:rPr>
          <w:rStyle w:val="Emphasis"/>
        </w:rPr>
        <w:t>to live on,</w:t>
      </w:r>
      <w:r w:rsidRPr="001640EF">
        <w:rPr>
          <w:u w:val="single"/>
        </w:rPr>
        <w:t>” said Kingsbury. Only by understanding the basic biological processes at work in the oceans can humans live sustainably</w:t>
      </w:r>
      <w:r w:rsidRPr="00CB1B2A">
        <w:rPr>
          <w:u w:val="single"/>
        </w:rPr>
        <w:t xml:space="preserve"> on earth.</w:t>
      </w:r>
    </w:p>
    <w:p w14:paraId="5D796C45" w14:textId="77777777" w:rsidR="00394960" w:rsidRDefault="00394960" w:rsidP="00394960">
      <w:pPr>
        <w:rPr>
          <w:u w:val="single"/>
        </w:rPr>
      </w:pPr>
    </w:p>
    <w:p w14:paraId="163B7A3F" w14:textId="77777777" w:rsidR="00394960" w:rsidRPr="00F038BA" w:rsidRDefault="00394960" w:rsidP="00394960">
      <w:pPr>
        <w:pStyle w:val="Heading4"/>
      </w:pPr>
      <w:r w:rsidRPr="00F038BA">
        <w:t>Climate change destroys the world.</w:t>
      </w:r>
    </w:p>
    <w:p w14:paraId="02CD7AF0" w14:textId="77777777" w:rsidR="00394960" w:rsidRPr="00F038BA" w:rsidRDefault="00394960" w:rsidP="00394960">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F038BA">
          <w:rPr>
            <w:rStyle w:val="Hyperlink"/>
          </w:rPr>
          <w:t>https://www.livescience.com/65633-climate-change-dooms-humans-by-2050.html</w:t>
        </w:r>
      </w:hyperlink>
      <w:r w:rsidRPr="00F038BA">
        <w:t xml:space="preserve"> JW</w:t>
      </w:r>
    </w:p>
    <w:p w14:paraId="1FF1F792" w14:textId="77777777" w:rsidR="00394960" w:rsidRPr="00F038BA" w:rsidRDefault="00394960" w:rsidP="00394960">
      <w:pPr>
        <w:rPr>
          <w:u w:val="single"/>
        </w:rPr>
      </w:pPr>
      <w:r w:rsidRPr="00F038BA">
        <w:t>**</w:t>
      </w:r>
      <w:r w:rsidRPr="00F038BA">
        <w:rPr>
          <w:u w:val="single"/>
        </w:rPr>
        <w:t>Cites and talks about the Spratt and Dunlop study</w:t>
      </w:r>
    </w:p>
    <w:p w14:paraId="20B3603A" w14:textId="77777777" w:rsidR="00394960" w:rsidRPr="005B2064" w:rsidRDefault="00394960" w:rsidP="00394960">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1C7F66CA" w14:textId="77777777" w:rsidR="00394960" w:rsidRPr="005B2064" w:rsidRDefault="00394960" w:rsidP="00394960">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5E97256E" w14:textId="77777777" w:rsidR="00394960" w:rsidRPr="00F038BA" w:rsidRDefault="00394960" w:rsidP="00394960">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6783C2D4" w14:textId="77777777" w:rsidR="00394960" w:rsidRPr="00F038BA" w:rsidRDefault="00394960" w:rsidP="00394960">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44D61F00" w14:textId="77777777" w:rsidR="00394960" w:rsidRDefault="00394960" w:rsidP="00394960">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657010A0" w14:textId="77777777" w:rsidR="00394960" w:rsidRDefault="00394960" w:rsidP="00394960">
      <w:pPr>
        <w:rPr>
          <w:color w:val="000000" w:themeColor="text1"/>
          <w:u w:val="single"/>
        </w:rPr>
      </w:pPr>
    </w:p>
    <w:p w14:paraId="173AAADC" w14:textId="77777777" w:rsidR="00394960" w:rsidRDefault="00394960" w:rsidP="00394960">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0B98081" w14:textId="77777777" w:rsidR="00394960" w:rsidRPr="00CB1B2A" w:rsidRDefault="00394960" w:rsidP="0039496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783B2C0" w14:textId="77777777" w:rsidR="00394960" w:rsidRDefault="00394960" w:rsidP="00394960">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71310D">
        <w:rPr>
          <w:rStyle w:val="Emphasis"/>
          <w:highlight w:val="green"/>
        </w:rPr>
        <w:t>r</w:t>
      </w:r>
      <w:r w:rsidRPr="00CB1B2A">
        <w:rPr>
          <w:rStyle w:val="Emphasis"/>
        </w:rPr>
        <w:t xml:space="preserve">esearch </w:t>
      </w:r>
      <w:r w:rsidRPr="0071310D">
        <w:rPr>
          <w:rStyle w:val="Emphasis"/>
          <w:highlight w:val="green"/>
        </w:rPr>
        <w:t>and d</w:t>
      </w:r>
      <w:r w:rsidRPr="00CB1B2A">
        <w:rPr>
          <w:rStyle w:val="Emphasis"/>
        </w:rPr>
        <w:t>evelopment agenda</w:t>
      </w:r>
      <w:r w:rsidRPr="00CB1B2A">
        <w:rPr>
          <w:sz w:val="16"/>
        </w:rPr>
        <w:t xml:space="preserve"> </w:t>
      </w:r>
      <w:r w:rsidRPr="0071310D">
        <w:rPr>
          <w:rStyle w:val="StyleUnderline"/>
          <w:highlight w:val="green"/>
        </w:rPr>
        <w:t>for</w:t>
      </w:r>
      <w:r w:rsidRPr="00CB1B2A">
        <w:rPr>
          <w:sz w:val="16"/>
        </w:rPr>
        <w:t xml:space="preserve"> the </w:t>
      </w:r>
      <w:r w:rsidRPr="0071310D">
        <w:rPr>
          <w:rStyle w:val="StyleUnderline"/>
          <w:b/>
          <w:bCs/>
          <w:highlight w:val="green"/>
        </w:rPr>
        <w:t>NTDs</w:t>
      </w:r>
      <w:r w:rsidRPr="0071310D">
        <w:rPr>
          <w:rStyle w:val="StyleUnderline"/>
          <w:highlight w:val="green"/>
        </w:rPr>
        <w:t xml:space="preserve"> in the U</w:t>
      </w:r>
      <w:r w:rsidRPr="00CB1B2A">
        <w:rPr>
          <w:rStyle w:val="StyleUnderline"/>
        </w:rPr>
        <w:t xml:space="preserve">nited </w:t>
      </w:r>
      <w:r w:rsidRPr="0071310D">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71310D">
        <w:rPr>
          <w:rStyle w:val="StyleUnderline"/>
          <w:highlight w:val="green"/>
        </w:rPr>
        <w:t xml:space="preserve">need </w:t>
      </w:r>
      <w:r w:rsidRPr="0071310D">
        <w:rPr>
          <w:rStyle w:val="Emphasis"/>
          <w:highlight w:val="green"/>
        </w:rPr>
        <w:t>new</w:t>
      </w:r>
      <w:r w:rsidRPr="00CB1B2A">
        <w:rPr>
          <w:rStyle w:val="Emphasis"/>
        </w:rPr>
        <w:t xml:space="preserve"> and improved </w:t>
      </w:r>
      <w:r w:rsidRPr="0071310D">
        <w:rPr>
          <w:rStyle w:val="Emphasis"/>
          <w:highlight w:val="green"/>
        </w:rPr>
        <w:t>treatments and vaccines</w:t>
      </w:r>
      <w:r w:rsidRPr="00CB1B2A">
        <w:rPr>
          <w:sz w:val="16"/>
        </w:rPr>
        <w:t xml:space="preserve">. </w:t>
      </w:r>
      <w:r w:rsidRPr="00CB1B2A">
        <w:rPr>
          <w:rStyle w:val="StyleUnderline"/>
        </w:rPr>
        <w:t xml:space="preserve">Because the </w:t>
      </w:r>
      <w:r w:rsidRPr="0071310D">
        <w:rPr>
          <w:rStyle w:val="StyleUnderline"/>
          <w:highlight w:val="green"/>
        </w:rPr>
        <w:t>NTDs</w:t>
      </w:r>
      <w:r w:rsidRPr="00CB1B2A">
        <w:rPr>
          <w:rStyle w:val="StyleUnderline"/>
        </w:rPr>
        <w:t xml:space="preserve"> are poverty-related diseases, they often </w:t>
      </w:r>
      <w:r w:rsidRPr="0071310D">
        <w:rPr>
          <w:rStyle w:val="Emphasis"/>
          <w:highlight w:val="green"/>
        </w:rPr>
        <w:t>fly below the radar</w:t>
      </w:r>
      <w:r w:rsidRPr="00CB1B2A">
        <w:rPr>
          <w:rStyle w:val="StyleUnderline"/>
        </w:rPr>
        <w:t xml:space="preserve"> screen </w:t>
      </w:r>
      <w:r w:rsidRPr="0071310D">
        <w:rPr>
          <w:rStyle w:val="StyleUnderline"/>
          <w:highlight w:val="green"/>
        </w:rPr>
        <w:t>of</w:t>
      </w:r>
      <w:r w:rsidRPr="00CB1B2A">
        <w:rPr>
          <w:rStyle w:val="StyleUnderline"/>
        </w:rPr>
        <w:t xml:space="preserve"> the major </w:t>
      </w:r>
      <w:r w:rsidRPr="0071310D">
        <w:rPr>
          <w:rStyle w:val="StyleUnderline"/>
          <w:highlight w:val="green"/>
        </w:rPr>
        <w:t>pharma</w:t>
      </w:r>
      <w:r w:rsidRPr="00CB1B2A">
        <w:rPr>
          <w:rStyle w:val="StyleUnderline"/>
        </w:rPr>
        <w:t xml:space="preserve">ceutical </w:t>
      </w:r>
      <w:r w:rsidRPr="0071310D">
        <w:rPr>
          <w:rStyle w:val="StyleUnderline"/>
          <w:highlight w:val="green"/>
        </w:rPr>
        <w:t xml:space="preserve">companies and are </w:t>
      </w:r>
      <w:r w:rsidRPr="0071310D">
        <w:rPr>
          <w:rStyle w:val="Emphasis"/>
          <w:highlight w:val="green"/>
        </w:rPr>
        <w:t>not prioritized</w:t>
      </w:r>
      <w:r w:rsidRPr="0071310D">
        <w:rPr>
          <w:sz w:val="16"/>
          <w:highlight w:val="green"/>
        </w:rPr>
        <w:t xml:space="preserve">. </w:t>
      </w:r>
      <w:r w:rsidRPr="0071310D">
        <w:rPr>
          <w:rStyle w:val="StyleUnderline"/>
          <w:highlight w:val="green"/>
        </w:rPr>
        <w:t>Thus,</w:t>
      </w:r>
      <w:r w:rsidRPr="00CB1B2A">
        <w:rPr>
          <w:rStyle w:val="StyleUnderline"/>
        </w:rPr>
        <w:t xml:space="preserve"> the </w:t>
      </w:r>
      <w:r w:rsidRPr="0071310D">
        <w:rPr>
          <w:rStyle w:val="StyleUnderline"/>
          <w:highlight w:val="green"/>
        </w:rPr>
        <w:t>drugs</w:t>
      </w:r>
      <w:r w:rsidRPr="00CB1B2A">
        <w:rPr>
          <w:rStyle w:val="StyleUnderline"/>
        </w:rPr>
        <w:t xml:space="preserve"> used to treat these illnesses </w:t>
      </w:r>
      <w:r w:rsidRPr="0071310D">
        <w:rPr>
          <w:rStyle w:val="StyleUnderline"/>
          <w:highlight w:val="green"/>
        </w:rPr>
        <w:t xml:space="preserve">are </w:t>
      </w:r>
      <w:r w:rsidRPr="0071310D">
        <w:rPr>
          <w:rStyle w:val="Emphasis"/>
          <w:highlight w:val="green"/>
        </w:rPr>
        <w:t>not</w:t>
      </w:r>
      <w:r w:rsidRPr="00CB1B2A">
        <w:rPr>
          <w:rStyle w:val="Emphasis"/>
        </w:rPr>
        <w:t xml:space="preserve"> widely </w:t>
      </w:r>
      <w:r w:rsidRPr="0071310D">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w:t>
      </w:r>
      <w:r w:rsidRPr="002168C1">
        <w:rPr>
          <w:sz w:val="8"/>
          <w:szCs w:val="8"/>
        </w:rPr>
        <w:t xml:space="preserve">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2168C1">
        <w:rPr>
          <w:rStyle w:val="StyleUnderline"/>
          <w:sz w:val="8"/>
          <w:szCs w:val="8"/>
        </w:rPr>
        <w:t xml:space="preserve">Currently, new innovations for NTDs like Chagas dis- multinational ease still rely on </w:t>
      </w:r>
      <w:r w:rsidRPr="002168C1">
        <w:rPr>
          <w:rStyle w:val="Emphasis"/>
          <w:sz w:val="8"/>
          <w:szCs w:val="8"/>
        </w:rPr>
        <w:t>nonprofit PDPs</w:t>
      </w:r>
      <w:r w:rsidRPr="002168C1">
        <w:rPr>
          <w:sz w:val="8"/>
          <w:szCs w:val="8"/>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168C1">
        <w:rPr>
          <w:rStyle w:val="StyleUnderline"/>
          <w:sz w:val="8"/>
          <w:szCs w:val="8"/>
        </w:rPr>
        <w:t xml:space="preserve">Approximately </w:t>
      </w:r>
      <w:r w:rsidRPr="002168C1">
        <w:rPr>
          <w:rStyle w:val="Emphasis"/>
          <w:sz w:val="8"/>
          <w:szCs w:val="8"/>
        </w:rPr>
        <w:t>12 million Americans</w:t>
      </w:r>
      <w:r w:rsidRPr="002168C1">
        <w:rPr>
          <w:rStyle w:val="StyleUnderline"/>
          <w:sz w:val="8"/>
          <w:szCs w:val="8"/>
        </w:rPr>
        <w:t xml:space="preserve"> are infected with NTDs, led by </w:t>
      </w:r>
      <w:r w:rsidRPr="002168C1">
        <w:rPr>
          <w:rStyle w:val="Emphasis"/>
          <w:sz w:val="8"/>
          <w:szCs w:val="8"/>
        </w:rPr>
        <w:t>toxocariasis</w:t>
      </w:r>
      <w:r w:rsidRPr="002168C1">
        <w:rPr>
          <w:rStyle w:val="StyleUnderline"/>
          <w:sz w:val="8"/>
          <w:szCs w:val="8"/>
        </w:rPr>
        <w:t xml:space="preserve"> and </w:t>
      </w:r>
      <w:r w:rsidRPr="002168C1">
        <w:rPr>
          <w:rStyle w:val="Emphasis"/>
          <w:sz w:val="8"/>
          <w:szCs w:val="8"/>
        </w:rPr>
        <w:t>trichomoniasis</w:t>
      </w:r>
      <w:r w:rsidRPr="002168C1">
        <w:rPr>
          <w:rStyle w:val="StyleUnderline"/>
          <w:sz w:val="8"/>
          <w:szCs w:val="8"/>
        </w:rPr>
        <w:t xml:space="preserve">—which disproportionately affect African Americans—and </w:t>
      </w:r>
      <w:r w:rsidRPr="002168C1">
        <w:rPr>
          <w:rStyle w:val="Emphasis"/>
          <w:sz w:val="8"/>
          <w:szCs w:val="8"/>
        </w:rPr>
        <w:t>Chagas</w:t>
      </w:r>
      <w:r w:rsidRPr="002168C1">
        <w:rPr>
          <w:rStyle w:val="StyleUnderline"/>
          <w:sz w:val="8"/>
          <w:szCs w:val="8"/>
        </w:rPr>
        <w:t xml:space="preserve"> disease</w:t>
      </w:r>
      <w:r w:rsidRPr="002168C1">
        <w:rPr>
          <w:sz w:val="8"/>
          <w:szCs w:val="8"/>
        </w:rPr>
        <w:t xml:space="preserve"> (American trypanosomiasis) </w:t>
      </w:r>
      <w:r w:rsidRPr="002168C1">
        <w:rPr>
          <w:rStyle w:val="StyleUnderline"/>
          <w:sz w:val="8"/>
          <w:szCs w:val="8"/>
        </w:rPr>
        <w:t>and cysticercosis—which disproportionately affect people of Hispanic origin</w:t>
      </w:r>
      <w:r w:rsidRPr="002168C1">
        <w:rPr>
          <w:sz w:val="8"/>
          <w:szCs w:val="8"/>
        </w:rPr>
        <w:t xml:space="preserve">. </w:t>
      </w:r>
      <w:r w:rsidRPr="002168C1">
        <w:rPr>
          <w:rStyle w:val="Emphasis"/>
          <w:sz w:val="8"/>
          <w:szCs w:val="8"/>
        </w:rPr>
        <w:t>Toxoplasmosis</w:t>
      </w:r>
      <w:r w:rsidRPr="002168C1">
        <w:rPr>
          <w:sz w:val="8"/>
          <w:szCs w:val="8"/>
        </w:rPr>
        <w:t xml:space="preserve"> </w:t>
      </w:r>
      <w:r w:rsidRPr="002168C1">
        <w:rPr>
          <w:rStyle w:val="StyleUnderline"/>
          <w:sz w:val="8"/>
          <w:szCs w:val="8"/>
        </w:rPr>
        <w:t xml:space="preserve">is another important NTD. Toxocariasis, cysticercosis, and toxocariasis exert important </w:t>
      </w:r>
      <w:r w:rsidRPr="002168C1">
        <w:rPr>
          <w:rStyle w:val="Emphasis"/>
          <w:sz w:val="8"/>
          <w:szCs w:val="8"/>
        </w:rPr>
        <w:t>mental health effects</w:t>
      </w:r>
      <w:r w:rsidRPr="002168C1">
        <w:rPr>
          <w:sz w:val="8"/>
          <w:szCs w:val="8"/>
        </w:rPr>
        <w:t xml:space="preserve"> </w:t>
      </w:r>
      <w:r w:rsidRPr="002168C1">
        <w:rPr>
          <w:rStyle w:val="StyleUnderline"/>
          <w:sz w:val="8"/>
          <w:szCs w:val="8"/>
        </w:rPr>
        <w:t xml:space="preserve">on impoverished Americans. Many of these NTDs are transmitted </w:t>
      </w:r>
      <w:r w:rsidRPr="002168C1">
        <w:rPr>
          <w:rStyle w:val="Emphasis"/>
          <w:sz w:val="8"/>
          <w:szCs w:val="8"/>
        </w:rPr>
        <w:t>within US borders</w:t>
      </w:r>
      <w:r w:rsidRPr="002168C1">
        <w:rPr>
          <w:sz w:val="8"/>
          <w:szCs w:val="8"/>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168C1">
        <w:rPr>
          <w:rStyle w:val="StyleUnderline"/>
          <w:sz w:val="8"/>
          <w:szCs w:val="8"/>
        </w:rPr>
        <w:t xml:space="preserve">There is an </w:t>
      </w:r>
      <w:r w:rsidRPr="002168C1">
        <w:rPr>
          <w:rStyle w:val="Emphasis"/>
          <w:sz w:val="8"/>
          <w:szCs w:val="8"/>
        </w:rPr>
        <w:t>urgent need</w:t>
      </w:r>
      <w:r w:rsidRPr="002168C1">
        <w:rPr>
          <w:sz w:val="8"/>
          <w:szCs w:val="8"/>
        </w:rPr>
        <w:t xml:space="preserve"> </w:t>
      </w:r>
      <w:r w:rsidRPr="002168C1">
        <w:rPr>
          <w:rStyle w:val="StyleUnderline"/>
          <w:sz w:val="8"/>
          <w:szCs w:val="8"/>
        </w:rPr>
        <w:t xml:space="preserve">for </w:t>
      </w:r>
      <w:r w:rsidRPr="002168C1">
        <w:rPr>
          <w:rStyle w:val="Emphasis"/>
          <w:sz w:val="8"/>
          <w:szCs w:val="8"/>
        </w:rPr>
        <w:t xml:space="preserve">new “control tools” for American NTDs, </w:t>
      </w:r>
      <w:r w:rsidRPr="002168C1">
        <w:rPr>
          <w:rStyle w:val="StyleUnderline"/>
          <w:sz w:val="8"/>
          <w:szCs w:val="8"/>
        </w:rPr>
        <w:t>including</w:t>
      </w:r>
      <w:r w:rsidRPr="002168C1">
        <w:rPr>
          <w:sz w:val="8"/>
          <w:szCs w:val="8"/>
        </w:rPr>
        <w:t xml:space="preserve"> point-of-care </w:t>
      </w:r>
      <w:r w:rsidRPr="002168C1">
        <w:rPr>
          <w:rStyle w:val="Emphasis"/>
          <w:sz w:val="8"/>
          <w:szCs w:val="8"/>
        </w:rPr>
        <w:t>diagnostics</w:t>
      </w:r>
      <w:r w:rsidRPr="002168C1">
        <w:rPr>
          <w:sz w:val="8"/>
          <w:szCs w:val="8"/>
        </w:rPr>
        <w:t xml:space="preserve">, </w:t>
      </w:r>
      <w:r w:rsidRPr="002168C1">
        <w:rPr>
          <w:rStyle w:val="Emphasis"/>
          <w:sz w:val="8"/>
          <w:szCs w:val="8"/>
        </w:rPr>
        <w:t>antiparasitic and antiviral drugs</w:t>
      </w:r>
      <w:r w:rsidRPr="002168C1">
        <w:rPr>
          <w:sz w:val="8"/>
          <w:szCs w:val="8"/>
        </w:rPr>
        <w:t xml:space="preserve">, </w:t>
      </w:r>
      <w:r w:rsidRPr="002168C1">
        <w:rPr>
          <w:rStyle w:val="StyleUnderline"/>
          <w:sz w:val="8"/>
          <w:szCs w:val="8"/>
        </w:rPr>
        <w:t>and</w:t>
      </w:r>
      <w:r w:rsidRPr="002168C1">
        <w:rPr>
          <w:sz w:val="8"/>
          <w:szCs w:val="8"/>
        </w:rPr>
        <w:t xml:space="preserve"> </w:t>
      </w:r>
      <w:r w:rsidRPr="002168C1">
        <w:rPr>
          <w:rStyle w:val="Emphasis"/>
          <w:sz w:val="8"/>
          <w:szCs w:val="8"/>
        </w:rPr>
        <w:t>vaccines</w:t>
      </w:r>
      <w:r w:rsidRPr="002168C1">
        <w:rPr>
          <w:sz w:val="8"/>
          <w:szCs w:val="8"/>
        </w:rPr>
        <w:t xml:space="preserve">. </w:t>
      </w:r>
      <w:r w:rsidRPr="002168C1">
        <w:rPr>
          <w:rStyle w:val="StyleUnderline"/>
          <w:sz w:val="8"/>
          <w:szCs w:val="8"/>
        </w:rPr>
        <w:t xml:space="preserve">Many of these products are being developed by </w:t>
      </w:r>
      <w:r w:rsidRPr="002168C1">
        <w:rPr>
          <w:rStyle w:val="Emphasis"/>
          <w:sz w:val="8"/>
          <w:szCs w:val="8"/>
        </w:rPr>
        <w:t>nonprofit PDPs</w:t>
      </w:r>
      <w:r w:rsidRPr="002168C1">
        <w:rPr>
          <w:rStyle w:val="StyleUnderline"/>
          <w:sz w:val="8"/>
          <w:szCs w:val="8"/>
        </w:rPr>
        <w:t xml:space="preserve"> rather than </w:t>
      </w:r>
      <w:r w:rsidRPr="002168C1">
        <w:rPr>
          <w:rStyle w:val="Emphasis"/>
          <w:sz w:val="8"/>
          <w:szCs w:val="8"/>
        </w:rPr>
        <w:t>pharmaceutical companies</w:t>
      </w:r>
      <w:r w:rsidRPr="002168C1">
        <w:rPr>
          <w:rStyle w:val="StyleUnderline"/>
          <w:sz w:val="8"/>
          <w:szCs w:val="8"/>
        </w:rPr>
        <w:t xml:space="preserve">. </w:t>
      </w:r>
      <w:r w:rsidRPr="002168C1">
        <w:rPr>
          <w:sz w:val="8"/>
          <w:szCs w:val="8"/>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w:t>
      </w:r>
      <w:r w:rsidRPr="00860251">
        <w:rPr>
          <w:sz w:val="16"/>
        </w:rPr>
        <w:t xml:space="preserve">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71310D">
        <w:rPr>
          <w:rStyle w:val="StyleUnderline"/>
          <w:highlight w:val="green"/>
        </w:rPr>
        <w:t>need</w:t>
      </w:r>
      <w:r w:rsidRPr="00CB1B2A">
        <w:rPr>
          <w:rStyle w:val="StyleUnderline"/>
        </w:rPr>
        <w:t xml:space="preserve"> increasingly </w:t>
      </w:r>
      <w:r w:rsidRPr="0071310D">
        <w:rPr>
          <w:rStyle w:val="StyleUnderline"/>
          <w:highlight w:val="green"/>
        </w:rPr>
        <w:t>to recognize the</w:t>
      </w:r>
      <w:r w:rsidRPr="00CB1B2A">
        <w:rPr>
          <w:rStyle w:val="StyleUnderline"/>
        </w:rPr>
        <w:t xml:space="preserve"> hidden </w:t>
      </w:r>
      <w:r w:rsidRPr="0071310D">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71310D">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71310D">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71310D">
        <w:rPr>
          <w:rStyle w:val="Emphasis"/>
          <w:highlight w:val="green"/>
        </w:rPr>
        <w:t>toward</w:t>
      </w:r>
      <w:r w:rsidRPr="00CB1B2A">
        <w:rPr>
          <w:rStyle w:val="Emphasis"/>
        </w:rPr>
        <w:t xml:space="preserve"> </w:t>
      </w:r>
      <w:r w:rsidRPr="0071310D">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highlight w:val="green"/>
        </w:rPr>
        <w:t xml:space="preserve">could result in </w:t>
      </w:r>
      <w:r w:rsidRPr="0071310D">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71310D">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71310D">
        <w:rPr>
          <w:rStyle w:val="Emphasis"/>
          <w:highlight w:val="green"/>
        </w:rPr>
        <w:t>the US government</w:t>
      </w:r>
      <w:r w:rsidRPr="00CB1B2A">
        <w:rPr>
          <w:sz w:val="16"/>
        </w:rPr>
        <w:t xml:space="preserve"> </w:t>
      </w:r>
      <w:r w:rsidRPr="00CB1B2A">
        <w:rPr>
          <w:rStyle w:val="StyleUnderline"/>
        </w:rPr>
        <w:t xml:space="preserve">conducted </w:t>
      </w:r>
      <w:r w:rsidRPr="0071310D">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highlight w:val="green"/>
        </w:rPr>
        <w:t>can</w:t>
      </w:r>
      <w:r w:rsidRPr="00CB1B2A">
        <w:rPr>
          <w:sz w:val="16"/>
        </w:rPr>
        <w:t xml:space="preserve"> be as much as 24% in low- and middle-income countries; (2) implementation of a “grand convergence” in global health through </w:t>
      </w:r>
      <w:r w:rsidRPr="0071310D">
        <w:rPr>
          <w:rStyle w:val="Emphasis"/>
          <w:highlight w:val="green"/>
        </w:rPr>
        <w:t>scale-up</w:t>
      </w:r>
      <w:r w:rsidRPr="00CB1B2A">
        <w:rPr>
          <w:rStyle w:val="Emphasis"/>
        </w:rPr>
        <w:t xml:space="preserve"> of </w:t>
      </w:r>
      <w:r w:rsidRPr="0071310D">
        <w:rPr>
          <w:rStyle w:val="Emphasis"/>
          <w:highlight w:val="green"/>
        </w:rPr>
        <w:t>health tech</w:t>
      </w:r>
      <w:r w:rsidRPr="00CB1B2A">
        <w:rPr>
          <w:rStyle w:val="Emphasis"/>
        </w:rPr>
        <w:t>nologies</w:t>
      </w:r>
      <w:r w:rsidRPr="00CB1B2A">
        <w:rPr>
          <w:sz w:val="16"/>
        </w:rPr>
        <w:t xml:space="preserve"> </w:t>
      </w:r>
      <w:r w:rsidRPr="0071310D">
        <w:rPr>
          <w:rStyle w:val="StyleUnderline"/>
          <w:highlight w:val="green"/>
        </w:rPr>
        <w:t xml:space="preserve">and </w:t>
      </w:r>
      <w:r w:rsidRPr="0071310D">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71310D">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71310D">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71310D">
        <w:rPr>
          <w:rStyle w:val="StyleUnderline"/>
          <w:highlight w:val="green"/>
        </w:rPr>
        <w:t>codevelopment</w:t>
      </w:r>
      <w:r w:rsidRPr="00CB1B2A">
        <w:rPr>
          <w:sz w:val="16"/>
        </w:rPr>
        <w:t xml:space="preserve"> of lifesaving vaccines </w:t>
      </w:r>
      <w:r w:rsidRPr="0071310D">
        <w:rPr>
          <w:rStyle w:val="StyleUnderline"/>
          <w:highlight w:val="green"/>
        </w:rPr>
        <w:t>between scientists</w:t>
      </w:r>
      <w:r w:rsidRPr="00CB1B2A">
        <w:rPr>
          <w:sz w:val="16"/>
        </w:rPr>
        <w:t xml:space="preserve"> of different nations, but particularly </w:t>
      </w:r>
      <w:r w:rsidRPr="0071310D">
        <w:rPr>
          <w:rStyle w:val="StyleUnderline"/>
          <w:highlight w:val="green"/>
        </w:rPr>
        <w:t>from nations with</w:t>
      </w:r>
      <w:r w:rsidRPr="00CB1B2A">
        <w:rPr>
          <w:rStyle w:val="StyleUnderline"/>
        </w:rPr>
        <w:t xml:space="preserve"> </w:t>
      </w:r>
      <w:r w:rsidRPr="00CB1B2A">
        <w:rPr>
          <w:rStyle w:val="Emphasis"/>
        </w:rPr>
        <w:t xml:space="preserve">strained or evenly </w:t>
      </w:r>
      <w:r w:rsidRPr="0071310D">
        <w:rPr>
          <w:rStyle w:val="Emphasis"/>
          <w:highlight w:val="green"/>
        </w:rPr>
        <w:t>openly contentious</w:t>
      </w:r>
      <w:r w:rsidRPr="00CB1B2A">
        <w:rPr>
          <w:rStyle w:val="Emphasis"/>
        </w:rPr>
        <w:t xml:space="preserve"> international </w:t>
      </w:r>
      <w:r w:rsidRPr="0071310D">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1310D">
        <w:rPr>
          <w:rStyle w:val="StyleUnderline"/>
          <w:highlight w:val="green"/>
        </w:rPr>
        <w:t>create</w:t>
      </w:r>
      <w:r w:rsidRPr="0071310D">
        <w:rPr>
          <w:sz w:val="16"/>
          <w:highlight w:val="green"/>
        </w:rPr>
        <w:t xml:space="preserve"> </w:t>
      </w:r>
      <w:r w:rsidRPr="0071310D">
        <w:rPr>
          <w:rStyle w:val="Emphasis"/>
          <w:highlight w:val="green"/>
        </w:rPr>
        <w:t>new NTD tech</w:t>
      </w:r>
      <w:r w:rsidRPr="00CB1B2A">
        <w:rPr>
          <w:rStyle w:val="Emphasis"/>
        </w:rPr>
        <w:t>nologies</w:t>
      </w:r>
      <w:r w:rsidRPr="00CB1B2A">
        <w:rPr>
          <w:sz w:val="16"/>
        </w:rPr>
        <w:t xml:space="preserve"> </w:t>
      </w:r>
      <w:r w:rsidRPr="0071310D">
        <w:rPr>
          <w:rStyle w:val="StyleUnderline"/>
          <w:highlight w:val="green"/>
        </w:rPr>
        <w:t>for</w:t>
      </w:r>
      <w:r w:rsidRPr="00CB1B2A">
        <w:rPr>
          <w:sz w:val="16"/>
        </w:rPr>
        <w:t xml:space="preserve"> some of </w:t>
      </w:r>
      <w:r w:rsidRPr="0071310D">
        <w:rPr>
          <w:rStyle w:val="StyleUnderline"/>
          <w:highlight w:val="green"/>
        </w:rPr>
        <w:t>the</w:t>
      </w:r>
      <w:r w:rsidRPr="0071310D">
        <w:rPr>
          <w:sz w:val="16"/>
          <w:highlight w:val="green"/>
        </w:rPr>
        <w:t xml:space="preserve"> </w:t>
      </w:r>
      <w:r w:rsidRPr="0071310D">
        <w:rPr>
          <w:rStyle w:val="Emphasis"/>
          <w:highlight w:val="green"/>
        </w:rPr>
        <w:t>worst-off</w:t>
      </w:r>
      <w:r w:rsidRPr="00CB1B2A">
        <w:rPr>
          <w:rStyle w:val="Emphasis"/>
        </w:rPr>
        <w:t xml:space="preserve"> </w:t>
      </w:r>
      <w:r w:rsidRPr="00CB1B2A">
        <w:rPr>
          <w:sz w:val="16"/>
        </w:rPr>
        <w:t xml:space="preserve">Muslim-majority </w:t>
      </w:r>
      <w:r w:rsidRPr="0071310D">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026D3A15" w14:textId="77777777" w:rsidR="00394960" w:rsidRPr="00CB1B2A" w:rsidRDefault="00394960" w:rsidP="00394960">
      <w:pPr>
        <w:rPr>
          <w:sz w:val="16"/>
        </w:rPr>
      </w:pPr>
    </w:p>
    <w:p w14:paraId="3359F24D" w14:textId="77777777" w:rsidR="00394960" w:rsidRDefault="00394960" w:rsidP="00394960">
      <w:pPr>
        <w:pStyle w:val="Heading4"/>
      </w:pPr>
      <w:r>
        <w:t xml:space="preserve">Public Health Diplomacy solves </w:t>
      </w:r>
      <w:r>
        <w:rPr>
          <w:u w:val="single"/>
        </w:rPr>
        <w:t>Existential Threats</w:t>
      </w:r>
      <w:r>
        <w:t>.</w:t>
      </w:r>
    </w:p>
    <w:p w14:paraId="1CB13012" w14:textId="77777777" w:rsidR="00394960" w:rsidRPr="004578B0" w:rsidRDefault="00394960" w:rsidP="00394960">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48DE094" w14:textId="77777777" w:rsidR="00394960" w:rsidRDefault="00394960" w:rsidP="00394960">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1310D">
        <w:rPr>
          <w:b/>
          <w:sz w:val="26"/>
          <w:highlight w:val="green"/>
          <w:u w:val="single"/>
        </w:rPr>
        <w:t>Health</w:t>
      </w:r>
      <w:r w:rsidRPr="004578B0">
        <w:rPr>
          <w:sz w:val="16"/>
        </w:rPr>
        <w:t xml:space="preserve"> security </w:t>
      </w:r>
      <w:r w:rsidRPr="0071310D">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71310D">
        <w:rPr>
          <w:b/>
          <w:sz w:val="26"/>
          <w:highlight w:val="green"/>
          <w:u w:val="single"/>
        </w:rPr>
        <w:t>Medicine</w:t>
      </w:r>
      <w:r w:rsidRPr="004578B0">
        <w:rPr>
          <w:u w:val="single"/>
        </w:rPr>
        <w:t xml:space="preserve"> is one of the earliest and greatest human achievements because it is a </w:t>
      </w:r>
      <w:r w:rsidRPr="0071310D">
        <w:rPr>
          <w:b/>
          <w:sz w:val="26"/>
          <w:highlight w:val="green"/>
          <w:u w:val="single"/>
        </w:rPr>
        <w:t>co-operative enterprise</w:t>
      </w:r>
      <w:r w:rsidRPr="004578B0">
        <w:rPr>
          <w:u w:val="single"/>
        </w:rPr>
        <w:t xml:space="preserve"> involving highly skilled individuals; </w:t>
      </w:r>
      <w:r w:rsidRPr="0071310D">
        <w:rPr>
          <w:highlight w:val="green"/>
          <w:u w:val="single"/>
        </w:rPr>
        <w:t>and</w:t>
      </w:r>
      <w:r w:rsidRPr="004578B0">
        <w:rPr>
          <w:u w:val="single"/>
        </w:rPr>
        <w:t xml:space="preserve"> it is </w:t>
      </w:r>
      <w:r w:rsidRPr="0071310D">
        <w:rPr>
          <w:b/>
          <w:sz w:val="26"/>
          <w:highlight w:val="green"/>
          <w:u w:val="single"/>
        </w:rPr>
        <w:t>as a result</w:t>
      </w:r>
      <w:r w:rsidRPr="004578B0">
        <w:rPr>
          <w:u w:val="single"/>
        </w:rPr>
        <w:t xml:space="preserve"> of cooperation –</w:t>
      </w:r>
      <w:r w:rsidRPr="004578B0">
        <w:rPr>
          <w:sz w:val="16"/>
        </w:rPr>
        <w:t xml:space="preserve"> and our unusual ability for complex language – that cumulative </w:t>
      </w:r>
      <w:r w:rsidRPr="0071310D">
        <w:rPr>
          <w:b/>
          <w:sz w:val="26"/>
          <w:highlight w:val="green"/>
          <w:u w:val="single"/>
          <w:bdr w:val="single" w:sz="12" w:space="0" w:color="auto"/>
        </w:rPr>
        <w:t>civilisation is possible</w:t>
      </w:r>
      <w:r w:rsidRPr="004578B0">
        <w:rPr>
          <w:sz w:val="16"/>
        </w:rPr>
        <w:t xml:space="preserve">. In the age of globalisation, it is </w:t>
      </w:r>
      <w:r w:rsidRPr="0071310D">
        <w:rPr>
          <w:b/>
          <w:sz w:val="26"/>
          <w:highlight w:val="green"/>
          <w:u w:val="single"/>
        </w:rPr>
        <w:t>health security</w:t>
      </w:r>
      <w:r w:rsidRPr="004578B0">
        <w:rPr>
          <w:sz w:val="16"/>
        </w:rPr>
        <w:t xml:space="preserve">, a recent Lancet editorial stated, that “is now the </w:t>
      </w:r>
      <w:r w:rsidRPr="0071310D">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71310D">
        <w:rPr>
          <w:b/>
          <w:sz w:val="26"/>
          <w:highlight w:val="green"/>
          <w:u w:val="single"/>
        </w:rPr>
        <w:t>disease</w:t>
      </w:r>
      <w:r w:rsidRPr="004578B0">
        <w:rPr>
          <w:u w:val="single"/>
        </w:rPr>
        <w:t xml:space="preserve">, of which Zika is the most recent, the slow but steady cumulative acts of nature associated with </w:t>
      </w:r>
      <w:r w:rsidRPr="0071310D">
        <w:rPr>
          <w:b/>
          <w:sz w:val="26"/>
          <w:highlight w:val="green"/>
          <w:u w:val="single"/>
        </w:rPr>
        <w:t>climate change</w:t>
      </w:r>
      <w:r w:rsidRPr="004578B0">
        <w:rPr>
          <w:u w:val="single"/>
        </w:rPr>
        <w:t xml:space="preserve">, high-risk </w:t>
      </w:r>
      <w:r w:rsidRPr="0071310D">
        <w:rPr>
          <w:b/>
          <w:sz w:val="26"/>
          <w:highlight w:val="green"/>
          <w:u w:val="single"/>
        </w:rPr>
        <w:t>forced migration</w:t>
      </w:r>
      <w:r w:rsidRPr="004578B0">
        <w:rPr>
          <w:u w:val="single"/>
        </w:rPr>
        <w:t xml:space="preserve"> caused by desperation and war, the creeping reality of </w:t>
      </w:r>
      <w:r w:rsidRPr="0071310D">
        <w:rPr>
          <w:b/>
          <w:sz w:val="26"/>
          <w:highlight w:val="green"/>
          <w:u w:val="single"/>
        </w:rPr>
        <w:t>biochemical terror and</w:t>
      </w:r>
      <w:r w:rsidRPr="004578B0">
        <w:rPr>
          <w:u w:val="single"/>
        </w:rPr>
        <w:t xml:space="preserve"> the threat of </w:t>
      </w:r>
      <w:r w:rsidRPr="0071310D">
        <w:rPr>
          <w:b/>
          <w:sz w:val="26"/>
          <w:highlight w:val="green"/>
          <w:u w:val="single"/>
        </w:rPr>
        <w:t>nuclear war, propel human survival</w:t>
      </w:r>
      <w:r w:rsidRPr="004578B0">
        <w:rPr>
          <w:u w:val="single"/>
        </w:rPr>
        <w:t xml:space="preserve"> and well-being </w:t>
      </w:r>
      <w:r w:rsidRPr="0071310D">
        <w:rPr>
          <w:b/>
          <w:sz w:val="26"/>
          <w:highlight w:val="green"/>
          <w:u w:val="single"/>
        </w:rPr>
        <w:t>to the frontline</w:t>
      </w:r>
      <w:r w:rsidRPr="004578B0">
        <w:rPr>
          <w:sz w:val="16"/>
        </w:rPr>
        <w:t xml:space="preserve"> of what today must be everybody’s concern. The field of </w:t>
      </w:r>
      <w:r w:rsidRPr="0071310D">
        <w:rPr>
          <w:b/>
          <w:sz w:val="26"/>
          <w:highlight w:val="green"/>
          <w:u w:val="single"/>
        </w:rPr>
        <w:t>health diplomacy provides</w:t>
      </w:r>
      <w:r w:rsidRPr="004578B0">
        <w:rPr>
          <w:sz w:val="16"/>
        </w:rPr>
        <w:t xml:space="preserve"> an </w:t>
      </w:r>
      <w:r w:rsidRPr="0071310D">
        <w:rPr>
          <w:b/>
          <w:sz w:val="26"/>
          <w:highlight w:val="green"/>
          <w:u w:val="single"/>
        </w:rPr>
        <w:t>unprecedented opportunity to build</w:t>
      </w:r>
      <w:r w:rsidRPr="004578B0">
        <w:rPr>
          <w:sz w:val="16"/>
        </w:rPr>
        <w:t xml:space="preserve"> human </w:t>
      </w:r>
      <w:r w:rsidRPr="0071310D">
        <w:rPr>
          <w:b/>
          <w:sz w:val="26"/>
          <w:highlight w:val="green"/>
          <w:u w:val="single"/>
        </w:rPr>
        <w:t>solidarity</w:t>
      </w:r>
      <w:r w:rsidRPr="004578B0">
        <w:rPr>
          <w:sz w:val="16"/>
        </w:rPr>
        <w:t xml:space="preserve">. </w:t>
      </w:r>
      <w:r w:rsidRPr="004578B0">
        <w:rPr>
          <w:u w:val="single"/>
        </w:rPr>
        <w:t xml:space="preserve">It is an area of human endeavour that </w:t>
      </w:r>
      <w:r w:rsidRPr="0071310D">
        <w:rPr>
          <w:b/>
          <w:sz w:val="26"/>
          <w:highlight w:val="green"/>
          <w:u w:val="single"/>
        </w:rPr>
        <w:t>cuts through</w:t>
      </w:r>
      <w:r w:rsidRPr="004578B0">
        <w:rPr>
          <w:u w:val="single"/>
        </w:rPr>
        <w:t xml:space="preserve"> inherited </w:t>
      </w:r>
      <w:r w:rsidRPr="0071310D">
        <w:rPr>
          <w:b/>
          <w:sz w:val="26"/>
          <w:highlight w:val="green"/>
          <w:u w:val="single"/>
        </w:rPr>
        <w:t>antagonisms</w:t>
      </w:r>
      <w:r w:rsidRPr="0071310D">
        <w:rPr>
          <w:highlight w:val="green"/>
          <w:u w:val="single"/>
        </w:rPr>
        <w:t xml:space="preserve">. </w:t>
      </w:r>
      <w:r w:rsidRPr="004578B0">
        <w:rPr>
          <w:u w:val="single"/>
        </w:rPr>
        <w:t xml:space="preserve">Governments that offer </w:t>
      </w:r>
      <w:r w:rsidRPr="0071310D">
        <w:rPr>
          <w:b/>
          <w:sz w:val="26"/>
          <w:highlight w:val="green"/>
          <w:u w:val="single"/>
        </w:rPr>
        <w:t>health improvements</w:t>
      </w:r>
      <w:r w:rsidRPr="004578B0">
        <w:rPr>
          <w:u w:val="single"/>
        </w:rPr>
        <w:t xml:space="preserve"> as part of aid to nations with whom they wish to </w:t>
      </w:r>
      <w:r w:rsidRPr="0071310D">
        <w:rPr>
          <w:b/>
          <w:sz w:val="26"/>
          <w:highlight w:val="green"/>
          <w:u w:val="single"/>
        </w:rPr>
        <w:t>develop</w:t>
      </w:r>
      <w:r w:rsidRPr="004578B0">
        <w:rPr>
          <w:u w:val="single"/>
        </w:rPr>
        <w:t xml:space="preserve"> stronger </w:t>
      </w:r>
      <w:r w:rsidRPr="0071310D">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61ED76E3" w14:textId="77777777" w:rsidR="00394960" w:rsidRDefault="00394960" w:rsidP="00394960">
      <w:pPr>
        <w:rPr>
          <w:sz w:val="16"/>
        </w:rPr>
      </w:pPr>
    </w:p>
    <w:p w14:paraId="6DF6DC98" w14:textId="77777777" w:rsidR="00394960" w:rsidRPr="009639F0" w:rsidRDefault="00394960" w:rsidP="00394960">
      <w:pPr>
        <w:pStyle w:val="Heading4"/>
        <w:rPr>
          <w:rFonts w:asciiTheme="minorHAnsi" w:hAnsiTheme="minorHAnsi" w:cstheme="minorHAnsi"/>
        </w:rPr>
      </w:pPr>
      <w:r w:rsidRPr="009639F0">
        <w:rPr>
          <w:rFonts w:asciiTheme="minorHAnsi" w:hAnsiTheme="minorHAnsi" w:cstheme="minorHAnsi"/>
        </w:rPr>
        <w:t xml:space="preserve">Nuclear war causes </w:t>
      </w:r>
      <w:r w:rsidRPr="009639F0">
        <w:rPr>
          <w:rFonts w:asciiTheme="minorHAnsi" w:hAnsiTheme="minorHAnsi" w:cstheme="minorHAnsi"/>
          <w:u w:val="single"/>
        </w:rPr>
        <w:t xml:space="preserve">extinction </w:t>
      </w:r>
      <w:r w:rsidRPr="009639F0">
        <w:rPr>
          <w:rFonts w:asciiTheme="minorHAnsi" w:hAnsiTheme="minorHAnsi" w:cstheme="minorHAnsi"/>
        </w:rPr>
        <w:t>-- counter-forcing is impossible</w:t>
      </w:r>
    </w:p>
    <w:p w14:paraId="3279B645" w14:textId="77777777" w:rsidR="00394960" w:rsidRPr="009639F0" w:rsidRDefault="00394960" w:rsidP="00394960">
      <w:pPr>
        <w:rPr>
          <w:rFonts w:asciiTheme="minorHAnsi" w:hAnsiTheme="minorHAnsi" w:cstheme="minorHAnsi"/>
        </w:rPr>
      </w:pPr>
      <w:r w:rsidRPr="009639F0">
        <w:rPr>
          <w:rFonts w:asciiTheme="minorHAnsi" w:hAnsiTheme="minorHAnsi" w:cstheme="minorHAnsi"/>
        </w:rPr>
        <w:t xml:space="preserve">Steven </w:t>
      </w:r>
      <w:r w:rsidRPr="009639F0">
        <w:rPr>
          <w:rStyle w:val="Style13ptBold"/>
          <w:rFonts w:asciiTheme="minorHAnsi" w:hAnsiTheme="minorHAnsi" w:cstheme="minorHAnsi"/>
        </w:rPr>
        <w:t>Starr,</w:t>
      </w:r>
      <w:r w:rsidRPr="009639F0">
        <w:rPr>
          <w:rFonts w:asciiTheme="minorHAnsi" w:hAnsiTheme="minorHAnsi" w:cstheme="minorHAnsi"/>
        </w:rPr>
        <w:t xml:space="preserve"> June 11th, 20</w:t>
      </w:r>
      <w:r w:rsidRPr="009639F0">
        <w:rPr>
          <w:rStyle w:val="Style13ptBold"/>
          <w:rFonts w:asciiTheme="minorHAnsi" w:hAnsiTheme="minorHAnsi" w:cstheme="minorHAnsi"/>
        </w:rPr>
        <w:t>14</w:t>
      </w:r>
      <w:r w:rsidRPr="009639F0">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9" w:history="1">
        <w:r w:rsidRPr="009639F0">
          <w:rPr>
            <w:rStyle w:val="Hyperlink"/>
            <w:rFonts w:asciiTheme="minorHAnsi" w:hAnsiTheme="minorHAnsi" w:cstheme="minorHAnsi"/>
          </w:rPr>
          <w:t>https://truthout.org/articles/there-can-be-no-winners-in-a-nuclear-war/</w:t>
        </w:r>
      </w:hyperlink>
      <w:r w:rsidRPr="009639F0">
        <w:rPr>
          <w:rStyle w:val="Hyperlink"/>
          <w:rFonts w:asciiTheme="minorHAnsi" w:hAnsiTheme="minorHAnsi" w:cstheme="minorHAnsi"/>
        </w:rPr>
        <w:t xml:space="preserve">) </w:t>
      </w:r>
    </w:p>
    <w:p w14:paraId="02524312" w14:textId="77777777" w:rsidR="00394960" w:rsidRDefault="00394960" w:rsidP="00394960">
      <w:pPr>
        <w:rPr>
          <w:rStyle w:val="StyleUnderline"/>
          <w:rFonts w:asciiTheme="minorHAnsi" w:hAnsiTheme="minorHAnsi" w:cstheme="minorHAnsi"/>
          <w:b/>
          <w:bCs/>
          <w:sz w:val="32"/>
          <w:szCs w:val="32"/>
        </w:rPr>
      </w:pPr>
      <w:r w:rsidRPr="009639F0">
        <w:rPr>
          <w:rStyle w:val="StyleUnderline"/>
          <w:rFonts w:asciiTheme="minorHAnsi" w:hAnsiTheme="minorHAnsi" w:cstheme="minorHAnsi"/>
          <w:highlight w:val="green"/>
        </w:rPr>
        <w:t>Nuclear war has no winner</w:t>
      </w:r>
      <w:r w:rsidRPr="009639F0">
        <w:rPr>
          <w:rFonts w:asciiTheme="minorHAnsi" w:hAnsiTheme="minorHAnsi" w:cstheme="minorHAnsi"/>
          <w:sz w:val="16"/>
          <w:szCs w:val="28"/>
        </w:rPr>
        <w:t xml:space="preserve">. Beginning in 2006, several of </w:t>
      </w:r>
      <w:r w:rsidRPr="009639F0">
        <w:rPr>
          <w:rStyle w:val="StyleUnderline"/>
          <w:rFonts w:asciiTheme="minorHAnsi" w:hAnsiTheme="minorHAnsi" w:cstheme="minorHAnsi"/>
        </w:rPr>
        <w:t>the world’s leading climatologists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(at Rutgers, UCLA, John Hopkins University, and the University of Colorado-Boulder) </w:t>
      </w:r>
      <w:r w:rsidRPr="009639F0">
        <w:rPr>
          <w:rStyle w:val="StyleUnderline"/>
          <w:rFonts w:asciiTheme="minorHAnsi" w:hAnsiTheme="minorHAnsi" w:cstheme="minorHAnsi"/>
        </w:rPr>
        <w:t>published a series of studies that evaluated the long-term environmental consequences of a nuclear war</w:t>
      </w:r>
      <w:r w:rsidRPr="009639F0">
        <w:rPr>
          <w:rFonts w:asciiTheme="minorHAnsi" w:hAnsiTheme="minorHAnsi" w:cstheme="minorHAnsi"/>
          <w:sz w:val="16"/>
          <w:szCs w:val="28"/>
        </w:rPr>
        <w:t xml:space="preserve">, including baseline scenarios fought with </w:t>
      </w:r>
      <w:r w:rsidRPr="009639F0">
        <w:rPr>
          <w:rStyle w:val="Emphasis"/>
          <w:rFonts w:asciiTheme="minorHAnsi" w:hAnsiTheme="minorHAnsi" w:cstheme="minorHAnsi"/>
        </w:rPr>
        <w:t>merely 1% of the explosive</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power in the US and/or Russian launch-ready nuclear arsenals. </w:t>
      </w:r>
      <w:r w:rsidRPr="009639F0">
        <w:rPr>
          <w:rStyle w:val="StyleUnderline"/>
          <w:rFonts w:asciiTheme="minorHAnsi" w:hAnsiTheme="minorHAnsi" w:cstheme="minorHAnsi"/>
        </w:rPr>
        <w:t xml:space="preserve">They concluded that the consequences of </w:t>
      </w:r>
      <w:r w:rsidRPr="009639F0">
        <w:rPr>
          <w:rStyle w:val="Emphasis"/>
          <w:rFonts w:asciiTheme="minorHAnsi" w:hAnsiTheme="minorHAnsi" w:cstheme="minorHAnsi"/>
          <w:highlight w:val="green"/>
        </w:rPr>
        <w:t>even a “small” nuclear war would include catastrophic disruptions of global climate</w:t>
      </w:r>
      <w:r w:rsidRPr="009639F0">
        <w:rPr>
          <w:rStyle w:val="StyleUnderline"/>
          <w:rFonts w:asciiTheme="minorHAnsi" w:hAnsiTheme="minorHAnsi" w:cstheme="minorHAnsi"/>
        </w:rPr>
        <w:t xml:space="preserve"> and massive destruction of Earth’s protective ozone layer</w:t>
      </w:r>
      <w:r w:rsidRPr="009639F0">
        <w:rPr>
          <w:rFonts w:asciiTheme="minorHAnsi" w:hAnsiTheme="minorHAnsi" w:cstheme="min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9639F0">
        <w:rPr>
          <w:rFonts w:asciiTheme="minorHAnsi" w:hAnsiTheme="minorHAnsi" w:cstheme="minorHAnsi"/>
          <w:sz w:val="12"/>
        </w:rPr>
        <w:t xml:space="preserve"> </w:t>
      </w:r>
      <w:r w:rsidRPr="009639F0">
        <w:rPr>
          <w:rStyle w:val="StyleUnderline"/>
          <w:rFonts w:asciiTheme="minorHAnsi" w:hAnsiTheme="minorHAnsi" w:cstheme="minorHAnsi"/>
          <w:highlight w:val="green"/>
        </w:rPr>
        <w:t>nuclear weapons would destroy the human race</w:t>
      </w:r>
      <w:r w:rsidRPr="009639F0">
        <w:rPr>
          <w:rFonts w:asciiTheme="minorHAnsi" w:hAnsiTheme="minorHAnsi" w:cstheme="minorHAnsi"/>
          <w:sz w:val="16"/>
          <w:szCs w:val="28"/>
        </w:rPr>
        <w:t xml:space="preserve">. In other words, a US-Russian nuclear war would </w:t>
      </w:r>
      <w:r w:rsidRPr="009639F0">
        <w:rPr>
          <w:rStyle w:val="StyleUnderline"/>
          <w:rFonts w:asciiTheme="minorHAnsi" w:hAnsiTheme="minorHAnsi" w:cstheme="minorHAnsi"/>
        </w:rPr>
        <w:t xml:space="preserve">create such extreme long-term damage to the global environment that </w:t>
      </w:r>
      <w:r w:rsidRPr="009639F0">
        <w:rPr>
          <w:rStyle w:val="StyleUnderline"/>
          <w:rFonts w:asciiTheme="minorHAnsi" w:hAnsiTheme="minorHAnsi" w:cstheme="minorHAnsi"/>
          <w:highlight w:val="green"/>
        </w:rPr>
        <w:t>it would leave the Earth uninhabitable for humans and most animal forms of life</w:t>
      </w:r>
      <w:r w:rsidRPr="009639F0">
        <w:rPr>
          <w:rFonts w:asciiTheme="minorHAnsi" w:hAnsiTheme="minorHAnsi" w:cstheme="minorHAnsi"/>
          <w:sz w:val="16"/>
          <w:szCs w:val="28"/>
        </w:rPr>
        <w:t>. A recent article in the Bulletin of the Atomic Scientists, “Self-assured destruction: The climate impacts of nuclear war,” begins by stating: “</w:t>
      </w:r>
      <w:r w:rsidRPr="009639F0">
        <w:rPr>
          <w:rStyle w:val="StyleUnderline"/>
          <w:rFonts w:asciiTheme="minorHAnsi" w:hAnsiTheme="minorHAnsi" w:cstheme="minorHAnsi"/>
        </w:rPr>
        <w:t>A nuclear war</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between Russia and the United States, even after the arsenal reductions planned under New START, </w:t>
      </w:r>
      <w:r w:rsidRPr="009639F0">
        <w:rPr>
          <w:rStyle w:val="StyleUnderline"/>
          <w:rFonts w:asciiTheme="minorHAnsi" w:hAnsiTheme="minorHAnsi" w:cstheme="minorHAnsi"/>
        </w:rPr>
        <w:t>could produce a nuclear winter. Hence, an attack by either side could be suicidal, resulting in self-assured destruction</w:t>
      </w:r>
      <w:r w:rsidRPr="009639F0">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9639F0">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9639F0">
        <w:rPr>
          <w:rFonts w:asciiTheme="minorHAnsi" w:hAnsiTheme="minorHAnsi" w:cstheme="minorHAnsi"/>
          <w:sz w:val="12"/>
        </w:rPr>
        <w:t xml:space="preserve"> (</w:t>
      </w:r>
      <w:r w:rsidRPr="009639F0">
        <w:rPr>
          <w:rStyle w:val="StyleUnderline"/>
          <w:rFonts w:asciiTheme="minorHAnsi" w:hAnsiTheme="minorHAnsi" w:cstheme="minorHAnsi"/>
        </w:rPr>
        <w:t>vastly increasing the UV-B reaching Earth</w:t>
      </w:r>
      <w:r w:rsidRPr="009639F0">
        <w:rPr>
          <w:rFonts w:asciiTheme="minorHAnsi" w:hAnsiTheme="minorHAnsi" w:cstheme="minorHAnsi"/>
          <w:sz w:val="12"/>
        </w:rPr>
        <w:t xml:space="preserve">) </w:t>
      </w:r>
      <w:r w:rsidRPr="009639F0">
        <w:rPr>
          <w:rStyle w:val="StyleUnderline"/>
          <w:rFonts w:asciiTheme="minorHAnsi" w:hAnsiTheme="minorHAnsi" w:cstheme="minorHAnsi"/>
        </w:rPr>
        <w:t>as well as block warming sunlight, thus creating Ice Age weather conditions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that would last 10 years or longer. Following a US-Russian nuclear war, </w:t>
      </w:r>
      <w:r w:rsidRPr="009639F0">
        <w:rPr>
          <w:rStyle w:val="StyleUnderline"/>
          <w:rFonts w:asciiTheme="minorHAnsi" w:hAnsiTheme="minorHAnsi" w:cstheme="minorHAnsi"/>
        </w:rPr>
        <w:t>temperatures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in the central US and Eurasia </w:t>
      </w:r>
      <w:r w:rsidRPr="009639F0">
        <w:rPr>
          <w:rStyle w:val="StyleUnderline"/>
          <w:rFonts w:asciiTheme="minorHAnsi" w:hAnsiTheme="minorHAnsi" w:cstheme="minorHAnsi"/>
        </w:rPr>
        <w:t>would fall below freezing every day</w:t>
      </w:r>
      <w:r w:rsidRPr="009639F0">
        <w:rPr>
          <w:rFonts w:asciiTheme="minorHAnsi" w:hAnsiTheme="minorHAnsi" w:cstheme="minorHAnsi"/>
          <w:sz w:val="12"/>
        </w:rPr>
        <w:t xml:space="preserve"> </w:t>
      </w:r>
      <w:r w:rsidRPr="009639F0">
        <w:rPr>
          <w:rFonts w:asciiTheme="minorHAnsi" w:hAnsiTheme="minorHAnsi" w:cstheme="minorHAnsi"/>
          <w:sz w:val="16"/>
          <w:szCs w:val="28"/>
        </w:rPr>
        <w:t>for one to three years</w:t>
      </w:r>
      <w:r w:rsidRPr="009639F0">
        <w:rPr>
          <w:rStyle w:val="StyleUnderline"/>
          <w:rFonts w:asciiTheme="minorHAnsi" w:hAnsiTheme="minorHAnsi" w:cstheme="minorHAnsi"/>
        </w:rPr>
        <w:t>; the intense cold would completely eliminate growing seasons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for a decade or longer. </w:t>
      </w:r>
      <w:r w:rsidRPr="009639F0">
        <w:rPr>
          <w:rStyle w:val="StyleUnderline"/>
          <w:rFonts w:asciiTheme="minorHAnsi" w:hAnsiTheme="minorHAnsi" w:cstheme="minorHAnsi"/>
          <w:highlight w:val="green"/>
        </w:rPr>
        <w:t>No crops could be grown, leading to a famine that would kill most humans</w:t>
      </w:r>
      <w:r w:rsidRPr="009639F0">
        <w:rPr>
          <w:rStyle w:val="StyleUnderline"/>
          <w:rFonts w:asciiTheme="minorHAnsi" w:hAnsiTheme="minorHAnsi" w:cstheme="minorHAnsi"/>
        </w:rPr>
        <w:t xml:space="preserve"> and large animal populations. </w:t>
      </w:r>
      <w:r w:rsidRPr="009639F0">
        <w:rPr>
          <w:rStyle w:val="Emphasis"/>
          <w:rFonts w:asciiTheme="minorHAnsi" w:hAnsiTheme="minorHAnsi" w:cstheme="minorHAnsi"/>
          <w:highlight w:val="green"/>
        </w:rPr>
        <w:t>E</w:t>
      </w:r>
      <w:r w:rsidRPr="009639F0">
        <w:rPr>
          <w:rStyle w:val="StyleUnderline"/>
          <w:rFonts w:asciiTheme="minorHAnsi" w:hAnsiTheme="minorHAnsi" w:cstheme="minorHAnsi"/>
        </w:rPr>
        <w:t>lectro</w:t>
      </w:r>
      <w:r w:rsidRPr="009639F0">
        <w:rPr>
          <w:rStyle w:val="Emphasis"/>
          <w:rFonts w:asciiTheme="minorHAnsi" w:hAnsiTheme="minorHAnsi" w:cstheme="minorHAnsi"/>
          <w:highlight w:val="green"/>
        </w:rPr>
        <w:t>m</w:t>
      </w:r>
      <w:r w:rsidRPr="009639F0">
        <w:rPr>
          <w:rStyle w:val="StyleUnderline"/>
          <w:rFonts w:asciiTheme="minorHAnsi" w:hAnsiTheme="minorHAnsi" w:cstheme="minorHAnsi"/>
        </w:rPr>
        <w:t xml:space="preserve">agnetic </w:t>
      </w:r>
      <w:r w:rsidRPr="009639F0">
        <w:rPr>
          <w:rStyle w:val="Emphasis"/>
          <w:rFonts w:asciiTheme="minorHAnsi" w:hAnsiTheme="minorHAnsi" w:cstheme="minorHAnsi"/>
          <w:highlight w:val="green"/>
        </w:rPr>
        <w:t>p</w:t>
      </w:r>
      <w:r w:rsidRPr="009639F0">
        <w:rPr>
          <w:rStyle w:val="StyleUnderline"/>
          <w:rFonts w:asciiTheme="minorHAnsi" w:hAnsiTheme="minorHAnsi" w:cstheme="minorHAnsi"/>
        </w:rPr>
        <w:t xml:space="preserve">ulse </w:t>
      </w:r>
      <w:r w:rsidRPr="009639F0">
        <w:rPr>
          <w:rStyle w:val="StyleUnderline"/>
          <w:rFonts w:asciiTheme="minorHAnsi" w:hAnsiTheme="minorHAnsi" w:cstheme="minorHAnsi"/>
          <w:highlight w:val="green"/>
        </w:rPr>
        <w:t>from high-altitude</w:t>
      </w:r>
      <w:r w:rsidRPr="009639F0">
        <w:rPr>
          <w:rStyle w:val="StyleUnderline"/>
          <w:rFonts w:asciiTheme="minorHAnsi" w:hAnsiTheme="minorHAnsi" w:cstheme="minorHAnsi"/>
        </w:rPr>
        <w:t xml:space="preserve"> nuclear detonations </w:t>
      </w:r>
      <w:r w:rsidRPr="009639F0">
        <w:rPr>
          <w:rStyle w:val="StyleUnderline"/>
          <w:rFonts w:asciiTheme="minorHAnsi" w:hAnsiTheme="minorHAnsi" w:cstheme="minorHAnsi"/>
          <w:highlight w:val="green"/>
        </w:rPr>
        <w:t>would destroy</w:t>
      </w:r>
      <w:r w:rsidRPr="009639F0">
        <w:rPr>
          <w:rStyle w:val="StyleUnderline"/>
          <w:rFonts w:asciiTheme="minorHAnsi" w:hAnsiTheme="minorHAnsi" w:cstheme="minorHAnsi"/>
        </w:rPr>
        <w:t xml:space="preserve"> the integrated circuits in all </w:t>
      </w:r>
      <w:r w:rsidRPr="009639F0">
        <w:rPr>
          <w:rStyle w:val="StyleUnderline"/>
          <w:rFonts w:asciiTheme="minorHAnsi" w:hAnsiTheme="minorHAnsi" w:cstheme="minorHAnsi"/>
          <w:highlight w:val="green"/>
        </w:rPr>
        <w:t>modern electronic devices</w:t>
      </w:r>
      <w:r w:rsidRPr="009639F0">
        <w:rPr>
          <w:rStyle w:val="StyleUnderline"/>
          <w:rFonts w:asciiTheme="minorHAnsi" w:hAnsiTheme="minorHAnsi" w:cstheme="minorHAnsi"/>
        </w:rPr>
        <w:t xml:space="preserve">, including those in commercial nuclear power plants. </w:t>
      </w:r>
      <w:r w:rsidRPr="009639F0">
        <w:rPr>
          <w:rStyle w:val="StyleUnderline"/>
          <w:rFonts w:asciiTheme="minorHAnsi" w:hAnsiTheme="minorHAnsi" w:cstheme="minorHAnsi"/>
          <w:highlight w:val="green"/>
        </w:rPr>
        <w:t xml:space="preserve">Every nuclear reactor would almost </w:t>
      </w:r>
      <w:r w:rsidRPr="009639F0">
        <w:rPr>
          <w:rStyle w:val="Emphasis"/>
          <w:rFonts w:asciiTheme="minorHAnsi" w:hAnsiTheme="minorHAnsi" w:cstheme="minorHAnsi"/>
          <w:highlight w:val="green"/>
        </w:rPr>
        <w:t>instantly meltdown</w:t>
      </w:r>
      <w:r w:rsidRPr="009639F0">
        <w:rPr>
          <w:rStyle w:val="StyleUnderline"/>
          <w:rFonts w:asciiTheme="minorHAnsi" w:hAnsiTheme="minorHAnsi" w:cstheme="minorHAnsi"/>
        </w:rPr>
        <w:t>; every nuclear spent fuel pool</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which contain many times more radioactivity than found in the reactors) </w:t>
      </w:r>
      <w:r w:rsidRPr="009639F0">
        <w:rPr>
          <w:rStyle w:val="StyleUnderline"/>
          <w:rFonts w:asciiTheme="minorHAnsi" w:hAnsiTheme="minorHAnsi" w:cstheme="minorHAnsi"/>
        </w:rPr>
        <w:t>would boil off, releasing vast amounts of long-lived radioactivity. The fallout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would make most of the US and Europe </w:t>
      </w:r>
      <w:r w:rsidRPr="009639F0">
        <w:rPr>
          <w:rStyle w:val="Emphasis"/>
          <w:rFonts w:asciiTheme="minorHAnsi" w:hAnsiTheme="minorHAnsi" w:cstheme="minorHAnsi"/>
        </w:rPr>
        <w:t>uninhabitable</w:t>
      </w:r>
      <w:r w:rsidRPr="009639F0">
        <w:rPr>
          <w:rFonts w:asciiTheme="minorHAnsi" w:hAnsiTheme="minorHAnsi" w:cstheme="minorHAnsi"/>
          <w:sz w:val="16"/>
          <w:szCs w:val="28"/>
        </w:rPr>
        <w:t xml:space="preserve">. Of course, </w:t>
      </w:r>
      <w:r w:rsidRPr="009639F0">
        <w:rPr>
          <w:rStyle w:val="StyleUnderline"/>
          <w:rFonts w:asciiTheme="minorHAnsi" w:hAnsiTheme="minorHAnsi" w:cstheme="minorHAnsi"/>
        </w:rPr>
        <w:t>the survivors of the nuclear war would be starving to death</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9639F0">
        <w:rPr>
          <w:rStyle w:val="StyleUnderline"/>
          <w:rFonts w:asciiTheme="minorHAnsi" w:hAnsiTheme="minorHAnsi" w:cstheme="minorHAnsi"/>
          <w:highlight w:val="green"/>
        </w:rPr>
        <w:t>Theories of “limited nuclear war” and “nuclear de-escalation” are unrealistic</w:t>
      </w:r>
      <w:r w:rsidRPr="009639F0">
        <w:rPr>
          <w:rFonts w:asciiTheme="minorHAnsi"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9639F0">
        <w:rPr>
          <w:rFonts w:asciiTheme="minorHAnsi" w:hAnsiTheme="minorHAnsi" w:cstheme="minorHAnsi"/>
          <w:sz w:val="16"/>
          <w:szCs w:val="28"/>
          <w:highlight w:val="green"/>
        </w:rPr>
        <w:t xml:space="preserve">, </w:t>
      </w:r>
      <w:r w:rsidRPr="009639F0">
        <w:rPr>
          <w:rStyle w:val="StyleUnderline"/>
          <w:rFonts w:asciiTheme="minorHAnsi" w:hAnsiTheme="minorHAnsi" w:cstheme="minorHAnsi"/>
          <w:highlight w:val="green"/>
        </w:rPr>
        <w:t>Counterforce</w:t>
      </w:r>
      <w:r w:rsidRPr="009639F0">
        <w:rPr>
          <w:rStyle w:val="StyleUnderline"/>
          <w:rFonts w:asciiTheme="minorHAnsi" w:hAnsiTheme="minorHAnsi" w:cstheme="minorHAnsi"/>
        </w:rPr>
        <w:t xml:space="preserve"> doctrine – used by both the US and Russian military – </w:t>
      </w:r>
      <w:r w:rsidRPr="009639F0">
        <w:rPr>
          <w:rStyle w:val="StyleUnderline"/>
          <w:rFonts w:asciiTheme="minorHAnsi" w:hAnsiTheme="minorHAnsi" w:cstheme="minorHAnsi"/>
          <w:highlight w:val="green"/>
        </w:rPr>
        <w:t xml:space="preserve">emphasizes the need for preemptive strikes </w:t>
      </w:r>
      <w:r w:rsidRPr="009639F0">
        <w:rPr>
          <w:rStyle w:val="StyleUnderline"/>
          <w:rFonts w:asciiTheme="minorHAnsi" w:hAnsiTheme="minorHAnsi" w:cstheme="minorHAnsi"/>
          <w:b/>
          <w:bCs/>
          <w:sz w:val="32"/>
          <w:szCs w:val="32"/>
          <w:highlight w:val="green"/>
        </w:rPr>
        <w:t>once nuclear war begins.</w:t>
      </w:r>
    </w:p>
    <w:p w14:paraId="28E3C063" w14:textId="77777777" w:rsidR="00394960" w:rsidRPr="009639F0" w:rsidRDefault="00394960" w:rsidP="00394960">
      <w:pPr>
        <w:rPr>
          <w:rFonts w:asciiTheme="minorHAnsi" w:hAnsiTheme="minorHAnsi" w:cstheme="minorHAnsi"/>
          <w:sz w:val="12"/>
        </w:rPr>
      </w:pPr>
      <w:r w:rsidRPr="009639F0">
        <w:rPr>
          <w:rStyle w:val="StyleUnderline"/>
          <w:rFonts w:asciiTheme="minorHAnsi" w:hAnsiTheme="minorHAnsi" w:cstheme="minorHAnsi"/>
        </w:rPr>
        <w:t xml:space="preserve"> </w:t>
      </w:r>
      <w:r w:rsidRPr="009639F0">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Gottemoeller,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9639F0">
        <w:rPr>
          <w:rStyle w:val="StyleUnderline"/>
          <w:rFonts w:asciiTheme="minorHAnsi" w:hAnsiTheme="minorHAnsi" w:cstheme="minorHAnsi"/>
          <w:highlight w:val="green"/>
        </w:rPr>
        <w:t>US foreign policy believe that the US has “nuclear primacy”</w:t>
      </w:r>
      <w:r w:rsidRPr="009639F0">
        <w:rPr>
          <w:rFonts w:asciiTheme="minorHAnsi" w:hAnsiTheme="minorHAnsi" w:cstheme="minorHAnsi"/>
          <w:sz w:val="12"/>
        </w:rPr>
        <w:t xml:space="preserve"> over Russia; </w:t>
      </w:r>
      <w:r w:rsidRPr="009639F0">
        <w:rPr>
          <w:rStyle w:val="StyleUnderline"/>
          <w:rFonts w:asciiTheme="minorHAnsi" w:hAnsiTheme="minorHAnsi" w:cstheme="minorHAnsi"/>
        </w:rPr>
        <w:t>that is, the US could successfully launch a nuclear sneak attack against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Russian (and </w:t>
      </w:r>
      <w:r w:rsidRPr="009639F0">
        <w:rPr>
          <w:rStyle w:val="StyleUnderline"/>
          <w:rFonts w:asciiTheme="minorHAnsi" w:hAnsiTheme="minorHAnsi" w:cstheme="minorHAnsi"/>
        </w:rPr>
        <w:t>Chinese</w:t>
      </w:r>
      <w:r w:rsidRPr="009639F0">
        <w:rPr>
          <w:rFonts w:asciiTheme="minorHAnsi" w:hAnsiTheme="minorHAnsi" w:cstheme="minorHAnsi"/>
          <w:sz w:val="12"/>
        </w:rPr>
        <w:t xml:space="preserve">) </w:t>
      </w:r>
      <w:r w:rsidRPr="009639F0">
        <w:rPr>
          <w:rStyle w:val="StyleUnderline"/>
          <w:rFonts w:asciiTheme="minorHAnsi" w:hAnsiTheme="minorHAnsi" w:cstheme="minorHAnsi"/>
        </w:rPr>
        <w:t>nuclear forces and completely destroy them</w:t>
      </w:r>
      <w:r w:rsidRPr="009639F0">
        <w:rPr>
          <w:rFonts w:asciiTheme="minorHAnsi" w:hAnsiTheme="minorHAnsi" w:cstheme="min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Yarynich (who was in charge of security of the Soviet/Russian nuclear command and control systems for 7 years) asked me to help him write a rebuttal, which was titled </w:t>
      </w:r>
      <w:r w:rsidRPr="009639F0">
        <w:rPr>
          <w:rFonts w:asciiTheme="minorHAnsi" w:hAnsiTheme="minorHAnsi" w:cstheme="minorHAnsi"/>
          <w:sz w:val="12"/>
        </w:rPr>
        <w:t>“</w:t>
      </w:r>
      <w:r w:rsidRPr="009639F0">
        <w:rPr>
          <w:rStyle w:val="Emphasis"/>
          <w:rFonts w:asciiTheme="minorHAnsi" w:hAnsiTheme="minorHAnsi" w:cstheme="minorHAnsi"/>
          <w:highlight w:val="green"/>
        </w:rPr>
        <w:t>Nuclear Primacy is a Fallacy</w:t>
      </w:r>
      <w:r w:rsidRPr="009639F0">
        <w:rPr>
          <w:rFonts w:asciiTheme="minorHAnsi" w:hAnsiTheme="minorHAnsi" w:cstheme="minorHAnsi"/>
          <w:sz w:val="16"/>
          <w:szCs w:val="28"/>
        </w:rPr>
        <w:t>.” Colonel Yarynich, who was on the Soviet General Staff and did war planning for the USSR, concluded that the “</w:t>
      </w:r>
      <w:r w:rsidRPr="009639F0">
        <w:rPr>
          <w:rStyle w:val="StyleUnderline"/>
          <w:rFonts w:asciiTheme="minorHAnsi" w:hAnsiTheme="minorHAnsi" w:cstheme="minorHAnsi"/>
        </w:rPr>
        <w:t>Primacy</w:t>
      </w:r>
      <w:r w:rsidRPr="009639F0">
        <w:rPr>
          <w:rFonts w:asciiTheme="minorHAnsi" w:hAnsiTheme="minorHAnsi" w:cstheme="minorHAnsi"/>
          <w:sz w:val="12"/>
        </w:rPr>
        <w:t xml:space="preserve">” article </w:t>
      </w:r>
      <w:r w:rsidRPr="009639F0">
        <w:rPr>
          <w:rStyle w:val="StyleUnderline"/>
          <w:rFonts w:asciiTheme="minorHAnsi" w:hAnsiTheme="minorHAnsi" w:cstheme="minorHAnsi"/>
        </w:rPr>
        <w:t>used faulty methodology and erroneous assumptions</w:t>
      </w:r>
      <w:r w:rsidRPr="009639F0">
        <w:rPr>
          <w:rFonts w:asciiTheme="minorHAnsi" w:hAnsiTheme="minorHAnsi" w:cstheme="minorHAnsi"/>
          <w:sz w:val="16"/>
          <w:szCs w:val="28"/>
        </w:rPr>
        <w:t>, thus invalidating its conclusions. My contribution lay in my knowledge of the recently published (in 2006) studies, which predicted</w:t>
      </w:r>
      <w:r w:rsidRPr="009639F0">
        <w:rPr>
          <w:rFonts w:asciiTheme="minorHAnsi" w:hAnsiTheme="minorHAnsi" w:cstheme="minorHAnsi"/>
          <w:sz w:val="12"/>
        </w:rPr>
        <w:t xml:space="preserve"> </w:t>
      </w:r>
      <w:r w:rsidRPr="009639F0">
        <w:rPr>
          <w:rStyle w:val="Emphasis"/>
          <w:rFonts w:asciiTheme="minorHAnsi" w:hAnsiTheme="minorHAnsi" w:cstheme="minorHAnsi"/>
          <w:highlight w:val="green"/>
        </w:rPr>
        <w:t>even a “successful” nuclear first-strike</w:t>
      </w:r>
      <w:r w:rsidRPr="009639F0">
        <w:rPr>
          <w:rStyle w:val="StyleUnderline"/>
          <w:rFonts w:asciiTheme="minorHAnsi" w:hAnsiTheme="minorHAnsi" w:cstheme="minorHAnsi"/>
          <w:highlight w:val="green"/>
        </w:rPr>
        <w:t>,</w:t>
      </w:r>
      <w:r w:rsidRPr="009639F0">
        <w:rPr>
          <w:rStyle w:val="StyleUnderline"/>
          <w:rFonts w:asciiTheme="minorHAnsi" w:hAnsiTheme="minorHAnsi" w:cstheme="minorHAnsi"/>
        </w:rPr>
        <w:t xml:space="preserve"> which destroyed 100% of the opposing side’s nuclear weapons, </w:t>
      </w:r>
      <w:r w:rsidRPr="009639F0">
        <w:rPr>
          <w:rStyle w:val="StyleUnderline"/>
          <w:rFonts w:asciiTheme="minorHAnsi" w:hAnsiTheme="minorHAnsi" w:cstheme="minorHAnsi"/>
          <w:highlight w:val="green"/>
        </w:rPr>
        <w:t>would cause the citizens of the side that “won”</w:t>
      </w:r>
      <w:r w:rsidRPr="009639F0">
        <w:rPr>
          <w:rStyle w:val="StyleUnderline"/>
          <w:rFonts w:asciiTheme="minorHAnsi" w:hAnsiTheme="minorHAnsi" w:cstheme="minorHAnsi"/>
        </w:rPr>
        <w:t xml:space="preserve"> the nuclear war </w:t>
      </w:r>
      <w:r w:rsidRPr="009639F0">
        <w:rPr>
          <w:rStyle w:val="StyleUnderline"/>
          <w:rFonts w:asciiTheme="minorHAnsi" w:hAnsiTheme="minorHAnsi" w:cstheme="minorHAnsi"/>
          <w:highlight w:val="green"/>
        </w:rPr>
        <w:t xml:space="preserve">to </w:t>
      </w:r>
      <w:r w:rsidRPr="009639F0">
        <w:rPr>
          <w:rStyle w:val="Emphasis"/>
          <w:rFonts w:asciiTheme="minorHAnsi" w:hAnsiTheme="minorHAnsi" w:cstheme="minorHAnsi"/>
          <w:highlight w:val="green"/>
        </w:rPr>
        <w:t>perish from nuclear famine</w:t>
      </w:r>
      <w:r w:rsidRPr="009639F0">
        <w:rPr>
          <w:rStyle w:val="StyleUnderline"/>
          <w:rFonts w:asciiTheme="minorHAnsi" w:hAnsiTheme="minorHAnsi" w:cstheme="minorHAnsi"/>
          <w:highlight w:val="green"/>
        </w:rPr>
        <w:t>, just as would the rest of humanity</w:t>
      </w:r>
      <w:r w:rsidRPr="009639F0">
        <w:rPr>
          <w:rFonts w:asciiTheme="minorHAnsi" w:hAnsiTheme="minorHAnsi" w:cstheme="minorHAnsi"/>
          <w:sz w:val="12"/>
          <w:highlight w:val="green"/>
        </w:rPr>
        <w:t>.</w:t>
      </w:r>
    </w:p>
    <w:p w14:paraId="44586E4F" w14:textId="77777777" w:rsidR="00394960" w:rsidRPr="004578B0" w:rsidRDefault="00394960" w:rsidP="00394960">
      <w:pPr>
        <w:rPr>
          <w:sz w:val="16"/>
        </w:rPr>
      </w:pPr>
    </w:p>
    <w:p w14:paraId="0F8C9D1A" w14:textId="77777777" w:rsidR="00394960" w:rsidRDefault="00394960" w:rsidP="00394960">
      <w:pPr>
        <w:pStyle w:val="Heading4"/>
      </w:pPr>
      <w:r>
        <w:t xml:space="preserve">4] Pharma Innovation </w:t>
      </w:r>
      <w:r>
        <w:rPr>
          <w:u w:val="single"/>
        </w:rPr>
        <w:t>solves Bioterrorism</w:t>
      </w:r>
      <w:r>
        <w:t>.</w:t>
      </w:r>
    </w:p>
    <w:p w14:paraId="20739E1A" w14:textId="77777777" w:rsidR="00394960" w:rsidRPr="00FF3724" w:rsidRDefault="00394960" w:rsidP="00394960">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2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0E851301" w14:textId="77777777" w:rsidR="00394960" w:rsidRDefault="00394960" w:rsidP="00394960">
      <w:pPr>
        <w:rPr>
          <w:sz w:val="16"/>
        </w:rPr>
      </w:pPr>
      <w:r w:rsidRPr="00FF3724">
        <w:rPr>
          <w:sz w:val="16"/>
        </w:rPr>
        <w:t xml:space="preserve">We need to </w:t>
      </w:r>
      <w:r w:rsidRPr="0071310D">
        <w:rPr>
          <w:b/>
          <w:sz w:val="26"/>
          <w:highlight w:val="green"/>
          <w:u w:val="single"/>
        </w:rPr>
        <w:t>ensure</w:t>
      </w:r>
      <w:r w:rsidRPr="0071310D">
        <w:rPr>
          <w:sz w:val="16"/>
          <w:highlight w:val="green"/>
        </w:rPr>
        <w:t xml:space="preserve"> </w:t>
      </w:r>
      <w:r w:rsidRPr="0071310D">
        <w:rPr>
          <w:b/>
          <w:sz w:val="26"/>
          <w:highlight w:val="green"/>
          <w:u w:val="single"/>
        </w:rPr>
        <w:t>scalable and sustainable</w:t>
      </w:r>
      <w:r w:rsidRPr="0071310D">
        <w:rPr>
          <w:sz w:val="16"/>
          <w:highlight w:val="green"/>
        </w:rPr>
        <w:t xml:space="preserve"> </w:t>
      </w:r>
      <w:r w:rsidRPr="0071310D">
        <w:rPr>
          <w:b/>
          <w:sz w:val="26"/>
          <w:highlight w:val="green"/>
          <w:u w:val="single"/>
          <w:bdr w:val="single" w:sz="12" w:space="0" w:color="auto"/>
        </w:rPr>
        <w:t>approaches for pharmaceutical innovation</w:t>
      </w:r>
      <w:r w:rsidRPr="0071310D">
        <w:rPr>
          <w:sz w:val="16"/>
          <w:highlight w:val="green"/>
        </w:rPr>
        <w:t xml:space="preserve"> </w:t>
      </w:r>
      <w:r w:rsidRPr="0071310D">
        <w:rPr>
          <w:b/>
          <w:sz w:val="26"/>
          <w:highlight w:val="green"/>
          <w:u w:val="single"/>
        </w:rPr>
        <w:t>in response to</w:t>
      </w:r>
      <w:r w:rsidRPr="0071310D">
        <w:rPr>
          <w:sz w:val="16"/>
          <w:highlight w:val="green"/>
        </w:rPr>
        <w:t xml:space="preserve"> </w:t>
      </w:r>
      <w:r w:rsidRPr="00FF3724">
        <w:rPr>
          <w:sz w:val="16"/>
        </w:rPr>
        <w:t xml:space="preserve">infectious disease </w:t>
      </w:r>
      <w:r w:rsidRPr="0071310D">
        <w:rPr>
          <w:b/>
          <w:sz w:val="26"/>
          <w:highlight w:val="green"/>
          <w:u w:val="single"/>
        </w:rPr>
        <w:t>threats to public health</w:t>
      </w:r>
      <w:r w:rsidRPr="0071310D">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71310D">
        <w:rPr>
          <w:b/>
          <w:sz w:val="26"/>
          <w:highlight w:val="green"/>
          <w:u w:val="single"/>
        </w:rPr>
        <w:t>Infectious agents such as</w:t>
      </w:r>
      <w:r w:rsidRPr="0071310D">
        <w:rPr>
          <w:highlight w:val="green"/>
          <w:u w:val="single"/>
        </w:rPr>
        <w:t xml:space="preserve"> </w:t>
      </w:r>
      <w:r w:rsidRPr="0071310D">
        <w:rPr>
          <w:b/>
          <w:sz w:val="26"/>
          <w:highlight w:val="green"/>
          <w:u w:val="single"/>
        </w:rPr>
        <w:t>anthrax, smallpox and tularemia</w:t>
      </w:r>
      <w:r w:rsidRPr="0071310D">
        <w:rPr>
          <w:highlight w:val="green"/>
          <w:u w:val="single"/>
        </w:rPr>
        <w:t xml:space="preserve"> </w:t>
      </w:r>
      <w:r w:rsidRPr="00FF3724">
        <w:rPr>
          <w:u w:val="single"/>
        </w:rPr>
        <w:t xml:space="preserve">could </w:t>
      </w:r>
      <w:r w:rsidRPr="0071310D">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71310D">
        <w:rPr>
          <w:b/>
          <w:sz w:val="26"/>
          <w:highlight w:val="green"/>
          <w:u w:val="single"/>
        </w:rPr>
        <w:t>expertise, networks and infrastructure</w:t>
      </w:r>
      <w:r w:rsidRPr="0071310D">
        <w:rPr>
          <w:highlight w:val="green"/>
          <w:u w:val="single"/>
        </w:rPr>
        <w:t xml:space="preserve"> </w:t>
      </w:r>
      <w:r w:rsidRPr="00FF3724">
        <w:rPr>
          <w:u w:val="single"/>
        </w:rPr>
        <w:t xml:space="preserve">that industry has within its reach, as well as public expectations and the moral imperative, </w:t>
      </w:r>
      <w:r w:rsidRPr="0071310D">
        <w:rPr>
          <w:b/>
          <w:sz w:val="26"/>
          <w:highlight w:val="green"/>
          <w:u w:val="single"/>
        </w:rPr>
        <w:t xml:space="preserve">make pharmaceutical companies </w:t>
      </w:r>
      <w:r w:rsidRPr="00FF3724">
        <w:rPr>
          <w:u w:val="single"/>
        </w:rPr>
        <w:t xml:space="preserve">and the wider life sciences sector an </w:t>
      </w:r>
      <w:r w:rsidRPr="0071310D">
        <w:rPr>
          <w:b/>
          <w:sz w:val="26"/>
          <w:highlight w:val="green"/>
          <w:u w:val="single"/>
        </w:rPr>
        <w:t>indispensable</w:t>
      </w:r>
      <w:r w:rsidRPr="0071310D">
        <w:rPr>
          <w:highlight w:val="green"/>
          <w:u w:val="single"/>
        </w:rPr>
        <w:t xml:space="preserve"> </w:t>
      </w:r>
      <w:r w:rsidRPr="00FF3724">
        <w:rPr>
          <w:u w:val="single"/>
        </w:rPr>
        <w:t xml:space="preserve">partner </w:t>
      </w:r>
      <w:r w:rsidRPr="0071310D">
        <w:rPr>
          <w:b/>
          <w:sz w:val="26"/>
          <w:highlight w:val="green"/>
          <w:u w:val="single"/>
          <w:bdr w:val="single" w:sz="12" w:space="0" w:color="auto"/>
        </w:rPr>
        <w:t>in the search for solutions</w:t>
      </w:r>
      <w:r w:rsidRPr="0071310D">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71310D">
        <w:rPr>
          <w:b/>
          <w:sz w:val="26"/>
          <w:highlight w:val="green"/>
          <w:u w:val="single"/>
        </w:rPr>
        <w:t>in response to</w:t>
      </w:r>
      <w:r w:rsidRPr="0071310D">
        <w:rPr>
          <w:highlight w:val="green"/>
          <w:u w:val="single"/>
        </w:rPr>
        <w:t xml:space="preserve"> </w:t>
      </w:r>
      <w:r w:rsidRPr="00FF3724">
        <w:rPr>
          <w:u w:val="single"/>
        </w:rPr>
        <w:t xml:space="preserve">infectious </w:t>
      </w:r>
      <w:r w:rsidRPr="0071310D">
        <w:rPr>
          <w:b/>
          <w:sz w:val="26"/>
          <w:highlight w:val="green"/>
          <w:u w:val="single"/>
        </w:rPr>
        <w:t>disease threats</w:t>
      </w:r>
      <w:r w:rsidRPr="0071310D">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2236D2C0" w14:textId="77777777" w:rsidR="00394960" w:rsidRDefault="00394960" w:rsidP="00394960">
      <w:pPr>
        <w:rPr>
          <w:sz w:val="16"/>
        </w:rPr>
      </w:pPr>
    </w:p>
    <w:p w14:paraId="2C3FCADF" w14:textId="77777777" w:rsidR="00394960" w:rsidRPr="00345849" w:rsidRDefault="00394960" w:rsidP="00394960">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26568C8E" w14:textId="77777777" w:rsidR="00394960" w:rsidRPr="00345849" w:rsidRDefault="00394960" w:rsidP="00394960">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615AD842" w14:textId="77777777" w:rsidR="00394960" w:rsidRPr="00345849" w:rsidRDefault="00394960" w:rsidP="00394960">
      <w:pPr>
        <w:spacing w:line="276" w:lineRule="auto"/>
        <w:rPr>
          <w:rFonts w:asciiTheme="minorHAnsi" w:eastAsia="Calibri" w:hAnsiTheme="minorHAnsi" w:cstheme="minorHAnsi"/>
        </w:rPr>
      </w:pPr>
      <w:r w:rsidRPr="00345849">
        <w:rPr>
          <w:rFonts w:asciiTheme="minorHAnsi" w:eastAsia="Calibri" w:hAnsiTheme="minorHAnsi" w:cstheme="minorHAnsi"/>
        </w:rPr>
        <w:t xml:space="preserve">[Anders, PhD in computation neuroscience, and Milan Cirkovic, senior research associate at the Astronomical Observatory of Belgrade, "How can we reduce the risk of human extinction?" Bulletin of the Atomic Scientists, 9-9-2008, thebulletin.org/how-can-we-reduce-risk-human-extinction, accessed 8-13-14] </w:t>
      </w:r>
      <w:r w:rsidRPr="00345849">
        <w:rPr>
          <w:rFonts w:asciiTheme="minorHAnsi" w:hAnsiTheme="minorHAnsi" w:cstheme="minorHAnsi"/>
        </w:rPr>
        <w:t xml:space="preserve">//  </w:t>
      </w:r>
    </w:p>
    <w:p w14:paraId="7527506A" w14:textId="77777777" w:rsidR="00394960" w:rsidRPr="00F60FB6" w:rsidRDefault="00394960" w:rsidP="00394960">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0044D6B1" w14:textId="77777777" w:rsidR="00394960" w:rsidRDefault="00394960" w:rsidP="00394960">
      <w:r>
        <w:t xml:space="preserve"> </w:t>
      </w:r>
    </w:p>
    <w:p w14:paraId="6BECF23B" w14:textId="77777777" w:rsidR="00394960" w:rsidRDefault="00394960" w:rsidP="00394960">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C15A888" w14:textId="77777777" w:rsidR="00394960" w:rsidRDefault="00394960" w:rsidP="00394960">
      <w:pPr>
        <w:pStyle w:val="ListParagraph"/>
        <w:numPr>
          <w:ilvl w:val="0"/>
          <w:numId w:val="16"/>
        </w:numPr>
      </w:pPr>
      <w:r>
        <w:t>AT Advantage CPs to solve Drug Prices</w:t>
      </w:r>
    </w:p>
    <w:p w14:paraId="65EF7598" w14:textId="77777777" w:rsidR="00394960" w:rsidRDefault="00394960" w:rsidP="00394960">
      <w:r w:rsidRPr="006A5D4C">
        <w:rPr>
          <w:rStyle w:val="Style13ptBold"/>
        </w:rPr>
        <w:t>Radhakrishnan 16</w:t>
      </w:r>
      <w:r>
        <w:t xml:space="preserve"> </w:t>
      </w:r>
      <w:r w:rsidRPr="006A5D4C">
        <w:t>Priti Radhakrishnan 6-14-2016 "Pharma’s secret weapon to keep drug prices high"</w:t>
      </w:r>
      <w:r>
        <w:t xml:space="preserve"> </w:t>
      </w:r>
      <w:hyperlink r:id="rId21"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E7F42BA" w14:textId="77777777" w:rsidR="00394960" w:rsidRDefault="00394960" w:rsidP="00394960">
      <w:pPr>
        <w:rPr>
          <w:sz w:val="16"/>
        </w:rPr>
      </w:pPr>
      <w:r w:rsidRPr="006A5D4C">
        <w:rPr>
          <w:u w:val="single"/>
        </w:rPr>
        <w:t xml:space="preserve">Skyrocketing drug prices are forcing states to take </w:t>
      </w:r>
      <w:r w:rsidRPr="0071310D">
        <w:rPr>
          <w:b/>
          <w:bCs/>
          <w:sz w:val="26"/>
          <w:highlight w:val="green"/>
          <w:u w:val="single"/>
        </w:rPr>
        <w:t>unprecedented measures</w:t>
      </w:r>
      <w:r w:rsidRPr="0071310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71310D">
        <w:rPr>
          <w:b/>
          <w:sz w:val="26"/>
          <w:highlight w:val="green"/>
          <w:u w:val="single"/>
        </w:rPr>
        <w:t>are important steps</w:t>
      </w:r>
      <w:r w:rsidRPr="006A5D4C">
        <w:rPr>
          <w:sz w:val="16"/>
        </w:rPr>
        <w:t xml:space="preserve">. </w:t>
      </w:r>
      <w:r w:rsidRPr="0071310D">
        <w:rPr>
          <w:b/>
          <w:sz w:val="26"/>
          <w:highlight w:val="green"/>
          <w:u w:val="single"/>
        </w:rPr>
        <w:t>But</w:t>
      </w:r>
      <w:r w:rsidRPr="0071310D">
        <w:rPr>
          <w:sz w:val="16"/>
          <w:highlight w:val="green"/>
        </w:rPr>
        <w:t xml:space="preserve"> </w:t>
      </w:r>
      <w:r w:rsidRPr="006A5D4C">
        <w:rPr>
          <w:sz w:val="16"/>
        </w:rPr>
        <w:t xml:space="preserve">they </w:t>
      </w:r>
      <w:r w:rsidRPr="0071310D">
        <w:rPr>
          <w:b/>
          <w:sz w:val="26"/>
          <w:highlight w:val="green"/>
          <w:u w:val="single"/>
        </w:rPr>
        <w:t xml:space="preserve">ignore a key driver of the problem: </w:t>
      </w:r>
      <w:r w:rsidRPr="0071310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71310D">
        <w:rPr>
          <w:b/>
          <w:sz w:val="26"/>
          <w:highlight w:val="green"/>
          <w:u w:val="single"/>
        </w:rPr>
        <w:t>rarely represent anything new in terms of science</w:t>
      </w:r>
      <w:r w:rsidRPr="006A5D4C">
        <w:rPr>
          <w:u w:val="single"/>
        </w:rPr>
        <w:t xml:space="preserve">. Instead, their </w:t>
      </w:r>
      <w:r w:rsidRPr="0071310D">
        <w:rPr>
          <w:b/>
          <w:sz w:val="26"/>
          <w:highlight w:val="green"/>
          <w:u w:val="single"/>
        </w:rPr>
        <w:t>purpose is to</w:t>
      </w:r>
      <w:r w:rsidRPr="0071310D">
        <w:rPr>
          <w:highlight w:val="green"/>
          <w:u w:val="single"/>
        </w:rPr>
        <w:t xml:space="preserve"> </w:t>
      </w:r>
      <w:r w:rsidRPr="0071310D">
        <w:rPr>
          <w:b/>
          <w:sz w:val="26"/>
          <w:highlight w:val="green"/>
          <w:u w:val="single"/>
        </w:rPr>
        <w:t>prolong</w:t>
      </w:r>
      <w:r w:rsidRPr="0071310D">
        <w:rPr>
          <w:highlight w:val="green"/>
          <w:u w:val="single"/>
        </w:rPr>
        <w:t xml:space="preserve"> </w:t>
      </w:r>
      <w:r w:rsidRPr="0071310D">
        <w:rPr>
          <w:b/>
          <w:sz w:val="26"/>
          <w:highlight w:val="green"/>
          <w:u w:val="single"/>
        </w:rPr>
        <w:t>a</w:t>
      </w:r>
      <w:r w:rsidRPr="0071310D">
        <w:rPr>
          <w:highlight w:val="green"/>
          <w:u w:val="single"/>
        </w:rPr>
        <w:t xml:space="preserve"> </w:t>
      </w:r>
      <w:r w:rsidRPr="006A5D4C">
        <w:rPr>
          <w:u w:val="single"/>
        </w:rPr>
        <w:t xml:space="preserve">company’s </w:t>
      </w:r>
      <w:r w:rsidRPr="0071310D">
        <w:rPr>
          <w:b/>
          <w:sz w:val="26"/>
          <w:highlight w:val="green"/>
          <w:u w:val="single"/>
        </w:rPr>
        <w:t>monopoly</w:t>
      </w:r>
      <w:r w:rsidRPr="0071310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71310D">
        <w:rPr>
          <w:b/>
          <w:sz w:val="26"/>
          <w:highlight w:val="green"/>
          <w:u w:val="single"/>
        </w:rPr>
        <w:t>Pharmaceutical companies love to claim that winnowing</w:t>
      </w:r>
      <w:r w:rsidRPr="0071310D">
        <w:rPr>
          <w:highlight w:val="green"/>
          <w:u w:val="single"/>
        </w:rPr>
        <w:t xml:space="preserve"> </w:t>
      </w:r>
      <w:r w:rsidRPr="006A5D4C">
        <w:rPr>
          <w:u w:val="single"/>
        </w:rPr>
        <w:t xml:space="preserve">their armada of </w:t>
      </w:r>
      <w:r w:rsidRPr="0071310D">
        <w:rPr>
          <w:b/>
          <w:bCs/>
          <w:sz w:val="26"/>
          <w:highlight w:val="green"/>
          <w:u w:val="single"/>
        </w:rPr>
        <w:t>patents</w:t>
      </w:r>
      <w:r w:rsidRPr="0071310D">
        <w:rPr>
          <w:b/>
          <w:sz w:val="26"/>
          <w:highlight w:val="green"/>
          <w:u w:val="single"/>
        </w:rPr>
        <w:t xml:space="preserve"> would be a disincentive to innovation </w:t>
      </w:r>
      <w:r w:rsidRPr="006A5D4C">
        <w:rPr>
          <w:u w:val="single"/>
        </w:rPr>
        <w:t xml:space="preserve">and would limit research into new drugs. </w:t>
      </w:r>
      <w:r w:rsidRPr="0071310D">
        <w:rPr>
          <w:b/>
          <w:sz w:val="26"/>
          <w:highlight w:val="green"/>
          <w:u w:val="single"/>
        </w:rPr>
        <w:t>Don’t believe it</w:t>
      </w:r>
      <w:r w:rsidRPr="006A5D4C">
        <w:rPr>
          <w:u w:val="single"/>
        </w:rPr>
        <w:t xml:space="preserve">. </w:t>
      </w:r>
      <w:r w:rsidRPr="0071310D">
        <w:rPr>
          <w:b/>
          <w:sz w:val="26"/>
          <w:highlight w:val="green"/>
          <w:u w:val="single"/>
        </w:rPr>
        <w:t xml:space="preserve">The industry devotes </w:t>
      </w:r>
      <w:r w:rsidRPr="0071310D">
        <w:rPr>
          <w:b/>
          <w:sz w:val="26"/>
          <w:highlight w:val="green"/>
          <w:u w:val="single"/>
          <w:bdr w:val="single" w:sz="4" w:space="0" w:color="auto"/>
        </w:rPr>
        <w:t>shockingly little funding to research and development</w:t>
      </w:r>
      <w:r w:rsidRPr="006A5D4C">
        <w:rPr>
          <w:u w:val="single"/>
        </w:rPr>
        <w:t xml:space="preserve">. Companies </w:t>
      </w:r>
      <w:r w:rsidRPr="0071310D">
        <w:rPr>
          <w:b/>
          <w:sz w:val="26"/>
          <w:highlight w:val="green"/>
          <w:u w:val="single"/>
        </w:rPr>
        <w:t>spend</w:t>
      </w:r>
      <w:r w:rsidRPr="0071310D">
        <w:rPr>
          <w:highlight w:val="green"/>
          <w:u w:val="single"/>
        </w:rPr>
        <w:t xml:space="preserve"> </w:t>
      </w:r>
      <w:r w:rsidRPr="006A5D4C">
        <w:rPr>
          <w:u w:val="single"/>
        </w:rPr>
        <w:t xml:space="preserve">roughly </w:t>
      </w:r>
      <w:r w:rsidRPr="0071310D">
        <w:rPr>
          <w:b/>
          <w:sz w:val="26"/>
          <w:highlight w:val="green"/>
          <w:u w:val="single"/>
        </w:rPr>
        <w:t>one-third</w:t>
      </w:r>
      <w:r w:rsidRPr="0071310D">
        <w:rPr>
          <w:highlight w:val="green"/>
          <w:u w:val="single"/>
        </w:rPr>
        <w:t xml:space="preserve"> </w:t>
      </w:r>
      <w:r w:rsidRPr="006A5D4C">
        <w:rPr>
          <w:u w:val="single"/>
        </w:rPr>
        <w:t xml:space="preserve">of their revenues </w:t>
      </w:r>
      <w:r w:rsidRPr="0071310D">
        <w:rPr>
          <w:b/>
          <w:sz w:val="26"/>
          <w:highlight w:val="green"/>
          <w:u w:val="single"/>
        </w:rPr>
        <w:t>on marketing</w:t>
      </w:r>
      <w:r w:rsidRPr="0071310D">
        <w:rPr>
          <w:highlight w:val="green"/>
          <w:u w:val="single"/>
        </w:rPr>
        <w:t xml:space="preserve"> </w:t>
      </w:r>
      <w:r w:rsidRPr="0071310D">
        <w:rPr>
          <w:b/>
          <w:sz w:val="26"/>
          <w:highlight w:val="green"/>
          <w:u w:val="single"/>
        </w:rPr>
        <w:t>and only half as much on research</w:t>
      </w:r>
      <w:r w:rsidRPr="0071310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71310D">
        <w:rPr>
          <w:b/>
          <w:sz w:val="26"/>
          <w:highlight w:val="green"/>
          <w:u w:val="single"/>
        </w:rPr>
        <w:t xml:space="preserve">research funding </w:t>
      </w:r>
      <w:r w:rsidRPr="006A5D4C">
        <w:rPr>
          <w:u w:val="single"/>
        </w:rPr>
        <w:t xml:space="preserve">has been </w:t>
      </w:r>
      <w:r w:rsidRPr="0071310D">
        <w:rPr>
          <w:b/>
          <w:sz w:val="26"/>
          <w:highlight w:val="green"/>
          <w:u w:val="single"/>
        </w:rPr>
        <w:t>declining for more than a decade</w:t>
      </w:r>
      <w:r w:rsidRPr="006A5D4C">
        <w:rPr>
          <w:u w:val="single"/>
        </w:rPr>
        <w:t xml:space="preserve">, </w:t>
      </w:r>
      <w:r w:rsidRPr="0071310D">
        <w:rPr>
          <w:b/>
          <w:sz w:val="26"/>
          <w:highlight w:val="green"/>
          <w:u w:val="single"/>
        </w:rPr>
        <w:t>while</w:t>
      </w:r>
      <w:r w:rsidRPr="0071310D">
        <w:rPr>
          <w:highlight w:val="green"/>
          <w:u w:val="single"/>
        </w:rPr>
        <w:t xml:space="preserve"> </w:t>
      </w:r>
      <w:r w:rsidRPr="006A5D4C">
        <w:rPr>
          <w:u w:val="single"/>
        </w:rPr>
        <w:t xml:space="preserve">strategies of </w:t>
      </w:r>
      <w:r w:rsidRPr="0071310D">
        <w:rPr>
          <w:b/>
          <w:sz w:val="26"/>
          <w:highlight w:val="green"/>
          <w:u w:val="single"/>
        </w:rPr>
        <w:t>secondary patenting have steadily increased.</w:t>
      </w:r>
      <w:r w:rsidRPr="0071310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32FB2BC" w14:textId="77777777" w:rsidR="00394960" w:rsidRDefault="00394960" w:rsidP="00394960">
      <w:pPr>
        <w:pStyle w:val="Heading3"/>
      </w:pPr>
      <w:r>
        <w:t>1AC: Plan</w:t>
      </w:r>
    </w:p>
    <w:p w14:paraId="37E8B5FB" w14:textId="77777777" w:rsidR="00394960" w:rsidRDefault="00394960" w:rsidP="0039496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759A364C" w14:textId="77777777" w:rsidR="00394960" w:rsidRPr="006C53E1" w:rsidRDefault="00394960" w:rsidP="00394960">
      <w:pPr>
        <w:pStyle w:val="Heading4"/>
      </w:pPr>
      <w:r>
        <w:t xml:space="preserve">The Plan </w:t>
      </w:r>
      <w:r>
        <w:rPr>
          <w:u w:val="single"/>
        </w:rPr>
        <w:t>solves Evergreening</w:t>
      </w:r>
      <w:r>
        <w:t>.</w:t>
      </w:r>
    </w:p>
    <w:p w14:paraId="3821F2D4" w14:textId="77777777" w:rsidR="00394960" w:rsidRPr="005B38BB" w:rsidRDefault="00394960" w:rsidP="00394960">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96D742E" w14:textId="77777777" w:rsidR="00394960" w:rsidRDefault="00394960" w:rsidP="0039496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70EAEED" w14:textId="77777777" w:rsidR="00394960" w:rsidRDefault="00394960" w:rsidP="00394960">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9598601" w14:textId="77777777" w:rsidR="00394960" w:rsidRPr="00791206" w:rsidRDefault="00394960" w:rsidP="00394960">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A7687EB" w14:textId="77777777" w:rsidR="00394960" w:rsidRDefault="00394960" w:rsidP="00394960">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048F4A6" w14:textId="77777777" w:rsidR="00394960" w:rsidRDefault="00394960" w:rsidP="00394960">
      <w:pPr>
        <w:rPr>
          <w:sz w:val="16"/>
        </w:rPr>
      </w:pPr>
    </w:p>
    <w:p w14:paraId="19DE5993" w14:textId="77777777" w:rsidR="00394960" w:rsidRDefault="00394960" w:rsidP="00394960">
      <w:pPr>
        <w:rPr>
          <w:sz w:val="16"/>
        </w:rPr>
      </w:pPr>
    </w:p>
    <w:p w14:paraId="021F2B02" w14:textId="77777777" w:rsidR="00394960" w:rsidRDefault="00394960" w:rsidP="00394960">
      <w:pPr>
        <w:pStyle w:val="Heading3"/>
      </w:pPr>
      <w:r>
        <w:t>Framework</w:t>
      </w:r>
    </w:p>
    <w:p w14:paraId="00C18D99" w14:textId="77777777" w:rsidR="00394960" w:rsidRPr="008E573C" w:rsidRDefault="00394960" w:rsidP="00394960">
      <w:pPr>
        <w:pStyle w:val="Heading4"/>
        <w:rPr>
          <w:rFonts w:asciiTheme="minorHAnsi" w:hAnsiTheme="minorHAnsi" w:cstheme="minorHAnsi"/>
        </w:rPr>
      </w:pPr>
      <w:r w:rsidRPr="008E573C">
        <w:rPr>
          <w:rFonts w:asciiTheme="minorHAnsi" w:hAnsiTheme="minorHAnsi" w:cstheme="minorHAnsi"/>
        </w:rPr>
        <w:t>The standard is maximizing expected wellbeing.</w:t>
      </w:r>
    </w:p>
    <w:p w14:paraId="1C61DDF5" w14:textId="77777777" w:rsidR="00394960" w:rsidRPr="008E573C" w:rsidRDefault="00394960" w:rsidP="00394960">
      <w:pPr>
        <w:pStyle w:val="Heading4"/>
        <w:rPr>
          <w:rFonts w:asciiTheme="minorHAnsi" w:hAnsiTheme="minorHAnsi" w:cstheme="minorHAnsi"/>
        </w:rPr>
      </w:pPr>
      <w:r w:rsidRPr="008E573C">
        <w:rPr>
          <w:rFonts w:asciiTheme="minorHAnsi" w:hAnsiTheme="minorHAnsi" w:cstheme="minorHAnsi"/>
        </w:rPr>
        <w:t>Prefer:</w:t>
      </w:r>
    </w:p>
    <w:p w14:paraId="718CD364" w14:textId="77777777" w:rsidR="00394960" w:rsidRPr="008E573C" w:rsidRDefault="00394960" w:rsidP="00394960">
      <w:pPr>
        <w:pStyle w:val="Heading4"/>
        <w:rPr>
          <w:rFonts w:asciiTheme="minorHAnsi" w:hAnsiTheme="minorHAnsi" w:cstheme="minorHAnsi"/>
        </w:rPr>
      </w:pPr>
      <w:r w:rsidRPr="008E573C">
        <w:rPr>
          <w:rFonts w:asciiTheme="minorHAnsi" w:hAnsiTheme="minorHAnsi" w:cstheme="minorHAnsi"/>
        </w:rPr>
        <w:t xml:space="preserve">1] Pleasure and pain are </w:t>
      </w:r>
      <w:r w:rsidRPr="008E573C">
        <w:rPr>
          <w:rFonts w:asciiTheme="minorHAnsi" w:hAnsiTheme="minorHAnsi" w:cstheme="minorHAnsi"/>
          <w:u w:val="single"/>
        </w:rPr>
        <w:t>intrinsic value</w:t>
      </w:r>
      <w:r w:rsidRPr="008E573C">
        <w:rPr>
          <w:rFonts w:asciiTheme="minorHAnsi" w:hAnsiTheme="minorHAnsi" w:cstheme="minorHAnsi"/>
        </w:rPr>
        <w:t xml:space="preserve"> and </w:t>
      </w:r>
      <w:r w:rsidRPr="008E573C">
        <w:rPr>
          <w:rFonts w:asciiTheme="minorHAnsi" w:hAnsiTheme="minorHAnsi" w:cstheme="minorHAnsi"/>
          <w:u w:val="single"/>
        </w:rPr>
        <w:t>disvalue</w:t>
      </w:r>
      <w:r w:rsidRPr="008E573C">
        <w:rPr>
          <w:rFonts w:asciiTheme="minorHAnsi" w:hAnsiTheme="minorHAnsi" w:cstheme="minorHAnsi"/>
        </w:rPr>
        <w:t xml:space="preserve">-- </w:t>
      </w:r>
      <w:r w:rsidRPr="008E573C">
        <w:rPr>
          <w:rFonts w:asciiTheme="minorHAnsi" w:hAnsiTheme="minorHAnsi" w:cstheme="minorHAnsi"/>
          <w:u w:val="single"/>
        </w:rPr>
        <w:t>robust neuroscience</w:t>
      </w:r>
      <w:r w:rsidRPr="008E573C">
        <w:rPr>
          <w:rFonts w:asciiTheme="minorHAnsi" w:hAnsiTheme="minorHAnsi" w:cstheme="minorHAnsi"/>
        </w:rPr>
        <w:t xml:space="preserve"> prove.</w:t>
      </w:r>
    </w:p>
    <w:p w14:paraId="429696C1" w14:textId="77777777" w:rsidR="00394960" w:rsidRPr="008E573C" w:rsidRDefault="00394960" w:rsidP="00394960">
      <w:pPr>
        <w:rPr>
          <w:rStyle w:val="Style13ptBold"/>
          <w:rFonts w:asciiTheme="minorHAnsi" w:hAnsiTheme="minorHAnsi" w:cstheme="minorHAnsi"/>
        </w:rPr>
      </w:pPr>
      <w:r w:rsidRPr="008E573C">
        <w:rPr>
          <w:rStyle w:val="Style13ptBold"/>
          <w:rFonts w:asciiTheme="minorHAnsi" w:hAnsiTheme="minorHAnsi" w:cstheme="minorHAnsi"/>
        </w:rPr>
        <w:t>Blum et al. 18</w:t>
      </w:r>
    </w:p>
    <w:p w14:paraId="2622503E" w14:textId="77777777" w:rsidR="00394960" w:rsidRPr="008E573C" w:rsidRDefault="00394960" w:rsidP="00394960">
      <w:pPr>
        <w:rPr>
          <w:rFonts w:asciiTheme="minorHAnsi" w:hAnsiTheme="minorHAnsi" w:cstheme="minorHAnsi"/>
          <w:sz w:val="16"/>
          <w:szCs w:val="16"/>
        </w:rPr>
      </w:pPr>
      <w:r w:rsidRPr="008E573C">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8E573C">
          <w:rPr>
            <w:rStyle w:val="Hyperlink"/>
            <w:rFonts w:asciiTheme="minorHAnsi" w:hAnsiTheme="minorHAnsi" w:cstheme="minorHAnsi"/>
            <w:sz w:val="16"/>
            <w:szCs w:val="16"/>
          </w:rPr>
          <w:t>https://www.ncbi.nlm.nih.gov/pmc/articles/PMC6446569/</w:t>
        </w:r>
      </w:hyperlink>
      <w:r w:rsidRPr="008E573C">
        <w:rPr>
          <w:rFonts w:asciiTheme="minorHAnsi" w:hAnsiTheme="minorHAnsi" w:cstheme="minorHAnsi"/>
          <w:sz w:val="16"/>
          <w:szCs w:val="16"/>
        </w:rPr>
        <w:t>, R.S.</w:t>
      </w:r>
    </w:p>
    <w:p w14:paraId="0D6D241B" w14:textId="77777777" w:rsidR="00394960" w:rsidRPr="008E573C" w:rsidRDefault="00394960" w:rsidP="00394960">
      <w:pPr>
        <w:rPr>
          <w:rFonts w:asciiTheme="minorHAnsi" w:hAnsiTheme="minorHAnsi" w:cstheme="minorHAnsi"/>
          <w:u w:val="single"/>
        </w:rPr>
      </w:pPr>
      <w:r w:rsidRPr="008E573C">
        <w:rPr>
          <w:rFonts w:asciiTheme="minorHAnsi" w:hAnsiTheme="minorHAnsi" w:cstheme="minorHAnsi"/>
          <w:b/>
          <w:bCs/>
          <w:highlight w:val="green"/>
          <w:u w:val="single"/>
        </w:rPr>
        <w:t>Pleasure</w:t>
      </w:r>
      <w:r w:rsidRPr="008E573C">
        <w:rPr>
          <w:rFonts w:asciiTheme="minorHAnsi" w:hAnsiTheme="minorHAnsi" w:cstheme="minorHAnsi"/>
          <w:u w:val="single"/>
        </w:rPr>
        <w:t xml:space="preserve"> is not only</w:t>
      </w:r>
      <w:r w:rsidRPr="008E573C">
        <w:rPr>
          <w:rFonts w:asciiTheme="minorHAnsi" w:hAnsiTheme="minorHAnsi" w:cstheme="minorHAnsi"/>
          <w:sz w:val="16"/>
        </w:rPr>
        <w:t xml:space="preserve"> one of the three </w:t>
      </w:r>
      <w:r w:rsidRPr="008E573C">
        <w:rPr>
          <w:rFonts w:asciiTheme="minorHAnsi" w:hAnsiTheme="minorHAnsi" w:cstheme="minorHAnsi"/>
          <w:u w:val="single"/>
        </w:rPr>
        <w:t>primary reward functions</w:t>
      </w:r>
      <w:r w:rsidRPr="008E573C">
        <w:rPr>
          <w:rFonts w:asciiTheme="minorHAnsi" w:hAnsiTheme="minorHAnsi" w:cstheme="minorHAnsi"/>
          <w:sz w:val="16"/>
        </w:rPr>
        <w:t xml:space="preserve"> but </w:t>
      </w:r>
      <w:r w:rsidRPr="008E573C">
        <w:rPr>
          <w:rFonts w:asciiTheme="minorHAnsi" w:hAnsiTheme="minorHAnsi" w:cstheme="minorHAnsi"/>
          <w:u w:val="single"/>
        </w:rPr>
        <w:t xml:space="preserve">it also </w:t>
      </w:r>
      <w:r w:rsidRPr="008E573C">
        <w:rPr>
          <w:rFonts w:asciiTheme="minorHAnsi" w:hAnsiTheme="minorHAnsi" w:cstheme="minorHAnsi"/>
          <w:b/>
          <w:bCs/>
          <w:highlight w:val="green"/>
          <w:u w:val="single"/>
        </w:rPr>
        <w:t>defines reward.</w:t>
      </w:r>
      <w:r w:rsidRPr="008E573C">
        <w:rPr>
          <w:rFonts w:asciiTheme="minorHAnsi" w:hAnsiTheme="minorHAnsi" w:cstheme="minorHAnsi"/>
          <w:sz w:val="16"/>
        </w:rPr>
        <w:t xml:space="preserve"> As homeostasis explains the </w:t>
      </w:r>
      <w:r w:rsidRPr="008E573C">
        <w:rPr>
          <w:rFonts w:asciiTheme="minorHAnsi" w:hAnsiTheme="minorHAnsi" w:cstheme="minorHAnsi"/>
          <w:u w:val="single"/>
        </w:rPr>
        <w:t>functions of</w:t>
      </w:r>
      <w:r w:rsidRPr="008E573C">
        <w:rPr>
          <w:rFonts w:asciiTheme="minorHAnsi" w:hAnsiTheme="minorHAnsi" w:cstheme="minorHAnsi"/>
          <w:sz w:val="16"/>
        </w:rPr>
        <w:t xml:space="preserve"> only a limited number of </w:t>
      </w:r>
      <w:r w:rsidRPr="008E573C">
        <w:rPr>
          <w:rFonts w:asciiTheme="minorHAnsi" w:hAnsiTheme="minorHAnsi" w:cstheme="minorHAnsi"/>
          <w:u w:val="single"/>
        </w:rPr>
        <w:t>rewards, the</w:t>
      </w:r>
      <w:r w:rsidRPr="008E573C">
        <w:rPr>
          <w:rFonts w:asciiTheme="minorHAnsi" w:hAnsiTheme="minorHAnsi" w:cstheme="minorHAnsi"/>
          <w:sz w:val="16"/>
        </w:rPr>
        <w:t xml:space="preserve"> principal </w:t>
      </w:r>
      <w:r w:rsidRPr="008E573C">
        <w:rPr>
          <w:rFonts w:asciiTheme="minorHAnsi" w:hAnsiTheme="minorHAnsi" w:cstheme="minorHAnsi"/>
          <w:highlight w:val="green"/>
          <w:u w:val="single"/>
        </w:rPr>
        <w:t>reason why particular stimuli</w:t>
      </w:r>
      <w:r w:rsidRPr="008E573C">
        <w:rPr>
          <w:rFonts w:asciiTheme="minorHAnsi" w:hAnsiTheme="minorHAnsi" w:cstheme="minorHAnsi"/>
          <w:u w:val="single"/>
        </w:rPr>
        <w:t xml:space="preserve">, objects, events, situations, and activities </w:t>
      </w:r>
      <w:r w:rsidRPr="008E573C">
        <w:rPr>
          <w:rFonts w:asciiTheme="minorHAnsi" w:hAnsiTheme="minorHAnsi" w:cstheme="minorHAnsi"/>
          <w:highlight w:val="green"/>
          <w:u w:val="single"/>
        </w:rPr>
        <w:t>are rewarding</w:t>
      </w:r>
      <w:r w:rsidRPr="008E573C">
        <w:rPr>
          <w:rFonts w:asciiTheme="minorHAnsi" w:hAnsiTheme="minorHAnsi" w:cstheme="minorHAnsi"/>
          <w:sz w:val="16"/>
        </w:rPr>
        <w:t xml:space="preserve"> may be </w:t>
      </w:r>
      <w:r w:rsidRPr="008E573C">
        <w:rPr>
          <w:rFonts w:asciiTheme="minorHAnsi" w:hAnsiTheme="minorHAnsi" w:cstheme="minorHAnsi"/>
          <w:highlight w:val="green"/>
          <w:u w:val="single"/>
        </w:rPr>
        <w:t>due to pleasure.</w:t>
      </w:r>
      <w:r w:rsidRPr="008E573C">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8E573C">
        <w:rPr>
          <w:rFonts w:asciiTheme="minorHAnsi" w:hAnsiTheme="minorHAnsi" w:cstheme="minorHAnsi"/>
          <w:highlight w:val="green"/>
          <w:u w:val="single"/>
        </w:rPr>
        <w:t>Pleasure</w:t>
      </w:r>
      <w:r w:rsidRPr="008E573C">
        <w:rPr>
          <w:rFonts w:asciiTheme="minorHAnsi" w:hAnsiTheme="minorHAnsi" w:cstheme="minorHAnsi"/>
          <w:u w:val="single"/>
        </w:rPr>
        <w:t>, as the primary effect of rewards</w:t>
      </w:r>
      <w:r w:rsidRPr="008E573C">
        <w:rPr>
          <w:rFonts w:asciiTheme="minorHAnsi" w:hAnsiTheme="minorHAnsi" w:cstheme="minorHAnsi"/>
          <w:sz w:val="16"/>
        </w:rPr>
        <w:t xml:space="preserve">, drives the prime reward functions of learning, approach behavior, and decision making and </w:t>
      </w:r>
      <w:r w:rsidRPr="008E573C">
        <w:rPr>
          <w:rFonts w:asciiTheme="minorHAnsi" w:hAnsiTheme="minorHAnsi" w:cstheme="minorHAnsi"/>
          <w:highlight w:val="green"/>
          <w:u w:val="single"/>
        </w:rPr>
        <w:t xml:space="preserve">provides the </w:t>
      </w:r>
      <w:r w:rsidRPr="008E573C">
        <w:rPr>
          <w:rFonts w:asciiTheme="minorHAnsi" w:hAnsiTheme="minorHAnsi" w:cstheme="minorHAnsi"/>
          <w:b/>
          <w:bCs/>
          <w:highlight w:val="green"/>
          <w:u w:val="single"/>
        </w:rPr>
        <w:t>basis for hedonic theories</w:t>
      </w:r>
      <w:r w:rsidRPr="008E573C">
        <w:rPr>
          <w:rFonts w:asciiTheme="minorHAnsi" w:hAnsiTheme="minorHAnsi" w:cstheme="minorHAnsi"/>
          <w:u w:val="single"/>
        </w:rPr>
        <w:t xml:space="preserve"> of reward function. </w:t>
      </w:r>
      <w:r w:rsidRPr="008E573C">
        <w:rPr>
          <w:rFonts w:asciiTheme="minorHAnsi" w:hAnsiTheme="minorHAnsi" w:cstheme="minorHAnsi"/>
          <w:highlight w:val="green"/>
          <w:u w:val="single"/>
        </w:rPr>
        <w:t>We are attracted by</w:t>
      </w:r>
      <w:r w:rsidRPr="008E573C">
        <w:rPr>
          <w:rFonts w:asciiTheme="minorHAnsi" w:hAnsiTheme="minorHAnsi" w:cstheme="minorHAnsi"/>
          <w:sz w:val="16"/>
        </w:rPr>
        <w:t xml:space="preserve"> most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and exert intense efforts to obtain them</w:t>
      </w:r>
      <w:r w:rsidRPr="008E573C">
        <w:rPr>
          <w:rFonts w:asciiTheme="minorHAnsi" w:hAnsiTheme="minorHAnsi" w:cstheme="minorHAnsi"/>
          <w:sz w:val="16"/>
        </w:rPr>
        <w:t xml:space="preserve">, just </w:t>
      </w:r>
      <w:r w:rsidRPr="008E573C">
        <w:rPr>
          <w:rFonts w:asciiTheme="minorHAnsi" w:hAnsiTheme="minorHAnsi" w:cstheme="minorHAnsi"/>
          <w:highlight w:val="green"/>
          <w:u w:val="single"/>
        </w:rPr>
        <w:t>because they are enjoyable</w:t>
      </w:r>
      <w:r w:rsidRPr="008E573C">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E573C">
        <w:rPr>
          <w:rFonts w:asciiTheme="minorHAnsi" w:hAnsiTheme="minorHAnsi" w:cstheme="minorHAnsi"/>
          <w:u w:val="single"/>
        </w:rPr>
        <w:t>using both humans and detailed invasive brain analysis of animals has discovered some critical ways that the brain processes pleasure</w:t>
      </w:r>
      <w:r w:rsidRPr="008E573C">
        <w:rPr>
          <w:rFonts w:asciiTheme="minorHAnsi" w:hAnsiTheme="minorHAnsi" w:cstheme="minorHAnsi"/>
          <w:sz w:val="16"/>
        </w:rPr>
        <w:t xml:space="preserve"> [14]. </w:t>
      </w:r>
      <w:r w:rsidRPr="008E573C">
        <w:rPr>
          <w:rFonts w:asciiTheme="minorHAnsi" w:hAnsiTheme="minorHAnsi" w:cstheme="minorHAnsi"/>
          <w:u w:val="single"/>
        </w:rPr>
        <w:t>Pleasure as a hallmark of reward is sufficient for defining a reward</w:t>
      </w:r>
      <w:r w:rsidRPr="008E573C">
        <w:rPr>
          <w:rFonts w:asciiTheme="minorHAnsi" w:hAnsiTheme="minorHAnsi" w:cstheme="minorHAnsi"/>
          <w:sz w:val="16"/>
        </w:rPr>
        <w:t xml:space="preserve">, but it may not be necessary. </w:t>
      </w:r>
      <w:r w:rsidRPr="008E573C">
        <w:rPr>
          <w:rFonts w:asciiTheme="minorHAnsi" w:hAnsiTheme="minorHAnsi" w:cstheme="minorHAnsi"/>
          <w:u w:val="single"/>
        </w:rPr>
        <w:t>A reward may generate positive</w:t>
      </w:r>
      <w:r w:rsidRPr="008E573C">
        <w:rPr>
          <w:rFonts w:asciiTheme="minorHAnsi" w:hAnsiTheme="minorHAnsi" w:cstheme="minorHAnsi"/>
          <w:sz w:val="16"/>
        </w:rPr>
        <w:t xml:space="preserve"> learning and approach </w:t>
      </w:r>
      <w:r w:rsidRPr="008E573C">
        <w:rPr>
          <w:rFonts w:asciiTheme="minorHAnsi" w:hAnsiTheme="minorHAnsi" w:cstheme="minorHAnsi"/>
          <w:u w:val="single"/>
        </w:rPr>
        <w:t>behavior</w:t>
      </w:r>
      <w:r w:rsidRPr="008E573C">
        <w:rPr>
          <w:rFonts w:asciiTheme="minorHAnsi" w:hAnsiTheme="minorHAnsi" w:cstheme="minorHAnsi"/>
          <w:sz w:val="16"/>
        </w:rPr>
        <w:t xml:space="preserve"> simply </w:t>
      </w:r>
      <w:r w:rsidRPr="008E573C">
        <w:rPr>
          <w:rFonts w:asciiTheme="minorHAnsi" w:hAnsiTheme="minorHAnsi" w:cstheme="minorHAnsi"/>
          <w:u w:val="single"/>
        </w:rPr>
        <w:t>because it contains substances that are essential for body function.</w:t>
      </w:r>
      <w:r w:rsidRPr="008E573C">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E573C">
        <w:rPr>
          <w:rFonts w:asciiTheme="minorHAnsi" w:hAnsiTheme="minorHAnsi" w:cstheme="minorHAnsi"/>
          <w:u w:val="single"/>
        </w:rPr>
        <w:t>evolution and its basic principles found</w:t>
      </w:r>
      <w:r w:rsidRPr="008E573C">
        <w:rPr>
          <w:rFonts w:asciiTheme="minorHAnsi" w:hAnsiTheme="minorHAnsi" w:cstheme="minorHAnsi"/>
          <w:sz w:val="16"/>
        </w:rPr>
        <w:t xml:space="preserve"> various </w:t>
      </w:r>
      <w:r w:rsidRPr="008E573C">
        <w:rPr>
          <w:rFonts w:asciiTheme="minorHAnsi" w:hAnsiTheme="minorHAnsi" w:cstheme="minorHAnsi"/>
          <w:u w:val="single"/>
        </w:rPr>
        <w:t>mechanisms that steer behavior and biological development.</w:t>
      </w:r>
      <w:r w:rsidRPr="008E573C">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E573C">
        <w:rPr>
          <w:rFonts w:asciiTheme="minorHAnsi" w:hAnsiTheme="minorHAnsi" w:cstheme="minorHAnsi"/>
          <w:b/>
          <w:bCs/>
          <w:highlight w:val="green"/>
          <w:u w:val="single"/>
        </w:rPr>
        <w:t>organisms are</w:t>
      </w:r>
      <w:r w:rsidRPr="008E573C">
        <w:rPr>
          <w:rFonts w:asciiTheme="minorHAnsi" w:hAnsiTheme="minorHAnsi" w:cstheme="minorHAnsi"/>
          <w:u w:val="single"/>
        </w:rPr>
        <w:t xml:space="preserve"> the </w:t>
      </w:r>
      <w:r w:rsidRPr="008E573C">
        <w:rPr>
          <w:rFonts w:asciiTheme="minorHAnsi" w:hAnsiTheme="minorHAnsi" w:cstheme="minorHAnsi"/>
          <w:b/>
          <w:bCs/>
          <w:highlight w:val="green"/>
          <w:u w:val="single"/>
        </w:rPr>
        <w:t>result of evolutionary competition.</w:t>
      </w:r>
      <w:r w:rsidRPr="008E573C">
        <w:rPr>
          <w:rFonts w:asciiTheme="minorHAnsi" w:hAnsiTheme="minorHAnsi" w:cstheme="minorHAnsi"/>
          <w:sz w:val="16"/>
        </w:rPr>
        <w:t xml:space="preserve"> In fact, Richard </w:t>
      </w:r>
      <w:r w:rsidRPr="008E573C">
        <w:rPr>
          <w:rFonts w:asciiTheme="minorHAnsi" w:hAnsiTheme="minorHAnsi" w:cstheme="minorHAnsi"/>
          <w:u w:val="single"/>
        </w:rPr>
        <w:t>Dawkins stresses gene survival and propagation as the basic mechanism of life</w:t>
      </w:r>
      <w:r w:rsidRPr="008E573C">
        <w:rPr>
          <w:rFonts w:asciiTheme="minorHAnsi" w:hAnsiTheme="minorHAnsi" w:cstheme="minorHAnsi"/>
          <w:sz w:val="16"/>
        </w:rPr>
        <w:t xml:space="preserve"> [20]. Only genes that lead to </w:t>
      </w:r>
      <w:r w:rsidRPr="008E573C">
        <w:rPr>
          <w:rFonts w:asciiTheme="minorHAnsi" w:hAnsiTheme="minorHAnsi" w:cstheme="minorHAnsi"/>
          <w:u w:val="single"/>
        </w:rPr>
        <w:t>the fittest phenotype will make it.</w:t>
      </w:r>
      <w:r w:rsidRPr="008E573C">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E573C">
        <w:rPr>
          <w:rFonts w:asciiTheme="minorHAnsi" w:hAnsiTheme="minorHAnsi" w:cstheme="minorHAnsi"/>
          <w:u w:val="single"/>
        </w:rPr>
        <w:t xml:space="preserve">the ultimate, distal function of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is to </w:t>
      </w:r>
      <w:r w:rsidRPr="008E573C">
        <w:rPr>
          <w:rFonts w:asciiTheme="minorHAnsi" w:hAnsiTheme="minorHAnsi" w:cstheme="minorHAnsi"/>
          <w:highlight w:val="green"/>
          <w:u w:val="single"/>
        </w:rPr>
        <w:t>increase evolutionary fitness</w:t>
      </w:r>
      <w:r w:rsidRPr="008E573C">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E573C">
        <w:rPr>
          <w:rFonts w:asciiTheme="minorHAnsi" w:hAnsiTheme="minorHAnsi" w:cstheme="minorHAnsi"/>
          <w:u w:val="single"/>
        </w:rPr>
        <w:t>Behavioral reward functions have evolved to help individuals to survive and propagate their genes</w:t>
      </w:r>
      <w:r w:rsidRPr="008E573C">
        <w:rPr>
          <w:rFonts w:asciiTheme="minorHAnsi" w:hAnsiTheme="minorHAnsi" w:cstheme="minorHAnsi"/>
          <w:sz w:val="16"/>
        </w:rPr>
        <w:t xml:space="preserve">. Apparently, </w:t>
      </w:r>
      <w:r w:rsidRPr="008E573C">
        <w:rPr>
          <w:rFonts w:asciiTheme="minorHAnsi" w:hAnsiTheme="minorHAnsi" w:cstheme="minorHAnsi"/>
          <w:u w:val="single"/>
        </w:rPr>
        <w:t>people need to live well and long enough to reproduce.</w:t>
      </w:r>
      <w:r w:rsidRPr="008E573C">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E573C">
        <w:rPr>
          <w:rFonts w:asciiTheme="minorHAnsi" w:hAnsiTheme="minorHAnsi" w:cstheme="minorHAnsi"/>
          <w:u w:val="single"/>
        </w:rPr>
        <w:t>any small edge will ultimately result in evolutionary advantage</w:t>
      </w:r>
      <w:r w:rsidRPr="008E573C">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E573C">
        <w:rPr>
          <w:rFonts w:asciiTheme="minorHAnsi" w:hAnsiTheme="minorHAnsi" w:cstheme="minorHAnsi"/>
          <w:u w:val="single"/>
        </w:rPr>
        <w:t>Thus the distal reward function in gene propagation and evolutionary fitness defines the proximal reward functions that we see</w:t>
      </w:r>
      <w:r w:rsidRPr="008E573C">
        <w:rPr>
          <w:rFonts w:asciiTheme="minorHAnsi" w:hAnsiTheme="minorHAnsi" w:cstheme="minorHAnsi"/>
          <w:sz w:val="16"/>
        </w:rPr>
        <w:t xml:space="preserve"> in everyday behavior. </w:t>
      </w:r>
      <w:r w:rsidRPr="008E573C">
        <w:rPr>
          <w:rFonts w:asciiTheme="minorHAnsi" w:hAnsiTheme="minorHAnsi" w:cstheme="minorHAnsi"/>
          <w:highlight w:val="green"/>
          <w:u w:val="single"/>
        </w:rPr>
        <w:t>That is why foods, drinks, mates, and offspring are rewarding.</w:t>
      </w:r>
      <w:r w:rsidRPr="008E573C">
        <w:rPr>
          <w:rFonts w:asciiTheme="minorHAnsi" w:hAnsiTheme="minorHAnsi" w:cstheme="minorHAnsi"/>
          <w:u w:val="single"/>
        </w:rPr>
        <w:t xml:space="preserve"> </w:t>
      </w:r>
      <w:r w:rsidRPr="008E573C">
        <w:rPr>
          <w:rFonts w:asciiTheme="minorHAnsi" w:hAnsiTheme="minorHAnsi" w:cstheme="minorHAnsi"/>
          <w:sz w:val="16"/>
        </w:rPr>
        <w:t xml:space="preserve">There have been theories linking pleasure as a required component of health benefits salutogenesis, (salugenesis). In essence, under these terms, </w:t>
      </w:r>
      <w:r w:rsidRPr="008E573C">
        <w:rPr>
          <w:rFonts w:asciiTheme="minorHAnsi" w:hAnsiTheme="minorHAnsi" w:cstheme="minorHAnsi"/>
          <w:u w:val="single"/>
        </w:rPr>
        <w:t>pleasure is described as a state or feeling of happiness and satisfaction resulting from an experience that one enjoys.</w:t>
      </w:r>
      <w:r w:rsidRPr="008E573C">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E573C">
        <w:rPr>
          <w:rFonts w:asciiTheme="minorHAnsi" w:hAnsiTheme="minorHAnsi" w:cstheme="minorHAnsi"/>
          <w:u w:val="single"/>
        </w:rPr>
        <w:t>pathways for ordinary liking and pleasure</w:t>
      </w:r>
      <w:r w:rsidRPr="008E573C">
        <w:rPr>
          <w:rFonts w:asciiTheme="minorHAnsi" w:hAnsiTheme="minorHAnsi" w:cstheme="minorHAnsi"/>
          <w:sz w:val="16"/>
        </w:rPr>
        <w:t xml:space="preserve">, which </w:t>
      </w:r>
      <w:r w:rsidRPr="008E573C">
        <w:rPr>
          <w:rFonts w:asciiTheme="minorHAnsi" w:hAnsiTheme="minorHAnsi" w:cstheme="minorHAnsi"/>
          <w:u w:val="single"/>
        </w:rPr>
        <w:t>are limited in scope</w:t>
      </w:r>
      <w:r w:rsidRPr="008E573C">
        <w:rPr>
          <w:rFonts w:asciiTheme="minorHAnsi" w:hAnsiTheme="minorHAnsi" w:cstheme="minorHAnsi"/>
          <w:sz w:val="16"/>
        </w:rPr>
        <w:t xml:space="preserve"> as described above in this commentary. However, </w:t>
      </w:r>
      <w:r w:rsidRPr="008E573C">
        <w:rPr>
          <w:rFonts w:asciiTheme="minorHAnsi" w:hAnsiTheme="minorHAnsi" w:cstheme="minorHAnsi"/>
          <w:u w:val="single"/>
        </w:rPr>
        <w:t xml:space="preserve">there are </w:t>
      </w:r>
      <w:r w:rsidRPr="008E573C">
        <w:rPr>
          <w:rFonts w:asciiTheme="minorHAnsi" w:hAnsiTheme="minorHAnsi" w:cstheme="minorHAnsi"/>
          <w:b/>
          <w:bCs/>
          <w:highlight w:val="green"/>
          <w:u w:val="single"/>
        </w:rPr>
        <w:t>many brain regions</w:t>
      </w:r>
      <w:r w:rsidRPr="008E573C">
        <w:rPr>
          <w:rFonts w:asciiTheme="minorHAnsi" w:hAnsiTheme="minorHAnsi" w:cstheme="minorHAnsi"/>
          <w:sz w:val="16"/>
        </w:rPr>
        <w:t xml:space="preserve">, often termed hot and cold spots, </w:t>
      </w:r>
      <w:r w:rsidRPr="008E573C">
        <w:rPr>
          <w:rFonts w:asciiTheme="minorHAnsi" w:hAnsiTheme="minorHAnsi" w:cstheme="minorHAnsi"/>
          <w:u w:val="single"/>
        </w:rPr>
        <w:t xml:space="preserve">that significantly </w:t>
      </w:r>
      <w:r w:rsidRPr="008E573C">
        <w:rPr>
          <w:rFonts w:asciiTheme="minorHAnsi" w:hAnsiTheme="minorHAnsi" w:cstheme="minorHAnsi"/>
          <w:b/>
          <w:bCs/>
          <w:highlight w:val="green"/>
          <w:u w:val="single"/>
        </w:rPr>
        <w:t>modulate</w:t>
      </w:r>
      <w:r w:rsidRPr="008E573C">
        <w:rPr>
          <w:rFonts w:asciiTheme="minorHAnsi" w:hAnsiTheme="minorHAnsi" w:cstheme="minorHAnsi"/>
          <w:sz w:val="16"/>
        </w:rPr>
        <w:t xml:space="preserve"> (increase or decrease) </w:t>
      </w:r>
      <w:r w:rsidRPr="008E573C">
        <w:rPr>
          <w:rFonts w:asciiTheme="minorHAnsi" w:hAnsiTheme="minorHAnsi" w:cstheme="minorHAnsi"/>
          <w:u w:val="single"/>
        </w:rPr>
        <w:t xml:space="preserve">our </w:t>
      </w:r>
      <w:r w:rsidRPr="008E573C">
        <w:rPr>
          <w:rFonts w:asciiTheme="minorHAnsi" w:hAnsiTheme="minorHAnsi" w:cstheme="minorHAnsi"/>
          <w:b/>
          <w:bCs/>
          <w:highlight w:val="green"/>
          <w:u w:val="single"/>
        </w:rPr>
        <w:t>pleasure or</w:t>
      </w:r>
      <w:r w:rsidRPr="008E573C">
        <w:rPr>
          <w:rFonts w:asciiTheme="minorHAnsi" w:hAnsiTheme="minorHAnsi" w:cstheme="minorHAnsi"/>
          <w:u w:val="single"/>
        </w:rPr>
        <w:t xml:space="preserve"> even </w:t>
      </w:r>
      <w:r w:rsidRPr="008E573C">
        <w:rPr>
          <w:rFonts w:asciiTheme="minorHAnsi" w:hAnsiTheme="minorHAnsi" w:cstheme="minorHAnsi"/>
          <w:b/>
          <w:bCs/>
          <w:highlight w:val="green"/>
          <w:u w:val="single"/>
        </w:rPr>
        <w:t>produce the opposite</w:t>
      </w:r>
      <w:r w:rsidRPr="008E573C">
        <w:rPr>
          <w:rFonts w:asciiTheme="minorHAnsi" w:hAnsiTheme="minorHAnsi" w:cstheme="minorHAnsi"/>
          <w:sz w:val="16"/>
        </w:rPr>
        <w:t xml:space="preserve"> of pleasure— that is </w:t>
      </w:r>
      <w:r w:rsidRPr="008E573C">
        <w:rPr>
          <w:rFonts w:asciiTheme="minorHAnsi" w:hAnsiTheme="minorHAnsi" w:cstheme="minorHAnsi"/>
          <w:u w:val="single"/>
        </w:rPr>
        <w:t>disgust and fear</w:t>
      </w:r>
      <w:r w:rsidRPr="008E573C">
        <w:rPr>
          <w:rFonts w:asciiTheme="minorHAnsi" w:hAnsiTheme="minorHAnsi" w:cstheme="minorHAnsi"/>
          <w:sz w:val="16"/>
        </w:rPr>
        <w:t xml:space="preserve"> [39]. </w:t>
      </w:r>
      <w:r w:rsidRPr="008E573C">
        <w:rPr>
          <w:rFonts w:asciiTheme="minorHAnsi" w:hAnsiTheme="minorHAnsi" w:cstheme="minorHAnsi"/>
          <w:u w:val="single"/>
        </w:rPr>
        <w:t>One</w:t>
      </w:r>
      <w:r w:rsidRPr="008E573C">
        <w:rPr>
          <w:rFonts w:asciiTheme="minorHAnsi" w:hAnsiTheme="minorHAnsi" w:cstheme="minorHAnsi"/>
          <w:sz w:val="16"/>
        </w:rPr>
        <w:t xml:space="preserve"> specific </w:t>
      </w:r>
      <w:r w:rsidRPr="008E573C">
        <w:rPr>
          <w:rFonts w:asciiTheme="minorHAnsi" w:hAnsiTheme="minorHAnsi" w:cstheme="minorHAnsi"/>
          <w:u w:val="single"/>
        </w:rPr>
        <w:t>region</w:t>
      </w:r>
      <w:r w:rsidRPr="008E573C">
        <w:rPr>
          <w:rFonts w:asciiTheme="minorHAnsi" w:hAnsiTheme="minorHAnsi" w:cstheme="minorHAnsi"/>
          <w:sz w:val="16"/>
        </w:rPr>
        <w:t xml:space="preserve"> of the nucleus accumbens </w:t>
      </w:r>
      <w:r w:rsidRPr="008E573C">
        <w:rPr>
          <w:rFonts w:asciiTheme="minorHAnsi" w:hAnsiTheme="minorHAnsi" w:cstheme="minorHAnsi"/>
          <w:u w:val="single"/>
        </w:rPr>
        <w:t>is organized like a computer keyboard, with particular stimulus triggers in rows</w:t>
      </w:r>
      <w:r w:rsidRPr="008E573C">
        <w:rPr>
          <w:rFonts w:asciiTheme="minorHAnsi" w:hAnsiTheme="minorHAnsi" w:cstheme="minorHAnsi"/>
          <w:sz w:val="16"/>
        </w:rPr>
        <w:t xml:space="preserve">— producing an increase and decrease of pleasure and disgust. Moreover, </w:t>
      </w:r>
      <w:r w:rsidRPr="008E573C">
        <w:rPr>
          <w:rFonts w:asciiTheme="minorHAnsi" w:hAnsiTheme="minorHAnsi" w:cstheme="minorHAnsi"/>
          <w:u w:val="single"/>
        </w:rPr>
        <w:t>the cortex has unique roles in the cognitive evaluation of our feelings of pleasure</w:t>
      </w:r>
      <w:r w:rsidRPr="008E573C">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F0EE186" w14:textId="77777777" w:rsidR="00394960" w:rsidRPr="008E573C" w:rsidRDefault="00394960" w:rsidP="00394960">
      <w:pPr>
        <w:rPr>
          <w:rFonts w:asciiTheme="minorHAnsi" w:hAnsiTheme="minorHAnsi" w:cstheme="minorHAnsi"/>
        </w:rPr>
      </w:pPr>
    </w:p>
    <w:p w14:paraId="68EE909E" w14:textId="77777777" w:rsidR="00394960" w:rsidRPr="008E573C" w:rsidRDefault="00394960" w:rsidP="00394960">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232EED6B" w14:textId="77777777" w:rsidR="00394960" w:rsidRPr="008E573C" w:rsidRDefault="00394960" w:rsidP="00394960">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5A56EA8D" w14:textId="77777777" w:rsidR="00394960" w:rsidRPr="008E573C" w:rsidRDefault="00394960" w:rsidP="00394960">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53710467" w14:textId="77777777" w:rsidR="00394960" w:rsidRPr="008E573C" w:rsidRDefault="00394960" w:rsidP="00394960">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c] Turns suffering – mass death causes suffering because people can’t get access to resources and basic necessities.</w:t>
      </w:r>
    </w:p>
    <w:p w14:paraId="31C2D3D0" w14:textId="77777777" w:rsidR="00394960" w:rsidRPr="008E573C" w:rsidRDefault="00394960" w:rsidP="00394960">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d] Moral obligation – allowing people to die is unethical and should be prevented because it creates ethics towards other people.</w:t>
      </w:r>
    </w:p>
    <w:p w14:paraId="1A4497B9" w14:textId="77777777" w:rsidR="00394960" w:rsidRPr="008E573C" w:rsidRDefault="00394960" w:rsidP="00394960">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e] Objectivity – body count is the most objective way to calculate impacts because comparing suffering is unethical.</w:t>
      </w:r>
    </w:p>
    <w:p w14:paraId="547D60C8" w14:textId="77777777" w:rsidR="00394960" w:rsidRDefault="00394960" w:rsidP="00394960"/>
    <w:p w14:paraId="68F6CAEB" w14:textId="77777777" w:rsidR="00394960" w:rsidRDefault="00394960" w:rsidP="00394960">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3</w:t>
      </w:r>
      <w:r w:rsidRPr="008E573C">
        <w:rPr>
          <w:rFonts w:asciiTheme="minorHAnsi" w:eastAsia="Times New Roman" w:hAnsiTheme="minorHAnsi" w:cstheme="minorHAnsi"/>
          <w:b/>
          <w:iCs/>
          <w:color w:val="000000"/>
          <w:sz w:val="26"/>
        </w:rPr>
        <w:t xml:space="preserve">] Actor specificity: A] Governments must aggregate since every policy benefits some and harms others, which also means side constraints freeze action. B] States lack wills or intentions since policies are collective actions. Actor-specificity comes first since different agents have different ethical standings. Link turns calc indites because the alt would be </w:t>
      </w:r>
      <w:r w:rsidRPr="008E573C">
        <w:rPr>
          <w:rFonts w:asciiTheme="minorHAnsi" w:eastAsia="Times New Roman" w:hAnsiTheme="minorHAnsi" w:cstheme="minorHAnsi"/>
          <w:b/>
          <w:i/>
          <w:iCs/>
          <w:color w:val="000000"/>
          <w:sz w:val="26"/>
          <w:u w:val="single"/>
        </w:rPr>
        <w:t>no</w:t>
      </w:r>
      <w:r w:rsidRPr="008E573C">
        <w:rPr>
          <w:rFonts w:asciiTheme="minorHAnsi" w:eastAsia="Times New Roman" w:hAnsiTheme="minorHAnsi" w:cstheme="minorHAnsi"/>
          <w:b/>
          <w:iCs/>
          <w:color w:val="000000"/>
          <w:sz w:val="26"/>
        </w:rPr>
        <w:t xml:space="preserve"> action.</w:t>
      </w:r>
      <w:r>
        <w:rPr>
          <w:rFonts w:asciiTheme="minorHAnsi" w:eastAsia="Times New Roman" w:hAnsiTheme="minorHAnsi" w:cstheme="minorHAnsi"/>
          <w:b/>
          <w:iCs/>
          <w:color w:val="000000"/>
          <w:sz w:val="26"/>
        </w:rPr>
        <w:t xml:space="preserve"> </w:t>
      </w:r>
    </w:p>
    <w:p w14:paraId="5ED399A6" w14:textId="77777777" w:rsidR="00394960" w:rsidRDefault="00394960" w:rsidP="00394960">
      <w:pPr>
        <w:rPr>
          <w:rFonts w:asciiTheme="minorHAnsi" w:eastAsia="Times New Roman" w:hAnsiTheme="minorHAnsi" w:cstheme="minorHAnsi"/>
          <w:b/>
          <w:iCs/>
          <w:color w:val="000000"/>
          <w:sz w:val="26"/>
        </w:rPr>
      </w:pPr>
    </w:p>
    <w:p w14:paraId="76BA4DF1" w14:textId="77777777" w:rsidR="00394960" w:rsidRDefault="00394960" w:rsidP="00394960">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Ar theory</w:t>
      </w:r>
    </w:p>
    <w:p w14:paraId="644D122E" w14:textId="77777777" w:rsidR="00394960" w:rsidRDefault="00394960" w:rsidP="00394960">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 xml:space="preserve">Ci </w:t>
      </w:r>
    </w:p>
    <w:p w14:paraId="7BBF63D2" w14:textId="77777777" w:rsidR="00394960" w:rsidRDefault="00394960" w:rsidP="00394960">
      <w:pPr>
        <w:rPr>
          <w:rFonts w:asciiTheme="minorHAnsi" w:eastAsia="Times New Roman" w:hAnsiTheme="minorHAnsi" w:cstheme="minorHAnsi"/>
          <w:b/>
          <w:iCs/>
          <w:color w:val="000000"/>
          <w:sz w:val="26"/>
        </w:rPr>
      </w:pPr>
      <w:r>
        <w:rPr>
          <w:rFonts w:asciiTheme="minorHAnsi" w:eastAsia="Times New Roman" w:hAnsiTheme="minorHAnsi" w:cstheme="minorHAnsi"/>
          <w:b/>
          <w:iCs/>
          <w:color w:val="000000"/>
          <w:sz w:val="26"/>
        </w:rPr>
        <w:t>No rvi</w:t>
      </w:r>
    </w:p>
    <w:p w14:paraId="78656BD1" w14:textId="77777777" w:rsidR="00394960" w:rsidRDefault="00394960" w:rsidP="00394960">
      <w:pPr>
        <w:rPr>
          <w:rFonts w:asciiTheme="minorHAnsi" w:eastAsia="Times New Roman" w:hAnsiTheme="minorHAnsi" w:cstheme="minorHAnsi"/>
          <w:b/>
          <w:iCs/>
          <w:color w:val="000000"/>
          <w:sz w:val="26"/>
        </w:rPr>
      </w:pPr>
    </w:p>
    <w:p w14:paraId="65E62CEE" w14:textId="77777777" w:rsidR="00394960" w:rsidRPr="00D17FAE" w:rsidRDefault="00394960" w:rsidP="00394960"/>
    <w:p w14:paraId="4A5697F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D6321"/>
    <w:multiLevelType w:val="hybridMultilevel"/>
    <w:tmpl w:val="3A10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0"/>
  </w:num>
  <w:num w:numId="19">
    <w:abstractNumId w:val="12"/>
  </w:num>
  <w:num w:numId="20">
    <w:abstractNumId w:val="11"/>
  </w:num>
  <w:num w:numId="21">
    <w:abstractNumId w:val="19"/>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496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94960"/>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6A1F"/>
  <w15:chartTrackingRefBased/>
  <w15:docId w15:val="{CBAA4B59-6EAA-49A6-A8E9-E220D4764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4960"/>
    <w:rPr>
      <w:rFonts w:ascii="Calibri" w:hAnsi="Calibri" w:cs="Calibri"/>
    </w:rPr>
  </w:style>
  <w:style w:type="paragraph" w:styleId="Heading1">
    <w:name w:val="heading 1"/>
    <w:aliases w:val="Pocket"/>
    <w:basedOn w:val="Normal"/>
    <w:next w:val="Normal"/>
    <w:link w:val="Heading1Char"/>
    <w:qFormat/>
    <w:rsid w:val="003949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49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3949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949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49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960"/>
  </w:style>
  <w:style w:type="character" w:customStyle="1" w:styleId="Heading1Char">
    <w:name w:val="Heading 1 Char"/>
    <w:aliases w:val="Pocket Char"/>
    <w:basedOn w:val="DefaultParagraphFont"/>
    <w:link w:val="Heading1"/>
    <w:rsid w:val="003949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496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3949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949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949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4960"/>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39496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394960"/>
    <w:rPr>
      <w:color w:val="auto"/>
      <w:u w:val="none"/>
    </w:rPr>
  </w:style>
  <w:style w:type="character" w:styleId="FollowedHyperlink">
    <w:name w:val="FollowedHyperlink"/>
    <w:basedOn w:val="DefaultParagraphFont"/>
    <w:uiPriority w:val="99"/>
    <w:semiHidden/>
    <w:unhideWhenUsed/>
    <w:rsid w:val="00394960"/>
    <w:rPr>
      <w:color w:val="auto"/>
      <w:u w:val="none"/>
    </w:rPr>
  </w:style>
  <w:style w:type="character" w:styleId="UnresolvedMention">
    <w:name w:val="Unresolved Mention"/>
    <w:basedOn w:val="DefaultParagraphFont"/>
    <w:uiPriority w:val="99"/>
    <w:semiHidden/>
    <w:unhideWhenUsed/>
    <w:rsid w:val="00394960"/>
    <w:rPr>
      <w:color w:val="605E5C"/>
      <w:shd w:val="clear" w:color="auto" w:fill="E1DFDD"/>
    </w:rPr>
  </w:style>
  <w:style w:type="paragraph" w:customStyle="1" w:styleId="textbold">
    <w:name w:val="text bold"/>
    <w:basedOn w:val="Normal"/>
    <w:link w:val="Emphasis"/>
    <w:uiPriority w:val="7"/>
    <w:qFormat/>
    <w:rsid w:val="00394960"/>
    <w:pPr>
      <w:ind w:left="720"/>
      <w:jc w:val="both"/>
    </w:pPr>
    <w:rPr>
      <w:b/>
      <w:iCs/>
      <w:u w:val="single"/>
    </w:rPr>
  </w:style>
  <w:style w:type="paragraph" w:styleId="ListParagraph">
    <w:name w:val="List Paragraph"/>
    <w:aliases w:val="6 font"/>
    <w:basedOn w:val="Normal"/>
    <w:uiPriority w:val="99"/>
    <w:unhideWhenUsed/>
    <w:qFormat/>
    <w:rsid w:val="00394960"/>
    <w:pPr>
      <w:ind w:left="720"/>
      <w:contextualSpacing/>
    </w:pPr>
  </w:style>
  <w:style w:type="paragraph" w:customStyle="1" w:styleId="card">
    <w:name w:val="card"/>
    <w:aliases w:val="Medium Grid 21"/>
    <w:basedOn w:val="Normal"/>
    <w:next w:val="Normal"/>
    <w:uiPriority w:val="6"/>
    <w:qFormat/>
    <w:rsid w:val="0039496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94960"/>
    <w:rPr>
      <w:rFonts w:ascii="Lucida Grande" w:hAnsi="Lucida Grande" w:cs="Lucida Grande"/>
    </w:rPr>
  </w:style>
  <w:style w:type="character" w:customStyle="1" w:styleId="DocumentMapChar">
    <w:name w:val="Document Map Char"/>
    <w:basedOn w:val="DefaultParagraphFont"/>
    <w:link w:val="DocumentMap"/>
    <w:uiPriority w:val="99"/>
    <w:semiHidden/>
    <w:rsid w:val="00394960"/>
    <w:rPr>
      <w:rFonts w:ascii="Lucida Grande" w:hAnsi="Lucida Grande" w:cs="Lucida Grande"/>
    </w:rPr>
  </w:style>
  <w:style w:type="paragraph" w:customStyle="1" w:styleId="Emphasis1">
    <w:name w:val="Emphasis1"/>
    <w:basedOn w:val="Normal"/>
    <w:uiPriority w:val="7"/>
    <w:qFormat/>
    <w:rsid w:val="0039496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94960"/>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394960"/>
    <w:rPr>
      <w:b/>
      <w:bCs/>
    </w:rPr>
  </w:style>
  <w:style w:type="character" w:customStyle="1" w:styleId="wikiexternallink">
    <w:name w:val="wikiexternallink"/>
    <w:basedOn w:val="DefaultParagraphFont"/>
    <w:rsid w:val="00394960"/>
  </w:style>
  <w:style w:type="character" w:customStyle="1" w:styleId="wikigeneratedlinkcontent">
    <w:name w:val="wikigeneratedlinkcontent"/>
    <w:basedOn w:val="DefaultParagraphFont"/>
    <w:rsid w:val="0039496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4960"/>
    <w:pPr>
      <w:spacing w:after="0" w:line="240" w:lineRule="auto"/>
    </w:pPr>
    <w:rPr>
      <w:sz w:val="26"/>
      <w:u w:val="single"/>
    </w:rPr>
  </w:style>
  <w:style w:type="paragraph" w:customStyle="1" w:styleId="Tag2">
    <w:name w:val="Tag2"/>
    <w:basedOn w:val="Normal"/>
    <w:qFormat/>
    <w:rsid w:val="00394960"/>
    <w:rPr>
      <w:rFonts w:ascii="Arial" w:hAnsi="Arial" w:cs="Arial"/>
      <w:b/>
      <w:sz w:val="20"/>
    </w:rPr>
  </w:style>
  <w:style w:type="paragraph" w:customStyle="1" w:styleId="cardtext">
    <w:name w:val="card text"/>
    <w:basedOn w:val="Normal"/>
    <w:link w:val="cardtextChar"/>
    <w:qFormat/>
    <w:rsid w:val="00394960"/>
    <w:pPr>
      <w:ind w:left="288" w:right="288"/>
    </w:pPr>
  </w:style>
  <w:style w:type="character" w:customStyle="1" w:styleId="cardtextChar">
    <w:name w:val="card text Char"/>
    <w:link w:val="cardtext"/>
    <w:rsid w:val="00394960"/>
    <w:rPr>
      <w:rFonts w:ascii="Calibri" w:hAnsi="Calibri" w:cs="Calibri"/>
    </w:rPr>
  </w:style>
  <w:style w:type="character" w:customStyle="1" w:styleId="latin24compacttimestamp-2v7xiq">
    <w:name w:val="latin24compacttimestamp-2v7xiq"/>
    <w:basedOn w:val="DefaultParagraphFont"/>
    <w:rsid w:val="00394960"/>
  </w:style>
  <w:style w:type="paragraph" w:customStyle="1" w:styleId="Emphasize">
    <w:name w:val="Emphasize"/>
    <w:basedOn w:val="Normal"/>
    <w:uiPriority w:val="7"/>
    <w:qFormat/>
    <w:rsid w:val="0039496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3949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qFormat/>
    <w:rsid w:val="00394960"/>
    <w:rPr>
      <w:rFonts w:cs="Times New Roman"/>
      <w:vertAlign w:val="superscript"/>
    </w:rPr>
  </w:style>
  <w:style w:type="paragraph" w:styleId="NormalWeb">
    <w:name w:val="Normal (Web)"/>
    <w:basedOn w:val="Normal"/>
    <w:uiPriority w:val="99"/>
    <w:unhideWhenUsed/>
    <w:rsid w:val="0039496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www.statnews.com/2016/06/14/secondary-patent-gilead-sovaldi-harvoni/"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truthout.org/articles/there-can-be-no-winners-in-a-nuclear-war/"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17339</Words>
  <Characters>98838</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2021-09-20T02:39:00Z</dcterms:created>
  <dcterms:modified xsi:type="dcterms:W3CDTF">2021-09-20T02:39:00Z</dcterms:modified>
</cp:coreProperties>
</file>