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4512B" w14:textId="77777777" w:rsidR="00AE518A" w:rsidRDefault="00AE518A" w:rsidP="00AE518A">
      <w:pPr>
        <w:pStyle w:val="Heading3"/>
      </w:pPr>
      <w:r>
        <w:t>1AC: Innovation</w:t>
      </w:r>
    </w:p>
    <w:p w14:paraId="062A9194" w14:textId="33F3D3DE" w:rsidR="00AE518A" w:rsidRDefault="00AE518A" w:rsidP="00AE518A">
      <w:pPr>
        <w:pStyle w:val="Heading4"/>
      </w:pPr>
      <w:r>
        <w:t>Contention 1 is Innovation</w:t>
      </w:r>
    </w:p>
    <w:p w14:paraId="2A1F7BA9" w14:textId="77777777" w:rsidR="00AE518A" w:rsidRDefault="00AE518A" w:rsidP="00AE518A">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14D7D245" w14:textId="77777777" w:rsidR="00AE518A" w:rsidRPr="005B38BB" w:rsidRDefault="00AE518A" w:rsidP="00AE518A">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6AA6CAC" w14:textId="77777777" w:rsidR="00AE518A" w:rsidRDefault="00AE518A" w:rsidP="00AE518A">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proofErr w:type="gramStart"/>
      <w:r w:rsidRPr="00B14BDF">
        <w:rPr>
          <w:b/>
          <w:bCs/>
          <w:u w:val="single"/>
        </w:rPr>
        <w:t>over and over again</w:t>
      </w:r>
      <w:proofErr w:type="gramEnd"/>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4317C086" w14:textId="77777777" w:rsidR="00AE518A" w:rsidRPr="007E660D" w:rsidRDefault="00AE518A" w:rsidP="00AE518A">
      <w:pPr>
        <w:rPr>
          <w:sz w:val="16"/>
        </w:rPr>
      </w:pPr>
    </w:p>
    <w:p w14:paraId="0141BDCF" w14:textId="77777777" w:rsidR="00AE518A" w:rsidRDefault="00AE518A" w:rsidP="00AE518A">
      <w:pPr>
        <w:pStyle w:val="Heading4"/>
      </w:pPr>
      <w:r>
        <w:t xml:space="preserve">2] We </w:t>
      </w:r>
      <w:r>
        <w:rPr>
          <w:u w:val="single"/>
        </w:rPr>
        <w:t>control Uniqueness</w:t>
      </w:r>
      <w:r>
        <w:t xml:space="preserve"> – up to 80% of all new patents are not </w:t>
      </w:r>
      <w:r>
        <w:rPr>
          <w:u w:val="single"/>
        </w:rPr>
        <w:t>new drugs</w:t>
      </w:r>
      <w:r>
        <w:t xml:space="preserve"> but </w:t>
      </w:r>
      <w:r>
        <w:rPr>
          <w:u w:val="single"/>
        </w:rPr>
        <w:t>old ones</w:t>
      </w:r>
      <w:r>
        <w:t>.</w:t>
      </w:r>
    </w:p>
    <w:p w14:paraId="521B5B9B" w14:textId="77777777" w:rsidR="00AE518A" w:rsidRPr="005B38BB" w:rsidRDefault="00AE518A" w:rsidP="00AE518A">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7E9625FE" w14:textId="77777777" w:rsidR="00AE518A" w:rsidRDefault="00AE518A" w:rsidP="00AE518A">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proofErr w:type="gramStart"/>
      <w:r w:rsidRPr="00B14BDF">
        <w:rPr>
          <w:u w:val="single"/>
        </w:rPr>
        <w:t>state of affairs</w:t>
      </w:r>
      <w:proofErr w:type="gramEnd"/>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
          <w:bCs/>
          <w:sz w:val="24"/>
          <w:highlight w:val="green"/>
          <w:bdr w:val="single" w:sz="4" w:space="0" w:color="auto"/>
        </w:rPr>
        <w:t xml:space="preserve">were </w:t>
      </w:r>
      <w:r w:rsidRPr="00B14BDF">
        <w:rPr>
          <w:rStyle w:val="StyleUnderline"/>
          <w:b/>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
          <w:bCs/>
          <w:sz w:val="24"/>
          <w:highlight w:val="green"/>
        </w:rPr>
        <w:t xml:space="preserve">having patents </w:t>
      </w:r>
      <w:r w:rsidRPr="00B14BDF">
        <w:rPr>
          <w:rStyle w:val="StyleUnderline"/>
          <w:b/>
          <w:bCs/>
          <w:sz w:val="24"/>
        </w:rPr>
        <w:t xml:space="preserve">or exclusivities </w:t>
      </w:r>
      <w:r w:rsidRPr="001B373A">
        <w:rPr>
          <w:rStyle w:val="StyleUnderline"/>
          <w:b/>
          <w:bCs/>
          <w:sz w:val="24"/>
          <w:highlight w:val="green"/>
        </w:rPr>
        <w:t>added</w:t>
      </w:r>
      <w:r w:rsidRPr="001B373A">
        <w:rPr>
          <w:rStyle w:val="StyleUnderline"/>
          <w:sz w:val="24"/>
          <w:highlight w:val="green"/>
        </w:rPr>
        <w:t xml:space="preserve"> </w:t>
      </w:r>
      <w:r w:rsidRPr="007E660D">
        <w:rPr>
          <w:u w:val="single"/>
        </w:rPr>
        <w:t xml:space="preserve">to them. </w:t>
      </w:r>
    </w:p>
    <w:p w14:paraId="613C8106" w14:textId="77777777" w:rsidR="00AE518A" w:rsidRDefault="00AE518A" w:rsidP="00AE518A">
      <w:pPr>
        <w:rPr>
          <w:sz w:val="16"/>
        </w:rPr>
      </w:pPr>
    </w:p>
    <w:p w14:paraId="692EB7D7" w14:textId="77777777" w:rsidR="00AE518A" w:rsidRDefault="00AE518A" w:rsidP="00AE518A">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04FAC31" w14:textId="77777777" w:rsidR="00AE518A" w:rsidRPr="00791206" w:rsidRDefault="00AE518A" w:rsidP="00AE518A">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B8D9BA8" w14:textId="77777777" w:rsidR="00AE518A" w:rsidRDefault="00AE518A" w:rsidP="00AE518A">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12995D4B" w14:textId="77777777" w:rsidR="00AE518A" w:rsidRPr="00E974A9" w:rsidRDefault="00AE518A" w:rsidP="00AE518A">
      <w:pPr>
        <w:rPr>
          <w:sz w:val="16"/>
        </w:rPr>
      </w:pPr>
    </w:p>
    <w:p w14:paraId="209CB0E2" w14:textId="77777777" w:rsidR="00AE518A" w:rsidRDefault="00AE518A" w:rsidP="00AE518A">
      <w:pPr>
        <w:pStyle w:val="Heading4"/>
      </w:pPr>
      <w:r>
        <w:t xml:space="preserve">4] 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363A8F24" w14:textId="77777777" w:rsidR="00AE518A" w:rsidRDefault="00AE518A" w:rsidP="00AE518A">
      <w:pPr>
        <w:pStyle w:val="ListParagraph"/>
        <w:numPr>
          <w:ilvl w:val="0"/>
          <w:numId w:val="16"/>
        </w:numPr>
      </w:pPr>
      <w:r>
        <w:t>AT Advantage CPs to solve Drug Prices</w:t>
      </w:r>
    </w:p>
    <w:p w14:paraId="7F922507" w14:textId="77777777" w:rsidR="00AE518A" w:rsidRDefault="00AE518A" w:rsidP="00AE518A">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4A36C4A" w14:textId="77777777" w:rsidR="00AE518A" w:rsidRDefault="00AE518A" w:rsidP="00AE518A">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2C7E1858" w14:textId="77777777" w:rsidR="00AE518A" w:rsidRDefault="00AE518A" w:rsidP="00AE518A">
      <w:pPr>
        <w:rPr>
          <w:sz w:val="16"/>
        </w:rPr>
      </w:pPr>
    </w:p>
    <w:p w14:paraId="7C78AA0D" w14:textId="77777777" w:rsidR="00AE518A" w:rsidRDefault="00AE518A" w:rsidP="00AE518A">
      <w:pPr>
        <w:pStyle w:val="Heading4"/>
      </w:pPr>
      <w:r>
        <w:t>3 impacts:</w:t>
      </w:r>
    </w:p>
    <w:p w14:paraId="3C20BCDE" w14:textId="77777777" w:rsidR="00AE518A" w:rsidRPr="006A5D4C" w:rsidRDefault="00AE518A" w:rsidP="00AE518A">
      <w:pPr>
        <w:rPr>
          <w:sz w:val="16"/>
        </w:rPr>
      </w:pPr>
    </w:p>
    <w:p w14:paraId="4EFA6C23" w14:textId="77777777" w:rsidR="00AE518A" w:rsidRDefault="00AE518A" w:rsidP="00AE518A">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78134C3C" w14:textId="77777777" w:rsidR="00AE518A" w:rsidRPr="00E2724F" w:rsidRDefault="00AE518A" w:rsidP="00AE518A">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17608B9E" w14:textId="77777777" w:rsidR="00AE518A" w:rsidRDefault="004C380D" w:rsidP="00AE518A">
      <w:pPr>
        <w:rPr>
          <w:sz w:val="16"/>
        </w:rPr>
      </w:pPr>
      <w:hyperlink r:id="rId11" w:tgtFrame="_blank" w:history="1">
        <w:r w:rsidR="00AE518A" w:rsidRPr="00E2724F">
          <w:rPr>
            <w:rStyle w:val="StyleUnderline"/>
          </w:rPr>
          <w:t>The United Nations</w:t>
        </w:r>
      </w:hyperlink>
      <w:r w:rsidR="00AE518A">
        <w:t xml:space="preserve"> </w:t>
      </w:r>
      <w:r w:rsidR="00AE518A" w:rsidRPr="003C32B5">
        <w:rPr>
          <w:sz w:val="16"/>
        </w:rPr>
        <w:t xml:space="preserve">has </w:t>
      </w:r>
      <w:r w:rsidR="00AE518A" w:rsidRPr="00E2724F">
        <w:rPr>
          <w:rStyle w:val="StyleUnderline"/>
        </w:rPr>
        <w:t xml:space="preserve">called </w:t>
      </w:r>
      <w:r w:rsidR="00AE518A" w:rsidRPr="003C32B5">
        <w:rPr>
          <w:rStyle w:val="Emphasis"/>
        </w:rPr>
        <w:t>antimicrobial resistance</w:t>
      </w:r>
      <w:r w:rsidR="00AE518A" w:rsidRPr="00E2724F">
        <w:rPr>
          <w:rStyle w:val="StyleUnderline"/>
        </w:rPr>
        <w:t xml:space="preserve"> a “</w:t>
      </w:r>
      <w:r w:rsidR="00AE518A" w:rsidRPr="003C32B5">
        <w:rPr>
          <w:rStyle w:val="Emphasis"/>
        </w:rPr>
        <w:t>global crisis</w:t>
      </w:r>
      <w:r w:rsidR="00AE518A" w:rsidRPr="003C32B5">
        <w:rPr>
          <w:sz w:val="16"/>
        </w:rPr>
        <w:t>.”</w:t>
      </w:r>
      <w:r w:rsidR="00AE518A">
        <w:rPr>
          <w:sz w:val="16"/>
        </w:rPr>
        <w:t xml:space="preserve"> </w:t>
      </w:r>
      <w:r w:rsidR="00AE518A" w:rsidRPr="00E2724F">
        <w:rPr>
          <w:rStyle w:val="StyleUnderline"/>
        </w:rPr>
        <w:t xml:space="preserve">With </w:t>
      </w:r>
      <w:r w:rsidR="00AE518A" w:rsidRPr="00272531">
        <w:rPr>
          <w:rStyle w:val="StyleUnderline"/>
        </w:rPr>
        <w:t xml:space="preserve">the </w:t>
      </w:r>
      <w:hyperlink r:id="rId12" w:tgtFrame="_blank" w:history="1">
        <w:r w:rsidR="00AE518A" w:rsidRPr="00272531">
          <w:rPr>
            <w:rStyle w:val="StyleUnderline"/>
          </w:rPr>
          <w:t>rise in superbugs</w:t>
        </w:r>
      </w:hyperlink>
      <w:r w:rsidR="00AE518A" w:rsidRPr="00272531">
        <w:rPr>
          <w:rStyle w:val="StyleUnderline"/>
        </w:rPr>
        <w:t xml:space="preserve"> across the globe</w:t>
      </w:r>
      <w:r w:rsidR="00AE518A" w:rsidRPr="00272531">
        <w:rPr>
          <w:sz w:val="16"/>
        </w:rPr>
        <w:t xml:space="preserve">, common </w:t>
      </w:r>
      <w:r w:rsidR="00AE518A" w:rsidRPr="00272531">
        <w:rPr>
          <w:rStyle w:val="StyleUnderline"/>
        </w:rPr>
        <w:t>infections are becoming harder to treat</w:t>
      </w:r>
      <w:r w:rsidR="00AE518A" w:rsidRPr="00272531">
        <w:rPr>
          <w:sz w:val="16"/>
        </w:rPr>
        <w:t xml:space="preserve">, </w:t>
      </w:r>
      <w:r w:rsidR="00AE518A" w:rsidRPr="00272531">
        <w:rPr>
          <w:rStyle w:val="StyleUnderline"/>
        </w:rPr>
        <w:t>and lifesaving procedures riskier</w:t>
      </w:r>
      <w:r w:rsidR="00AE518A" w:rsidRPr="00272531">
        <w:rPr>
          <w:sz w:val="16"/>
        </w:rPr>
        <w:t xml:space="preserve"> to perform. </w:t>
      </w:r>
      <w:r w:rsidR="00AE518A" w:rsidRPr="00272531">
        <w:rPr>
          <w:rStyle w:val="Emphasis"/>
        </w:rPr>
        <w:t>Drug-resistant infections</w:t>
      </w:r>
      <w:r w:rsidR="00AE518A" w:rsidRPr="00272531">
        <w:rPr>
          <w:rStyle w:val="StyleUnderline"/>
        </w:rPr>
        <w:t xml:space="preserve"> result in</w:t>
      </w:r>
      <w:r w:rsidR="00AE518A" w:rsidRPr="00272531">
        <w:rPr>
          <w:sz w:val="16"/>
        </w:rPr>
        <w:t xml:space="preserve"> about </w:t>
      </w:r>
      <w:r w:rsidR="00AE518A" w:rsidRPr="00272531">
        <w:rPr>
          <w:rStyle w:val="StyleUnderline"/>
        </w:rPr>
        <w:t>700,000 deaths per year</w:t>
      </w:r>
      <w:r w:rsidR="00AE518A" w:rsidRPr="00272531">
        <w:rPr>
          <w:sz w:val="16"/>
        </w:rPr>
        <w:t xml:space="preserve">, with at least 230,000 of those deaths due to multidrug resistant tuberculosis, </w:t>
      </w:r>
      <w:hyperlink r:id="rId13" w:tgtFrame="_blank" w:history="1">
        <w:r w:rsidR="00AE518A" w:rsidRPr="00272531">
          <w:rPr>
            <w:rStyle w:val="StyleUnderline"/>
          </w:rPr>
          <w:t>according to</w:t>
        </w:r>
        <w:r w:rsidR="00AE518A" w:rsidRPr="00272531">
          <w:rPr>
            <w:rStyle w:val="Hyperlink"/>
            <w:sz w:val="16"/>
          </w:rPr>
          <w:t xml:space="preserve"> a groundbreaking report from </w:t>
        </w:r>
        <w:r w:rsidR="00AE518A" w:rsidRPr="00272531">
          <w:rPr>
            <w:rStyle w:val="StyleUnderline"/>
          </w:rPr>
          <w:t>the World Health Organization (WHO).</w:t>
        </w:r>
      </w:hyperlink>
      <w:r w:rsidR="00AE518A" w:rsidRPr="00272531">
        <w:rPr>
          <w:sz w:val="16"/>
        </w:rPr>
        <w:t xml:space="preserve"> Given that antibiotic resistance is present in every country, </w:t>
      </w:r>
      <w:r w:rsidR="00AE518A" w:rsidRPr="00272531">
        <w:rPr>
          <w:rStyle w:val="StyleUnderline"/>
        </w:rPr>
        <w:t>antimicrobial resistance</w:t>
      </w:r>
      <w:r w:rsidR="00AE518A" w:rsidRPr="00272531">
        <w:rPr>
          <w:sz w:val="16"/>
        </w:rPr>
        <w:t xml:space="preserve"> (AMR) now </w:t>
      </w:r>
      <w:r w:rsidR="00AE518A" w:rsidRPr="00272531">
        <w:rPr>
          <w:rStyle w:val="StyleUnderline"/>
        </w:rPr>
        <w:t xml:space="preserve">represents a </w:t>
      </w:r>
      <w:r w:rsidR="00AE518A" w:rsidRPr="00272531">
        <w:rPr>
          <w:rStyle w:val="Emphasis"/>
        </w:rPr>
        <w:t>global health crisis</w:t>
      </w:r>
      <w:r w:rsidR="00AE518A" w:rsidRPr="003C32B5">
        <w:rPr>
          <w:sz w:val="16"/>
        </w:rPr>
        <w:t>, according to the UN, which has urged immediate, coordinated and global action to prevent a potentially devastating health and financial crisis.</w:t>
      </w:r>
      <w:r w:rsidR="00AE518A">
        <w:rPr>
          <w:sz w:val="16"/>
        </w:rPr>
        <w:t xml:space="preserve"> </w:t>
      </w:r>
      <w:r w:rsidR="00AE518A" w:rsidRPr="003C32B5">
        <w:rPr>
          <w:rStyle w:val="StyleUnderline"/>
        </w:rPr>
        <w:t xml:space="preserve">With the </w:t>
      </w:r>
      <w:r w:rsidR="00AE518A" w:rsidRPr="001B373A">
        <w:rPr>
          <w:rStyle w:val="Emphasis"/>
          <w:highlight w:val="green"/>
        </w:rPr>
        <w:t>rising</w:t>
      </w:r>
      <w:r w:rsidR="00AE518A" w:rsidRPr="003C32B5">
        <w:rPr>
          <w:rStyle w:val="Emphasis"/>
        </w:rPr>
        <w:t xml:space="preserve"> rates</w:t>
      </w:r>
      <w:r w:rsidR="00AE518A" w:rsidRPr="003C32B5">
        <w:rPr>
          <w:rStyle w:val="StyleUnderline"/>
        </w:rPr>
        <w:t xml:space="preserve"> of </w:t>
      </w:r>
      <w:r w:rsidR="00AE518A" w:rsidRPr="001B373A">
        <w:rPr>
          <w:rStyle w:val="StyleUnderline"/>
          <w:highlight w:val="green"/>
        </w:rPr>
        <w:t>AMR</w:t>
      </w:r>
      <w:r w:rsidR="00AE518A" w:rsidRPr="003C32B5">
        <w:rPr>
          <w:sz w:val="16"/>
        </w:rPr>
        <w:t xml:space="preserve"> -- including antivirals, antibiotics, and antifungals -- </w:t>
      </w:r>
      <w:r w:rsidR="00AE518A" w:rsidRPr="003C32B5">
        <w:rPr>
          <w:rStyle w:val="StyleUnderline"/>
        </w:rPr>
        <w:t xml:space="preserve">estimates from the WHO show that AMR </w:t>
      </w:r>
      <w:r w:rsidR="00AE518A" w:rsidRPr="00272531">
        <w:rPr>
          <w:rStyle w:val="StyleUnderline"/>
        </w:rPr>
        <w:t xml:space="preserve">may </w:t>
      </w:r>
      <w:r w:rsidR="00AE518A" w:rsidRPr="001B373A">
        <w:rPr>
          <w:rStyle w:val="StyleUnderline"/>
          <w:highlight w:val="green"/>
        </w:rPr>
        <w:t xml:space="preserve">cause </w:t>
      </w:r>
      <w:r w:rsidR="00AE518A" w:rsidRPr="001B373A">
        <w:rPr>
          <w:rStyle w:val="Emphasis"/>
          <w:highlight w:val="green"/>
        </w:rPr>
        <w:t>10 million deaths every year</w:t>
      </w:r>
      <w:r w:rsidR="00AE518A" w:rsidRPr="003C32B5">
        <w:rPr>
          <w:sz w:val="16"/>
        </w:rPr>
        <w:t xml:space="preserve"> by 2050, send 24 million people into extreme poverty by 2030, </w:t>
      </w:r>
      <w:r w:rsidR="00AE518A" w:rsidRPr="003C32B5">
        <w:rPr>
          <w:rStyle w:val="StyleUnderline"/>
        </w:rPr>
        <w:t>and lead to a financial crisis as severe as</w:t>
      </w:r>
      <w:r w:rsidR="00AE518A" w:rsidRPr="003C32B5">
        <w:rPr>
          <w:sz w:val="16"/>
        </w:rPr>
        <w:t xml:space="preserve"> the on the U.S. experienced in </w:t>
      </w:r>
      <w:r w:rsidR="00AE518A" w:rsidRPr="003C32B5">
        <w:rPr>
          <w:rStyle w:val="StyleUnderline"/>
        </w:rPr>
        <w:t>2008</w:t>
      </w:r>
      <w:r w:rsidR="00AE518A" w:rsidRPr="003C32B5">
        <w:rPr>
          <w:sz w:val="16"/>
        </w:rPr>
        <w:t>.</w:t>
      </w:r>
      <w:r w:rsidR="00AE518A">
        <w:rPr>
          <w:sz w:val="16"/>
        </w:rPr>
        <w:t xml:space="preserve"> </w:t>
      </w:r>
      <w:r w:rsidR="00AE518A" w:rsidRPr="003C32B5">
        <w:rPr>
          <w:rStyle w:val="StyleUnderline"/>
        </w:rPr>
        <w:t xml:space="preserve">Antimicrobial </w:t>
      </w:r>
      <w:r w:rsidR="00AE518A" w:rsidRPr="001B373A">
        <w:rPr>
          <w:rStyle w:val="StyleUnderline"/>
          <w:highlight w:val="green"/>
        </w:rPr>
        <w:t>resistance develops when germs</w:t>
      </w:r>
      <w:r w:rsidR="00AE518A" w:rsidRPr="003C32B5">
        <w:rPr>
          <w:sz w:val="16"/>
        </w:rPr>
        <w:t xml:space="preserve"> like bacteria and fungi </w:t>
      </w:r>
      <w:proofErr w:type="gramStart"/>
      <w:r w:rsidR="00AE518A" w:rsidRPr="003C32B5">
        <w:rPr>
          <w:sz w:val="16"/>
        </w:rPr>
        <w:t>are able to</w:t>
      </w:r>
      <w:proofErr w:type="gramEnd"/>
      <w:r w:rsidR="00AE518A" w:rsidRPr="003C32B5">
        <w:rPr>
          <w:sz w:val="16"/>
        </w:rPr>
        <w:t xml:space="preserve"> “</w:t>
      </w:r>
      <w:r w:rsidR="00AE518A" w:rsidRPr="001B373A">
        <w:rPr>
          <w:rStyle w:val="StyleUnderline"/>
          <w:highlight w:val="green"/>
        </w:rPr>
        <w:t>defeat</w:t>
      </w:r>
      <w:r w:rsidR="00AE518A" w:rsidRPr="003C32B5">
        <w:rPr>
          <w:sz w:val="16"/>
        </w:rPr>
        <w:t xml:space="preserve"> the </w:t>
      </w:r>
      <w:r w:rsidR="00AE518A" w:rsidRPr="001B373A">
        <w:rPr>
          <w:rStyle w:val="StyleUnderline"/>
          <w:highlight w:val="green"/>
        </w:rPr>
        <w:t>drugs</w:t>
      </w:r>
      <w:r w:rsidR="00AE518A" w:rsidRPr="003C32B5">
        <w:rPr>
          <w:rStyle w:val="StyleUnderline"/>
        </w:rPr>
        <w:t xml:space="preserve"> designed to kill them</w:t>
      </w:r>
      <w:r w:rsidR="00AE518A" w:rsidRPr="003C32B5">
        <w:rPr>
          <w:sz w:val="16"/>
        </w:rPr>
        <w:t xml:space="preserve">,” according to the Centers for Disease Control and Prevention. Through a biologic “survival of the fittest,” </w:t>
      </w:r>
      <w:r w:rsidR="00AE518A" w:rsidRPr="003C32B5">
        <w:rPr>
          <w:rStyle w:val="StyleUnderline"/>
        </w:rPr>
        <w:t>germs</w:t>
      </w:r>
      <w:r w:rsidR="00AE518A" w:rsidRPr="003C32B5">
        <w:rPr>
          <w:sz w:val="16"/>
        </w:rPr>
        <w:t xml:space="preserve"> that are </w:t>
      </w:r>
      <w:r w:rsidR="00AE518A" w:rsidRPr="003C32B5">
        <w:rPr>
          <w:rStyle w:val="StyleUnderline"/>
        </w:rPr>
        <w:t xml:space="preserve">not killed by antimicrobials and </w:t>
      </w:r>
      <w:r w:rsidR="00AE518A" w:rsidRPr="003C32B5">
        <w:rPr>
          <w:rStyle w:val="Emphasis"/>
        </w:rPr>
        <w:t>continue to grow</w:t>
      </w:r>
      <w:r w:rsidR="00AE518A" w:rsidRPr="003C32B5">
        <w:rPr>
          <w:sz w:val="16"/>
        </w:rPr>
        <w:t xml:space="preserve">. WHO explains that “poor infection control, inadequate sanitary conditions and inappropriate food handling encourage the spread” of AMR, </w:t>
      </w:r>
      <w:r w:rsidR="00AE518A" w:rsidRPr="003C32B5">
        <w:rPr>
          <w:rStyle w:val="StyleUnderline"/>
        </w:rPr>
        <w:t>which can lead to “</w:t>
      </w:r>
      <w:proofErr w:type="gramStart"/>
      <w:r w:rsidR="00AE518A" w:rsidRPr="003C32B5">
        <w:rPr>
          <w:rStyle w:val="Emphasis"/>
        </w:rPr>
        <w:t>superbugs.</w:t>
      </w:r>
      <w:proofErr w:type="gramEnd"/>
      <w:r w:rsidR="00AE518A" w:rsidRPr="003C32B5">
        <w:rPr>
          <w:sz w:val="16"/>
        </w:rPr>
        <w:t>” Those superbugs require powerful and oftentimes more expensive antimicrobials to treat.</w:t>
      </w:r>
      <w:r w:rsidR="00AE518A">
        <w:rPr>
          <w:sz w:val="16"/>
        </w:rPr>
        <w:t xml:space="preserve"> </w:t>
      </w:r>
      <w:r w:rsidR="00AE518A" w:rsidRPr="003C32B5">
        <w:rPr>
          <w:sz w:val="16"/>
        </w:rPr>
        <w:t xml:space="preserve">Examples of </w:t>
      </w:r>
      <w:r w:rsidR="00AE518A" w:rsidRPr="003C32B5">
        <w:rPr>
          <w:rStyle w:val="StyleUnderline"/>
        </w:rPr>
        <w:t>superbugs are far and</w:t>
      </w:r>
      <w:r w:rsidR="00AE518A" w:rsidRPr="003C32B5">
        <w:rPr>
          <w:sz w:val="16"/>
        </w:rPr>
        <w:t xml:space="preserve"> </w:t>
      </w:r>
      <w:proofErr w:type="gramStart"/>
      <w:r w:rsidR="00AE518A" w:rsidRPr="003C32B5">
        <w:rPr>
          <w:rStyle w:val="StyleUnderline"/>
        </w:rPr>
        <w:t>wide</w:t>
      </w:r>
      <w:r w:rsidR="00AE518A" w:rsidRPr="003C32B5">
        <w:rPr>
          <w:sz w:val="16"/>
        </w:rPr>
        <w:t>, and</w:t>
      </w:r>
      <w:proofErr w:type="gramEnd"/>
      <w:r w:rsidR="00AE518A"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00AE518A" w:rsidRPr="003C32B5">
        <w:rPr>
          <w:sz w:val="16"/>
        </w:rPr>
        <w:t>a number of</w:t>
      </w:r>
      <w:proofErr w:type="gramEnd"/>
      <w:r w:rsidR="00AE518A" w:rsidRPr="003C32B5">
        <w:rPr>
          <w:sz w:val="16"/>
        </w:rPr>
        <w:t xml:space="preserve"> people with HIV and malaria.</w:t>
      </w:r>
      <w:r w:rsidR="00AE518A">
        <w:rPr>
          <w:sz w:val="16"/>
        </w:rPr>
        <w:t xml:space="preserve"> </w:t>
      </w:r>
      <w:r w:rsidR="00AE518A" w:rsidRPr="003C32B5">
        <w:rPr>
          <w:sz w:val="16"/>
          <w:szCs w:val="18"/>
        </w:rPr>
        <w:t>The people at the</w:t>
      </w:r>
      <w:r w:rsidR="00AE518A">
        <w:rPr>
          <w:sz w:val="16"/>
          <w:szCs w:val="18"/>
        </w:rPr>
        <w:t xml:space="preserve"> </w:t>
      </w:r>
      <w:hyperlink r:id="rId14" w:tgtFrame="_blank" w:history="1">
        <w:r w:rsidR="00AE518A" w:rsidRPr="003C32B5">
          <w:rPr>
            <w:rStyle w:val="Hyperlink"/>
            <w:sz w:val="16"/>
            <w:szCs w:val="18"/>
          </w:rPr>
          <w:t>highest risk for AMR</w:t>
        </w:r>
      </w:hyperlink>
      <w:r w:rsidR="00AE518A">
        <w:rPr>
          <w:sz w:val="16"/>
          <w:szCs w:val="18"/>
        </w:rPr>
        <w:t xml:space="preserve"> </w:t>
      </w:r>
      <w:r w:rsidR="00AE518A"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AE518A">
        <w:rPr>
          <w:sz w:val="16"/>
          <w:szCs w:val="18"/>
        </w:rPr>
        <w:t xml:space="preserve"> </w:t>
      </w:r>
      <w:hyperlink r:id="rId15" w:history="1">
        <w:r w:rsidR="00AE518A" w:rsidRPr="003C32B5">
          <w:rPr>
            <w:rStyle w:val="Hyperlink"/>
            <w:sz w:val="16"/>
            <w:szCs w:val="18"/>
          </w:rPr>
          <w:t>(MORE: Melissa Rivers talks about her father's suicide with Dr. Jennifer Ashton)</w:t>
        </w:r>
      </w:hyperlink>
      <w:r w:rsidR="00AE518A">
        <w:rPr>
          <w:sz w:val="16"/>
          <w:szCs w:val="18"/>
        </w:rPr>
        <w:t xml:space="preserve"> </w:t>
      </w:r>
      <w:r w:rsidR="00AE518A"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AE518A">
        <w:rPr>
          <w:sz w:val="16"/>
          <w:szCs w:val="18"/>
        </w:rPr>
        <w:t xml:space="preserve"> </w:t>
      </w:r>
      <w:r w:rsidR="00AE518A"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AE518A" w:rsidRPr="003C32B5">
        <w:rPr>
          <w:sz w:val="16"/>
          <w:szCs w:val="18"/>
        </w:rPr>
        <w:t>auris</w:t>
      </w:r>
      <w:proofErr w:type="spellEnd"/>
      <w:r w:rsidR="00AE518A" w:rsidRPr="003C32B5">
        <w:rPr>
          <w:sz w:val="16"/>
          <w:szCs w:val="18"/>
        </w:rPr>
        <w:t xml:space="preserve"> “came from multiple places, at the same time. It wasn’t just one organism that [evolved]” in a single location, Redfield added.</w:t>
      </w:r>
      <w:r w:rsidR="00AE518A">
        <w:rPr>
          <w:sz w:val="16"/>
          <w:szCs w:val="18"/>
        </w:rPr>
        <w:t xml:space="preserve"> </w:t>
      </w:r>
      <w:r w:rsidR="00AE518A"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AE518A" w:rsidRPr="003C32B5">
        <w:rPr>
          <w:sz w:val="16"/>
          <w:szCs w:val="18"/>
        </w:rPr>
        <w:t>patient, and</w:t>
      </w:r>
      <w:proofErr w:type="gramEnd"/>
      <w:r w:rsidR="00AE518A" w:rsidRPr="003C32B5">
        <w:rPr>
          <w:sz w:val="16"/>
          <w:szCs w:val="18"/>
        </w:rPr>
        <w:t xml:space="preserve"> discontinue it once it is no longer medically needed.</w:t>
      </w:r>
      <w:r w:rsidR="00AE518A">
        <w:rPr>
          <w:sz w:val="16"/>
          <w:szCs w:val="18"/>
        </w:rPr>
        <w:t xml:space="preserve"> </w:t>
      </w:r>
      <w:r w:rsidR="00AE518A" w:rsidRPr="003C32B5">
        <w:rPr>
          <w:sz w:val="16"/>
          <w:szCs w:val="18"/>
        </w:rPr>
        <w:t xml:space="preserve">WHO has also highlighted that the inappropriate use of antimicrobials in agriculture -- such as on farms and in animals -- may be an underappreciated cause of </w:t>
      </w:r>
      <w:proofErr w:type="gramStart"/>
      <w:r w:rsidR="00AE518A" w:rsidRPr="003C32B5">
        <w:rPr>
          <w:sz w:val="16"/>
          <w:szCs w:val="18"/>
        </w:rPr>
        <w:t>AMR.</w:t>
      </w:r>
      <w:proofErr w:type="gramEnd"/>
      <w:r w:rsidR="00AE518A">
        <w:rPr>
          <w:sz w:val="16"/>
          <w:szCs w:val="18"/>
        </w:rPr>
        <w:t xml:space="preserve"> </w:t>
      </w:r>
      <w:r w:rsidR="00AE518A" w:rsidRPr="003C32B5">
        <w:rPr>
          <w:sz w:val="16"/>
        </w:rPr>
        <w:t xml:space="preserve">Noting these trends, </w:t>
      </w:r>
      <w:r w:rsidR="00AE518A" w:rsidRPr="001B373A">
        <w:rPr>
          <w:rStyle w:val="StyleUnderline"/>
          <w:highlight w:val="green"/>
        </w:rPr>
        <w:t xml:space="preserve">the WHO </w:t>
      </w:r>
      <w:r w:rsidR="00AE518A" w:rsidRPr="00272531">
        <w:rPr>
          <w:rStyle w:val="StyleUnderline"/>
        </w:rPr>
        <w:t xml:space="preserve">has </w:t>
      </w:r>
      <w:r w:rsidR="00AE518A" w:rsidRPr="001B373A">
        <w:rPr>
          <w:rStyle w:val="StyleUnderline"/>
          <w:highlight w:val="green"/>
        </w:rPr>
        <w:t>urged</w:t>
      </w:r>
      <w:r w:rsidR="00AE518A" w:rsidRPr="003C32B5">
        <w:rPr>
          <w:rStyle w:val="StyleUnderline"/>
        </w:rPr>
        <w:t xml:space="preserve"> for</w:t>
      </w:r>
      <w:r w:rsidR="00AE518A" w:rsidRPr="003C32B5">
        <w:rPr>
          <w:sz w:val="16"/>
        </w:rPr>
        <w:t xml:space="preserve"> “</w:t>
      </w:r>
      <w:r w:rsidR="00AE518A" w:rsidRPr="003C32B5">
        <w:rPr>
          <w:rStyle w:val="Emphasis"/>
        </w:rPr>
        <w:t>coordinated action</w:t>
      </w:r>
      <w:r w:rsidR="00AE518A" w:rsidRPr="003C32B5">
        <w:rPr>
          <w:rStyle w:val="StyleUnderline"/>
        </w:rPr>
        <w:t>...to minimize the emergence and spread of antimicrobial resistance</w:t>
      </w:r>
      <w:r w:rsidR="00AE518A" w:rsidRPr="003C32B5">
        <w:rPr>
          <w:sz w:val="16"/>
        </w:rPr>
        <w:t xml:space="preserve">.” It urges all countries to make national action plans, </w:t>
      </w:r>
      <w:r w:rsidR="00AE518A" w:rsidRPr="003C32B5">
        <w:rPr>
          <w:rStyle w:val="StyleUnderline"/>
        </w:rPr>
        <w:t xml:space="preserve">with a focus on the </w:t>
      </w:r>
      <w:r w:rsidR="00AE518A" w:rsidRPr="001B373A">
        <w:rPr>
          <w:rStyle w:val="StyleUnderline"/>
          <w:highlight w:val="green"/>
        </w:rPr>
        <w:t xml:space="preserve">development of </w:t>
      </w:r>
      <w:r w:rsidR="00AE518A" w:rsidRPr="001B373A">
        <w:rPr>
          <w:rStyle w:val="Emphasis"/>
          <w:highlight w:val="green"/>
        </w:rPr>
        <w:t>new</w:t>
      </w:r>
      <w:r w:rsidR="00AE518A" w:rsidRPr="003C32B5">
        <w:rPr>
          <w:rStyle w:val="Emphasis"/>
        </w:rPr>
        <w:t xml:space="preserve"> antimicrobial </w:t>
      </w:r>
      <w:r w:rsidR="00AE518A" w:rsidRPr="001B373A">
        <w:rPr>
          <w:rStyle w:val="Emphasis"/>
          <w:highlight w:val="green"/>
        </w:rPr>
        <w:t>medications</w:t>
      </w:r>
      <w:r w:rsidR="00AE518A" w:rsidRPr="003C32B5">
        <w:rPr>
          <w:rStyle w:val="StyleUnderline"/>
        </w:rPr>
        <w:t xml:space="preserve">, </w:t>
      </w:r>
      <w:r w:rsidR="00AE518A" w:rsidRPr="00272531">
        <w:rPr>
          <w:rStyle w:val="Emphasis"/>
        </w:rPr>
        <w:t>vaccines</w:t>
      </w:r>
      <w:r w:rsidR="00AE518A" w:rsidRPr="00272531">
        <w:rPr>
          <w:rStyle w:val="StyleUnderline"/>
        </w:rPr>
        <w:t>, and careful antimicrobial use</w:t>
      </w:r>
      <w:r w:rsidR="00AE518A" w:rsidRPr="003C32B5">
        <w:rPr>
          <w:sz w:val="16"/>
        </w:rPr>
        <w:t>.</w:t>
      </w:r>
      <w:r w:rsidR="00AE518A">
        <w:rPr>
          <w:sz w:val="16"/>
        </w:rPr>
        <w:t xml:space="preserve"> </w:t>
      </w:r>
      <w:r w:rsidR="00AE518A" w:rsidRPr="003C32B5">
        <w:rPr>
          <w:rStyle w:val="StyleUnderline"/>
        </w:rPr>
        <w:t>Redfield emphasized</w:t>
      </w:r>
      <w:r w:rsidR="00AE518A" w:rsidRPr="003C32B5">
        <w:rPr>
          <w:sz w:val="16"/>
        </w:rPr>
        <w:t xml:space="preserve"> the importance of </w:t>
      </w:r>
      <w:r w:rsidR="00AE518A" w:rsidRPr="003C32B5">
        <w:rPr>
          <w:rStyle w:val="StyleUnderline"/>
        </w:rPr>
        <w:t>vaccination during the global superbug crisis</w:t>
      </w:r>
      <w:r w:rsidR="00AE518A" w:rsidRPr="003C32B5">
        <w:rPr>
          <w:sz w:val="16"/>
        </w:rPr>
        <w:t xml:space="preserve">, </w:t>
      </w:r>
      <w:r w:rsidR="00AE518A" w:rsidRPr="003C32B5">
        <w:rPr>
          <w:rStyle w:val="StyleUnderline"/>
        </w:rPr>
        <w:t>stating</w:t>
      </w:r>
      <w:r w:rsidR="00AE518A" w:rsidRPr="003C32B5">
        <w:rPr>
          <w:sz w:val="16"/>
        </w:rPr>
        <w:t xml:space="preserve"> that “</w:t>
      </w:r>
      <w:r w:rsidR="00AE518A" w:rsidRPr="003C32B5">
        <w:rPr>
          <w:rStyle w:val="StyleUnderline"/>
        </w:rPr>
        <w:t xml:space="preserve">the </w:t>
      </w:r>
      <w:r w:rsidR="00AE518A" w:rsidRPr="00E71918">
        <w:rPr>
          <w:rStyle w:val="StyleUnderline"/>
          <w:highlight w:val="green"/>
        </w:rPr>
        <w:t>only way</w:t>
      </w:r>
      <w:r w:rsidR="00AE518A" w:rsidRPr="003C32B5">
        <w:rPr>
          <w:rStyle w:val="StyleUnderline"/>
        </w:rPr>
        <w:t xml:space="preserve"> </w:t>
      </w:r>
      <w:r w:rsidR="00AE518A" w:rsidRPr="00E71918">
        <w:rPr>
          <w:rStyle w:val="StyleUnderline"/>
          <w:highlight w:val="green"/>
        </w:rPr>
        <w:t>we</w:t>
      </w:r>
      <w:r w:rsidR="00AE518A" w:rsidRPr="003C32B5">
        <w:rPr>
          <w:rStyle w:val="StyleUnderline"/>
        </w:rPr>
        <w:t xml:space="preserve"> have to eliminate an </w:t>
      </w:r>
      <w:r w:rsidR="00AE518A" w:rsidRPr="00E71918">
        <w:rPr>
          <w:rStyle w:val="StyleUnderline"/>
          <w:highlight w:val="green"/>
        </w:rPr>
        <w:t>infection is vaccination</w:t>
      </w:r>
      <w:r w:rsidR="00AE518A" w:rsidRPr="003C32B5">
        <w:rPr>
          <w:sz w:val="16"/>
        </w:rPr>
        <w:t xml:space="preserve">.” He added that </w:t>
      </w:r>
      <w:r w:rsidR="00AE518A" w:rsidRPr="003C32B5">
        <w:rPr>
          <w:rStyle w:val="StyleUnderline"/>
        </w:rPr>
        <w:t xml:space="preserve">investing in </w:t>
      </w:r>
      <w:r w:rsidR="00AE518A" w:rsidRPr="001B373A">
        <w:rPr>
          <w:rStyle w:val="Emphasis"/>
          <w:highlight w:val="green"/>
        </w:rPr>
        <w:t>innovation is key to solving the crisis</w:t>
      </w:r>
      <w:r w:rsidR="00AE518A" w:rsidRPr="003C32B5">
        <w:rPr>
          <w:rStyle w:val="Emphasis"/>
        </w:rPr>
        <w:t>.</w:t>
      </w:r>
      <w:r w:rsidR="00AE518A">
        <w:rPr>
          <w:sz w:val="16"/>
        </w:rPr>
        <w:t xml:space="preserve"> </w:t>
      </w:r>
      <w:r w:rsidR="00AE518A" w:rsidRPr="003C32B5">
        <w:rPr>
          <w:sz w:val="16"/>
        </w:rPr>
        <w:t xml:space="preserve">While WHO continues to </w:t>
      </w:r>
      <w:r w:rsidR="00AE518A" w:rsidRPr="00671AE8">
        <w:rPr>
          <w:sz w:val="16"/>
        </w:rPr>
        <w:t>advocate</w:t>
      </w:r>
      <w:r w:rsidR="00AE518A" w:rsidRPr="003C32B5">
        <w:rPr>
          <w:sz w:val="16"/>
        </w:rPr>
        <w:t xml:space="preserve"> for superbug awareness, they warn that </w:t>
      </w:r>
      <w:r w:rsidR="00AE518A" w:rsidRPr="003C32B5">
        <w:rPr>
          <w:rStyle w:val="StyleUnderline"/>
        </w:rPr>
        <w:t>AMR has reversed “a century of progress in health.”</w:t>
      </w:r>
      <w:r w:rsidR="00AE518A">
        <w:rPr>
          <w:rStyle w:val="StyleUnderline"/>
        </w:rPr>
        <w:t xml:space="preserve"> </w:t>
      </w:r>
      <w:r w:rsidR="00AE518A" w:rsidRPr="003C32B5">
        <w:rPr>
          <w:sz w:val="16"/>
        </w:rPr>
        <w:t>The WHO added that “</w:t>
      </w:r>
      <w:r w:rsidR="00AE518A" w:rsidRPr="003C32B5">
        <w:rPr>
          <w:rStyle w:val="StyleUnderline"/>
        </w:rPr>
        <w:t xml:space="preserve">the </w:t>
      </w:r>
      <w:r w:rsidR="00AE518A" w:rsidRPr="00272531">
        <w:rPr>
          <w:rStyle w:val="StyleUnderline"/>
        </w:rPr>
        <w:t>challenges of antimicrobial resistance</w:t>
      </w:r>
      <w:r w:rsidR="00AE518A" w:rsidRPr="00272531">
        <w:rPr>
          <w:sz w:val="16"/>
        </w:rPr>
        <w:t xml:space="preserve">” </w:t>
      </w:r>
      <w:r w:rsidR="00AE518A" w:rsidRPr="00272531">
        <w:rPr>
          <w:rStyle w:val="StyleUnderline"/>
        </w:rPr>
        <w:t>are</w:t>
      </w:r>
      <w:r w:rsidR="00AE518A" w:rsidRPr="00272531">
        <w:rPr>
          <w:sz w:val="16"/>
        </w:rPr>
        <w:t xml:space="preserve"> “</w:t>
      </w:r>
      <w:r w:rsidR="00AE518A" w:rsidRPr="00E71918">
        <w:rPr>
          <w:rStyle w:val="Emphasis"/>
          <w:highlight w:val="green"/>
        </w:rPr>
        <w:t>not insurmountable</w:t>
      </w:r>
      <w:r w:rsidR="00AE518A" w:rsidRPr="00272531">
        <w:rPr>
          <w:sz w:val="16"/>
        </w:rPr>
        <w:t xml:space="preserve">,” and that </w:t>
      </w:r>
      <w:r w:rsidR="00AE518A" w:rsidRPr="00272531">
        <w:rPr>
          <w:rStyle w:val="StyleUnderline"/>
        </w:rPr>
        <w:t>coordinated action will</w:t>
      </w:r>
      <w:r w:rsidR="00AE518A" w:rsidRPr="00272531">
        <w:rPr>
          <w:sz w:val="16"/>
        </w:rPr>
        <w:t xml:space="preserve"> “help to </w:t>
      </w:r>
      <w:r w:rsidR="00AE518A" w:rsidRPr="00272531">
        <w:rPr>
          <w:rStyle w:val="StyleUnderline"/>
        </w:rPr>
        <w:t>save millions</w:t>
      </w:r>
      <w:r w:rsidR="00AE518A" w:rsidRPr="00272531">
        <w:rPr>
          <w:sz w:val="16"/>
        </w:rPr>
        <w:t xml:space="preserve"> of lives, </w:t>
      </w:r>
      <w:r w:rsidR="00AE518A" w:rsidRPr="00272531">
        <w:rPr>
          <w:rStyle w:val="StyleUnderline"/>
        </w:rPr>
        <w:t>preserve antimicrobials for generations</w:t>
      </w:r>
      <w:r w:rsidR="00AE518A" w:rsidRPr="00272531">
        <w:rPr>
          <w:sz w:val="16"/>
        </w:rPr>
        <w:t xml:space="preserve"> to come </w:t>
      </w:r>
      <w:r w:rsidR="00AE518A" w:rsidRPr="00272531">
        <w:rPr>
          <w:rStyle w:val="StyleUnderline"/>
        </w:rPr>
        <w:t xml:space="preserve">and </w:t>
      </w:r>
      <w:r w:rsidR="00AE518A" w:rsidRPr="00272531">
        <w:rPr>
          <w:rStyle w:val="Emphasis"/>
        </w:rPr>
        <w:t>secure the future</w:t>
      </w:r>
      <w:r w:rsidR="00AE518A" w:rsidRPr="00272531">
        <w:rPr>
          <w:rStyle w:val="StyleUnderline"/>
        </w:rPr>
        <w:t xml:space="preserve"> from drug-resistant diseases</w:t>
      </w:r>
      <w:r w:rsidR="00AE518A" w:rsidRPr="003C32B5">
        <w:rPr>
          <w:sz w:val="16"/>
        </w:rPr>
        <w:t>.”</w:t>
      </w:r>
    </w:p>
    <w:p w14:paraId="6DD8DC93" w14:textId="77777777" w:rsidR="00AE518A" w:rsidRPr="001948D4" w:rsidRDefault="00AE518A" w:rsidP="00AE518A">
      <w:pPr>
        <w:rPr>
          <w:sz w:val="16"/>
        </w:rPr>
      </w:pPr>
    </w:p>
    <w:p w14:paraId="3392EBBD" w14:textId="77777777" w:rsidR="00AE518A" w:rsidRPr="00BA63B8" w:rsidRDefault="00AE518A" w:rsidP="00AE518A">
      <w:pPr>
        <w:pStyle w:val="Heading4"/>
      </w:pPr>
      <w:r w:rsidRPr="00C253D1">
        <w:t>Evolving</w:t>
      </w:r>
      <w:r>
        <w:t xml:space="preserve"> superbugs trigger </w:t>
      </w:r>
      <w:r w:rsidRPr="00BA63B8">
        <w:rPr>
          <w:u w:val="single"/>
        </w:rPr>
        <w:t>extinction</w:t>
      </w:r>
      <w:r>
        <w:t>.</w:t>
      </w:r>
    </w:p>
    <w:p w14:paraId="266A80B6" w14:textId="77777777" w:rsidR="00AE518A" w:rsidRPr="000370A8" w:rsidRDefault="00AE518A" w:rsidP="00AE518A">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5ED891CB" w14:textId="77777777" w:rsidR="00AE518A" w:rsidRPr="000370A8" w:rsidRDefault="00AE518A" w:rsidP="00AE518A">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55E041F" w14:textId="77777777" w:rsidR="00AE518A" w:rsidRPr="00A10F89" w:rsidRDefault="00AE518A" w:rsidP="00AE518A">
      <w:pPr>
        <w:rPr>
          <w:b/>
          <w:iCs/>
          <w:u w:val="single"/>
          <w:bdr w:val="single" w:sz="18" w:space="0" w:color="auto"/>
        </w:rPr>
      </w:pPr>
    </w:p>
    <w:p w14:paraId="1486F629" w14:textId="6ADFEED7" w:rsidR="00AE518A" w:rsidRDefault="00AE518A" w:rsidP="00AE518A">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189E3DCA" w14:textId="77777777" w:rsidR="00AE518A" w:rsidRPr="00CB1B2A" w:rsidRDefault="00AE518A" w:rsidP="00AE518A">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9B53F62" w14:textId="77777777" w:rsidR="00AE518A" w:rsidRDefault="00AE518A" w:rsidP="00AE518A">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E3202C">
        <w:rPr>
          <w:rStyle w:val="Emphasis"/>
          <w:highlight w:val="green"/>
        </w:rPr>
        <w:t>energy production</w:t>
      </w:r>
      <w:r w:rsidRPr="00E3202C">
        <w:rPr>
          <w:highlight w:val="green"/>
          <w:u w:val="single"/>
        </w:rPr>
        <w:t xml:space="preserve"> and </w:t>
      </w:r>
      <w:r w:rsidRPr="00E3202C">
        <w:rPr>
          <w:rStyle w:val="Emphasis"/>
          <w:highlight w:val="gree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highlight w:val="green"/>
        </w:rPr>
        <w:t>the global ag</w:t>
      </w:r>
      <w:r w:rsidRPr="00CB1B2A">
        <w:rPr>
          <w:rStyle w:val="Emphasis"/>
        </w:rPr>
        <w:t xml:space="preserve">ricultural </w:t>
      </w:r>
      <w:r w:rsidRPr="00E3202C">
        <w:rPr>
          <w:rStyle w:val="Emphasis"/>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rPr>
        <w:t>the planet’s</w:t>
      </w:r>
      <w:r w:rsidRPr="00E3202C">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094D53A5" w14:textId="77777777" w:rsidR="00AE518A" w:rsidRPr="00B55AD5" w:rsidRDefault="00AE518A" w:rsidP="00AE518A"/>
    <w:p w14:paraId="572F43DE" w14:textId="77777777" w:rsidR="00AE518A" w:rsidRPr="00F038BA" w:rsidRDefault="00AE518A" w:rsidP="00AE518A">
      <w:pPr>
        <w:pStyle w:val="Heading4"/>
      </w:pPr>
      <w:r w:rsidRPr="00F038BA">
        <w:t>Climate change destroys the world.</w:t>
      </w:r>
    </w:p>
    <w:p w14:paraId="4B4B8D3D" w14:textId="77777777" w:rsidR="00AE518A" w:rsidRPr="00F038BA" w:rsidRDefault="00AE518A" w:rsidP="00AE518A">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16" w:history="1">
        <w:r w:rsidRPr="00F038BA">
          <w:rPr>
            <w:rStyle w:val="Hyperlink"/>
          </w:rPr>
          <w:t>https://www.livescience.com/65633-climate-change-dooms-humans-by-2050.html</w:t>
        </w:r>
      </w:hyperlink>
      <w:r w:rsidRPr="00F038BA">
        <w:t xml:space="preserve"> JW</w:t>
      </w:r>
    </w:p>
    <w:p w14:paraId="2C764516" w14:textId="77777777" w:rsidR="00AE518A" w:rsidRPr="00F038BA" w:rsidRDefault="00AE518A" w:rsidP="00AE518A">
      <w:pPr>
        <w:rPr>
          <w:u w:val="single"/>
        </w:rPr>
      </w:pPr>
      <w:r w:rsidRPr="00F038BA">
        <w:t>**</w:t>
      </w:r>
      <w:r w:rsidRPr="00F038BA">
        <w:rPr>
          <w:u w:val="single"/>
        </w:rPr>
        <w:t>Cites and talks about the Spratt and Dunlop study</w:t>
      </w:r>
    </w:p>
    <w:p w14:paraId="5045345C" w14:textId="77777777" w:rsidR="00AE518A" w:rsidRPr="005B2064" w:rsidRDefault="00AE518A" w:rsidP="00AE518A">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17"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09F67F52" w14:textId="77777777" w:rsidR="00AE518A" w:rsidRPr="005B2064" w:rsidRDefault="00AE518A" w:rsidP="00AE518A">
      <w:pPr>
        <w:rPr>
          <w:color w:val="000000" w:themeColor="text1"/>
          <w:sz w:val="16"/>
        </w:rPr>
      </w:pPr>
      <w:r w:rsidRPr="005B2064">
        <w:rPr>
          <w:color w:val="000000" w:themeColor="text1"/>
          <w:sz w:val="16"/>
        </w:rPr>
        <w:t>How the world ends</w:t>
      </w:r>
    </w:p>
    <w:p w14:paraId="507F34B8" w14:textId="77777777" w:rsidR="00AE518A" w:rsidRPr="005B2064" w:rsidRDefault="00AE518A" w:rsidP="00AE518A">
      <w:pPr>
        <w:rPr>
          <w:color w:val="000000" w:themeColor="text1"/>
          <w:sz w:val="16"/>
        </w:rPr>
      </w:pPr>
      <w:r w:rsidRPr="005B2064">
        <w:rPr>
          <w:color w:val="000000" w:themeColor="text1"/>
          <w:sz w:val="16"/>
        </w:rPr>
        <w:t xml:space="preserve">What might an accurate worst-case picture of the planet's climate-addled future </w:t>
      </w:r>
      <w:proofErr w:type="gramStart"/>
      <w:r w:rsidRPr="005B2064">
        <w:rPr>
          <w:color w:val="000000" w:themeColor="text1"/>
          <w:sz w:val="16"/>
        </w:rPr>
        <w:t>actually look</w:t>
      </w:r>
      <w:proofErr w:type="gramEnd"/>
      <w:r w:rsidRPr="005B2064">
        <w:rPr>
          <w:color w:val="000000" w:themeColor="text1"/>
          <w:sz w:val="16"/>
        </w:rPr>
        <w:t xml:space="preserve">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18"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3B165F12" w14:textId="77777777" w:rsidR="00AE518A" w:rsidRPr="005B2064" w:rsidRDefault="00AE518A" w:rsidP="00AE518A">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9"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644A026A" w14:textId="77777777" w:rsidR="00AE518A" w:rsidRPr="00F038BA" w:rsidRDefault="00AE518A" w:rsidP="00AE518A">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proofErr w:type="gramStart"/>
      <w:r w:rsidRPr="00A5224C">
        <w:rPr>
          <w:color w:val="000000" w:themeColor="text1"/>
          <w:highlight w:val="green"/>
          <w:u w:val="single"/>
        </w:rPr>
        <w:t>agriculture</w:t>
      </w:r>
      <w:proofErr w:type="gramEnd"/>
      <w:r w:rsidRPr="00A5224C">
        <w:rPr>
          <w:color w:val="000000" w:themeColor="text1"/>
          <w:highlight w:val="green"/>
          <w:u w:val="single"/>
        </w:rPr>
        <w:t xml:space="preserv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064B844A" w14:textId="77777777" w:rsidR="00AE518A" w:rsidRPr="00F038BA" w:rsidRDefault="00AE518A" w:rsidP="00AE518A">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20"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1A1EADF4" w14:textId="77777777" w:rsidR="00AE518A" w:rsidRPr="00F038BA" w:rsidRDefault="00AE518A" w:rsidP="00AE518A">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26041D6B" w14:textId="77777777" w:rsidR="00AE518A" w:rsidRDefault="00AE518A" w:rsidP="00AE518A">
      <w:pPr>
        <w:rPr>
          <w:u w:val="single"/>
        </w:rPr>
      </w:pPr>
    </w:p>
    <w:p w14:paraId="06E9590F" w14:textId="77777777" w:rsidR="00AE518A" w:rsidRDefault="00AE518A" w:rsidP="00AE518A">
      <w:pPr>
        <w:rPr>
          <w:u w:val="single"/>
        </w:rPr>
      </w:pPr>
    </w:p>
    <w:p w14:paraId="41D5C8E7" w14:textId="2C13C231" w:rsidR="00AE518A" w:rsidRDefault="00AE518A" w:rsidP="00AE518A">
      <w:pPr>
        <w:pStyle w:val="Heading3"/>
      </w:pPr>
      <w:r>
        <w:t>1AC: Plan</w:t>
      </w:r>
    </w:p>
    <w:p w14:paraId="0D0DA3C7" w14:textId="1A2AA5EC" w:rsidR="00AE518A" w:rsidRPr="00AE518A" w:rsidRDefault="00AE518A" w:rsidP="00AE518A">
      <w:r>
        <w:t>Contention 2 is solvency</w:t>
      </w:r>
    </w:p>
    <w:p w14:paraId="41892DC5" w14:textId="77777777" w:rsidR="00AE518A" w:rsidRDefault="00AE518A" w:rsidP="00AE518A">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46ADAEF7" w14:textId="77777777" w:rsidR="00AE518A" w:rsidRPr="006C53E1" w:rsidRDefault="00AE518A" w:rsidP="00AE518A">
      <w:pPr>
        <w:pStyle w:val="Heading4"/>
      </w:pPr>
      <w:r>
        <w:t xml:space="preserve">The Plan </w:t>
      </w:r>
      <w:r>
        <w:rPr>
          <w:u w:val="single"/>
        </w:rPr>
        <w:t>solves Evergreening</w:t>
      </w:r>
      <w:r>
        <w:t>.</w:t>
      </w:r>
    </w:p>
    <w:p w14:paraId="101E0FC0" w14:textId="77777777" w:rsidR="00AE518A" w:rsidRPr="005B38BB" w:rsidRDefault="00AE518A" w:rsidP="00AE518A">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C4F004E" w14:textId="77777777" w:rsidR="00AE518A" w:rsidRDefault="00AE518A" w:rsidP="00AE518A">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w:t>
      </w:r>
      <w:proofErr w:type="gramStart"/>
      <w:r w:rsidRPr="001B373A">
        <w:rPr>
          <w:b/>
          <w:bCs/>
          <w:highlight w:val="green"/>
          <w:u w:val="single"/>
        </w:rPr>
        <w:t>all of</w:t>
      </w:r>
      <w:proofErr w:type="gramEnd"/>
      <w:r w:rsidRPr="001B373A">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 xml:space="preserve">legislative changes to the FDA’s drug approval </w:t>
      </w:r>
      <w:proofErr w:type="gramStart"/>
      <w:r w:rsidRPr="001B373A">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DCB9C16" w14:textId="77777777" w:rsidR="00AE518A" w:rsidRPr="0072187F" w:rsidRDefault="00AE518A" w:rsidP="00AE518A">
      <w:pPr>
        <w:rPr>
          <w:sz w:val="16"/>
        </w:rPr>
      </w:pPr>
    </w:p>
    <w:p w14:paraId="772FB342" w14:textId="77777777" w:rsidR="00AE518A" w:rsidRDefault="00AE518A" w:rsidP="00AE518A">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7BFCDED0" w14:textId="77777777" w:rsidR="00AE518A" w:rsidRPr="00791206" w:rsidRDefault="00AE518A" w:rsidP="00AE518A">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EFCCADF" w14:textId="77777777" w:rsidR="00AE518A" w:rsidRDefault="00AE518A" w:rsidP="00AE518A">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 xml:space="preserve">Manufacturers, in </w:t>
      </w:r>
      <w:proofErr w:type="spellStart"/>
      <w:r w:rsidRPr="00CE51B6">
        <w:rPr>
          <w:u w:val="single"/>
        </w:rPr>
        <w:t>defence</w:t>
      </w:r>
      <w:proofErr w:type="spellEnd"/>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2FFA9D9" w14:textId="77777777" w:rsidR="00AE518A" w:rsidRDefault="00AE518A" w:rsidP="00AE518A">
      <w:pPr>
        <w:rPr>
          <w:u w:val="single"/>
        </w:rPr>
      </w:pPr>
    </w:p>
    <w:p w14:paraId="2DFE739C" w14:textId="712C097A" w:rsidR="00AE518A" w:rsidRDefault="00AE518A" w:rsidP="00AE518A">
      <w:pPr>
        <w:pStyle w:val="Heading3"/>
        <w:rPr>
          <w:rFonts w:asciiTheme="minorHAnsi" w:hAnsiTheme="minorHAnsi" w:cstheme="minorHAnsi"/>
        </w:rPr>
      </w:pPr>
      <w:r w:rsidRPr="004C3446">
        <w:rPr>
          <w:rFonts w:asciiTheme="minorHAnsi" w:hAnsiTheme="minorHAnsi" w:cstheme="minorHAnsi"/>
        </w:rPr>
        <w:t>Framework</w:t>
      </w:r>
    </w:p>
    <w:p w14:paraId="417476BF" w14:textId="5B3960C9" w:rsidR="00AE518A" w:rsidRPr="00AE518A" w:rsidRDefault="00AE518A" w:rsidP="00AE518A">
      <w:r>
        <w:t>Contention 3 is framework</w:t>
      </w:r>
    </w:p>
    <w:p w14:paraId="15A5F766" w14:textId="77777777" w:rsidR="00AE518A" w:rsidRPr="004C3446" w:rsidRDefault="00AE518A" w:rsidP="00AE518A">
      <w:pPr>
        <w:pStyle w:val="Heading4"/>
        <w:rPr>
          <w:rFonts w:asciiTheme="minorHAnsi" w:hAnsiTheme="minorHAnsi" w:cstheme="minorHAnsi"/>
        </w:rPr>
      </w:pPr>
      <w:r w:rsidRPr="004C3446">
        <w:rPr>
          <w:rFonts w:asciiTheme="minorHAnsi" w:hAnsiTheme="minorHAnsi" w:cstheme="minorHAnsi"/>
        </w:rPr>
        <w:t>The standard is maximizing expected wellbeing.</w:t>
      </w:r>
    </w:p>
    <w:p w14:paraId="1B10C1B9" w14:textId="77777777" w:rsidR="00AE518A" w:rsidRPr="004C3446" w:rsidRDefault="00AE518A" w:rsidP="00AE518A">
      <w:pPr>
        <w:pStyle w:val="Heading4"/>
        <w:rPr>
          <w:rFonts w:asciiTheme="minorHAnsi" w:hAnsiTheme="minorHAnsi" w:cstheme="minorHAnsi"/>
        </w:rPr>
      </w:pPr>
      <w:r w:rsidRPr="004C3446">
        <w:rPr>
          <w:rFonts w:asciiTheme="minorHAnsi" w:hAnsiTheme="minorHAnsi" w:cstheme="minorHAnsi"/>
        </w:rPr>
        <w:t>Prefer:</w:t>
      </w:r>
    </w:p>
    <w:p w14:paraId="6CE49C7D" w14:textId="77777777" w:rsidR="00AE518A" w:rsidRPr="004C3446" w:rsidRDefault="00AE518A" w:rsidP="00AE518A">
      <w:pPr>
        <w:pStyle w:val="Heading4"/>
        <w:rPr>
          <w:rFonts w:asciiTheme="minorHAnsi" w:hAnsiTheme="minorHAnsi" w:cstheme="minorHAnsi"/>
        </w:rPr>
      </w:pPr>
      <w:r w:rsidRPr="004C3446">
        <w:rPr>
          <w:rFonts w:asciiTheme="minorHAnsi" w:hAnsiTheme="minorHAnsi" w:cstheme="minorHAnsi"/>
        </w:rPr>
        <w:t xml:space="preserve">1] Pleasure and pain are </w:t>
      </w:r>
      <w:r w:rsidRPr="004C3446">
        <w:rPr>
          <w:rFonts w:asciiTheme="minorHAnsi" w:hAnsiTheme="minorHAnsi" w:cstheme="minorHAnsi"/>
          <w:u w:val="single"/>
        </w:rPr>
        <w:t>intrinsic value</w:t>
      </w:r>
      <w:r w:rsidRPr="004C3446">
        <w:rPr>
          <w:rFonts w:asciiTheme="minorHAnsi" w:hAnsiTheme="minorHAnsi" w:cstheme="minorHAnsi"/>
        </w:rPr>
        <w:t xml:space="preserve"> and </w:t>
      </w:r>
      <w:r w:rsidRPr="004C3446">
        <w:rPr>
          <w:rFonts w:asciiTheme="minorHAnsi" w:hAnsiTheme="minorHAnsi" w:cstheme="minorHAnsi"/>
          <w:u w:val="single"/>
        </w:rPr>
        <w:t>disvalue</w:t>
      </w:r>
      <w:r w:rsidRPr="004C3446">
        <w:rPr>
          <w:rFonts w:asciiTheme="minorHAnsi" w:hAnsiTheme="minorHAnsi" w:cstheme="minorHAnsi"/>
        </w:rPr>
        <w:t xml:space="preserve">-- </w:t>
      </w:r>
      <w:r w:rsidRPr="004C3446">
        <w:rPr>
          <w:rFonts w:asciiTheme="minorHAnsi" w:hAnsiTheme="minorHAnsi" w:cstheme="minorHAnsi"/>
          <w:u w:val="single"/>
        </w:rPr>
        <w:t>robust neuroscience</w:t>
      </w:r>
      <w:r w:rsidRPr="004C3446">
        <w:rPr>
          <w:rFonts w:asciiTheme="minorHAnsi" w:hAnsiTheme="minorHAnsi" w:cstheme="minorHAnsi"/>
        </w:rPr>
        <w:t xml:space="preserve"> prove.</w:t>
      </w:r>
    </w:p>
    <w:p w14:paraId="19544FCA" w14:textId="77777777" w:rsidR="00AE518A" w:rsidRPr="004C3446" w:rsidRDefault="00AE518A" w:rsidP="00AE518A">
      <w:pPr>
        <w:rPr>
          <w:rStyle w:val="Style13ptBold"/>
          <w:rFonts w:asciiTheme="minorHAnsi" w:hAnsiTheme="minorHAnsi" w:cstheme="minorHAnsi"/>
        </w:rPr>
      </w:pPr>
      <w:r w:rsidRPr="004C3446">
        <w:rPr>
          <w:rStyle w:val="Style13ptBold"/>
          <w:rFonts w:asciiTheme="minorHAnsi" w:hAnsiTheme="minorHAnsi" w:cstheme="minorHAnsi"/>
        </w:rPr>
        <w:t>Blum et al. 18</w:t>
      </w:r>
    </w:p>
    <w:p w14:paraId="5285ACE8" w14:textId="77777777" w:rsidR="00AE518A" w:rsidRPr="004C3446" w:rsidRDefault="00AE518A" w:rsidP="00AE518A">
      <w:pPr>
        <w:rPr>
          <w:rFonts w:asciiTheme="minorHAnsi" w:hAnsiTheme="minorHAnsi" w:cstheme="minorHAnsi"/>
          <w:sz w:val="16"/>
          <w:szCs w:val="16"/>
        </w:rPr>
      </w:pPr>
      <w:r w:rsidRPr="004C3446">
        <w:rPr>
          <w:rFonts w:asciiTheme="minorHAnsi" w:hAnsiTheme="minorHAnsi" w:cstheme="minorHAnsi"/>
          <w:sz w:val="16"/>
          <w:szCs w:val="16"/>
        </w:rPr>
        <w:t xml:space="preserve">Kenneth Blum, 1Department of Psychiatry, </w:t>
      </w:r>
      <w:proofErr w:type="spellStart"/>
      <w:r w:rsidRPr="004C3446">
        <w:rPr>
          <w:rFonts w:asciiTheme="minorHAnsi" w:hAnsiTheme="minorHAnsi" w:cstheme="minorHAnsi"/>
          <w:sz w:val="16"/>
          <w:szCs w:val="16"/>
        </w:rPr>
        <w:t>Boonshoft</w:t>
      </w:r>
      <w:proofErr w:type="spellEnd"/>
      <w:r w:rsidRPr="004C3446">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4C3446">
        <w:rPr>
          <w:rFonts w:asciiTheme="minorHAnsi" w:hAnsiTheme="minorHAnsi" w:cstheme="minorHAnsi"/>
          <w:sz w:val="16"/>
          <w:szCs w:val="16"/>
        </w:rPr>
        <w:t>Nupathways</w:t>
      </w:r>
      <w:proofErr w:type="spellEnd"/>
      <w:r w:rsidRPr="004C3446">
        <w:rPr>
          <w:rFonts w:asciiTheme="minorHAnsi" w:hAnsiTheme="minorHAnsi" w:cstheme="minorHAnsi"/>
          <w:sz w:val="16"/>
          <w:szCs w:val="16"/>
        </w:rPr>
        <w:t xml:space="preserve"> Inc., </w:t>
      </w:r>
      <w:proofErr w:type="spellStart"/>
      <w:r w:rsidRPr="004C3446">
        <w:rPr>
          <w:rFonts w:asciiTheme="minorHAnsi" w:hAnsiTheme="minorHAnsi" w:cstheme="minorHAnsi"/>
          <w:sz w:val="16"/>
          <w:szCs w:val="16"/>
        </w:rPr>
        <w:t>Innsbrook</w:t>
      </w:r>
      <w:proofErr w:type="spellEnd"/>
      <w:r w:rsidRPr="004C3446">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4C3446">
        <w:rPr>
          <w:rFonts w:asciiTheme="minorHAnsi" w:hAnsiTheme="minorHAnsi" w:cstheme="minorHAnsi"/>
          <w:sz w:val="16"/>
          <w:szCs w:val="16"/>
        </w:rPr>
        <w:t>Lederach</w:t>
      </w:r>
      <w:proofErr w:type="spellEnd"/>
      <w:r w:rsidRPr="004C3446">
        <w:rPr>
          <w:rFonts w:asciiTheme="minorHAnsi" w:hAnsiTheme="minorHAnsi" w:cstheme="minorHAnsi"/>
          <w:sz w:val="16"/>
          <w:szCs w:val="16"/>
        </w:rPr>
        <w:t xml:space="preserve">, PA., USA 12National Human Genome Center at Howard University, Washington, DC., USA, Marjorie </w:t>
      </w:r>
      <w:proofErr w:type="spellStart"/>
      <w:r w:rsidRPr="004C3446">
        <w:rPr>
          <w:rFonts w:asciiTheme="minorHAnsi" w:hAnsiTheme="minorHAnsi" w:cstheme="minorHAnsi"/>
          <w:sz w:val="16"/>
          <w:szCs w:val="16"/>
        </w:rPr>
        <w:t>Gondré</w:t>
      </w:r>
      <w:proofErr w:type="spellEnd"/>
      <w:r w:rsidRPr="004C3446">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C3446">
        <w:rPr>
          <w:rFonts w:asciiTheme="minorHAnsi" w:hAnsiTheme="minorHAnsi" w:cstheme="minorHAnsi"/>
          <w:sz w:val="16"/>
          <w:szCs w:val="16"/>
        </w:rPr>
        <w:t>Modestino</w:t>
      </w:r>
      <w:proofErr w:type="spellEnd"/>
      <w:r w:rsidRPr="004C3446">
        <w:rPr>
          <w:rFonts w:asciiTheme="minorHAnsi" w:hAnsiTheme="minorHAnsi" w:cstheme="minorHAnsi"/>
          <w:sz w:val="16"/>
          <w:szCs w:val="16"/>
        </w:rPr>
        <w:t xml:space="preserve">, 14Department of Psychology, Curry College, Milton, MA, USA, Rajendra D </w:t>
      </w:r>
      <w:proofErr w:type="spellStart"/>
      <w:r w:rsidRPr="004C3446">
        <w:rPr>
          <w:rFonts w:asciiTheme="minorHAnsi" w:hAnsiTheme="minorHAnsi" w:cstheme="minorHAnsi"/>
          <w:sz w:val="16"/>
          <w:szCs w:val="16"/>
        </w:rPr>
        <w:t>Badgaiyan</w:t>
      </w:r>
      <w:proofErr w:type="spellEnd"/>
      <w:r w:rsidRPr="004C3446">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4C3446">
          <w:rPr>
            <w:rStyle w:val="Hyperlink"/>
            <w:rFonts w:asciiTheme="minorHAnsi" w:hAnsiTheme="minorHAnsi" w:cstheme="minorHAnsi"/>
            <w:sz w:val="16"/>
            <w:szCs w:val="16"/>
          </w:rPr>
          <w:t>https://www.ncbi.nlm.nih.gov/pmc/articles/PMC6446569/</w:t>
        </w:r>
      </w:hyperlink>
      <w:r w:rsidRPr="004C3446">
        <w:rPr>
          <w:rFonts w:asciiTheme="minorHAnsi" w:hAnsiTheme="minorHAnsi" w:cstheme="minorHAnsi"/>
          <w:sz w:val="16"/>
          <w:szCs w:val="16"/>
        </w:rPr>
        <w:t>, R.S.</w:t>
      </w:r>
    </w:p>
    <w:p w14:paraId="6D4726C8" w14:textId="77777777" w:rsidR="00AE518A" w:rsidRDefault="00AE518A" w:rsidP="00AE518A">
      <w:pPr>
        <w:rPr>
          <w:rFonts w:asciiTheme="minorHAnsi" w:hAnsiTheme="minorHAnsi" w:cstheme="minorHAnsi"/>
          <w:u w:val="single"/>
        </w:rPr>
      </w:pPr>
      <w:r w:rsidRPr="004C3446">
        <w:rPr>
          <w:rFonts w:asciiTheme="minorHAnsi" w:hAnsiTheme="minorHAnsi" w:cstheme="minorHAnsi"/>
          <w:b/>
          <w:bCs/>
          <w:highlight w:val="green"/>
          <w:u w:val="single"/>
        </w:rPr>
        <w:t>Pleasure</w:t>
      </w:r>
      <w:r w:rsidRPr="004C3446">
        <w:rPr>
          <w:rFonts w:asciiTheme="minorHAnsi" w:hAnsiTheme="minorHAnsi" w:cstheme="minorHAnsi"/>
          <w:u w:val="single"/>
        </w:rPr>
        <w:t xml:space="preserve"> is not only</w:t>
      </w:r>
      <w:r w:rsidRPr="004C3446">
        <w:rPr>
          <w:rFonts w:asciiTheme="minorHAnsi" w:hAnsiTheme="minorHAnsi" w:cstheme="minorHAnsi"/>
          <w:sz w:val="16"/>
        </w:rPr>
        <w:t xml:space="preserve"> one of the three </w:t>
      </w:r>
      <w:r w:rsidRPr="004C3446">
        <w:rPr>
          <w:rFonts w:asciiTheme="minorHAnsi" w:hAnsiTheme="minorHAnsi" w:cstheme="minorHAnsi"/>
          <w:u w:val="single"/>
        </w:rPr>
        <w:t xml:space="preserve">primary reward </w:t>
      </w:r>
      <w:proofErr w:type="gramStart"/>
      <w:r w:rsidRPr="004C3446">
        <w:rPr>
          <w:rFonts w:asciiTheme="minorHAnsi" w:hAnsiTheme="minorHAnsi" w:cstheme="minorHAnsi"/>
          <w:u w:val="single"/>
        </w:rPr>
        <w:t>functions</w:t>
      </w:r>
      <w:proofErr w:type="gramEnd"/>
      <w:r w:rsidRPr="004C3446">
        <w:rPr>
          <w:rFonts w:asciiTheme="minorHAnsi" w:hAnsiTheme="minorHAnsi" w:cstheme="minorHAnsi"/>
          <w:sz w:val="16"/>
        </w:rPr>
        <w:t xml:space="preserve"> but </w:t>
      </w:r>
      <w:r w:rsidRPr="004C3446">
        <w:rPr>
          <w:rFonts w:asciiTheme="minorHAnsi" w:hAnsiTheme="minorHAnsi" w:cstheme="minorHAnsi"/>
          <w:u w:val="single"/>
        </w:rPr>
        <w:t xml:space="preserve">it also </w:t>
      </w:r>
      <w:r w:rsidRPr="004C3446">
        <w:rPr>
          <w:rFonts w:asciiTheme="minorHAnsi" w:hAnsiTheme="minorHAnsi" w:cstheme="minorHAnsi"/>
          <w:b/>
          <w:bCs/>
          <w:highlight w:val="green"/>
          <w:u w:val="single"/>
        </w:rPr>
        <w:t>defines reward.</w:t>
      </w:r>
      <w:r w:rsidRPr="004C3446">
        <w:rPr>
          <w:rFonts w:asciiTheme="minorHAnsi" w:hAnsiTheme="minorHAnsi" w:cstheme="minorHAnsi"/>
          <w:sz w:val="16"/>
        </w:rPr>
        <w:t xml:space="preserve"> As homeostasis explains the </w:t>
      </w:r>
      <w:r w:rsidRPr="004C3446">
        <w:rPr>
          <w:rFonts w:asciiTheme="minorHAnsi" w:hAnsiTheme="minorHAnsi" w:cstheme="minorHAnsi"/>
          <w:u w:val="single"/>
        </w:rPr>
        <w:t>functions of</w:t>
      </w:r>
      <w:r w:rsidRPr="004C3446">
        <w:rPr>
          <w:rFonts w:asciiTheme="minorHAnsi" w:hAnsiTheme="minorHAnsi" w:cstheme="minorHAnsi"/>
          <w:sz w:val="16"/>
        </w:rPr>
        <w:t xml:space="preserve"> only a limited number of </w:t>
      </w:r>
      <w:r w:rsidRPr="004C3446">
        <w:rPr>
          <w:rFonts w:asciiTheme="minorHAnsi" w:hAnsiTheme="minorHAnsi" w:cstheme="minorHAnsi"/>
          <w:u w:val="single"/>
        </w:rPr>
        <w:t>rewards, the</w:t>
      </w:r>
      <w:r w:rsidRPr="004C3446">
        <w:rPr>
          <w:rFonts w:asciiTheme="minorHAnsi" w:hAnsiTheme="minorHAnsi" w:cstheme="minorHAnsi"/>
          <w:sz w:val="16"/>
        </w:rPr>
        <w:t xml:space="preserve"> principal </w:t>
      </w:r>
      <w:r w:rsidRPr="004C3446">
        <w:rPr>
          <w:rFonts w:asciiTheme="minorHAnsi" w:hAnsiTheme="minorHAnsi" w:cstheme="minorHAnsi"/>
          <w:highlight w:val="green"/>
          <w:u w:val="single"/>
        </w:rPr>
        <w:t>reason why particular stimuli</w:t>
      </w:r>
      <w:r w:rsidRPr="004C3446">
        <w:rPr>
          <w:rFonts w:asciiTheme="minorHAnsi" w:hAnsiTheme="minorHAnsi" w:cstheme="minorHAnsi"/>
          <w:u w:val="single"/>
        </w:rPr>
        <w:t xml:space="preserve">, objects, events, situations, and activities </w:t>
      </w:r>
      <w:r w:rsidRPr="004C3446">
        <w:rPr>
          <w:rFonts w:asciiTheme="minorHAnsi" w:hAnsiTheme="minorHAnsi" w:cstheme="minorHAnsi"/>
          <w:highlight w:val="green"/>
          <w:u w:val="single"/>
        </w:rPr>
        <w:t>are rewarding</w:t>
      </w:r>
      <w:r w:rsidRPr="004C3446">
        <w:rPr>
          <w:rFonts w:asciiTheme="minorHAnsi" w:hAnsiTheme="minorHAnsi" w:cstheme="minorHAnsi"/>
          <w:sz w:val="16"/>
        </w:rPr>
        <w:t xml:space="preserve"> may be </w:t>
      </w:r>
      <w:r w:rsidRPr="004C3446">
        <w:rPr>
          <w:rFonts w:asciiTheme="minorHAnsi" w:hAnsiTheme="minorHAnsi" w:cstheme="minorHAnsi"/>
          <w:highlight w:val="green"/>
          <w:u w:val="single"/>
        </w:rPr>
        <w:t>due to pleasure.</w:t>
      </w:r>
      <w:r w:rsidRPr="004C3446">
        <w:rPr>
          <w:rFonts w:asciiTheme="minorHAnsi" w:hAnsiTheme="minorHAnsi" w:cstheme="minorHAnsi"/>
          <w:sz w:val="16"/>
        </w:rPr>
        <w:t xml:space="preserve"> This applies </w:t>
      </w:r>
      <w:proofErr w:type="gramStart"/>
      <w:r w:rsidRPr="004C3446">
        <w:rPr>
          <w:rFonts w:asciiTheme="minorHAnsi" w:hAnsiTheme="minorHAnsi" w:cstheme="minorHAnsi"/>
          <w:sz w:val="16"/>
        </w:rPr>
        <w:t>first of all</w:t>
      </w:r>
      <w:proofErr w:type="gramEnd"/>
      <w:r w:rsidRPr="004C3446">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4C3446">
        <w:rPr>
          <w:rFonts w:asciiTheme="minorHAnsi" w:hAnsiTheme="minorHAnsi" w:cstheme="minorHAnsi"/>
          <w:highlight w:val="green"/>
          <w:u w:val="single"/>
        </w:rPr>
        <w:t>Pleasure</w:t>
      </w:r>
      <w:r w:rsidRPr="004C3446">
        <w:rPr>
          <w:rFonts w:asciiTheme="minorHAnsi" w:hAnsiTheme="minorHAnsi" w:cstheme="minorHAnsi"/>
          <w:u w:val="single"/>
        </w:rPr>
        <w:t>, as the primary effect of rewards</w:t>
      </w:r>
      <w:r w:rsidRPr="004C3446">
        <w:rPr>
          <w:rFonts w:asciiTheme="minorHAnsi" w:hAnsiTheme="minorHAnsi" w:cstheme="minorHAnsi"/>
          <w:sz w:val="16"/>
        </w:rPr>
        <w:t xml:space="preserve">, drives the prime reward functions of learning, approach behavior, and decision making and </w:t>
      </w:r>
      <w:r w:rsidRPr="004C3446">
        <w:rPr>
          <w:rFonts w:asciiTheme="minorHAnsi" w:hAnsiTheme="minorHAnsi" w:cstheme="minorHAnsi"/>
          <w:highlight w:val="green"/>
          <w:u w:val="single"/>
        </w:rPr>
        <w:t xml:space="preserve">provides the </w:t>
      </w:r>
      <w:r w:rsidRPr="004C3446">
        <w:rPr>
          <w:rFonts w:asciiTheme="minorHAnsi" w:hAnsiTheme="minorHAnsi" w:cstheme="minorHAnsi"/>
          <w:b/>
          <w:bCs/>
          <w:highlight w:val="green"/>
          <w:u w:val="single"/>
        </w:rPr>
        <w:t>basis for hedonic theories</w:t>
      </w:r>
      <w:r w:rsidRPr="004C3446">
        <w:rPr>
          <w:rFonts w:asciiTheme="minorHAnsi" w:hAnsiTheme="minorHAnsi" w:cstheme="minorHAnsi"/>
          <w:u w:val="single"/>
        </w:rPr>
        <w:t xml:space="preserve"> of reward function. </w:t>
      </w:r>
      <w:r w:rsidRPr="004C3446">
        <w:rPr>
          <w:rFonts w:asciiTheme="minorHAnsi" w:hAnsiTheme="minorHAnsi" w:cstheme="minorHAnsi"/>
          <w:highlight w:val="green"/>
          <w:u w:val="single"/>
        </w:rPr>
        <w:t>We are attracted by</w:t>
      </w:r>
      <w:r w:rsidRPr="004C3446">
        <w:rPr>
          <w:rFonts w:asciiTheme="minorHAnsi" w:hAnsiTheme="minorHAnsi" w:cstheme="minorHAnsi"/>
          <w:sz w:val="16"/>
        </w:rPr>
        <w:t xml:space="preserve"> most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and exert intense efforts to obtain them</w:t>
      </w:r>
      <w:r w:rsidRPr="004C3446">
        <w:rPr>
          <w:rFonts w:asciiTheme="minorHAnsi" w:hAnsiTheme="minorHAnsi" w:cstheme="minorHAnsi"/>
          <w:sz w:val="16"/>
        </w:rPr>
        <w:t xml:space="preserve">, just </w:t>
      </w:r>
      <w:r w:rsidRPr="004C3446">
        <w:rPr>
          <w:rFonts w:asciiTheme="minorHAnsi" w:hAnsiTheme="minorHAnsi" w:cstheme="minorHAnsi"/>
          <w:highlight w:val="green"/>
          <w:u w:val="single"/>
        </w:rPr>
        <w:t>because they are enjoyable</w:t>
      </w:r>
      <w:r w:rsidRPr="004C3446">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C3446">
        <w:rPr>
          <w:rFonts w:asciiTheme="minorHAnsi" w:hAnsiTheme="minorHAnsi" w:cstheme="minorHAnsi"/>
          <w:u w:val="single"/>
        </w:rPr>
        <w:t>using both humans and detailed invasive brain analysis of animals has discovered some critical ways that the brain processes pleasure</w:t>
      </w:r>
      <w:r w:rsidRPr="004C3446">
        <w:rPr>
          <w:rFonts w:asciiTheme="minorHAnsi" w:hAnsiTheme="minorHAnsi" w:cstheme="minorHAnsi"/>
          <w:sz w:val="16"/>
        </w:rPr>
        <w:t xml:space="preserve"> [14]. </w:t>
      </w:r>
      <w:r w:rsidRPr="004C3446">
        <w:rPr>
          <w:rFonts w:asciiTheme="minorHAnsi" w:hAnsiTheme="minorHAnsi" w:cstheme="minorHAnsi"/>
          <w:u w:val="single"/>
        </w:rPr>
        <w:t>Pleasure as a hallmark of reward is sufficient for defining a reward</w:t>
      </w:r>
      <w:r w:rsidRPr="004C3446">
        <w:rPr>
          <w:rFonts w:asciiTheme="minorHAnsi" w:hAnsiTheme="minorHAnsi" w:cstheme="minorHAnsi"/>
          <w:sz w:val="16"/>
        </w:rPr>
        <w:t xml:space="preserve">, but it may not be necessary. </w:t>
      </w:r>
      <w:r w:rsidRPr="004C3446">
        <w:rPr>
          <w:rFonts w:asciiTheme="minorHAnsi" w:hAnsiTheme="minorHAnsi" w:cstheme="minorHAnsi"/>
          <w:u w:val="single"/>
        </w:rPr>
        <w:t>A reward may generate positive</w:t>
      </w:r>
      <w:r w:rsidRPr="004C3446">
        <w:rPr>
          <w:rFonts w:asciiTheme="minorHAnsi" w:hAnsiTheme="minorHAnsi" w:cstheme="minorHAnsi"/>
          <w:sz w:val="16"/>
        </w:rPr>
        <w:t xml:space="preserve"> learning and approach </w:t>
      </w:r>
      <w:r w:rsidRPr="004C3446">
        <w:rPr>
          <w:rFonts w:asciiTheme="minorHAnsi" w:hAnsiTheme="minorHAnsi" w:cstheme="minorHAnsi"/>
          <w:u w:val="single"/>
        </w:rPr>
        <w:t>behavior</w:t>
      </w:r>
      <w:r w:rsidRPr="004C3446">
        <w:rPr>
          <w:rFonts w:asciiTheme="minorHAnsi" w:hAnsiTheme="minorHAnsi" w:cstheme="minorHAnsi"/>
          <w:sz w:val="16"/>
        </w:rPr>
        <w:t xml:space="preserve"> simply </w:t>
      </w:r>
      <w:r w:rsidRPr="004C3446">
        <w:rPr>
          <w:rFonts w:asciiTheme="minorHAnsi" w:hAnsiTheme="minorHAnsi" w:cstheme="minorHAnsi"/>
          <w:u w:val="single"/>
        </w:rPr>
        <w:t>because it contains substances that are essential for body function.</w:t>
      </w:r>
      <w:r w:rsidRPr="004C3446">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C3446">
        <w:rPr>
          <w:rFonts w:asciiTheme="minorHAnsi" w:hAnsiTheme="minorHAnsi" w:cstheme="minorHAnsi"/>
          <w:u w:val="single"/>
        </w:rPr>
        <w:t>evolution and its basic principles found</w:t>
      </w:r>
      <w:r w:rsidRPr="004C3446">
        <w:rPr>
          <w:rFonts w:asciiTheme="minorHAnsi" w:hAnsiTheme="minorHAnsi" w:cstheme="minorHAnsi"/>
          <w:sz w:val="16"/>
        </w:rPr>
        <w:t xml:space="preserve"> various </w:t>
      </w:r>
      <w:r w:rsidRPr="004C3446">
        <w:rPr>
          <w:rFonts w:asciiTheme="minorHAnsi" w:hAnsiTheme="minorHAnsi" w:cstheme="minorHAnsi"/>
          <w:u w:val="single"/>
        </w:rPr>
        <w:t>mechanisms that steer behavior and biological development.</w:t>
      </w:r>
      <w:r w:rsidRPr="004C3446">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C3446">
        <w:rPr>
          <w:rFonts w:asciiTheme="minorHAnsi" w:hAnsiTheme="minorHAnsi" w:cstheme="minorHAnsi"/>
          <w:b/>
          <w:bCs/>
          <w:highlight w:val="green"/>
          <w:u w:val="single"/>
        </w:rPr>
        <w:t>organisms are</w:t>
      </w:r>
      <w:r w:rsidRPr="004C3446">
        <w:rPr>
          <w:rFonts w:asciiTheme="minorHAnsi" w:hAnsiTheme="minorHAnsi" w:cstheme="minorHAnsi"/>
          <w:u w:val="single"/>
        </w:rPr>
        <w:t xml:space="preserve"> the </w:t>
      </w:r>
      <w:r w:rsidRPr="004C3446">
        <w:rPr>
          <w:rFonts w:asciiTheme="minorHAnsi" w:hAnsiTheme="minorHAnsi" w:cstheme="minorHAnsi"/>
          <w:b/>
          <w:bCs/>
          <w:highlight w:val="green"/>
          <w:u w:val="single"/>
        </w:rPr>
        <w:t>result of evolutionary competition.</w:t>
      </w:r>
      <w:r w:rsidRPr="004C3446">
        <w:rPr>
          <w:rFonts w:asciiTheme="minorHAnsi" w:hAnsiTheme="minorHAnsi" w:cstheme="minorHAnsi"/>
          <w:sz w:val="16"/>
        </w:rPr>
        <w:t xml:space="preserve"> In fact, Richard </w:t>
      </w:r>
      <w:r w:rsidRPr="004C3446">
        <w:rPr>
          <w:rFonts w:asciiTheme="minorHAnsi" w:hAnsiTheme="minorHAnsi" w:cstheme="minorHAnsi"/>
          <w:u w:val="single"/>
        </w:rPr>
        <w:t>Dawkins stresses gene survival and propagation as the basic mechanism of life</w:t>
      </w:r>
      <w:r w:rsidRPr="004C3446">
        <w:rPr>
          <w:rFonts w:asciiTheme="minorHAnsi" w:hAnsiTheme="minorHAnsi" w:cstheme="minorHAnsi"/>
          <w:sz w:val="16"/>
        </w:rPr>
        <w:t xml:space="preserve"> [20]. Only genes that lead to </w:t>
      </w:r>
      <w:r w:rsidRPr="004C3446">
        <w:rPr>
          <w:rFonts w:asciiTheme="minorHAnsi" w:hAnsiTheme="minorHAnsi" w:cstheme="minorHAnsi"/>
          <w:u w:val="single"/>
        </w:rPr>
        <w:t>the fittest phenotype will make it.</w:t>
      </w:r>
      <w:r w:rsidRPr="004C3446">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C3446">
        <w:rPr>
          <w:rFonts w:asciiTheme="minorHAnsi" w:hAnsiTheme="minorHAnsi" w:cstheme="minorHAnsi"/>
          <w:u w:val="single"/>
        </w:rPr>
        <w:t xml:space="preserve">the ultimate, distal function of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is to </w:t>
      </w:r>
      <w:r w:rsidRPr="004C3446">
        <w:rPr>
          <w:rFonts w:asciiTheme="minorHAnsi" w:hAnsiTheme="minorHAnsi" w:cstheme="minorHAnsi"/>
          <w:highlight w:val="green"/>
          <w:u w:val="single"/>
        </w:rPr>
        <w:t>increase evolutionary fitness</w:t>
      </w:r>
      <w:r w:rsidRPr="004C3446">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C3446">
        <w:rPr>
          <w:rFonts w:asciiTheme="minorHAnsi" w:hAnsiTheme="minorHAnsi" w:cstheme="minorHAnsi"/>
          <w:u w:val="single"/>
        </w:rPr>
        <w:t>Behavioral reward functions have evolved to help individuals to survive and propagate their genes</w:t>
      </w:r>
      <w:r w:rsidRPr="004C3446">
        <w:rPr>
          <w:rFonts w:asciiTheme="minorHAnsi" w:hAnsiTheme="minorHAnsi" w:cstheme="minorHAnsi"/>
          <w:sz w:val="16"/>
        </w:rPr>
        <w:t xml:space="preserve">. Apparently, </w:t>
      </w:r>
      <w:r w:rsidRPr="004C3446">
        <w:rPr>
          <w:rFonts w:asciiTheme="minorHAnsi" w:hAnsiTheme="minorHAnsi" w:cstheme="minorHAnsi"/>
          <w:u w:val="single"/>
        </w:rPr>
        <w:t>people need to live well and long enough to reproduce.</w:t>
      </w:r>
      <w:r w:rsidRPr="004C3446">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C3446">
        <w:rPr>
          <w:rFonts w:asciiTheme="minorHAnsi" w:hAnsiTheme="minorHAnsi" w:cstheme="minorHAnsi"/>
          <w:u w:val="single"/>
        </w:rPr>
        <w:t>any small edge will ultimately result in evolutionary advantage</w:t>
      </w:r>
      <w:r w:rsidRPr="004C3446">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C3446">
        <w:rPr>
          <w:rFonts w:asciiTheme="minorHAnsi" w:hAnsiTheme="minorHAnsi" w:cstheme="minorHAnsi"/>
          <w:u w:val="single"/>
        </w:rPr>
        <w:t>Thus</w:t>
      </w:r>
      <w:proofErr w:type="gramEnd"/>
      <w:r w:rsidRPr="004C3446">
        <w:rPr>
          <w:rFonts w:asciiTheme="minorHAnsi" w:hAnsiTheme="minorHAnsi" w:cstheme="minorHAnsi"/>
          <w:u w:val="single"/>
        </w:rPr>
        <w:t xml:space="preserve"> the distal reward function in gene propagation and evolutionary fitness defines the proximal reward functions that we see</w:t>
      </w:r>
      <w:r w:rsidRPr="004C3446">
        <w:rPr>
          <w:rFonts w:asciiTheme="minorHAnsi" w:hAnsiTheme="minorHAnsi" w:cstheme="minorHAnsi"/>
          <w:sz w:val="16"/>
        </w:rPr>
        <w:t xml:space="preserve"> in everyday behavior. </w:t>
      </w:r>
      <w:r w:rsidRPr="004C3446">
        <w:rPr>
          <w:rFonts w:asciiTheme="minorHAnsi" w:hAnsiTheme="minorHAnsi" w:cstheme="minorHAnsi"/>
          <w:highlight w:val="green"/>
          <w:u w:val="single"/>
        </w:rPr>
        <w:t>That is why foods, drinks, mates, and offspring are rewarding.</w:t>
      </w:r>
      <w:r w:rsidRPr="004C3446">
        <w:rPr>
          <w:rFonts w:asciiTheme="minorHAnsi" w:hAnsiTheme="minorHAnsi" w:cstheme="minorHAnsi"/>
          <w:u w:val="single"/>
        </w:rPr>
        <w:t xml:space="preserve"> </w:t>
      </w:r>
      <w:r w:rsidRPr="004C3446">
        <w:rPr>
          <w:rFonts w:asciiTheme="minorHAnsi" w:hAnsiTheme="minorHAnsi" w:cstheme="minorHAnsi"/>
          <w:sz w:val="16"/>
        </w:rPr>
        <w:t xml:space="preserve">There have been theories linking pleasure as a required component of health benefits </w:t>
      </w:r>
      <w:proofErr w:type="spellStart"/>
      <w:r w:rsidRPr="004C3446">
        <w:rPr>
          <w:rFonts w:asciiTheme="minorHAnsi" w:hAnsiTheme="minorHAnsi" w:cstheme="minorHAnsi"/>
          <w:sz w:val="16"/>
        </w:rPr>
        <w:t>salutogenesis</w:t>
      </w:r>
      <w:proofErr w:type="spellEnd"/>
      <w:r w:rsidRPr="004C3446">
        <w:rPr>
          <w:rFonts w:asciiTheme="minorHAnsi" w:hAnsiTheme="minorHAnsi" w:cstheme="minorHAnsi"/>
          <w:sz w:val="16"/>
        </w:rPr>
        <w:t>, (</w:t>
      </w:r>
      <w:proofErr w:type="spellStart"/>
      <w:r w:rsidRPr="004C3446">
        <w:rPr>
          <w:rFonts w:asciiTheme="minorHAnsi" w:hAnsiTheme="minorHAnsi" w:cstheme="minorHAnsi"/>
          <w:sz w:val="16"/>
        </w:rPr>
        <w:t>salugenesis</w:t>
      </w:r>
      <w:proofErr w:type="spellEnd"/>
      <w:r w:rsidRPr="004C3446">
        <w:rPr>
          <w:rFonts w:asciiTheme="minorHAnsi" w:hAnsiTheme="minorHAnsi" w:cstheme="minorHAnsi"/>
          <w:sz w:val="16"/>
        </w:rPr>
        <w:t xml:space="preserve">). In essence, under these terms, </w:t>
      </w:r>
      <w:r w:rsidRPr="004C3446">
        <w:rPr>
          <w:rFonts w:asciiTheme="minorHAnsi" w:hAnsiTheme="minorHAnsi" w:cstheme="minorHAnsi"/>
          <w:u w:val="single"/>
        </w:rPr>
        <w:t>pleasure is described as a state or feeling of happiness and satisfaction resulting from an experience that one enjoys.</w:t>
      </w:r>
      <w:r w:rsidRPr="004C3446">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C3446">
        <w:rPr>
          <w:rFonts w:asciiTheme="minorHAnsi" w:hAnsiTheme="minorHAnsi" w:cstheme="minorHAnsi"/>
          <w:sz w:val="16"/>
        </w:rPr>
        <w:t>morphinergic</w:t>
      </w:r>
      <w:proofErr w:type="spellEnd"/>
      <w:r w:rsidRPr="004C3446">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C3446">
        <w:rPr>
          <w:rFonts w:asciiTheme="minorHAnsi" w:hAnsiTheme="minorHAnsi" w:cstheme="minorHAnsi"/>
          <w:sz w:val="16"/>
        </w:rPr>
        <w:t>hypodopaminergia</w:t>
      </w:r>
      <w:proofErr w:type="spellEnd"/>
      <w:r w:rsidRPr="004C3446">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C3446">
        <w:rPr>
          <w:rFonts w:asciiTheme="minorHAnsi" w:hAnsiTheme="minorHAnsi" w:cstheme="minorHAnsi"/>
          <w:sz w:val="16"/>
        </w:rPr>
        <w:t>As</w:t>
      </w:r>
      <w:proofErr w:type="gramEnd"/>
      <w:r w:rsidRPr="004C3446">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C3446">
        <w:rPr>
          <w:rFonts w:asciiTheme="minorHAnsi" w:hAnsiTheme="minorHAnsi" w:cstheme="minorHAnsi"/>
          <w:sz w:val="16"/>
        </w:rPr>
        <w:t>all of</w:t>
      </w:r>
      <w:proofErr w:type="gramEnd"/>
      <w:r w:rsidRPr="004C3446">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4C3446">
        <w:rPr>
          <w:rFonts w:asciiTheme="minorHAnsi" w:hAnsiTheme="minorHAnsi" w:cstheme="minorHAnsi"/>
          <w:u w:val="single"/>
        </w:rPr>
        <w:t>pathways for ordinary liking and pleasure</w:t>
      </w:r>
      <w:r w:rsidRPr="004C3446">
        <w:rPr>
          <w:rFonts w:asciiTheme="minorHAnsi" w:hAnsiTheme="minorHAnsi" w:cstheme="minorHAnsi"/>
          <w:sz w:val="16"/>
        </w:rPr>
        <w:t xml:space="preserve">, which </w:t>
      </w:r>
      <w:r w:rsidRPr="004C3446">
        <w:rPr>
          <w:rFonts w:asciiTheme="minorHAnsi" w:hAnsiTheme="minorHAnsi" w:cstheme="minorHAnsi"/>
          <w:u w:val="single"/>
        </w:rPr>
        <w:t>are limited in scope</w:t>
      </w:r>
      <w:r w:rsidRPr="004C3446">
        <w:rPr>
          <w:rFonts w:asciiTheme="minorHAnsi" w:hAnsiTheme="minorHAnsi" w:cstheme="minorHAnsi"/>
          <w:sz w:val="16"/>
        </w:rPr>
        <w:t xml:space="preserve"> as described above in this commentary. However, </w:t>
      </w:r>
      <w:r w:rsidRPr="004C3446">
        <w:rPr>
          <w:rFonts w:asciiTheme="minorHAnsi" w:hAnsiTheme="minorHAnsi" w:cstheme="minorHAnsi"/>
          <w:u w:val="single"/>
        </w:rPr>
        <w:t xml:space="preserve">there are </w:t>
      </w:r>
      <w:r w:rsidRPr="004C3446">
        <w:rPr>
          <w:rFonts w:asciiTheme="minorHAnsi" w:hAnsiTheme="minorHAnsi" w:cstheme="minorHAnsi"/>
          <w:b/>
          <w:bCs/>
          <w:highlight w:val="green"/>
          <w:u w:val="single"/>
        </w:rPr>
        <w:t>many brain regions</w:t>
      </w:r>
      <w:r w:rsidRPr="004C3446">
        <w:rPr>
          <w:rFonts w:asciiTheme="minorHAnsi" w:hAnsiTheme="minorHAnsi" w:cstheme="minorHAnsi"/>
          <w:sz w:val="16"/>
        </w:rPr>
        <w:t xml:space="preserve">, often termed hot and cold spots, </w:t>
      </w:r>
      <w:r w:rsidRPr="004C3446">
        <w:rPr>
          <w:rFonts w:asciiTheme="minorHAnsi" w:hAnsiTheme="minorHAnsi" w:cstheme="minorHAnsi"/>
          <w:u w:val="single"/>
        </w:rPr>
        <w:t xml:space="preserve">that significantly </w:t>
      </w:r>
      <w:r w:rsidRPr="004C3446">
        <w:rPr>
          <w:rFonts w:asciiTheme="minorHAnsi" w:hAnsiTheme="minorHAnsi" w:cstheme="minorHAnsi"/>
          <w:b/>
          <w:bCs/>
          <w:highlight w:val="green"/>
          <w:u w:val="single"/>
        </w:rPr>
        <w:t>modulate</w:t>
      </w:r>
      <w:r w:rsidRPr="004C3446">
        <w:rPr>
          <w:rFonts w:asciiTheme="minorHAnsi" w:hAnsiTheme="minorHAnsi" w:cstheme="minorHAnsi"/>
          <w:sz w:val="16"/>
        </w:rPr>
        <w:t xml:space="preserve"> (increase or decrease) </w:t>
      </w:r>
      <w:r w:rsidRPr="004C3446">
        <w:rPr>
          <w:rFonts w:asciiTheme="minorHAnsi" w:hAnsiTheme="minorHAnsi" w:cstheme="minorHAnsi"/>
          <w:u w:val="single"/>
        </w:rPr>
        <w:t xml:space="preserve">our </w:t>
      </w:r>
      <w:r w:rsidRPr="004C3446">
        <w:rPr>
          <w:rFonts w:asciiTheme="minorHAnsi" w:hAnsiTheme="minorHAnsi" w:cstheme="minorHAnsi"/>
          <w:b/>
          <w:bCs/>
          <w:highlight w:val="green"/>
          <w:u w:val="single"/>
        </w:rPr>
        <w:t>pleasure or</w:t>
      </w:r>
      <w:r w:rsidRPr="004C3446">
        <w:rPr>
          <w:rFonts w:asciiTheme="minorHAnsi" w:hAnsiTheme="minorHAnsi" w:cstheme="minorHAnsi"/>
          <w:u w:val="single"/>
        </w:rPr>
        <w:t xml:space="preserve"> even </w:t>
      </w:r>
      <w:r w:rsidRPr="004C3446">
        <w:rPr>
          <w:rFonts w:asciiTheme="minorHAnsi" w:hAnsiTheme="minorHAnsi" w:cstheme="minorHAnsi"/>
          <w:b/>
          <w:bCs/>
          <w:highlight w:val="green"/>
          <w:u w:val="single"/>
        </w:rPr>
        <w:t>produce the opposite</w:t>
      </w:r>
      <w:r w:rsidRPr="004C3446">
        <w:rPr>
          <w:rFonts w:asciiTheme="minorHAnsi" w:hAnsiTheme="minorHAnsi" w:cstheme="minorHAnsi"/>
          <w:sz w:val="16"/>
        </w:rPr>
        <w:t xml:space="preserve"> of pleasure— that is </w:t>
      </w:r>
      <w:r w:rsidRPr="004C3446">
        <w:rPr>
          <w:rFonts w:asciiTheme="minorHAnsi" w:hAnsiTheme="minorHAnsi" w:cstheme="minorHAnsi"/>
          <w:u w:val="single"/>
        </w:rPr>
        <w:t>disgust and fear</w:t>
      </w:r>
      <w:r w:rsidRPr="004C3446">
        <w:rPr>
          <w:rFonts w:asciiTheme="minorHAnsi" w:hAnsiTheme="minorHAnsi" w:cstheme="minorHAnsi"/>
          <w:sz w:val="16"/>
        </w:rPr>
        <w:t xml:space="preserve"> [39]. </w:t>
      </w:r>
      <w:r w:rsidRPr="004C3446">
        <w:rPr>
          <w:rFonts w:asciiTheme="minorHAnsi" w:hAnsiTheme="minorHAnsi" w:cstheme="minorHAnsi"/>
          <w:u w:val="single"/>
        </w:rPr>
        <w:t>One</w:t>
      </w:r>
      <w:r w:rsidRPr="004C3446">
        <w:rPr>
          <w:rFonts w:asciiTheme="minorHAnsi" w:hAnsiTheme="minorHAnsi" w:cstheme="minorHAnsi"/>
          <w:sz w:val="16"/>
        </w:rPr>
        <w:t xml:space="preserve"> specific </w:t>
      </w:r>
      <w:r w:rsidRPr="004C3446">
        <w:rPr>
          <w:rFonts w:asciiTheme="minorHAnsi" w:hAnsiTheme="minorHAnsi" w:cstheme="minorHAnsi"/>
          <w:u w:val="single"/>
        </w:rPr>
        <w:t>region</w:t>
      </w:r>
      <w:r w:rsidRPr="004C3446">
        <w:rPr>
          <w:rFonts w:asciiTheme="minorHAnsi" w:hAnsiTheme="minorHAnsi" w:cstheme="minorHAnsi"/>
          <w:sz w:val="16"/>
        </w:rPr>
        <w:t xml:space="preserve"> of the nucleus </w:t>
      </w:r>
      <w:proofErr w:type="spellStart"/>
      <w:r w:rsidRPr="004C3446">
        <w:rPr>
          <w:rFonts w:asciiTheme="minorHAnsi" w:hAnsiTheme="minorHAnsi" w:cstheme="minorHAnsi"/>
          <w:sz w:val="16"/>
        </w:rPr>
        <w:t>accumbens</w:t>
      </w:r>
      <w:proofErr w:type="spellEnd"/>
      <w:r w:rsidRPr="004C3446">
        <w:rPr>
          <w:rFonts w:asciiTheme="minorHAnsi" w:hAnsiTheme="minorHAnsi" w:cstheme="minorHAnsi"/>
          <w:sz w:val="16"/>
        </w:rPr>
        <w:t xml:space="preserve"> </w:t>
      </w:r>
      <w:r w:rsidRPr="004C3446">
        <w:rPr>
          <w:rFonts w:asciiTheme="minorHAnsi" w:hAnsiTheme="minorHAnsi" w:cstheme="minorHAnsi"/>
          <w:u w:val="single"/>
        </w:rPr>
        <w:t xml:space="preserve">is organized like a computer keyboard, with </w:t>
      </w:r>
      <w:proofErr w:type="gramStart"/>
      <w:r w:rsidRPr="004C3446">
        <w:rPr>
          <w:rFonts w:asciiTheme="minorHAnsi" w:hAnsiTheme="minorHAnsi" w:cstheme="minorHAnsi"/>
          <w:u w:val="single"/>
        </w:rPr>
        <w:t>particular stimulus</w:t>
      </w:r>
      <w:proofErr w:type="gramEnd"/>
      <w:r w:rsidRPr="004C3446">
        <w:rPr>
          <w:rFonts w:asciiTheme="minorHAnsi" w:hAnsiTheme="minorHAnsi" w:cstheme="minorHAnsi"/>
          <w:u w:val="single"/>
        </w:rPr>
        <w:t xml:space="preserve"> triggers in rows</w:t>
      </w:r>
      <w:r w:rsidRPr="004C3446">
        <w:rPr>
          <w:rFonts w:asciiTheme="minorHAnsi" w:hAnsiTheme="minorHAnsi" w:cstheme="minorHAnsi"/>
          <w:sz w:val="16"/>
        </w:rPr>
        <w:t xml:space="preserve">— producing an increase and decrease of pleasure and disgust. Moreover, </w:t>
      </w:r>
      <w:r w:rsidRPr="004C3446">
        <w:rPr>
          <w:rFonts w:asciiTheme="minorHAnsi" w:hAnsiTheme="minorHAnsi" w:cstheme="minorHAnsi"/>
          <w:u w:val="single"/>
        </w:rPr>
        <w:t>the cortex has unique roles in the cognitive evaluation of our feelings of pleasure</w:t>
      </w:r>
      <w:r w:rsidRPr="004C3446">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4C3446">
        <w:rPr>
          <w:rFonts w:asciiTheme="minorHAnsi" w:hAnsiTheme="minorHAnsi" w:cstheme="minorHAnsi"/>
          <w:sz w:val="16"/>
        </w:rPr>
        <w:t>is</w:t>
      </w:r>
      <w:proofErr w:type="gramEnd"/>
      <w:r w:rsidRPr="004C3446">
        <w:rPr>
          <w:rFonts w:asciiTheme="minorHAnsi" w:hAnsiTheme="minorHAnsi" w:cstheme="minorHAnsi"/>
          <w:sz w:val="16"/>
        </w:rPr>
        <w:t xml:space="preserve"> surprising that many different sources of pleasure activate the same circuits between the </w:t>
      </w:r>
      <w:proofErr w:type="spellStart"/>
      <w:r w:rsidRPr="004C3446">
        <w:rPr>
          <w:rFonts w:asciiTheme="minorHAnsi" w:hAnsiTheme="minorHAnsi" w:cstheme="minorHAnsi"/>
          <w:sz w:val="16"/>
        </w:rPr>
        <w:t>mesocorticolimbic</w:t>
      </w:r>
      <w:proofErr w:type="spellEnd"/>
      <w:r w:rsidRPr="004C3446">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C3446">
        <w:rPr>
          <w:rFonts w:asciiTheme="minorHAnsi" w:hAnsiTheme="minorHAnsi" w:cstheme="minorHAnsi"/>
          <w:sz w:val="16"/>
        </w:rPr>
        <w:t>accumbens</w:t>
      </w:r>
      <w:proofErr w:type="spellEnd"/>
      <w:r w:rsidRPr="004C3446">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4C3446">
        <w:rPr>
          <w:rFonts w:asciiTheme="minorHAnsi" w:hAnsiTheme="minorHAnsi" w:cstheme="minorHAnsi"/>
          <w:sz w:val="16"/>
        </w:rPr>
        <w:t>accumbens</w:t>
      </w:r>
      <w:proofErr w:type="spellEnd"/>
      <w:r w:rsidRPr="004C3446">
        <w:rPr>
          <w:rFonts w:asciiTheme="minorHAnsi" w:hAnsiTheme="minorHAnsi" w:cstheme="minorHAnsi"/>
          <w:sz w:val="16"/>
        </w:rPr>
        <w:t xml:space="preserve"> (</w:t>
      </w:r>
      <w:proofErr w:type="spellStart"/>
      <w:r w:rsidRPr="004C3446">
        <w:rPr>
          <w:rFonts w:asciiTheme="minorHAnsi" w:hAnsiTheme="minorHAnsi" w:cstheme="minorHAnsi"/>
          <w:sz w:val="16"/>
        </w:rPr>
        <w:t>NAc</w:t>
      </w:r>
      <w:proofErr w:type="spellEnd"/>
      <w:r w:rsidRPr="004C3446">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4C3446">
        <w:rPr>
          <w:rFonts w:asciiTheme="minorHAnsi" w:hAnsiTheme="minorHAnsi" w:cstheme="minorHAnsi"/>
          <w:sz w:val="16"/>
        </w:rPr>
        <w:t>NAc</w:t>
      </w:r>
      <w:proofErr w:type="spellEnd"/>
      <w:r w:rsidRPr="004C3446">
        <w:rPr>
          <w:rFonts w:asciiTheme="minorHAnsi" w:hAnsiTheme="minorHAnsi" w:cstheme="minorHAnsi"/>
          <w:sz w:val="16"/>
        </w:rPr>
        <w:t xml:space="preserve"> has spiny neurons that receive dopamine from the VTA and glutamate (a dopamine driver) from the hippocampus, </w:t>
      </w:r>
      <w:proofErr w:type="gramStart"/>
      <w:r w:rsidRPr="004C3446">
        <w:rPr>
          <w:rFonts w:asciiTheme="minorHAnsi" w:hAnsiTheme="minorHAnsi" w:cstheme="minorHAnsi"/>
          <w:sz w:val="16"/>
        </w:rPr>
        <w:t>amygdala</w:t>
      </w:r>
      <w:proofErr w:type="gramEnd"/>
      <w:r w:rsidRPr="004C3446">
        <w:rPr>
          <w:rFonts w:asciiTheme="minorHAnsi" w:hAnsiTheme="minorHAnsi" w:cstheme="minorHAnsi"/>
          <w:sz w:val="16"/>
        </w:rPr>
        <w:t xml:space="preserve"> and medial prefrontal cortex. Subsequently, the </w:t>
      </w:r>
      <w:proofErr w:type="spellStart"/>
      <w:r w:rsidRPr="004C3446">
        <w:rPr>
          <w:rFonts w:asciiTheme="minorHAnsi" w:hAnsiTheme="minorHAnsi" w:cstheme="minorHAnsi"/>
          <w:sz w:val="16"/>
        </w:rPr>
        <w:t>NAc</w:t>
      </w:r>
      <w:proofErr w:type="spellEnd"/>
      <w:r w:rsidRPr="004C3446">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C3446">
        <w:rPr>
          <w:rFonts w:asciiTheme="minorHAnsi" w:hAnsiTheme="minorHAnsi" w:cstheme="minorHAnsi"/>
          <w:sz w:val="16"/>
        </w:rPr>
        <w:t>hypodopaminergia</w:t>
      </w:r>
      <w:proofErr w:type="spellEnd"/>
      <w:r w:rsidRPr="004C3446">
        <w:rPr>
          <w:rFonts w:asciiTheme="minorHAnsi" w:hAnsiTheme="minorHAnsi" w:cstheme="minorHAnsi"/>
          <w:sz w:val="16"/>
        </w:rPr>
        <w:t xml:space="preserve"> in the “Brain Reward Cascade” that contribute to addiction and compulsive behaviors [3,6,41]. Furthermore, ordinary </w:t>
      </w:r>
      <w:r w:rsidRPr="004C3446">
        <w:rPr>
          <w:rFonts w:asciiTheme="minorHAnsi" w:hAnsiTheme="minorHAnsi" w:cstheme="minorHAnsi"/>
          <w:u w:val="single"/>
        </w:rPr>
        <w:t>“</w:t>
      </w:r>
      <w:r w:rsidRPr="004C3446">
        <w:rPr>
          <w:rFonts w:asciiTheme="minorHAnsi" w:hAnsiTheme="minorHAnsi" w:cstheme="minorHAnsi"/>
          <w:highlight w:val="green"/>
          <w:u w:val="single"/>
        </w:rPr>
        <w:t>liking</w:t>
      </w:r>
      <w:r w:rsidRPr="004C3446">
        <w:rPr>
          <w:rFonts w:asciiTheme="minorHAnsi" w:hAnsiTheme="minorHAnsi" w:cstheme="minorHAnsi"/>
          <w:u w:val="single"/>
        </w:rPr>
        <w:t xml:space="preserve">” of </w:t>
      </w:r>
      <w:r w:rsidRPr="004C3446">
        <w:rPr>
          <w:rFonts w:asciiTheme="minorHAnsi" w:hAnsiTheme="minorHAnsi" w:cstheme="minorHAnsi"/>
          <w:highlight w:val="green"/>
          <w:u w:val="single"/>
        </w:rPr>
        <w:t>something</w:t>
      </w:r>
      <w:r w:rsidRPr="004C3446">
        <w:rPr>
          <w:rFonts w:asciiTheme="minorHAnsi" w:hAnsiTheme="minorHAnsi" w:cstheme="minorHAnsi"/>
          <w:u w:val="single"/>
        </w:rPr>
        <w:t xml:space="preserve">, or pure pleasure, is </w:t>
      </w:r>
      <w:r w:rsidRPr="004C3446">
        <w:rPr>
          <w:rFonts w:asciiTheme="minorHAnsi" w:hAnsiTheme="minorHAnsi" w:cstheme="minorHAnsi"/>
          <w:highlight w:val="green"/>
          <w:u w:val="single"/>
        </w:rPr>
        <w:t>represented by</w:t>
      </w:r>
      <w:r w:rsidRPr="004C3446">
        <w:rPr>
          <w:rFonts w:asciiTheme="minorHAnsi" w:hAnsiTheme="minorHAnsi" w:cstheme="minorHAnsi"/>
          <w:sz w:val="16"/>
        </w:rPr>
        <w:t xml:space="preserve"> small </w:t>
      </w:r>
      <w:r w:rsidRPr="004C3446">
        <w:rPr>
          <w:rFonts w:asciiTheme="minorHAnsi" w:hAnsiTheme="minorHAnsi" w:cstheme="minorHAnsi"/>
          <w:highlight w:val="green"/>
          <w:u w:val="single"/>
        </w:rPr>
        <w:t>regions</w:t>
      </w:r>
      <w:r w:rsidRPr="004C3446">
        <w:rPr>
          <w:rFonts w:asciiTheme="minorHAnsi" w:hAnsiTheme="minorHAnsi" w:cstheme="minorHAnsi"/>
          <w:sz w:val="16"/>
        </w:rPr>
        <w:t xml:space="preserve"> mainly </w:t>
      </w:r>
      <w:r w:rsidRPr="004C3446">
        <w:rPr>
          <w:rFonts w:asciiTheme="minorHAnsi" w:hAnsiTheme="minorHAnsi" w:cstheme="minorHAnsi"/>
          <w:highlight w:val="green"/>
          <w:u w:val="single"/>
        </w:rPr>
        <w:t>in the limbic system</w:t>
      </w:r>
      <w:r w:rsidRPr="004C3446">
        <w:rPr>
          <w:rFonts w:asciiTheme="minorHAnsi" w:hAnsiTheme="minorHAnsi" w:cstheme="minorHAnsi"/>
          <w:sz w:val="16"/>
        </w:rPr>
        <w:t xml:space="preserve"> (old reptilian part of the brain). These may be </w:t>
      </w:r>
      <w:r w:rsidRPr="004C3446">
        <w:rPr>
          <w:rFonts w:asciiTheme="minorHAnsi" w:hAnsiTheme="minorHAnsi" w:cstheme="minorHAnsi"/>
          <w:u w:val="single"/>
        </w:rPr>
        <w:t>part of larger neural circuits.</w:t>
      </w:r>
      <w:r w:rsidRPr="004C3446">
        <w:rPr>
          <w:rFonts w:asciiTheme="minorHAnsi" w:hAnsiTheme="minorHAnsi" w:cstheme="minorHAnsi"/>
          <w:sz w:val="16"/>
        </w:rPr>
        <w:t xml:space="preserve"> In Latin, </w:t>
      </w:r>
      <w:proofErr w:type="spellStart"/>
      <w:r w:rsidRPr="004C3446">
        <w:rPr>
          <w:rFonts w:asciiTheme="minorHAnsi" w:hAnsiTheme="minorHAnsi" w:cstheme="minorHAnsi"/>
          <w:sz w:val="16"/>
        </w:rPr>
        <w:t>hedus</w:t>
      </w:r>
      <w:proofErr w:type="spellEnd"/>
      <w:r w:rsidRPr="004C3446">
        <w:rPr>
          <w:rFonts w:asciiTheme="minorHAnsi" w:hAnsiTheme="minorHAnsi" w:cstheme="minorHAnsi"/>
          <w:sz w:val="16"/>
        </w:rPr>
        <w:t xml:space="preserve"> is the term for “sweet”; and in Greek, </w:t>
      </w:r>
      <w:proofErr w:type="spellStart"/>
      <w:r w:rsidRPr="004C3446">
        <w:rPr>
          <w:rFonts w:asciiTheme="minorHAnsi" w:hAnsiTheme="minorHAnsi" w:cstheme="minorHAnsi"/>
          <w:sz w:val="16"/>
        </w:rPr>
        <w:t>hodone</w:t>
      </w:r>
      <w:proofErr w:type="spellEnd"/>
      <w:r w:rsidRPr="004C3446">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C3446">
        <w:rPr>
          <w:rFonts w:asciiTheme="minorHAnsi" w:hAnsiTheme="minorHAnsi" w:cstheme="minorHAnsi"/>
          <w:sz w:val="16"/>
        </w:rPr>
        <w:t>In an attempt to</w:t>
      </w:r>
      <w:proofErr w:type="gramEnd"/>
      <w:r w:rsidRPr="004C3446">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C3446">
        <w:rPr>
          <w:rFonts w:asciiTheme="minorHAnsi" w:hAnsiTheme="minorHAnsi" w:cstheme="minorHAnsi"/>
          <w:sz w:val="16"/>
        </w:rPr>
        <w:t>a majority of</w:t>
      </w:r>
      <w:proofErr w:type="gramEnd"/>
      <w:r w:rsidRPr="004C3446">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4C3446">
        <w:rPr>
          <w:rFonts w:asciiTheme="minorHAnsi" w:hAnsiTheme="minorHAnsi" w:cstheme="minorHAnsi"/>
          <w:sz w:val="16"/>
        </w:rPr>
        <w:t>networks, and</w:t>
      </w:r>
      <w:proofErr w:type="gramEnd"/>
      <w:r w:rsidRPr="004C3446">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C3446">
        <w:rPr>
          <w:rFonts w:asciiTheme="minorHAnsi" w:hAnsiTheme="minorHAnsi" w:cstheme="minorHAnsi"/>
          <w:sz w:val="16"/>
        </w:rPr>
        <w:t>NAc</w:t>
      </w:r>
      <w:proofErr w:type="spellEnd"/>
      <w:r w:rsidRPr="004C3446">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4C3446">
        <w:rPr>
          <w:rFonts w:asciiTheme="minorHAnsi" w:hAnsiTheme="minorHAnsi" w:cstheme="minorHAnsi"/>
          <w:sz w:val="16"/>
        </w:rPr>
        <w:t>being considered to be</w:t>
      </w:r>
      <w:proofErr w:type="gramEnd"/>
      <w:r w:rsidRPr="004C3446">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C3446">
        <w:rPr>
          <w:rFonts w:asciiTheme="minorHAnsi" w:hAnsiTheme="minorHAnsi" w:cstheme="minorHAnsi"/>
          <w:sz w:val="16"/>
        </w:rPr>
        <w:t>), and</w:t>
      </w:r>
      <w:proofErr w:type="gramEnd"/>
      <w:r w:rsidRPr="004C3446">
        <w:rPr>
          <w:rFonts w:asciiTheme="minorHAnsi" w:hAnsiTheme="minorHAnsi" w:cstheme="minorHAnsi"/>
          <w:sz w:val="16"/>
        </w:rPr>
        <w:t xml:space="preserve"> may have an additive effect on vulnerability to various addictions [48]. In this regard, </w:t>
      </w:r>
      <w:proofErr w:type="spellStart"/>
      <w:r w:rsidRPr="004C3446">
        <w:rPr>
          <w:rFonts w:asciiTheme="minorHAnsi" w:hAnsiTheme="minorHAnsi" w:cstheme="minorHAnsi"/>
          <w:sz w:val="16"/>
        </w:rPr>
        <w:t>Vanyukov</w:t>
      </w:r>
      <w:proofErr w:type="spellEnd"/>
      <w:r w:rsidRPr="004C3446">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C3446">
        <w:rPr>
          <w:rFonts w:asciiTheme="minorHAnsi" w:hAnsiTheme="minorHAnsi" w:cstheme="minorHAnsi"/>
          <w:sz w:val="16"/>
        </w:rPr>
        <w:t>similar to</w:t>
      </w:r>
      <w:proofErr w:type="gramEnd"/>
      <w:r w:rsidRPr="004C3446">
        <w:rPr>
          <w:rFonts w:asciiTheme="minorHAnsi" w:hAnsiTheme="minorHAnsi" w:cstheme="minorHAnsi"/>
          <w:sz w:val="16"/>
        </w:rPr>
        <w:t xml:space="preserve"> our own, the disparity between other primates and those of human cognitive abilities tells us that surface similarity is not the whole story. </w:t>
      </w:r>
      <w:r w:rsidRPr="004C3446">
        <w:rPr>
          <w:rFonts w:asciiTheme="minorHAnsi" w:hAnsiTheme="minorHAnsi" w:cstheme="minorHAnsi"/>
          <w:u w:val="single"/>
        </w:rPr>
        <w:t>Sousa et al.</w:t>
      </w:r>
      <w:r w:rsidRPr="004C3446">
        <w:rPr>
          <w:rFonts w:asciiTheme="minorHAnsi" w:hAnsiTheme="minorHAnsi" w:cstheme="minorHAnsi"/>
          <w:sz w:val="16"/>
        </w:rPr>
        <w:t xml:space="preserve"> [50] small case </w:t>
      </w:r>
      <w:r w:rsidRPr="004C3446">
        <w:rPr>
          <w:rFonts w:asciiTheme="minorHAnsi" w:hAnsiTheme="minorHAnsi" w:cstheme="minorHAnsi"/>
          <w:u w:val="single"/>
        </w:rPr>
        <w:t xml:space="preserve">found various </w:t>
      </w:r>
      <w:r w:rsidRPr="004C3446">
        <w:rPr>
          <w:rFonts w:asciiTheme="minorHAnsi" w:hAnsiTheme="minorHAnsi" w:cstheme="minorHAnsi"/>
          <w:highlight w:val="green"/>
          <w:u w:val="single"/>
        </w:rPr>
        <w:t>differentially expressed genes</w:t>
      </w:r>
      <w:r w:rsidRPr="004C3446">
        <w:rPr>
          <w:rFonts w:asciiTheme="minorHAnsi" w:hAnsiTheme="minorHAnsi" w:cstheme="minorHAnsi"/>
          <w:u w:val="single"/>
        </w:rPr>
        <w:t xml:space="preserve">, to </w:t>
      </w:r>
      <w:r w:rsidRPr="004C3446">
        <w:rPr>
          <w:rFonts w:asciiTheme="minorHAnsi" w:hAnsiTheme="minorHAnsi" w:cstheme="minorHAnsi"/>
          <w:highlight w:val="green"/>
          <w:u w:val="single"/>
        </w:rPr>
        <w:t>associate with pleasure</w:t>
      </w:r>
      <w:r w:rsidRPr="004C3446">
        <w:rPr>
          <w:rFonts w:asciiTheme="minorHAnsi" w:hAnsiTheme="minorHAnsi" w:cstheme="minorHAnsi"/>
          <w:u w:val="single"/>
        </w:rPr>
        <w:t xml:space="preserve"> related </w:t>
      </w:r>
      <w:r w:rsidRPr="004C3446">
        <w:rPr>
          <w:rFonts w:asciiTheme="minorHAnsi" w:hAnsiTheme="minorHAnsi" w:cstheme="minorHAnsi"/>
          <w:highlight w:val="green"/>
          <w:u w:val="single"/>
        </w:rPr>
        <w:t>systems.</w:t>
      </w:r>
    </w:p>
    <w:p w14:paraId="5DA7B313" w14:textId="77777777" w:rsidR="00AE518A" w:rsidRDefault="00AE518A" w:rsidP="00AE518A">
      <w:pPr>
        <w:rPr>
          <w:rFonts w:asciiTheme="minorHAnsi" w:hAnsiTheme="minorHAnsi" w:cstheme="minorHAnsi"/>
          <w:u w:val="single"/>
        </w:rPr>
      </w:pPr>
    </w:p>
    <w:p w14:paraId="058DD9D1" w14:textId="77777777" w:rsidR="00AE518A" w:rsidRDefault="00AE518A" w:rsidP="00AE518A">
      <w:pPr>
        <w:rPr>
          <w:rFonts w:asciiTheme="minorHAnsi" w:hAnsiTheme="minorHAnsi" w:cstheme="minorHAnsi"/>
          <w:u w:val="single"/>
        </w:rPr>
      </w:pPr>
    </w:p>
    <w:p w14:paraId="2DE9C858" w14:textId="77777777" w:rsidR="00AE518A" w:rsidRPr="004C3446" w:rsidRDefault="00AE518A" w:rsidP="00AE518A">
      <w:pPr>
        <w:rPr>
          <w:rFonts w:asciiTheme="minorHAnsi" w:hAnsiTheme="minorHAnsi" w:cstheme="minorHAnsi"/>
          <w:sz w:val="16"/>
        </w:rPr>
      </w:pPr>
      <w:r w:rsidRPr="004C3446">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4C3446">
        <w:rPr>
          <w:rFonts w:asciiTheme="minorHAnsi" w:hAnsiTheme="minorHAnsi" w:cstheme="minorHAnsi"/>
          <w:sz w:val="16"/>
        </w:rPr>
        <w:t>Sestan</w:t>
      </w:r>
      <w:proofErr w:type="spellEnd"/>
      <w:r w:rsidRPr="004C3446">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C3446">
        <w:rPr>
          <w:rFonts w:asciiTheme="minorHAnsi" w:hAnsiTheme="minorHAnsi" w:cstheme="minorHAnsi"/>
          <w:sz w:val="16"/>
        </w:rPr>
        <w:t>Sestan</w:t>
      </w:r>
      <w:proofErr w:type="spellEnd"/>
      <w:r w:rsidRPr="004C3446">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C3446">
        <w:rPr>
          <w:rFonts w:asciiTheme="minorHAnsi" w:hAnsiTheme="minorHAnsi" w:cstheme="minorHAnsi"/>
          <w:highlight w:val="green"/>
          <w:u w:val="single"/>
        </w:rPr>
        <w:t>researchers examined</w:t>
      </w:r>
      <w:r w:rsidRPr="004C3446">
        <w:rPr>
          <w:rFonts w:asciiTheme="minorHAnsi" w:hAnsiTheme="minorHAnsi" w:cstheme="minorHAnsi"/>
          <w:u w:val="single"/>
        </w:rPr>
        <w:t xml:space="preserve"> 247 specimens of </w:t>
      </w:r>
      <w:r w:rsidRPr="004C3446">
        <w:rPr>
          <w:rFonts w:asciiTheme="minorHAnsi" w:hAnsiTheme="minorHAnsi" w:cstheme="minorHAnsi"/>
          <w:highlight w:val="green"/>
          <w:u w:val="single"/>
        </w:rPr>
        <w:t>neural tissue</w:t>
      </w:r>
      <w:r w:rsidRPr="004C3446">
        <w:rPr>
          <w:rFonts w:asciiTheme="minorHAnsi" w:hAnsiTheme="minorHAnsi" w:cstheme="minorHAnsi"/>
          <w:u w:val="single"/>
        </w:rPr>
        <w:t xml:space="preserve"> from six humans, five chimpanzees, and five macaque monkeys.</w:t>
      </w:r>
      <w:r w:rsidRPr="004C3446">
        <w:rPr>
          <w:rFonts w:asciiTheme="minorHAnsi" w:hAnsiTheme="minorHAnsi" w:cstheme="minorHAnsi"/>
          <w:sz w:val="16"/>
        </w:rPr>
        <w:t xml:space="preserve"> Moreover, these </w:t>
      </w:r>
      <w:r w:rsidRPr="004C3446">
        <w:rPr>
          <w:rFonts w:asciiTheme="minorHAnsi" w:hAnsiTheme="minorHAnsi" w:cstheme="minorHAnsi"/>
          <w:u w:val="single"/>
        </w:rPr>
        <w:t>investigators analyzed which genes were turned on or off in 16 regions of the brain.</w:t>
      </w:r>
      <w:r w:rsidRPr="004C3446">
        <w:rPr>
          <w:rFonts w:asciiTheme="minorHAnsi" w:hAnsiTheme="minorHAnsi" w:cstheme="minorHAnsi"/>
          <w:sz w:val="16"/>
        </w:rPr>
        <w:t xml:space="preserve"> While </w:t>
      </w:r>
      <w:r w:rsidRPr="004C3446">
        <w:rPr>
          <w:rFonts w:asciiTheme="minorHAnsi" w:hAnsiTheme="minorHAnsi" w:cstheme="minorHAnsi"/>
          <w:u w:val="single"/>
        </w:rPr>
        <w:t xml:space="preserve">the differences among species were subtle, </w:t>
      </w:r>
      <w:r w:rsidRPr="004C3446">
        <w:rPr>
          <w:rFonts w:asciiTheme="minorHAnsi" w:hAnsiTheme="minorHAnsi" w:cstheme="minorHAnsi"/>
          <w:b/>
          <w:bCs/>
          <w:highlight w:val="green"/>
          <w:u w:val="single"/>
        </w:rPr>
        <w:t>there was</w:t>
      </w:r>
      <w:r w:rsidRPr="004C3446">
        <w:rPr>
          <w:rFonts w:asciiTheme="minorHAnsi" w:hAnsiTheme="minorHAnsi" w:cstheme="minorHAnsi"/>
          <w:u w:val="single"/>
        </w:rPr>
        <w:t xml:space="preserve"> a </w:t>
      </w:r>
      <w:r w:rsidRPr="004C3446">
        <w:rPr>
          <w:rFonts w:asciiTheme="minorHAnsi" w:hAnsiTheme="minorHAnsi" w:cstheme="minorHAnsi"/>
          <w:b/>
          <w:bCs/>
          <w:highlight w:val="green"/>
          <w:u w:val="single"/>
        </w:rPr>
        <w:t>remarkable contrast in</w:t>
      </w:r>
      <w:r w:rsidRPr="004C3446">
        <w:rPr>
          <w:rFonts w:asciiTheme="minorHAnsi" w:hAnsiTheme="minorHAnsi" w:cstheme="minorHAnsi"/>
          <w:u w:val="single"/>
        </w:rPr>
        <w:t xml:space="preserve"> the</w:t>
      </w:r>
      <w:r w:rsidRPr="004C3446">
        <w:rPr>
          <w:rFonts w:asciiTheme="minorHAnsi" w:hAnsiTheme="minorHAnsi" w:cstheme="minorHAnsi"/>
          <w:b/>
          <w:bCs/>
          <w:u w:val="single"/>
        </w:rPr>
        <w:t xml:space="preserve"> </w:t>
      </w:r>
      <w:r w:rsidRPr="004C3446">
        <w:rPr>
          <w:rFonts w:asciiTheme="minorHAnsi" w:hAnsiTheme="minorHAnsi" w:cstheme="minorHAnsi"/>
          <w:b/>
          <w:bCs/>
          <w:highlight w:val="green"/>
          <w:u w:val="single"/>
        </w:rPr>
        <w:t>neocortices</w:t>
      </w:r>
      <w:r w:rsidRPr="004C3446">
        <w:rPr>
          <w:rFonts w:asciiTheme="minorHAnsi" w:hAnsiTheme="minorHAnsi" w:cstheme="minorHAnsi"/>
          <w:sz w:val="16"/>
        </w:rPr>
        <w:t xml:space="preserve">, specifically </w:t>
      </w:r>
      <w:r w:rsidRPr="004C3446">
        <w:rPr>
          <w:rFonts w:asciiTheme="minorHAnsi" w:hAnsiTheme="minorHAnsi" w:cstheme="minorHAnsi"/>
          <w:u w:val="single"/>
        </w:rPr>
        <w:t xml:space="preserve">in an </w:t>
      </w:r>
      <w:r w:rsidRPr="004C3446">
        <w:rPr>
          <w:rFonts w:asciiTheme="minorHAnsi" w:hAnsiTheme="minorHAnsi" w:cstheme="minorHAnsi"/>
          <w:highlight w:val="green"/>
          <w:u w:val="single"/>
        </w:rPr>
        <w:t>area of the brain</w:t>
      </w:r>
      <w:r w:rsidRPr="004C3446">
        <w:rPr>
          <w:rFonts w:asciiTheme="minorHAnsi" w:hAnsiTheme="minorHAnsi" w:cstheme="minorHAnsi"/>
          <w:u w:val="single"/>
        </w:rPr>
        <w:t xml:space="preserve"> that is much </w:t>
      </w:r>
      <w:r w:rsidRPr="004C3446">
        <w:rPr>
          <w:rFonts w:asciiTheme="minorHAnsi" w:hAnsiTheme="minorHAnsi" w:cstheme="minorHAnsi"/>
          <w:highlight w:val="green"/>
          <w:u w:val="single"/>
        </w:rPr>
        <w:t>more developed in humans</w:t>
      </w:r>
      <w:r w:rsidRPr="004C3446">
        <w:rPr>
          <w:rFonts w:asciiTheme="minorHAnsi" w:hAnsiTheme="minorHAnsi" w:cstheme="minorHAnsi"/>
          <w:u w:val="single"/>
        </w:rPr>
        <w:t xml:space="preserve"> than in chimpanzees.</w:t>
      </w:r>
      <w:r w:rsidRPr="004C3446">
        <w:rPr>
          <w:rFonts w:asciiTheme="minorHAnsi" w:hAnsiTheme="minorHAnsi" w:cstheme="minorHAnsi"/>
          <w:sz w:val="16"/>
        </w:rPr>
        <w:t xml:space="preserve"> In fact, these researchers found that a gene called </w:t>
      </w:r>
      <w:r w:rsidRPr="004C3446">
        <w:rPr>
          <w:rFonts w:asciiTheme="minorHAnsi" w:hAnsiTheme="minorHAnsi" w:cstheme="minorHAnsi"/>
          <w:u w:val="single"/>
        </w:rPr>
        <w:t>tyrosine hydroxylase (</w:t>
      </w:r>
      <w:r w:rsidRPr="004C3446">
        <w:rPr>
          <w:rFonts w:asciiTheme="minorHAnsi" w:hAnsiTheme="minorHAnsi" w:cstheme="minorHAnsi"/>
          <w:highlight w:val="green"/>
          <w:u w:val="single"/>
        </w:rPr>
        <w:t>TH</w:t>
      </w:r>
      <w:r w:rsidRPr="004C3446">
        <w:rPr>
          <w:rFonts w:asciiTheme="minorHAnsi" w:hAnsiTheme="minorHAnsi" w:cstheme="minorHAnsi"/>
          <w:u w:val="single"/>
        </w:rPr>
        <w:t xml:space="preserve">) for the enzyme, </w:t>
      </w:r>
      <w:r w:rsidRPr="004C3446">
        <w:rPr>
          <w:rFonts w:asciiTheme="minorHAnsi" w:hAnsiTheme="minorHAnsi" w:cstheme="minorHAnsi"/>
          <w:highlight w:val="green"/>
          <w:u w:val="single"/>
        </w:rPr>
        <w:t xml:space="preserve">responsible </w:t>
      </w:r>
      <w:proofErr w:type="gramStart"/>
      <w:r w:rsidRPr="004C3446">
        <w:rPr>
          <w:rFonts w:asciiTheme="minorHAnsi" w:hAnsiTheme="minorHAnsi" w:cstheme="minorHAnsi"/>
          <w:highlight w:val="green"/>
          <w:u w:val="single"/>
        </w:rPr>
        <w:t>for</w:t>
      </w:r>
      <w:r w:rsidRPr="004C3446">
        <w:rPr>
          <w:rFonts w:asciiTheme="minorHAnsi" w:hAnsiTheme="minorHAnsi" w:cstheme="minorHAnsi"/>
          <w:u w:val="single"/>
        </w:rPr>
        <w:t xml:space="preserve"> the </w:t>
      </w:r>
      <w:r w:rsidRPr="004C3446">
        <w:rPr>
          <w:rFonts w:asciiTheme="minorHAnsi" w:hAnsiTheme="minorHAnsi" w:cstheme="minorHAnsi"/>
          <w:highlight w:val="green"/>
          <w:u w:val="single"/>
        </w:rPr>
        <w:t>production of</w:t>
      </w:r>
      <w:proofErr w:type="gramEnd"/>
      <w:r w:rsidRPr="004C3446">
        <w:rPr>
          <w:rFonts w:asciiTheme="minorHAnsi" w:hAnsiTheme="minorHAnsi" w:cstheme="minorHAnsi"/>
          <w:highlight w:val="green"/>
          <w:u w:val="single"/>
        </w:rPr>
        <w:t xml:space="preserve"> dopamine</w:t>
      </w:r>
      <w:r w:rsidRPr="004C3446">
        <w:rPr>
          <w:rFonts w:asciiTheme="minorHAnsi" w:hAnsiTheme="minorHAnsi" w:cstheme="minorHAnsi"/>
          <w:sz w:val="16"/>
        </w:rPr>
        <w:t xml:space="preserve">, was </w:t>
      </w:r>
      <w:r w:rsidRPr="004C3446">
        <w:rPr>
          <w:rFonts w:asciiTheme="minorHAnsi" w:hAnsiTheme="minorHAnsi" w:cstheme="minorHAnsi"/>
          <w:u w:val="single"/>
        </w:rPr>
        <w:t>expressed in the neocortex of humans, but not chimpanzees.</w:t>
      </w:r>
      <w:r w:rsidRPr="004C3446">
        <w:rPr>
          <w:rFonts w:asciiTheme="minorHAnsi" w:hAnsiTheme="minorHAnsi" w:cstheme="minorHAnsi"/>
          <w:sz w:val="16"/>
        </w:rPr>
        <w:t xml:space="preserve"> As discussed earlier, </w:t>
      </w:r>
      <w:r w:rsidRPr="004C3446">
        <w:rPr>
          <w:rFonts w:asciiTheme="minorHAnsi" w:hAnsiTheme="minorHAnsi" w:cstheme="minorHAnsi"/>
          <w:u w:val="single"/>
        </w:rPr>
        <w:t>dopamine is</w:t>
      </w:r>
      <w:r w:rsidRPr="004C3446">
        <w:rPr>
          <w:rFonts w:asciiTheme="minorHAnsi" w:hAnsiTheme="minorHAnsi" w:cstheme="minorHAnsi"/>
          <w:sz w:val="16"/>
        </w:rPr>
        <w:t xml:space="preserve"> best </w:t>
      </w:r>
      <w:r w:rsidRPr="004C3446">
        <w:rPr>
          <w:rFonts w:asciiTheme="minorHAnsi" w:hAnsiTheme="minorHAnsi" w:cstheme="minorHAnsi"/>
          <w:u w:val="single"/>
        </w:rPr>
        <w:t>known for its</w:t>
      </w:r>
      <w:r w:rsidRPr="004C3446">
        <w:rPr>
          <w:rFonts w:asciiTheme="minorHAnsi" w:hAnsiTheme="minorHAnsi" w:cstheme="minorHAnsi"/>
          <w:sz w:val="16"/>
        </w:rPr>
        <w:t xml:space="preserve"> essential </w:t>
      </w:r>
      <w:r w:rsidRPr="004C3446">
        <w:rPr>
          <w:rFonts w:asciiTheme="minorHAnsi" w:hAnsiTheme="minorHAnsi" w:cstheme="minorHAnsi"/>
          <w:u w:val="single"/>
        </w:rPr>
        <w:t>role within the brain’s reward system; the</w:t>
      </w:r>
      <w:r w:rsidRPr="004C3446">
        <w:rPr>
          <w:rFonts w:asciiTheme="minorHAnsi" w:hAnsiTheme="minorHAnsi" w:cstheme="minorHAnsi"/>
          <w:sz w:val="16"/>
        </w:rPr>
        <w:t xml:space="preserve"> very </w:t>
      </w:r>
      <w:r w:rsidRPr="004C3446">
        <w:rPr>
          <w:rFonts w:asciiTheme="minorHAnsi" w:hAnsiTheme="minorHAnsi" w:cstheme="minorHAnsi"/>
          <w:u w:val="single"/>
        </w:rPr>
        <w:t>system that responds to everything from sex, to gambling, to food, and to addictive drugs.</w:t>
      </w:r>
      <w:r w:rsidRPr="004C3446">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4C3446">
        <w:rPr>
          <w:rFonts w:asciiTheme="minorHAnsi" w:hAnsiTheme="minorHAnsi" w:cstheme="minorHAnsi"/>
          <w:sz w:val="16"/>
        </w:rPr>
        <w:t>schizophrenia</w:t>
      </w:r>
      <w:proofErr w:type="gramEnd"/>
      <w:r w:rsidRPr="004C3446">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4C3446">
        <w:rPr>
          <w:rFonts w:asciiTheme="minorHAnsi" w:hAnsiTheme="minorHAnsi" w:cstheme="minorHAnsi"/>
          <w:highlight w:val="green"/>
          <w:u w:val="single"/>
        </w:rPr>
        <w:t>dopamine plays</w:t>
      </w:r>
      <w:r w:rsidRPr="004C3446">
        <w:rPr>
          <w:rFonts w:asciiTheme="minorHAnsi" w:hAnsiTheme="minorHAnsi" w:cstheme="minorHAnsi"/>
          <w:u w:val="single"/>
        </w:rPr>
        <w:t xml:space="preserve"> a substantial </w:t>
      </w:r>
      <w:r w:rsidRPr="004C3446">
        <w:rPr>
          <w:rFonts w:asciiTheme="minorHAnsi" w:hAnsiTheme="minorHAnsi" w:cstheme="minorHAnsi"/>
          <w:highlight w:val="green"/>
          <w:u w:val="single"/>
        </w:rPr>
        <w:t>role in</w:t>
      </w:r>
      <w:r w:rsidRPr="004C3446">
        <w:rPr>
          <w:rFonts w:asciiTheme="minorHAnsi" w:hAnsiTheme="minorHAnsi" w:cstheme="minorHAnsi"/>
          <w:u w:val="single"/>
        </w:rPr>
        <w:t xml:space="preserve"> humans’ </w:t>
      </w:r>
      <w:r w:rsidRPr="004C3446">
        <w:rPr>
          <w:rFonts w:asciiTheme="minorHAnsi" w:hAnsiTheme="minorHAnsi" w:cstheme="minorHAnsi"/>
          <w:highlight w:val="green"/>
          <w:u w:val="single"/>
        </w:rPr>
        <w:t>ability to pursue</w:t>
      </w:r>
      <w:r w:rsidRPr="004C3446">
        <w:rPr>
          <w:rFonts w:asciiTheme="minorHAnsi" w:hAnsiTheme="minorHAnsi" w:cstheme="minorHAnsi"/>
          <w:u w:val="single"/>
        </w:rPr>
        <w:t xml:space="preserve"> various </w:t>
      </w:r>
      <w:r w:rsidRPr="004C3446">
        <w:rPr>
          <w:rFonts w:asciiTheme="minorHAnsi" w:hAnsiTheme="minorHAnsi" w:cstheme="minorHAnsi"/>
          <w:highlight w:val="green"/>
          <w:u w:val="single"/>
        </w:rPr>
        <w:t>rewards that are</w:t>
      </w:r>
      <w:r w:rsidRPr="004C3446">
        <w:rPr>
          <w:rFonts w:asciiTheme="minorHAnsi" w:hAnsiTheme="minorHAnsi" w:cstheme="minorHAnsi"/>
          <w:u w:val="single"/>
        </w:rPr>
        <w:t xml:space="preserve"> perhaps months or even </w:t>
      </w:r>
      <w:r w:rsidRPr="004C3446">
        <w:rPr>
          <w:rFonts w:asciiTheme="minorHAnsi" w:hAnsiTheme="minorHAnsi" w:cstheme="minorHAnsi"/>
          <w:highlight w:val="green"/>
          <w:u w:val="single"/>
        </w:rPr>
        <w:t>years away</w:t>
      </w:r>
      <w:r w:rsidRPr="004C3446">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C3446">
        <w:rPr>
          <w:rFonts w:asciiTheme="minorHAnsi" w:hAnsiTheme="minorHAnsi" w:cstheme="minorHAnsi"/>
          <w:sz w:val="16"/>
        </w:rPr>
        <w:t>alterlife</w:t>
      </w:r>
      <w:proofErr w:type="spellEnd"/>
      <w:r w:rsidRPr="004C3446">
        <w:rPr>
          <w:rFonts w:asciiTheme="minorHAnsi" w:hAnsiTheme="minorHAnsi" w:cstheme="minorHAnsi"/>
          <w:sz w:val="16"/>
        </w:rPr>
        <w:t xml:space="preserve">. </w:t>
      </w:r>
      <w:r w:rsidRPr="004C3446">
        <w:rPr>
          <w:rFonts w:asciiTheme="minorHAnsi" w:hAnsiTheme="minorHAnsi" w:cstheme="minorHAnsi"/>
          <w:u w:val="single"/>
        </w:rPr>
        <w:t>This may explain what often motivates people to work for things that have no apparent short-term benefit</w:t>
      </w:r>
      <w:r w:rsidRPr="004C3446">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C3446">
        <w:rPr>
          <w:rFonts w:asciiTheme="minorHAnsi" w:hAnsiTheme="minorHAnsi" w:cstheme="minorHAnsi"/>
          <w:sz w:val="16"/>
        </w:rPr>
        <w:t>shilting</w:t>
      </w:r>
      <w:proofErr w:type="spellEnd"/>
      <w:r w:rsidRPr="004C3446">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CB7B241" w14:textId="77777777" w:rsidR="00AE518A" w:rsidRPr="004C3446" w:rsidRDefault="00AE518A" w:rsidP="00AE518A">
      <w:pPr>
        <w:rPr>
          <w:rFonts w:asciiTheme="minorHAnsi" w:hAnsiTheme="minorHAnsi" w:cstheme="minorHAnsi"/>
        </w:rPr>
      </w:pPr>
    </w:p>
    <w:p w14:paraId="2E3E6319" w14:textId="77777777" w:rsidR="00AE518A" w:rsidRPr="004C3446" w:rsidRDefault="00AE518A" w:rsidP="00AE518A">
      <w:pPr>
        <w:pStyle w:val="Heading4"/>
        <w:shd w:val="clear" w:color="auto" w:fill="FFFFFF"/>
        <w:spacing w:line="308" w:lineRule="atLeast"/>
        <w:rPr>
          <w:rStyle w:val="Emphasis"/>
          <w:rFonts w:asciiTheme="minorHAnsi" w:hAnsiTheme="minorHAnsi" w:cstheme="minorHAnsi"/>
          <w:b/>
          <w:bCs/>
          <w:u w:val="none"/>
        </w:rPr>
      </w:pPr>
      <w:r w:rsidRPr="004C3446">
        <w:rPr>
          <w:rFonts w:asciiTheme="minorHAnsi" w:hAnsiTheme="minorHAnsi" w:cstheme="minorHAnsi"/>
        </w:rPr>
        <w:t>2] Extinction outweighs</w:t>
      </w:r>
      <w:r w:rsidRPr="004C3446">
        <w:rPr>
          <w:rStyle w:val="Emphasis"/>
          <w:rFonts w:asciiTheme="minorHAnsi" w:hAnsiTheme="minorHAnsi" w:cstheme="minorHAnsi"/>
          <w:b/>
          <w:bCs/>
          <w:u w:val="none"/>
        </w:rPr>
        <w:t xml:space="preserve"> </w:t>
      </w:r>
    </w:p>
    <w:p w14:paraId="2A6C76BF" w14:textId="77777777" w:rsidR="00AE518A" w:rsidRPr="00BB6894" w:rsidRDefault="00AE518A" w:rsidP="00AE518A">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a] Forecloses improvement – we can never improve society because our impact is irreversible.</w:t>
      </w:r>
    </w:p>
    <w:p w14:paraId="1E144DDD" w14:textId="77777777" w:rsidR="00AE518A" w:rsidRPr="00BB6894" w:rsidRDefault="00AE518A" w:rsidP="00AE518A">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 xml:space="preserve">b] Turns suffering – mass death causes suffering because people can’t get access to resources and </w:t>
      </w:r>
      <w:proofErr w:type="gramStart"/>
      <w:r w:rsidRPr="00BB6894">
        <w:rPr>
          <w:rStyle w:val="Emphasis"/>
          <w:rFonts w:asciiTheme="minorHAnsi" w:hAnsiTheme="minorHAnsi" w:cstheme="minorHAnsi"/>
          <w:b/>
          <w:bCs/>
          <w:sz w:val="26"/>
          <w:szCs w:val="26"/>
          <w:u w:val="none"/>
        </w:rPr>
        <w:t>basic necessities</w:t>
      </w:r>
      <w:proofErr w:type="gramEnd"/>
      <w:r w:rsidRPr="00BB6894">
        <w:rPr>
          <w:rStyle w:val="Emphasis"/>
          <w:rFonts w:asciiTheme="minorHAnsi" w:hAnsiTheme="minorHAnsi" w:cstheme="minorHAnsi"/>
          <w:b/>
          <w:bCs/>
          <w:sz w:val="26"/>
          <w:szCs w:val="26"/>
          <w:u w:val="none"/>
        </w:rPr>
        <w:t>.</w:t>
      </w:r>
    </w:p>
    <w:p w14:paraId="0BFBCDE9" w14:textId="77777777" w:rsidR="00AE518A" w:rsidRPr="00BB6894" w:rsidRDefault="00AE518A" w:rsidP="00AE518A">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c] Moral obligation – allowing people to die is unethical and should be prevented because it creates ethics towards other people.</w:t>
      </w:r>
    </w:p>
    <w:p w14:paraId="56172714" w14:textId="77777777" w:rsidR="00AE518A" w:rsidRPr="00BB6894" w:rsidRDefault="00AE518A" w:rsidP="00AE518A">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d] Objectivity – body count is the most objective way to calculate impacts because comparing suffering is unethical.</w:t>
      </w:r>
    </w:p>
    <w:p w14:paraId="51431663" w14:textId="77777777" w:rsidR="00AE518A" w:rsidRPr="00BB6894" w:rsidRDefault="00AE518A" w:rsidP="00AE518A">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e] Moral uncertainty – if we’re unsure about which interpretation of the world is true – we ought to preserve the world to keep debating about it</w:t>
      </w:r>
      <w:r>
        <w:rPr>
          <w:rStyle w:val="Emphasis"/>
          <w:rFonts w:asciiTheme="minorHAnsi" w:hAnsiTheme="minorHAnsi" w:cstheme="minorHAnsi"/>
          <w:b/>
          <w:bCs/>
          <w:sz w:val="26"/>
          <w:szCs w:val="26"/>
          <w:u w:val="none"/>
        </w:rPr>
        <w:t>.</w:t>
      </w:r>
    </w:p>
    <w:p w14:paraId="15BEB1EE" w14:textId="77777777" w:rsidR="00AE518A" w:rsidRPr="00BB6894" w:rsidRDefault="00AE518A" w:rsidP="00AE518A"/>
    <w:p w14:paraId="4FBCA265" w14:textId="77777777" w:rsidR="00AE518A" w:rsidRPr="004C3446" w:rsidRDefault="00AE518A" w:rsidP="00AE518A">
      <w:pPr>
        <w:keepNext/>
        <w:keepLines/>
        <w:spacing w:before="40" w:after="0"/>
        <w:outlineLvl w:val="3"/>
        <w:rPr>
          <w:rFonts w:asciiTheme="minorHAnsi" w:eastAsia="Times New Roman" w:hAnsiTheme="minorHAnsi" w:cstheme="minorHAnsi"/>
          <w:b/>
          <w:iCs/>
          <w:color w:val="000000"/>
          <w:sz w:val="26"/>
        </w:rPr>
      </w:pPr>
      <w:r w:rsidRPr="004C3446">
        <w:rPr>
          <w:rFonts w:asciiTheme="minorHAnsi" w:eastAsia="Times New Roman" w:hAnsiTheme="minorHAnsi" w:cstheme="minorHAnsi"/>
          <w:b/>
          <w:iCs/>
          <w:color w:val="000000"/>
          <w:sz w:val="26"/>
        </w:rPr>
        <w:t xml:space="preserve">3] Actor specificity: A] Governments must aggregate since every policy </w:t>
      </w:r>
      <w:proofErr w:type="gramStart"/>
      <w:r w:rsidRPr="004C3446">
        <w:rPr>
          <w:rFonts w:asciiTheme="minorHAnsi" w:eastAsia="Times New Roman" w:hAnsiTheme="minorHAnsi" w:cstheme="minorHAnsi"/>
          <w:b/>
          <w:iCs/>
          <w:color w:val="000000"/>
          <w:sz w:val="26"/>
        </w:rPr>
        <w:t>benefits</w:t>
      </w:r>
      <w:proofErr w:type="gramEnd"/>
      <w:r w:rsidRPr="004C3446">
        <w:rPr>
          <w:rFonts w:asciiTheme="minorHAnsi" w:eastAsia="Times New Roman" w:hAnsiTheme="minorHAnsi" w:cstheme="minorHAnsi"/>
          <w:b/>
          <w:iCs/>
          <w:color w:val="000000"/>
          <w:sz w:val="26"/>
        </w:rPr>
        <w:t xml:space="preserve">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4C3446">
        <w:rPr>
          <w:rFonts w:asciiTheme="minorHAnsi" w:eastAsia="Times New Roman" w:hAnsiTheme="minorHAnsi" w:cstheme="minorHAnsi"/>
          <w:b/>
          <w:i/>
          <w:iCs/>
          <w:color w:val="000000"/>
          <w:sz w:val="26"/>
          <w:u w:val="single"/>
        </w:rPr>
        <w:t>no</w:t>
      </w:r>
      <w:r w:rsidRPr="004C3446">
        <w:rPr>
          <w:rFonts w:asciiTheme="minorHAnsi" w:eastAsia="Times New Roman" w:hAnsiTheme="minorHAnsi" w:cstheme="minorHAnsi"/>
          <w:b/>
          <w:iCs/>
          <w:color w:val="000000"/>
          <w:sz w:val="26"/>
        </w:rPr>
        <w:t xml:space="preserve"> action.</w:t>
      </w:r>
    </w:p>
    <w:p w14:paraId="12AED99B" w14:textId="77777777" w:rsidR="00AE518A" w:rsidRDefault="00AE518A" w:rsidP="00AE518A"/>
    <w:p w14:paraId="58DECBC6" w14:textId="77777777" w:rsidR="00AE518A" w:rsidRPr="004C3446" w:rsidRDefault="00AE518A" w:rsidP="00AE518A">
      <w:pPr>
        <w:pStyle w:val="Heading4"/>
        <w:rPr>
          <w:rFonts w:asciiTheme="minorHAnsi" w:hAnsiTheme="minorHAnsi" w:cstheme="minorHAnsi"/>
        </w:rPr>
      </w:pPr>
      <w:r w:rsidRPr="004C3446">
        <w:rPr>
          <w:rFonts w:asciiTheme="minorHAnsi" w:hAnsiTheme="minorHAnsi" w:cstheme="minorHAnsi"/>
        </w:rPr>
        <w:t>5] Util first – Death is the worst evil</w:t>
      </w:r>
    </w:p>
    <w:p w14:paraId="763C5B2B" w14:textId="77777777" w:rsidR="00AE518A" w:rsidRPr="004C3446" w:rsidRDefault="00AE518A" w:rsidP="00AE518A">
      <w:pPr>
        <w:rPr>
          <w:rFonts w:asciiTheme="minorHAnsi" w:hAnsiTheme="minorHAnsi" w:cstheme="minorHAnsi"/>
        </w:rPr>
      </w:pPr>
      <w:r w:rsidRPr="004C3446">
        <w:rPr>
          <w:rFonts w:asciiTheme="minorHAnsi" w:hAnsiTheme="minorHAnsi" w:cstheme="minorHAnsi"/>
        </w:rPr>
        <w:t xml:space="preserve">Craig </w:t>
      </w:r>
      <w:r w:rsidRPr="004C3446">
        <w:rPr>
          <w:rFonts w:asciiTheme="minorHAnsi" w:hAnsiTheme="minorHAnsi" w:cstheme="minorHAnsi"/>
          <w:b/>
          <w:bCs/>
          <w:sz w:val="24"/>
          <w:szCs w:val="24"/>
          <w:u w:val="single"/>
        </w:rPr>
        <w:t>Paterson</w:t>
      </w:r>
      <w:r w:rsidRPr="004C3446">
        <w:rPr>
          <w:rFonts w:asciiTheme="minorHAnsi" w:hAnsiTheme="minorHAnsi" w:cstheme="minorHAnsi"/>
        </w:rPr>
        <w:t xml:space="preserve"> (20</w:t>
      </w:r>
      <w:r w:rsidRPr="004C3446">
        <w:rPr>
          <w:rFonts w:asciiTheme="minorHAnsi" w:hAnsiTheme="minorHAnsi" w:cstheme="minorHAnsi"/>
          <w:b/>
          <w:bCs/>
          <w:sz w:val="24"/>
          <w:szCs w:val="24"/>
          <w:u w:val="single"/>
        </w:rPr>
        <w:t>03</w:t>
      </w:r>
      <w:r w:rsidRPr="004C3446">
        <w:rPr>
          <w:rFonts w:asciiTheme="minorHAnsi" w:hAnsiTheme="minorHAnsi" w:cstheme="minorHAnsi"/>
        </w:rPr>
        <w:t>, Department of Philosophy, Providence College, Rhode Island., “A Life Not Worth Living?”, Studies in Christian Ethics, https://pubmed.ncbi.nlm.nih.gov/15000090/)</w:t>
      </w:r>
    </w:p>
    <w:p w14:paraId="04828493" w14:textId="77777777" w:rsidR="00AE518A" w:rsidRPr="004C3446" w:rsidRDefault="00AE518A" w:rsidP="00AE518A">
      <w:pPr>
        <w:rPr>
          <w:rFonts w:asciiTheme="minorHAnsi" w:hAnsiTheme="minorHAnsi" w:cstheme="minorHAnsi"/>
          <w:sz w:val="16"/>
          <w:szCs w:val="16"/>
        </w:rPr>
      </w:pPr>
      <w:r w:rsidRPr="004C3446">
        <w:rPr>
          <w:rFonts w:asciiTheme="minorHAnsi" w:hAnsiTheme="minorHAnsi" w:cstheme="minorHAnsi"/>
          <w:sz w:val="16"/>
          <w:szCs w:val="16"/>
        </w:rPr>
        <w:t xml:space="preserve">Contrary to those accounts, I would argue that it is </w:t>
      </w:r>
      <w:r w:rsidRPr="004C3446">
        <w:rPr>
          <w:rStyle w:val="StyleUnderline"/>
          <w:rFonts w:asciiTheme="minorHAnsi" w:hAnsiTheme="minorHAnsi" w:cstheme="minorHAnsi"/>
          <w:highlight w:val="green"/>
        </w:rPr>
        <w:t>death</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per se that </w:t>
      </w:r>
      <w:r w:rsidRPr="004C3446">
        <w:rPr>
          <w:rStyle w:val="StyleUnderline"/>
          <w:rFonts w:asciiTheme="minorHAnsi" w:hAnsiTheme="minorHAnsi" w:cstheme="minorHAnsi"/>
        </w:rPr>
        <w:t xml:space="preserve">is </w:t>
      </w:r>
      <w:r w:rsidRPr="004C3446">
        <w:rPr>
          <w:rFonts w:asciiTheme="minorHAnsi" w:hAnsiTheme="minorHAnsi" w:cstheme="minorHAnsi"/>
          <w:sz w:val="16"/>
          <w:szCs w:val="16"/>
        </w:rPr>
        <w:t xml:space="preserve">really </w:t>
      </w:r>
      <w:r w:rsidRPr="004C3446">
        <w:rPr>
          <w:rStyle w:val="StyleUnderline"/>
          <w:rFonts w:asciiTheme="minorHAnsi" w:hAnsiTheme="minorHAnsi" w:cstheme="minorHAnsi"/>
        </w:rPr>
        <w:t xml:space="preserve">the objective evil </w:t>
      </w:r>
      <w:r w:rsidRPr="004C3446">
        <w:rPr>
          <w:rFonts w:asciiTheme="minorHAnsi" w:hAnsiTheme="minorHAnsi" w:cstheme="minorHAnsi"/>
          <w:sz w:val="16"/>
          <w:szCs w:val="16"/>
        </w:rPr>
        <w:t>for us,</w:t>
      </w:r>
      <w:r w:rsidRPr="004C3446">
        <w:rPr>
          <w:rStyle w:val="StyleUnderline"/>
          <w:rFonts w:asciiTheme="minorHAnsi" w:hAnsiTheme="minorHAnsi" w:cstheme="minorHAnsi"/>
        </w:rPr>
        <w:t xml:space="preserve"> not because it </w:t>
      </w:r>
      <w:r w:rsidRPr="004C3446">
        <w:rPr>
          <w:rStyle w:val="StyleUnderline"/>
          <w:rFonts w:asciiTheme="minorHAnsi" w:hAnsiTheme="minorHAnsi" w:cstheme="minorHAnsi"/>
          <w:highlight w:val="green"/>
        </w:rPr>
        <w:t>deprives us of</w:t>
      </w:r>
      <w:r w:rsidRPr="004C3446">
        <w:rPr>
          <w:rStyle w:val="StyleUnderline"/>
          <w:rFonts w:asciiTheme="minorHAnsi" w:hAnsiTheme="minorHAnsi" w:cstheme="minorHAnsi"/>
        </w:rPr>
        <w:t xml:space="preserve"> a </w:t>
      </w:r>
      <w:r w:rsidRPr="004C3446">
        <w:rPr>
          <w:rFonts w:asciiTheme="minorHAnsi" w:hAnsiTheme="minorHAnsi" w:cstheme="minorHAnsi"/>
          <w:sz w:val="16"/>
          <w:szCs w:val="16"/>
        </w:rPr>
        <w:t xml:space="preserve">prospective </w:t>
      </w:r>
      <w:r w:rsidRPr="004C3446">
        <w:rPr>
          <w:rStyle w:val="StyleUnderline"/>
          <w:rFonts w:asciiTheme="minorHAnsi" w:hAnsiTheme="minorHAnsi" w:cstheme="minorHAnsi"/>
          <w:highlight w:val="green"/>
        </w:rPr>
        <w:t>future</w:t>
      </w:r>
      <w:r w:rsidRPr="004C3446">
        <w:rPr>
          <w:rStyle w:val="StyleUnderline"/>
          <w:rFonts w:asciiTheme="minorHAnsi" w:hAnsiTheme="minorHAnsi" w:cstheme="minorHAnsi"/>
        </w:rPr>
        <w:t xml:space="preserve"> of overall </w:t>
      </w:r>
      <w:r w:rsidRPr="004C3446">
        <w:rPr>
          <w:rStyle w:val="StyleUnderline"/>
          <w:rFonts w:asciiTheme="minorHAnsi" w:hAnsiTheme="minorHAnsi" w:cstheme="minorHAnsi"/>
          <w:highlight w:val="green"/>
        </w:rPr>
        <w:t>good</w:t>
      </w:r>
      <w:r w:rsidRPr="004C3446">
        <w:rPr>
          <w:rFonts w:asciiTheme="minorHAnsi" w:hAnsiTheme="minorHAnsi" w:cstheme="minorHAnsi"/>
          <w:sz w:val="16"/>
          <w:szCs w:val="16"/>
        </w:rPr>
        <w:t xml:space="preserve"> judged better than the alter- native of non-being. </w:t>
      </w:r>
      <w:r w:rsidRPr="004C3446">
        <w:rPr>
          <w:rStyle w:val="StyleUnderline"/>
          <w:rFonts w:asciiTheme="minorHAnsi" w:hAnsiTheme="minorHAnsi" w:cstheme="minorHAnsi"/>
        </w:rPr>
        <w:t xml:space="preserve">It cannot be about harm to a former person who has ceased to exist, for no person </w:t>
      </w:r>
      <w:proofErr w:type="gramStart"/>
      <w:r w:rsidRPr="004C3446">
        <w:rPr>
          <w:rStyle w:val="StyleUnderline"/>
          <w:rFonts w:asciiTheme="minorHAnsi" w:hAnsiTheme="minorHAnsi" w:cstheme="minorHAnsi"/>
        </w:rPr>
        <w:t>actually suffers</w:t>
      </w:r>
      <w:proofErr w:type="gramEnd"/>
      <w:r w:rsidRPr="004C3446">
        <w:rPr>
          <w:rStyle w:val="StyleUnderline"/>
          <w:rFonts w:asciiTheme="minorHAnsi" w:hAnsiTheme="minorHAnsi" w:cstheme="minorHAnsi"/>
        </w:rPr>
        <w:t xml:space="preserve"> from the sub-sequent non-participation. Rather, death </w:t>
      </w:r>
      <w:proofErr w:type="gramStart"/>
      <w:r w:rsidRPr="004C3446">
        <w:rPr>
          <w:rStyle w:val="StyleUnderline"/>
          <w:rFonts w:asciiTheme="minorHAnsi" w:hAnsiTheme="minorHAnsi" w:cstheme="minorHAnsi"/>
        </w:rPr>
        <w:t>in itself is</w:t>
      </w:r>
      <w:proofErr w:type="gramEnd"/>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an </w:t>
      </w:r>
      <w:r w:rsidRPr="004C3446">
        <w:rPr>
          <w:rStyle w:val="StyleUnderline"/>
          <w:rFonts w:asciiTheme="minorHAnsi" w:hAnsiTheme="minorHAnsi" w:cstheme="minorHAnsi"/>
        </w:rPr>
        <w:t xml:space="preserve">evil </w:t>
      </w:r>
      <w:r w:rsidRPr="004C3446">
        <w:rPr>
          <w:rFonts w:asciiTheme="minorHAnsi" w:hAnsiTheme="minorHAnsi" w:cstheme="minorHAnsi"/>
          <w:sz w:val="16"/>
          <w:szCs w:val="16"/>
        </w:rPr>
        <w:t xml:space="preserve">to us </w:t>
      </w:r>
      <w:r w:rsidRPr="004C3446">
        <w:rPr>
          <w:rStyle w:val="StyleUnderline"/>
          <w:rFonts w:asciiTheme="minorHAnsi" w:hAnsiTheme="minorHAnsi" w:cstheme="minorHAnsi"/>
        </w:rPr>
        <w:t xml:space="preserve">because </w:t>
      </w:r>
      <w:r w:rsidRPr="004C3446">
        <w:rPr>
          <w:rStyle w:val="StyleUnderline"/>
          <w:rFonts w:asciiTheme="minorHAnsi" w:hAnsiTheme="minorHAnsi" w:cstheme="minorHAnsi"/>
          <w:highlight w:val="green"/>
        </w:rPr>
        <w:t xml:space="preserve">it ontologically destroys the </w:t>
      </w:r>
      <w:r w:rsidRPr="004C3446">
        <w:rPr>
          <w:rStyle w:val="StyleUnderline"/>
          <w:rFonts w:asciiTheme="minorHAnsi" w:hAnsiTheme="minorHAnsi" w:cstheme="minorHAnsi"/>
        </w:rPr>
        <w:t xml:space="preserve">current existent </w:t>
      </w:r>
      <w:r w:rsidRPr="004C3446">
        <w:rPr>
          <w:rStyle w:val="StyleUnderline"/>
          <w:rFonts w:asciiTheme="minorHAnsi" w:hAnsiTheme="minorHAnsi" w:cstheme="minorHAnsi"/>
          <w:highlight w:val="green"/>
        </w:rPr>
        <w:t xml:space="preserve">subject </w:t>
      </w:r>
      <w:r w:rsidRPr="004C3446">
        <w:rPr>
          <w:rStyle w:val="StyleUnderline"/>
          <w:rFonts w:asciiTheme="minorHAnsi" w:hAnsiTheme="minorHAnsi" w:cstheme="minorHAnsi"/>
        </w:rPr>
        <w:t xml:space="preserve">— it is the ultimate </w:t>
      </w:r>
      <w:r w:rsidRPr="004C3446">
        <w:rPr>
          <w:rFonts w:asciiTheme="minorHAnsi" w:hAnsiTheme="minorHAnsi" w:cstheme="minorHAnsi"/>
          <w:sz w:val="16"/>
          <w:szCs w:val="16"/>
        </w:rPr>
        <w:t xml:space="preserve">in </w:t>
      </w:r>
      <w:r w:rsidRPr="004C3446">
        <w:rPr>
          <w:rStyle w:val="StyleUnderline"/>
          <w:rFonts w:asciiTheme="minorHAnsi" w:hAnsiTheme="minorHAnsi" w:cstheme="minorHAnsi"/>
        </w:rPr>
        <w:t xml:space="preserve">metaphysical </w:t>
      </w:r>
      <w:proofErr w:type="spellStart"/>
      <w:r w:rsidRPr="004C3446">
        <w:rPr>
          <w:rStyle w:val="StyleUnderline"/>
          <w:rFonts w:asciiTheme="minorHAnsi" w:hAnsiTheme="minorHAnsi" w:cstheme="minorHAnsi"/>
        </w:rPr>
        <w:t>lightening</w:t>
      </w:r>
      <w:proofErr w:type="spellEnd"/>
      <w:r w:rsidRPr="004C3446">
        <w:rPr>
          <w:rStyle w:val="StyleUnderline"/>
          <w:rFonts w:asciiTheme="minorHAnsi" w:hAnsiTheme="minorHAnsi" w:cstheme="minorHAnsi"/>
        </w:rPr>
        <w:t xml:space="preserve"> strike</w:t>
      </w:r>
      <w:r w:rsidRPr="004C3446">
        <w:rPr>
          <w:rFonts w:asciiTheme="minorHAnsi" w:hAnsiTheme="minorHAnsi" w:cstheme="minorHAnsi"/>
          <w:sz w:val="16"/>
          <w:szCs w:val="16"/>
        </w:rPr>
        <w:t xml:space="preserve">s.80 The evil of death is truly an ontological evil borne by the person who already exists, </w:t>
      </w:r>
      <w:r w:rsidRPr="004C3446">
        <w:rPr>
          <w:rStyle w:val="StyleUnderline"/>
          <w:rFonts w:asciiTheme="minorHAnsi" w:hAnsiTheme="minorHAnsi" w:cstheme="minorHAnsi"/>
          <w:highlight w:val="green"/>
        </w:rPr>
        <w:t xml:space="preserve">independently of calculations about better or worse possible lives. </w:t>
      </w:r>
      <w:r w:rsidRPr="004C3446">
        <w:rPr>
          <w:rFonts w:asciiTheme="minorHAnsi" w:hAnsiTheme="minorHAnsi" w:cstheme="minorHAnsi"/>
          <w:sz w:val="16"/>
          <w:szCs w:val="16"/>
        </w:rPr>
        <w:t xml:space="preserve">Such an evil need not be consciously experienced </w:t>
      </w:r>
      <w:proofErr w:type="gramStart"/>
      <w:r w:rsidRPr="004C3446">
        <w:rPr>
          <w:rFonts w:asciiTheme="minorHAnsi" w:hAnsiTheme="minorHAnsi" w:cstheme="minorHAnsi"/>
          <w:sz w:val="16"/>
          <w:szCs w:val="16"/>
        </w:rPr>
        <w:t>in order to</w:t>
      </w:r>
      <w:proofErr w:type="gramEnd"/>
      <w:r w:rsidRPr="004C3446">
        <w:rPr>
          <w:rFonts w:asciiTheme="minorHAnsi" w:hAnsiTheme="minorHAnsi" w:cstheme="minorHAnsi"/>
          <w:sz w:val="16"/>
          <w:szCs w:val="16"/>
        </w:rPr>
        <w:t xml:space="preserve"> be an evil for the kind of being a human person is. </w:t>
      </w:r>
      <w:r w:rsidRPr="004C3446">
        <w:rPr>
          <w:rStyle w:val="StyleUnderline"/>
          <w:rFonts w:asciiTheme="minorHAnsi" w:hAnsiTheme="minorHAnsi" w:cstheme="minorHAnsi"/>
          <w:highlight w:val="green"/>
        </w:rPr>
        <w:t xml:space="preserve">Death is </w:t>
      </w:r>
      <w:r w:rsidRPr="004C3446">
        <w:rPr>
          <w:rFonts w:asciiTheme="minorHAnsi" w:hAnsiTheme="minorHAnsi" w:cstheme="minorHAnsi"/>
          <w:sz w:val="16"/>
          <w:szCs w:val="16"/>
        </w:rPr>
        <w:t xml:space="preserve">an evil because of the change in kind it brings about, a change that is </w:t>
      </w:r>
      <w:r w:rsidRPr="004C3446">
        <w:rPr>
          <w:rStyle w:val="StyleUnderline"/>
          <w:rFonts w:asciiTheme="minorHAnsi" w:hAnsiTheme="minorHAnsi" w:cstheme="minorHAnsi"/>
          <w:highlight w:val="green"/>
        </w:rPr>
        <w:t>destructive of the type of entity that we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essentially </w:t>
      </w:r>
      <w:r w:rsidRPr="004C3446">
        <w:rPr>
          <w:rStyle w:val="StyleUnderline"/>
          <w:rFonts w:asciiTheme="minorHAnsi" w:hAnsiTheme="minorHAnsi" w:cstheme="minorHAnsi"/>
          <w:highlight w:val="green"/>
        </w:rPr>
        <w:t>are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4C3446">
        <w:rPr>
          <w:rStyle w:val="StyleUnderline"/>
          <w:rFonts w:asciiTheme="minorHAnsi" w:hAnsiTheme="minorHAnsi" w:cstheme="minorHAnsi"/>
        </w:rPr>
        <w:t xml:space="preserve">What is crucially at stake </w:t>
      </w:r>
      <w:proofErr w:type="gramStart"/>
      <w:r w:rsidRPr="004C3446">
        <w:rPr>
          <w:rStyle w:val="StyleUnderline"/>
          <w:rFonts w:asciiTheme="minorHAnsi" w:hAnsiTheme="minorHAnsi" w:cstheme="minorHAnsi"/>
        </w:rPr>
        <w:t xml:space="preserve">here, </w:t>
      </w:r>
      <w:r w:rsidRPr="004C3446">
        <w:rPr>
          <w:rFonts w:asciiTheme="minorHAnsi" w:hAnsiTheme="minorHAnsi" w:cstheme="minorHAnsi"/>
          <w:sz w:val="16"/>
          <w:szCs w:val="16"/>
        </w:rPr>
        <w:t>and</w:t>
      </w:r>
      <w:proofErr w:type="gramEnd"/>
      <w:r w:rsidRPr="004C3446">
        <w:rPr>
          <w:rFonts w:asciiTheme="minorHAnsi" w:hAnsiTheme="minorHAnsi" w:cstheme="minorHAnsi"/>
          <w:sz w:val="16"/>
          <w:szCs w:val="16"/>
        </w:rPr>
        <w:t xml:space="preserve"> is dialectically supportive of the self-</w:t>
      </w:r>
      <w:proofErr w:type="spellStart"/>
      <w:r w:rsidRPr="004C3446">
        <w:rPr>
          <w:rFonts w:asciiTheme="minorHAnsi" w:hAnsiTheme="minorHAnsi" w:cstheme="minorHAnsi"/>
          <w:sz w:val="16"/>
          <w:szCs w:val="16"/>
        </w:rPr>
        <w:t>evidency</w:t>
      </w:r>
      <w:proofErr w:type="spellEnd"/>
      <w:r w:rsidRPr="004C3446">
        <w:rPr>
          <w:rFonts w:asciiTheme="minorHAnsi" w:hAnsiTheme="minorHAnsi" w:cstheme="minorHAnsi"/>
          <w:sz w:val="16"/>
          <w:szCs w:val="16"/>
        </w:rPr>
        <w:t xml:space="preserve"> of the basic good of human life, </w:t>
      </w:r>
      <w:r w:rsidRPr="004C3446">
        <w:rPr>
          <w:rStyle w:val="StyleUnderline"/>
          <w:rFonts w:asciiTheme="minorHAnsi" w:hAnsiTheme="minorHAnsi" w:cstheme="minorHAnsi"/>
        </w:rPr>
        <w:t xml:space="preserve">is that death is a radical interference with the current life process </w:t>
      </w:r>
      <w:r w:rsidRPr="004C3446">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any </w:t>
      </w:r>
      <w:r w:rsidRPr="004C3446">
        <w:rPr>
          <w:rFonts w:asciiTheme="minorHAnsi" w:hAnsiTheme="minorHAnsi" w:cstheme="minorHAnsi"/>
          <w:sz w:val="16"/>
          <w:szCs w:val="16"/>
        </w:rPr>
        <w:t>intentional</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rejection of </w:t>
      </w:r>
      <w:r w:rsidRPr="004C3446">
        <w:rPr>
          <w:rFonts w:asciiTheme="minorHAnsi" w:hAnsiTheme="minorHAnsi" w:cstheme="minorHAnsi"/>
          <w:sz w:val="16"/>
          <w:szCs w:val="16"/>
        </w:rPr>
        <w:t>human</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life </w:t>
      </w:r>
      <w:r w:rsidRPr="004C3446">
        <w:rPr>
          <w:rFonts w:asciiTheme="minorHAnsi" w:hAnsiTheme="minorHAnsi" w:cstheme="minorHAnsi"/>
          <w:sz w:val="16"/>
          <w:szCs w:val="16"/>
        </w:rPr>
        <w:t>itself</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cannot </w:t>
      </w:r>
      <w:r w:rsidRPr="004C3446">
        <w:rPr>
          <w:rFonts w:asciiTheme="minorHAnsi" w:hAnsiTheme="minorHAnsi" w:cstheme="minorHAnsi"/>
          <w:sz w:val="16"/>
          <w:szCs w:val="16"/>
        </w:rPr>
        <w:t>therefore</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be warranted since it is an expression of an ultimate disvalue for the subject</w:t>
      </w:r>
      <w:r w:rsidRPr="004C3446">
        <w:rPr>
          <w:rFonts w:asciiTheme="minorHAnsi" w:hAnsiTheme="minorHAnsi" w:cstheme="minorHAnsi"/>
          <w:sz w:val="16"/>
          <w:szCs w:val="16"/>
        </w:rPr>
        <w:t>, namely,</w:t>
      </w:r>
      <w:r w:rsidRPr="004C3446">
        <w:rPr>
          <w:rStyle w:val="StyleUnderline"/>
          <w:rFonts w:asciiTheme="minorHAnsi" w:hAnsiTheme="minorHAnsi" w:cstheme="minorHAnsi"/>
        </w:rPr>
        <w:t xml:space="preserve"> the destruction of the present person</w:t>
      </w:r>
      <w:r w:rsidRPr="004C3446">
        <w:rPr>
          <w:rFonts w:asciiTheme="minorHAnsi" w:hAnsiTheme="minorHAnsi" w:cstheme="minorHAnsi"/>
          <w:sz w:val="16"/>
          <w:szCs w:val="16"/>
        </w:rPr>
        <w:t>;</w:t>
      </w:r>
      <w:r w:rsidRPr="004C3446">
        <w:rPr>
          <w:rStyle w:val="StyleUnderline"/>
          <w:rFonts w:asciiTheme="minorHAnsi" w:hAnsiTheme="minorHAnsi" w:cstheme="minorHAnsi"/>
        </w:rPr>
        <w:t xml:space="preserve"> a radical ontological good that we cannot begin to weigh </w:t>
      </w:r>
      <w:r w:rsidRPr="004C3446">
        <w:rPr>
          <w:rFonts w:asciiTheme="minorHAnsi" w:hAnsiTheme="minorHAnsi" w:cstheme="minorHAnsi"/>
          <w:sz w:val="16"/>
          <w:szCs w:val="16"/>
        </w:rPr>
        <w:t>objectively</w:t>
      </w:r>
      <w:r w:rsidRPr="004C3446">
        <w:rPr>
          <w:rStyle w:val="StyleUnderline"/>
          <w:rFonts w:asciiTheme="minorHAnsi" w:hAnsiTheme="minorHAnsi" w:cstheme="minorHAnsi"/>
        </w:rPr>
        <w:t xml:space="preserve"> against the travails of life </w:t>
      </w:r>
      <w:r w:rsidRPr="004C3446">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1E24A9EF" w14:textId="08EEDD88" w:rsidR="00AE518A" w:rsidRDefault="00AE518A" w:rsidP="00AE518A">
      <w:pPr>
        <w:pStyle w:val="Heading3"/>
        <w:rPr>
          <w:rFonts w:asciiTheme="minorHAnsi" w:hAnsiTheme="minorHAnsi" w:cstheme="minorHAnsi"/>
        </w:rPr>
      </w:pPr>
      <w:proofErr w:type="spellStart"/>
      <w:r w:rsidRPr="004C3446">
        <w:rPr>
          <w:rFonts w:asciiTheme="minorHAnsi" w:hAnsiTheme="minorHAnsi" w:cstheme="minorHAnsi"/>
        </w:rPr>
        <w:t>Underview</w:t>
      </w:r>
      <w:proofErr w:type="spellEnd"/>
    </w:p>
    <w:p w14:paraId="05793346" w14:textId="5A51A334" w:rsidR="00AE518A" w:rsidRPr="00AE518A" w:rsidRDefault="00AE518A" w:rsidP="00AE518A">
      <w:r>
        <w:t xml:space="preserve">Contention 4 is the </w:t>
      </w:r>
      <w:proofErr w:type="spellStart"/>
      <w:r>
        <w:t>underview</w:t>
      </w:r>
      <w:proofErr w:type="spellEnd"/>
    </w:p>
    <w:p w14:paraId="7F9807F1" w14:textId="77777777" w:rsidR="00AE518A" w:rsidRPr="00397CD0" w:rsidRDefault="00AE518A" w:rsidP="00AE518A">
      <w:pPr>
        <w:pStyle w:val="Heading4"/>
        <w:rPr>
          <w:rFonts w:asciiTheme="minorHAnsi" w:hAnsiTheme="minorHAnsi" w:cstheme="minorHAnsi"/>
        </w:rPr>
      </w:pPr>
      <w:r w:rsidRPr="004C3446">
        <w:rPr>
          <w:rFonts w:asciiTheme="minorHAnsi" w:hAnsiTheme="minorHAnsi" w:cstheme="minorHAnsi"/>
        </w:rPr>
        <w:t xml:space="preserve">1] 1AR theory – or neg gets to be infinitely abusive which outweighs on magnitude. Its drop the debater – the 1ARs too short to have a fair shot at both theory and substance. Competing </w:t>
      </w:r>
      <w:proofErr w:type="spellStart"/>
      <w:r w:rsidRPr="004C3446">
        <w:rPr>
          <w:rFonts w:asciiTheme="minorHAnsi" w:hAnsiTheme="minorHAnsi" w:cstheme="minorHAnsi"/>
        </w:rPr>
        <w:t>interps</w:t>
      </w:r>
      <w:proofErr w:type="spellEnd"/>
      <w:r w:rsidRPr="004C3446">
        <w:rPr>
          <w:rFonts w:asciiTheme="minorHAnsi" w:hAnsiTheme="minorHAnsi" w:cstheme="minorHAnsi"/>
        </w:rPr>
        <w:t xml:space="preserve"> on </w:t>
      </w:r>
      <w:proofErr w:type="spellStart"/>
      <w:r w:rsidRPr="004C3446">
        <w:rPr>
          <w:rFonts w:asciiTheme="minorHAnsi" w:hAnsiTheme="minorHAnsi" w:cstheme="minorHAnsi"/>
        </w:rPr>
        <w:t>aff</w:t>
      </w:r>
      <w:proofErr w:type="spellEnd"/>
      <w:r w:rsidRPr="004C3446">
        <w:rPr>
          <w:rFonts w:asciiTheme="minorHAnsi" w:hAnsiTheme="minorHAnsi" w:cstheme="minorHAnsi"/>
        </w:rPr>
        <w:t xml:space="preserve"> theory – offense defense paradigm checks the neg dumping a slew of 2NR generic defense so winning a shell is impossible. No 2NR </w:t>
      </w:r>
      <w:proofErr w:type="spellStart"/>
      <w:r w:rsidRPr="004C3446">
        <w:rPr>
          <w:rFonts w:asciiTheme="minorHAnsi" w:hAnsiTheme="minorHAnsi" w:cstheme="minorHAnsi"/>
        </w:rPr>
        <w:t>rvis</w:t>
      </w:r>
      <w:proofErr w:type="spellEnd"/>
      <w:r w:rsidRPr="004C3446">
        <w:rPr>
          <w:rFonts w:asciiTheme="minorHAnsi" w:hAnsiTheme="minorHAnsi" w:cstheme="minorHAnsi"/>
        </w:rPr>
        <w:t xml:space="preserve"> – they can dump on it for 6 minutes and I can never answer the </w:t>
      </w:r>
      <w:proofErr w:type="spellStart"/>
      <w:r w:rsidRPr="004C3446">
        <w:rPr>
          <w:rFonts w:asciiTheme="minorHAnsi" w:hAnsiTheme="minorHAnsi" w:cstheme="minorHAnsi"/>
        </w:rPr>
        <w:t>args</w:t>
      </w:r>
      <w:proofErr w:type="spellEnd"/>
      <w:r w:rsidRPr="004C3446">
        <w:rPr>
          <w:rFonts w:asciiTheme="minorHAnsi" w:hAnsiTheme="minorHAnsi" w:cstheme="minorHAnsi"/>
        </w:rPr>
        <w:t xml:space="preserve"> in half the time, which destroys all check on neg abuse.</w:t>
      </w:r>
    </w:p>
    <w:sectPr w:rsidR="00AE518A" w:rsidRPr="00397C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6"/>
  </w:num>
  <w:num w:numId="13">
    <w:abstractNumId w:val="0"/>
  </w:num>
  <w:num w:numId="14">
    <w:abstractNumId w:val="13"/>
  </w:num>
  <w:num w:numId="15">
    <w:abstractNumId w:val="15"/>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E518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A09E2"/>
    <w:rsid w:val="00407037"/>
    <w:rsid w:val="004605D6"/>
    <w:rsid w:val="004C380D"/>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AE518A"/>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EE962"/>
  <w15:chartTrackingRefBased/>
  <w15:docId w15:val="{CB541F6A-2565-46A3-B918-783FEB9B0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380D"/>
    <w:rPr>
      <w:rFonts w:ascii="Calibri" w:hAnsi="Calibri" w:cs="Calibri"/>
    </w:rPr>
  </w:style>
  <w:style w:type="paragraph" w:styleId="Heading1">
    <w:name w:val="heading 1"/>
    <w:aliases w:val="Pocket"/>
    <w:basedOn w:val="Normal"/>
    <w:next w:val="Normal"/>
    <w:link w:val="Heading1Char"/>
    <w:qFormat/>
    <w:rsid w:val="004C38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38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4C38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4C38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38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380D"/>
  </w:style>
  <w:style w:type="character" w:customStyle="1" w:styleId="Heading1Char">
    <w:name w:val="Heading 1 Char"/>
    <w:aliases w:val="Pocket Char"/>
    <w:basedOn w:val="DefaultParagraphFont"/>
    <w:link w:val="Heading1"/>
    <w:rsid w:val="004C38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380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4C380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4C380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4C380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380D"/>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4C380D"/>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4C380D"/>
    <w:rPr>
      <w:color w:val="auto"/>
      <w:u w:val="none"/>
    </w:rPr>
  </w:style>
  <w:style w:type="character" w:styleId="FollowedHyperlink">
    <w:name w:val="FollowedHyperlink"/>
    <w:basedOn w:val="DefaultParagraphFont"/>
    <w:uiPriority w:val="99"/>
    <w:semiHidden/>
    <w:unhideWhenUsed/>
    <w:rsid w:val="004C380D"/>
    <w:rPr>
      <w:color w:val="auto"/>
      <w:u w:val="none"/>
    </w:rPr>
  </w:style>
  <w:style w:type="paragraph" w:customStyle="1" w:styleId="textbold">
    <w:name w:val="text bold"/>
    <w:basedOn w:val="Normal"/>
    <w:link w:val="Emphasis"/>
    <w:uiPriority w:val="7"/>
    <w:qFormat/>
    <w:rsid w:val="00AE518A"/>
    <w:pPr>
      <w:ind w:left="720"/>
      <w:jc w:val="both"/>
    </w:pPr>
    <w:rPr>
      <w:b/>
      <w:iCs/>
      <w:u w:val="single"/>
    </w:rPr>
  </w:style>
  <w:style w:type="character" w:styleId="UnresolvedMention">
    <w:name w:val="Unresolved Mention"/>
    <w:basedOn w:val="DefaultParagraphFont"/>
    <w:uiPriority w:val="99"/>
    <w:semiHidden/>
    <w:unhideWhenUsed/>
    <w:rsid w:val="00AE518A"/>
    <w:rPr>
      <w:color w:val="605E5C"/>
      <w:shd w:val="clear" w:color="auto" w:fill="E1DFDD"/>
    </w:rPr>
  </w:style>
  <w:style w:type="paragraph" w:styleId="ListParagraph">
    <w:name w:val="List Paragraph"/>
    <w:aliases w:val="6 font"/>
    <w:basedOn w:val="Normal"/>
    <w:uiPriority w:val="99"/>
    <w:unhideWhenUsed/>
    <w:qFormat/>
    <w:rsid w:val="00AE518A"/>
    <w:pPr>
      <w:ind w:left="720"/>
      <w:contextualSpacing/>
    </w:p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
    <w:basedOn w:val="Normal"/>
    <w:next w:val="Normal"/>
    <w:uiPriority w:val="99"/>
    <w:qFormat/>
    <w:rsid w:val="00AE518A"/>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AE51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518A"/>
    <w:rPr>
      <w:rFonts w:ascii="Lucida Grande" w:hAnsi="Lucida Grande" w:cs="Lucida Grande"/>
      <w:sz w:val="24"/>
    </w:rPr>
  </w:style>
  <w:style w:type="paragraph" w:customStyle="1" w:styleId="Emphasis1">
    <w:name w:val="Emphasis1"/>
    <w:basedOn w:val="Normal"/>
    <w:uiPriority w:val="7"/>
    <w:qFormat/>
    <w:rsid w:val="00AE518A"/>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AE518A"/>
    <w:pPr>
      <w:widowControl w:val="0"/>
      <w:suppressAutoHyphens/>
      <w:spacing w:after="200"/>
      <w:contextualSpacing/>
    </w:pPr>
    <w:rPr>
      <w:rFonts w:asciiTheme="minorHAnsi" w:hAnsiTheme="minorHAnsi"/>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livescience.com/57266-amazon-river.html" TargetMode="Externa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doi.org/10.1093/jlb/lsy022"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ipcc.ch/sr15/" TargetMode="External"/><Relationship Id="rId2" Type="http://schemas.openxmlformats.org/officeDocument/2006/relationships/numbering" Target="numbering.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fontTable" Target="fontTable.xm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10515</Words>
  <Characters>59941</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2</cp:revision>
  <dcterms:created xsi:type="dcterms:W3CDTF">2021-09-10T20:18:00Z</dcterms:created>
  <dcterms:modified xsi:type="dcterms:W3CDTF">2021-09-10T20:53:00Z</dcterms:modified>
</cp:coreProperties>
</file>