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6384DB" w14:textId="77777777" w:rsidR="0027528C" w:rsidRPr="00EE257F" w:rsidRDefault="0027528C" w:rsidP="0027528C">
      <w:pPr>
        <w:pStyle w:val="Heading3"/>
      </w:pPr>
      <w:r>
        <w:t>1NC Shell v1</w:t>
      </w:r>
    </w:p>
    <w:p w14:paraId="32EC7D75" w14:textId="77777777" w:rsidR="0027528C" w:rsidRPr="00EE257F" w:rsidRDefault="0027528C" w:rsidP="0027528C">
      <w:pPr>
        <w:pStyle w:val="Heading4"/>
      </w:pPr>
      <w:r>
        <w:t xml:space="preserve">Desire for “Objectivity” results in a false balance in the name of media neutrality that results in </w:t>
      </w:r>
      <w:r>
        <w:rPr>
          <w:u w:val="single"/>
        </w:rPr>
        <w:t>climate denialism</w:t>
      </w:r>
      <w:r>
        <w:t>.</w:t>
      </w:r>
    </w:p>
    <w:p w14:paraId="3595B850" w14:textId="77777777" w:rsidR="0027528C" w:rsidRDefault="0027528C" w:rsidP="0027528C">
      <w:r w:rsidRPr="003A4D1B">
        <w:rPr>
          <w:rStyle w:val="Style13ptBold"/>
        </w:rPr>
        <w:t>Mohammed 14</w:t>
      </w:r>
      <w:r>
        <w:t xml:space="preserve">. Omar Mohammed. October 26, 2014. Objectivity, False Equivalencies and Climate Change. </w:t>
      </w:r>
      <w:hyperlink r:id="rId9" w:history="1">
        <w:r w:rsidRPr="00BA678E">
          <w:rPr>
            <w:rStyle w:val="Hyperlink"/>
          </w:rPr>
          <w:t>https://cronkitehhh.jmc.asu.edu/blog/2014/10/objectivity-false-equivalencies-climate-change/?fbclid=IwAR3a6UrzMhqM_Tiu8WiuWF7ReRaeL9MLKyq2wP10PAH1gLeMJvynRIGS6Ac</w:t>
        </w:r>
      </w:hyperlink>
      <w:r>
        <w:t xml:space="preserve"> [Frequent Writer and Editor at Humphrey Fellows at Cronkite School of Journalism and Mass Communication – ASU] </w:t>
      </w:r>
    </w:p>
    <w:p w14:paraId="4BCCA17D" w14:textId="77777777" w:rsidR="0027528C" w:rsidRDefault="0027528C" w:rsidP="0027528C">
      <w:pPr>
        <w:rPr>
          <w:rStyle w:val="StyleUnderline"/>
        </w:rPr>
      </w:pPr>
      <w:r w:rsidRPr="003A4D1B">
        <w:rPr>
          <w:sz w:val="16"/>
        </w:rPr>
        <w:t xml:space="preserve">But not quite all of them, though. Some say that their colleagues are exaggerating the problem and have branded them “alarmist.” I am referring to here is climate change, global </w:t>
      </w:r>
      <w:proofErr w:type="gramStart"/>
      <w:r w:rsidRPr="003A4D1B">
        <w:rPr>
          <w:sz w:val="16"/>
        </w:rPr>
        <w:t>warming</w:t>
      </w:r>
      <w:proofErr w:type="gramEnd"/>
      <w:r w:rsidRPr="003A4D1B">
        <w:rPr>
          <w:sz w:val="16"/>
        </w:rPr>
        <w:t xml:space="preserve"> and the central question of what causes them. So as a journalist, confronted with </w:t>
      </w:r>
      <w:proofErr w:type="spellStart"/>
      <w:r w:rsidRPr="003A4D1B">
        <w:rPr>
          <w:sz w:val="16"/>
        </w:rPr>
        <w:t>with</w:t>
      </w:r>
      <w:proofErr w:type="spellEnd"/>
      <w:r w:rsidRPr="003A4D1B">
        <w:rPr>
          <w:sz w:val="16"/>
        </w:rPr>
        <w:t xml:space="preserve"> appears to be two competing arguments, what do you do? </w:t>
      </w:r>
      <w:r w:rsidRPr="003A4D1B">
        <w:rPr>
          <w:rStyle w:val="StyleUnderline"/>
        </w:rPr>
        <w:t>At the core of what it means to be a reporter is to “be fair and balanced in presenting the contours of a debate.”</w:t>
      </w:r>
      <w:r w:rsidRPr="003A4D1B">
        <w:rPr>
          <w:sz w:val="16"/>
        </w:rPr>
        <w:t xml:space="preserve"> Yes, an </w:t>
      </w:r>
      <w:r w:rsidRPr="003A4D1B">
        <w:rPr>
          <w:rStyle w:val="Emphasis"/>
          <w:highlight w:val="green"/>
        </w:rPr>
        <w:t>overwhelming majority</w:t>
      </w:r>
      <w:r w:rsidRPr="003A4D1B">
        <w:rPr>
          <w:rStyle w:val="Emphasis"/>
        </w:rPr>
        <w:t xml:space="preserve"> of climate scientists</w:t>
      </w:r>
      <w:r w:rsidRPr="003A4D1B">
        <w:rPr>
          <w:sz w:val="16"/>
        </w:rPr>
        <w:t xml:space="preserve"> </w:t>
      </w:r>
      <w:r w:rsidRPr="003A4D1B">
        <w:rPr>
          <w:rStyle w:val="StyleUnderline"/>
          <w:highlight w:val="green"/>
        </w:rPr>
        <w:t>believe</w:t>
      </w:r>
      <w:r w:rsidRPr="003A4D1B">
        <w:rPr>
          <w:rStyle w:val="StyleUnderline"/>
        </w:rPr>
        <w:t xml:space="preserve"> that global </w:t>
      </w:r>
      <w:r w:rsidRPr="003A4D1B">
        <w:rPr>
          <w:rStyle w:val="StyleUnderline"/>
          <w:highlight w:val="green"/>
        </w:rPr>
        <w:t>warming is</w:t>
      </w:r>
      <w:r w:rsidRPr="003A4D1B">
        <w:rPr>
          <w:rStyle w:val="StyleUnderline"/>
        </w:rPr>
        <w:t xml:space="preserve"> a </w:t>
      </w:r>
      <w:r w:rsidRPr="003A4D1B">
        <w:rPr>
          <w:rStyle w:val="StyleUnderline"/>
          <w:highlight w:val="green"/>
        </w:rPr>
        <w:t>real</w:t>
      </w:r>
      <w:r w:rsidRPr="003A4D1B">
        <w:rPr>
          <w:rStyle w:val="StyleUnderline"/>
        </w:rPr>
        <w:t xml:space="preserve"> phenomenon</w:t>
      </w:r>
      <w:r w:rsidRPr="003A4D1B">
        <w:rPr>
          <w:sz w:val="16"/>
        </w:rPr>
        <w:t xml:space="preserve"> and that it is caused by humans. In fact, a 2009 survey showed that 90% and 82% respectively believe in those conclusions. </w:t>
      </w:r>
      <w:proofErr w:type="gramStart"/>
      <w:r w:rsidRPr="003A4D1B">
        <w:rPr>
          <w:sz w:val="16"/>
        </w:rPr>
        <w:t>Does</w:t>
      </w:r>
      <w:proofErr w:type="gramEnd"/>
      <w:r w:rsidRPr="003A4D1B">
        <w:rPr>
          <w:sz w:val="16"/>
        </w:rPr>
        <w:t xml:space="preserve"> that therefore mean journalists should accept that a consensus has emerged and take as fact that global warming is indeed real? </w:t>
      </w:r>
      <w:r w:rsidRPr="003A4D1B">
        <w:rPr>
          <w:rStyle w:val="StyleUnderline"/>
        </w:rPr>
        <w:t xml:space="preserve">Aren’t we supposed to be objective in the way we cover stories and make sure that the minority view is also heard? </w:t>
      </w:r>
      <w:proofErr w:type="gramStart"/>
      <w:r w:rsidRPr="003A4D1B">
        <w:rPr>
          <w:rStyle w:val="StyleUnderline"/>
        </w:rPr>
        <w:t>No, actually</w:t>
      </w:r>
      <w:proofErr w:type="gramEnd"/>
      <w:r w:rsidRPr="003A4D1B">
        <w:rPr>
          <w:rStyle w:val="StyleUnderline"/>
        </w:rPr>
        <w:t xml:space="preserve">. </w:t>
      </w:r>
      <w:r w:rsidRPr="003A4D1B">
        <w:rPr>
          <w:rStyle w:val="Emphasis"/>
          <w:highlight w:val="green"/>
        </w:rPr>
        <w:t>A journalist’s commitment should be to</w:t>
      </w:r>
      <w:r w:rsidRPr="003A4D1B">
        <w:rPr>
          <w:rStyle w:val="StyleUnderline"/>
        </w:rPr>
        <w:t xml:space="preserve"> the </w:t>
      </w:r>
      <w:r w:rsidRPr="003A4D1B">
        <w:rPr>
          <w:rStyle w:val="Emphasis"/>
          <w:highlight w:val="green"/>
        </w:rPr>
        <w:t>truth and not adhering to false equivalencies in the name of objectivity</w:t>
      </w:r>
      <w:r w:rsidRPr="003A4D1B">
        <w:rPr>
          <w:sz w:val="16"/>
        </w:rPr>
        <w:t xml:space="preserve">. Of course, the truth can be an elusive </w:t>
      </w:r>
      <w:r w:rsidRPr="003A4D1B">
        <w:rPr>
          <w:rStyle w:val="StyleUnderline"/>
        </w:rPr>
        <w:t xml:space="preserve">idea. However, attempting to </w:t>
      </w:r>
      <w:r w:rsidRPr="003A4D1B">
        <w:rPr>
          <w:rStyle w:val="StyleUnderline"/>
          <w:highlight w:val="green"/>
        </w:rPr>
        <w:t>establish the truth</w:t>
      </w:r>
      <w:r w:rsidRPr="003A4D1B">
        <w:rPr>
          <w:rStyle w:val="StyleUnderline"/>
        </w:rPr>
        <w:t xml:space="preserve"> when covering a story </w:t>
      </w:r>
      <w:r w:rsidRPr="003A4D1B">
        <w:rPr>
          <w:rStyle w:val="StyleUnderline"/>
          <w:highlight w:val="green"/>
        </w:rPr>
        <w:t>should be the governing principle of</w:t>
      </w:r>
      <w:r w:rsidRPr="003A4D1B">
        <w:rPr>
          <w:rStyle w:val="StyleUnderline"/>
        </w:rPr>
        <w:t xml:space="preserve"> any </w:t>
      </w:r>
      <w:r w:rsidRPr="003A4D1B">
        <w:rPr>
          <w:rStyle w:val="StyleUnderline"/>
          <w:highlight w:val="green"/>
        </w:rPr>
        <w:t>journal</w:t>
      </w:r>
      <w:r w:rsidRPr="003A4D1B">
        <w:rPr>
          <w:rStyle w:val="StyleUnderline"/>
        </w:rPr>
        <w:t>ist</w:t>
      </w:r>
      <w:r w:rsidRPr="003A4D1B">
        <w:rPr>
          <w:sz w:val="16"/>
        </w:rPr>
        <w:t xml:space="preserve">. When it comes to climate change, </w:t>
      </w:r>
      <w:r w:rsidRPr="003A4D1B">
        <w:rPr>
          <w:rStyle w:val="StyleUnderline"/>
          <w:highlight w:val="green"/>
        </w:rPr>
        <w:t>media critics</w:t>
      </w:r>
      <w:r w:rsidRPr="003A4D1B">
        <w:rPr>
          <w:rStyle w:val="StyleUnderline"/>
        </w:rPr>
        <w:t xml:space="preserve"> have </w:t>
      </w:r>
      <w:r w:rsidRPr="003A4D1B">
        <w:rPr>
          <w:rStyle w:val="StyleUnderline"/>
          <w:highlight w:val="green"/>
        </w:rPr>
        <w:t>chastised</w:t>
      </w:r>
      <w:r w:rsidRPr="003A4D1B">
        <w:rPr>
          <w:rStyle w:val="StyleUnderline"/>
        </w:rPr>
        <w:t xml:space="preserve"> the mainstream press’ ambivalence on forcefully </w:t>
      </w:r>
      <w:r w:rsidRPr="003A4D1B">
        <w:rPr>
          <w:rStyle w:val="StyleUnderline"/>
          <w:highlight w:val="green"/>
        </w:rPr>
        <w:t>reporting the truth</w:t>
      </w:r>
      <w:r w:rsidRPr="003A4D1B">
        <w:rPr>
          <w:rStyle w:val="StyleUnderline"/>
        </w:rPr>
        <w:t xml:space="preserve"> of the issue.</w:t>
      </w:r>
      <w:r w:rsidRPr="003A4D1B">
        <w:rPr>
          <w:sz w:val="16"/>
        </w:rPr>
        <w:t xml:space="preserve"> Robert S. Eshelman, writing in 2013 for Columbia Journalism Review (CJR), argues that journalists seem hypnotized by the complexity of the issue and as a result hide behind the cloak of reporting both sides of the story. He says: “[I]t’s as if journalists are stuck in time, presenting the science as something still under debate. A notion to be evaluated, tossed around. As scientific certainty grows today’s reporters, editors, and producers should cease with the false conceit about a debate.” Instead of balance, reporters should strive for accuracy, is Eshelman’s point. After all no journalist would give the argument that smoking cigarettes is not as unhealthy as it is claimed equal weight against scientists who have shown the opposite</w:t>
      </w:r>
      <w:r w:rsidRPr="003A4D1B">
        <w:rPr>
          <w:rStyle w:val="StyleUnderline"/>
        </w:rPr>
        <w:t xml:space="preserve">. So, </w:t>
      </w:r>
      <w:r w:rsidRPr="003A4D1B">
        <w:rPr>
          <w:rStyle w:val="StyleUnderline"/>
          <w:highlight w:val="green"/>
        </w:rPr>
        <w:t>why do journalists aspire to practice</w:t>
      </w:r>
      <w:r w:rsidRPr="003A4D1B">
        <w:rPr>
          <w:rStyle w:val="StyleUnderline"/>
        </w:rPr>
        <w:t xml:space="preserve"> this concept of </w:t>
      </w:r>
      <w:r w:rsidRPr="003A4D1B">
        <w:rPr>
          <w:rStyle w:val="StyleUnderline"/>
          <w:highlight w:val="green"/>
        </w:rPr>
        <w:t>balance</w:t>
      </w:r>
      <w:r w:rsidRPr="003A4D1B">
        <w:rPr>
          <w:rStyle w:val="StyleUnderline"/>
        </w:rPr>
        <w:t xml:space="preserve"> </w:t>
      </w:r>
      <w:r w:rsidRPr="003A4D1B">
        <w:rPr>
          <w:rStyle w:val="StyleUnderline"/>
          <w:highlight w:val="green"/>
        </w:rPr>
        <w:t>when it comes to</w:t>
      </w:r>
      <w:r w:rsidRPr="003A4D1B">
        <w:rPr>
          <w:rStyle w:val="StyleUnderline"/>
        </w:rPr>
        <w:t xml:space="preserve"> </w:t>
      </w:r>
      <w:r w:rsidRPr="003A4D1B">
        <w:rPr>
          <w:rStyle w:val="StyleUnderline"/>
          <w:highlight w:val="green"/>
        </w:rPr>
        <w:t>climate</w:t>
      </w:r>
      <w:r w:rsidRPr="003A4D1B">
        <w:rPr>
          <w:rStyle w:val="StyleUnderline"/>
        </w:rPr>
        <w:t xml:space="preserve"> </w:t>
      </w:r>
      <w:r w:rsidRPr="003A4D1B">
        <w:rPr>
          <w:rStyle w:val="StyleUnderline"/>
          <w:highlight w:val="green"/>
        </w:rPr>
        <w:t>change</w:t>
      </w:r>
      <w:r w:rsidRPr="003A4D1B">
        <w:rPr>
          <w:rStyle w:val="StyleUnderline"/>
        </w:rPr>
        <w:t>? Especially after an overwhelming majority of climate scientists have shown that climate change is real and caused by humans?</w:t>
      </w:r>
      <w:r w:rsidRPr="003A4D1B">
        <w:rPr>
          <w:sz w:val="16"/>
        </w:rPr>
        <w:t xml:space="preserve"> Images taken in 1992 and 2005 show the loss of snow occurring on Mount Kilimanjaro in Tanzania, the highest </w:t>
      </w:r>
      <w:proofErr w:type="gramStart"/>
      <w:r w:rsidRPr="003A4D1B">
        <w:rPr>
          <w:sz w:val="16"/>
        </w:rPr>
        <w:t>free standing</w:t>
      </w:r>
      <w:proofErr w:type="gramEnd"/>
      <w:r w:rsidRPr="003A4D1B">
        <w:rPr>
          <w:sz w:val="16"/>
        </w:rPr>
        <w:t xml:space="preserve"> mountain in the world. Scientists say this is due to human behavior. Image via Environment and Media Part of the reason that journalists struggle with climate change may have something to do with the painful transition that the industry has endured over the last decade. With legacy revenue models decimated by the arrival of the internet, news </w:t>
      </w:r>
      <w:proofErr w:type="spellStart"/>
      <w:r w:rsidRPr="003A4D1B">
        <w:rPr>
          <w:sz w:val="16"/>
        </w:rPr>
        <w:t>organisations</w:t>
      </w:r>
      <w:proofErr w:type="spellEnd"/>
      <w:r w:rsidRPr="003A4D1B">
        <w:rPr>
          <w:sz w:val="16"/>
        </w:rPr>
        <w:t xml:space="preserve"> have been forced to reorient their priorities. Here is Eshelman again: “</w:t>
      </w:r>
      <w:r w:rsidRPr="003A4D1B">
        <w:rPr>
          <w:rStyle w:val="StyleUnderline"/>
        </w:rPr>
        <w:t xml:space="preserve">When the media industry was flush with revenue, newsrooms were well stocked with experienced, issue-specific reporters and editors. But </w:t>
      </w:r>
      <w:r w:rsidRPr="003A4D1B">
        <w:rPr>
          <w:rStyle w:val="StyleUnderline"/>
          <w:highlight w:val="green"/>
        </w:rPr>
        <w:t>since</w:t>
      </w:r>
      <w:r w:rsidRPr="003A4D1B">
        <w:rPr>
          <w:rStyle w:val="StyleUnderline"/>
        </w:rPr>
        <w:t xml:space="preserve"> the early </w:t>
      </w:r>
      <w:r w:rsidRPr="003A4D1B">
        <w:rPr>
          <w:rStyle w:val="StyleUnderline"/>
          <w:highlight w:val="green"/>
        </w:rPr>
        <w:t>2000s</w:t>
      </w:r>
      <w:r w:rsidRPr="003A4D1B">
        <w:rPr>
          <w:rStyle w:val="StyleUnderline"/>
        </w:rPr>
        <w:t xml:space="preserve">, </w:t>
      </w:r>
      <w:r w:rsidRPr="003A4D1B">
        <w:rPr>
          <w:rStyle w:val="StyleUnderline"/>
          <w:highlight w:val="green"/>
        </w:rPr>
        <w:t>shrinking staffs</w:t>
      </w:r>
      <w:r w:rsidRPr="003A4D1B">
        <w:rPr>
          <w:rStyle w:val="StyleUnderline"/>
        </w:rPr>
        <w:t xml:space="preserve">, the </w:t>
      </w:r>
      <w:r w:rsidRPr="003A4D1B">
        <w:rPr>
          <w:rStyle w:val="StyleUnderline"/>
          <w:highlight w:val="green"/>
        </w:rPr>
        <w:t>elimination</w:t>
      </w:r>
      <w:r w:rsidRPr="003A4D1B">
        <w:rPr>
          <w:rStyle w:val="StyleUnderline"/>
        </w:rPr>
        <w:t xml:space="preserve"> </w:t>
      </w:r>
      <w:r w:rsidRPr="003A4D1B">
        <w:rPr>
          <w:rStyle w:val="StyleUnderline"/>
          <w:highlight w:val="green"/>
        </w:rPr>
        <w:t>of environmental desks</w:t>
      </w:r>
      <w:r w:rsidRPr="003A4D1B">
        <w:rPr>
          <w:rStyle w:val="StyleUnderline"/>
        </w:rPr>
        <w:t xml:space="preserve">, and </w:t>
      </w:r>
      <w:r w:rsidRPr="003A4D1B">
        <w:rPr>
          <w:rStyle w:val="StyleUnderline"/>
          <w:highlight w:val="green"/>
        </w:rPr>
        <w:t>narrower news holes</w:t>
      </w:r>
      <w:r w:rsidRPr="003A4D1B">
        <w:rPr>
          <w:rStyle w:val="StyleUnderline"/>
        </w:rPr>
        <w:t xml:space="preserve"> has </w:t>
      </w:r>
      <w:r w:rsidRPr="003A4D1B">
        <w:rPr>
          <w:rStyle w:val="StyleUnderline"/>
          <w:highlight w:val="green"/>
        </w:rPr>
        <w:t>made</w:t>
      </w:r>
      <w:r w:rsidRPr="003A4D1B">
        <w:rPr>
          <w:rStyle w:val="StyleUnderline"/>
        </w:rPr>
        <w:t xml:space="preserve"> </w:t>
      </w:r>
      <w:r w:rsidRPr="003A4D1B">
        <w:rPr>
          <w:rStyle w:val="StyleUnderline"/>
          <w:highlight w:val="green"/>
        </w:rPr>
        <w:t>reporting</w:t>
      </w:r>
      <w:r w:rsidRPr="003A4D1B">
        <w:rPr>
          <w:rStyle w:val="StyleUnderline"/>
        </w:rPr>
        <w:t xml:space="preserve"> on climate change even </w:t>
      </w:r>
      <w:r w:rsidRPr="003A4D1B">
        <w:rPr>
          <w:rStyle w:val="StyleUnderline"/>
          <w:highlight w:val="green"/>
        </w:rPr>
        <w:t>more</w:t>
      </w:r>
      <w:r w:rsidRPr="003A4D1B">
        <w:rPr>
          <w:rStyle w:val="StyleUnderline"/>
        </w:rPr>
        <w:t xml:space="preserve"> </w:t>
      </w:r>
      <w:r w:rsidRPr="003A4D1B">
        <w:rPr>
          <w:rStyle w:val="StyleUnderline"/>
          <w:highlight w:val="green"/>
        </w:rPr>
        <w:t>difficult</w:t>
      </w:r>
      <w:r w:rsidRPr="003A4D1B">
        <w:rPr>
          <w:rStyle w:val="StyleUnderline"/>
        </w:rPr>
        <w:t xml:space="preserve">.” Established outlets such as The New York Times, The Guardian and Reuters have seen their </w:t>
      </w:r>
      <w:r w:rsidRPr="003A4D1B">
        <w:rPr>
          <w:rStyle w:val="StyleUnderline"/>
          <w:highlight w:val="green"/>
        </w:rPr>
        <w:t>coverage</w:t>
      </w:r>
      <w:r w:rsidRPr="003A4D1B">
        <w:rPr>
          <w:rStyle w:val="StyleUnderline"/>
        </w:rPr>
        <w:t xml:space="preserve"> of climate change </w:t>
      </w:r>
      <w:r w:rsidRPr="003A4D1B">
        <w:rPr>
          <w:rStyle w:val="StyleUnderline"/>
          <w:highlight w:val="green"/>
        </w:rPr>
        <w:t>deteriorate considerably</w:t>
      </w:r>
      <w:r w:rsidRPr="003A4D1B">
        <w:rPr>
          <w:sz w:val="16"/>
        </w:rPr>
        <w:t>. Alexis Sobel Fitts, also writing in CJR, points to a study that shows that in 2011, “</w:t>
      </w:r>
      <w:r w:rsidRPr="003A4D1B">
        <w:rPr>
          <w:rStyle w:val="Emphasis"/>
        </w:rPr>
        <w:t xml:space="preserve">The New York Times cut its global warming article count by 15 percent, and the Guardian slashed coverage by 21 percent that same year…Reuters, too, dropped its climate coverage by 27 percent.” </w:t>
      </w:r>
      <w:r w:rsidRPr="003A4D1B">
        <w:rPr>
          <w:sz w:val="16"/>
        </w:rPr>
        <w:t xml:space="preserve">While there may be some evidence that coverage has rebounded in 2013, social scientists suggest the shift is merely cosmetic. From Ms. Fitts: Max Boykoff, who since 2000 has tracked climate coverage in the top five newspapers in the United States—The Wall Street Journal, The New York Times, USA Today, the Los Angeles Times, and The Washington Post—found a drop in coverage in 2013. And Robert </w:t>
      </w:r>
      <w:proofErr w:type="spellStart"/>
      <w:r w:rsidRPr="003A4D1B">
        <w:rPr>
          <w:sz w:val="16"/>
        </w:rPr>
        <w:t>Brulle</w:t>
      </w:r>
      <w:proofErr w:type="spellEnd"/>
      <w:r w:rsidRPr="003A4D1B">
        <w:rPr>
          <w:sz w:val="16"/>
        </w:rPr>
        <w:t xml:space="preserve">, </w:t>
      </w:r>
      <w:r w:rsidRPr="003A4D1B">
        <w:rPr>
          <w:sz w:val="16"/>
        </w:rPr>
        <w:lastRenderedPageBreak/>
        <w:t xml:space="preserve">a social scientist at Drexel University who monitors climate coverage on television news, said his preliminary data (measuring through the end of November 2013) found 30 stories, just a single story more than in 2012, which </w:t>
      </w:r>
      <w:proofErr w:type="spellStart"/>
      <w:r w:rsidRPr="003A4D1B">
        <w:rPr>
          <w:sz w:val="16"/>
        </w:rPr>
        <w:t>Brulle</w:t>
      </w:r>
      <w:proofErr w:type="spellEnd"/>
      <w:r w:rsidRPr="003A4D1B">
        <w:rPr>
          <w:sz w:val="16"/>
        </w:rPr>
        <w:t xml:space="preserve"> said was “statistically just a write off</w:t>
      </w:r>
      <w:r w:rsidRPr="003A4D1B">
        <w:rPr>
          <w:rStyle w:val="StyleUnderline"/>
        </w:rPr>
        <w:t xml:space="preserve">. </w:t>
      </w:r>
      <w:proofErr w:type="gramStart"/>
      <w:r w:rsidRPr="003A4D1B">
        <w:rPr>
          <w:rStyle w:val="StyleUnderline"/>
        </w:rPr>
        <w:t>So</w:t>
      </w:r>
      <w:proofErr w:type="gramEnd"/>
      <w:r w:rsidRPr="003A4D1B">
        <w:rPr>
          <w:rStyle w:val="StyleUnderline"/>
        </w:rPr>
        <w:t xml:space="preserve"> what effect has this “</w:t>
      </w:r>
      <w:r w:rsidRPr="003A4D1B">
        <w:rPr>
          <w:rStyle w:val="StyleUnderline"/>
          <w:highlight w:val="green"/>
        </w:rPr>
        <w:t>ambivalent reporting” of climate change</w:t>
      </w:r>
      <w:r w:rsidRPr="003A4D1B">
        <w:rPr>
          <w:rStyle w:val="StyleUnderline"/>
        </w:rPr>
        <w:t xml:space="preserve"> and global warming had on public opinion? Well, not particularly positive. To wit: “According to a recent Gallup poll, </w:t>
      </w:r>
      <w:r w:rsidRPr="003A4D1B">
        <w:rPr>
          <w:rStyle w:val="StyleUnderline"/>
          <w:highlight w:val="green"/>
        </w:rPr>
        <w:t>only 24 percen</w:t>
      </w:r>
      <w:r w:rsidRPr="003A4D1B">
        <w:rPr>
          <w:rStyle w:val="StyleUnderline"/>
        </w:rPr>
        <w:t xml:space="preserve">t </w:t>
      </w:r>
      <w:r w:rsidRPr="003A4D1B">
        <w:rPr>
          <w:rStyle w:val="StyleUnderline"/>
          <w:highlight w:val="green"/>
        </w:rPr>
        <w:t>of Americans</w:t>
      </w:r>
      <w:r w:rsidRPr="003A4D1B">
        <w:rPr>
          <w:rStyle w:val="StyleUnderline"/>
        </w:rPr>
        <w:t xml:space="preserve"> surveyed </w:t>
      </w:r>
      <w:r w:rsidRPr="003A4D1B">
        <w:rPr>
          <w:rStyle w:val="StyleUnderline"/>
          <w:highlight w:val="green"/>
        </w:rPr>
        <w:t>saw</w:t>
      </w:r>
      <w:r w:rsidRPr="003A4D1B">
        <w:rPr>
          <w:rStyle w:val="StyleUnderline"/>
        </w:rPr>
        <w:t xml:space="preserve"> </w:t>
      </w:r>
      <w:r w:rsidRPr="003A4D1B">
        <w:rPr>
          <w:rStyle w:val="StyleUnderline"/>
          <w:highlight w:val="green"/>
        </w:rPr>
        <w:t>climate change as an issue worth</w:t>
      </w:r>
      <w:r w:rsidRPr="003A4D1B">
        <w:rPr>
          <w:rStyle w:val="StyleUnderline"/>
        </w:rPr>
        <w:t xml:space="preserve"> “a great deal” of </w:t>
      </w:r>
      <w:r w:rsidRPr="003A4D1B">
        <w:rPr>
          <w:rStyle w:val="StyleUnderline"/>
          <w:highlight w:val="green"/>
        </w:rPr>
        <w:t>concern</w:t>
      </w:r>
      <w:r w:rsidRPr="003A4D1B">
        <w:rPr>
          <w:rStyle w:val="StyleUnderline"/>
        </w:rPr>
        <w:t>. The issue was rated second-to-last in terms of importance, just before “race relations” on the survey</w:t>
      </w:r>
      <w:r w:rsidRPr="003A4D1B">
        <w:rPr>
          <w:sz w:val="16"/>
        </w:rPr>
        <w:t xml:space="preserve">. (Fifty-one percent responded that climate change was worthy of little to no worry.) And according to the most recent US National Climate Assessment, conducted in April, 64 percent of Americans surveyed believe global warming is happening, a rate that’s remained relatively steady since 2008.” [Image </w:t>
      </w:r>
      <w:proofErr w:type="spellStart"/>
      <w:r w:rsidRPr="003A4D1B">
        <w:rPr>
          <w:sz w:val="16"/>
        </w:rPr>
        <w:t>Ommitted</w:t>
      </w:r>
      <w:proofErr w:type="spellEnd"/>
      <w:r w:rsidRPr="003A4D1B">
        <w:rPr>
          <w:sz w:val="16"/>
        </w:rPr>
        <w:t xml:space="preserve">] A Pew Research survey of 39 nations conducted in 2013 found that only 40% of Americans see climate change as a major threat to the U.S., compared to a median of 54% in the global survey. A Pew Research survey of 39 nations conducted in 2013 found that only 40% of Americans see climate change as a major threat to the U.S., compared to a median of 54% in the global survey. </w:t>
      </w:r>
      <w:r w:rsidRPr="003A4D1B">
        <w:rPr>
          <w:rStyle w:val="StyleUnderline"/>
        </w:rPr>
        <w:t xml:space="preserve">This begs the question: Have we then, as journalists, fulfilled our public service role when it comes to this issue? </w:t>
      </w:r>
      <w:r w:rsidRPr="003A4D1B">
        <w:rPr>
          <w:rStyle w:val="Emphasis"/>
          <w:highlight w:val="green"/>
        </w:rPr>
        <w:t>Are we communicating the urgency of what’s at stake</w:t>
      </w:r>
      <w:r w:rsidRPr="003A4D1B">
        <w:rPr>
          <w:rStyle w:val="StyleUnderline"/>
        </w:rPr>
        <w:t xml:space="preserve">? One reporter, who was asked about the issue, had this to say: “My job is to tell readers what is happening in science, to provide facts, data, and </w:t>
      </w:r>
      <w:proofErr w:type="spellStart"/>
      <w:proofErr w:type="gramStart"/>
      <w:r w:rsidRPr="003A4D1B">
        <w:rPr>
          <w:rStyle w:val="StyleUnderline"/>
        </w:rPr>
        <w:t>context..</w:t>
      </w:r>
      <w:proofErr w:type="gramEnd"/>
      <w:r w:rsidRPr="003A4D1B">
        <w:rPr>
          <w:rStyle w:val="StyleUnderline"/>
        </w:rPr>
        <w:t>I</w:t>
      </w:r>
      <w:proofErr w:type="spellEnd"/>
      <w:r w:rsidRPr="003A4D1B">
        <w:rPr>
          <w:rStyle w:val="StyleUnderline"/>
        </w:rPr>
        <w:t xml:space="preserve"> do not see my job as trying to influence readers’ views, just inform.” Only time will tell if this will be enough.</w:t>
      </w:r>
    </w:p>
    <w:p w14:paraId="045C1CBE" w14:textId="77777777" w:rsidR="0027528C" w:rsidRDefault="0027528C" w:rsidP="0027528C">
      <w:pPr>
        <w:pStyle w:val="Heading4"/>
      </w:pPr>
      <w:r>
        <w:t>Advocacy Journalism is key to Solve Climate Change:</w:t>
      </w:r>
    </w:p>
    <w:p w14:paraId="5CC760D1" w14:textId="77777777" w:rsidR="0027528C" w:rsidRPr="00EE257F" w:rsidRDefault="0027528C" w:rsidP="0027528C">
      <w:pPr>
        <w:pStyle w:val="Heading4"/>
      </w:pPr>
      <w:r>
        <w:t xml:space="preserve">1] Solves Momentum for Grassroots Organizing. </w:t>
      </w:r>
    </w:p>
    <w:p w14:paraId="67DA09D1" w14:textId="77777777" w:rsidR="0027528C" w:rsidRPr="003A4D1B" w:rsidRDefault="0027528C" w:rsidP="0027528C">
      <w:proofErr w:type="spellStart"/>
      <w:r w:rsidRPr="003A4D1B">
        <w:rPr>
          <w:rStyle w:val="Style13ptBold"/>
        </w:rPr>
        <w:t>Meincke</w:t>
      </w:r>
      <w:proofErr w:type="spellEnd"/>
      <w:r w:rsidRPr="003A4D1B">
        <w:rPr>
          <w:rStyle w:val="Style13ptBold"/>
        </w:rPr>
        <w:t xml:space="preserve"> </w:t>
      </w:r>
      <w:proofErr w:type="gramStart"/>
      <w:r w:rsidRPr="003A4D1B">
        <w:rPr>
          <w:rStyle w:val="Style13ptBold"/>
        </w:rPr>
        <w:t>21</w:t>
      </w:r>
      <w:r>
        <w:t>.</w:t>
      </w:r>
      <w:r w:rsidRPr="003A4D1B">
        <w:t>Bill</w:t>
      </w:r>
      <w:proofErr w:type="gramEnd"/>
      <w:r w:rsidRPr="003A4D1B">
        <w:t xml:space="preserve"> </w:t>
      </w:r>
      <w:proofErr w:type="spellStart"/>
      <w:r w:rsidRPr="003A4D1B">
        <w:t>Meincke</w:t>
      </w:r>
      <w:proofErr w:type="spellEnd"/>
      <w:r w:rsidRPr="003A4D1B">
        <w:t xml:space="preserve">. October 29, 2021. Is Presenting a Solution for Climate Change Advocacy </w:t>
      </w:r>
      <w:proofErr w:type="gramStart"/>
      <w:r w:rsidRPr="003A4D1B">
        <w:t>Journalism?</w:t>
      </w:r>
      <w:r>
        <w:t>.</w:t>
      </w:r>
      <w:proofErr w:type="gramEnd"/>
      <w:r>
        <w:t xml:space="preserve"> </w:t>
      </w:r>
      <w:hyperlink r:id="rId10" w:history="1">
        <w:r w:rsidRPr="00BA678E">
          <w:rPr>
            <w:rStyle w:val="Hyperlink"/>
          </w:rPr>
          <w:t>https://theclick.news/is-presenting-a-solution-for-climate-change-advocacy-journalism/?fbclid=IwAR0ae9RGQtqfOwQ1DGMxY5p2rRqxJwHHdppTJ0Q9biYxJZYPXIFzeCkPbKc</w:t>
        </w:r>
      </w:hyperlink>
      <w:r>
        <w:t xml:space="preserve"> [Bill is a Los Angeles based reporter for The Click and </w:t>
      </w:r>
      <w:proofErr w:type="spellStart"/>
      <w:r>
        <w:t>SBNation’s</w:t>
      </w:r>
      <w:proofErr w:type="spellEnd"/>
      <w:r>
        <w:t xml:space="preserve"> Southsidesox.com. He is the co-host to the podcast The Big Blurt and a producer on The Story of Our Trauma – A podcast focused on the stories of those that have suffered from PTSD. He has written for LAXSportsNation.com covering the Los Angeles Kings and the </w:t>
      </w:r>
      <w:proofErr w:type="spellStart"/>
      <w:r>
        <w:t>iO</w:t>
      </w:r>
      <w:proofErr w:type="spellEnd"/>
      <w:r>
        <w:t xml:space="preserve"> Comedy Network focusing on current events with a comedic touch. Bill earned a B.A. in Arts and Media Management in his hometown, Chicago, at Columbia College and is currently pursuing his masters in American Journalism at New York University.] </w:t>
      </w:r>
    </w:p>
    <w:p w14:paraId="32B7733D" w14:textId="77777777" w:rsidR="0027528C" w:rsidRDefault="0027528C" w:rsidP="0027528C">
      <w:pPr>
        <w:rPr>
          <w:rStyle w:val="StyleUnderline"/>
        </w:rPr>
      </w:pPr>
      <w:r>
        <w:rPr>
          <w:rStyle w:val="StyleUnderline"/>
        </w:rPr>
        <w:t>(</w:t>
      </w:r>
      <w:r w:rsidRPr="003A4D1B">
        <w:rPr>
          <w:sz w:val="16"/>
        </w:rPr>
        <w:t xml:space="preserve">LOS ANGELES) — </w:t>
      </w:r>
      <w:r w:rsidRPr="003A4D1B">
        <w:rPr>
          <w:rStyle w:val="StyleUnderline"/>
          <w:highlight w:val="green"/>
        </w:rPr>
        <w:t>Advocacy in journalism</w:t>
      </w:r>
      <w:r w:rsidRPr="003A4D1B">
        <w:rPr>
          <w:rStyle w:val="StyleUnderline"/>
        </w:rPr>
        <w:t xml:space="preserve"> is apparent everywhere. Newspapers’ editorial boards endorse political candidates, support vaccine mandates, and praise police reform</w:t>
      </w:r>
      <w:r w:rsidRPr="003A4D1B">
        <w:rPr>
          <w:sz w:val="16"/>
        </w:rPr>
        <w:t xml:space="preserve">. Some readers may find this style of editorializing and reporting repulsive and question its integrity — </w:t>
      </w:r>
      <w:r w:rsidRPr="003A4D1B">
        <w:rPr>
          <w:rStyle w:val="Emphasis"/>
        </w:rPr>
        <w:t xml:space="preserve">but advocacy journalism, in many cases, </w:t>
      </w:r>
      <w:r w:rsidRPr="003A4D1B">
        <w:rPr>
          <w:rStyle w:val="Emphasis"/>
          <w:highlight w:val="green"/>
        </w:rPr>
        <w:t>is necessary</w:t>
      </w:r>
      <w:r w:rsidRPr="003A4D1B">
        <w:rPr>
          <w:sz w:val="16"/>
        </w:rPr>
        <w:t xml:space="preserve">. When it comes to the </w:t>
      </w:r>
      <w:r w:rsidRPr="003A4D1B">
        <w:rPr>
          <w:rStyle w:val="Emphasis"/>
          <w:highlight w:val="green"/>
        </w:rPr>
        <w:t>public’s safety</w:t>
      </w:r>
      <w:r w:rsidRPr="003A4D1B">
        <w:rPr>
          <w:rStyle w:val="Emphasis"/>
        </w:rPr>
        <w:t xml:space="preserve">, </w:t>
      </w:r>
      <w:r w:rsidRPr="003A4D1B">
        <w:rPr>
          <w:rStyle w:val="Emphasis"/>
          <w:highlight w:val="green"/>
        </w:rPr>
        <w:t>advocacy journalism is the most important</w:t>
      </w:r>
      <w:r w:rsidRPr="003A4D1B">
        <w:rPr>
          <w:rStyle w:val="Emphasis"/>
        </w:rPr>
        <w:t xml:space="preserve"> type of journalism there is</w:t>
      </w:r>
      <w:r w:rsidRPr="003A4D1B">
        <w:rPr>
          <w:sz w:val="16"/>
        </w:rPr>
        <w:t>. Take this story from Mother Jones, later republished on Grist, where I first encountered it. The article — titled “</w:t>
      </w:r>
      <w:r w:rsidRPr="003A4D1B">
        <w:rPr>
          <w:rStyle w:val="StyleUnderline"/>
        </w:rPr>
        <w:t>Can we move our forests in time to save them?” — focuses on the author’s journey through forests in the Pacific Northwest. From the headline alone, the piece shouts its advocacy.</w:t>
      </w:r>
      <w:r w:rsidRPr="003A4D1B">
        <w:rPr>
          <w:sz w:val="16"/>
        </w:rPr>
        <w:t xml:space="preserve"> It insinuates that </w:t>
      </w:r>
      <w:r w:rsidRPr="003A4D1B">
        <w:rPr>
          <w:rStyle w:val="StyleUnderline"/>
          <w:highlight w:val="green"/>
        </w:rPr>
        <w:t>climate change is a threat to</w:t>
      </w:r>
      <w:r w:rsidRPr="003A4D1B">
        <w:rPr>
          <w:rStyle w:val="StyleUnderline"/>
        </w:rPr>
        <w:t xml:space="preserve"> </w:t>
      </w:r>
      <w:r w:rsidRPr="003A4D1B">
        <w:rPr>
          <w:rStyle w:val="StyleUnderline"/>
          <w:highlight w:val="green"/>
        </w:rPr>
        <w:t>our</w:t>
      </w:r>
      <w:r w:rsidRPr="003A4D1B">
        <w:rPr>
          <w:rStyle w:val="StyleUnderline"/>
        </w:rPr>
        <w:t xml:space="preserve"> forests and that we may be responsible for their </w:t>
      </w:r>
      <w:r w:rsidRPr="003A4D1B">
        <w:rPr>
          <w:rStyle w:val="StyleUnderline"/>
          <w:highlight w:val="green"/>
        </w:rPr>
        <w:t>survival</w:t>
      </w:r>
      <w:r w:rsidRPr="003A4D1B">
        <w:rPr>
          <w:rStyle w:val="StyleUnderline"/>
        </w:rPr>
        <w:t>.</w:t>
      </w:r>
      <w:r w:rsidRPr="003A4D1B">
        <w:rPr>
          <w:sz w:val="16"/>
        </w:rPr>
        <w:t xml:space="preserve"> </w:t>
      </w:r>
      <w:r w:rsidRPr="003A4D1B">
        <w:rPr>
          <w:rStyle w:val="StyleUnderline"/>
        </w:rPr>
        <w:t xml:space="preserve">Climate change is a real problem, but </w:t>
      </w:r>
      <w:r w:rsidRPr="003A4D1B">
        <w:rPr>
          <w:rStyle w:val="StyleUnderline"/>
          <w:highlight w:val="green"/>
        </w:rPr>
        <w:t>there are some</w:t>
      </w:r>
      <w:r w:rsidRPr="003A4D1B">
        <w:rPr>
          <w:rStyle w:val="StyleUnderline"/>
        </w:rPr>
        <w:t xml:space="preserve"> people in the world </w:t>
      </w:r>
      <w:r w:rsidRPr="003A4D1B">
        <w:rPr>
          <w:rStyle w:val="StyleUnderline"/>
          <w:highlight w:val="green"/>
        </w:rPr>
        <w:t>that</w:t>
      </w:r>
      <w:r w:rsidRPr="003A4D1B">
        <w:rPr>
          <w:rStyle w:val="StyleUnderline"/>
        </w:rPr>
        <w:t xml:space="preserve"> still </w:t>
      </w:r>
      <w:r w:rsidRPr="003A4D1B">
        <w:rPr>
          <w:rStyle w:val="StyleUnderline"/>
          <w:highlight w:val="green"/>
        </w:rPr>
        <w:t>fully deny its existence</w:t>
      </w:r>
      <w:r w:rsidRPr="003A4D1B">
        <w:rPr>
          <w:rStyle w:val="StyleUnderline"/>
        </w:rPr>
        <w:t xml:space="preserve"> — two different points of view</w:t>
      </w:r>
      <w:r w:rsidRPr="003A4D1B">
        <w:rPr>
          <w:sz w:val="16"/>
        </w:rPr>
        <w:t>. The subtitle from the author, Laura Markham, is clear about her preference for the survival of our trees</w:t>
      </w:r>
      <w:r w:rsidRPr="003A4D1B">
        <w:rPr>
          <w:rStyle w:val="StyleUnderline"/>
        </w:rPr>
        <w:t>: “</w:t>
      </w:r>
      <w:r w:rsidRPr="003A4D1B">
        <w:rPr>
          <w:rStyle w:val="StyleUnderline"/>
          <w:highlight w:val="green"/>
        </w:rPr>
        <w:t>Trees</w:t>
      </w:r>
      <w:r w:rsidRPr="003A4D1B">
        <w:rPr>
          <w:rStyle w:val="StyleUnderline"/>
        </w:rPr>
        <w:t xml:space="preserve"> have always migrated to survive. But now they </w:t>
      </w:r>
      <w:r w:rsidRPr="003A4D1B">
        <w:rPr>
          <w:rStyle w:val="StyleUnderline"/>
          <w:highlight w:val="green"/>
        </w:rPr>
        <w:t>need our help</w:t>
      </w:r>
      <w:r w:rsidRPr="003A4D1B">
        <w:rPr>
          <w:rStyle w:val="StyleUnderline"/>
        </w:rPr>
        <w:t xml:space="preserve"> </w:t>
      </w:r>
      <w:r w:rsidRPr="003A4D1B">
        <w:rPr>
          <w:rStyle w:val="StyleUnderline"/>
          <w:highlight w:val="green"/>
        </w:rPr>
        <w:t>to avoid</w:t>
      </w:r>
      <w:r w:rsidRPr="003A4D1B">
        <w:rPr>
          <w:rStyle w:val="StyleUnderline"/>
        </w:rPr>
        <w:t xml:space="preserve"> climate </w:t>
      </w:r>
      <w:r w:rsidRPr="003A4D1B">
        <w:rPr>
          <w:rStyle w:val="StyleUnderline"/>
          <w:highlight w:val="green"/>
        </w:rPr>
        <w:t>catastrophe</w:t>
      </w:r>
      <w:r w:rsidRPr="003A4D1B">
        <w:rPr>
          <w:rStyle w:val="StyleUnderline"/>
        </w:rPr>
        <w:t xml:space="preserve">.” This is a </w:t>
      </w:r>
      <w:r w:rsidRPr="003A4D1B">
        <w:rPr>
          <w:rStyle w:val="Emphasis"/>
          <w:highlight w:val="green"/>
        </w:rPr>
        <w:t>clear call to action</w:t>
      </w:r>
      <w:r w:rsidRPr="003A4D1B">
        <w:rPr>
          <w:rStyle w:val="StyleUnderline"/>
        </w:rPr>
        <w:t>.</w:t>
      </w:r>
      <w:r w:rsidRPr="003A4D1B">
        <w:rPr>
          <w:sz w:val="16"/>
        </w:rPr>
        <w:t xml:space="preserve"> It immediately </w:t>
      </w:r>
      <w:r w:rsidRPr="003A4D1B">
        <w:rPr>
          <w:rStyle w:val="StyleUnderline"/>
          <w:highlight w:val="green"/>
        </w:rPr>
        <w:t>rejects</w:t>
      </w:r>
      <w:r w:rsidRPr="003A4D1B">
        <w:rPr>
          <w:rStyle w:val="StyleUnderline"/>
        </w:rPr>
        <w:t xml:space="preserve"> </w:t>
      </w:r>
      <w:r w:rsidRPr="003A4D1B">
        <w:rPr>
          <w:rStyle w:val="StyleUnderline"/>
          <w:highlight w:val="green"/>
        </w:rPr>
        <w:t>the call</w:t>
      </w:r>
      <w:r w:rsidRPr="003A4D1B">
        <w:rPr>
          <w:rStyle w:val="StyleUnderline"/>
        </w:rPr>
        <w:t xml:space="preserve"> for journalists </w:t>
      </w:r>
      <w:r w:rsidRPr="003A4D1B">
        <w:rPr>
          <w:rStyle w:val="Emphasis"/>
          <w:highlight w:val="green"/>
        </w:rPr>
        <w:t>to be objective and neutral</w:t>
      </w:r>
      <w:r w:rsidRPr="003A4D1B">
        <w:rPr>
          <w:sz w:val="16"/>
        </w:rPr>
        <w:t xml:space="preserve">. The story begins with Markham’s personal thoughts on climate change, “Our rapidly changing climate vexes me, keeps me up at night — perhaps you’ve felt this, too.” </w:t>
      </w:r>
      <w:r w:rsidRPr="003A4D1B">
        <w:rPr>
          <w:rStyle w:val="StyleUnderline"/>
        </w:rPr>
        <w:t xml:space="preserve">It </w:t>
      </w:r>
      <w:r w:rsidRPr="003A4D1B">
        <w:rPr>
          <w:rStyle w:val="StyleUnderline"/>
          <w:highlight w:val="green"/>
        </w:rPr>
        <w:lastRenderedPageBreak/>
        <w:t>forms an immediate connection</w:t>
      </w:r>
      <w:r w:rsidRPr="003A4D1B">
        <w:rPr>
          <w:rStyle w:val="StyleUnderline"/>
        </w:rPr>
        <w:t xml:space="preserve"> to the reade</w:t>
      </w:r>
      <w:r w:rsidRPr="003A4D1B">
        <w:rPr>
          <w:sz w:val="16"/>
        </w:rPr>
        <w:t xml:space="preserve">r. </w:t>
      </w:r>
      <w:r w:rsidRPr="003A4D1B">
        <w:rPr>
          <w:rStyle w:val="StyleUnderline"/>
        </w:rPr>
        <w:t xml:space="preserve">Now that the reader has latched onto the problem, she </w:t>
      </w:r>
      <w:r w:rsidRPr="003A4D1B">
        <w:rPr>
          <w:rStyle w:val="StyleUnderline"/>
          <w:highlight w:val="green"/>
        </w:rPr>
        <w:t>drops</w:t>
      </w:r>
      <w:r w:rsidRPr="003A4D1B">
        <w:rPr>
          <w:rStyle w:val="StyleUnderline"/>
        </w:rPr>
        <w:t xml:space="preserve"> a </w:t>
      </w:r>
      <w:r w:rsidRPr="003A4D1B">
        <w:rPr>
          <w:rStyle w:val="StyleUnderline"/>
          <w:highlight w:val="green"/>
        </w:rPr>
        <w:t>fact</w:t>
      </w:r>
      <w:r w:rsidRPr="003A4D1B">
        <w:rPr>
          <w:rStyle w:val="StyleUnderline"/>
        </w:rPr>
        <w:t xml:space="preserve"> that most of them will </w:t>
      </w:r>
      <w:r w:rsidRPr="003A4D1B">
        <w:rPr>
          <w:rStyle w:val="StyleUnderline"/>
          <w:highlight w:val="green"/>
        </w:rPr>
        <w:t>find terrifying</w:t>
      </w:r>
      <w:r w:rsidRPr="003A4D1B">
        <w:rPr>
          <w:rStyle w:val="StyleUnderline"/>
        </w:rPr>
        <w:t>.</w:t>
      </w:r>
      <w:r w:rsidRPr="003A4D1B">
        <w:rPr>
          <w:sz w:val="16"/>
        </w:rPr>
        <w:t xml:space="preserve"> “​​In California, where I live, climate change helped kill nearly 62 million trees in 2016 alone, and last year, 4.2 million acres of our state burned,” Markham writes, citing the US Forest Service and the California State Government. </w:t>
      </w:r>
      <w:r w:rsidRPr="003A4D1B">
        <w:rPr>
          <w:rStyle w:val="StyleUnderline"/>
        </w:rPr>
        <w:t xml:space="preserve">She continues her adventure through the Oregon trees, meeting with a Forest Service scientist, addressing the </w:t>
      </w:r>
      <w:r w:rsidRPr="003A4D1B">
        <w:rPr>
          <w:rStyle w:val="StyleUnderline"/>
          <w:highlight w:val="green"/>
        </w:rPr>
        <w:t>rise in temperatures</w:t>
      </w:r>
      <w:r w:rsidRPr="003A4D1B">
        <w:rPr>
          <w:rStyle w:val="StyleUnderline"/>
        </w:rPr>
        <w:t xml:space="preserve">, the </w:t>
      </w:r>
      <w:r w:rsidRPr="003A4D1B">
        <w:rPr>
          <w:rStyle w:val="StyleUnderline"/>
          <w:highlight w:val="green"/>
        </w:rPr>
        <w:t>problems they cause,</w:t>
      </w:r>
      <w:r w:rsidRPr="003A4D1B">
        <w:rPr>
          <w:rStyle w:val="StyleUnderline"/>
        </w:rPr>
        <w:t xml:space="preserve"> and painting a scary picture of the </w:t>
      </w:r>
      <w:proofErr w:type="gramStart"/>
      <w:r w:rsidRPr="003A4D1B">
        <w:rPr>
          <w:rStyle w:val="StyleUnderline"/>
        </w:rPr>
        <w:t>not so distant</w:t>
      </w:r>
      <w:proofErr w:type="gramEnd"/>
      <w:r w:rsidRPr="003A4D1B">
        <w:rPr>
          <w:rStyle w:val="StyleUnderline"/>
        </w:rPr>
        <w:t xml:space="preserve"> future.</w:t>
      </w:r>
      <w:r w:rsidRPr="003A4D1B">
        <w:rPr>
          <w:sz w:val="16"/>
        </w:rPr>
        <w:t xml:space="preserve"> This is strikingly </w:t>
      </w:r>
      <w:proofErr w:type="gramStart"/>
      <w:r w:rsidRPr="003A4D1B">
        <w:rPr>
          <w:sz w:val="16"/>
        </w:rPr>
        <w:t>similar to</w:t>
      </w:r>
      <w:proofErr w:type="gramEnd"/>
      <w:r w:rsidRPr="003A4D1B">
        <w:rPr>
          <w:sz w:val="16"/>
        </w:rPr>
        <w:t xml:space="preserve"> the way Edward R. Murrow advocated for United States intervention during the blitz on Britain during World War II, simply by describing his observations. </w:t>
      </w:r>
      <w:r w:rsidRPr="003A4D1B">
        <w:rPr>
          <w:rStyle w:val="StyleUnderline"/>
        </w:rPr>
        <w:t xml:space="preserve">Markham cleanly lays out the effect climate change has had on the Pacific Northwest. She leads the audience to the conclusion that the </w:t>
      </w:r>
      <w:r w:rsidRPr="003A4D1B">
        <w:rPr>
          <w:rStyle w:val="StyleUnderline"/>
          <w:highlight w:val="green"/>
        </w:rPr>
        <w:t>only solution is human</w:t>
      </w:r>
      <w:r w:rsidRPr="003A4D1B">
        <w:rPr>
          <w:rStyle w:val="StyleUnderline"/>
        </w:rPr>
        <w:t xml:space="preserve"> </w:t>
      </w:r>
      <w:r w:rsidRPr="003A4D1B">
        <w:rPr>
          <w:rStyle w:val="StyleUnderline"/>
          <w:highlight w:val="green"/>
        </w:rPr>
        <w:t>intervention</w:t>
      </w:r>
      <w:r w:rsidRPr="003A4D1B">
        <w:rPr>
          <w:rStyle w:val="StyleUnderline"/>
        </w:rPr>
        <w:t xml:space="preserve">. </w:t>
      </w:r>
      <w:r w:rsidRPr="003A4D1B">
        <w:rPr>
          <w:sz w:val="16"/>
        </w:rPr>
        <w:t xml:space="preserve">Murrow and Markham both </w:t>
      </w:r>
      <w:r w:rsidRPr="003A4D1B">
        <w:rPr>
          <w:rStyle w:val="Emphasis"/>
          <w:highlight w:val="green"/>
        </w:rPr>
        <w:t>painted a grim picture</w:t>
      </w:r>
      <w:r w:rsidRPr="003A4D1B">
        <w:rPr>
          <w:sz w:val="16"/>
        </w:rPr>
        <w:t xml:space="preserve">. A picture they both saw with their own eyes. Markham took it one step further and presented the reader with fact-based solutions to the question asked in the title, </w:t>
      </w:r>
      <w:proofErr w:type="gramStart"/>
      <w:r w:rsidRPr="003A4D1B">
        <w:rPr>
          <w:sz w:val="16"/>
        </w:rPr>
        <w:t>Can</w:t>
      </w:r>
      <w:proofErr w:type="gramEnd"/>
      <w:r w:rsidRPr="003A4D1B">
        <w:rPr>
          <w:sz w:val="16"/>
        </w:rPr>
        <w:t xml:space="preserve"> we move our forests in time to save them? The </w:t>
      </w:r>
      <w:r w:rsidRPr="003A4D1B">
        <w:rPr>
          <w:rStyle w:val="StyleUnderline"/>
          <w:highlight w:val="green"/>
        </w:rPr>
        <w:t>most important</w:t>
      </w:r>
      <w:r w:rsidRPr="003A4D1B">
        <w:rPr>
          <w:rStyle w:val="StyleUnderline"/>
        </w:rPr>
        <w:t xml:space="preserve"> thing an advocacy journalist can do </w:t>
      </w:r>
      <w:r w:rsidRPr="003A4D1B">
        <w:rPr>
          <w:rStyle w:val="StyleUnderline"/>
          <w:highlight w:val="green"/>
        </w:rPr>
        <w:t>is</w:t>
      </w:r>
      <w:r w:rsidRPr="003A4D1B">
        <w:rPr>
          <w:rStyle w:val="StyleUnderline"/>
        </w:rPr>
        <w:t xml:space="preserve"> make it clear that the </w:t>
      </w:r>
      <w:r w:rsidRPr="003A4D1B">
        <w:rPr>
          <w:rStyle w:val="StyleUnderline"/>
          <w:highlight w:val="green"/>
        </w:rPr>
        <w:t>conclusions</w:t>
      </w:r>
      <w:r w:rsidRPr="003A4D1B">
        <w:rPr>
          <w:rStyle w:val="StyleUnderline"/>
        </w:rPr>
        <w:t xml:space="preserve"> drawn in the article are </w:t>
      </w:r>
      <w:r w:rsidRPr="003A4D1B">
        <w:rPr>
          <w:rStyle w:val="StyleUnderline"/>
          <w:highlight w:val="green"/>
        </w:rPr>
        <w:t>based</w:t>
      </w:r>
      <w:r w:rsidRPr="003A4D1B">
        <w:rPr>
          <w:rStyle w:val="StyleUnderline"/>
        </w:rPr>
        <w:t xml:space="preserve"> </w:t>
      </w:r>
      <w:r w:rsidRPr="003A4D1B">
        <w:rPr>
          <w:rStyle w:val="StyleUnderline"/>
          <w:highlight w:val="green"/>
        </w:rPr>
        <w:t>in fact</w:t>
      </w:r>
      <w:r w:rsidRPr="003A4D1B">
        <w:rPr>
          <w:sz w:val="16"/>
          <w:highlight w:val="green"/>
        </w:rPr>
        <w:t>.</w:t>
      </w:r>
      <w:r w:rsidRPr="003A4D1B">
        <w:rPr>
          <w:sz w:val="16"/>
        </w:rPr>
        <w:t xml:space="preserve"> Laura Markham did just that and more. As Dave Berman and the Independent Media Center wrote in “Advocacy Journalism, The Least You Can Do, and The No Confidence Movement,” “If we are </w:t>
      </w:r>
      <w:r w:rsidRPr="003A4D1B">
        <w:rPr>
          <w:rStyle w:val="Emphasis"/>
          <w:highlight w:val="green"/>
        </w:rPr>
        <w:t xml:space="preserve">ever </w:t>
      </w:r>
      <w:r w:rsidRPr="003A4D1B">
        <w:rPr>
          <w:rStyle w:val="Emphasis"/>
        </w:rPr>
        <w:t xml:space="preserve">to </w:t>
      </w:r>
      <w:r w:rsidRPr="003A4D1B">
        <w:rPr>
          <w:rStyle w:val="Emphasis"/>
          <w:highlight w:val="green"/>
        </w:rPr>
        <w:t>create meaningful change, advocacy journalism will be the single most crucial element to enable the necessary organizing</w:t>
      </w:r>
      <w:r w:rsidRPr="003A4D1B">
        <w:rPr>
          <w:sz w:val="16"/>
        </w:rPr>
        <w:t xml:space="preserve">. It is therefore very important that we learn how to be </w:t>
      </w:r>
      <w:r w:rsidRPr="003A4D1B">
        <w:rPr>
          <w:rStyle w:val="StyleUnderline"/>
        </w:rPr>
        <w:t>successful advocacy journalists.”</w:t>
      </w:r>
    </w:p>
    <w:p w14:paraId="42CCBC9B" w14:textId="77777777" w:rsidR="0027528C" w:rsidRPr="003A4D1B" w:rsidRDefault="0027528C" w:rsidP="0027528C">
      <w:pPr>
        <w:pStyle w:val="Heading4"/>
      </w:pPr>
      <w:r>
        <w:t xml:space="preserve">2] Key to Policy Change. </w:t>
      </w:r>
    </w:p>
    <w:p w14:paraId="436C7128" w14:textId="77777777" w:rsidR="0027528C" w:rsidRDefault="0027528C" w:rsidP="0027528C">
      <w:proofErr w:type="spellStart"/>
      <w:r w:rsidRPr="003A4D1B">
        <w:rPr>
          <w:rStyle w:val="Style13ptBold"/>
        </w:rPr>
        <w:t>Lueddeke</w:t>
      </w:r>
      <w:proofErr w:type="spellEnd"/>
      <w:r w:rsidRPr="003A4D1B">
        <w:rPr>
          <w:rStyle w:val="Style13ptBold"/>
        </w:rPr>
        <w:t xml:space="preserve"> 19</w:t>
      </w:r>
      <w:r>
        <w:t xml:space="preserve">. Jack </w:t>
      </w:r>
      <w:proofErr w:type="spellStart"/>
      <w:r>
        <w:t>Lueddeke</w:t>
      </w:r>
      <w:proofErr w:type="spellEnd"/>
      <w:r>
        <w:t xml:space="preserve">. </w:t>
      </w:r>
      <w:r w:rsidRPr="003A4D1B">
        <w:t xml:space="preserve">September 16, 2019. Advocacy Journalism &amp; Why the World Needs It. </w:t>
      </w:r>
      <w:hyperlink r:id="rId11" w:history="1">
        <w:r w:rsidRPr="00BA678E">
          <w:rPr>
            <w:rStyle w:val="Hyperlink"/>
          </w:rPr>
          <w:t>https://envhumanities.sites.gettysburg.edu/environmental-journalism/week-4/advocacy-journalism-why-the-world-needs-it/?fbclid=IwAR39i1ZxUhnGAGn5gcdZ1pjuI8V5q8P7zbw8RYX1FAkRu671kmA7DpqZE38</w:t>
        </w:r>
      </w:hyperlink>
    </w:p>
    <w:p w14:paraId="323DE61F" w14:textId="77777777" w:rsidR="0027528C" w:rsidRDefault="0027528C" w:rsidP="0027528C">
      <w:pPr>
        <w:rPr>
          <w:rStyle w:val="StyleUnderline"/>
        </w:rPr>
      </w:pPr>
      <w:r w:rsidRPr="00B04D53">
        <w:rPr>
          <w:sz w:val="16"/>
        </w:rPr>
        <w:t>Should journalists write about what they personally believe in or simply report the facts? The answer to that question differs depending on the type of journalism. A journalist reporting on economics should state the facts so people can make informed decisions</w:t>
      </w:r>
      <w:r w:rsidRPr="00B04D53">
        <w:rPr>
          <w:rStyle w:val="StyleUnderline"/>
        </w:rPr>
        <w:t xml:space="preserve">. A </w:t>
      </w:r>
      <w:r w:rsidRPr="00B04D53">
        <w:rPr>
          <w:rStyle w:val="StyleUnderline"/>
          <w:highlight w:val="green"/>
        </w:rPr>
        <w:t>journalist</w:t>
      </w:r>
      <w:r w:rsidRPr="00B04D53">
        <w:rPr>
          <w:rStyle w:val="StyleUnderline"/>
        </w:rPr>
        <w:t xml:space="preserve"> </w:t>
      </w:r>
      <w:r w:rsidRPr="00B04D53">
        <w:rPr>
          <w:rStyle w:val="StyleUnderline"/>
          <w:highlight w:val="green"/>
        </w:rPr>
        <w:t>working the green beat</w:t>
      </w:r>
      <w:r w:rsidRPr="00B04D53">
        <w:rPr>
          <w:rStyle w:val="StyleUnderline"/>
        </w:rPr>
        <w:t xml:space="preserve"> </w:t>
      </w:r>
      <w:r w:rsidRPr="00B04D53">
        <w:rPr>
          <w:rStyle w:val="StyleUnderline"/>
          <w:highlight w:val="green"/>
        </w:rPr>
        <w:t>should</w:t>
      </w:r>
      <w:r w:rsidRPr="00B04D53">
        <w:rPr>
          <w:rStyle w:val="StyleUnderline"/>
        </w:rPr>
        <w:t xml:space="preserve"> </w:t>
      </w:r>
      <w:r w:rsidRPr="00B04D53">
        <w:rPr>
          <w:rStyle w:val="StyleUnderline"/>
          <w:highlight w:val="green"/>
        </w:rPr>
        <w:t>include personal feelings to advocate</w:t>
      </w:r>
      <w:r w:rsidRPr="00B04D53">
        <w:rPr>
          <w:rStyle w:val="StyleUnderline"/>
        </w:rPr>
        <w:t xml:space="preserve"> for the plane</w:t>
      </w:r>
      <w:r w:rsidRPr="00B04D53">
        <w:rPr>
          <w:sz w:val="16"/>
        </w:rPr>
        <w:t xml:space="preserve">t. </w:t>
      </w:r>
      <w:r w:rsidRPr="00B04D53">
        <w:rPr>
          <w:rStyle w:val="Emphasis"/>
          <w:highlight w:val="green"/>
        </w:rPr>
        <w:t xml:space="preserve">Advocacy journalism </w:t>
      </w:r>
      <w:r w:rsidRPr="00B04D53">
        <w:rPr>
          <w:rStyle w:val="Emphasis"/>
        </w:rPr>
        <w:t xml:space="preserve">is </w:t>
      </w:r>
      <w:r w:rsidRPr="00B04D53">
        <w:rPr>
          <w:rStyle w:val="StyleUnderline"/>
        </w:rPr>
        <w:t xml:space="preserve">a type of journalism that </w:t>
      </w:r>
      <w:r w:rsidRPr="00B04D53">
        <w:rPr>
          <w:rStyle w:val="StyleUnderline"/>
          <w:highlight w:val="green"/>
        </w:rPr>
        <w:t>has an intent, or objective</w:t>
      </w:r>
      <w:r w:rsidRPr="00B04D53">
        <w:rPr>
          <w:rStyle w:val="StyleUnderline"/>
        </w:rPr>
        <w:t xml:space="preserve">. </w:t>
      </w:r>
      <w:r w:rsidRPr="00B04D53">
        <w:rPr>
          <w:sz w:val="16"/>
        </w:rPr>
        <w:t xml:space="preserve">The writer </w:t>
      </w:r>
      <w:r w:rsidRPr="00B04D53">
        <w:rPr>
          <w:rStyle w:val="Emphasis"/>
          <w:highlight w:val="green"/>
        </w:rPr>
        <w:t>wants</w:t>
      </w:r>
      <w:r w:rsidRPr="00B04D53">
        <w:rPr>
          <w:rStyle w:val="Emphasis"/>
        </w:rPr>
        <w:t xml:space="preserve"> their </w:t>
      </w:r>
      <w:r w:rsidRPr="00B04D53">
        <w:rPr>
          <w:rStyle w:val="Emphasis"/>
          <w:highlight w:val="green"/>
        </w:rPr>
        <w:t>readers to support</w:t>
      </w:r>
      <w:r w:rsidRPr="00B04D53">
        <w:rPr>
          <w:rStyle w:val="Emphasis"/>
        </w:rPr>
        <w:t xml:space="preserve"> </w:t>
      </w:r>
      <w:r w:rsidRPr="00B04D53">
        <w:rPr>
          <w:rStyle w:val="Emphasis"/>
          <w:highlight w:val="green"/>
        </w:rPr>
        <w:t>what they’re reading about</w:t>
      </w:r>
      <w:r w:rsidRPr="00B04D53">
        <w:rPr>
          <w:sz w:val="16"/>
        </w:rPr>
        <w:t xml:space="preserve">. In today’s world of a failing environment any and everyone should be concerned with the going </w:t>
      </w:r>
      <w:proofErr w:type="spellStart"/>
      <w:r w:rsidRPr="00B04D53">
        <w:rPr>
          <w:sz w:val="16"/>
        </w:rPr>
        <w:t>ons</w:t>
      </w:r>
      <w:proofErr w:type="spellEnd"/>
      <w:r w:rsidRPr="00B04D53">
        <w:rPr>
          <w:sz w:val="16"/>
        </w:rPr>
        <w:t xml:space="preserve"> of the world. Because a reporter writes about an environmental issue and urges readers to </w:t>
      </w:r>
      <w:proofErr w:type="gramStart"/>
      <w:r w:rsidRPr="00B04D53">
        <w:rPr>
          <w:sz w:val="16"/>
        </w:rPr>
        <w:t>take action</w:t>
      </w:r>
      <w:proofErr w:type="gramEnd"/>
      <w:r w:rsidRPr="00B04D53">
        <w:rPr>
          <w:sz w:val="16"/>
        </w:rPr>
        <w:t xml:space="preserve"> does not mean that it isn’t good journalism. </w:t>
      </w:r>
      <w:r w:rsidRPr="00B04D53">
        <w:rPr>
          <w:rStyle w:val="StyleUnderline"/>
          <w:highlight w:val="green"/>
        </w:rPr>
        <w:t>Environmental journalism</w:t>
      </w:r>
      <w:r w:rsidRPr="00B04D53">
        <w:rPr>
          <w:rStyle w:val="StyleUnderline"/>
        </w:rPr>
        <w:t xml:space="preserve"> is </w:t>
      </w:r>
      <w:r w:rsidRPr="00B04D53">
        <w:rPr>
          <w:rStyle w:val="StyleUnderline"/>
          <w:highlight w:val="green"/>
        </w:rPr>
        <w:t>report</w:t>
      </w:r>
      <w:r w:rsidRPr="00B04D53">
        <w:rPr>
          <w:rStyle w:val="StyleUnderline"/>
        </w:rPr>
        <w:t xml:space="preserve">ing </w:t>
      </w:r>
      <w:r w:rsidRPr="00B04D53">
        <w:rPr>
          <w:rStyle w:val="StyleUnderline"/>
          <w:highlight w:val="green"/>
        </w:rPr>
        <w:t>on environmental</w:t>
      </w:r>
      <w:r w:rsidRPr="00B04D53">
        <w:rPr>
          <w:rStyle w:val="StyleUnderline"/>
        </w:rPr>
        <w:t xml:space="preserve"> </w:t>
      </w:r>
      <w:r w:rsidRPr="00B04D53">
        <w:rPr>
          <w:rStyle w:val="StyleUnderline"/>
          <w:highlight w:val="green"/>
        </w:rPr>
        <w:t>problems</w:t>
      </w:r>
      <w:r w:rsidRPr="00B04D53">
        <w:rPr>
          <w:rStyle w:val="StyleUnderline"/>
        </w:rPr>
        <w:t xml:space="preserve"> </w:t>
      </w:r>
      <w:r w:rsidRPr="00B04D53">
        <w:rPr>
          <w:rStyle w:val="StyleUnderline"/>
          <w:highlight w:val="green"/>
        </w:rPr>
        <w:t>that need to be solved</w:t>
      </w:r>
      <w:r w:rsidRPr="00B04D53">
        <w:rPr>
          <w:rStyle w:val="StyleUnderline"/>
        </w:rPr>
        <w:t xml:space="preserve"> </w:t>
      </w:r>
      <w:r w:rsidRPr="00B04D53">
        <w:rPr>
          <w:rStyle w:val="Emphasis"/>
          <w:highlight w:val="green"/>
        </w:rPr>
        <w:t>for the sake of life</w:t>
      </w:r>
      <w:r w:rsidRPr="00B04D53">
        <w:rPr>
          <w:rStyle w:val="StyleUnderline"/>
        </w:rPr>
        <w:t xml:space="preserve"> on Earth.</w:t>
      </w:r>
      <w:r w:rsidRPr="00B04D53">
        <w:rPr>
          <w:sz w:val="16"/>
        </w:rPr>
        <w:t xml:space="preserve"> Marianne </w:t>
      </w:r>
      <w:r w:rsidRPr="00B04D53">
        <w:rPr>
          <w:rStyle w:val="StyleUnderline"/>
        </w:rPr>
        <w:t xml:space="preserve">Lavelle’s story </w:t>
      </w:r>
      <w:r w:rsidRPr="00B04D53">
        <w:rPr>
          <w:rStyle w:val="StyleUnderline"/>
          <w:highlight w:val="green"/>
        </w:rPr>
        <w:t>How Big Oil</w:t>
      </w:r>
      <w:r w:rsidRPr="00B04D53">
        <w:rPr>
          <w:rStyle w:val="StyleUnderline"/>
        </w:rPr>
        <w:t xml:space="preserve"> </w:t>
      </w:r>
      <w:r w:rsidRPr="00B04D53">
        <w:rPr>
          <w:rStyle w:val="StyleUnderline"/>
          <w:highlight w:val="green"/>
        </w:rPr>
        <w:t>Blocked</w:t>
      </w:r>
      <w:r w:rsidRPr="00B04D53">
        <w:rPr>
          <w:rStyle w:val="StyleUnderline"/>
        </w:rPr>
        <w:t xml:space="preserve"> the </w:t>
      </w:r>
      <w:r w:rsidRPr="00B04D53">
        <w:rPr>
          <w:rStyle w:val="StyleUnderline"/>
          <w:highlight w:val="green"/>
        </w:rPr>
        <w:t>Nation’s</w:t>
      </w:r>
      <w:r w:rsidRPr="00B04D53">
        <w:rPr>
          <w:rStyle w:val="StyleUnderline"/>
        </w:rPr>
        <w:t xml:space="preserve"> </w:t>
      </w:r>
      <w:r w:rsidRPr="00B04D53">
        <w:rPr>
          <w:rStyle w:val="StyleUnderline"/>
          <w:highlight w:val="green"/>
        </w:rPr>
        <w:t>Greenest Governor</w:t>
      </w:r>
      <w:r w:rsidRPr="00B04D53">
        <w:rPr>
          <w:rStyle w:val="StyleUnderline"/>
        </w:rPr>
        <w:t xml:space="preserve"> on Climate Change</w:t>
      </w:r>
      <w:r w:rsidRPr="00B04D53">
        <w:rPr>
          <w:sz w:val="16"/>
        </w:rPr>
        <w:t xml:space="preserve"> is an example of how advocacy journalism is still good journalism. She writes about how Washington State governor Jay Inslee was trying to pass environmental legislation that would cut carbon emissions and his interaction with BP Oil</w:t>
      </w:r>
      <w:r w:rsidRPr="00B04D53">
        <w:rPr>
          <w:rStyle w:val="StyleUnderline"/>
        </w:rPr>
        <w:t>. She is fa</w:t>
      </w:r>
      <w:r w:rsidRPr="00B04D53">
        <w:rPr>
          <w:rStyle w:val="StyleUnderline"/>
          <w:highlight w:val="green"/>
        </w:rPr>
        <w:t>ir in her reporting</w:t>
      </w:r>
      <w:r w:rsidRPr="00B04D53">
        <w:rPr>
          <w:rStyle w:val="StyleUnderline"/>
        </w:rPr>
        <w:t xml:space="preserve">, going as far as </w:t>
      </w:r>
      <w:r w:rsidRPr="00B04D53">
        <w:rPr>
          <w:rStyle w:val="Emphasis"/>
          <w:highlight w:val="green"/>
        </w:rPr>
        <w:t>linking the actual emails</w:t>
      </w:r>
      <w:r w:rsidRPr="00B04D53">
        <w:rPr>
          <w:rStyle w:val="StyleUnderline"/>
        </w:rPr>
        <w:t xml:space="preserve"> between the governor’s office and BP in her story</w:t>
      </w:r>
      <w:r w:rsidRPr="00B04D53">
        <w:rPr>
          <w:sz w:val="16"/>
        </w:rPr>
        <w:t xml:space="preserve">. Going through the SIFT acronym it is clear to see that Lavelle’s story, while being </w:t>
      </w:r>
      <w:r w:rsidRPr="00B04D53">
        <w:rPr>
          <w:rStyle w:val="Emphasis"/>
          <w:highlight w:val="green"/>
        </w:rPr>
        <w:t>advocacy journalism, is not “fake news.</w:t>
      </w:r>
      <w:r w:rsidRPr="00B04D53">
        <w:rPr>
          <w:sz w:val="16"/>
        </w:rPr>
        <w:t xml:space="preserve">” In reading Covering the Environment: How Journalists Work the Green Beat, Bob Wyss discusses advocacy journalism and what it is. Wyss writes that “sound practice demands a clear distinction between news reports and opinions,” </w:t>
      </w:r>
      <w:r w:rsidRPr="00B04D53">
        <w:rPr>
          <w:rStyle w:val="StyleUnderline"/>
        </w:rPr>
        <w:t xml:space="preserve">he does not say that </w:t>
      </w:r>
      <w:r w:rsidRPr="00B04D53">
        <w:rPr>
          <w:rStyle w:val="StyleUnderline"/>
          <w:highlight w:val="green"/>
        </w:rPr>
        <w:t>advocacy</w:t>
      </w:r>
      <w:r w:rsidRPr="00B04D53">
        <w:rPr>
          <w:rStyle w:val="StyleUnderline"/>
        </w:rPr>
        <w:t xml:space="preserve"> is a bad thing for journalism (Wyss 2018, 213). One</w:t>
      </w:r>
      <w:r w:rsidRPr="00B04D53">
        <w:rPr>
          <w:sz w:val="16"/>
        </w:rPr>
        <w:t xml:space="preserve"> of the people he uses as an example is Michael </w:t>
      </w:r>
      <w:proofErr w:type="spellStart"/>
      <w:r w:rsidRPr="00B04D53">
        <w:rPr>
          <w:sz w:val="16"/>
        </w:rPr>
        <w:t>Frome</w:t>
      </w:r>
      <w:proofErr w:type="spellEnd"/>
      <w:r w:rsidRPr="00B04D53">
        <w:rPr>
          <w:sz w:val="16"/>
        </w:rPr>
        <w:t>, who for years as “</w:t>
      </w:r>
      <w:r w:rsidRPr="00B04D53">
        <w:rPr>
          <w:rStyle w:val="Emphasis"/>
          <w:highlight w:val="green"/>
        </w:rPr>
        <w:t>urged</w:t>
      </w:r>
      <w:r w:rsidRPr="00B04D53">
        <w:rPr>
          <w:rStyle w:val="Emphasis"/>
        </w:rPr>
        <w:t xml:space="preserve"> </w:t>
      </w:r>
      <w:r w:rsidRPr="00B04D53">
        <w:rPr>
          <w:rStyle w:val="Emphasis"/>
          <w:highlight w:val="green"/>
        </w:rPr>
        <w:t>journalists</w:t>
      </w:r>
      <w:r w:rsidRPr="00B04D53">
        <w:rPr>
          <w:rStyle w:val="Emphasis"/>
        </w:rPr>
        <w:t xml:space="preserve"> </w:t>
      </w:r>
      <w:r w:rsidRPr="00B04D53">
        <w:rPr>
          <w:rStyle w:val="Emphasis"/>
          <w:highlight w:val="green"/>
        </w:rPr>
        <w:t>to be env</w:t>
      </w:r>
      <w:r w:rsidRPr="00B04D53">
        <w:rPr>
          <w:rStyle w:val="Emphasis"/>
        </w:rPr>
        <w:t xml:space="preserve">ironmental </w:t>
      </w:r>
      <w:r w:rsidRPr="00B04D53">
        <w:rPr>
          <w:rStyle w:val="Emphasis"/>
          <w:highlight w:val="green"/>
        </w:rPr>
        <w:t>advocates</w:t>
      </w:r>
      <w:r w:rsidRPr="00B04D53">
        <w:rPr>
          <w:sz w:val="16"/>
        </w:rPr>
        <w:t xml:space="preserve">.” (Wyss 2018, 216) </w:t>
      </w:r>
      <w:proofErr w:type="spellStart"/>
      <w:r w:rsidRPr="00B04D53">
        <w:rPr>
          <w:sz w:val="16"/>
        </w:rPr>
        <w:t>Frome</w:t>
      </w:r>
      <w:proofErr w:type="spellEnd"/>
      <w:r w:rsidRPr="00B04D53">
        <w:rPr>
          <w:sz w:val="16"/>
        </w:rPr>
        <w:t xml:space="preserve"> believes in advocacy journalism </w:t>
      </w:r>
      <w:proofErr w:type="gramStart"/>
      <w:r w:rsidRPr="00B04D53">
        <w:rPr>
          <w:sz w:val="16"/>
        </w:rPr>
        <w:t>in</w:t>
      </w:r>
      <w:proofErr w:type="gramEnd"/>
      <w:r w:rsidRPr="00B04D53">
        <w:rPr>
          <w:sz w:val="16"/>
        </w:rPr>
        <w:t xml:space="preserve"> behalf of the environment and </w:t>
      </w:r>
      <w:r w:rsidRPr="00B04D53">
        <w:rPr>
          <w:rStyle w:val="StyleUnderline"/>
          <w:highlight w:val="green"/>
        </w:rPr>
        <w:t>adhering to</w:t>
      </w:r>
      <w:r w:rsidRPr="00B04D53">
        <w:rPr>
          <w:rStyle w:val="StyleUnderline"/>
        </w:rPr>
        <w:t xml:space="preserve"> the </w:t>
      </w:r>
      <w:r w:rsidRPr="00B04D53">
        <w:rPr>
          <w:rStyle w:val="StyleUnderline"/>
          <w:highlight w:val="green"/>
        </w:rPr>
        <w:t>basic</w:t>
      </w:r>
      <w:r w:rsidRPr="00B04D53">
        <w:rPr>
          <w:rStyle w:val="StyleUnderline"/>
        </w:rPr>
        <w:t xml:space="preserve"> </w:t>
      </w:r>
      <w:r w:rsidRPr="00B04D53">
        <w:rPr>
          <w:rStyle w:val="StyleUnderline"/>
          <w:highlight w:val="green"/>
        </w:rPr>
        <w:t>tenets of good journalism</w:t>
      </w:r>
      <w:r w:rsidRPr="00B04D53">
        <w:rPr>
          <w:sz w:val="16"/>
        </w:rPr>
        <w:t xml:space="preserve">, he also draws a </w:t>
      </w:r>
      <w:r w:rsidRPr="00B04D53">
        <w:rPr>
          <w:rStyle w:val="StyleUnderline"/>
        </w:rPr>
        <w:t xml:space="preserve">distinction between bias and advocacy, and concludes that </w:t>
      </w:r>
      <w:r w:rsidRPr="00B04D53">
        <w:rPr>
          <w:rStyle w:val="Emphasis"/>
          <w:highlight w:val="green"/>
        </w:rPr>
        <w:t>bias “is inescapable.”</w:t>
      </w:r>
      <w:r w:rsidRPr="00B04D53">
        <w:rPr>
          <w:sz w:val="16"/>
        </w:rPr>
        <w:t xml:space="preserve"> (Wyss </w:t>
      </w:r>
      <w:r w:rsidRPr="00B04D53">
        <w:rPr>
          <w:sz w:val="16"/>
        </w:rPr>
        <w:lastRenderedPageBreak/>
        <w:t xml:space="preserve">2018, 216) In fact, the Oxford Research Encyclopedias, say that “Promoters of advocacy also argue that </w:t>
      </w:r>
      <w:r w:rsidRPr="00B04D53">
        <w:rPr>
          <w:rStyle w:val="StyleUnderline"/>
          <w:highlight w:val="green"/>
        </w:rPr>
        <w:t>having a situated viewpoint is more transparent</w:t>
      </w:r>
      <w:r w:rsidRPr="00B04D53">
        <w:rPr>
          <w:sz w:val="16"/>
        </w:rPr>
        <w:t xml:space="preserve">,” which would almost eliminate any concerns of bias by outright telling the readers that there is a purpose behind the story. There is no reason to believe that advocacy journalism is bad journalism, especially in environmental journalism. </w:t>
      </w:r>
      <w:r w:rsidRPr="00B04D53">
        <w:rPr>
          <w:rStyle w:val="StyleUnderline"/>
        </w:rPr>
        <w:t xml:space="preserve">When humans have increased the rate of climate change so drastically and there is a need to slow that change, </w:t>
      </w:r>
      <w:r w:rsidRPr="00B04D53">
        <w:rPr>
          <w:rStyle w:val="StyleUnderline"/>
          <w:highlight w:val="green"/>
        </w:rPr>
        <w:t>advocating for the environment is crucial.</w:t>
      </w:r>
      <w:r w:rsidRPr="00B04D53">
        <w:rPr>
          <w:rStyle w:val="StyleUnderline"/>
        </w:rPr>
        <w:t xml:space="preserve"> Lavelle advocates for the </w:t>
      </w:r>
      <w:r w:rsidRPr="00B04D53">
        <w:rPr>
          <w:rStyle w:val="StyleUnderline"/>
          <w:highlight w:val="green"/>
        </w:rPr>
        <w:t>support of climate change policies</w:t>
      </w:r>
      <w:r w:rsidRPr="00B04D53">
        <w:rPr>
          <w:rStyle w:val="StyleUnderline"/>
        </w:rPr>
        <w:t xml:space="preserve"> </w:t>
      </w:r>
      <w:r w:rsidRPr="00B04D53">
        <w:rPr>
          <w:rStyle w:val="StyleUnderline"/>
          <w:highlight w:val="green"/>
        </w:rPr>
        <w:t>through good journalism</w:t>
      </w:r>
      <w:r w:rsidRPr="00B04D53">
        <w:rPr>
          <w:rStyle w:val="StyleUnderline"/>
        </w:rPr>
        <w:t xml:space="preserve"> so people will stand up and </w:t>
      </w:r>
      <w:r w:rsidRPr="00B04D53">
        <w:rPr>
          <w:rStyle w:val="Emphasis"/>
          <w:highlight w:val="green"/>
        </w:rPr>
        <w:t>join the fight</w:t>
      </w:r>
      <w:r w:rsidRPr="00B04D53">
        <w:rPr>
          <w:rStyle w:val="StyleUnderline"/>
        </w:rPr>
        <w:t xml:space="preserve"> to save the Earth.</w:t>
      </w:r>
    </w:p>
    <w:p w14:paraId="0BB1FDE5" w14:textId="77777777" w:rsidR="0027528C" w:rsidRDefault="0027528C" w:rsidP="0027528C">
      <w:pPr>
        <w:pStyle w:val="Heading4"/>
        <w:rPr>
          <w:rFonts w:cs="Times New Roman"/>
        </w:rPr>
      </w:pPr>
      <w:r>
        <w:rPr>
          <w:rFonts w:cs="Times New Roman"/>
        </w:rPr>
        <w:t>Warming causes Extinction</w:t>
      </w:r>
    </w:p>
    <w:p w14:paraId="4665EA5F" w14:textId="77777777" w:rsidR="0027528C" w:rsidRPr="00601C82" w:rsidRDefault="0027528C" w:rsidP="0027528C">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4EDD107C" w14:textId="77777777" w:rsidR="0027528C" w:rsidRDefault="0027528C" w:rsidP="0027528C">
      <w:pPr>
        <w:rPr>
          <w:u w:val="single"/>
        </w:rPr>
      </w:pPr>
      <w:r w:rsidRPr="00F376F3">
        <w:rPr>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F376F3">
        <w:rPr>
          <w:u w:val="single"/>
        </w:rPr>
        <w:t>However, the three remaining boundaries (</w:t>
      </w:r>
      <w:r w:rsidRPr="000C6CA0">
        <w:rPr>
          <w:b/>
          <w:sz w:val="26"/>
          <w:highlight w:val="green"/>
          <w:u w:val="single"/>
        </w:rPr>
        <w:t>climate</w:t>
      </w:r>
      <w:r w:rsidRPr="00F376F3">
        <w:rPr>
          <w:b/>
          <w:sz w:val="26"/>
          <w:u w:val="single"/>
        </w:rPr>
        <w:t xml:space="preserve"> </w:t>
      </w:r>
      <w:r w:rsidRPr="000C6CA0">
        <w:rPr>
          <w:b/>
          <w:sz w:val="26"/>
          <w:highlight w:val="green"/>
          <w:u w:val="single"/>
        </w:rPr>
        <w:t>change</w:t>
      </w:r>
      <w:r w:rsidRPr="00F376F3">
        <w:rPr>
          <w:u w:val="single"/>
        </w:rPr>
        <w:t xml:space="preserve">, global </w:t>
      </w:r>
      <w:r w:rsidRPr="000C6CA0">
        <w:rPr>
          <w:b/>
          <w:sz w:val="26"/>
          <w:highlight w:val="green"/>
          <w:u w:val="single"/>
        </w:rPr>
        <w:t>freshwater</w:t>
      </w:r>
      <w:r w:rsidRPr="000C6CA0">
        <w:rPr>
          <w:highlight w:val="green"/>
          <w:u w:val="single"/>
        </w:rPr>
        <w:t xml:space="preserve"> </w:t>
      </w:r>
      <w:r w:rsidRPr="00F376F3">
        <w:rPr>
          <w:u w:val="single"/>
        </w:rPr>
        <w:t xml:space="preserve">cycle, </w:t>
      </w:r>
      <w:r w:rsidRPr="000C6CA0">
        <w:rPr>
          <w:b/>
          <w:sz w:val="26"/>
          <w:highlight w:val="green"/>
          <w:u w:val="single"/>
        </w:rPr>
        <w:t>and</w:t>
      </w:r>
      <w:r w:rsidRPr="00F376F3">
        <w:rPr>
          <w:u w:val="single"/>
        </w:rPr>
        <w:t xml:space="preserve"> ocean </w:t>
      </w:r>
      <w:r w:rsidRPr="000C6CA0">
        <w:rPr>
          <w:b/>
          <w:sz w:val="26"/>
          <w:highlight w:val="green"/>
          <w:u w:val="single"/>
        </w:rPr>
        <w:t>acidification</w:t>
      </w:r>
      <w:r w:rsidRPr="00F376F3">
        <w:rPr>
          <w:u w:val="single"/>
        </w:rPr>
        <w:t xml:space="preserve">) do </w:t>
      </w:r>
      <w:r w:rsidRPr="000C6CA0">
        <w:rPr>
          <w:b/>
          <w:sz w:val="26"/>
          <w:highlight w:val="green"/>
          <w:u w:val="single"/>
          <w:bdr w:val="single" w:sz="4" w:space="0" w:color="auto"/>
        </w:rPr>
        <w:t>pose existential risks</w:t>
      </w:r>
      <w:r w:rsidRPr="00F376F3">
        <w:rPr>
          <w:u w:val="single"/>
        </w:rPr>
        <w:t xml:space="preserve">. </w:t>
      </w:r>
      <w:r w:rsidRPr="000C6CA0">
        <w:rPr>
          <w:highlight w:val="green"/>
          <w:u w:val="single"/>
        </w:rPr>
        <w:t>This is</w:t>
      </w:r>
      <w:r w:rsidRPr="00F376F3">
        <w:rPr>
          <w:u w:val="single"/>
        </w:rPr>
        <w:t xml:space="preserve"> </w:t>
      </w:r>
      <w:r w:rsidRPr="000C6CA0">
        <w:rPr>
          <w:b/>
          <w:sz w:val="26"/>
          <w:highlight w:val="green"/>
          <w:u w:val="single"/>
        </w:rPr>
        <w:t>because of</w:t>
      </w:r>
      <w:r w:rsidRPr="00F376F3">
        <w:rPr>
          <w:u w:val="single"/>
        </w:rPr>
        <w:t xml:space="preserve"> intrinsic </w:t>
      </w:r>
      <w:r w:rsidRPr="000C6CA0">
        <w:rPr>
          <w:b/>
          <w:sz w:val="26"/>
          <w:highlight w:val="green"/>
          <w:u w:val="single"/>
        </w:rPr>
        <w:t>positive feedback loops</w:t>
      </w:r>
      <w:r w:rsidRPr="00F376F3">
        <w:rPr>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0C6CA0">
        <w:rPr>
          <w:b/>
          <w:sz w:val="26"/>
          <w:highlight w:val="green"/>
          <w:u w:val="single"/>
        </w:rPr>
        <w:t>directly connected to</w:t>
      </w:r>
      <w:r w:rsidRPr="00F376F3">
        <w:rPr>
          <w:b/>
          <w:sz w:val="26"/>
          <w:u w:val="single"/>
        </w:rPr>
        <w:t xml:space="preserve"> </w:t>
      </w:r>
      <w:r w:rsidRPr="00F376F3">
        <w:rPr>
          <w:u w:val="single"/>
        </w:rPr>
        <w:t xml:space="preserve">the provision of </w:t>
      </w:r>
      <w:r w:rsidRPr="000C6CA0">
        <w:rPr>
          <w:b/>
          <w:sz w:val="26"/>
          <w:highlight w:val="green"/>
          <w:u w:val="single"/>
        </w:rPr>
        <w:t>food and water</w:t>
      </w:r>
      <w:r w:rsidRPr="00F376F3">
        <w:rPr>
          <w:u w:val="single"/>
        </w:rPr>
        <w:t xml:space="preserve">, and </w:t>
      </w:r>
      <w:r w:rsidRPr="000C6CA0">
        <w:rPr>
          <w:b/>
          <w:sz w:val="26"/>
          <w:highlight w:val="green"/>
          <w:u w:val="single"/>
        </w:rPr>
        <w:t>shortages</w:t>
      </w:r>
      <w:r w:rsidRPr="00F376F3">
        <w:rPr>
          <w:u w:val="single"/>
        </w:rPr>
        <w:t xml:space="preserve"> of food and water can </w:t>
      </w:r>
      <w:r w:rsidRPr="000C6CA0">
        <w:rPr>
          <w:b/>
          <w:sz w:val="26"/>
          <w:highlight w:val="green"/>
          <w:u w:val="single"/>
        </w:rPr>
        <w:t>create conflict</w:t>
      </w:r>
      <w:r w:rsidRPr="00F376F3">
        <w:rPr>
          <w:u w:val="single"/>
        </w:rPr>
        <w:t xml:space="preserve"> and social unrest. </w:t>
      </w:r>
      <w:r w:rsidRPr="00F376F3">
        <w:rPr>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F376F3">
        <w:rPr>
          <w:u w:val="single"/>
        </w:rPr>
        <w:t>Climate change intersects with freshwater resources because it is expected to exacerbate drought and water scarcity, as well as flooding</w:t>
      </w:r>
      <w:r w:rsidRPr="00F376F3">
        <w:rPr>
          <w:sz w:val="16"/>
        </w:rPr>
        <w:t xml:space="preserve">. Climate change can even impair water quality because it is associated with heavy rains that overwhelm sewage treatment facilities, or because it results in higher concentrations of pollutants in groundwater </w:t>
      </w:r>
      <w:proofErr w:type="gramStart"/>
      <w:r w:rsidRPr="00F376F3">
        <w:rPr>
          <w:sz w:val="16"/>
        </w:rPr>
        <w:t>as a result of</w:t>
      </w:r>
      <w:proofErr w:type="gramEnd"/>
      <w:r w:rsidRPr="00F376F3">
        <w:rPr>
          <w:sz w:val="16"/>
        </w:rPr>
        <w:t xml:space="preserve"> enhanced evaporation and reduced groundwater recharge. </w:t>
      </w:r>
      <w:r w:rsidRPr="000C6CA0">
        <w:rPr>
          <w:b/>
          <w:sz w:val="26"/>
          <w:highlight w:val="green"/>
          <w:u w:val="single"/>
        </w:rPr>
        <w:t>Ample clean water</w:t>
      </w:r>
      <w:r w:rsidRPr="00F376F3">
        <w:rPr>
          <w:u w:val="single"/>
        </w:rPr>
        <w:t xml:space="preserve"> is not a luxury—it </w:t>
      </w:r>
      <w:r w:rsidRPr="000C6CA0">
        <w:rPr>
          <w:b/>
          <w:sz w:val="26"/>
          <w:highlight w:val="green"/>
          <w:u w:val="single"/>
        </w:rPr>
        <w:t>is essential for human survival</w:t>
      </w:r>
      <w:r w:rsidRPr="00F376F3">
        <w:rPr>
          <w:u w:val="single"/>
        </w:rPr>
        <w:t>. Consequently, cities, regions and nations that lack clean freshwater are vulnerable to social disruption and disease</w:t>
      </w:r>
      <w:r w:rsidRPr="00F376F3">
        <w:rPr>
          <w:sz w:val="16"/>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F376F3">
        <w:rPr>
          <w:sz w:val="16"/>
        </w:rPr>
        <w:t>rarity, but</w:t>
      </w:r>
      <w:proofErr w:type="gramEnd"/>
      <w:r w:rsidRPr="00F376F3">
        <w:rPr>
          <w:sz w:val="16"/>
        </w:rPr>
        <w:t xml:space="preserve"> are exactly the manifestations of climate change that we must get better at anticipating (</w:t>
      </w:r>
      <w:proofErr w:type="spellStart"/>
      <w:r w:rsidRPr="00F376F3">
        <w:rPr>
          <w:sz w:val="16"/>
        </w:rPr>
        <w:t>Diffenbaugh</w:t>
      </w:r>
      <w:proofErr w:type="spellEnd"/>
      <w:r w:rsidRPr="00F376F3">
        <w:rPr>
          <w:sz w:val="16"/>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w:t>
      </w:r>
      <w:r w:rsidRPr="00F376F3">
        <w:rPr>
          <w:sz w:val="16"/>
        </w:rPr>
        <w:lastRenderedPageBreak/>
        <w:t xml:space="preserve">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F376F3">
        <w:rPr>
          <w:u w:val="single"/>
        </w:rPr>
        <w:t xml:space="preserve">The combination of positive feedback loops and societal inertia is fertile ground for global environmental catastrophes </w:t>
      </w:r>
      <w:r w:rsidRPr="000C6CA0">
        <w:rPr>
          <w:b/>
          <w:sz w:val="26"/>
          <w:highlight w:val="green"/>
          <w:u w:val="single"/>
        </w:rPr>
        <w:t>Humans</w:t>
      </w:r>
      <w:r w:rsidRPr="00F376F3">
        <w:rPr>
          <w:u w:val="single"/>
        </w:rPr>
        <w:t xml:space="preserve"> are remarkably </w:t>
      </w:r>
      <w:proofErr w:type="gramStart"/>
      <w:r w:rsidRPr="00F376F3">
        <w:rPr>
          <w:u w:val="single"/>
        </w:rPr>
        <w:t>ingenious, and</w:t>
      </w:r>
      <w:proofErr w:type="gramEnd"/>
      <w:r w:rsidRPr="00F376F3">
        <w:rPr>
          <w:u w:val="single"/>
        </w:rPr>
        <w:t xml:space="preserve"> </w:t>
      </w:r>
      <w:r w:rsidRPr="000C6CA0">
        <w:rPr>
          <w:b/>
          <w:sz w:val="26"/>
          <w:highlight w:val="green"/>
          <w:u w:val="single"/>
        </w:rPr>
        <w:t>have adapted</w:t>
      </w:r>
      <w:r w:rsidRPr="00F376F3">
        <w:rPr>
          <w:u w:val="single"/>
        </w:rPr>
        <w:t xml:space="preserve"> to crises </w:t>
      </w:r>
      <w:r w:rsidRPr="000C6CA0">
        <w:rPr>
          <w:b/>
          <w:sz w:val="26"/>
          <w:highlight w:val="green"/>
          <w:u w:val="single"/>
        </w:rPr>
        <w:t>throughout</w:t>
      </w:r>
      <w:r w:rsidRPr="000C6CA0">
        <w:rPr>
          <w:highlight w:val="green"/>
          <w:u w:val="single"/>
        </w:rPr>
        <w:t xml:space="preserve"> </w:t>
      </w:r>
      <w:r w:rsidRPr="00F376F3">
        <w:rPr>
          <w:u w:val="single"/>
        </w:rPr>
        <w:t xml:space="preserve">their </w:t>
      </w:r>
      <w:r w:rsidRPr="000C6CA0">
        <w:rPr>
          <w:b/>
          <w:sz w:val="26"/>
          <w:highlight w:val="green"/>
          <w:u w:val="single"/>
        </w:rPr>
        <w:t>history</w:t>
      </w:r>
      <w:r w:rsidRPr="00F376F3">
        <w:rPr>
          <w:u w:val="single"/>
        </w:rPr>
        <w:t xml:space="preserve">. Our doom has been repeatedly predicted, only to be averted by innovation (Ridley, 2011). </w:t>
      </w:r>
      <w:r w:rsidRPr="000C6CA0">
        <w:rPr>
          <w:b/>
          <w:sz w:val="26"/>
          <w:highlight w:val="green"/>
          <w:u w:val="single"/>
        </w:rPr>
        <w:t>However</w:t>
      </w:r>
      <w:r w:rsidRPr="00F376F3">
        <w:rPr>
          <w:u w:val="single"/>
        </w:rPr>
        <w:t xml:space="preserve">, the many </w:t>
      </w:r>
      <w:r w:rsidRPr="000C6CA0">
        <w:rPr>
          <w:b/>
          <w:sz w:val="26"/>
          <w:highlight w:val="green"/>
          <w:u w:val="single"/>
        </w:rPr>
        <w:t>stories</w:t>
      </w:r>
      <w:r w:rsidRPr="000C6CA0">
        <w:rPr>
          <w:highlight w:val="green"/>
          <w:u w:val="single"/>
        </w:rPr>
        <w:t xml:space="preserve"> </w:t>
      </w:r>
      <w:r w:rsidRPr="000C6CA0">
        <w:rPr>
          <w:b/>
          <w:sz w:val="26"/>
          <w:highlight w:val="green"/>
          <w:u w:val="single"/>
        </w:rPr>
        <w:t>of</w:t>
      </w:r>
      <w:r w:rsidRPr="00F376F3">
        <w:rPr>
          <w:u w:val="single"/>
        </w:rPr>
        <w:t xml:space="preserve"> human ingenuity </w:t>
      </w:r>
      <w:r w:rsidRPr="000C6CA0">
        <w:rPr>
          <w:b/>
          <w:sz w:val="26"/>
          <w:highlight w:val="green"/>
          <w:u w:val="single"/>
        </w:rPr>
        <w:t>successfully</w:t>
      </w:r>
      <w:r w:rsidRPr="000C6CA0">
        <w:rPr>
          <w:highlight w:val="green"/>
          <w:u w:val="single"/>
        </w:rPr>
        <w:t xml:space="preserve"> </w:t>
      </w:r>
      <w:r w:rsidRPr="000C6CA0">
        <w:rPr>
          <w:b/>
          <w:sz w:val="26"/>
          <w:highlight w:val="green"/>
          <w:u w:val="single"/>
        </w:rPr>
        <w:t>addressing</w:t>
      </w:r>
      <w:r w:rsidRPr="000C6CA0">
        <w:rPr>
          <w:highlight w:val="green"/>
          <w:u w:val="single"/>
        </w:rPr>
        <w:t xml:space="preserve"> </w:t>
      </w:r>
      <w:r w:rsidRPr="000C6CA0">
        <w:rPr>
          <w:b/>
          <w:sz w:val="26"/>
          <w:highlight w:val="green"/>
          <w:u w:val="single"/>
        </w:rPr>
        <w:t>existential risks</w:t>
      </w:r>
      <w:r w:rsidRPr="00F376F3">
        <w:rPr>
          <w:u w:val="single"/>
        </w:rPr>
        <w:t xml:space="preserve"> such as global famine or extreme air pollution </w:t>
      </w:r>
      <w:r w:rsidRPr="000C6CA0">
        <w:rPr>
          <w:b/>
          <w:sz w:val="26"/>
          <w:highlight w:val="green"/>
          <w:u w:val="single"/>
        </w:rPr>
        <w:t>represent</w:t>
      </w:r>
      <w:r w:rsidRPr="00F376F3">
        <w:rPr>
          <w:u w:val="single"/>
        </w:rPr>
        <w:t xml:space="preserve"> environmental </w:t>
      </w:r>
      <w:r w:rsidRPr="000C6CA0">
        <w:rPr>
          <w:highlight w:val="green"/>
          <w:u w:val="single"/>
        </w:rPr>
        <w:t>c</w:t>
      </w:r>
      <w:r w:rsidRPr="000C6CA0">
        <w:rPr>
          <w:b/>
          <w:sz w:val="26"/>
          <w:highlight w:val="green"/>
          <w:u w:val="single"/>
        </w:rPr>
        <w:t>hallenges that are</w:t>
      </w:r>
      <w:r w:rsidRPr="000C6CA0">
        <w:rPr>
          <w:highlight w:val="green"/>
          <w:u w:val="single"/>
        </w:rPr>
        <w:t xml:space="preserve"> </w:t>
      </w:r>
      <w:r w:rsidRPr="00F376F3">
        <w:rPr>
          <w:u w:val="single"/>
        </w:rPr>
        <w:t xml:space="preserve">largely </w:t>
      </w:r>
      <w:r w:rsidRPr="000C6CA0">
        <w:rPr>
          <w:b/>
          <w:sz w:val="26"/>
          <w:highlight w:val="green"/>
          <w:u w:val="single"/>
        </w:rPr>
        <w:t>linear</w:t>
      </w:r>
      <w:r w:rsidRPr="000C6CA0">
        <w:rPr>
          <w:highlight w:val="green"/>
          <w:u w:val="single"/>
        </w:rPr>
        <w:t xml:space="preserve">, </w:t>
      </w:r>
      <w:r w:rsidRPr="00F376F3">
        <w:rPr>
          <w:u w:val="single"/>
        </w:rPr>
        <w:t xml:space="preserve">have immediate consequences, </w:t>
      </w:r>
      <w:r w:rsidRPr="000C6CA0">
        <w:rPr>
          <w:b/>
          <w:sz w:val="26"/>
          <w:highlight w:val="green"/>
          <w:u w:val="single"/>
        </w:rPr>
        <w:t>and operate without positive feedbacks</w:t>
      </w:r>
      <w:r w:rsidRPr="00F376F3">
        <w:rPr>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F376F3">
        <w:rPr>
          <w:sz w:val="16"/>
        </w:rPr>
        <w:t xml:space="preserve"> In </w:t>
      </w:r>
      <w:proofErr w:type="gramStart"/>
      <w:r w:rsidRPr="00F376F3">
        <w:rPr>
          <w:sz w:val="16"/>
        </w:rPr>
        <w:t>fact</w:t>
      </w:r>
      <w:proofErr w:type="gramEnd"/>
      <w:r w:rsidRPr="00F376F3">
        <w:rPr>
          <w:sz w:val="16"/>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F376F3">
        <w:rPr>
          <w:sz w:val="16"/>
        </w:rPr>
        <w:t>a negative feedback of society</w:t>
      </w:r>
      <w:proofErr w:type="gramEnd"/>
      <w:r w:rsidRPr="00F376F3">
        <w:rPr>
          <w:sz w:val="16"/>
        </w:rPr>
        <w:t xml:space="preserve"> seeking to reduce the harm. In contrast, today’s great environmental crisis of climate change may cause some harm but there are generally </w:t>
      </w:r>
      <w:proofErr w:type="gramStart"/>
      <w:r w:rsidRPr="00F376F3">
        <w:rPr>
          <w:sz w:val="16"/>
        </w:rPr>
        <w:t>long time</w:t>
      </w:r>
      <w:proofErr w:type="gramEnd"/>
      <w:r w:rsidRPr="00F376F3">
        <w:rPr>
          <w:sz w:val="16"/>
        </w:rPr>
        <w:t xml:space="preserve"> delays between rising CO2 concentrations and damage to humans. The consequence of these delays </w:t>
      </w:r>
      <w:proofErr w:type="gramStart"/>
      <w:r w:rsidRPr="00F376F3">
        <w:rPr>
          <w:sz w:val="16"/>
        </w:rPr>
        <w:t>are</w:t>
      </w:r>
      <w:proofErr w:type="gramEnd"/>
      <w:r w:rsidRPr="00F376F3">
        <w:rPr>
          <w:sz w:val="16"/>
        </w:rPr>
        <w:t xml:space="preserve"> an absence of urgency; thus although 70% of Americans believe global warming is happening, only 40% think it will harm them (http://climatecommunication.yale.edu/visualizations-data/ycom-us-2016</w:t>
      </w:r>
      <w:r w:rsidRPr="00F376F3">
        <w:rPr>
          <w:u w:val="single"/>
        </w:rPr>
        <w:t xml:space="preserve">/). Secondly, unlike past environmental challenges, </w:t>
      </w:r>
      <w:r w:rsidRPr="00F376F3">
        <w:rPr>
          <w:b/>
          <w:bCs/>
          <w:u w:val="single"/>
        </w:rPr>
        <w:t>the Earth’s climate system is rife with positive feedback loops</w:t>
      </w:r>
      <w:r w:rsidRPr="00F376F3">
        <w:rPr>
          <w:u w:val="single"/>
        </w:rPr>
        <w:t xml:space="preserve">. </w:t>
      </w:r>
      <w:proofErr w:type="gramStart"/>
      <w:r w:rsidRPr="00F376F3">
        <w:rPr>
          <w:u w:val="single"/>
        </w:rPr>
        <w:t>In particular, as</w:t>
      </w:r>
      <w:proofErr w:type="gramEnd"/>
      <w:r w:rsidRPr="00F376F3">
        <w:rPr>
          <w:u w:val="single"/>
        </w:rPr>
        <w:t xml:space="preserve"> CO2 increases and the climate warms, that </w:t>
      </w:r>
      <w:r w:rsidRPr="00F376F3">
        <w:rPr>
          <w:b/>
          <w:bCs/>
          <w:u w:val="single"/>
        </w:rPr>
        <w:t>very warming can cause more CO2 release</w:t>
      </w:r>
      <w:r w:rsidRPr="00F376F3">
        <w:rPr>
          <w:u w:val="single"/>
        </w:rPr>
        <w:t xml:space="preserve"> which further increases global warming, and then more CO2, and so on.</w:t>
      </w:r>
      <w:r w:rsidRPr="00F376F3">
        <w:rPr>
          <w:sz w:val="16"/>
        </w:rPr>
        <w:t xml:space="preserve"> Table 2 summarizes the best documented positive feedback loops for the Earth’s climate system. These feedbacks can be neatly categorized into carbon cycle, biogeochemical, </w:t>
      </w:r>
      <w:proofErr w:type="spellStart"/>
      <w:r w:rsidRPr="00F376F3">
        <w:rPr>
          <w:sz w:val="16"/>
        </w:rPr>
        <w:t>biogeophysical</w:t>
      </w:r>
      <w:proofErr w:type="spellEnd"/>
      <w:r w:rsidRPr="00F376F3">
        <w:rPr>
          <w:sz w:val="16"/>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F376F3">
        <w:rPr>
          <w:sz w:val="16"/>
        </w:rPr>
        <w:t>Totterdell</w:t>
      </w:r>
      <w:proofErr w:type="spellEnd"/>
      <w:r w:rsidRPr="00F376F3">
        <w:rPr>
          <w:sz w:val="16"/>
        </w:rPr>
        <w:t xml:space="preserve">, 2000; </w:t>
      </w:r>
      <w:proofErr w:type="spellStart"/>
      <w:r w:rsidRPr="00F376F3">
        <w:rPr>
          <w:sz w:val="16"/>
        </w:rPr>
        <w:t>Hajima</w:t>
      </w:r>
      <w:proofErr w:type="spellEnd"/>
      <w:r w:rsidRPr="00F376F3">
        <w:rPr>
          <w:sz w:val="16"/>
        </w:rPr>
        <w:t xml:space="preserve">, </w:t>
      </w:r>
      <w:proofErr w:type="spellStart"/>
      <w:r w:rsidRPr="00F376F3">
        <w:rPr>
          <w:sz w:val="16"/>
        </w:rPr>
        <w:t>Tachiiri</w:t>
      </w:r>
      <w:proofErr w:type="spellEnd"/>
      <w:r w:rsidRPr="00F376F3">
        <w:rPr>
          <w:sz w:val="16"/>
        </w:rPr>
        <w:t xml:space="preserve">, Ito, &amp; </w:t>
      </w:r>
      <w:proofErr w:type="spellStart"/>
      <w:r w:rsidRPr="00F376F3">
        <w:rPr>
          <w:sz w:val="16"/>
        </w:rPr>
        <w:t>Kawamiya</w:t>
      </w:r>
      <w:proofErr w:type="spellEnd"/>
      <w:r w:rsidRPr="00F376F3">
        <w:rPr>
          <w:sz w:val="16"/>
        </w:rPr>
        <w:t xml:space="preserve">, 2014; </w:t>
      </w:r>
      <w:proofErr w:type="spellStart"/>
      <w:r w:rsidRPr="00F376F3">
        <w:rPr>
          <w:sz w:val="16"/>
        </w:rPr>
        <w:t>Knutti</w:t>
      </w:r>
      <w:proofErr w:type="spellEnd"/>
      <w:r w:rsidRPr="00F376F3">
        <w:rPr>
          <w:sz w:val="16"/>
        </w:rPr>
        <w:t xml:space="preserve"> &amp; </w:t>
      </w:r>
      <w:proofErr w:type="spellStart"/>
      <w:r w:rsidRPr="00F376F3">
        <w:rPr>
          <w:sz w:val="16"/>
        </w:rPr>
        <w:t>Rugenstein</w:t>
      </w:r>
      <w:proofErr w:type="spellEnd"/>
      <w:r w:rsidRPr="00F376F3">
        <w:rPr>
          <w:sz w:val="16"/>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F376F3">
        <w:rPr>
          <w:sz w:val="16"/>
        </w:rPr>
        <w:t>Friedlingstein</w:t>
      </w:r>
      <w:proofErr w:type="spellEnd"/>
      <w:r w:rsidRPr="00F376F3">
        <w:rPr>
          <w:sz w:val="16"/>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F376F3">
        <w:rPr>
          <w:sz w:val="16"/>
        </w:rPr>
        <w:t>biogeophysical</w:t>
      </w:r>
      <w:proofErr w:type="spellEnd"/>
      <w:r w:rsidRPr="00F376F3">
        <w:rPr>
          <w:sz w:val="16"/>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F376F3">
        <w:rPr>
          <w:sz w:val="16"/>
        </w:rPr>
        <w:t>Chamey</w:t>
      </w:r>
      <w:proofErr w:type="spellEnd"/>
      <w:r w:rsidRPr="00F376F3">
        <w:rPr>
          <w:sz w:val="16"/>
        </w:rPr>
        <w:t>, Stone, &amp; Quirk, 1975). To top it off, overgrazing depletes the soil, leading to augmented vegetation loss (</w:t>
      </w:r>
      <w:proofErr w:type="spellStart"/>
      <w:r w:rsidRPr="00F376F3">
        <w:rPr>
          <w:sz w:val="16"/>
        </w:rPr>
        <w:t>Anderies</w:t>
      </w:r>
      <w:proofErr w:type="spellEnd"/>
      <w:r w:rsidRPr="00F376F3">
        <w:rPr>
          <w:sz w:val="16"/>
        </w:rPr>
        <w:t xml:space="preserve">, Janssen, &amp; Walker, 2002). Climate change often also increases the risk of forest fires, </w:t>
      </w:r>
      <w:proofErr w:type="gramStart"/>
      <w:r w:rsidRPr="00F376F3">
        <w:rPr>
          <w:sz w:val="16"/>
        </w:rPr>
        <w:t>as a result of</w:t>
      </w:r>
      <w:proofErr w:type="gramEnd"/>
      <w:r w:rsidRPr="00F376F3">
        <w:rPr>
          <w:sz w:val="16"/>
        </w:rPr>
        <w:t xml:space="preserve"> higher temperatures and persistent drought conditions. The expectation is that </w:t>
      </w:r>
      <w:r w:rsidRPr="000C6CA0">
        <w:rPr>
          <w:b/>
          <w:sz w:val="26"/>
          <w:highlight w:val="green"/>
          <w:u w:val="single"/>
        </w:rPr>
        <w:t>forest fires will become more</w:t>
      </w:r>
      <w:r w:rsidRPr="00F376F3">
        <w:rPr>
          <w:b/>
          <w:sz w:val="26"/>
          <w:u w:val="single"/>
        </w:rPr>
        <w:t xml:space="preserve"> </w:t>
      </w:r>
      <w:r w:rsidRPr="000C6CA0">
        <w:rPr>
          <w:b/>
          <w:sz w:val="26"/>
          <w:highlight w:val="green"/>
          <w:u w:val="single"/>
        </w:rPr>
        <w:t>frequent</w:t>
      </w:r>
      <w:r w:rsidRPr="00F376F3">
        <w:rPr>
          <w:sz w:val="16"/>
        </w:rPr>
        <w:t xml:space="preserve"> and severe with climate warming and drought (</w:t>
      </w:r>
      <w:proofErr w:type="spellStart"/>
      <w:r w:rsidRPr="00F376F3">
        <w:rPr>
          <w:sz w:val="16"/>
        </w:rPr>
        <w:t>Scholze</w:t>
      </w:r>
      <w:proofErr w:type="spellEnd"/>
      <w:r w:rsidRPr="00F376F3">
        <w:rPr>
          <w:sz w:val="16"/>
        </w:rPr>
        <w:t>, Knorr, Arnell, &amp; Prentice, 2006), a trend for which we have already seen evidence (Allen et al., 2010). Tragically, the increased severity and risk of Southern California wildfires recently predicted by climate scientists (</w:t>
      </w:r>
      <w:proofErr w:type="spellStart"/>
      <w:r w:rsidRPr="00F376F3">
        <w:rPr>
          <w:sz w:val="16"/>
        </w:rPr>
        <w:t>Jin</w:t>
      </w:r>
      <w:proofErr w:type="spellEnd"/>
      <w:r w:rsidRPr="00F376F3">
        <w:rPr>
          <w:sz w:val="16"/>
        </w:rPr>
        <w:t xml:space="preserve"> et al., 2015), was realized in December 2017, with the largest fire in the history of California (the “Thomas fire” that burned 282,000 acres, https://www.vox.com/2017/12/27/16822180/thomas-fire-california-largest-wildfire). </w:t>
      </w:r>
      <w:r w:rsidRPr="00F376F3">
        <w:rPr>
          <w:u w:val="single"/>
        </w:rPr>
        <w:t xml:space="preserve">This </w:t>
      </w:r>
      <w:r w:rsidRPr="000C6CA0">
        <w:rPr>
          <w:b/>
          <w:sz w:val="26"/>
          <w:highlight w:val="green"/>
          <w:u w:val="single"/>
        </w:rPr>
        <w:t>catastrophic fire</w:t>
      </w:r>
      <w:r w:rsidRPr="00F376F3">
        <w:rPr>
          <w:u w:val="single"/>
        </w:rPr>
        <w:t xml:space="preserve"> embodies the sorts of positive feedbacks and interacting factors that </w:t>
      </w:r>
      <w:r w:rsidRPr="000C6CA0">
        <w:rPr>
          <w:b/>
          <w:sz w:val="26"/>
          <w:highlight w:val="green"/>
          <w:u w:val="single"/>
        </w:rPr>
        <w:t>could catch humanity off-guard and produce a</w:t>
      </w:r>
      <w:r w:rsidRPr="000C6CA0">
        <w:rPr>
          <w:highlight w:val="green"/>
          <w:u w:val="single"/>
        </w:rPr>
        <w:t xml:space="preserve"> </w:t>
      </w:r>
      <w:r w:rsidRPr="00F376F3">
        <w:rPr>
          <w:u w:val="single"/>
        </w:rPr>
        <w:t xml:space="preserve">true </w:t>
      </w:r>
      <w:r w:rsidRPr="000C6CA0">
        <w:rPr>
          <w:b/>
          <w:sz w:val="26"/>
          <w:highlight w:val="green"/>
          <w:u w:val="single"/>
        </w:rPr>
        <w:t>apocalyptic event.</w:t>
      </w:r>
      <w:r w:rsidRPr="000C6CA0">
        <w:rPr>
          <w:highlight w:val="green"/>
          <w:u w:val="single"/>
        </w:rPr>
        <w:t xml:space="preserve"> </w:t>
      </w:r>
      <w:r w:rsidRPr="00F376F3">
        <w:rPr>
          <w:u w:val="single"/>
        </w:rPr>
        <w:t>Record-breaking rains produced an extraordinary flush of new vegetation, that then dried out as record heat waves and dry conditions took hold, coupled with stronger than normal winds, and ignition.</w:t>
      </w:r>
      <w:r w:rsidRPr="00F376F3">
        <w:rPr>
          <w:sz w:val="16"/>
        </w:rPr>
        <w:t xml:space="preserve"> </w:t>
      </w:r>
      <w:proofErr w:type="gramStart"/>
      <w:r w:rsidRPr="00F376F3">
        <w:rPr>
          <w:sz w:val="16"/>
        </w:rPr>
        <w:t>Of course</w:t>
      </w:r>
      <w:proofErr w:type="gramEnd"/>
      <w:r w:rsidRPr="00F376F3">
        <w:rPr>
          <w:sz w:val="16"/>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F376F3">
        <w:rPr>
          <w:sz w:val="16"/>
        </w:rPr>
        <w:t>as a consequence of</w:t>
      </w:r>
      <w:proofErr w:type="gramEnd"/>
      <w:r w:rsidRPr="00F376F3">
        <w:rPr>
          <w:sz w:val="16"/>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F376F3">
        <w:rPr>
          <w:sz w:val="16"/>
        </w:rPr>
        <w:t>Wetherald</w:t>
      </w:r>
      <w:proofErr w:type="spellEnd"/>
      <w:r w:rsidRPr="00F376F3">
        <w:rPr>
          <w:sz w:val="16"/>
        </w:rPr>
        <w:t xml:space="preserve">, 1967). Global warming tends to increase cloud formation because warmer temperatures lead to more evaporation of </w:t>
      </w:r>
      <w:r w:rsidRPr="00F376F3">
        <w:rPr>
          <w:sz w:val="16"/>
        </w:rPr>
        <w:lastRenderedPageBreak/>
        <w:t>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F376F3">
        <w:rPr>
          <w:sz w:val="16"/>
        </w:rPr>
        <w:t>Lashof</w:t>
      </w:r>
      <w:proofErr w:type="spellEnd"/>
      <w:r w:rsidRPr="00F376F3">
        <w:rPr>
          <w:sz w:val="16"/>
        </w:rPr>
        <w:t xml:space="preserve">, DeAngelo, </w:t>
      </w:r>
      <w:proofErr w:type="spellStart"/>
      <w:r w:rsidRPr="00F376F3">
        <w:rPr>
          <w:sz w:val="16"/>
        </w:rPr>
        <w:t>Saleska</w:t>
      </w:r>
      <w:proofErr w:type="spellEnd"/>
      <w:r w:rsidRPr="00F376F3">
        <w:rPr>
          <w:sz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F376F3">
        <w:rPr>
          <w:sz w:val="16"/>
        </w:rPr>
        <w:t>Burgman</w:t>
      </w:r>
      <w:proofErr w:type="spellEnd"/>
      <w:r w:rsidRPr="00F376F3">
        <w:rPr>
          <w:sz w:val="16"/>
        </w:rPr>
        <w:t xml:space="preserve">, &amp; Norris, 2009). </w:t>
      </w:r>
      <w:r w:rsidRPr="00F376F3">
        <w:rPr>
          <w:u w:val="single"/>
        </w:rPr>
        <w:t xml:space="preserve">The key lesson from the long list of potentially positive feedbacks and their interactions is that </w:t>
      </w:r>
      <w:r w:rsidRPr="000C6CA0">
        <w:rPr>
          <w:b/>
          <w:sz w:val="26"/>
          <w:highlight w:val="green"/>
          <w:u w:val="single"/>
        </w:rPr>
        <w:t>runaway climate change,</w:t>
      </w:r>
      <w:r w:rsidRPr="00F376F3">
        <w:rPr>
          <w:u w:val="single"/>
        </w:rPr>
        <w:t xml:space="preserve"> and runaway perturbations </w:t>
      </w:r>
      <w:proofErr w:type="gramStart"/>
      <w:r w:rsidRPr="00F376F3">
        <w:rPr>
          <w:u w:val="single"/>
        </w:rPr>
        <w:t>have to</w:t>
      </w:r>
      <w:proofErr w:type="gramEnd"/>
      <w:r w:rsidRPr="00F376F3">
        <w:rPr>
          <w:u w:val="single"/>
        </w:rPr>
        <w:t xml:space="preserve"> be taken as a serious possibility</w:t>
      </w:r>
      <w:r w:rsidRPr="00F376F3">
        <w:rPr>
          <w:sz w:val="16"/>
        </w:rPr>
        <w:t>. Table 2 is just a snapshot of the type of feedbacks that have been identified (see Supplementary material for a more thorough explanation of positive feedback loops).</w:t>
      </w:r>
      <w:r w:rsidRPr="00F376F3">
        <w:rPr>
          <w:u w:val="single"/>
        </w:rPr>
        <w:t xml:space="preserve"> However, this list is not </w:t>
      </w:r>
      <w:proofErr w:type="gramStart"/>
      <w:r w:rsidRPr="00F376F3">
        <w:rPr>
          <w:u w:val="single"/>
        </w:rPr>
        <w:t>exhaustive</w:t>
      </w:r>
      <w:proofErr w:type="gramEnd"/>
      <w:r w:rsidRPr="00F376F3">
        <w:rPr>
          <w:u w:val="single"/>
        </w:rPr>
        <w:t xml:space="preserve"> and the possibility of undiscovered positive feedbacks </w:t>
      </w:r>
      <w:r w:rsidRPr="000C6CA0">
        <w:rPr>
          <w:b/>
          <w:sz w:val="26"/>
          <w:highlight w:val="green"/>
          <w:u w:val="single"/>
        </w:rPr>
        <w:t>portends</w:t>
      </w:r>
      <w:r w:rsidRPr="00F376F3">
        <w:rPr>
          <w:u w:val="single"/>
        </w:rPr>
        <w:t xml:space="preserve"> even greater </w:t>
      </w:r>
      <w:r w:rsidRPr="000C6CA0">
        <w:rPr>
          <w:b/>
          <w:sz w:val="26"/>
          <w:highlight w:val="green"/>
          <w:u w:val="single"/>
        </w:rPr>
        <w:t>existential risks</w:t>
      </w:r>
      <w:r w:rsidRPr="00F376F3">
        <w:rPr>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0FECDD8E" w14:textId="215CB537" w:rsidR="00E42E4C" w:rsidRDefault="00E42E4C" w:rsidP="00F601E6"/>
    <w:p w14:paraId="3EC80333" w14:textId="77777777" w:rsidR="0027528C" w:rsidRDefault="0027528C" w:rsidP="0027528C">
      <w:pPr>
        <w:pStyle w:val="Heading4"/>
      </w:pPr>
      <w:r>
        <w:t>CP Text – In a Democracy, a Free Press ought to prioritize Objectivity over Advocacy, except for instances of Investigative Journalism.</w:t>
      </w:r>
    </w:p>
    <w:p w14:paraId="1A2F85EF" w14:textId="77777777" w:rsidR="0027528C" w:rsidRDefault="0027528C" w:rsidP="0027528C">
      <w:pPr>
        <w:pStyle w:val="Heading4"/>
      </w:pPr>
      <w:r>
        <w:t xml:space="preserve">The CP </w:t>
      </w:r>
      <w:r>
        <w:rPr>
          <w:u w:val="single"/>
        </w:rPr>
        <w:t>competes</w:t>
      </w:r>
      <w:r>
        <w:t xml:space="preserve"> – the tension between Objectivity and Advocacy lies in Objective Journalisms separation of </w:t>
      </w:r>
      <w:r>
        <w:rPr>
          <w:u w:val="single"/>
        </w:rPr>
        <w:t>opinion</w:t>
      </w:r>
      <w:r>
        <w:t xml:space="preserve"> and </w:t>
      </w:r>
      <w:r>
        <w:rPr>
          <w:u w:val="single"/>
        </w:rPr>
        <w:t>personal bias</w:t>
      </w:r>
      <w:r>
        <w:t xml:space="preserve"> from </w:t>
      </w:r>
      <w:r>
        <w:rPr>
          <w:u w:val="single"/>
        </w:rPr>
        <w:t>discussions</w:t>
      </w:r>
      <w:r>
        <w:t xml:space="preserve">. </w:t>
      </w:r>
    </w:p>
    <w:p w14:paraId="2C31E377" w14:textId="77777777" w:rsidR="0027528C" w:rsidRPr="00B64C0E" w:rsidRDefault="0027528C" w:rsidP="0027528C">
      <w:proofErr w:type="spellStart"/>
      <w:r w:rsidRPr="00B64C0E">
        <w:rPr>
          <w:rStyle w:val="Style13ptBold"/>
        </w:rPr>
        <w:t>Reavy</w:t>
      </w:r>
      <w:proofErr w:type="spellEnd"/>
      <w:r>
        <w:rPr>
          <w:rStyle w:val="Style13ptBold"/>
        </w:rPr>
        <w:t xml:space="preserve"> 13</w:t>
      </w:r>
      <w:r w:rsidRPr="00B64C0E">
        <w:t>, Matthew. "Objectivity and advocacy in journalism." Media Ethics 25.1 (2013).</w:t>
      </w:r>
      <w:r>
        <w:t xml:space="preserve"> (</w:t>
      </w:r>
      <w:r w:rsidRPr="00B64C0E">
        <w:t>Communication Department Chairperson at University of Scranton</w:t>
      </w:r>
      <w:r>
        <w:t>)//Elmer</w:t>
      </w:r>
    </w:p>
    <w:p w14:paraId="10F00435" w14:textId="77777777" w:rsidR="0027528C" w:rsidRPr="00111F64" w:rsidRDefault="0027528C" w:rsidP="0027528C">
      <w:pPr>
        <w:rPr>
          <w:sz w:val="16"/>
        </w:rPr>
      </w:pPr>
      <w:r w:rsidRPr="00111F64">
        <w:rPr>
          <w:rStyle w:val="StyleUnderline"/>
        </w:rPr>
        <w:t xml:space="preserve">Advocacy Journalism Public journalism and, for the most part, citizen journalism can be viewed as examples of </w:t>
      </w:r>
      <w:r w:rsidRPr="00111F64">
        <w:rPr>
          <w:rStyle w:val="Emphasis"/>
          <w:highlight w:val="green"/>
        </w:rPr>
        <w:t>advocacy journalism</w:t>
      </w:r>
      <w:r w:rsidRPr="00111F64">
        <w:rPr>
          <w:rStyle w:val="StyleUnderline"/>
        </w:rPr>
        <w:t xml:space="preserve">, a </w:t>
      </w:r>
      <w:r w:rsidRPr="00111F64">
        <w:rPr>
          <w:rStyle w:val="Emphasis"/>
          <w:highlight w:val="green"/>
        </w:rPr>
        <w:t>form</w:t>
      </w:r>
      <w:r w:rsidRPr="00111F64">
        <w:rPr>
          <w:rStyle w:val="StyleUnderline"/>
          <w:highlight w:val="green"/>
        </w:rPr>
        <w:t xml:space="preserve"> </w:t>
      </w:r>
      <w:r w:rsidRPr="00111F64">
        <w:rPr>
          <w:rStyle w:val="StyleUnderline"/>
        </w:rPr>
        <w:t xml:space="preserve">of journalism </w:t>
      </w:r>
      <w:r w:rsidRPr="00111F64">
        <w:rPr>
          <w:rStyle w:val="Emphasis"/>
          <w:highlight w:val="green"/>
        </w:rPr>
        <w:t>that endeavors to be fact-based</w:t>
      </w:r>
      <w:r w:rsidRPr="00111F64">
        <w:rPr>
          <w:rStyle w:val="StyleUnderline"/>
        </w:rPr>
        <w:t xml:space="preserve">, </w:t>
      </w:r>
      <w:r w:rsidRPr="00111F64">
        <w:rPr>
          <w:rStyle w:val="Emphasis"/>
          <w:highlight w:val="green"/>
        </w:rPr>
        <w:t>but does not separate</w:t>
      </w:r>
      <w:r w:rsidRPr="00111F64">
        <w:rPr>
          <w:rStyle w:val="StyleUnderline"/>
        </w:rPr>
        <w:t xml:space="preserve"> editorial </w:t>
      </w:r>
      <w:r w:rsidRPr="00111F64">
        <w:rPr>
          <w:rStyle w:val="Emphasis"/>
          <w:highlight w:val="green"/>
          <w:bdr w:val="single" w:sz="18" w:space="0" w:color="auto"/>
        </w:rPr>
        <w:t>opinion from news coverage</w:t>
      </w:r>
      <w:r w:rsidRPr="00111F64">
        <w:rPr>
          <w:rStyle w:val="StyleUnderline"/>
          <w:highlight w:val="green"/>
        </w:rPr>
        <w:t xml:space="preserve"> </w:t>
      </w:r>
      <w:r w:rsidRPr="00111F64">
        <w:rPr>
          <w:rStyle w:val="Emphasis"/>
          <w:highlight w:val="green"/>
        </w:rPr>
        <w:t>and</w:t>
      </w:r>
      <w:r w:rsidRPr="00111F64">
        <w:rPr>
          <w:rStyle w:val="StyleUnderline"/>
          <w:highlight w:val="green"/>
        </w:rPr>
        <w:t xml:space="preserve"> </w:t>
      </w:r>
      <w:r w:rsidRPr="00111F64">
        <w:rPr>
          <w:rStyle w:val="StyleUnderline"/>
        </w:rPr>
        <w:t xml:space="preserve">often </w:t>
      </w:r>
      <w:r w:rsidRPr="00111F64">
        <w:rPr>
          <w:rStyle w:val="Emphasis"/>
          <w:highlight w:val="green"/>
        </w:rPr>
        <w:t>approaches</w:t>
      </w:r>
      <w:r w:rsidRPr="00111F64">
        <w:rPr>
          <w:rStyle w:val="StyleUnderline"/>
          <w:highlight w:val="green"/>
        </w:rPr>
        <w:t xml:space="preserve"> </w:t>
      </w:r>
      <w:r w:rsidRPr="00111F64">
        <w:rPr>
          <w:rStyle w:val="StyleUnderline"/>
        </w:rPr>
        <w:t xml:space="preserve">the </w:t>
      </w:r>
      <w:r w:rsidRPr="00111F64">
        <w:rPr>
          <w:rStyle w:val="Emphasis"/>
          <w:highlight w:val="green"/>
        </w:rPr>
        <w:t>news from a specific viewpoint</w:t>
      </w:r>
      <w:r w:rsidRPr="00111F64">
        <w:rPr>
          <w:sz w:val="16"/>
        </w:rPr>
        <w:t xml:space="preserve">. </w:t>
      </w:r>
      <w:r w:rsidRPr="00111F64">
        <w:rPr>
          <w:rStyle w:val="Emphasis"/>
          <w:highlight w:val="green"/>
        </w:rPr>
        <w:t>Advocacy journalists</w:t>
      </w:r>
      <w:r w:rsidRPr="00111F64">
        <w:rPr>
          <w:sz w:val="16"/>
          <w:highlight w:val="green"/>
        </w:rPr>
        <w:t xml:space="preserve"> </w:t>
      </w:r>
      <w:r w:rsidRPr="00111F64">
        <w:rPr>
          <w:rStyle w:val="Emphasis"/>
          <w:highlight w:val="green"/>
          <w:bdr w:val="single" w:sz="18" w:space="0" w:color="auto"/>
        </w:rPr>
        <w:t>distinguish the “good guys” from the “bad guys</w:t>
      </w:r>
      <w:r w:rsidRPr="00111F64">
        <w:rPr>
          <w:rStyle w:val="StyleUnderline"/>
          <w:highlight w:val="green"/>
        </w:rPr>
        <w:t>”</w:t>
      </w:r>
      <w:r w:rsidRPr="00111F64">
        <w:rPr>
          <w:rStyle w:val="StyleUnderline"/>
        </w:rPr>
        <w:t xml:space="preserve"> and “actively participate in the debate, becoming more activists than observers of the events” (</w:t>
      </w:r>
      <w:proofErr w:type="spellStart"/>
      <w:r w:rsidRPr="00111F64">
        <w:rPr>
          <w:rStyle w:val="StyleUnderline"/>
        </w:rPr>
        <w:t>Ruigrok</w:t>
      </w:r>
      <w:proofErr w:type="spellEnd"/>
      <w:r w:rsidRPr="00111F64">
        <w:rPr>
          <w:rStyle w:val="StyleUnderline"/>
        </w:rPr>
        <w:t>, 2010).</w:t>
      </w:r>
      <w:r w:rsidRPr="00111F64">
        <w:rPr>
          <w:sz w:val="16"/>
        </w:rPr>
        <w:t xml:space="preserve"> Thus, they can be </w:t>
      </w:r>
      <w:r w:rsidRPr="00111F64">
        <w:rPr>
          <w:rStyle w:val="StyleUnderline"/>
        </w:rPr>
        <w:t xml:space="preserve">said to exhibit the same kind of “interventionist impulse” that scholars such as </w:t>
      </w:r>
      <w:proofErr w:type="spellStart"/>
      <w:r w:rsidRPr="00111F64">
        <w:rPr>
          <w:rStyle w:val="StyleUnderline"/>
        </w:rPr>
        <w:t>Hanitzsch</w:t>
      </w:r>
      <w:proofErr w:type="spellEnd"/>
      <w:r w:rsidRPr="00111F64">
        <w:rPr>
          <w:rStyle w:val="StyleUnderline"/>
        </w:rPr>
        <w:t xml:space="preserve"> (2007, p. 373) see at work in public journalism. </w:t>
      </w:r>
      <w:r w:rsidRPr="00111F64">
        <w:rPr>
          <w:rStyle w:val="Emphasis"/>
        </w:rPr>
        <w:t>Advocacy journalism has been at times credited with everything from combating “the moral failings of Western governments” (Hammond, 2002, p. 178) to offering "a more progressive notion of experts and expertise by citing community members while critiquing or pointedly ignoring dominant discourses from government and academic ‘experts’” (</w:t>
      </w:r>
      <w:proofErr w:type="spellStart"/>
      <w:r w:rsidRPr="00111F64">
        <w:rPr>
          <w:rStyle w:val="Emphasis"/>
        </w:rPr>
        <w:t>Heitner</w:t>
      </w:r>
      <w:proofErr w:type="spellEnd"/>
      <w:r w:rsidRPr="00111F64">
        <w:rPr>
          <w:rStyle w:val="Emphasis"/>
        </w:rPr>
        <w:t>, 2009, p. 405).</w:t>
      </w:r>
      <w:r w:rsidRPr="00111F64">
        <w:rPr>
          <w:sz w:val="16"/>
        </w:rPr>
        <w:t xml:space="preserve"> It has been tied to peace journalism (</w:t>
      </w:r>
      <w:proofErr w:type="spellStart"/>
      <w:r w:rsidRPr="00111F64">
        <w:rPr>
          <w:sz w:val="16"/>
        </w:rPr>
        <w:t>Kempf</w:t>
      </w:r>
      <w:proofErr w:type="spellEnd"/>
      <w:r w:rsidRPr="00111F64">
        <w:rPr>
          <w:sz w:val="16"/>
        </w:rPr>
        <w:t>, 2007), “alternative” publications (</w:t>
      </w:r>
      <w:proofErr w:type="spellStart"/>
      <w:r w:rsidRPr="00111F64">
        <w:rPr>
          <w:sz w:val="16"/>
        </w:rPr>
        <w:t>Waisbord</w:t>
      </w:r>
      <w:proofErr w:type="spellEnd"/>
      <w:r w:rsidRPr="00111F64">
        <w:rPr>
          <w:sz w:val="16"/>
        </w:rPr>
        <w:t>, 2009) and environmental journalism (</w:t>
      </w:r>
      <w:proofErr w:type="spellStart"/>
      <w:r w:rsidRPr="00111F64">
        <w:rPr>
          <w:sz w:val="16"/>
        </w:rPr>
        <w:t>Waisbord</w:t>
      </w:r>
      <w:proofErr w:type="spellEnd"/>
      <w:r w:rsidRPr="00111F64">
        <w:rPr>
          <w:sz w:val="16"/>
        </w:rPr>
        <w:t xml:space="preserve"> &amp; </w:t>
      </w:r>
      <w:proofErr w:type="spellStart"/>
      <w:r w:rsidRPr="00111F64">
        <w:rPr>
          <w:sz w:val="16"/>
        </w:rPr>
        <w:t>Peruzzotti</w:t>
      </w:r>
      <w:proofErr w:type="spellEnd"/>
      <w:r w:rsidRPr="00111F64">
        <w:rPr>
          <w:sz w:val="16"/>
        </w:rPr>
        <w:t xml:space="preserve">, 2009) among others. Some scholars contend that </w:t>
      </w:r>
      <w:r w:rsidRPr="00111F64">
        <w:rPr>
          <w:rStyle w:val="Emphasis"/>
          <w:highlight w:val="green"/>
        </w:rPr>
        <w:t>advocacy journalists</w:t>
      </w:r>
      <w:r w:rsidRPr="00111F64">
        <w:rPr>
          <w:sz w:val="16"/>
          <w:highlight w:val="green"/>
        </w:rPr>
        <w:t xml:space="preserve"> </w:t>
      </w:r>
      <w:r w:rsidRPr="00111F64">
        <w:rPr>
          <w:sz w:val="16"/>
        </w:rPr>
        <w:t xml:space="preserve">can be assumed to write from a “leftist” point of view (Craig, 2004, p. 240), often as </w:t>
      </w:r>
      <w:r w:rsidRPr="00111F64">
        <w:rPr>
          <w:rStyle w:val="Emphasis"/>
          <w:highlight w:val="green"/>
        </w:rPr>
        <w:t>a</w:t>
      </w:r>
      <w:r w:rsidRPr="00111F64">
        <w:rPr>
          <w:sz w:val="16"/>
          <w:highlight w:val="green"/>
        </w:rPr>
        <w:t xml:space="preserve"> </w:t>
      </w:r>
      <w:r w:rsidRPr="00111F64">
        <w:rPr>
          <w:rStyle w:val="Emphasis"/>
          <w:highlight w:val="green"/>
        </w:rPr>
        <w:t>counterweight</w:t>
      </w:r>
      <w:r w:rsidRPr="00111F64">
        <w:rPr>
          <w:sz w:val="16"/>
          <w:highlight w:val="green"/>
        </w:rPr>
        <w:t xml:space="preserve"> </w:t>
      </w:r>
      <w:r w:rsidRPr="00111F64">
        <w:rPr>
          <w:rStyle w:val="Emphasis"/>
          <w:highlight w:val="green"/>
        </w:rPr>
        <w:t>to</w:t>
      </w:r>
      <w:r w:rsidRPr="00111F64">
        <w:rPr>
          <w:sz w:val="16"/>
          <w:highlight w:val="green"/>
        </w:rPr>
        <w:t xml:space="preserve"> </w:t>
      </w:r>
      <w:r w:rsidRPr="00111F64">
        <w:rPr>
          <w:sz w:val="16"/>
        </w:rPr>
        <w:t>the “</w:t>
      </w:r>
      <w:r w:rsidRPr="00111F64">
        <w:rPr>
          <w:rStyle w:val="Emphasis"/>
          <w:highlight w:val="green"/>
          <w:bdr w:val="single" w:sz="18" w:space="0" w:color="auto"/>
        </w:rPr>
        <w:t>inherently conservative” notion of objectivity</w:t>
      </w:r>
      <w:r w:rsidRPr="00111F64">
        <w:rPr>
          <w:sz w:val="16"/>
          <w:highlight w:val="green"/>
        </w:rPr>
        <w:t xml:space="preserve"> </w:t>
      </w:r>
      <w:r w:rsidRPr="00111F64">
        <w:rPr>
          <w:rStyle w:val="StyleUnderline"/>
        </w:rPr>
        <w:t xml:space="preserve">(Glasser, 1984, para. 3), which some argue serves as a tool to “help the powerful maintain order” (Ryan, 2009. p. 8). </w:t>
      </w:r>
      <w:r w:rsidRPr="00111F64">
        <w:rPr>
          <w:sz w:val="16"/>
        </w:rPr>
        <w:t xml:space="preserve">Many other scholars contend that any liberal bias on the part of journalists is </w:t>
      </w:r>
      <w:r w:rsidRPr="00111F64">
        <w:rPr>
          <w:sz w:val="16"/>
        </w:rPr>
        <w:lastRenderedPageBreak/>
        <w:t>more than offset by a conservative bias among owners. For example, Parry (2003) notes that “media owners historically have enforced their political views and other preferences by installing senior editors whose careers depend on delivering a news product that fits with the owner’s prejudices.”</w:t>
      </w:r>
    </w:p>
    <w:p w14:paraId="62DE0CAA" w14:textId="77777777" w:rsidR="0027528C" w:rsidRDefault="0027528C" w:rsidP="0027528C">
      <w:pPr>
        <w:pStyle w:val="Heading4"/>
      </w:pPr>
      <w:r>
        <w:t xml:space="preserve">Investigative Journalism </w:t>
      </w:r>
      <w:r>
        <w:rPr>
          <w:u w:val="single"/>
        </w:rPr>
        <w:t>is</w:t>
      </w:r>
      <w:r>
        <w:t xml:space="preserve"> a form of Advocacy Journalism – it doesn’t </w:t>
      </w:r>
      <w:r>
        <w:rPr>
          <w:u w:val="single"/>
        </w:rPr>
        <w:t>violate</w:t>
      </w:r>
      <w:r>
        <w:t xml:space="preserve"> the Truth BUT attaches it to a </w:t>
      </w:r>
      <w:r>
        <w:rPr>
          <w:u w:val="single"/>
        </w:rPr>
        <w:t>partial cause</w:t>
      </w:r>
      <w:r>
        <w:t>.</w:t>
      </w:r>
    </w:p>
    <w:p w14:paraId="7B98C46C" w14:textId="77777777" w:rsidR="0027528C" w:rsidRPr="00B64C0E" w:rsidRDefault="0027528C" w:rsidP="0027528C">
      <w:r w:rsidRPr="00B64C0E">
        <w:rPr>
          <w:rStyle w:val="Style13ptBold"/>
        </w:rPr>
        <w:t>Givens 20</w:t>
      </w:r>
      <w:r>
        <w:t xml:space="preserve"> </w:t>
      </w:r>
      <w:r w:rsidRPr="00B64C0E">
        <w:t>Dana Givens 10-14-2020 "Opinion: When It Comes to Advocacy Journalism, the Truth Should Come Before Emotion"</w:t>
      </w:r>
      <w:r>
        <w:t xml:space="preserve"> </w:t>
      </w:r>
      <w:hyperlink r:id="rId12" w:history="1">
        <w:r w:rsidRPr="00A909A1">
          <w:rPr>
            <w:rStyle w:val="Hyperlink"/>
          </w:rPr>
          <w:t>https://theclick.news/essay-when-it-comes-to-advocacy-journalism-the-truth-should-come-before-emotion/</w:t>
        </w:r>
      </w:hyperlink>
      <w:r>
        <w:t xml:space="preserve"> (</w:t>
      </w:r>
      <w:r w:rsidRPr="00B64C0E">
        <w:t>Sacred Heart University with a Bachelor's of Science in Marketing and Global Studies</w:t>
      </w:r>
      <w:r>
        <w:t xml:space="preserve">)//Elmer </w:t>
      </w:r>
    </w:p>
    <w:p w14:paraId="2EB46E4D" w14:textId="77777777" w:rsidR="0027528C" w:rsidRPr="00111F64" w:rsidRDefault="0027528C" w:rsidP="0027528C">
      <w:pPr>
        <w:rPr>
          <w:sz w:val="16"/>
        </w:rPr>
      </w:pPr>
      <w:r w:rsidRPr="00111F64">
        <w:rPr>
          <w:sz w:val="16"/>
        </w:rPr>
        <w:t xml:space="preserve">(NEW YORK) — </w:t>
      </w:r>
      <w:r w:rsidRPr="00111F64">
        <w:rPr>
          <w:rStyle w:val="Emphasis"/>
          <w:highlight w:val="green"/>
        </w:rPr>
        <w:t>Advocacy journalists</w:t>
      </w:r>
      <w:r w:rsidRPr="00111F64">
        <w:rPr>
          <w:sz w:val="16"/>
          <w:highlight w:val="green"/>
        </w:rPr>
        <w:t xml:space="preserve"> </w:t>
      </w:r>
      <w:r w:rsidRPr="00111F64">
        <w:rPr>
          <w:rStyle w:val="Emphasis"/>
          <w:highlight w:val="green"/>
        </w:rPr>
        <w:t>take a different</w:t>
      </w:r>
      <w:r w:rsidRPr="00111F64">
        <w:rPr>
          <w:sz w:val="16"/>
          <w:highlight w:val="green"/>
        </w:rPr>
        <w:t xml:space="preserve"> </w:t>
      </w:r>
      <w:r w:rsidRPr="00111F64">
        <w:rPr>
          <w:sz w:val="16"/>
        </w:rPr>
        <w:t xml:space="preserve">kind of </w:t>
      </w:r>
      <w:r w:rsidRPr="00111F64">
        <w:rPr>
          <w:rStyle w:val="Emphasis"/>
          <w:highlight w:val="green"/>
        </w:rPr>
        <w:t>stance</w:t>
      </w:r>
      <w:r w:rsidRPr="00111F64">
        <w:rPr>
          <w:sz w:val="16"/>
          <w:highlight w:val="green"/>
        </w:rPr>
        <w:t xml:space="preserve"> </w:t>
      </w:r>
      <w:r w:rsidRPr="00111F64">
        <w:rPr>
          <w:sz w:val="16"/>
        </w:rPr>
        <w:t xml:space="preserve">than other journalists when it comes to crafting a story. This type of writing </w:t>
      </w:r>
      <w:r w:rsidRPr="00111F64">
        <w:rPr>
          <w:rStyle w:val="Emphasis"/>
          <w:highlight w:val="green"/>
          <w:bdr w:val="single" w:sz="18" w:space="0" w:color="auto"/>
        </w:rPr>
        <w:t>has a different belief system attached</w:t>
      </w:r>
      <w:r w:rsidRPr="00111F64">
        <w:rPr>
          <w:sz w:val="16"/>
          <w:highlight w:val="green"/>
        </w:rPr>
        <w:t xml:space="preserve"> </w:t>
      </w:r>
      <w:r w:rsidRPr="00111F64">
        <w:rPr>
          <w:sz w:val="16"/>
        </w:rPr>
        <w:t xml:space="preserve">— it is </w:t>
      </w:r>
      <w:r w:rsidRPr="00111F64">
        <w:rPr>
          <w:rStyle w:val="Emphasis"/>
          <w:highlight w:val="green"/>
        </w:rPr>
        <w:t>dedicated to a certain cause</w:t>
      </w:r>
      <w:r w:rsidRPr="00111F64">
        <w:rPr>
          <w:rStyle w:val="StyleUnderline"/>
        </w:rPr>
        <w:t>, where the journalist takes a direct and intentional stance</w:t>
      </w:r>
      <w:r w:rsidRPr="00111F64">
        <w:rPr>
          <w:sz w:val="16"/>
        </w:rPr>
        <w:t xml:space="preserve">. </w:t>
      </w:r>
      <w:r w:rsidRPr="00111F64">
        <w:rPr>
          <w:rStyle w:val="StyleUnderline"/>
        </w:rPr>
        <w:t xml:space="preserve">It’s a step above simply an opinion essay because </w:t>
      </w:r>
      <w:r w:rsidRPr="00111F64">
        <w:rPr>
          <w:rStyle w:val="Emphasis"/>
          <w:highlight w:val="green"/>
        </w:rPr>
        <w:t>the goal is to create</w:t>
      </w:r>
      <w:r>
        <w:rPr>
          <w:rStyle w:val="Emphasis"/>
          <w:highlight w:val="green"/>
        </w:rPr>
        <w:t xml:space="preserve"> </w:t>
      </w:r>
      <w:r w:rsidRPr="00111F64">
        <w:rPr>
          <w:rStyle w:val="Emphasis"/>
          <w:highlight w:val="green"/>
        </w:rPr>
        <w:t>a call to</w:t>
      </w:r>
      <w:r w:rsidRPr="00111F64">
        <w:rPr>
          <w:rStyle w:val="StyleUnderline"/>
          <w:highlight w:val="green"/>
        </w:rPr>
        <w:t xml:space="preserve"> </w:t>
      </w:r>
      <w:r w:rsidRPr="00111F64">
        <w:rPr>
          <w:rStyle w:val="StyleUnderline"/>
        </w:rPr>
        <w:t xml:space="preserve">action, to </w:t>
      </w:r>
      <w:r w:rsidRPr="00111F64">
        <w:rPr>
          <w:rStyle w:val="Emphasis"/>
          <w:highlight w:val="green"/>
        </w:rPr>
        <w:t>call out injustice</w:t>
      </w:r>
      <w:r w:rsidRPr="00111F64">
        <w:rPr>
          <w:sz w:val="16"/>
        </w:rPr>
        <w:t xml:space="preserve">. An </w:t>
      </w:r>
      <w:r w:rsidRPr="00111F64">
        <w:rPr>
          <w:rStyle w:val="Emphasis"/>
          <w:highlight w:val="green"/>
        </w:rPr>
        <w:t>example</w:t>
      </w:r>
      <w:r w:rsidRPr="00111F64">
        <w:rPr>
          <w:sz w:val="16"/>
          <w:highlight w:val="green"/>
        </w:rPr>
        <w:t xml:space="preserve"> </w:t>
      </w:r>
      <w:r w:rsidRPr="00111F64">
        <w:rPr>
          <w:sz w:val="16"/>
        </w:rPr>
        <w:t xml:space="preserve">of this type of journalism </w:t>
      </w:r>
      <w:r w:rsidRPr="00111F64">
        <w:rPr>
          <w:rStyle w:val="Emphasis"/>
          <w:highlight w:val="green"/>
        </w:rPr>
        <w:t>was</w:t>
      </w:r>
      <w:r w:rsidRPr="00111F64">
        <w:rPr>
          <w:sz w:val="16"/>
          <w:highlight w:val="green"/>
        </w:rPr>
        <w:t xml:space="preserve"> </w:t>
      </w:r>
      <w:r w:rsidRPr="00111F64">
        <w:rPr>
          <w:sz w:val="16"/>
        </w:rPr>
        <w:t xml:space="preserve">a recent </w:t>
      </w:r>
      <w:r w:rsidRPr="00111F64">
        <w:rPr>
          <w:rStyle w:val="Emphasis"/>
          <w:highlight w:val="green"/>
        </w:rPr>
        <w:t>report from</w:t>
      </w:r>
      <w:r w:rsidRPr="00111F64">
        <w:rPr>
          <w:sz w:val="16"/>
          <w:highlight w:val="green"/>
        </w:rPr>
        <w:t xml:space="preserve"> </w:t>
      </w:r>
      <w:r w:rsidRPr="00111F64">
        <w:rPr>
          <w:sz w:val="16"/>
        </w:rPr>
        <w:t xml:space="preserve">the nonprofit </w:t>
      </w:r>
      <w:r w:rsidRPr="00111F64">
        <w:rPr>
          <w:rStyle w:val="Emphasis"/>
          <w:highlight w:val="green"/>
        </w:rPr>
        <w:t>H</w:t>
      </w:r>
      <w:r w:rsidRPr="00111F64">
        <w:rPr>
          <w:rStyle w:val="StyleUnderline"/>
        </w:rPr>
        <w:t xml:space="preserve">uman </w:t>
      </w:r>
      <w:r w:rsidRPr="00111F64">
        <w:rPr>
          <w:rStyle w:val="Emphasis"/>
          <w:highlight w:val="green"/>
        </w:rPr>
        <w:t>R</w:t>
      </w:r>
      <w:r w:rsidRPr="00111F64">
        <w:rPr>
          <w:rStyle w:val="StyleUnderline"/>
        </w:rPr>
        <w:t xml:space="preserve">ights </w:t>
      </w:r>
      <w:r w:rsidRPr="00111F64">
        <w:rPr>
          <w:rStyle w:val="Emphasis"/>
          <w:highlight w:val="green"/>
        </w:rPr>
        <w:t>W</w:t>
      </w:r>
      <w:r w:rsidRPr="00111F64">
        <w:rPr>
          <w:rStyle w:val="StyleUnderline"/>
        </w:rPr>
        <w:t>atch</w:t>
      </w:r>
      <w:r w:rsidRPr="00111F64">
        <w:rPr>
          <w:sz w:val="16"/>
        </w:rPr>
        <w:t xml:space="preserve">, </w:t>
      </w:r>
      <w:r w:rsidRPr="00111F64">
        <w:rPr>
          <w:rStyle w:val="StyleUnderline"/>
        </w:rPr>
        <w:t xml:space="preserve">regarding new evidence </w:t>
      </w:r>
      <w:r w:rsidRPr="00111F64">
        <w:rPr>
          <w:rStyle w:val="StyleUnderline"/>
          <w:highlight w:val="green"/>
        </w:rPr>
        <w:t xml:space="preserve">showing </w:t>
      </w:r>
      <w:r w:rsidRPr="00111F64">
        <w:rPr>
          <w:rStyle w:val="StyleUnderline"/>
        </w:rPr>
        <w:t xml:space="preserve">the members of the New York City </w:t>
      </w:r>
      <w:r w:rsidRPr="00111F64">
        <w:rPr>
          <w:rStyle w:val="StyleUnderline"/>
          <w:highlight w:val="green"/>
        </w:rPr>
        <w:t xml:space="preserve">police </w:t>
      </w:r>
      <w:r w:rsidRPr="00111F64">
        <w:rPr>
          <w:rStyle w:val="StyleUnderline"/>
        </w:rPr>
        <w:t xml:space="preserve">department </w:t>
      </w:r>
      <w:r w:rsidRPr="00111F64">
        <w:rPr>
          <w:rStyle w:val="StyleUnderline"/>
          <w:highlight w:val="green"/>
        </w:rPr>
        <w:t xml:space="preserve">staged a mass arrest </w:t>
      </w:r>
      <w:r w:rsidRPr="00111F64">
        <w:rPr>
          <w:rStyle w:val="StyleUnderline"/>
        </w:rPr>
        <w:t>and assault on a group of peaceful protesters in the Bronx.</w:t>
      </w:r>
      <w:r w:rsidRPr="00111F64">
        <w:rPr>
          <w:sz w:val="16"/>
        </w:rPr>
        <w:t xml:space="preserve"> </w:t>
      </w:r>
      <w:r w:rsidRPr="00111F64">
        <w:rPr>
          <w:rStyle w:val="StyleUnderline"/>
        </w:rPr>
        <w:t>The organization released a report and video showing new evidence that the police department did create a plan to stage a mass arrest in Mott Haven, a part of the Bronx, after tracking down peaceful protesters in early June</w:t>
      </w:r>
      <w:r w:rsidRPr="00111F64">
        <w:rPr>
          <w:sz w:val="16"/>
        </w:rPr>
        <w:t xml:space="preserve">. </w:t>
      </w:r>
      <w:r w:rsidRPr="00111F64">
        <w:rPr>
          <w:rStyle w:val="StyleUnderline"/>
        </w:rPr>
        <w:t>This is a great example of advocacy journalism because it was tied to human rights and police brutality and demonstrates detailed investigative reporting</w:t>
      </w:r>
      <w:r w:rsidRPr="00111F64">
        <w:rPr>
          <w:sz w:val="16"/>
        </w:rPr>
        <w:t xml:space="preserve">. They were </w:t>
      </w:r>
      <w:r w:rsidRPr="00111F64">
        <w:rPr>
          <w:rStyle w:val="Emphasis"/>
          <w:highlight w:val="green"/>
        </w:rPr>
        <w:t>able to back up</w:t>
      </w:r>
      <w:r w:rsidRPr="00111F64">
        <w:rPr>
          <w:sz w:val="16"/>
          <w:highlight w:val="green"/>
        </w:rPr>
        <w:t xml:space="preserve"> </w:t>
      </w:r>
      <w:r w:rsidRPr="00111F64">
        <w:rPr>
          <w:sz w:val="16"/>
        </w:rPr>
        <w:t xml:space="preserve">their </w:t>
      </w:r>
      <w:r w:rsidRPr="00111F64">
        <w:rPr>
          <w:rStyle w:val="Emphasis"/>
          <w:highlight w:val="green"/>
        </w:rPr>
        <w:t>arguments with evidence</w:t>
      </w:r>
      <w:r w:rsidRPr="00111F64">
        <w:rPr>
          <w:sz w:val="16"/>
          <w:highlight w:val="green"/>
        </w:rPr>
        <w:t xml:space="preserve"> </w:t>
      </w:r>
      <w:r w:rsidRPr="00111F64">
        <w:rPr>
          <w:sz w:val="16"/>
        </w:rPr>
        <w:t xml:space="preserve">on the event </w:t>
      </w:r>
      <w:r w:rsidRPr="00111F64">
        <w:rPr>
          <w:rStyle w:val="Emphasis"/>
          <w:highlight w:val="green"/>
        </w:rPr>
        <w:t xml:space="preserve">in addition to </w:t>
      </w:r>
      <w:r w:rsidRPr="00111F64">
        <w:rPr>
          <w:rStyle w:val="Emphasis"/>
          <w:highlight w:val="green"/>
          <w:bdr w:val="single" w:sz="18" w:space="0" w:color="auto"/>
        </w:rPr>
        <w:t>getting testimonies</w:t>
      </w:r>
      <w:r w:rsidRPr="00111F64">
        <w:rPr>
          <w:sz w:val="16"/>
          <w:highlight w:val="green"/>
        </w:rPr>
        <w:t xml:space="preserve"> </w:t>
      </w:r>
      <w:r w:rsidRPr="00111F64">
        <w:rPr>
          <w:sz w:val="16"/>
        </w:rPr>
        <w:t xml:space="preserve">from the people involved. We have discussed how objectivity is one of the foundations of journalism and while the organization has taken a stance in their advocacy, they presented an argument backed up by verified facts and sources. The video was able to give even more context to the details leading up to the event and what happened outside of what had previously been reported. </w:t>
      </w:r>
    </w:p>
    <w:p w14:paraId="5AF85E9B" w14:textId="77777777" w:rsidR="0027528C" w:rsidRPr="00111F64" w:rsidRDefault="0027528C" w:rsidP="0027528C">
      <w:pPr>
        <w:pStyle w:val="Heading4"/>
        <w:rPr>
          <w:u w:val="single"/>
        </w:rPr>
      </w:pPr>
      <w:r>
        <w:t xml:space="preserve">Investigative Journalism solves Corruption. </w:t>
      </w:r>
    </w:p>
    <w:p w14:paraId="055249F6" w14:textId="77777777" w:rsidR="0027528C" w:rsidRPr="00567338" w:rsidRDefault="0027528C" w:rsidP="0027528C">
      <w:proofErr w:type="spellStart"/>
      <w:r w:rsidRPr="00D13AB1">
        <w:rPr>
          <w:rStyle w:val="Style13ptBold"/>
        </w:rPr>
        <w:t>Hrvolova</w:t>
      </w:r>
      <w:proofErr w:type="spellEnd"/>
      <w:r w:rsidRPr="00D13AB1">
        <w:rPr>
          <w:rStyle w:val="Style13ptBold"/>
        </w:rPr>
        <w:t xml:space="preserve"> and Katz 21</w:t>
      </w:r>
      <w:r>
        <w:t xml:space="preserve"> </w:t>
      </w:r>
      <w:r w:rsidRPr="00567338">
        <w:t xml:space="preserve">Martina </w:t>
      </w:r>
      <w:proofErr w:type="spellStart"/>
      <w:r w:rsidRPr="00567338">
        <w:t>Hrvolova</w:t>
      </w:r>
      <w:proofErr w:type="spellEnd"/>
      <w:r w:rsidRPr="00567338">
        <w:t xml:space="preserve"> and Jonathan D. Katz 11-29-2021 "The Anti-Corruption Role of Free Media and Investigative Journalism"</w:t>
      </w:r>
      <w:r>
        <w:t xml:space="preserve"> </w:t>
      </w:r>
      <w:hyperlink r:id="rId13" w:history="1">
        <w:r w:rsidRPr="00A909A1">
          <w:rPr>
            <w:rStyle w:val="Hyperlink"/>
          </w:rPr>
          <w:t>https://www.gmfus.org/news/anti-corruption-role-free-media-and-investigative-journalism</w:t>
        </w:r>
      </w:hyperlink>
      <w:r>
        <w:t xml:space="preserve"> (</w:t>
      </w:r>
      <w:r w:rsidRPr="00D13AB1">
        <w:t>Resident Fellow WASHINGTON, DC OFFICE</w:t>
      </w:r>
      <w:r>
        <w:t xml:space="preserve">)//Elmer </w:t>
      </w:r>
    </w:p>
    <w:p w14:paraId="40EC1A30" w14:textId="77777777" w:rsidR="0027528C" w:rsidRPr="00021621" w:rsidRDefault="0027528C" w:rsidP="0027528C">
      <w:pPr>
        <w:rPr>
          <w:sz w:val="16"/>
        </w:rPr>
      </w:pPr>
      <w:r w:rsidRPr="00021621">
        <w:rPr>
          <w:sz w:val="16"/>
        </w:rPr>
        <w:t xml:space="preserve">Summary </w:t>
      </w:r>
      <w:r w:rsidRPr="00111F64">
        <w:rPr>
          <w:rStyle w:val="StyleUnderline"/>
        </w:rPr>
        <w:t>Global democracy is under growing threat from illiberal actors</w:t>
      </w:r>
      <w:r w:rsidRPr="00021621">
        <w:rPr>
          <w:sz w:val="16"/>
        </w:rPr>
        <w:t xml:space="preserve">. In response to challenges including backsliding, the United States and its partners are ramping up efforts to reinvigorate and renew democracy at the U.S.-organized Summit for Democracy in December and its follow-up in 2022. </w:t>
      </w:r>
      <w:r w:rsidRPr="00111F64">
        <w:rPr>
          <w:rStyle w:val="StyleUnderline"/>
        </w:rPr>
        <w:t>Participants will focus on defending against authoritarianism, fighting corruption, and promoting respect for human rights</w:t>
      </w:r>
      <w:r w:rsidRPr="00021621">
        <w:rPr>
          <w:sz w:val="16"/>
        </w:rPr>
        <w:t xml:space="preserve">. Media freedom and </w:t>
      </w:r>
      <w:r w:rsidRPr="00111F64">
        <w:rPr>
          <w:rStyle w:val="Emphasis"/>
          <w:highlight w:val="green"/>
        </w:rPr>
        <w:t>investigative journalism</w:t>
      </w:r>
      <w:r w:rsidRPr="00021621">
        <w:rPr>
          <w:sz w:val="16"/>
        </w:rPr>
        <w:t>—</w:t>
      </w:r>
      <w:r w:rsidRPr="00111F64">
        <w:rPr>
          <w:rStyle w:val="Emphasis"/>
          <w:highlight w:val="green"/>
          <w:bdr w:val="single" w:sz="18" w:space="0" w:color="auto"/>
        </w:rPr>
        <w:t>vital for democracy, transparency, and accountability</w:t>
      </w:r>
      <w:r w:rsidRPr="00021621">
        <w:rPr>
          <w:sz w:val="16"/>
        </w:rPr>
        <w:t>—</w:t>
      </w:r>
      <w:r w:rsidRPr="00111F64">
        <w:rPr>
          <w:rStyle w:val="Emphasis"/>
          <w:highlight w:val="green"/>
        </w:rPr>
        <w:t>have been targeted</w:t>
      </w:r>
      <w:r w:rsidRPr="00021621">
        <w:rPr>
          <w:sz w:val="16"/>
          <w:highlight w:val="green"/>
        </w:rPr>
        <w:t xml:space="preserve"> </w:t>
      </w:r>
      <w:r w:rsidRPr="00111F64">
        <w:rPr>
          <w:rStyle w:val="Emphasis"/>
          <w:highlight w:val="green"/>
        </w:rPr>
        <w:t>by</w:t>
      </w:r>
      <w:r w:rsidRPr="00111F64">
        <w:rPr>
          <w:rStyle w:val="StyleUnderline"/>
          <w:highlight w:val="green"/>
        </w:rPr>
        <w:t xml:space="preserve"> </w:t>
      </w:r>
      <w:r w:rsidRPr="00111F64">
        <w:rPr>
          <w:rStyle w:val="StyleUnderline"/>
        </w:rPr>
        <w:t xml:space="preserve">illiberal forces worldwide, including </w:t>
      </w:r>
      <w:r w:rsidRPr="00111F64">
        <w:rPr>
          <w:rStyle w:val="Emphasis"/>
          <w:highlight w:val="green"/>
        </w:rPr>
        <w:t>autocrats</w:t>
      </w:r>
      <w:r w:rsidRPr="00111F64">
        <w:rPr>
          <w:rStyle w:val="StyleUnderline"/>
          <w:highlight w:val="green"/>
        </w:rPr>
        <w:t xml:space="preserve"> </w:t>
      </w:r>
      <w:r w:rsidRPr="00111F64">
        <w:rPr>
          <w:rStyle w:val="StyleUnderline"/>
        </w:rPr>
        <w:t>in China and Russia.</w:t>
      </w:r>
      <w:r w:rsidRPr="00021621">
        <w:rPr>
          <w:sz w:val="16"/>
        </w:rPr>
        <w:t xml:space="preserve"> </w:t>
      </w:r>
      <w:r w:rsidRPr="00111F64">
        <w:rPr>
          <w:rStyle w:val="StyleUnderline"/>
        </w:rPr>
        <w:t xml:space="preserve">The United States, Europe, and democracy </w:t>
      </w:r>
      <w:r w:rsidRPr="00111F64">
        <w:rPr>
          <w:rStyle w:val="Emphasis"/>
          <w:highlight w:val="green"/>
        </w:rPr>
        <w:t>actors</w:t>
      </w:r>
      <w:r w:rsidRPr="00021621">
        <w:rPr>
          <w:sz w:val="16"/>
          <w:highlight w:val="green"/>
        </w:rPr>
        <w:t xml:space="preserve"> </w:t>
      </w:r>
      <w:r w:rsidRPr="00111F64">
        <w:rPr>
          <w:rStyle w:val="StyleUnderline"/>
        </w:rPr>
        <w:t>internationally</w:t>
      </w:r>
      <w:r w:rsidRPr="00021621">
        <w:rPr>
          <w:sz w:val="16"/>
        </w:rPr>
        <w:t xml:space="preserve"> </w:t>
      </w:r>
      <w:r w:rsidRPr="00111F64">
        <w:rPr>
          <w:rStyle w:val="Emphasis"/>
          <w:highlight w:val="green"/>
        </w:rPr>
        <w:t>need to</w:t>
      </w:r>
      <w:r w:rsidRPr="00021621">
        <w:rPr>
          <w:sz w:val="16"/>
          <w:highlight w:val="green"/>
        </w:rPr>
        <w:t xml:space="preserve"> </w:t>
      </w:r>
      <w:r w:rsidRPr="00111F64">
        <w:rPr>
          <w:rStyle w:val="Emphasis"/>
          <w:highlight w:val="green"/>
        </w:rPr>
        <w:t>prioritize media support</w:t>
      </w:r>
      <w:r w:rsidRPr="00021621">
        <w:rPr>
          <w:sz w:val="16"/>
          <w:highlight w:val="green"/>
        </w:rPr>
        <w:t xml:space="preserve"> </w:t>
      </w:r>
      <w:r w:rsidRPr="00111F64">
        <w:rPr>
          <w:rStyle w:val="Emphasis"/>
          <w:highlight w:val="green"/>
          <w:bdr w:val="single" w:sz="18" w:space="0" w:color="auto"/>
        </w:rPr>
        <w:t>or face consequences</w:t>
      </w:r>
      <w:r w:rsidRPr="00111F64">
        <w:rPr>
          <w:rStyle w:val="StyleUnderline"/>
          <w:highlight w:val="green"/>
        </w:rPr>
        <w:t xml:space="preserve"> </w:t>
      </w:r>
      <w:r w:rsidRPr="00111F64">
        <w:rPr>
          <w:rStyle w:val="StyleUnderline"/>
        </w:rPr>
        <w:t>at home and abroad as disinformation deepens polarization, enables corruption, and advantages malign actors</w:t>
      </w:r>
      <w:r w:rsidRPr="00021621">
        <w:rPr>
          <w:sz w:val="16"/>
        </w:rPr>
        <w:t xml:space="preserve">. Journalists and independent media are outspent and face violence and even death. They need greater support, legal assistance, training, and protection on the part of donors, governments, and multilateral bodies. The summit can be a launchpad for collaboration and coordination on this front, ensuring that freedom of media and expression serve as bulwarks against rising </w:t>
      </w:r>
      <w:r w:rsidRPr="00021621">
        <w:rPr>
          <w:sz w:val="16"/>
        </w:rPr>
        <w:lastRenderedPageBreak/>
        <w:t xml:space="preserve">authoritarianism and corruption. Introduction </w:t>
      </w:r>
      <w:r w:rsidRPr="00021621">
        <w:rPr>
          <w:rStyle w:val="StyleUnderline"/>
        </w:rPr>
        <w:t>Democratic governance, civil society, and media are increasingly undermined and threatened across the globe, including in the Western democracies</w:t>
      </w:r>
      <w:r w:rsidRPr="00021621">
        <w:rPr>
          <w:sz w:val="16"/>
        </w:rPr>
        <w:t xml:space="preserve">. The rise of authoritarian-led countries, including China and Russia, has severely eroded democratic gains. The impact of illiberal forces and democratic backsliding has been exacerbated by the coronavirus pandemic, climate change, and growing economic inequality. Corruption, impacting billions globally, helps fuel the democratic spiral, and the trends in this regard point in the wrong direction.1 </w:t>
      </w:r>
      <w:r w:rsidRPr="00021621">
        <w:rPr>
          <w:rStyle w:val="Emphasis"/>
          <w:highlight w:val="green"/>
        </w:rPr>
        <w:t>Corruption in plain sight</w:t>
      </w:r>
      <w:r w:rsidRPr="00021621">
        <w:rPr>
          <w:rStyle w:val="StyleUnderline"/>
        </w:rPr>
        <w:t>—</w:t>
      </w:r>
      <w:r w:rsidRPr="00021621">
        <w:rPr>
          <w:rStyle w:val="Emphasis"/>
          <w:highlight w:val="green"/>
        </w:rPr>
        <w:t>but</w:t>
      </w:r>
      <w:r w:rsidRPr="00021621">
        <w:rPr>
          <w:rStyle w:val="StyleUnderline"/>
          <w:highlight w:val="green"/>
        </w:rPr>
        <w:t xml:space="preserve"> </w:t>
      </w:r>
      <w:r w:rsidRPr="00021621">
        <w:rPr>
          <w:rStyle w:val="StyleUnderline"/>
        </w:rPr>
        <w:t xml:space="preserve">often </w:t>
      </w:r>
      <w:r w:rsidRPr="00021621">
        <w:rPr>
          <w:rStyle w:val="Emphasis"/>
          <w:highlight w:val="green"/>
        </w:rPr>
        <w:t>hidden from scrutiny</w:t>
      </w:r>
      <w:r w:rsidRPr="00021621">
        <w:rPr>
          <w:rStyle w:val="StyleUnderline"/>
        </w:rPr>
        <w:t>—</w:t>
      </w:r>
      <w:r w:rsidRPr="00021621">
        <w:rPr>
          <w:rStyle w:val="Emphasis"/>
          <w:highlight w:val="green"/>
        </w:rPr>
        <w:t>has</w:t>
      </w:r>
      <w:r w:rsidRPr="00021621">
        <w:rPr>
          <w:rStyle w:val="StyleUnderline"/>
          <w:highlight w:val="green"/>
        </w:rPr>
        <w:t xml:space="preserve"> </w:t>
      </w:r>
      <w:r w:rsidRPr="00021621">
        <w:rPr>
          <w:rStyle w:val="StyleUnderline"/>
        </w:rPr>
        <w:t xml:space="preserve">too often </w:t>
      </w:r>
      <w:r w:rsidRPr="00021621">
        <w:rPr>
          <w:rStyle w:val="Emphasis"/>
          <w:highlight w:val="green"/>
        </w:rPr>
        <w:t>been a</w:t>
      </w:r>
      <w:r w:rsidRPr="00021621">
        <w:rPr>
          <w:rStyle w:val="StyleUnderline"/>
        </w:rPr>
        <w:t xml:space="preserve"> common and a </w:t>
      </w:r>
      <w:r w:rsidRPr="00021621">
        <w:rPr>
          <w:rStyle w:val="Emphasis"/>
          <w:highlight w:val="green"/>
        </w:rPr>
        <w:t>successful tactic used by authoritarians</w:t>
      </w:r>
      <w:r w:rsidRPr="00021621">
        <w:rPr>
          <w:rStyle w:val="StyleUnderline"/>
          <w:highlight w:val="green"/>
        </w:rPr>
        <w:t xml:space="preserve"> </w:t>
      </w:r>
      <w:r w:rsidRPr="00021621">
        <w:rPr>
          <w:rStyle w:val="Emphasis"/>
        </w:rPr>
        <w:t>and their enablers on every continent to gain and maintain power, to repress populations, and to undermine democracy</w:t>
      </w:r>
      <w:r w:rsidRPr="00021621">
        <w:rPr>
          <w:sz w:val="16"/>
        </w:rPr>
        <w:t xml:space="preserve">. Authoritarians have increasingly deployed corruption to rot democratic institutions, liberal economies, and citizens’ trust from the inside as well as to create a favorable environment for lawlessness and graft. Free media, including </w:t>
      </w:r>
      <w:r w:rsidRPr="00021621">
        <w:rPr>
          <w:rStyle w:val="Emphasis"/>
          <w:highlight w:val="green"/>
        </w:rPr>
        <w:t>investigative journalists</w:t>
      </w:r>
      <w:r w:rsidRPr="00021621">
        <w:rPr>
          <w:sz w:val="16"/>
          <w:highlight w:val="green"/>
        </w:rPr>
        <w:t xml:space="preserve"> </w:t>
      </w:r>
      <w:r w:rsidRPr="00021621">
        <w:rPr>
          <w:rStyle w:val="Emphasis"/>
          <w:highlight w:val="green"/>
        </w:rPr>
        <w:t>acting as watchdogs</w:t>
      </w:r>
      <w:r w:rsidRPr="00021621">
        <w:rPr>
          <w:sz w:val="16"/>
        </w:rPr>
        <w:t xml:space="preserve">, </w:t>
      </w:r>
      <w:r w:rsidRPr="00021621">
        <w:rPr>
          <w:rStyle w:val="Emphasis"/>
          <w:highlight w:val="green"/>
          <w:bdr w:val="single" w:sz="18" w:space="0" w:color="auto"/>
        </w:rPr>
        <w:t>have been at the forefront in addressing the corruption epidemic</w:t>
      </w:r>
      <w:r w:rsidRPr="00021621">
        <w:rPr>
          <w:sz w:val="16"/>
          <w:highlight w:val="green"/>
        </w:rPr>
        <w:t xml:space="preserve"> </w:t>
      </w:r>
      <w:r w:rsidRPr="00021621">
        <w:rPr>
          <w:rStyle w:val="StyleUnderline"/>
        </w:rPr>
        <w:t>and in seeking to provide accountability—in closing- space countries as in Western democracies</w:t>
      </w:r>
      <w:r w:rsidRPr="00021621">
        <w:rPr>
          <w:sz w:val="16"/>
        </w:rPr>
        <w:t xml:space="preserve">. </w:t>
      </w:r>
      <w:r w:rsidRPr="00021621">
        <w:rPr>
          <w:rStyle w:val="Emphasis"/>
          <w:highlight w:val="green"/>
        </w:rPr>
        <w:t>In Russia</w:t>
      </w:r>
      <w:r w:rsidRPr="00021621">
        <w:rPr>
          <w:sz w:val="16"/>
        </w:rPr>
        <w:t xml:space="preserve">, </w:t>
      </w:r>
      <w:r w:rsidRPr="00021621">
        <w:rPr>
          <w:rStyle w:val="Emphasis"/>
          <w:highlight w:val="green"/>
        </w:rPr>
        <w:t>publicity around</w:t>
      </w:r>
      <w:r w:rsidRPr="00021621">
        <w:rPr>
          <w:rStyle w:val="StyleUnderline"/>
          <w:highlight w:val="green"/>
        </w:rPr>
        <w:t xml:space="preserve"> </w:t>
      </w:r>
      <w:r w:rsidRPr="00021621">
        <w:rPr>
          <w:rStyle w:val="StyleUnderline"/>
        </w:rPr>
        <w:t xml:space="preserve">President Vladimir </w:t>
      </w:r>
      <w:r w:rsidRPr="00021621">
        <w:rPr>
          <w:rStyle w:val="Emphasis"/>
          <w:highlight w:val="green"/>
        </w:rPr>
        <w:t>Putin’s</w:t>
      </w:r>
      <w:r w:rsidRPr="00021621">
        <w:rPr>
          <w:rStyle w:val="StyleUnderline"/>
          <w:highlight w:val="green"/>
        </w:rPr>
        <w:t xml:space="preserve"> </w:t>
      </w:r>
      <w:r w:rsidRPr="00021621">
        <w:rPr>
          <w:rStyle w:val="StyleUnderline"/>
        </w:rPr>
        <w:t xml:space="preserve">seaside </w:t>
      </w:r>
      <w:r w:rsidRPr="00021621">
        <w:rPr>
          <w:rStyle w:val="Emphasis"/>
          <w:highlight w:val="green"/>
        </w:rPr>
        <w:t>estate</w:t>
      </w:r>
      <w:r w:rsidRPr="00021621">
        <w:rPr>
          <w:rStyle w:val="StyleUnderline"/>
          <w:highlight w:val="green"/>
        </w:rPr>
        <w:t xml:space="preserve"> </w:t>
      </w:r>
      <w:r w:rsidRPr="00021621">
        <w:rPr>
          <w:rStyle w:val="Emphasis"/>
          <w:highlight w:val="green"/>
        </w:rPr>
        <w:t>highlighted</w:t>
      </w:r>
      <w:r w:rsidRPr="00021621">
        <w:rPr>
          <w:rStyle w:val="StyleUnderline"/>
          <w:highlight w:val="green"/>
        </w:rPr>
        <w:t xml:space="preserve"> </w:t>
      </w:r>
      <w:r w:rsidRPr="00021621">
        <w:rPr>
          <w:rStyle w:val="Emphasis"/>
          <w:highlight w:val="green"/>
        </w:rPr>
        <w:t>how media can work</w:t>
      </w:r>
      <w:r w:rsidRPr="00021621">
        <w:rPr>
          <w:rStyle w:val="StyleUnderline"/>
          <w:highlight w:val="green"/>
        </w:rPr>
        <w:t xml:space="preserve"> </w:t>
      </w:r>
      <w:r w:rsidRPr="00021621">
        <w:rPr>
          <w:rStyle w:val="Emphasis"/>
          <w:highlight w:val="green"/>
          <w:bdr w:val="single" w:sz="18" w:space="0" w:color="auto"/>
        </w:rPr>
        <w:t>together across international boundaries</w:t>
      </w:r>
      <w:r w:rsidRPr="00021621">
        <w:rPr>
          <w:rStyle w:val="StyleUnderline"/>
          <w:highlight w:val="green"/>
        </w:rPr>
        <w:t xml:space="preserve"> </w:t>
      </w:r>
      <w:r w:rsidRPr="00021621">
        <w:rPr>
          <w:rStyle w:val="Emphasis"/>
          <w:highlight w:val="green"/>
        </w:rPr>
        <w:t>to expose</w:t>
      </w:r>
      <w:r w:rsidRPr="00021621">
        <w:rPr>
          <w:rStyle w:val="StyleUnderline"/>
          <w:highlight w:val="green"/>
        </w:rPr>
        <w:t xml:space="preserve"> </w:t>
      </w:r>
      <w:r w:rsidRPr="00021621">
        <w:rPr>
          <w:rStyle w:val="StyleUnderline"/>
        </w:rPr>
        <w:t xml:space="preserve">serious, </w:t>
      </w:r>
      <w:r w:rsidRPr="00021621">
        <w:rPr>
          <w:rStyle w:val="Emphasis"/>
          <w:highlight w:val="green"/>
        </w:rPr>
        <w:t>long-term corruption</w:t>
      </w:r>
      <w:r w:rsidRPr="00021621">
        <w:rPr>
          <w:rStyle w:val="StyleUnderline"/>
          <w:highlight w:val="green"/>
        </w:rPr>
        <w:t xml:space="preserve"> </w:t>
      </w:r>
      <w:r w:rsidRPr="00021621">
        <w:rPr>
          <w:rStyle w:val="StyleUnderline"/>
        </w:rPr>
        <w:t>in a country.</w:t>
      </w:r>
      <w:r w:rsidRPr="00021621">
        <w:rPr>
          <w:sz w:val="16"/>
        </w:rPr>
        <w:t xml:space="preserve">2 </w:t>
      </w:r>
      <w:r w:rsidRPr="00021621">
        <w:rPr>
          <w:rStyle w:val="StyleUnderline"/>
        </w:rPr>
        <w:t>The recent release of the Pandora Papers has reaffirmed the indispensable role of media in protecting democracy and addressing the challenges posed by corruption</w:t>
      </w:r>
      <w:r w:rsidRPr="00021621">
        <w:rPr>
          <w:sz w:val="16"/>
        </w:rPr>
        <w:t xml:space="preserve">.3 </w:t>
      </w:r>
      <w:r w:rsidRPr="00021621">
        <w:rPr>
          <w:rStyle w:val="StyleUnderline"/>
        </w:rPr>
        <w:t>The continuing release of investigative reports based on the Pandora Papers also shows how international collaboration protects journalists and improves their ability to report more completely on the vast international networks of corruption and their enablers across the globe</w:t>
      </w:r>
      <w:r w:rsidRPr="00021621">
        <w:rPr>
          <w:sz w:val="16"/>
        </w:rPr>
        <w:t xml:space="preserve">.4 </w:t>
      </w:r>
      <w:r w:rsidRPr="00021621">
        <w:rPr>
          <w:rStyle w:val="Emphasis"/>
        </w:rPr>
        <w:t>The world is at a historic tipping point for democracy, media, and journalism</w:t>
      </w:r>
      <w:r w:rsidRPr="00021621">
        <w:rPr>
          <w:rStyle w:val="StyleUnderline"/>
        </w:rPr>
        <w:t>. Free media will remain an essential institution to preserve and protect democracy.</w:t>
      </w:r>
      <w:r w:rsidRPr="00021621">
        <w:rPr>
          <w:sz w:val="16"/>
        </w:rPr>
        <w:t xml:space="preserve"> Investigative journalism is playing a leading role in detecting and exposing corruption. It is critical in the current global environment that media remain free and independent. </w:t>
      </w:r>
      <w:r w:rsidRPr="00021621">
        <w:rPr>
          <w:rStyle w:val="StyleUnderline"/>
        </w:rPr>
        <w:t>When media is undermined, threatened or weaponized, this creates an environment for autocrats and their enablers to prosper.</w:t>
      </w:r>
      <w:r w:rsidRPr="00021621">
        <w:rPr>
          <w:sz w:val="16"/>
        </w:rPr>
        <w:t xml:space="preserve"> The U.S.-organized Summit for Democracy in December 2021, the subsequent “year of action,” and the </w:t>
      </w:r>
      <w:r w:rsidRPr="00021621">
        <w:rPr>
          <w:rStyle w:val="StyleUnderline"/>
        </w:rPr>
        <w:t>second summit in late 2022 provide a critical opportunity for democracies to commit to protect, promote, and support free, independent media and investigative journalism</w:t>
      </w:r>
      <w:r w:rsidRPr="00021621">
        <w:rPr>
          <w:sz w:val="16"/>
        </w:rPr>
        <w:t xml:space="preserve">. The Role of Free Media and Investigative Journalism While many corrupt individuals, corporations, and governments undermine the rule of law and fund media to create propaganda, hate, and divisions among people, </w:t>
      </w:r>
      <w:r w:rsidRPr="00021621">
        <w:rPr>
          <w:rStyle w:val="StyleUnderline"/>
        </w:rPr>
        <w:t>independent journalism is in a threatened state operationally and economically</w:t>
      </w:r>
      <w:r w:rsidRPr="00021621">
        <w:rPr>
          <w:sz w:val="16"/>
        </w:rPr>
        <w:t xml:space="preserve">. Solutions can be found at many different levels, but the first step is to understand the context and importance of free and independent media, including investigative reporting, as a crucial actor promoting oversight and accountability. According to the Organized Crime and Corruption Reporting Project, the following four pillars are essential for addressing the nexus between authoritarianism and corruption: Introducing, adopting, and implementing impactful regulations to address corruption at home and abroad as well as to defend and enhance media freedom. Exposing corruption and its patterns by media. Acting on media findings by civil society and activists </w:t>
      </w:r>
      <w:r w:rsidRPr="00021621">
        <w:rPr>
          <w:rStyle w:val="Emphasis"/>
          <w:highlight w:val="green"/>
        </w:rPr>
        <w:t>Prosecuting corruption based on leads from media</w:t>
      </w:r>
      <w:r w:rsidRPr="00021621">
        <w:rPr>
          <w:rStyle w:val="StyleUnderline"/>
        </w:rPr>
        <w:t xml:space="preserve">, civil society, </w:t>
      </w:r>
      <w:r w:rsidRPr="00021621">
        <w:rPr>
          <w:rStyle w:val="StyleUnderline"/>
          <w:highlight w:val="green"/>
        </w:rPr>
        <w:t xml:space="preserve">and activists </w:t>
      </w:r>
      <w:r w:rsidRPr="00021621">
        <w:rPr>
          <w:rStyle w:val="StyleUnderline"/>
        </w:rPr>
        <w:t>and enforcing anti-corruption laws.5</w:t>
      </w:r>
      <w:r w:rsidRPr="00021621">
        <w:rPr>
          <w:sz w:val="16"/>
        </w:rPr>
        <w:t xml:space="preserve"> </w:t>
      </w:r>
      <w:r w:rsidRPr="00021621">
        <w:rPr>
          <w:rStyle w:val="Emphasis"/>
          <w:highlight w:val="green"/>
        </w:rPr>
        <w:t>Exposing</w:t>
      </w:r>
      <w:r w:rsidRPr="00021621">
        <w:rPr>
          <w:sz w:val="16"/>
          <w:highlight w:val="green"/>
        </w:rPr>
        <w:t xml:space="preserve"> </w:t>
      </w:r>
      <w:r w:rsidRPr="00021621">
        <w:rPr>
          <w:rStyle w:val="StyleUnderline"/>
        </w:rPr>
        <w:t>corruption and its</w:t>
      </w:r>
      <w:r w:rsidRPr="00021621">
        <w:rPr>
          <w:sz w:val="16"/>
        </w:rPr>
        <w:t xml:space="preserve"> </w:t>
      </w:r>
      <w:r w:rsidRPr="00021621">
        <w:rPr>
          <w:rStyle w:val="Emphasis"/>
          <w:highlight w:val="green"/>
        </w:rPr>
        <w:t>patterns</w:t>
      </w:r>
      <w:r w:rsidRPr="00021621">
        <w:rPr>
          <w:sz w:val="16"/>
          <w:highlight w:val="green"/>
        </w:rPr>
        <w:t xml:space="preserve"> </w:t>
      </w:r>
      <w:r w:rsidRPr="00021621">
        <w:rPr>
          <w:rStyle w:val="StyleUnderline"/>
        </w:rPr>
        <w:t>by media, civil society, and activists</w:t>
      </w:r>
      <w:r w:rsidRPr="00021621">
        <w:rPr>
          <w:sz w:val="16"/>
        </w:rPr>
        <w:t xml:space="preserve"> </w:t>
      </w:r>
      <w:r w:rsidRPr="00021621">
        <w:rPr>
          <w:rStyle w:val="Emphasis"/>
          <w:highlight w:val="green"/>
          <w:bdr w:val="single" w:sz="18" w:space="0" w:color="auto"/>
        </w:rPr>
        <w:t xml:space="preserve">serves as a catalyst </w:t>
      </w:r>
      <w:r w:rsidRPr="00021621">
        <w:rPr>
          <w:rStyle w:val="StyleUnderline"/>
        </w:rPr>
        <w:t>that arms others with the information needed to drive positive change and advance democracy, transparency, and accountability</w:t>
      </w:r>
      <w:r w:rsidRPr="00021621">
        <w:rPr>
          <w:sz w:val="16"/>
        </w:rPr>
        <w:t xml:space="preserve">. </w:t>
      </w:r>
      <w:r w:rsidRPr="00021621">
        <w:rPr>
          <w:rStyle w:val="StyleUnderline"/>
        </w:rPr>
        <w:t xml:space="preserve">Using </w:t>
      </w:r>
      <w:r w:rsidRPr="00021621">
        <w:rPr>
          <w:rStyle w:val="Emphasis"/>
          <w:highlight w:val="green"/>
        </w:rPr>
        <w:t>media revelations</w:t>
      </w:r>
      <w:r w:rsidRPr="00021621">
        <w:rPr>
          <w:rStyle w:val="StyleUnderline"/>
        </w:rPr>
        <w:t xml:space="preserve">, civil society and activists </w:t>
      </w:r>
      <w:r w:rsidRPr="00021621">
        <w:rPr>
          <w:rStyle w:val="Emphasis"/>
          <w:highlight w:val="green"/>
        </w:rPr>
        <w:t>can push</w:t>
      </w:r>
      <w:r w:rsidRPr="00021621">
        <w:rPr>
          <w:rStyle w:val="StyleUnderline"/>
          <w:highlight w:val="green"/>
        </w:rPr>
        <w:t xml:space="preserve"> </w:t>
      </w:r>
      <w:r w:rsidRPr="00021621">
        <w:rPr>
          <w:rStyle w:val="StyleUnderline"/>
        </w:rPr>
        <w:t xml:space="preserve">law-enforcement bodies to act and advocates can press </w:t>
      </w:r>
      <w:r w:rsidRPr="00021621">
        <w:rPr>
          <w:rStyle w:val="Emphasis"/>
          <w:highlight w:val="green"/>
        </w:rPr>
        <w:t>for</w:t>
      </w:r>
      <w:r w:rsidRPr="00021621">
        <w:rPr>
          <w:rStyle w:val="StyleUnderline"/>
          <w:highlight w:val="green"/>
        </w:rPr>
        <w:t xml:space="preserve"> </w:t>
      </w:r>
      <w:r w:rsidRPr="00021621">
        <w:rPr>
          <w:rStyle w:val="Emphasis"/>
          <w:highlight w:val="green"/>
          <w:bdr w:val="single" w:sz="18" w:space="0" w:color="auto"/>
        </w:rPr>
        <w:lastRenderedPageBreak/>
        <w:t>necessary policy reform</w:t>
      </w:r>
      <w:r w:rsidRPr="00021621">
        <w:rPr>
          <w:sz w:val="16"/>
        </w:rPr>
        <w:t xml:space="preserve">. </w:t>
      </w:r>
      <w:r w:rsidRPr="00021621">
        <w:rPr>
          <w:rStyle w:val="StyleUnderline"/>
        </w:rPr>
        <w:t>At the same time,</w:t>
      </w:r>
      <w:r w:rsidRPr="00021621">
        <w:rPr>
          <w:sz w:val="16"/>
        </w:rPr>
        <w:t xml:space="preserve"> </w:t>
      </w:r>
      <w:r w:rsidRPr="00021621">
        <w:rPr>
          <w:rStyle w:val="Emphasis"/>
          <w:highlight w:val="green"/>
        </w:rPr>
        <w:t>policymakers</w:t>
      </w:r>
      <w:r w:rsidRPr="00021621">
        <w:rPr>
          <w:sz w:val="16"/>
          <w:highlight w:val="green"/>
        </w:rPr>
        <w:t xml:space="preserve"> </w:t>
      </w:r>
      <w:r w:rsidRPr="00021621">
        <w:rPr>
          <w:rStyle w:val="Emphasis"/>
          <w:highlight w:val="green"/>
        </w:rPr>
        <w:t>can point to</w:t>
      </w:r>
      <w:r w:rsidRPr="00021621">
        <w:rPr>
          <w:sz w:val="16"/>
          <w:highlight w:val="green"/>
        </w:rPr>
        <w:t xml:space="preserve"> </w:t>
      </w:r>
      <w:r w:rsidRPr="00021621">
        <w:rPr>
          <w:rStyle w:val="Emphasis"/>
          <w:highlight w:val="green"/>
        </w:rPr>
        <w:t>media investigations</w:t>
      </w:r>
      <w:r w:rsidRPr="00021621">
        <w:rPr>
          <w:sz w:val="16"/>
          <w:highlight w:val="green"/>
        </w:rPr>
        <w:t xml:space="preserve"> </w:t>
      </w:r>
      <w:r w:rsidRPr="00021621">
        <w:rPr>
          <w:rStyle w:val="StyleUnderline"/>
        </w:rPr>
        <w:t>and data releases</w:t>
      </w:r>
      <w:r w:rsidRPr="00021621">
        <w:rPr>
          <w:sz w:val="16"/>
        </w:rPr>
        <w:t xml:space="preserve"> </w:t>
      </w:r>
      <w:r w:rsidRPr="00021621">
        <w:rPr>
          <w:rStyle w:val="Emphasis"/>
          <w:highlight w:val="green"/>
          <w:bdr w:val="single" w:sz="18" w:space="0" w:color="auto"/>
        </w:rPr>
        <w:t>to gather support</w:t>
      </w:r>
      <w:r w:rsidRPr="00021621">
        <w:rPr>
          <w:sz w:val="16"/>
          <w:highlight w:val="green"/>
        </w:rPr>
        <w:t xml:space="preserve"> </w:t>
      </w:r>
      <w:r w:rsidRPr="00021621">
        <w:rPr>
          <w:rStyle w:val="StyleUnderline"/>
        </w:rPr>
        <w:t xml:space="preserve">for passing legislation and advancing reforms.6 </w:t>
      </w:r>
      <w:r w:rsidRPr="00021621">
        <w:rPr>
          <w:sz w:val="8"/>
          <w:szCs w:val="8"/>
        </w:rPr>
        <w:t xml:space="preserve">The four pillars have not traditionally been interconnected, which must change if there is to be more impactful efforts at strengthening democracy by fighting corruption and the authoritarianism it supports. Investigative journalists, civil society, and activists have critical roles to play in documenting corruption and enforcing actions against it, but they often work in silos. By contrast, tycoons, corrupt officials, and organized criminal networks are highly coordinated across borders. Corruption is a transnational issue and must be addressed through transnational cooperation. Even a handful of people can make a significant difference if they work together and amplify each other’s voices, as shown by the recent reporting on corruption that have taken center stage at the global level following the release of the Pandora Papers and previous similar leaks. International groups of investigative journalists such as the International Consortium of Investigative Journalists, the Organized Crime and Corruption Reporting Project, and the Global Anti-Corruption Consortium are some of the prime examples of an international cooperation that leads to tangible results in bringing corruption to the attention of the public and law-enforcement bodies. While sensational stories, investigations, and leaked information exposing high-level corruption have been front-page news worldwide, follow-up action to ensure accountability and to push for lasting change, including by implementing and enforcing laws and regulations have often lagged. In democratic systems, prosecuting corruption based on leads from media, activist watchdogs, and oversight mechanisms begins with training investigators, prosecutors, judges, and other governmental actors to pursue and correctly handle complex corruption cases as well as to work with journalists, civil society, and activists on efforts in promoting transparency and public accountability. For example, the Central and Eastern European Law Institute in the Czech Republic educates legal professionals across multiple geographies through innovative training programs with a focus on providing participants with tools to promote human rights, strengthen democratic institutions, fight corruption, and support free-market economies. This includes making available lectures about how investigative journalists interact with law-enforcement bodies. The changes needed at the regulatory level are equally significant, starting with legislators and governments providing consistent resources and taking actions that advance and enforce policies preventing and addressing corruption as well as promoting media freedom. Activists and journalists often cite transparency and accountability as essential principles for building trust in democracy and shaping the information space to the advantage of democratic actors. They encourage officials, leaders, and employees in the public and private sectors to act not only in their institutions’ interest but also for the common good. Without public access to some of their essential records and information, holding them accountable is nearly impossible. And, while a lot has been done in democracies to bolster transparency and accountability, continued efforts are needed to address gaps where corruption flourishes. The extent to which journalists can assist in addressing corruption also depends on whether the media is free and independent. In addition to strengthening domestic transparency and accountability systems in line with the United Nations Convention against Corruption, there is also a need for governments to participate in various international anticorruption initiatives, to harmonize their anticorruption laws and mechanisms, and to increase enforcement activities. </w:t>
      </w:r>
      <w:proofErr w:type="gramStart"/>
      <w:r w:rsidRPr="00021621">
        <w:rPr>
          <w:sz w:val="8"/>
          <w:szCs w:val="8"/>
        </w:rPr>
        <w:t>In particular, harmonization</w:t>
      </w:r>
      <w:proofErr w:type="gramEnd"/>
      <w:r w:rsidRPr="00021621">
        <w:rPr>
          <w:sz w:val="8"/>
          <w:szCs w:val="8"/>
        </w:rPr>
        <w:t xml:space="preserve"> can remove the knowledge and resources barriers that journalists and activists encounter when engaging in preventing corruption and taking corrective actions. For example, while the establishment of registers of ultimate beneficial ownership in some jurisdictions has increased transparency about the ownership of companies, critics note the lack of their uniform adoption by more countries. The extent to which journalists can assist in addressing corruption also depends on whether the media is free and independent. Therefore, legislative frameworks must be in place more widely to protect journalists and their sources from physical attacks, unfounded lawsuits, recrimination, and victimization.7 However, there is a critical difference between the “law on the books” and the “law in action.” For example, while Europe and the Americas continue to be the most favorable continents for press freedom, they have also seen increased violence against journalists in 2021. And, throughout the world, journalists (and activists) have been killed for their role in exposing corruption.8 In President Joe Biden’s words, “freedom of expression and access to factual and accurate information provided by independent media are foundational to prosperous and secure democratic societies. But the outlook for the rights of journalists today is harrowing.”9 In addition to seeking </w:t>
      </w:r>
      <w:proofErr w:type="gramStart"/>
      <w:r w:rsidRPr="00021621">
        <w:rPr>
          <w:sz w:val="8"/>
          <w:szCs w:val="8"/>
        </w:rPr>
        <w:t>accountability</w:t>
      </w:r>
      <w:proofErr w:type="gramEnd"/>
      <w:r w:rsidRPr="00021621">
        <w:rPr>
          <w:sz w:val="8"/>
          <w:szCs w:val="8"/>
        </w:rPr>
        <w:t xml:space="preserve"> for all crimes against journalists and media workers, expanding existing efforts and introducing new measures that provide for their legal and physical security must be urgently accelerated. This includes leveraging sanction regimes and launching “wraparound” measures like relocation and placement programs. For example, strategic lawsuits against public participation (SLAPPs) are increasingly used to silence media critics in all jurisdictions. Greater access to insurance or other resources to help defend journalists against baseless defamation suits and legal intimidation is essential for outlets that in the past have been considered uninsurable or have been unable to afford insurance and defend themselves legally due to high costs. Legislative and other policy actions can also be leveraged to help stem the tide of lawsuits following an effective journalistic investigation. The recent commitment by the U.S. Agency for International Development to launch a global Defamation Defense Fund for Journalists represents a much-needed innovative approach to these challenges. The fund is intended to design an insurance system to help media address the increased number of lawsuits burdening reporters with the cost of a legal defense until they abandon their stories. Defending media in its global role in the fight against corruption starts with investing in it. Another key area for modernizing media assistance is digital security. While the promotion of a free and open Internet and the infusion of democratic values into the adoption of major new technologies, such as 5G, are already underway, the efforts to promote responsible, equitable, and safe use of artificial intelligence must be enhanced to boost the ability of democratic institutions and media to better respond and adapt to changing needs and circumstances in the digital age. What is also missing is a comprehensive mapping and strategy to address the power of new technologies as a source of autocratic wealth and investment in undemocratic media. While many journalists invest in their digital security through best practices in encryption and other types of basic information management, there is always an “arms race” between users, governments, and the developers of technologies that can be used to break even the most secure implementations of data-security protocols. Although such protocols have been developed with law enforcement in mind, </w:t>
      </w:r>
      <w:proofErr w:type="gramStart"/>
      <w:r w:rsidRPr="00021621">
        <w:rPr>
          <w:sz w:val="8"/>
          <w:szCs w:val="8"/>
        </w:rPr>
        <w:t>policies</w:t>
      </w:r>
      <w:proofErr w:type="gramEnd"/>
      <w:r w:rsidRPr="00021621">
        <w:rPr>
          <w:sz w:val="8"/>
          <w:szCs w:val="8"/>
        </w:rPr>
        <w:t xml:space="preserve"> and other controls necessary to prevent their more nefarious use have not been put in place. The introduction, harmonization, and consistent application of such rules as well as of export controls on digital weapons are necessary to protect journalists and the public more generally. Finally, defending media in its global role in the fight against corruption starts with investing in it. Russia and China alone spend billions on their internal and external propaganda media outlets. For example, Russian media outlets had declared spending over $16 million on propaganda targeting the United States alone this year up to October.10 Meanwhile, with the rise of digital media, artificial intelligence, and distorted media markets, free journalism is in a weak state economically and overall. However, official donors spent only an average $80–90 million each year on support for laws and policies that promote media freedom in 2010–2015. And international support to the media remains a tiny fraction of official development assistance, averaging just 0.3 percent in recent years.11 Besides, this funding often does not meet the requirements of the Paris agreement on aid effectiveness on core flexible long-term financing. Democracies, including the United States, the EU countries, and their partners need to adopt a stronger and more coordinated international response to the threat to the survival of free media.</w:t>
      </w:r>
    </w:p>
    <w:p w14:paraId="3CB589A4" w14:textId="77777777" w:rsidR="0027528C" w:rsidRDefault="0027528C" w:rsidP="0027528C">
      <w:pPr>
        <w:pStyle w:val="Heading4"/>
      </w:pPr>
      <w:r>
        <w:t>Corruption hurts the Economy.</w:t>
      </w:r>
    </w:p>
    <w:p w14:paraId="1B6E2921" w14:textId="77777777" w:rsidR="0027528C" w:rsidRPr="00361A9C" w:rsidRDefault="0027528C" w:rsidP="0027528C">
      <w:proofErr w:type="spellStart"/>
      <w:r w:rsidRPr="00361A9C">
        <w:rPr>
          <w:rStyle w:val="Style13ptBold"/>
        </w:rPr>
        <w:t>Chêne</w:t>
      </w:r>
      <w:proofErr w:type="spellEnd"/>
      <w:r>
        <w:rPr>
          <w:rStyle w:val="Style13ptBold"/>
        </w:rPr>
        <w:t xml:space="preserve"> 14</w:t>
      </w:r>
      <w:r w:rsidRPr="00361A9C">
        <w:t>, Marie. "The impact of corruption on growth and inequality." Transparency International (2014).</w:t>
      </w:r>
      <w:r>
        <w:t xml:space="preserve"> (Reporter at Transparency International)//Elmer </w:t>
      </w:r>
    </w:p>
    <w:p w14:paraId="6C2C9494" w14:textId="77777777" w:rsidR="0027528C" w:rsidRPr="00C87286" w:rsidRDefault="0027528C" w:rsidP="0027528C">
      <w:pPr>
        <w:rPr>
          <w:sz w:val="16"/>
        </w:rPr>
      </w:pPr>
      <w:r w:rsidRPr="00C87286">
        <w:rPr>
          <w:rStyle w:val="StyleUnderline"/>
        </w:rPr>
        <w:t>Corruption as an obstacle to economic growth</w:t>
      </w:r>
      <w:r w:rsidRPr="00C87286">
        <w:rPr>
          <w:sz w:val="16"/>
        </w:rPr>
        <w:t xml:space="preserve"> </w:t>
      </w:r>
      <w:proofErr w:type="gramStart"/>
      <w:r w:rsidRPr="00C87286">
        <w:rPr>
          <w:sz w:val="16"/>
        </w:rPr>
        <w:t>At</w:t>
      </w:r>
      <w:proofErr w:type="gramEnd"/>
      <w:r w:rsidRPr="00C87286">
        <w:rPr>
          <w:sz w:val="16"/>
        </w:rPr>
        <w:t xml:space="preserve"> the macro level, </w:t>
      </w:r>
      <w:r w:rsidRPr="00C87286">
        <w:rPr>
          <w:rStyle w:val="StyleUnderline"/>
        </w:rPr>
        <w:t xml:space="preserve">the literature generally shows that </w:t>
      </w:r>
      <w:r w:rsidRPr="00C87286">
        <w:rPr>
          <w:rStyle w:val="Emphasis"/>
          <w:highlight w:val="green"/>
        </w:rPr>
        <w:t xml:space="preserve">corruption has a </w:t>
      </w:r>
      <w:r w:rsidRPr="00C87286">
        <w:rPr>
          <w:rStyle w:val="Emphasis"/>
          <w:highlight w:val="green"/>
          <w:bdr w:val="single" w:sz="18" w:space="0" w:color="auto"/>
        </w:rPr>
        <w:t>negative, direct impact</w:t>
      </w:r>
      <w:r w:rsidRPr="00C87286">
        <w:rPr>
          <w:rStyle w:val="Emphasis"/>
          <w:highlight w:val="green"/>
        </w:rPr>
        <w:t xml:space="preserve"> on economic growth and development</w:t>
      </w:r>
      <w:r w:rsidRPr="00C87286">
        <w:rPr>
          <w:sz w:val="16"/>
        </w:rPr>
        <w:t xml:space="preserve">. Corruption also has an </w:t>
      </w:r>
      <w:r w:rsidRPr="00C87286">
        <w:rPr>
          <w:rStyle w:val="StyleUnderline"/>
        </w:rPr>
        <w:t xml:space="preserve">indirect effect on a country’s economic performance by affecting many factors </w:t>
      </w:r>
      <w:proofErr w:type="spellStart"/>
      <w:r w:rsidRPr="00C87286">
        <w:rPr>
          <w:rStyle w:val="StyleUnderline"/>
        </w:rPr>
        <w:t>fuelling</w:t>
      </w:r>
      <w:proofErr w:type="spellEnd"/>
      <w:r w:rsidRPr="00C87286">
        <w:rPr>
          <w:rStyle w:val="StyleUnderline"/>
        </w:rPr>
        <w:t xml:space="preserve"> economic growth such as investment, taxation, level, </w:t>
      </w:r>
      <w:proofErr w:type="gramStart"/>
      <w:r w:rsidRPr="00C87286">
        <w:rPr>
          <w:rStyle w:val="StyleUnderline"/>
        </w:rPr>
        <w:t>composition</w:t>
      </w:r>
      <w:proofErr w:type="gramEnd"/>
      <w:r w:rsidRPr="00C87286">
        <w:rPr>
          <w:rStyle w:val="StyleUnderline"/>
        </w:rPr>
        <w:t xml:space="preserve"> and effectiveness of public expenditure</w:t>
      </w:r>
      <w:r w:rsidRPr="00C87286">
        <w:rPr>
          <w:sz w:val="16"/>
        </w:rPr>
        <w:t xml:space="preserve">. Economists have long identified </w:t>
      </w:r>
      <w:proofErr w:type="gramStart"/>
      <w:r w:rsidRPr="00C87286">
        <w:rPr>
          <w:rStyle w:val="Emphasis"/>
          <w:highlight w:val="green"/>
          <w:bdr w:val="single" w:sz="18" w:space="0" w:color="auto"/>
        </w:rPr>
        <w:t>a number of</w:t>
      </w:r>
      <w:proofErr w:type="gramEnd"/>
      <w:r w:rsidRPr="00C87286">
        <w:rPr>
          <w:rStyle w:val="Emphasis"/>
          <w:highlight w:val="green"/>
          <w:bdr w:val="single" w:sz="18" w:space="0" w:color="auto"/>
        </w:rPr>
        <w:t xml:space="preserve"> channels </w:t>
      </w:r>
      <w:r w:rsidRPr="00C87286">
        <w:rPr>
          <w:rStyle w:val="StyleUnderline"/>
        </w:rPr>
        <w:t>through which corruption may affect economic growth</w:t>
      </w:r>
      <w:r w:rsidRPr="00C87286">
        <w:rPr>
          <w:sz w:val="16"/>
        </w:rPr>
        <w:t xml:space="preserve"> (Mauro 1995; </w:t>
      </w:r>
      <w:proofErr w:type="spellStart"/>
      <w:r w:rsidRPr="00C87286">
        <w:rPr>
          <w:sz w:val="16"/>
        </w:rPr>
        <w:t>Tanzi</w:t>
      </w:r>
      <w:proofErr w:type="spellEnd"/>
      <w:r w:rsidRPr="00C87286">
        <w:rPr>
          <w:sz w:val="16"/>
        </w:rPr>
        <w:t xml:space="preserve"> 1997; Gupta 2000; Gyimah-</w:t>
      </w:r>
      <w:proofErr w:type="spellStart"/>
      <w:r w:rsidRPr="00C87286">
        <w:rPr>
          <w:sz w:val="16"/>
        </w:rPr>
        <w:t>Brempong</w:t>
      </w:r>
      <w:proofErr w:type="spellEnd"/>
      <w:r w:rsidRPr="00C87286">
        <w:rPr>
          <w:sz w:val="16"/>
        </w:rPr>
        <w:t xml:space="preserve"> 2001, among others): </w:t>
      </w:r>
      <w:r w:rsidRPr="00C87286">
        <w:rPr>
          <w:rStyle w:val="Emphasis"/>
          <w:highlight w:val="green"/>
        </w:rPr>
        <w:t>Corruption distorts incentives and market forces</w:t>
      </w:r>
      <w:r w:rsidRPr="00C87286">
        <w:rPr>
          <w:sz w:val="16"/>
        </w:rPr>
        <w:t xml:space="preserve">, </w:t>
      </w:r>
      <w:r w:rsidRPr="00C87286">
        <w:rPr>
          <w:rStyle w:val="Emphasis"/>
          <w:highlight w:val="green"/>
          <w:bdr w:val="single" w:sz="18" w:space="0" w:color="auto"/>
        </w:rPr>
        <w:t>leading to misallocation of resources</w:t>
      </w:r>
      <w:r w:rsidRPr="00C87286">
        <w:rPr>
          <w:sz w:val="16"/>
        </w:rPr>
        <w:t xml:space="preserve">. </w:t>
      </w:r>
      <w:r w:rsidRPr="00C87286">
        <w:rPr>
          <w:rStyle w:val="StyleUnderline"/>
        </w:rPr>
        <w:t>Corruption</w:t>
      </w:r>
      <w:r w:rsidRPr="00C87286">
        <w:rPr>
          <w:sz w:val="16"/>
        </w:rPr>
        <w:t xml:space="preserve"> </w:t>
      </w:r>
      <w:r w:rsidRPr="00C87286">
        <w:rPr>
          <w:rStyle w:val="Emphasis"/>
          <w:highlight w:val="green"/>
        </w:rPr>
        <w:t>diverts talent and resources,</w:t>
      </w:r>
      <w:r w:rsidRPr="00C87286">
        <w:rPr>
          <w:sz w:val="16"/>
        </w:rPr>
        <w:t xml:space="preserve"> </w:t>
      </w:r>
      <w:r w:rsidRPr="00C87286">
        <w:rPr>
          <w:rStyle w:val="StyleUnderline"/>
        </w:rPr>
        <w:t>including human resources</w:t>
      </w:r>
      <w:r w:rsidRPr="00C87286">
        <w:rPr>
          <w:sz w:val="16"/>
        </w:rPr>
        <w:t xml:space="preserve">, </w:t>
      </w:r>
      <w:r w:rsidRPr="00C87286">
        <w:rPr>
          <w:rStyle w:val="Emphasis"/>
          <w:highlight w:val="green"/>
        </w:rPr>
        <w:t>towards “lucrative” rent-seeking activities</w:t>
      </w:r>
      <w:r w:rsidRPr="00C87286">
        <w:rPr>
          <w:sz w:val="16"/>
        </w:rPr>
        <w:t xml:space="preserve">, </w:t>
      </w:r>
      <w:r w:rsidRPr="00C87286">
        <w:rPr>
          <w:rStyle w:val="StyleUnderline"/>
        </w:rPr>
        <w:t xml:space="preserve">such as </w:t>
      </w:r>
      <w:proofErr w:type="spellStart"/>
      <w:r w:rsidRPr="00C87286">
        <w:rPr>
          <w:rStyle w:val="StyleUnderline"/>
        </w:rPr>
        <w:t>defence</w:t>
      </w:r>
      <w:proofErr w:type="spellEnd"/>
      <w:r w:rsidRPr="00C87286">
        <w:rPr>
          <w:rStyle w:val="StyleUnderline"/>
        </w:rPr>
        <w:t>, rather than productive activitie</w:t>
      </w:r>
      <w:r w:rsidRPr="00C87286">
        <w:rPr>
          <w:sz w:val="16"/>
        </w:rPr>
        <w:t xml:space="preserve">s. </w:t>
      </w:r>
      <w:r w:rsidRPr="00C87286">
        <w:rPr>
          <w:rStyle w:val="StyleUnderline"/>
        </w:rPr>
        <w:t>Corruption acts as</w:t>
      </w:r>
      <w:r w:rsidRPr="00C87286">
        <w:rPr>
          <w:sz w:val="16"/>
        </w:rPr>
        <w:t xml:space="preserve"> </w:t>
      </w:r>
      <w:r w:rsidRPr="00C87286">
        <w:rPr>
          <w:rStyle w:val="Emphasis"/>
          <w:highlight w:val="green"/>
          <w:bdr w:val="single" w:sz="18" w:space="0" w:color="auto"/>
        </w:rPr>
        <w:t>an inefficient tax on business</w:t>
      </w:r>
      <w:r w:rsidRPr="00C87286">
        <w:rPr>
          <w:sz w:val="16"/>
        </w:rPr>
        <w:t xml:space="preserve">, </w:t>
      </w:r>
      <w:r w:rsidRPr="00C87286">
        <w:rPr>
          <w:rStyle w:val="Emphasis"/>
          <w:highlight w:val="green"/>
        </w:rPr>
        <w:t>ultimately</w:t>
      </w:r>
      <w:r w:rsidRPr="00C87286">
        <w:rPr>
          <w:sz w:val="16"/>
          <w:highlight w:val="green"/>
        </w:rPr>
        <w:t xml:space="preserve"> </w:t>
      </w:r>
      <w:r w:rsidRPr="00C87286">
        <w:rPr>
          <w:sz w:val="16"/>
        </w:rPr>
        <w:t xml:space="preserve">raising </w:t>
      </w:r>
      <w:r w:rsidRPr="00C87286">
        <w:rPr>
          <w:rStyle w:val="Emphasis"/>
          <w:highlight w:val="green"/>
        </w:rPr>
        <w:t>production costs</w:t>
      </w:r>
      <w:r w:rsidRPr="00C87286">
        <w:rPr>
          <w:sz w:val="16"/>
          <w:highlight w:val="green"/>
        </w:rPr>
        <w:t xml:space="preserve"> </w:t>
      </w:r>
      <w:r w:rsidRPr="00C87286">
        <w:rPr>
          <w:rStyle w:val="Emphasis"/>
          <w:highlight w:val="green"/>
        </w:rPr>
        <w:t>and</w:t>
      </w:r>
      <w:r w:rsidRPr="00C87286">
        <w:rPr>
          <w:sz w:val="16"/>
          <w:highlight w:val="green"/>
        </w:rPr>
        <w:t xml:space="preserve"> </w:t>
      </w:r>
      <w:r w:rsidRPr="00C87286">
        <w:rPr>
          <w:rStyle w:val="Emphasis"/>
          <w:highlight w:val="green"/>
        </w:rPr>
        <w:t>reducing</w:t>
      </w:r>
      <w:r w:rsidRPr="00C87286">
        <w:rPr>
          <w:sz w:val="16"/>
          <w:highlight w:val="green"/>
        </w:rPr>
        <w:t xml:space="preserve"> </w:t>
      </w:r>
      <w:r w:rsidRPr="00C87286">
        <w:rPr>
          <w:rStyle w:val="StyleUnderline"/>
        </w:rPr>
        <w:t>the</w:t>
      </w:r>
      <w:r w:rsidRPr="00C87286">
        <w:rPr>
          <w:sz w:val="16"/>
        </w:rPr>
        <w:t xml:space="preserve"> </w:t>
      </w:r>
      <w:r w:rsidRPr="00C87286">
        <w:rPr>
          <w:rStyle w:val="Emphasis"/>
          <w:highlight w:val="green"/>
        </w:rPr>
        <w:t>profitability</w:t>
      </w:r>
      <w:r w:rsidRPr="00C87286">
        <w:rPr>
          <w:sz w:val="16"/>
          <w:highlight w:val="green"/>
        </w:rPr>
        <w:t xml:space="preserve"> </w:t>
      </w:r>
      <w:r w:rsidRPr="00C87286">
        <w:rPr>
          <w:rStyle w:val="StyleUnderline"/>
        </w:rPr>
        <w:t>of investments</w:t>
      </w:r>
      <w:r w:rsidRPr="00C87286">
        <w:rPr>
          <w:sz w:val="16"/>
        </w:rPr>
        <w:t xml:space="preserve">. </w:t>
      </w:r>
      <w:r w:rsidRPr="00C87286">
        <w:rPr>
          <w:rStyle w:val="StyleUnderline"/>
        </w:rPr>
        <w:t>Corruption may also</w:t>
      </w:r>
      <w:r w:rsidRPr="00C87286">
        <w:rPr>
          <w:sz w:val="16"/>
        </w:rPr>
        <w:t xml:space="preserve"> </w:t>
      </w:r>
      <w:r w:rsidRPr="00C87286">
        <w:rPr>
          <w:rStyle w:val="Emphasis"/>
          <w:highlight w:val="green"/>
        </w:rPr>
        <w:t>decrease</w:t>
      </w:r>
      <w:r w:rsidRPr="00C87286">
        <w:rPr>
          <w:sz w:val="16"/>
          <w:highlight w:val="green"/>
        </w:rPr>
        <w:t xml:space="preserve"> </w:t>
      </w:r>
      <w:r w:rsidRPr="00C87286">
        <w:rPr>
          <w:sz w:val="16"/>
        </w:rPr>
        <w:t xml:space="preserve">the </w:t>
      </w:r>
      <w:r w:rsidRPr="00C87286">
        <w:rPr>
          <w:rStyle w:val="Emphasis"/>
          <w:highlight w:val="green"/>
          <w:bdr w:val="single" w:sz="18" w:space="0" w:color="auto"/>
        </w:rPr>
        <w:t>productivity of investments</w:t>
      </w:r>
      <w:r w:rsidRPr="00C87286">
        <w:rPr>
          <w:sz w:val="16"/>
          <w:highlight w:val="green"/>
        </w:rPr>
        <w:t xml:space="preserve"> </w:t>
      </w:r>
      <w:r w:rsidRPr="00C87286">
        <w:rPr>
          <w:rStyle w:val="StyleUnderline"/>
        </w:rPr>
        <w:t>by reducing the quality of resources. For example, by undermining the quality and quantity of health and education services, corruption decreases a country’s human capital.</w:t>
      </w:r>
      <w:r w:rsidRPr="00C87286">
        <w:rPr>
          <w:sz w:val="16"/>
        </w:rPr>
        <w:t xml:space="preserve"> Rent-seeking </w:t>
      </w:r>
      <w:proofErr w:type="spellStart"/>
      <w:r w:rsidRPr="00C87286">
        <w:rPr>
          <w:sz w:val="16"/>
        </w:rPr>
        <w:t>behaviour</w:t>
      </w:r>
      <w:proofErr w:type="spellEnd"/>
      <w:r w:rsidRPr="00C87286">
        <w:rPr>
          <w:sz w:val="16"/>
        </w:rPr>
        <w:t xml:space="preserve"> is also likely to create inefficiencies, </w:t>
      </w:r>
      <w:proofErr w:type="spellStart"/>
      <w:r w:rsidRPr="00C87286">
        <w:rPr>
          <w:sz w:val="16"/>
        </w:rPr>
        <w:t>fuelling</w:t>
      </w:r>
      <w:proofErr w:type="spellEnd"/>
      <w:r w:rsidRPr="00C87286">
        <w:rPr>
          <w:sz w:val="16"/>
        </w:rPr>
        <w:t xml:space="preserve"> waste of resources and undermining the efficiency of public expenditure. </w:t>
      </w:r>
      <w:r w:rsidRPr="00C87286">
        <w:rPr>
          <w:rStyle w:val="StyleUnderline"/>
        </w:rPr>
        <w:t xml:space="preserve">Corruption is negatively correlated with economic growth </w:t>
      </w:r>
      <w:r w:rsidRPr="00C87286">
        <w:rPr>
          <w:rStyle w:val="Emphasis"/>
          <w:highlight w:val="green"/>
        </w:rPr>
        <w:t>Macro level studies</w:t>
      </w:r>
      <w:r w:rsidRPr="00C87286">
        <w:rPr>
          <w:rStyle w:val="StyleUnderline"/>
        </w:rPr>
        <w:t xml:space="preserve">, using country-level data to explore cross-country variations in both governance and economic indicators, have consistently </w:t>
      </w:r>
      <w:r w:rsidRPr="00C87286">
        <w:rPr>
          <w:rStyle w:val="Emphasis"/>
          <w:highlight w:val="green"/>
        </w:rPr>
        <w:t>found</w:t>
      </w:r>
      <w:r w:rsidRPr="00C87286">
        <w:rPr>
          <w:rStyle w:val="StyleUnderline"/>
          <w:highlight w:val="green"/>
        </w:rPr>
        <w:t xml:space="preserve"> </w:t>
      </w:r>
      <w:r w:rsidRPr="00C87286">
        <w:rPr>
          <w:rStyle w:val="StyleUnderline"/>
        </w:rPr>
        <w:t xml:space="preserve">that </w:t>
      </w:r>
      <w:r w:rsidRPr="00C87286">
        <w:rPr>
          <w:rStyle w:val="Emphasis"/>
          <w:highlight w:val="green"/>
        </w:rPr>
        <w:t xml:space="preserve">corruption significantly decreases </w:t>
      </w:r>
      <w:r w:rsidRPr="00C87286">
        <w:rPr>
          <w:rStyle w:val="StyleUnderline"/>
        </w:rPr>
        <w:t xml:space="preserve">economic </w:t>
      </w:r>
      <w:r w:rsidRPr="00C87286">
        <w:rPr>
          <w:rStyle w:val="Emphasis"/>
          <w:highlight w:val="green"/>
        </w:rPr>
        <w:t>growth</w:t>
      </w:r>
      <w:r w:rsidRPr="00C87286">
        <w:rPr>
          <w:rStyle w:val="StyleUnderline"/>
          <w:highlight w:val="green"/>
        </w:rPr>
        <w:t xml:space="preserve"> </w:t>
      </w:r>
      <w:r w:rsidRPr="00C87286">
        <w:rPr>
          <w:rStyle w:val="StyleUnderline"/>
        </w:rPr>
        <w:t>and development.</w:t>
      </w:r>
      <w:r w:rsidRPr="00C87286">
        <w:rPr>
          <w:sz w:val="16"/>
        </w:rPr>
        <w:t xml:space="preserve"> For example, </w:t>
      </w:r>
      <w:r w:rsidRPr="00C87286">
        <w:rPr>
          <w:rStyle w:val="StyleUnderline"/>
        </w:rPr>
        <w:t xml:space="preserve">cross-country data indicate that corruption is consistently correlated with lower growth rates, GDP per capita, economic equality, as well as lower </w:t>
      </w:r>
      <w:r w:rsidRPr="00C87286">
        <w:rPr>
          <w:rStyle w:val="StyleUnderline"/>
        </w:rPr>
        <w:lastRenderedPageBreak/>
        <w:t>levels of human development (Rothstein and Holmberg 2011).</w:t>
      </w:r>
      <w:r w:rsidRPr="00C87286">
        <w:rPr>
          <w:sz w:val="16"/>
        </w:rPr>
        <w:t xml:space="preserve"> Similarly, a 2011 systematic review of available evidence of the effect of corruption on economic growth confirms that corruption has a direct and negative effect on growth in </w:t>
      </w:r>
      <w:proofErr w:type="gramStart"/>
      <w:r w:rsidRPr="00C87286">
        <w:rPr>
          <w:sz w:val="16"/>
        </w:rPr>
        <w:t>low income</w:t>
      </w:r>
      <w:proofErr w:type="gramEnd"/>
      <w:r w:rsidRPr="00C87286">
        <w:rPr>
          <w:sz w:val="16"/>
        </w:rPr>
        <w:t xml:space="preserve"> countries (</w:t>
      </w:r>
      <w:proofErr w:type="spellStart"/>
      <w:r w:rsidRPr="00C87286">
        <w:rPr>
          <w:sz w:val="16"/>
        </w:rPr>
        <w:t>Ugur</w:t>
      </w:r>
      <w:proofErr w:type="spellEnd"/>
      <w:r w:rsidRPr="00C87286">
        <w:rPr>
          <w:sz w:val="16"/>
        </w:rPr>
        <w:t xml:space="preserve"> and Dasgupta 2011). According to the analysis, corruption also has </w:t>
      </w:r>
      <w:r w:rsidRPr="00C87286">
        <w:rPr>
          <w:rStyle w:val="Emphasis"/>
          <w:highlight w:val="green"/>
        </w:rPr>
        <w:t>indirect effects through</w:t>
      </w:r>
      <w:r w:rsidRPr="00C87286">
        <w:rPr>
          <w:sz w:val="16"/>
          <w:highlight w:val="green"/>
        </w:rPr>
        <w:t xml:space="preserve"> </w:t>
      </w:r>
      <w:r w:rsidRPr="00C87286">
        <w:rPr>
          <w:rStyle w:val="StyleUnderline"/>
        </w:rPr>
        <w:t>transmission channels such as</w:t>
      </w:r>
      <w:r w:rsidRPr="00C87286">
        <w:rPr>
          <w:sz w:val="16"/>
        </w:rPr>
        <w:t xml:space="preserve"> </w:t>
      </w:r>
      <w:r w:rsidRPr="00C87286">
        <w:rPr>
          <w:rStyle w:val="Emphasis"/>
          <w:highlight w:val="green"/>
          <w:bdr w:val="single" w:sz="18" w:space="0" w:color="auto"/>
        </w:rPr>
        <w:t xml:space="preserve">investment, human </w:t>
      </w:r>
      <w:proofErr w:type="gramStart"/>
      <w:r w:rsidRPr="00C87286">
        <w:rPr>
          <w:rStyle w:val="Emphasis"/>
          <w:highlight w:val="green"/>
          <w:bdr w:val="single" w:sz="18" w:space="0" w:color="auto"/>
        </w:rPr>
        <w:t>capital</w:t>
      </w:r>
      <w:proofErr w:type="gramEnd"/>
      <w:r w:rsidRPr="00C87286">
        <w:rPr>
          <w:rStyle w:val="Emphasis"/>
          <w:highlight w:val="green"/>
          <w:bdr w:val="single" w:sz="18" w:space="0" w:color="auto"/>
        </w:rPr>
        <w:t xml:space="preserve"> and public finance/expenditure</w:t>
      </w:r>
      <w:r w:rsidRPr="00C87286">
        <w:rPr>
          <w:sz w:val="16"/>
        </w:rPr>
        <w:t xml:space="preserve">. </w:t>
      </w:r>
      <w:r w:rsidRPr="00C87286">
        <w:rPr>
          <w:rStyle w:val="StyleUnderline"/>
        </w:rPr>
        <w:t>While the direct and indirect effects of corruption on growth hold true for all countries under scrutiny, the review suggests that they can be mitigated by contextual factors such as the level of development and the overall quality of governance, with the effect of corruption expected to be more detrimental for countries with higher levels of per capita income and institutional quality</w:t>
      </w:r>
      <w:r w:rsidRPr="00C87286">
        <w:rPr>
          <w:sz w:val="16"/>
        </w:rPr>
        <w:t>.</w:t>
      </w:r>
    </w:p>
    <w:p w14:paraId="054CD772" w14:textId="77777777" w:rsidR="0027528C" w:rsidRDefault="0027528C" w:rsidP="0027528C">
      <w:pPr>
        <w:pStyle w:val="Heading4"/>
        <w:rPr>
          <w:rFonts w:cs="Times New Roman"/>
        </w:rPr>
      </w:pPr>
      <w:r w:rsidRPr="00745529">
        <w:rPr>
          <w:rFonts w:cs="Times New Roman"/>
        </w:rPr>
        <w:t xml:space="preserve">Decline </w:t>
      </w:r>
      <w:r w:rsidRPr="00745529">
        <w:rPr>
          <w:rFonts w:cs="Times New Roman"/>
          <w:u w:val="single"/>
        </w:rPr>
        <w:t>cascades</w:t>
      </w:r>
      <w:r>
        <w:rPr>
          <w:rFonts w:cs="Times New Roman"/>
        </w:rPr>
        <w:t xml:space="preserve"> – </w:t>
      </w:r>
      <w:r w:rsidRPr="00745529">
        <w:rPr>
          <w:rFonts w:cs="Times New Roman"/>
        </w:rPr>
        <w:t>nuclear war</w:t>
      </w:r>
    </w:p>
    <w:p w14:paraId="6FF1F69F" w14:textId="77777777" w:rsidR="0027528C" w:rsidRPr="00745529" w:rsidRDefault="0027528C" w:rsidP="0027528C">
      <w:proofErr w:type="spellStart"/>
      <w:r w:rsidRPr="007A43C7">
        <w:rPr>
          <w:rStyle w:val="Style13ptBold"/>
        </w:rPr>
        <w:t>Maavak</w:t>
      </w:r>
      <w:proofErr w:type="spellEnd"/>
      <w:r w:rsidRPr="007A43C7">
        <w:rPr>
          <w:rStyle w:val="Style13ptBold"/>
        </w:rPr>
        <w:t xml:space="preserve"> 21</w:t>
      </w:r>
      <w:r>
        <w:t xml:space="preserve"> – </w:t>
      </w:r>
      <w:r w:rsidRPr="00745529">
        <w:t xml:space="preserve">Mathew </w:t>
      </w:r>
      <w:proofErr w:type="spellStart"/>
      <w:r w:rsidRPr="007A43C7">
        <w:t>Maavak</w:t>
      </w:r>
      <w:proofErr w:type="spellEnd"/>
      <w:r w:rsidRPr="007A43C7">
        <w:t>,</w:t>
      </w:r>
      <w:r w:rsidRPr="00745529">
        <w:t xml:space="preserve"> PhD in Risk Foresight from the </w:t>
      </w:r>
      <w:proofErr w:type="spellStart"/>
      <w:r w:rsidRPr="00745529">
        <w:t>Universiti</w:t>
      </w:r>
      <w:proofErr w:type="spellEnd"/>
      <w:r w:rsidRPr="00745529">
        <w:t xml:space="preserve"> </w:t>
      </w:r>
      <w:proofErr w:type="spellStart"/>
      <w:r w:rsidRPr="00745529">
        <w:t>Teknologi</w:t>
      </w:r>
      <w:proofErr w:type="spellEnd"/>
      <w:r w:rsidRPr="00745529">
        <w:t xml:space="preserve"> Malaysia, External Researcher (PLATBIDAFO) at the </w:t>
      </w:r>
      <w:proofErr w:type="spellStart"/>
      <w:r w:rsidRPr="00745529">
        <w:t>Kazimieras</w:t>
      </w:r>
      <w:proofErr w:type="spellEnd"/>
      <w:r w:rsidRPr="00745529">
        <w:t xml:space="preserve"> </w:t>
      </w:r>
      <w:proofErr w:type="spellStart"/>
      <w:r w:rsidRPr="00745529">
        <w:t>Simonavicius</w:t>
      </w:r>
      <w:proofErr w:type="spellEnd"/>
      <w:r w:rsidRPr="00745529">
        <w:t xml:space="preserve"> University, Expert and Regular Commentator on Risk-Related Geostrategic Issues at the Russian International Affairs Council, “Horizon 2030: Will Emerging Risks Unravel Our Global Systems?”, Salus Journal – The Australian Journal for Law Enforcement, Security and Intelligence Professionals, Volume 9, Number 1, p. 2-8</w:t>
      </w:r>
    </w:p>
    <w:p w14:paraId="308F132B" w14:textId="77777777" w:rsidR="0027528C" w:rsidRDefault="0027528C" w:rsidP="0027528C">
      <w:pPr>
        <w:rPr>
          <w:sz w:val="16"/>
        </w:rPr>
      </w:pPr>
      <w:r w:rsidRPr="00745529">
        <w:rPr>
          <w:sz w:val="16"/>
        </w:rPr>
        <w:t xml:space="preserve">Various </w:t>
      </w:r>
      <w:r w:rsidRPr="00745529">
        <w:rPr>
          <w:rStyle w:val="StyleUnderline"/>
        </w:rPr>
        <w:t>scholars</w:t>
      </w:r>
      <w:r w:rsidRPr="00745529">
        <w:rPr>
          <w:sz w:val="16"/>
        </w:rPr>
        <w:t xml:space="preserve"> and institutions </w:t>
      </w:r>
      <w:r w:rsidRPr="00745529">
        <w:rPr>
          <w:rStyle w:val="StyleUnderline"/>
        </w:rPr>
        <w:t xml:space="preserve">regard </w:t>
      </w:r>
      <w:r w:rsidRPr="00745529">
        <w:rPr>
          <w:rStyle w:val="Emphasis"/>
        </w:rPr>
        <w:t>global social instability</w:t>
      </w:r>
      <w:r w:rsidRPr="00745529">
        <w:rPr>
          <w:rStyle w:val="StyleUnderline"/>
        </w:rPr>
        <w:t xml:space="preserve"> as the </w:t>
      </w:r>
      <w:r w:rsidRPr="00745529">
        <w:rPr>
          <w:rStyle w:val="Emphasis"/>
        </w:rPr>
        <w:t>greatest threat</w:t>
      </w:r>
      <w:r w:rsidRPr="00745529">
        <w:rPr>
          <w:sz w:val="16"/>
        </w:rPr>
        <w:t xml:space="preserve"> facing this decade. </w:t>
      </w:r>
      <w:r w:rsidRPr="00745529">
        <w:rPr>
          <w:rStyle w:val="StyleUnderline"/>
        </w:rPr>
        <w:t xml:space="preserve">The catalyst has been postulated to </w:t>
      </w:r>
      <w:r w:rsidRPr="00583A05">
        <w:rPr>
          <w:rStyle w:val="StyleUnderline"/>
        </w:rPr>
        <w:t xml:space="preserve">be </w:t>
      </w:r>
      <w:r w:rsidRPr="00A73D4B">
        <w:rPr>
          <w:rStyle w:val="StyleUnderline"/>
          <w:highlight w:val="green"/>
        </w:rPr>
        <w:t xml:space="preserve">a </w:t>
      </w:r>
      <w:r w:rsidRPr="00A73D4B">
        <w:rPr>
          <w:rStyle w:val="Emphasis"/>
          <w:highlight w:val="green"/>
        </w:rPr>
        <w:t>Second</w:t>
      </w:r>
      <w:r w:rsidRPr="00745529">
        <w:rPr>
          <w:rStyle w:val="Emphasis"/>
        </w:rPr>
        <w:t xml:space="preserve"> Great </w:t>
      </w:r>
      <w:r w:rsidRPr="00A73D4B">
        <w:rPr>
          <w:rStyle w:val="Emphasis"/>
          <w:highlight w:val="green"/>
        </w:rPr>
        <w:t>Depression</w:t>
      </w:r>
      <w:r w:rsidRPr="00745529">
        <w:rPr>
          <w:rStyle w:val="StyleUnderline"/>
        </w:rPr>
        <w:t xml:space="preserve"> which, in turn</w:t>
      </w:r>
      <w:r w:rsidRPr="00583A05">
        <w:rPr>
          <w:rStyle w:val="StyleUnderline"/>
        </w:rPr>
        <w:t xml:space="preserve">, </w:t>
      </w:r>
      <w:r w:rsidRPr="00A73D4B">
        <w:rPr>
          <w:rStyle w:val="StyleUnderline"/>
          <w:highlight w:val="green"/>
        </w:rPr>
        <w:t>will have</w:t>
      </w:r>
      <w:r w:rsidRPr="00745529">
        <w:rPr>
          <w:rStyle w:val="StyleUnderline"/>
        </w:rPr>
        <w:t xml:space="preserve"> </w:t>
      </w:r>
      <w:r w:rsidRPr="00745529">
        <w:rPr>
          <w:rStyle w:val="Emphasis"/>
        </w:rPr>
        <w:t xml:space="preserve">profound </w:t>
      </w:r>
      <w:r w:rsidRPr="00A73D4B">
        <w:rPr>
          <w:rStyle w:val="Emphasis"/>
          <w:highlight w:val="green"/>
        </w:rPr>
        <w:t>implications</w:t>
      </w:r>
      <w:r w:rsidRPr="00A73D4B">
        <w:rPr>
          <w:rStyle w:val="StyleUnderline"/>
          <w:highlight w:val="green"/>
        </w:rPr>
        <w:t xml:space="preserve"> for </w:t>
      </w:r>
      <w:r w:rsidRPr="00A73D4B">
        <w:rPr>
          <w:rStyle w:val="Emphasis"/>
          <w:highlight w:val="green"/>
        </w:rPr>
        <w:t>global security</w:t>
      </w:r>
      <w:r w:rsidRPr="00745529">
        <w:rPr>
          <w:rStyle w:val="StyleUnderline"/>
        </w:rPr>
        <w:t xml:space="preserve"> and national integrity</w:t>
      </w:r>
      <w:r w:rsidRPr="00745529">
        <w:rPr>
          <w:sz w:val="16"/>
        </w:rPr>
        <w:t xml:space="preserve">. This paper, written from a broad systems perspective, illustrates how </w:t>
      </w:r>
      <w:r w:rsidRPr="00745529">
        <w:rPr>
          <w:rStyle w:val="StyleUnderline"/>
        </w:rPr>
        <w:t>emerging risks are</w:t>
      </w:r>
      <w:r w:rsidRPr="00745529">
        <w:rPr>
          <w:sz w:val="16"/>
        </w:rPr>
        <w:t xml:space="preserve"> getting more complex and </w:t>
      </w:r>
      <w:r w:rsidRPr="00745529">
        <w:rPr>
          <w:rStyle w:val="Emphasis"/>
        </w:rPr>
        <w:t>intertwined</w:t>
      </w:r>
      <w:r w:rsidRPr="00745529">
        <w:rPr>
          <w:sz w:val="16"/>
        </w:rPr>
        <w:t xml:space="preserve">; blurring boundaries between the economic, environmental, geopolitical, </w:t>
      </w:r>
      <w:proofErr w:type="gramStart"/>
      <w:r w:rsidRPr="00745529">
        <w:rPr>
          <w:sz w:val="16"/>
        </w:rPr>
        <w:t>societal</w:t>
      </w:r>
      <w:proofErr w:type="gramEnd"/>
      <w:r w:rsidRPr="00745529">
        <w:rPr>
          <w:sz w:val="16"/>
        </w:rPr>
        <w:t xml:space="preserve"> and technological taxonomy used by the World Economic Forum for its annual global risk forecasts. </w:t>
      </w:r>
      <w:r w:rsidRPr="00745529">
        <w:rPr>
          <w:rStyle w:val="Emphasis"/>
        </w:rPr>
        <w:t xml:space="preserve">Tight </w:t>
      </w:r>
      <w:r w:rsidRPr="00A73D4B">
        <w:rPr>
          <w:rStyle w:val="Emphasis"/>
          <w:highlight w:val="green"/>
        </w:rPr>
        <w:t>couplings</w:t>
      </w:r>
      <w:r w:rsidRPr="00A73D4B">
        <w:rPr>
          <w:rStyle w:val="StyleUnderline"/>
          <w:highlight w:val="green"/>
        </w:rPr>
        <w:t xml:space="preserve"> in</w:t>
      </w:r>
      <w:r w:rsidRPr="00745529">
        <w:rPr>
          <w:sz w:val="16"/>
        </w:rPr>
        <w:t xml:space="preserve"> our </w:t>
      </w:r>
      <w:r w:rsidRPr="00A73D4B">
        <w:rPr>
          <w:rStyle w:val="Emphasis"/>
          <w:highlight w:val="green"/>
        </w:rPr>
        <w:t>global systems</w:t>
      </w:r>
      <w:r w:rsidRPr="00745529">
        <w:rPr>
          <w:rStyle w:val="StyleUnderline"/>
        </w:rPr>
        <w:t xml:space="preserve"> have</w:t>
      </w:r>
      <w:r w:rsidRPr="00745529">
        <w:rPr>
          <w:sz w:val="16"/>
        </w:rPr>
        <w:t xml:space="preserve"> also </w:t>
      </w:r>
      <w:r w:rsidRPr="00A73D4B">
        <w:rPr>
          <w:rStyle w:val="StyleUnderline"/>
          <w:highlight w:val="green"/>
        </w:rPr>
        <w:t>enabled risks</w:t>
      </w:r>
      <w:r w:rsidRPr="00745529">
        <w:rPr>
          <w:rStyle w:val="StyleUnderline"/>
        </w:rPr>
        <w:t xml:space="preserve"> accrued </w:t>
      </w:r>
      <w:r w:rsidRPr="00A73D4B">
        <w:rPr>
          <w:rStyle w:val="StyleUnderline"/>
          <w:highlight w:val="green"/>
        </w:rPr>
        <w:t xml:space="preserve">in </w:t>
      </w:r>
      <w:r w:rsidRPr="00A73D4B">
        <w:rPr>
          <w:rStyle w:val="Emphasis"/>
          <w:highlight w:val="green"/>
        </w:rPr>
        <w:t>one area</w:t>
      </w:r>
      <w:r w:rsidRPr="00A73D4B">
        <w:rPr>
          <w:rStyle w:val="StyleUnderline"/>
          <w:highlight w:val="green"/>
        </w:rPr>
        <w:t xml:space="preserve"> to </w:t>
      </w:r>
      <w:r w:rsidRPr="00A73D4B">
        <w:rPr>
          <w:rStyle w:val="Emphasis"/>
          <w:highlight w:val="green"/>
        </w:rPr>
        <w:t>snowball</w:t>
      </w:r>
      <w:r w:rsidRPr="00A73D4B">
        <w:rPr>
          <w:rStyle w:val="StyleUnderline"/>
          <w:highlight w:val="green"/>
        </w:rPr>
        <w:t xml:space="preserve"> into </w:t>
      </w:r>
      <w:r w:rsidRPr="00583A05">
        <w:rPr>
          <w:rStyle w:val="StyleUnderline"/>
        </w:rPr>
        <w:t xml:space="preserve">a </w:t>
      </w:r>
      <w:r w:rsidRPr="00A73D4B">
        <w:rPr>
          <w:rStyle w:val="Emphasis"/>
          <w:highlight w:val="green"/>
        </w:rPr>
        <w:t>full-blown crisis</w:t>
      </w:r>
      <w:r w:rsidRPr="00A73D4B">
        <w:rPr>
          <w:rStyle w:val="StyleUnderline"/>
          <w:highlight w:val="green"/>
        </w:rPr>
        <w:t xml:space="preserve"> </w:t>
      </w:r>
      <w:r w:rsidRPr="00A73D4B">
        <w:rPr>
          <w:rStyle w:val="Emphasis"/>
          <w:highlight w:val="green"/>
        </w:rPr>
        <w:t>elsewhere</w:t>
      </w:r>
      <w:r w:rsidRPr="00745529">
        <w:rPr>
          <w:sz w:val="12"/>
          <w:szCs w:val="18"/>
        </w:rPr>
        <w:t xml:space="preserve">. The COVID-19 pandemic and its socioeconomic fallouts exemplify this systemic chain-reaction. </w:t>
      </w:r>
      <w:proofErr w:type="spellStart"/>
      <w:r w:rsidRPr="00745529">
        <w:rPr>
          <w:sz w:val="12"/>
          <w:szCs w:val="18"/>
        </w:rPr>
        <w:t>Onceinexorable</w:t>
      </w:r>
      <w:proofErr w:type="spellEnd"/>
      <w:r w:rsidRPr="00745529">
        <w:rPr>
          <w:sz w:val="12"/>
          <w:szCs w:val="18"/>
        </w:rPr>
        <w:t xml:space="preserve"> forces of globalization are rupturing as the current global system can no longer be sustained due to poor governance and runaway wealth fractionation. The coronavirus pandemic is also enabling Big Tech to expropriate the levers of governments and mass communications worldwide. This paper concludes by highlighting how this development poses a dilemma for security professionals.</w:t>
      </w:r>
      <w:r>
        <w:rPr>
          <w:sz w:val="12"/>
          <w:szCs w:val="18"/>
        </w:rPr>
        <w:t xml:space="preserve"> </w:t>
      </w:r>
      <w:r w:rsidRPr="00745529">
        <w:rPr>
          <w:sz w:val="12"/>
          <w:szCs w:val="18"/>
        </w:rPr>
        <w:t>Key Words: Global Systems, Emergence, VUCA, COVID-9, Social Instability, Big Tech, Great Reset</w:t>
      </w:r>
      <w:r>
        <w:rPr>
          <w:sz w:val="12"/>
          <w:szCs w:val="18"/>
        </w:rPr>
        <w:t xml:space="preserve"> </w:t>
      </w:r>
      <w:r w:rsidRPr="00745529">
        <w:rPr>
          <w:sz w:val="12"/>
          <w:szCs w:val="18"/>
        </w:rPr>
        <w:t>INTRODUCTION</w:t>
      </w:r>
      <w:r>
        <w:rPr>
          <w:sz w:val="12"/>
          <w:szCs w:val="18"/>
        </w:rPr>
        <w:t xml:space="preserve"> </w:t>
      </w:r>
      <w:r w:rsidRPr="00745529">
        <w:rPr>
          <w:sz w:val="12"/>
          <w:szCs w:val="18"/>
        </w:rPr>
        <w:t xml:space="preserve">The new decade is witnessing rising volatility across global systems. Pick any random “system” today and chart out its trajectory: Are our education systems becoming more robust and affordable? What about food security? Are our healthcare systems improving? Are our pension systems sound? Wherever one looks, there are dark clouds gathering on a global horizon marked by volatility, uncertainty, </w:t>
      </w:r>
      <w:proofErr w:type="gramStart"/>
      <w:r w:rsidRPr="00745529">
        <w:rPr>
          <w:sz w:val="12"/>
          <w:szCs w:val="18"/>
        </w:rPr>
        <w:t>complexity</w:t>
      </w:r>
      <w:proofErr w:type="gramEnd"/>
      <w:r w:rsidRPr="00745529">
        <w:rPr>
          <w:sz w:val="12"/>
          <w:szCs w:val="18"/>
        </w:rPr>
        <w:t xml:space="preserve"> and ambiguity (VUCA).</w:t>
      </w:r>
      <w:r>
        <w:rPr>
          <w:sz w:val="12"/>
          <w:szCs w:val="18"/>
        </w:rPr>
        <w:t xml:space="preserve"> </w:t>
      </w:r>
      <w:r w:rsidRPr="00745529">
        <w:rPr>
          <w:sz w:val="12"/>
          <w:szCs w:val="18"/>
        </w:rPr>
        <w:t xml:space="preserve">But what exactly is a global system? Our planet itself is an autonomous and </w:t>
      </w:r>
      <w:proofErr w:type="spellStart"/>
      <w:r w:rsidRPr="00745529">
        <w:rPr>
          <w:sz w:val="12"/>
          <w:szCs w:val="18"/>
        </w:rPr>
        <w:t>selfsustaining</w:t>
      </w:r>
      <w:proofErr w:type="spellEnd"/>
      <w:r w:rsidRPr="00745529">
        <w:rPr>
          <w:sz w:val="12"/>
          <w:szCs w:val="18"/>
        </w:rPr>
        <w:t xml:space="preserve"> mega-system, marked by periodic cycles and elemental vagaries.</w:t>
      </w:r>
      <w:r w:rsidRPr="00745529">
        <w:rPr>
          <w:sz w:val="16"/>
        </w:rPr>
        <w:t xml:space="preserve"> Human activities within however are not system isolates as our </w:t>
      </w:r>
      <w:r w:rsidRPr="00A73D4B">
        <w:rPr>
          <w:rStyle w:val="StyleUnderline"/>
          <w:highlight w:val="green"/>
        </w:rPr>
        <w:t>banking</w:t>
      </w:r>
      <w:r w:rsidRPr="00745529">
        <w:rPr>
          <w:rStyle w:val="StyleUnderline"/>
        </w:rPr>
        <w:t xml:space="preserve">, utility, </w:t>
      </w:r>
      <w:r w:rsidRPr="00A73D4B">
        <w:rPr>
          <w:rStyle w:val="StyleUnderline"/>
          <w:highlight w:val="green"/>
        </w:rPr>
        <w:t xml:space="preserve">farming, </w:t>
      </w:r>
      <w:proofErr w:type="gramStart"/>
      <w:r w:rsidRPr="00A73D4B">
        <w:rPr>
          <w:rStyle w:val="Emphasis"/>
          <w:highlight w:val="green"/>
        </w:rPr>
        <w:t>health</w:t>
      </w:r>
      <w:r w:rsidRPr="00745529">
        <w:rPr>
          <w:rStyle w:val="StyleUnderline"/>
        </w:rPr>
        <w:t>care</w:t>
      </w:r>
      <w:proofErr w:type="gramEnd"/>
      <w:r w:rsidRPr="00745529">
        <w:rPr>
          <w:rStyle w:val="StyleUnderline"/>
        </w:rPr>
        <w:t xml:space="preserve"> </w:t>
      </w:r>
      <w:r w:rsidRPr="00A73D4B">
        <w:rPr>
          <w:rStyle w:val="StyleUnderline"/>
          <w:highlight w:val="green"/>
        </w:rPr>
        <w:t>and retail</w:t>
      </w:r>
      <w:r w:rsidRPr="00745529">
        <w:rPr>
          <w:rStyle w:val="StyleUnderline"/>
        </w:rPr>
        <w:t xml:space="preserve"> sectors etc. </w:t>
      </w:r>
      <w:r w:rsidRPr="00A73D4B">
        <w:rPr>
          <w:rStyle w:val="StyleUnderline"/>
          <w:highlight w:val="green"/>
        </w:rPr>
        <w:t>are</w:t>
      </w:r>
      <w:r w:rsidRPr="00745529">
        <w:rPr>
          <w:rStyle w:val="StyleUnderline"/>
        </w:rPr>
        <w:t xml:space="preserve"> increasingly </w:t>
      </w:r>
      <w:r w:rsidRPr="00A73D4B">
        <w:rPr>
          <w:rStyle w:val="Emphasis"/>
          <w:highlight w:val="green"/>
        </w:rPr>
        <w:t>entwined</w:t>
      </w:r>
      <w:r w:rsidRPr="00745529">
        <w:rPr>
          <w:rStyle w:val="StyleUnderline"/>
        </w:rPr>
        <w:t xml:space="preserve">. Risks accrued in </w:t>
      </w:r>
      <w:r w:rsidRPr="00745529">
        <w:rPr>
          <w:rStyle w:val="Emphasis"/>
        </w:rPr>
        <w:t>one system</w:t>
      </w:r>
      <w:r w:rsidRPr="00745529">
        <w:rPr>
          <w:rStyle w:val="StyleUnderline"/>
        </w:rPr>
        <w:t xml:space="preserve"> may </w:t>
      </w:r>
      <w:r w:rsidRPr="00745529">
        <w:rPr>
          <w:rStyle w:val="Emphasis"/>
        </w:rPr>
        <w:t>cascade</w:t>
      </w:r>
      <w:r w:rsidRPr="00745529">
        <w:rPr>
          <w:rStyle w:val="StyleUnderline"/>
        </w:rPr>
        <w:t xml:space="preserve"> into an </w:t>
      </w:r>
      <w:r w:rsidRPr="00745529">
        <w:rPr>
          <w:rStyle w:val="Emphasis"/>
        </w:rPr>
        <w:t>unforeseen crisis</w:t>
      </w:r>
      <w:r w:rsidRPr="00745529">
        <w:rPr>
          <w:sz w:val="16"/>
        </w:rPr>
        <w:t xml:space="preserve"> within and/or without (Choo, Smith &amp; </w:t>
      </w:r>
      <w:proofErr w:type="spellStart"/>
      <w:r w:rsidRPr="00745529">
        <w:rPr>
          <w:sz w:val="16"/>
        </w:rPr>
        <w:t>McCusker</w:t>
      </w:r>
      <w:proofErr w:type="spellEnd"/>
      <w:r w:rsidRPr="00745529">
        <w:rPr>
          <w:sz w:val="16"/>
        </w:rPr>
        <w:t xml:space="preserve">, 2007). Scholars call this phenomenon “emergence”; one where </w:t>
      </w:r>
      <w:r w:rsidRPr="00745529">
        <w:rPr>
          <w:rStyle w:val="StyleUnderline"/>
        </w:rPr>
        <w:t xml:space="preserve">the </w:t>
      </w:r>
      <w:proofErr w:type="spellStart"/>
      <w:r w:rsidRPr="00745529">
        <w:rPr>
          <w:rStyle w:val="StyleUnderline"/>
        </w:rPr>
        <w:t>behaviour</w:t>
      </w:r>
      <w:proofErr w:type="spellEnd"/>
      <w:r w:rsidRPr="00745529">
        <w:rPr>
          <w:rStyle w:val="StyleUnderline"/>
        </w:rPr>
        <w:t xml:space="preserve"> of </w:t>
      </w:r>
      <w:r w:rsidRPr="00745529">
        <w:rPr>
          <w:rStyle w:val="Emphasis"/>
        </w:rPr>
        <w:t>intersecting systems</w:t>
      </w:r>
      <w:r w:rsidRPr="00745529">
        <w:rPr>
          <w:rStyle w:val="StyleUnderline"/>
        </w:rPr>
        <w:t xml:space="preserve"> is determined by </w:t>
      </w:r>
      <w:r w:rsidRPr="00745529">
        <w:rPr>
          <w:rStyle w:val="Emphasis"/>
        </w:rPr>
        <w:t>complex</w:t>
      </w:r>
      <w:r w:rsidRPr="00745529">
        <w:rPr>
          <w:rStyle w:val="StyleUnderline"/>
        </w:rPr>
        <w:t xml:space="preserve"> and largely </w:t>
      </w:r>
      <w:r w:rsidRPr="00745529">
        <w:rPr>
          <w:rStyle w:val="Emphasis"/>
        </w:rPr>
        <w:t>invisible interactions</w:t>
      </w:r>
      <w:r w:rsidRPr="00745529">
        <w:rPr>
          <w:rStyle w:val="StyleUnderline"/>
        </w:rPr>
        <w:t xml:space="preserve"> at the </w:t>
      </w:r>
      <w:r w:rsidRPr="00745529">
        <w:rPr>
          <w:rStyle w:val="Emphasis"/>
        </w:rPr>
        <w:t>substratum</w:t>
      </w:r>
      <w:r w:rsidRPr="00745529">
        <w:rPr>
          <w:sz w:val="16"/>
        </w:rPr>
        <w:t xml:space="preserve"> (Goldstein, 1999; Holland, 1998).</w:t>
      </w:r>
      <w:r>
        <w:rPr>
          <w:sz w:val="16"/>
        </w:rPr>
        <w:t xml:space="preserve"> </w:t>
      </w:r>
      <w:r w:rsidRPr="00745529">
        <w:rPr>
          <w:sz w:val="12"/>
          <w:szCs w:val="18"/>
        </w:rPr>
        <w:t xml:space="preserve">The ongoing COVID-19 pandemic is a case in point. While experts remain divided over the source and morphology of the virus, the contagion has ramified into a global health crisis and supply chain nightmare. It is also tilting the geopolitical balance. China is the largest exporter of intermediate </w:t>
      </w:r>
      <w:proofErr w:type="gramStart"/>
      <w:r w:rsidRPr="00745529">
        <w:rPr>
          <w:sz w:val="12"/>
          <w:szCs w:val="18"/>
        </w:rPr>
        <w:t>products, and</w:t>
      </w:r>
      <w:proofErr w:type="gramEnd"/>
      <w:r w:rsidRPr="00745529">
        <w:rPr>
          <w:sz w:val="12"/>
          <w:szCs w:val="18"/>
        </w:rPr>
        <w:t xml:space="preserve"> had generated nearly 20% of global imports in 2015 alone (Cousin, 2020). The pharmaceutical sector is particularly vulnerable. Nearly “85% of medicines in the U.S. strategic national stockpile” sources components from China (Owens, 2020).</w:t>
      </w:r>
      <w:r>
        <w:rPr>
          <w:sz w:val="12"/>
          <w:szCs w:val="18"/>
        </w:rPr>
        <w:t xml:space="preserve"> </w:t>
      </w:r>
      <w:r w:rsidRPr="00745529">
        <w:rPr>
          <w:sz w:val="12"/>
          <w:szCs w:val="18"/>
        </w:rPr>
        <w:t xml:space="preserve">An initial </w:t>
      </w:r>
      <w:proofErr w:type="gramStart"/>
      <w:r w:rsidRPr="00745529">
        <w:rPr>
          <w:sz w:val="12"/>
          <w:szCs w:val="18"/>
        </w:rPr>
        <w:t>run on</w:t>
      </w:r>
      <w:proofErr w:type="gramEnd"/>
      <w:r w:rsidRPr="00745529">
        <w:rPr>
          <w:sz w:val="12"/>
          <w:szCs w:val="18"/>
        </w:rPr>
        <w:t xml:space="preserve"> respiratory masks has now been eclipsed by rowdy queues at supermarkets and the bankruptcy of small businesses. The entire global population – save for major pockets such as Sweden, Belarus, </w:t>
      </w:r>
      <w:proofErr w:type="gramStart"/>
      <w:r w:rsidRPr="00745529">
        <w:rPr>
          <w:sz w:val="12"/>
          <w:szCs w:val="18"/>
        </w:rPr>
        <w:t>Taiwan</w:t>
      </w:r>
      <w:proofErr w:type="gramEnd"/>
      <w:r w:rsidRPr="00745529">
        <w:rPr>
          <w:sz w:val="12"/>
          <w:szCs w:val="18"/>
        </w:rPr>
        <w:t xml:space="preserve"> and Japan – have been subjected to cyclical lockdowns and quarantines. </w:t>
      </w:r>
      <w:proofErr w:type="gramStart"/>
      <w:r w:rsidRPr="00745529">
        <w:rPr>
          <w:sz w:val="12"/>
          <w:szCs w:val="18"/>
        </w:rPr>
        <w:t>Never before</w:t>
      </w:r>
      <w:proofErr w:type="gramEnd"/>
      <w:r w:rsidRPr="00745529">
        <w:rPr>
          <w:sz w:val="12"/>
          <w:szCs w:val="18"/>
        </w:rPr>
        <w:t xml:space="preserve"> in history have humans faced such a systemic, borderless calamity.</w:t>
      </w:r>
      <w:r>
        <w:rPr>
          <w:sz w:val="12"/>
          <w:szCs w:val="18"/>
        </w:rPr>
        <w:t xml:space="preserve"> </w:t>
      </w:r>
      <w:r w:rsidRPr="00745529">
        <w:rPr>
          <w:sz w:val="12"/>
          <w:szCs w:val="18"/>
        </w:rPr>
        <w:t xml:space="preserve">COVID-19 represents a classic emergent crisis that necessitates real-time response and adaptivity in a real-time world, particularly since the global Just-in-Time (JIT) production and delivery system serves as both an enabler and vector for transboundary risks. From a </w:t>
      </w:r>
      <w:proofErr w:type="gramStart"/>
      <w:r w:rsidRPr="00745529">
        <w:rPr>
          <w:sz w:val="12"/>
          <w:szCs w:val="18"/>
        </w:rPr>
        <w:t>systems</w:t>
      </w:r>
      <w:proofErr w:type="gramEnd"/>
      <w:r w:rsidRPr="00745529">
        <w:rPr>
          <w:sz w:val="12"/>
          <w:szCs w:val="18"/>
        </w:rPr>
        <w:t xml:space="preserve"> thinking perspective, emerging risk management should therefore address a whole spectrum of activity across the economic, environmental, geopolitical, societal and technological (EEGST) taxonomy. Every emerging threat can be slotted into this taxonomy – a reason why it is used by the World Economic Forum (WEF) for its annual global risk exercises (</w:t>
      </w:r>
      <w:proofErr w:type="spellStart"/>
      <w:r w:rsidRPr="00745529">
        <w:rPr>
          <w:sz w:val="12"/>
          <w:szCs w:val="18"/>
        </w:rPr>
        <w:t>Maavak</w:t>
      </w:r>
      <w:proofErr w:type="spellEnd"/>
      <w:r w:rsidRPr="00745529">
        <w:rPr>
          <w:sz w:val="12"/>
          <w:szCs w:val="18"/>
        </w:rPr>
        <w:t xml:space="preserve">, 2019a). As traditional forces of globalization unravel, security professionals should take cognizance of emerging threats through a </w:t>
      </w:r>
      <w:proofErr w:type="gramStart"/>
      <w:r w:rsidRPr="00745529">
        <w:rPr>
          <w:sz w:val="12"/>
          <w:szCs w:val="18"/>
        </w:rPr>
        <w:t>systems</w:t>
      </w:r>
      <w:proofErr w:type="gramEnd"/>
      <w:r w:rsidRPr="00745529">
        <w:rPr>
          <w:sz w:val="12"/>
          <w:szCs w:val="18"/>
        </w:rPr>
        <w:t xml:space="preserve"> thinking approach.</w:t>
      </w:r>
      <w:r>
        <w:rPr>
          <w:sz w:val="12"/>
          <w:szCs w:val="18"/>
        </w:rPr>
        <w:t xml:space="preserve"> </w:t>
      </w:r>
      <w:r w:rsidRPr="00745529">
        <w:rPr>
          <w:sz w:val="12"/>
          <w:szCs w:val="18"/>
        </w:rPr>
        <w:t>METHODOLOGY</w:t>
      </w:r>
      <w:r>
        <w:rPr>
          <w:sz w:val="12"/>
          <w:szCs w:val="18"/>
        </w:rPr>
        <w:t xml:space="preserve"> </w:t>
      </w:r>
      <w:r w:rsidRPr="00745529">
        <w:rPr>
          <w:sz w:val="12"/>
          <w:szCs w:val="18"/>
        </w:rPr>
        <w:t>An EEGST sectional breakdown was adopted to illustrate a sampling of extreme risks facing the world for the 2020-2030 decade. The transcendental quality of emerging risks, as outlined on Figure 1, below, was primarily informed by the following pillars of systems thinking (Rickards, 2020):</w:t>
      </w:r>
      <w:r>
        <w:rPr>
          <w:sz w:val="12"/>
          <w:szCs w:val="18"/>
        </w:rPr>
        <w:t xml:space="preserve"> </w:t>
      </w:r>
      <w:r w:rsidRPr="00745529">
        <w:rPr>
          <w:sz w:val="12"/>
          <w:szCs w:val="18"/>
        </w:rPr>
        <w:t>• Diminishing diversity (or increasing homogeneity) of actors in the global system (</w:t>
      </w:r>
      <w:proofErr w:type="spellStart"/>
      <w:r w:rsidRPr="00745529">
        <w:rPr>
          <w:sz w:val="12"/>
          <w:szCs w:val="18"/>
        </w:rPr>
        <w:t>Boli</w:t>
      </w:r>
      <w:proofErr w:type="spellEnd"/>
      <w:r w:rsidRPr="00745529">
        <w:rPr>
          <w:sz w:val="12"/>
          <w:szCs w:val="18"/>
        </w:rPr>
        <w:t xml:space="preserve"> &amp; Thomas, 1997; Meyer, 2000; Young et al, 2006);</w:t>
      </w:r>
      <w:r>
        <w:rPr>
          <w:sz w:val="12"/>
          <w:szCs w:val="18"/>
        </w:rPr>
        <w:t xml:space="preserve"> </w:t>
      </w:r>
      <w:r w:rsidRPr="00745529">
        <w:rPr>
          <w:sz w:val="12"/>
          <w:szCs w:val="18"/>
        </w:rPr>
        <w:t>• Interconnections in the global system (Homer-Dixon et al, 2015; Lee &amp; Preston, 2012);</w:t>
      </w:r>
      <w:r>
        <w:rPr>
          <w:sz w:val="12"/>
          <w:szCs w:val="18"/>
        </w:rPr>
        <w:t xml:space="preserve"> </w:t>
      </w:r>
      <w:r w:rsidRPr="00745529">
        <w:rPr>
          <w:sz w:val="12"/>
          <w:szCs w:val="18"/>
        </w:rPr>
        <w:t>• Interactions of actors, events and components in the global system (</w:t>
      </w:r>
      <w:proofErr w:type="spellStart"/>
      <w:r w:rsidRPr="00745529">
        <w:rPr>
          <w:sz w:val="12"/>
          <w:szCs w:val="18"/>
        </w:rPr>
        <w:t>Buldyrev</w:t>
      </w:r>
      <w:proofErr w:type="spellEnd"/>
      <w:r w:rsidRPr="00745529">
        <w:rPr>
          <w:sz w:val="12"/>
          <w:szCs w:val="18"/>
        </w:rPr>
        <w:t xml:space="preserve"> et al, 2010; Bashan et al, 2013; Homer-Dixon et al, 2015); and</w:t>
      </w:r>
      <w:r>
        <w:rPr>
          <w:sz w:val="12"/>
          <w:szCs w:val="18"/>
        </w:rPr>
        <w:t xml:space="preserve"> </w:t>
      </w:r>
      <w:r w:rsidRPr="00745529">
        <w:rPr>
          <w:sz w:val="12"/>
          <w:szCs w:val="18"/>
        </w:rPr>
        <w:t>• Adaptive qualities in particular systems (</w:t>
      </w:r>
      <w:proofErr w:type="spellStart"/>
      <w:r w:rsidRPr="00745529">
        <w:rPr>
          <w:sz w:val="12"/>
          <w:szCs w:val="18"/>
        </w:rPr>
        <w:t>Bodin</w:t>
      </w:r>
      <w:proofErr w:type="spellEnd"/>
      <w:r w:rsidRPr="00745529">
        <w:rPr>
          <w:sz w:val="12"/>
          <w:szCs w:val="18"/>
        </w:rPr>
        <w:t xml:space="preserve"> &amp; Norberg, 2005; </w:t>
      </w:r>
      <w:proofErr w:type="spellStart"/>
      <w:r w:rsidRPr="00745529">
        <w:rPr>
          <w:sz w:val="12"/>
          <w:szCs w:val="18"/>
        </w:rPr>
        <w:t>Scheffer</w:t>
      </w:r>
      <w:proofErr w:type="spellEnd"/>
      <w:r w:rsidRPr="00745529">
        <w:rPr>
          <w:sz w:val="12"/>
          <w:szCs w:val="18"/>
        </w:rPr>
        <w:t xml:space="preserve"> et al, 2012) Since scholastic material on this topic remains somewhat inchoate, this paper buttresses many of its contentions through secondary (i.e. news/institutional) sources.</w:t>
      </w:r>
      <w:r>
        <w:rPr>
          <w:sz w:val="12"/>
          <w:szCs w:val="18"/>
        </w:rPr>
        <w:t xml:space="preserve"> </w:t>
      </w:r>
      <w:r w:rsidRPr="00745529">
        <w:rPr>
          <w:sz w:val="12"/>
          <w:szCs w:val="18"/>
        </w:rPr>
        <w:t>ECONOMY</w:t>
      </w:r>
      <w:r>
        <w:rPr>
          <w:sz w:val="12"/>
          <w:szCs w:val="18"/>
        </w:rPr>
        <w:t xml:space="preserve"> </w:t>
      </w:r>
      <w:r w:rsidRPr="00745529">
        <w:rPr>
          <w:sz w:val="16"/>
        </w:rPr>
        <w:t xml:space="preserve">According to Professor Stanislaw </w:t>
      </w:r>
      <w:proofErr w:type="spellStart"/>
      <w:r w:rsidRPr="00745529">
        <w:rPr>
          <w:sz w:val="16"/>
        </w:rPr>
        <w:t>Drozdz</w:t>
      </w:r>
      <w:proofErr w:type="spellEnd"/>
      <w:r w:rsidRPr="00745529">
        <w:rPr>
          <w:sz w:val="16"/>
        </w:rPr>
        <w:t xml:space="preserve"> (2018) of the Polish Academy of Sciences, “</w:t>
      </w:r>
      <w:r w:rsidRPr="00745529">
        <w:rPr>
          <w:rStyle w:val="StyleUnderline"/>
        </w:rPr>
        <w:t>a global financial crash</w:t>
      </w:r>
      <w:r w:rsidRPr="00745529">
        <w:rPr>
          <w:sz w:val="16"/>
        </w:rPr>
        <w:t xml:space="preserve"> of a previously unprecedented scale is highly probable” by the mid- 2020s. This </w:t>
      </w:r>
      <w:r w:rsidRPr="00745529">
        <w:rPr>
          <w:rStyle w:val="StyleUnderline"/>
        </w:rPr>
        <w:t xml:space="preserve">will lead to a </w:t>
      </w:r>
      <w:r w:rsidRPr="00745529">
        <w:rPr>
          <w:rStyle w:val="Emphasis"/>
        </w:rPr>
        <w:t>trickle-down meltdown</w:t>
      </w:r>
      <w:r w:rsidRPr="00745529">
        <w:rPr>
          <w:rStyle w:val="StyleUnderline"/>
        </w:rPr>
        <w:t xml:space="preserve">, </w:t>
      </w:r>
      <w:r w:rsidRPr="00745529">
        <w:rPr>
          <w:rStyle w:val="StyleUnderline"/>
        </w:rPr>
        <w:lastRenderedPageBreak/>
        <w:t xml:space="preserve">impacting </w:t>
      </w:r>
      <w:r w:rsidRPr="00745529">
        <w:rPr>
          <w:rStyle w:val="Emphasis"/>
        </w:rPr>
        <w:t>all areas</w:t>
      </w:r>
      <w:r w:rsidRPr="00745529">
        <w:rPr>
          <w:rStyle w:val="StyleUnderline"/>
        </w:rPr>
        <w:t xml:space="preserve"> of human activity</w:t>
      </w:r>
      <w:r w:rsidRPr="00745529">
        <w:rPr>
          <w:sz w:val="16"/>
        </w:rPr>
        <w:t>.</w:t>
      </w:r>
      <w:r>
        <w:rPr>
          <w:sz w:val="16"/>
        </w:rPr>
        <w:t xml:space="preserve"> </w:t>
      </w:r>
      <w:r w:rsidRPr="00745529">
        <w:rPr>
          <w:sz w:val="16"/>
        </w:rPr>
        <w:t xml:space="preserve">The economist John Mauldin (2018) similarly warns that the “2020s might be the worst decade in US history” </w:t>
      </w:r>
      <w:r w:rsidRPr="00745529">
        <w:rPr>
          <w:rStyle w:val="StyleUnderline"/>
        </w:rPr>
        <w:t>and</w:t>
      </w:r>
      <w:r w:rsidRPr="00745529">
        <w:rPr>
          <w:sz w:val="16"/>
        </w:rPr>
        <w:t xml:space="preserve"> may </w:t>
      </w:r>
      <w:r w:rsidRPr="00745529">
        <w:rPr>
          <w:rStyle w:val="StyleUnderline"/>
        </w:rPr>
        <w:t xml:space="preserve">lead to a </w:t>
      </w:r>
      <w:r w:rsidRPr="00745529">
        <w:rPr>
          <w:rStyle w:val="Emphasis"/>
        </w:rPr>
        <w:t>Second Great Depression</w:t>
      </w:r>
      <w:r w:rsidRPr="00745529">
        <w:rPr>
          <w:sz w:val="12"/>
          <w:szCs w:val="18"/>
        </w:rPr>
        <w:t>. Other forecasts are equally alarming. According to the International Institute of Finance, global debt may have surpassed $255 trillion by 2020 (IIF, 2019). Yet another study revealed that global debts and liabilities amounted to a staggering $2.5 quadrillion (</w:t>
      </w:r>
      <w:proofErr w:type="spellStart"/>
      <w:r w:rsidRPr="00745529">
        <w:rPr>
          <w:sz w:val="12"/>
          <w:szCs w:val="18"/>
        </w:rPr>
        <w:t>Ausman</w:t>
      </w:r>
      <w:proofErr w:type="spellEnd"/>
      <w:r w:rsidRPr="00745529">
        <w:rPr>
          <w:sz w:val="12"/>
          <w:szCs w:val="18"/>
        </w:rPr>
        <w:t>, 2018). The reader should note that these figures were tabulated before the COVID-19 outbreak.</w:t>
      </w:r>
      <w:r>
        <w:rPr>
          <w:sz w:val="12"/>
          <w:szCs w:val="18"/>
        </w:rPr>
        <w:t xml:space="preserve"> </w:t>
      </w:r>
      <w:r w:rsidRPr="00745529">
        <w:rPr>
          <w:sz w:val="12"/>
          <w:szCs w:val="18"/>
        </w:rPr>
        <w:t>The IMF singles out widening income inequality as the trigger for the next Great Depression (Georgieva, 2020). The wealthiest 1% now own more than twice as much wealth as 6.9 billion people (Coffey et al, 2020) and this chasm is widening with each passing month. COVID-19 had, in fact, boosted global billionaire wealth to an unprecedented $10.2 trillion by July 2020 (UBS-PWC, 2020). Global GDP, worth $88 trillion in 2019, may have contracted by 5.2% in 2020 (World Bank, 2020).</w:t>
      </w:r>
      <w:r>
        <w:rPr>
          <w:sz w:val="12"/>
          <w:szCs w:val="18"/>
        </w:rPr>
        <w:t xml:space="preserve"> </w:t>
      </w:r>
      <w:r w:rsidRPr="00745529">
        <w:rPr>
          <w:sz w:val="12"/>
          <w:szCs w:val="18"/>
        </w:rPr>
        <w:t>As the Greek historian Plutarch warned in the 1st century AD: “An imbalance between rich and poor is the oldest and most fatal ailment of all republics” (Mauldin, 2014). The stability of a society, as Aristotle argued even earlier, depends on a robust middle element or middle class. At the rate the global middle class is facing catastrophic debt and unemployment levels, widespread social disaffection may morph into outright anarchy (</w:t>
      </w:r>
      <w:proofErr w:type="spellStart"/>
      <w:r w:rsidRPr="00745529">
        <w:rPr>
          <w:sz w:val="12"/>
          <w:szCs w:val="18"/>
        </w:rPr>
        <w:t>Maavak</w:t>
      </w:r>
      <w:proofErr w:type="spellEnd"/>
      <w:r w:rsidRPr="00745529">
        <w:rPr>
          <w:sz w:val="12"/>
          <w:szCs w:val="18"/>
        </w:rPr>
        <w:t>, 2012; DCDC, 2007).</w:t>
      </w:r>
      <w:r>
        <w:rPr>
          <w:sz w:val="12"/>
          <w:szCs w:val="18"/>
        </w:rPr>
        <w:t xml:space="preserve"> </w:t>
      </w:r>
      <w:r w:rsidRPr="00A73D4B">
        <w:rPr>
          <w:rStyle w:val="StyleUnderline"/>
          <w:highlight w:val="green"/>
        </w:rPr>
        <w:t>Economic stressors</w:t>
      </w:r>
      <w:r w:rsidRPr="00745529">
        <w:rPr>
          <w:sz w:val="16"/>
        </w:rPr>
        <w:t xml:space="preserve">, in transcendent VUCA fashion, </w:t>
      </w:r>
      <w:r w:rsidRPr="00745529">
        <w:rPr>
          <w:rStyle w:val="StyleUnderline"/>
        </w:rPr>
        <w:t>may</w:t>
      </w:r>
      <w:r w:rsidRPr="00745529">
        <w:rPr>
          <w:sz w:val="16"/>
        </w:rPr>
        <w:t xml:space="preserve"> also </w:t>
      </w:r>
      <w:r w:rsidRPr="00A73D4B">
        <w:rPr>
          <w:rStyle w:val="StyleUnderline"/>
          <w:highlight w:val="green"/>
        </w:rPr>
        <w:t>induce</w:t>
      </w:r>
      <w:r w:rsidRPr="00745529">
        <w:rPr>
          <w:rStyle w:val="StyleUnderline"/>
        </w:rPr>
        <w:t xml:space="preserve"> </w:t>
      </w:r>
      <w:r w:rsidRPr="00745529">
        <w:rPr>
          <w:rStyle w:val="Emphasis"/>
        </w:rPr>
        <w:t xml:space="preserve">radical </w:t>
      </w:r>
      <w:r w:rsidRPr="00A73D4B">
        <w:rPr>
          <w:rStyle w:val="Emphasis"/>
          <w:highlight w:val="green"/>
        </w:rPr>
        <w:t>geopolitical realignments</w:t>
      </w:r>
      <w:r w:rsidRPr="00745529">
        <w:rPr>
          <w:rStyle w:val="StyleUnderline"/>
        </w:rPr>
        <w:t xml:space="preserve">. Bullions now carry more weight than NATO’s </w:t>
      </w:r>
      <w:r w:rsidRPr="00745529">
        <w:rPr>
          <w:rStyle w:val="Emphasis"/>
        </w:rPr>
        <w:t>security guarantees</w:t>
      </w:r>
      <w:r w:rsidRPr="00745529">
        <w:rPr>
          <w:rStyle w:val="StyleUnderline"/>
        </w:rPr>
        <w:t xml:space="preserve"> in </w:t>
      </w:r>
      <w:r w:rsidRPr="00745529">
        <w:rPr>
          <w:rStyle w:val="Emphasis"/>
        </w:rPr>
        <w:t>Eastern Europe</w:t>
      </w:r>
      <w:r w:rsidRPr="00745529">
        <w:rPr>
          <w:sz w:val="16"/>
        </w:rPr>
        <w:t>. After Poland repatriated 100 tons of gold from the Bank of England in 2019, Slovakia, Serbia and Hungary quickly followed suit.</w:t>
      </w:r>
      <w:r>
        <w:rPr>
          <w:sz w:val="16"/>
        </w:rPr>
        <w:t xml:space="preserve"> </w:t>
      </w:r>
      <w:r w:rsidRPr="00745529">
        <w:rPr>
          <w:sz w:val="16"/>
        </w:rPr>
        <w:t xml:space="preserve">According to former Slovak Premier Robert Fico, </w:t>
      </w:r>
      <w:r w:rsidRPr="00745529">
        <w:rPr>
          <w:rStyle w:val="StyleUnderline"/>
        </w:rPr>
        <w:t xml:space="preserve">this </w:t>
      </w:r>
      <w:r w:rsidRPr="00745529">
        <w:rPr>
          <w:rStyle w:val="Emphasis"/>
        </w:rPr>
        <w:t>erosion</w:t>
      </w:r>
      <w:r w:rsidRPr="00745529">
        <w:rPr>
          <w:rStyle w:val="StyleUnderline"/>
        </w:rPr>
        <w:t xml:space="preserve"> in </w:t>
      </w:r>
      <w:r w:rsidRPr="00745529">
        <w:rPr>
          <w:rStyle w:val="Emphasis"/>
        </w:rPr>
        <w:t>regional trust</w:t>
      </w:r>
      <w:r w:rsidRPr="00745529">
        <w:rPr>
          <w:rStyle w:val="StyleUnderline"/>
        </w:rPr>
        <w:t xml:space="preserve"> was based on historical precedents</w:t>
      </w:r>
      <w:r w:rsidRPr="00745529">
        <w:rPr>
          <w:sz w:val="16"/>
        </w:rPr>
        <w:t xml:space="preserve"> – </w:t>
      </w:r>
      <w:proofErr w:type="gramStart"/>
      <w:r w:rsidRPr="00745529">
        <w:rPr>
          <w:sz w:val="16"/>
        </w:rPr>
        <w:t>in particular the</w:t>
      </w:r>
      <w:proofErr w:type="gramEnd"/>
      <w:r w:rsidRPr="00745529">
        <w:rPr>
          <w:sz w:val="16"/>
        </w:rPr>
        <w:t xml:space="preserve"> 1938 Munich Agreement which ceded Czechoslovakia’s Sudetenland to Nazi Germany. As Fico reiterated (</w:t>
      </w:r>
      <w:proofErr w:type="spellStart"/>
      <w:r w:rsidRPr="00745529">
        <w:rPr>
          <w:sz w:val="16"/>
        </w:rPr>
        <w:t>Dudik</w:t>
      </w:r>
      <w:proofErr w:type="spellEnd"/>
      <w:r w:rsidRPr="00745529">
        <w:rPr>
          <w:sz w:val="16"/>
        </w:rPr>
        <w:t xml:space="preserve"> &amp; Tomek, 2019):</w:t>
      </w:r>
      <w:r>
        <w:rPr>
          <w:sz w:val="16"/>
        </w:rPr>
        <w:t xml:space="preserve"> </w:t>
      </w:r>
      <w:r w:rsidRPr="00745529">
        <w:rPr>
          <w:sz w:val="16"/>
        </w:rPr>
        <w:t>“You can hardly trust even the closest allies after the Munich Agreement… I guarantee that if something happens, we won’t see a single gram of this (offshore-held) gold. Let’s do it (repatriation) as quickly as possible.” (Parenthesis added by author).</w:t>
      </w:r>
      <w:r>
        <w:rPr>
          <w:sz w:val="16"/>
        </w:rPr>
        <w:t xml:space="preserve"> </w:t>
      </w:r>
      <w:r w:rsidRPr="00745529">
        <w:rPr>
          <w:sz w:val="16"/>
        </w:rPr>
        <w:t>President Aleksandar Vucic of Serbia (a non-NATO nation) justified his central bank’s gold-repatriation program by hinting at economic headwinds ahead: “We see in which direction the crisis in the world is moving” (</w:t>
      </w:r>
      <w:proofErr w:type="spellStart"/>
      <w:r w:rsidRPr="00745529">
        <w:rPr>
          <w:sz w:val="16"/>
        </w:rPr>
        <w:t>Dudik</w:t>
      </w:r>
      <w:proofErr w:type="spellEnd"/>
      <w:r w:rsidRPr="00745529">
        <w:rPr>
          <w:sz w:val="16"/>
        </w:rPr>
        <w:t xml:space="preserve"> &amp; Tomek, 2019). Indeed, </w:t>
      </w:r>
      <w:r w:rsidRPr="00A73D4B">
        <w:rPr>
          <w:rStyle w:val="StyleUnderline"/>
          <w:highlight w:val="green"/>
        </w:rPr>
        <w:t>with</w:t>
      </w:r>
      <w:r w:rsidRPr="00745529">
        <w:rPr>
          <w:rStyle w:val="StyleUnderline"/>
        </w:rPr>
        <w:t xml:space="preserve"> two global </w:t>
      </w:r>
      <w:proofErr w:type="spellStart"/>
      <w:r w:rsidRPr="00745529">
        <w:rPr>
          <w:rStyle w:val="StyleUnderline"/>
        </w:rPr>
        <w:t>Titanics</w:t>
      </w:r>
      <w:proofErr w:type="spellEnd"/>
      <w:r w:rsidRPr="00745529">
        <w:rPr>
          <w:rStyle w:val="StyleUnderline"/>
        </w:rPr>
        <w:t xml:space="preserve"> – the </w:t>
      </w:r>
      <w:r w:rsidRPr="00A73D4B">
        <w:rPr>
          <w:rStyle w:val="Emphasis"/>
          <w:highlight w:val="green"/>
        </w:rPr>
        <w:t>U</w:t>
      </w:r>
      <w:r w:rsidRPr="00745529">
        <w:rPr>
          <w:sz w:val="16"/>
        </w:rPr>
        <w:t xml:space="preserve">nited </w:t>
      </w:r>
      <w:r w:rsidRPr="00A73D4B">
        <w:rPr>
          <w:rStyle w:val="Emphasis"/>
          <w:highlight w:val="green"/>
        </w:rPr>
        <w:t>S</w:t>
      </w:r>
      <w:r w:rsidRPr="00745529">
        <w:rPr>
          <w:sz w:val="16"/>
        </w:rPr>
        <w:t xml:space="preserve">tates </w:t>
      </w:r>
      <w:r w:rsidRPr="00A73D4B">
        <w:rPr>
          <w:rStyle w:val="StyleUnderline"/>
          <w:highlight w:val="green"/>
        </w:rPr>
        <w:t>and China</w:t>
      </w:r>
      <w:r w:rsidRPr="00745529">
        <w:rPr>
          <w:sz w:val="16"/>
        </w:rPr>
        <w:t xml:space="preserve"> – set </w:t>
      </w:r>
      <w:r w:rsidRPr="00745529">
        <w:rPr>
          <w:rStyle w:val="StyleUnderline"/>
        </w:rPr>
        <w:t xml:space="preserve">on a </w:t>
      </w:r>
      <w:r w:rsidRPr="00745529">
        <w:rPr>
          <w:rStyle w:val="Emphasis"/>
        </w:rPr>
        <w:t>collision course</w:t>
      </w:r>
      <w:r w:rsidRPr="00745529">
        <w:rPr>
          <w:sz w:val="16"/>
        </w:rPr>
        <w:t xml:space="preserve"> with a quadrillions-denominated iceberg in the middle, and a viral outbreak on its tip, </w:t>
      </w:r>
      <w:r w:rsidRPr="00745529">
        <w:rPr>
          <w:rStyle w:val="StyleUnderline"/>
        </w:rPr>
        <w:t xml:space="preserve">the </w:t>
      </w:r>
      <w:r w:rsidRPr="00745529">
        <w:rPr>
          <w:rStyle w:val="Emphasis"/>
        </w:rPr>
        <w:t xml:space="preserve">seismic </w:t>
      </w:r>
      <w:r w:rsidRPr="00A73D4B">
        <w:rPr>
          <w:rStyle w:val="Emphasis"/>
          <w:highlight w:val="green"/>
        </w:rPr>
        <w:t>ripples</w:t>
      </w:r>
      <w:r w:rsidRPr="00A73D4B">
        <w:rPr>
          <w:rStyle w:val="StyleUnderline"/>
          <w:highlight w:val="green"/>
        </w:rPr>
        <w:t xml:space="preserve"> will be felt</w:t>
      </w:r>
      <w:r w:rsidRPr="00745529">
        <w:rPr>
          <w:rStyle w:val="StyleUnderline"/>
        </w:rPr>
        <w:t xml:space="preserve"> </w:t>
      </w:r>
      <w:r w:rsidRPr="00745529">
        <w:rPr>
          <w:rStyle w:val="Emphasis"/>
        </w:rPr>
        <w:t>far</w:t>
      </w:r>
      <w:r w:rsidRPr="00745529">
        <w:rPr>
          <w:rStyle w:val="StyleUnderline"/>
        </w:rPr>
        <w:t xml:space="preserve">, </w:t>
      </w:r>
      <w:r w:rsidRPr="00745529">
        <w:rPr>
          <w:rStyle w:val="Emphasis"/>
        </w:rPr>
        <w:t>wide</w:t>
      </w:r>
      <w:r w:rsidRPr="00745529">
        <w:rPr>
          <w:rStyle w:val="StyleUnderline"/>
        </w:rPr>
        <w:t xml:space="preserve"> and for a </w:t>
      </w:r>
      <w:r w:rsidRPr="00745529">
        <w:rPr>
          <w:rStyle w:val="Emphasis"/>
        </w:rPr>
        <w:t>considerable period</w:t>
      </w:r>
      <w:r w:rsidRPr="00745529">
        <w:rPr>
          <w:sz w:val="16"/>
        </w:rPr>
        <w:t>.</w:t>
      </w:r>
      <w:r>
        <w:rPr>
          <w:sz w:val="16"/>
        </w:rPr>
        <w:t xml:space="preserve"> </w:t>
      </w:r>
      <w:r w:rsidRPr="00745529">
        <w:rPr>
          <w:sz w:val="12"/>
          <w:szCs w:val="18"/>
        </w:rPr>
        <w:t>A reality check is nonetheless needed here: Can additional bullions realistically circumvallate the economies of 80 million plus peoples in these Eastern European nations, worth a collective $1.8 trillion by purchasing power parity? Gold however is a potent psychological symbol as it represents national sovereignty and economic reassurance in a potentially hyperinflationary world. The portents are clear: The current global economic system will be weakened by rising nationalism and autarkic demands. Much uncertainty remains ahead. Mauldin (2018) proposes the introduction of Old Testament-style debt jubilees to facilitate gradual national recoveries. The World Economic Forum, on the other hand, has long proposed a “Great Reset” by 2030; a socialist utopia where “you’ll own nothing and you’ll be happy” (WEF, 2016).</w:t>
      </w:r>
      <w:r>
        <w:rPr>
          <w:sz w:val="12"/>
          <w:szCs w:val="18"/>
        </w:rPr>
        <w:t xml:space="preserve"> </w:t>
      </w:r>
      <w:r w:rsidRPr="00745529">
        <w:rPr>
          <w:sz w:val="12"/>
          <w:szCs w:val="18"/>
        </w:rPr>
        <w:t xml:space="preserve">In the final analysis, COVID-19 is not the root cause of the current global economic turmoil; it is merely an accelerant to a burning house of cards that was left </w:t>
      </w:r>
      <w:proofErr w:type="spellStart"/>
      <w:r w:rsidRPr="00745529">
        <w:rPr>
          <w:sz w:val="12"/>
          <w:szCs w:val="18"/>
        </w:rPr>
        <w:t>smouldering</w:t>
      </w:r>
      <w:proofErr w:type="spellEnd"/>
      <w:r w:rsidRPr="00745529">
        <w:rPr>
          <w:sz w:val="12"/>
          <w:szCs w:val="18"/>
        </w:rPr>
        <w:t xml:space="preserve"> since the 2008 Great Recession (</w:t>
      </w:r>
      <w:proofErr w:type="spellStart"/>
      <w:r w:rsidRPr="00745529">
        <w:rPr>
          <w:sz w:val="12"/>
          <w:szCs w:val="18"/>
        </w:rPr>
        <w:t>Maavak</w:t>
      </w:r>
      <w:proofErr w:type="spellEnd"/>
      <w:r w:rsidRPr="00745529">
        <w:rPr>
          <w:sz w:val="12"/>
          <w:szCs w:val="18"/>
        </w:rPr>
        <w:t xml:space="preserve">, 2020a). We also see how the four main pillars of systems thinking (diversity, interconnectivity, interactivity and “adaptivity”) form the mise </w:t>
      </w:r>
      <w:proofErr w:type="spellStart"/>
      <w:r w:rsidRPr="00745529">
        <w:rPr>
          <w:sz w:val="12"/>
          <w:szCs w:val="18"/>
        </w:rPr>
        <w:t>en</w:t>
      </w:r>
      <w:proofErr w:type="spellEnd"/>
      <w:r w:rsidRPr="00745529">
        <w:rPr>
          <w:sz w:val="12"/>
          <w:szCs w:val="18"/>
        </w:rPr>
        <w:t xml:space="preserve"> scene in a VUCA decade.</w:t>
      </w:r>
      <w:r>
        <w:rPr>
          <w:sz w:val="12"/>
          <w:szCs w:val="18"/>
        </w:rPr>
        <w:t xml:space="preserve"> </w:t>
      </w:r>
      <w:r w:rsidRPr="00745529">
        <w:rPr>
          <w:sz w:val="12"/>
          <w:szCs w:val="18"/>
        </w:rPr>
        <w:t>ENVIRONMENTAL</w:t>
      </w:r>
      <w:r>
        <w:rPr>
          <w:sz w:val="12"/>
          <w:szCs w:val="18"/>
        </w:rPr>
        <w:t xml:space="preserve"> </w:t>
      </w:r>
      <w:r w:rsidRPr="00745529">
        <w:rPr>
          <w:rStyle w:val="StyleUnderline"/>
        </w:rPr>
        <w:t xml:space="preserve">What happens to the </w:t>
      </w:r>
      <w:r w:rsidRPr="00745529">
        <w:rPr>
          <w:rStyle w:val="Emphasis"/>
        </w:rPr>
        <w:t>environment</w:t>
      </w:r>
      <w:r w:rsidRPr="00745529">
        <w:rPr>
          <w:rStyle w:val="StyleUnderline"/>
        </w:rPr>
        <w:t xml:space="preserve"> when our </w:t>
      </w:r>
      <w:r w:rsidRPr="00745529">
        <w:rPr>
          <w:rStyle w:val="Emphasis"/>
        </w:rPr>
        <w:t>economies implode</w:t>
      </w:r>
      <w:r w:rsidRPr="00745529">
        <w:rPr>
          <w:rStyle w:val="StyleUnderline"/>
        </w:rPr>
        <w:t xml:space="preserve">? </w:t>
      </w:r>
      <w:r w:rsidRPr="00A73D4B">
        <w:rPr>
          <w:rStyle w:val="StyleUnderline"/>
          <w:highlight w:val="green"/>
        </w:rPr>
        <w:t xml:space="preserve">Think of a </w:t>
      </w:r>
      <w:r w:rsidRPr="00A73D4B">
        <w:rPr>
          <w:rStyle w:val="Emphasis"/>
          <w:highlight w:val="green"/>
        </w:rPr>
        <w:t>debt-laden</w:t>
      </w:r>
      <w:r w:rsidRPr="00A73D4B">
        <w:rPr>
          <w:rStyle w:val="StyleUnderline"/>
          <w:highlight w:val="green"/>
        </w:rPr>
        <w:t xml:space="preserve"> workforce at</w:t>
      </w:r>
      <w:r w:rsidRPr="00745529">
        <w:rPr>
          <w:rStyle w:val="StyleUnderline"/>
        </w:rPr>
        <w:t xml:space="preserve"> sensitive </w:t>
      </w:r>
      <w:r w:rsidRPr="00A73D4B">
        <w:rPr>
          <w:rStyle w:val="Emphasis"/>
          <w:highlight w:val="green"/>
        </w:rPr>
        <w:t>nuclear</w:t>
      </w:r>
      <w:r w:rsidRPr="00A73D4B">
        <w:rPr>
          <w:rStyle w:val="StyleUnderline"/>
          <w:highlight w:val="green"/>
        </w:rPr>
        <w:t xml:space="preserve"> and </w:t>
      </w:r>
      <w:r w:rsidRPr="00A73D4B">
        <w:rPr>
          <w:rStyle w:val="Emphasis"/>
          <w:highlight w:val="green"/>
        </w:rPr>
        <w:t>chemical plants</w:t>
      </w:r>
      <w:r w:rsidRPr="00745529">
        <w:rPr>
          <w:rStyle w:val="StyleUnderline"/>
        </w:rPr>
        <w:t xml:space="preserve">, along </w:t>
      </w:r>
      <w:r w:rsidRPr="00A73D4B">
        <w:rPr>
          <w:rStyle w:val="StyleUnderline"/>
          <w:highlight w:val="green"/>
        </w:rPr>
        <w:t>with a</w:t>
      </w:r>
      <w:r w:rsidRPr="00745529">
        <w:rPr>
          <w:rStyle w:val="StyleUnderline"/>
        </w:rPr>
        <w:t xml:space="preserve"> concomitant </w:t>
      </w:r>
      <w:r w:rsidRPr="00A73D4B">
        <w:rPr>
          <w:rStyle w:val="Emphasis"/>
          <w:highlight w:val="green"/>
        </w:rPr>
        <w:t>surge</w:t>
      </w:r>
      <w:r w:rsidRPr="00A73D4B">
        <w:rPr>
          <w:rStyle w:val="StyleUnderline"/>
          <w:highlight w:val="green"/>
        </w:rPr>
        <w:t xml:space="preserve"> in</w:t>
      </w:r>
      <w:r w:rsidRPr="00745529">
        <w:rPr>
          <w:rStyle w:val="StyleUnderline"/>
        </w:rPr>
        <w:t xml:space="preserve"> </w:t>
      </w:r>
      <w:r w:rsidRPr="00745529">
        <w:rPr>
          <w:rStyle w:val="Emphasis"/>
        </w:rPr>
        <w:t xml:space="preserve">industrial </w:t>
      </w:r>
      <w:r w:rsidRPr="00A73D4B">
        <w:rPr>
          <w:rStyle w:val="Emphasis"/>
          <w:highlight w:val="green"/>
        </w:rPr>
        <w:t>accidents</w:t>
      </w:r>
      <w:r w:rsidRPr="00745529">
        <w:rPr>
          <w:rStyle w:val="StyleUnderline"/>
        </w:rPr>
        <w:t xml:space="preserve">? </w:t>
      </w:r>
      <w:r w:rsidRPr="00745529">
        <w:rPr>
          <w:rStyle w:val="Emphasis"/>
        </w:rPr>
        <w:t>Economic stressors</w:t>
      </w:r>
      <w:r w:rsidRPr="00745529">
        <w:rPr>
          <w:sz w:val="16"/>
        </w:rPr>
        <w:t xml:space="preserve">, workforce demoralization and rampant profiteering – rather than manmade climate change – arguably </w:t>
      </w:r>
      <w:r w:rsidRPr="00745529">
        <w:rPr>
          <w:rStyle w:val="StyleUnderline"/>
        </w:rPr>
        <w:t xml:space="preserve">pose the </w:t>
      </w:r>
      <w:r w:rsidRPr="00745529">
        <w:rPr>
          <w:rStyle w:val="Emphasis"/>
        </w:rPr>
        <w:t>biggest threats</w:t>
      </w:r>
      <w:r w:rsidRPr="00745529">
        <w:rPr>
          <w:rStyle w:val="StyleUnderline"/>
        </w:rPr>
        <w:t xml:space="preserve"> to the environment</w:t>
      </w:r>
      <w:r w:rsidRPr="00745529">
        <w:rPr>
          <w:sz w:val="16"/>
        </w:rPr>
        <w:t>. In a WEF report, Buehler et al (2017) made the following pre-COVID-19 observation:</w:t>
      </w:r>
      <w:r>
        <w:rPr>
          <w:sz w:val="16"/>
        </w:rPr>
        <w:t xml:space="preserve"> </w:t>
      </w:r>
      <w:r w:rsidRPr="00745529">
        <w:rPr>
          <w:sz w:val="16"/>
        </w:rPr>
        <w:t>The ILO estimates that the annual cost to the global economy from accidents and work-related diseases alone is a staggering $3 trillion. Moreover, a recent report suggests the world’s 3.2 billion workers are increasingly unwell, with the vast majority facing significant economic insecurity: 77% work in part-time, temporary, “vulnerable” or unpaid jobs.</w:t>
      </w:r>
      <w:r>
        <w:rPr>
          <w:sz w:val="16"/>
        </w:rPr>
        <w:t xml:space="preserve"> </w:t>
      </w:r>
      <w:r w:rsidRPr="00745529">
        <w:rPr>
          <w:sz w:val="16"/>
        </w:rPr>
        <w:t xml:space="preserve">Shouldn’t this phenomenon be better categorized as a societal or economic risk rather than an environmental one? In line with the systems thinking approach, however, </w:t>
      </w:r>
      <w:r w:rsidRPr="00745529">
        <w:rPr>
          <w:rStyle w:val="StyleUnderline"/>
        </w:rPr>
        <w:t xml:space="preserve">global risks can no longer be boxed into a </w:t>
      </w:r>
      <w:r w:rsidRPr="00745529">
        <w:rPr>
          <w:rStyle w:val="Emphasis"/>
        </w:rPr>
        <w:t>taxonomical silo</w:t>
      </w:r>
      <w:r w:rsidRPr="00745529">
        <w:rPr>
          <w:sz w:val="16"/>
        </w:rPr>
        <w:t xml:space="preserve">. Frazzled workforces may precipitate another Bhopal (1984), Chernobyl (1986), Deepwater Horizon (2010) or Flint water crisis (2014). These disasters were notably not the result of manmade climate change. Neither was the Fukushima nuclear disaster (2011) nor the Indian Ocean tsunami (2004). Indeed, the combustion of a long-overlooked cargo of 2,750 </w:t>
      </w:r>
      <w:proofErr w:type="spellStart"/>
      <w:r w:rsidRPr="00745529">
        <w:rPr>
          <w:sz w:val="16"/>
        </w:rPr>
        <w:t>tonnes</w:t>
      </w:r>
      <w:proofErr w:type="spellEnd"/>
      <w:r w:rsidRPr="00745529">
        <w:rPr>
          <w:sz w:val="16"/>
        </w:rPr>
        <w:t xml:space="preserve"> of ammonium nitrate had nearly levelled the city of Beirut, Lebanon, on Aug 4</w:t>
      </w:r>
      <w:proofErr w:type="gramStart"/>
      <w:r w:rsidRPr="00745529">
        <w:rPr>
          <w:sz w:val="16"/>
        </w:rPr>
        <w:t xml:space="preserve"> 2020</w:t>
      </w:r>
      <w:proofErr w:type="gramEnd"/>
      <w:r w:rsidRPr="00745529">
        <w:rPr>
          <w:sz w:val="16"/>
        </w:rPr>
        <w:t>. The explosion left 204 dead; 7,500 injured; US$15 billion in property damages; and an estimated 300,000 people homeless (Urbina, 2020). The environmental costs have yet to be adequately tabulated.</w:t>
      </w:r>
      <w:r>
        <w:rPr>
          <w:sz w:val="16"/>
        </w:rPr>
        <w:t xml:space="preserve"> </w:t>
      </w:r>
      <w:r w:rsidRPr="00745529">
        <w:rPr>
          <w:sz w:val="16"/>
        </w:rPr>
        <w:t xml:space="preserve">Environmental disasters are more attributable to Black Swan events, systems </w:t>
      </w:r>
      <w:proofErr w:type="gramStart"/>
      <w:r w:rsidRPr="00745529">
        <w:rPr>
          <w:sz w:val="16"/>
        </w:rPr>
        <w:t>breakdowns</w:t>
      </w:r>
      <w:proofErr w:type="gramEnd"/>
      <w:r w:rsidRPr="00745529">
        <w:rPr>
          <w:sz w:val="16"/>
        </w:rPr>
        <w:t xml:space="preserve"> and corporate greed rather than to mundane human activity.</w:t>
      </w:r>
      <w:r>
        <w:rPr>
          <w:sz w:val="16"/>
        </w:rPr>
        <w:t xml:space="preserve"> </w:t>
      </w:r>
      <w:r w:rsidRPr="00745529">
        <w:rPr>
          <w:rStyle w:val="StyleUnderline"/>
        </w:rPr>
        <w:t xml:space="preserve">Our JIT world aggravates the </w:t>
      </w:r>
      <w:r w:rsidRPr="00745529">
        <w:rPr>
          <w:rStyle w:val="Emphasis"/>
        </w:rPr>
        <w:t>cascading potential</w:t>
      </w:r>
      <w:r w:rsidRPr="00745529">
        <w:rPr>
          <w:rStyle w:val="StyleUnderline"/>
        </w:rPr>
        <w:t xml:space="preserve"> of risks</w:t>
      </w:r>
      <w:r w:rsidRPr="00745529">
        <w:rPr>
          <w:sz w:val="16"/>
        </w:rPr>
        <w:t xml:space="preserve"> (</w:t>
      </w:r>
      <w:proofErr w:type="spellStart"/>
      <w:r w:rsidRPr="00745529">
        <w:rPr>
          <w:sz w:val="16"/>
        </w:rPr>
        <w:t>Korowicz</w:t>
      </w:r>
      <w:proofErr w:type="spellEnd"/>
      <w:r w:rsidRPr="00745529">
        <w:rPr>
          <w:sz w:val="16"/>
        </w:rPr>
        <w:t xml:space="preserve">, 2012). </w:t>
      </w:r>
      <w:r w:rsidRPr="00745529">
        <w:rPr>
          <w:rStyle w:val="StyleUnderline"/>
        </w:rPr>
        <w:t>Production and delivery delays</w:t>
      </w:r>
      <w:r w:rsidRPr="00745529">
        <w:rPr>
          <w:sz w:val="16"/>
        </w:rPr>
        <w:t xml:space="preserve">, caused by the COVID-19 outbreak, </w:t>
      </w:r>
      <w:r w:rsidRPr="00745529">
        <w:rPr>
          <w:rStyle w:val="StyleUnderline"/>
        </w:rPr>
        <w:t xml:space="preserve">will eventually require industrial </w:t>
      </w:r>
      <w:r w:rsidRPr="00745529">
        <w:rPr>
          <w:rStyle w:val="Emphasis"/>
        </w:rPr>
        <w:t>overcompensation</w:t>
      </w:r>
      <w:r w:rsidRPr="00745529">
        <w:rPr>
          <w:sz w:val="12"/>
          <w:szCs w:val="18"/>
        </w:rPr>
        <w:t xml:space="preserve">. This will further stress senior executives, workers, </w:t>
      </w:r>
      <w:proofErr w:type="gramStart"/>
      <w:r w:rsidRPr="00745529">
        <w:rPr>
          <w:sz w:val="12"/>
          <w:szCs w:val="18"/>
        </w:rPr>
        <w:t>machines</w:t>
      </w:r>
      <w:proofErr w:type="gramEnd"/>
      <w:r w:rsidRPr="00745529">
        <w:rPr>
          <w:sz w:val="12"/>
          <w:szCs w:val="18"/>
        </w:rPr>
        <w:t xml:space="preserve"> and a variety of computerized systems. The trickle-down effects will likely include substandard products, contaminated food and a general lowering in health and safety standards (</w:t>
      </w:r>
      <w:proofErr w:type="spellStart"/>
      <w:r w:rsidRPr="00745529">
        <w:rPr>
          <w:sz w:val="12"/>
          <w:szCs w:val="18"/>
        </w:rPr>
        <w:t>Maavak</w:t>
      </w:r>
      <w:proofErr w:type="spellEnd"/>
      <w:r w:rsidRPr="00745529">
        <w:rPr>
          <w:sz w:val="12"/>
          <w:szCs w:val="18"/>
        </w:rPr>
        <w:t>, 2019a). Unpaid or demoralized sanitation workers may also resort to indiscriminate waste dumping. Many cities across the United States (and elsewhere in the world) are no longer recycling wastes due to prohibitive costs in the global corona-economy (</w:t>
      </w:r>
      <w:proofErr w:type="spellStart"/>
      <w:r w:rsidRPr="00745529">
        <w:rPr>
          <w:sz w:val="12"/>
          <w:szCs w:val="18"/>
        </w:rPr>
        <w:t>Liacko</w:t>
      </w:r>
      <w:proofErr w:type="spellEnd"/>
      <w:r w:rsidRPr="00745529">
        <w:rPr>
          <w:sz w:val="12"/>
          <w:szCs w:val="18"/>
        </w:rPr>
        <w:t>, 2021).</w:t>
      </w:r>
      <w:r>
        <w:rPr>
          <w:sz w:val="12"/>
          <w:szCs w:val="18"/>
        </w:rPr>
        <w:t xml:space="preserve"> </w:t>
      </w:r>
      <w:r w:rsidRPr="00745529">
        <w:rPr>
          <w:sz w:val="12"/>
          <w:szCs w:val="18"/>
        </w:rPr>
        <w:t xml:space="preserve">Even in good times, strict protocols on waste disposals were routinely ignored. While Sweden championed the global climate change narrative, its clothing flagship H&amp;M was busy covering up toxic effluences disgorged by vendors along the </w:t>
      </w:r>
      <w:proofErr w:type="spellStart"/>
      <w:r w:rsidRPr="00745529">
        <w:rPr>
          <w:sz w:val="12"/>
          <w:szCs w:val="18"/>
        </w:rPr>
        <w:t>Citarum</w:t>
      </w:r>
      <w:proofErr w:type="spellEnd"/>
      <w:r w:rsidRPr="00745529">
        <w:rPr>
          <w:sz w:val="12"/>
          <w:szCs w:val="18"/>
        </w:rPr>
        <w:t xml:space="preserve"> River in Java, Indonesia. As a result, countless children among 14 million Indonesians straddling the “world’s most polluted river” began to suffer from dermatitis, intestinal problems, developmental disorders, renal failure, chronic </w:t>
      </w:r>
      <w:proofErr w:type="gramStart"/>
      <w:r w:rsidRPr="00745529">
        <w:rPr>
          <w:sz w:val="12"/>
          <w:szCs w:val="18"/>
        </w:rPr>
        <w:t>bronchitis</w:t>
      </w:r>
      <w:proofErr w:type="gramEnd"/>
      <w:r w:rsidRPr="00745529">
        <w:rPr>
          <w:sz w:val="12"/>
          <w:szCs w:val="18"/>
        </w:rPr>
        <w:t xml:space="preserve"> and cancer (DW, 2020). It is also in cauldrons like the </w:t>
      </w:r>
      <w:proofErr w:type="spellStart"/>
      <w:r w:rsidRPr="00745529">
        <w:rPr>
          <w:sz w:val="12"/>
          <w:szCs w:val="18"/>
        </w:rPr>
        <w:t>Citarum</w:t>
      </w:r>
      <w:proofErr w:type="spellEnd"/>
      <w:r w:rsidRPr="00745529">
        <w:rPr>
          <w:sz w:val="12"/>
          <w:szCs w:val="18"/>
        </w:rPr>
        <w:t xml:space="preserve"> River where pathogens may mutate with emergent ramifications.</w:t>
      </w:r>
      <w:r>
        <w:rPr>
          <w:sz w:val="12"/>
          <w:szCs w:val="18"/>
        </w:rPr>
        <w:t xml:space="preserve"> </w:t>
      </w:r>
      <w:r w:rsidRPr="00745529">
        <w:rPr>
          <w:sz w:val="12"/>
          <w:szCs w:val="18"/>
        </w:rPr>
        <w:t xml:space="preserve">On an equally alarming note, depressed economic conditions have traditionally provided a waste disposal boon for organized crime elements. Throughout 1980s, the </w:t>
      </w:r>
      <w:proofErr w:type="spellStart"/>
      <w:r w:rsidRPr="00745529">
        <w:rPr>
          <w:sz w:val="12"/>
          <w:szCs w:val="18"/>
        </w:rPr>
        <w:t>Calabriabased</w:t>
      </w:r>
      <w:proofErr w:type="spellEnd"/>
      <w:r w:rsidRPr="00745529">
        <w:rPr>
          <w:sz w:val="12"/>
          <w:szCs w:val="18"/>
        </w:rPr>
        <w:t xml:space="preserve"> ‘Ndrangheta mafia – in collusion with governments in Europe and North America – began to dump radioactive wastes along the coast of Somalia. Reeling from pollution and revenue loss, Somali fisherman eventually resorted to mass piracy (</w:t>
      </w:r>
      <w:proofErr w:type="spellStart"/>
      <w:r w:rsidRPr="00745529">
        <w:rPr>
          <w:sz w:val="12"/>
          <w:szCs w:val="18"/>
        </w:rPr>
        <w:t>Knaup</w:t>
      </w:r>
      <w:proofErr w:type="spellEnd"/>
      <w:r w:rsidRPr="00745529">
        <w:rPr>
          <w:sz w:val="12"/>
          <w:szCs w:val="18"/>
        </w:rPr>
        <w:t>, 2008).</w:t>
      </w:r>
      <w:r>
        <w:rPr>
          <w:sz w:val="12"/>
          <w:szCs w:val="18"/>
        </w:rPr>
        <w:t xml:space="preserve"> </w:t>
      </w:r>
      <w:r w:rsidRPr="00745529">
        <w:rPr>
          <w:sz w:val="12"/>
          <w:szCs w:val="18"/>
        </w:rPr>
        <w:t xml:space="preserve">The coast of Somalia is now a maritime </w:t>
      </w:r>
      <w:proofErr w:type="gramStart"/>
      <w:r w:rsidRPr="00745529">
        <w:rPr>
          <w:sz w:val="12"/>
          <w:szCs w:val="18"/>
        </w:rPr>
        <w:t>hotspot, and</w:t>
      </w:r>
      <w:proofErr w:type="gramEnd"/>
      <w:r w:rsidRPr="00745529">
        <w:rPr>
          <w:sz w:val="12"/>
          <w:szCs w:val="18"/>
        </w:rPr>
        <w:t xml:space="preserve"> exemplifies an entwined form of economic-environmental-geopolitical-societal emergence. In a VUCA world, indiscriminate waste dumping can unexpectedly morph into a Black Hawk Down incident. The laws of unintended consequences are governed by actors, interconnections, </w:t>
      </w:r>
      <w:proofErr w:type="gramStart"/>
      <w:r w:rsidRPr="00745529">
        <w:rPr>
          <w:sz w:val="12"/>
          <w:szCs w:val="18"/>
        </w:rPr>
        <w:t>interactions</w:t>
      </w:r>
      <w:proofErr w:type="gramEnd"/>
      <w:r w:rsidRPr="00745529">
        <w:rPr>
          <w:sz w:val="12"/>
          <w:szCs w:val="18"/>
        </w:rPr>
        <w:t xml:space="preserve"> and adaptations in a system under study – as outlined in the methodology section.</w:t>
      </w:r>
      <w:r>
        <w:rPr>
          <w:sz w:val="12"/>
          <w:szCs w:val="18"/>
        </w:rPr>
        <w:t xml:space="preserve"> </w:t>
      </w:r>
      <w:r w:rsidRPr="00745529">
        <w:rPr>
          <w:sz w:val="12"/>
          <w:szCs w:val="18"/>
        </w:rPr>
        <w:lastRenderedPageBreak/>
        <w:t xml:space="preserve">Environmentally-devastating industrial sabotages – whether by disgruntled workers, industrial competitors, ideological </w:t>
      </w:r>
      <w:proofErr w:type="gramStart"/>
      <w:r w:rsidRPr="00745529">
        <w:rPr>
          <w:sz w:val="12"/>
          <w:szCs w:val="18"/>
        </w:rPr>
        <w:t>maniacs</w:t>
      </w:r>
      <w:proofErr w:type="gramEnd"/>
      <w:r w:rsidRPr="00745529">
        <w:rPr>
          <w:sz w:val="12"/>
          <w:szCs w:val="18"/>
        </w:rPr>
        <w:t xml:space="preserve"> or terrorist groups – cannot be discounted in a VUCA world. Immiserated societies, in stark defiance of climate change diktats, may resort to dirty coal plants and wood stoves for survival. </w:t>
      </w:r>
      <w:r w:rsidRPr="00745529">
        <w:rPr>
          <w:rStyle w:val="StyleUnderline"/>
        </w:rPr>
        <w:t>Interlinked ecosystems</w:t>
      </w:r>
      <w:r w:rsidRPr="00745529">
        <w:rPr>
          <w:sz w:val="16"/>
        </w:rPr>
        <w:t xml:space="preserve">, particularly water resources, </w:t>
      </w:r>
      <w:r w:rsidRPr="00745529">
        <w:rPr>
          <w:rStyle w:val="StyleUnderline"/>
        </w:rPr>
        <w:t xml:space="preserve">may be </w:t>
      </w:r>
      <w:r w:rsidRPr="00745529">
        <w:rPr>
          <w:rStyle w:val="Emphasis"/>
        </w:rPr>
        <w:t>hijacked</w:t>
      </w:r>
      <w:r w:rsidRPr="00745529">
        <w:rPr>
          <w:sz w:val="16"/>
        </w:rPr>
        <w:t xml:space="preserve"> by nationalist sentiments. </w:t>
      </w:r>
      <w:r w:rsidRPr="00745529">
        <w:rPr>
          <w:rStyle w:val="StyleUnderline"/>
        </w:rPr>
        <w:t xml:space="preserve">The </w:t>
      </w:r>
      <w:r w:rsidRPr="00745529">
        <w:rPr>
          <w:rStyle w:val="Emphasis"/>
        </w:rPr>
        <w:t>environmental fallouts</w:t>
      </w:r>
      <w:r w:rsidRPr="00745529">
        <w:rPr>
          <w:sz w:val="16"/>
        </w:rPr>
        <w:t xml:space="preserve"> of critical infrastructure (CI) breakdowns </w:t>
      </w:r>
      <w:r w:rsidRPr="00745529">
        <w:rPr>
          <w:rStyle w:val="StyleUnderline"/>
        </w:rPr>
        <w:t xml:space="preserve">loom like a </w:t>
      </w:r>
      <w:r w:rsidRPr="00745529">
        <w:rPr>
          <w:rStyle w:val="Emphasis"/>
        </w:rPr>
        <w:t>Sword of Damocles</w:t>
      </w:r>
      <w:r w:rsidRPr="00745529">
        <w:rPr>
          <w:rStyle w:val="StyleUnderline"/>
        </w:rPr>
        <w:t xml:space="preserve"> over this decade</w:t>
      </w:r>
      <w:r w:rsidRPr="00745529">
        <w:rPr>
          <w:sz w:val="16"/>
        </w:rPr>
        <w:t>.</w:t>
      </w:r>
      <w:r>
        <w:rPr>
          <w:sz w:val="16"/>
        </w:rPr>
        <w:t xml:space="preserve"> </w:t>
      </w:r>
      <w:r w:rsidRPr="00745529">
        <w:rPr>
          <w:sz w:val="16"/>
        </w:rPr>
        <w:t>GEOPOLITICAL</w:t>
      </w:r>
      <w:r>
        <w:rPr>
          <w:sz w:val="16"/>
        </w:rPr>
        <w:t xml:space="preserve"> </w:t>
      </w:r>
      <w:r w:rsidRPr="00A73D4B">
        <w:rPr>
          <w:rStyle w:val="StyleUnderline"/>
          <w:highlight w:val="green"/>
        </w:rPr>
        <w:t>The</w:t>
      </w:r>
      <w:r w:rsidRPr="00745529">
        <w:rPr>
          <w:rStyle w:val="StyleUnderline"/>
        </w:rPr>
        <w:t xml:space="preserve"> </w:t>
      </w:r>
      <w:r w:rsidRPr="00745529">
        <w:rPr>
          <w:rStyle w:val="Emphasis"/>
        </w:rPr>
        <w:t xml:space="preserve">primary </w:t>
      </w:r>
      <w:r w:rsidRPr="00A73D4B">
        <w:rPr>
          <w:rStyle w:val="Emphasis"/>
          <w:highlight w:val="green"/>
        </w:rPr>
        <w:t>catalyst</w:t>
      </w:r>
      <w:r w:rsidRPr="00A73D4B">
        <w:rPr>
          <w:rStyle w:val="StyleUnderline"/>
          <w:highlight w:val="green"/>
        </w:rPr>
        <w:t xml:space="preserve"> behind </w:t>
      </w:r>
      <w:r w:rsidRPr="00A73D4B">
        <w:rPr>
          <w:rStyle w:val="Emphasis"/>
          <w:highlight w:val="green"/>
        </w:rPr>
        <w:t>WWII</w:t>
      </w:r>
      <w:r w:rsidRPr="00A73D4B">
        <w:rPr>
          <w:rStyle w:val="StyleUnderline"/>
          <w:highlight w:val="green"/>
        </w:rPr>
        <w:t xml:space="preserve"> was the</w:t>
      </w:r>
      <w:r w:rsidRPr="00745529">
        <w:rPr>
          <w:rStyle w:val="StyleUnderline"/>
        </w:rPr>
        <w:t xml:space="preserve"> </w:t>
      </w:r>
      <w:r w:rsidRPr="00745529">
        <w:rPr>
          <w:rStyle w:val="Emphasis"/>
        </w:rPr>
        <w:t xml:space="preserve">Great </w:t>
      </w:r>
      <w:r w:rsidRPr="00A73D4B">
        <w:rPr>
          <w:rStyle w:val="Emphasis"/>
          <w:highlight w:val="green"/>
        </w:rPr>
        <w:t>Depression</w:t>
      </w:r>
      <w:r w:rsidRPr="00745529">
        <w:rPr>
          <w:sz w:val="16"/>
        </w:rPr>
        <w:t xml:space="preserve">. Since </w:t>
      </w:r>
      <w:r w:rsidRPr="00A73D4B">
        <w:rPr>
          <w:rStyle w:val="StyleUnderline"/>
          <w:highlight w:val="green"/>
        </w:rPr>
        <w:t>history</w:t>
      </w:r>
      <w:r w:rsidRPr="00745529">
        <w:rPr>
          <w:rStyle w:val="StyleUnderline"/>
        </w:rPr>
        <w:t xml:space="preserve"> often </w:t>
      </w:r>
      <w:r w:rsidRPr="00A73D4B">
        <w:rPr>
          <w:rStyle w:val="Emphasis"/>
          <w:highlight w:val="green"/>
        </w:rPr>
        <w:t>repeats itself</w:t>
      </w:r>
      <w:r w:rsidRPr="00745529">
        <w:rPr>
          <w:rStyle w:val="StyleUnderline"/>
        </w:rPr>
        <w:t xml:space="preserve">, expect </w:t>
      </w:r>
      <w:r w:rsidRPr="00745529">
        <w:rPr>
          <w:rStyle w:val="Emphasis"/>
        </w:rPr>
        <w:t>familiar bogeymen</w:t>
      </w:r>
      <w:r w:rsidRPr="00745529">
        <w:rPr>
          <w:rStyle w:val="StyleUnderline"/>
        </w:rPr>
        <w:t xml:space="preserve"> to </w:t>
      </w:r>
      <w:r w:rsidRPr="00745529">
        <w:rPr>
          <w:rStyle w:val="Emphasis"/>
        </w:rPr>
        <w:t>reappear</w:t>
      </w:r>
      <w:r w:rsidRPr="00745529">
        <w:rPr>
          <w:sz w:val="16"/>
        </w:rPr>
        <w:t xml:space="preserve"> </w:t>
      </w:r>
      <w:r w:rsidRPr="00745529">
        <w:rPr>
          <w:rStyle w:val="StyleUnderline"/>
        </w:rPr>
        <w:t xml:space="preserve">in societies roiling with </w:t>
      </w:r>
      <w:r w:rsidRPr="00745529">
        <w:rPr>
          <w:rStyle w:val="Emphasis"/>
        </w:rPr>
        <w:t>impoverishment</w:t>
      </w:r>
      <w:r w:rsidRPr="00745529">
        <w:rPr>
          <w:sz w:val="16"/>
        </w:rPr>
        <w:t xml:space="preserve"> and ideological clefts. </w:t>
      </w:r>
      <w:r w:rsidRPr="00583A05">
        <w:rPr>
          <w:rStyle w:val="StyleUnderline"/>
        </w:rPr>
        <w:t>Anti-Semitism</w:t>
      </w:r>
      <w:r w:rsidRPr="00583A05">
        <w:rPr>
          <w:sz w:val="16"/>
        </w:rPr>
        <w:t xml:space="preserve"> – a societal risk on its own – </w:t>
      </w:r>
      <w:r w:rsidRPr="00583A05">
        <w:rPr>
          <w:rStyle w:val="StyleUnderline"/>
        </w:rPr>
        <w:t>may reach alarming proportions</w:t>
      </w:r>
      <w:r w:rsidRPr="00583A05">
        <w:rPr>
          <w:sz w:val="16"/>
        </w:rPr>
        <w:t xml:space="preserve"> in the West (Reuters, 2019), </w:t>
      </w:r>
      <w:r w:rsidRPr="00583A05">
        <w:rPr>
          <w:rStyle w:val="StyleUnderline"/>
        </w:rPr>
        <w:t xml:space="preserve">possibly </w:t>
      </w:r>
      <w:r w:rsidRPr="00583A05">
        <w:rPr>
          <w:rStyle w:val="Emphasis"/>
        </w:rPr>
        <w:t>forc</w:t>
      </w:r>
      <w:r w:rsidRPr="00583A05">
        <w:rPr>
          <w:rStyle w:val="StyleUnderline"/>
        </w:rPr>
        <w:t xml:space="preserve">ing Israel to undertake </w:t>
      </w:r>
      <w:r w:rsidRPr="00583A05">
        <w:rPr>
          <w:rStyle w:val="Emphasis"/>
        </w:rPr>
        <w:t>reprisal</w:t>
      </w:r>
      <w:r w:rsidRPr="00745529">
        <w:rPr>
          <w:rStyle w:val="Emphasis"/>
        </w:rPr>
        <w:t xml:space="preserve"> operations</w:t>
      </w:r>
      <w:r w:rsidRPr="00745529">
        <w:rPr>
          <w:sz w:val="16"/>
        </w:rPr>
        <w:t xml:space="preserve"> inside allied nations. If that happens, </w:t>
      </w:r>
      <w:r w:rsidRPr="00745529">
        <w:rPr>
          <w:rStyle w:val="StyleUnderline"/>
        </w:rPr>
        <w:t xml:space="preserve">how will </w:t>
      </w:r>
      <w:r w:rsidRPr="00745529">
        <w:rPr>
          <w:rStyle w:val="Emphasis"/>
        </w:rPr>
        <w:t>affected nations</w:t>
      </w:r>
      <w:r w:rsidRPr="00745529">
        <w:rPr>
          <w:rStyle w:val="StyleUnderline"/>
        </w:rPr>
        <w:t xml:space="preserve"> react?</w:t>
      </w:r>
      <w:r w:rsidRPr="00745529">
        <w:rPr>
          <w:sz w:val="16"/>
        </w:rPr>
        <w:t xml:space="preserve"> Will security resources be reallocated to protect certain minorities (or the Top 1%) while larger segments of society are exposed to restive forces? </w:t>
      </w:r>
      <w:r w:rsidRPr="00A73D4B">
        <w:rPr>
          <w:rStyle w:val="Emphasis"/>
          <w:highlight w:val="green"/>
        </w:rPr>
        <w:t>Balloon effects</w:t>
      </w:r>
      <w:r w:rsidRPr="00745529">
        <w:rPr>
          <w:sz w:val="16"/>
        </w:rPr>
        <w:t xml:space="preserve"> like these </w:t>
      </w:r>
      <w:r w:rsidRPr="00745529">
        <w:rPr>
          <w:rStyle w:val="StyleUnderline"/>
        </w:rPr>
        <w:t>present a classic</w:t>
      </w:r>
      <w:r w:rsidRPr="00745529">
        <w:rPr>
          <w:sz w:val="16"/>
        </w:rPr>
        <w:t xml:space="preserve"> VUCA </w:t>
      </w:r>
      <w:r w:rsidRPr="00745529">
        <w:rPr>
          <w:rStyle w:val="StyleUnderline"/>
        </w:rPr>
        <w:t>problematic</w:t>
      </w:r>
      <w:r w:rsidRPr="00745529">
        <w:rPr>
          <w:sz w:val="16"/>
        </w:rPr>
        <w:t>.</w:t>
      </w:r>
      <w:r>
        <w:rPr>
          <w:sz w:val="16"/>
        </w:rPr>
        <w:t xml:space="preserve"> </w:t>
      </w:r>
      <w:r w:rsidRPr="00745529">
        <w:rPr>
          <w:rStyle w:val="StyleUnderline"/>
        </w:rPr>
        <w:t xml:space="preserve">Contemporary geopolitical risks </w:t>
      </w:r>
      <w:r w:rsidRPr="00A73D4B">
        <w:rPr>
          <w:rStyle w:val="StyleUnderline"/>
          <w:highlight w:val="green"/>
        </w:rPr>
        <w:t>include</w:t>
      </w:r>
      <w:r w:rsidRPr="00745529">
        <w:rPr>
          <w:rStyle w:val="StyleUnderline"/>
        </w:rPr>
        <w:t xml:space="preserve"> a possible </w:t>
      </w:r>
      <w:r w:rsidRPr="00A73D4B">
        <w:rPr>
          <w:rStyle w:val="Emphasis"/>
          <w:highlight w:val="green"/>
        </w:rPr>
        <w:t>Iran</w:t>
      </w:r>
      <w:r w:rsidRPr="00745529">
        <w:rPr>
          <w:rStyle w:val="Emphasis"/>
        </w:rPr>
        <w:t xml:space="preserve">-Israel </w:t>
      </w:r>
      <w:r w:rsidRPr="00A73D4B">
        <w:rPr>
          <w:rStyle w:val="Emphasis"/>
          <w:highlight w:val="green"/>
        </w:rPr>
        <w:t>war</w:t>
      </w:r>
      <w:r w:rsidRPr="00A73D4B">
        <w:rPr>
          <w:rStyle w:val="StyleUnderline"/>
          <w:highlight w:val="green"/>
        </w:rPr>
        <w:t xml:space="preserve">; </w:t>
      </w:r>
      <w:r w:rsidRPr="00A73D4B">
        <w:rPr>
          <w:rStyle w:val="Emphasis"/>
          <w:highlight w:val="green"/>
        </w:rPr>
        <w:t>US-China</w:t>
      </w:r>
      <w:r w:rsidRPr="00745529">
        <w:rPr>
          <w:rStyle w:val="Emphasis"/>
        </w:rPr>
        <w:t xml:space="preserve"> military </w:t>
      </w:r>
      <w:r w:rsidRPr="00A73D4B">
        <w:rPr>
          <w:rStyle w:val="Emphasis"/>
          <w:highlight w:val="green"/>
        </w:rPr>
        <w:t>confrontation</w:t>
      </w:r>
      <w:r w:rsidRPr="00A73D4B">
        <w:rPr>
          <w:rStyle w:val="StyleUnderline"/>
          <w:highlight w:val="green"/>
        </w:rPr>
        <w:t xml:space="preserve"> over </w:t>
      </w:r>
      <w:r w:rsidRPr="00A73D4B">
        <w:rPr>
          <w:rStyle w:val="Emphasis"/>
          <w:highlight w:val="green"/>
        </w:rPr>
        <w:t>Taiwan</w:t>
      </w:r>
      <w:r w:rsidRPr="00A73D4B">
        <w:rPr>
          <w:rStyle w:val="StyleUnderline"/>
          <w:highlight w:val="green"/>
        </w:rPr>
        <w:t xml:space="preserve"> or</w:t>
      </w:r>
      <w:r w:rsidRPr="00745529">
        <w:rPr>
          <w:rStyle w:val="StyleUnderline"/>
        </w:rPr>
        <w:t xml:space="preserve"> the </w:t>
      </w:r>
      <w:r w:rsidRPr="00A73D4B">
        <w:rPr>
          <w:rStyle w:val="Emphasis"/>
          <w:highlight w:val="green"/>
        </w:rPr>
        <w:t>S</w:t>
      </w:r>
      <w:r w:rsidRPr="00745529">
        <w:rPr>
          <w:rStyle w:val="StyleUnderline"/>
        </w:rPr>
        <w:t xml:space="preserve">outh </w:t>
      </w:r>
      <w:r w:rsidRPr="00A73D4B">
        <w:rPr>
          <w:rStyle w:val="Emphasis"/>
          <w:highlight w:val="green"/>
        </w:rPr>
        <w:t>C</w:t>
      </w:r>
      <w:r w:rsidRPr="00745529">
        <w:rPr>
          <w:rStyle w:val="StyleUnderline"/>
        </w:rPr>
        <w:t xml:space="preserve">hina </w:t>
      </w:r>
      <w:r w:rsidRPr="00A73D4B">
        <w:rPr>
          <w:rStyle w:val="Emphasis"/>
          <w:highlight w:val="green"/>
        </w:rPr>
        <w:t>S</w:t>
      </w:r>
      <w:r w:rsidRPr="00745529">
        <w:rPr>
          <w:rStyle w:val="StyleUnderline"/>
        </w:rPr>
        <w:t xml:space="preserve">ea; </w:t>
      </w:r>
      <w:r w:rsidRPr="00583A05">
        <w:rPr>
          <w:rStyle w:val="Emphasis"/>
        </w:rPr>
        <w:t xml:space="preserve">North </w:t>
      </w:r>
      <w:r w:rsidRPr="00A73D4B">
        <w:rPr>
          <w:rStyle w:val="Emphasis"/>
          <w:highlight w:val="green"/>
        </w:rPr>
        <w:t>Korean proli</w:t>
      </w:r>
      <w:r w:rsidRPr="00583A05">
        <w:rPr>
          <w:rStyle w:val="Emphasis"/>
        </w:rPr>
        <w:t>feration</w:t>
      </w:r>
      <w:r w:rsidRPr="00745529">
        <w:rPr>
          <w:rStyle w:val="StyleUnderline"/>
        </w:rPr>
        <w:t xml:space="preserve"> of </w:t>
      </w:r>
      <w:r w:rsidRPr="00745529">
        <w:rPr>
          <w:rStyle w:val="Emphasis"/>
        </w:rPr>
        <w:t>nuclear</w:t>
      </w:r>
      <w:r w:rsidRPr="00745529">
        <w:rPr>
          <w:rStyle w:val="StyleUnderline"/>
        </w:rPr>
        <w:t xml:space="preserve"> and </w:t>
      </w:r>
      <w:r w:rsidRPr="00745529">
        <w:rPr>
          <w:rStyle w:val="Emphasis"/>
        </w:rPr>
        <w:t>missile technologies</w:t>
      </w:r>
      <w:r w:rsidRPr="00745529">
        <w:rPr>
          <w:rStyle w:val="StyleUnderline"/>
        </w:rPr>
        <w:t xml:space="preserve">; an </w:t>
      </w:r>
      <w:r w:rsidRPr="00A73D4B">
        <w:rPr>
          <w:rStyle w:val="Emphasis"/>
          <w:highlight w:val="green"/>
        </w:rPr>
        <w:t>India-Paki</w:t>
      </w:r>
      <w:r w:rsidRPr="00745529">
        <w:rPr>
          <w:rStyle w:val="Emphasis"/>
        </w:rPr>
        <w:t xml:space="preserve">stan </w:t>
      </w:r>
      <w:r w:rsidRPr="00A73D4B">
        <w:rPr>
          <w:rStyle w:val="Emphasis"/>
          <w:highlight w:val="green"/>
        </w:rPr>
        <w:t>nuclear war</w:t>
      </w:r>
      <w:r w:rsidRPr="00745529">
        <w:rPr>
          <w:rStyle w:val="StyleUnderline"/>
        </w:rPr>
        <w:t xml:space="preserve">; an </w:t>
      </w:r>
      <w:r w:rsidRPr="00745529">
        <w:rPr>
          <w:rStyle w:val="Emphasis"/>
        </w:rPr>
        <w:t>Iranian closure</w:t>
      </w:r>
      <w:r w:rsidRPr="00745529">
        <w:rPr>
          <w:rStyle w:val="StyleUnderline"/>
        </w:rPr>
        <w:t xml:space="preserve"> of the Straits of </w:t>
      </w:r>
      <w:r w:rsidRPr="00745529">
        <w:rPr>
          <w:rStyle w:val="Emphasis"/>
        </w:rPr>
        <w:t>Hormuz</w:t>
      </w:r>
      <w:r w:rsidRPr="00745529">
        <w:rPr>
          <w:rStyle w:val="StyleUnderline"/>
        </w:rPr>
        <w:t xml:space="preserve">; </w:t>
      </w:r>
      <w:r w:rsidRPr="00745529">
        <w:rPr>
          <w:rStyle w:val="Emphasis"/>
        </w:rPr>
        <w:t>fundamentalist-driven implosion in the Islamic world</w:t>
      </w:r>
      <w:r w:rsidRPr="00745529">
        <w:rPr>
          <w:rStyle w:val="StyleUnderline"/>
        </w:rPr>
        <w:t xml:space="preserve">; </w:t>
      </w:r>
      <w:r w:rsidRPr="00A73D4B">
        <w:rPr>
          <w:rStyle w:val="StyleUnderline"/>
          <w:highlight w:val="green"/>
        </w:rPr>
        <w:t>or</w:t>
      </w:r>
      <w:r w:rsidRPr="00745529">
        <w:rPr>
          <w:rStyle w:val="StyleUnderline"/>
        </w:rPr>
        <w:t xml:space="preserve"> a </w:t>
      </w:r>
      <w:r w:rsidRPr="00A73D4B">
        <w:rPr>
          <w:rStyle w:val="Emphasis"/>
          <w:highlight w:val="green"/>
        </w:rPr>
        <w:t>nuclear confrontation</w:t>
      </w:r>
      <w:r w:rsidRPr="00A73D4B">
        <w:rPr>
          <w:rStyle w:val="StyleUnderline"/>
          <w:highlight w:val="green"/>
        </w:rPr>
        <w:t xml:space="preserve"> between </w:t>
      </w:r>
      <w:r w:rsidRPr="00A73D4B">
        <w:rPr>
          <w:rStyle w:val="Emphasis"/>
          <w:highlight w:val="green"/>
        </w:rPr>
        <w:t>NATO</w:t>
      </w:r>
      <w:r w:rsidRPr="00A73D4B">
        <w:rPr>
          <w:rStyle w:val="StyleUnderline"/>
          <w:highlight w:val="green"/>
        </w:rPr>
        <w:t xml:space="preserve"> and </w:t>
      </w:r>
      <w:r w:rsidRPr="00A73D4B">
        <w:rPr>
          <w:rStyle w:val="Emphasis"/>
          <w:highlight w:val="green"/>
        </w:rPr>
        <w:t>Russia</w:t>
      </w:r>
      <w:r w:rsidRPr="00745529">
        <w:rPr>
          <w:sz w:val="16"/>
        </w:rPr>
        <w:t>. Fears that the Jan 3</w:t>
      </w:r>
      <w:proofErr w:type="gramStart"/>
      <w:r w:rsidRPr="00745529">
        <w:rPr>
          <w:sz w:val="16"/>
        </w:rPr>
        <w:t xml:space="preserve"> 2020</w:t>
      </w:r>
      <w:proofErr w:type="gramEnd"/>
      <w:r w:rsidRPr="00745529">
        <w:rPr>
          <w:sz w:val="16"/>
        </w:rPr>
        <w:t xml:space="preserve"> assassination of Iranian Maj. Gen. </w:t>
      </w:r>
      <w:proofErr w:type="spellStart"/>
      <w:r w:rsidRPr="00745529">
        <w:rPr>
          <w:sz w:val="16"/>
        </w:rPr>
        <w:t>Qasem</w:t>
      </w:r>
      <w:proofErr w:type="spellEnd"/>
      <w:r w:rsidRPr="00745529">
        <w:rPr>
          <w:sz w:val="16"/>
        </w:rPr>
        <w:t xml:space="preserve"> Soleimani might lead to WWIII were grossly overblown. From a systems perspective, the killing of Soleimani did not fundamentally change the actor-interconnection-interaction adaptivity equation in the Middle East. Soleimani was simply a cog who got replaced</w:t>
      </w:r>
      <w:r>
        <w:rPr>
          <w:sz w:val="16"/>
        </w:rPr>
        <w:t>.</w:t>
      </w:r>
    </w:p>
    <w:p w14:paraId="7CA0C58F" w14:textId="77777777" w:rsidR="0027528C" w:rsidRPr="00F601E6" w:rsidRDefault="0027528C" w:rsidP="00F601E6"/>
    <w:sectPr w:rsidR="0027528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7528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528C"/>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0B46"/>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8F62B1"/>
  <w14:defaultImageDpi w14:val="300"/>
  <w15:docId w15:val="{83F13A44-24AB-B146-B21A-77E7AC70B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7528C"/>
    <w:pPr>
      <w:spacing w:after="160" w:line="259" w:lineRule="auto"/>
    </w:pPr>
    <w:rPr>
      <w:rFonts w:ascii="Calibri" w:hAnsi="Calibri" w:cs="Calibri"/>
      <w:sz w:val="20"/>
    </w:rPr>
  </w:style>
  <w:style w:type="paragraph" w:styleId="Heading1">
    <w:name w:val="heading 1"/>
    <w:aliases w:val="Pocket"/>
    <w:basedOn w:val="Normal"/>
    <w:next w:val="Normal"/>
    <w:link w:val="Heading1Char"/>
    <w:uiPriority w:val="9"/>
    <w:qFormat/>
    <w:rsid w:val="0027528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7528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7528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Ch,Heading 2 Char2 Char,Heading 2 Char1 Char Char,TAG,no read,No Spacing211,No Spacing12,No Spacing2111,No Spacing4,No Spacing5,tags,No Spacing1111,ta,No Spacing112,No Spacing1121,t,Tag1,T, Ch,Ta"/>
    <w:basedOn w:val="Normal"/>
    <w:next w:val="Normal"/>
    <w:link w:val="Heading4Char"/>
    <w:uiPriority w:val="9"/>
    <w:unhideWhenUsed/>
    <w:qFormat/>
    <w:rsid w:val="0027528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7528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7528C"/>
  </w:style>
  <w:style w:type="character" w:customStyle="1" w:styleId="Heading1Char">
    <w:name w:val="Heading 1 Char"/>
    <w:aliases w:val="Pocket Char"/>
    <w:basedOn w:val="DefaultParagraphFont"/>
    <w:link w:val="Heading1"/>
    <w:uiPriority w:val="9"/>
    <w:rsid w:val="0027528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7528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7528C"/>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Ch Char,Heading 2 Char2 Char Char,Heading 2 Char1 Char Char Char,TAG Char,no read Char,No Spacing211 Char,No Spacing12 Char,No Spacing2111 Char,tags Char"/>
    <w:basedOn w:val="DefaultParagraphFont"/>
    <w:link w:val="Heading4"/>
    <w:uiPriority w:val="9"/>
    <w:rsid w:val="0027528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7528C"/>
    <w:rPr>
      <w:b/>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B"/>
    <w:basedOn w:val="DefaultParagraphFont"/>
    <w:uiPriority w:val="1"/>
    <w:qFormat/>
    <w:rsid w:val="0027528C"/>
    <w:rPr>
      <w:b w:val="0"/>
      <w:sz w:val="24"/>
      <w:u w:val="single"/>
    </w:rPr>
  </w:style>
  <w:style w:type="character" w:styleId="Emphasis">
    <w:name w:val="Emphasis"/>
    <w:aliases w:val="Evidence,tag2,Size 10,emphasis in card,Minimized,minimized,Highlighted,Underlined,CD Card,ED - Tag,emphasis,Emphasis!!,small,Qualifications,normal card text,Shrunk,bold underline,qualifications in card,qualifications,Box,Style1,Debate,Text 8,s"/>
    <w:basedOn w:val="DefaultParagraphFont"/>
    <w:link w:val="Emphasis1"/>
    <w:uiPriority w:val="20"/>
    <w:qFormat/>
    <w:rsid w:val="0027528C"/>
    <w:rPr>
      <w:rFonts w:ascii="Calibri" w:hAnsi="Calibri" w:cs="Calibri"/>
      <w:b/>
      <w:i w:val="0"/>
      <w:iCs/>
      <w:sz w:val="24"/>
      <w:u w:val="single"/>
      <w:bdr w:val="none" w:sz="0" w:space="0" w:color="auto"/>
    </w:rPr>
  </w:style>
  <w:style w:type="character" w:styleId="FollowedHyperlink">
    <w:name w:val="FollowedHyperlink"/>
    <w:basedOn w:val="DefaultParagraphFont"/>
    <w:uiPriority w:val="99"/>
    <w:semiHidden/>
    <w:unhideWhenUsed/>
    <w:rsid w:val="0027528C"/>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27528C"/>
    <w:rPr>
      <w:color w:val="auto"/>
      <w:u w:val="none"/>
    </w:rPr>
  </w:style>
  <w:style w:type="paragraph" w:styleId="DocumentMap">
    <w:name w:val="Document Map"/>
    <w:basedOn w:val="Normal"/>
    <w:link w:val="DocumentMapChar"/>
    <w:uiPriority w:val="99"/>
    <w:semiHidden/>
    <w:unhideWhenUsed/>
    <w:rsid w:val="0027528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7528C"/>
    <w:rPr>
      <w:rFonts w:ascii="Lucida Grande" w:hAnsi="Lucida Grande" w:cs="Lucida Grande"/>
    </w:rPr>
  </w:style>
  <w:style w:type="paragraph" w:customStyle="1" w:styleId="Emphasis1">
    <w:name w:val="Emphasis1"/>
    <w:basedOn w:val="Normal"/>
    <w:link w:val="Emphasis"/>
    <w:autoRedefine/>
    <w:uiPriority w:val="20"/>
    <w:qFormat/>
    <w:rsid w:val="0027528C"/>
    <w:pPr>
      <w:widowControl w:val="0"/>
      <w:pBdr>
        <w:top w:val="single" w:sz="4" w:space="1" w:color="auto"/>
        <w:left w:val="single" w:sz="4" w:space="4" w:color="auto"/>
        <w:bottom w:val="single" w:sz="4" w:space="1" w:color="auto"/>
        <w:right w:val="single" w:sz="4" w:space="4" w:color="auto"/>
      </w:pBdr>
      <w:ind w:left="720"/>
      <w:jc w:val="both"/>
    </w:pPr>
    <w:rPr>
      <w:b/>
      <w:iCs/>
      <w:sz w:val="24"/>
      <w:u w:val="single"/>
    </w:rPr>
  </w:style>
  <w:style w:type="paragraph" w:customStyle="1" w:styleId="textbold">
    <w:name w:val="text bold"/>
    <w:basedOn w:val="Normal"/>
    <w:uiPriority w:val="20"/>
    <w:qFormat/>
    <w:rsid w:val="0027528C"/>
    <w:pPr>
      <w:pBdr>
        <w:top w:val="single" w:sz="8" w:space="0" w:color="auto"/>
        <w:left w:val="single" w:sz="8" w:space="0" w:color="auto"/>
        <w:bottom w:val="single" w:sz="8" w:space="0" w:color="auto"/>
        <w:right w:val="single" w:sz="8" w:space="0" w:color="auto"/>
      </w:pBdr>
      <w:spacing w:line="256" w:lineRule="auto"/>
      <w:ind w:left="720"/>
      <w:jc w:val="both"/>
    </w:pPr>
    <w:rPr>
      <w:b/>
      <w:iCs/>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mfus.org/news/anti-corruption-role-free-media-and-investigative-journalis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heclick.news/essay-when-it-comes-to-advocacy-journalism-the-truth-should-come-before-emotion/"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nvhumanities.sites.gettysburg.edu/environmental-journalism/week-4/advocacy-journalism-why-the-world-needs-it/?fbclid=IwAR39i1ZxUhnGAGn5gcdZ1pjuI8V5q8P7zbw8RYX1FAkRu671kmA7DpqZE38"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theclick.news/is-presenting-a-solution-for-climate-change-advocacy-journalism/?fbclid=IwAR0ae9RGQtqfOwQ1DGMxY5p2rRqxJwHHdppTJ0Q9biYxJZYPXIFzeCkPbKc" TargetMode="External"/><Relationship Id="rId4" Type="http://schemas.openxmlformats.org/officeDocument/2006/relationships/customXml" Target="../customXml/item4.xml"/><Relationship Id="rId9" Type="http://schemas.openxmlformats.org/officeDocument/2006/relationships/hyperlink" Target="https://cronkitehhh.jmc.asu.edu/blog/2014/10/objectivity-false-equivalencies-climate-change/?fbclid=IwAR3a6UrzMhqM_Tiu8WiuWF7ReRaeL9MLKyq2wP10PAH1gLeMJvynRIGS6Ac"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ikadoddaman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12</Pages>
  <Words>9680</Words>
  <Characters>55176</Characters>
  <Application>Microsoft Office Word</Application>
  <DocSecurity>0</DocSecurity>
  <Lines>459</Lines>
  <Paragraphs>129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64727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Anika Doddamane</cp:lastModifiedBy>
  <cp:revision>1</cp:revision>
  <dcterms:created xsi:type="dcterms:W3CDTF">2022-03-10T14:31:00Z</dcterms:created>
  <dcterms:modified xsi:type="dcterms:W3CDTF">2022-03-10T14:39:00Z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