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D6E94" w14:textId="77777777" w:rsidR="0052797B" w:rsidRDefault="0052797B" w:rsidP="0052797B">
      <w:pPr>
        <w:pStyle w:val="Heading2"/>
      </w:pPr>
      <w:r>
        <w:t>K</w:t>
      </w:r>
    </w:p>
    <w:p w14:paraId="0E87F3F1" w14:textId="77777777" w:rsidR="0052797B" w:rsidRDefault="0052797B" w:rsidP="0052797B">
      <w:pPr>
        <w:pStyle w:val="Heading4"/>
      </w:pPr>
      <w:r>
        <w:t>The affirmative commodifies space in a way that reinvents simulation on an astronomical scale; exploration inevitably creates more signs and signifiers</w:t>
      </w:r>
    </w:p>
    <w:p w14:paraId="10A625AB" w14:textId="77777777" w:rsidR="0052797B" w:rsidRDefault="0052797B" w:rsidP="0052797B">
      <w:r w:rsidRPr="00420BCB">
        <w:rPr>
          <w:b/>
          <w:bCs/>
          <w:sz w:val="24"/>
        </w:rPr>
        <w:t>Baudrillard 91</w:t>
      </w:r>
      <w:r>
        <w:t xml:space="preserve"> </w:t>
      </w:r>
      <w:r w:rsidRPr="00B339B1">
        <w:rPr>
          <w:rFonts w:asciiTheme="majorHAnsi" w:hAnsiTheme="majorHAnsi" w:cstheme="majorHAnsi"/>
          <w:szCs w:val="20"/>
        </w:rPr>
        <w:t>[Jean Baudrillard, sociologist, cultural theorist, and philosopher],</w:t>
      </w:r>
      <w:r>
        <w:rPr>
          <w:rFonts w:asciiTheme="majorHAnsi" w:hAnsiTheme="majorHAnsi" w:cstheme="majorHAnsi"/>
          <w:szCs w:val="20"/>
        </w:rPr>
        <w:t xml:space="preserve"> Science Fiction Studies, November ‘91//pesh-anika</w:t>
      </w:r>
    </w:p>
    <w:p w14:paraId="50FFBEAD" w14:textId="77777777" w:rsidR="0052797B" w:rsidRPr="003617B2" w:rsidRDefault="0052797B" w:rsidP="0052797B">
      <w:pPr>
        <w:rPr>
          <w:rStyle w:val="StyleUnderline"/>
        </w:rPr>
      </w:pPr>
      <w:r w:rsidRPr="00A72ADA">
        <w:rPr>
          <w:rStyle w:val="StyleUnderline"/>
        </w:rPr>
        <w:t>We can no longer imagine other universes</w:t>
      </w:r>
      <w:r w:rsidRPr="00A72ADA">
        <w:rPr>
          <w:sz w:val="16"/>
          <w:szCs w:val="16"/>
        </w:rPr>
        <w:t xml:space="preserve">; and the gift of transcendence has been taken from us as well. Classic SF was one of expanding universes: it found its calling </w:t>
      </w:r>
      <w:r w:rsidRPr="000C586C">
        <w:rPr>
          <w:rStyle w:val="StyleUnderline"/>
        </w:rPr>
        <w:t>in</w:t>
      </w:r>
      <w:r w:rsidRPr="007352C9">
        <w:rPr>
          <w:rStyle w:val="StyleUnderline"/>
        </w:rPr>
        <w:t xml:space="preserve"> </w:t>
      </w:r>
      <w:r w:rsidRPr="000C586C">
        <w:rPr>
          <w:rStyle w:val="StyleUnderline"/>
          <w:highlight w:val="cyan"/>
        </w:rPr>
        <w:t>narratives of space exploration</w:t>
      </w:r>
      <w:r w:rsidRPr="007352C9">
        <w:rPr>
          <w:rStyle w:val="StyleUnderline"/>
        </w:rPr>
        <w:t xml:space="preserve">, coupled with more terrestrial forms of exploration </w:t>
      </w:r>
      <w:r w:rsidRPr="000C586C">
        <w:rPr>
          <w:rStyle w:val="StyleUnderline"/>
          <w:highlight w:val="cyan"/>
        </w:rPr>
        <w:t>and colonization</w:t>
      </w:r>
      <w:r w:rsidRPr="007352C9">
        <w:rPr>
          <w:rStyle w:val="StyleUnderline"/>
        </w:rPr>
        <w:t xml:space="preserve"> </w:t>
      </w:r>
      <w:r w:rsidRPr="007352C9">
        <w:t xml:space="preserve">indigenous </w:t>
      </w:r>
      <w:r w:rsidRPr="00A72ADA">
        <w:rPr>
          <w:sz w:val="16"/>
          <w:szCs w:val="16"/>
        </w:rPr>
        <w:t xml:space="preserve">to the 19th and 20th centuries. There is no cause- effect relationship to be seen here. Not simply because, today, </w:t>
      </w:r>
      <w:r w:rsidRPr="007352C9">
        <w:rPr>
          <w:rStyle w:val="StyleUnderline"/>
        </w:rPr>
        <w:t xml:space="preserve">terrestrial space </w:t>
      </w:r>
      <w:r w:rsidRPr="003617B2">
        <w:rPr>
          <w:rStyle w:val="StyleUnderline"/>
          <w:highlight w:val="cyan"/>
        </w:rPr>
        <w:t>has been</w:t>
      </w:r>
      <w:r w:rsidRPr="007352C9">
        <w:rPr>
          <w:rStyle w:val="StyleUnderline"/>
        </w:rPr>
        <w:t xml:space="preserve"> virtually </w:t>
      </w:r>
      <w:r w:rsidRPr="003617B2">
        <w:rPr>
          <w:rStyle w:val="StyleUnderline"/>
          <w:highlight w:val="cyan"/>
        </w:rPr>
        <w:t>completely encoded</w:t>
      </w:r>
      <w:r w:rsidRPr="007352C9">
        <w:rPr>
          <w:rStyle w:val="StyleUnderline"/>
        </w:rPr>
        <w:t>, mapped, inventoried, saturated</w:t>
      </w:r>
      <w:r w:rsidRPr="00A72ADA">
        <w:rPr>
          <w:sz w:val="16"/>
          <w:szCs w:val="16"/>
        </w:rPr>
        <w:t xml:space="preserve">; has in some sense been shrunk by globalization; </w:t>
      </w:r>
      <w:r w:rsidRPr="007352C9">
        <w:rPr>
          <w:rStyle w:val="StyleUnderline"/>
        </w:rPr>
        <w:t xml:space="preserve">has become </w:t>
      </w:r>
      <w:r w:rsidRPr="003617B2">
        <w:rPr>
          <w:rStyle w:val="StyleUnderline"/>
          <w:highlight w:val="cyan"/>
        </w:rPr>
        <w:t>a collective marketplace</w:t>
      </w:r>
      <w:r w:rsidRPr="00A72ADA">
        <w:rPr>
          <w:sz w:val="16"/>
          <w:szCs w:val="16"/>
        </w:rPr>
        <w:t xml:space="preserve"> not only for products but also </w:t>
      </w:r>
      <w:r w:rsidRPr="003617B2">
        <w:rPr>
          <w:rStyle w:val="StyleUnderline"/>
          <w:highlight w:val="cyan"/>
        </w:rPr>
        <w:t>for</w:t>
      </w:r>
      <w:r w:rsidRPr="007352C9">
        <w:rPr>
          <w:rStyle w:val="StyleUnderline"/>
        </w:rPr>
        <w:t xml:space="preserve"> values, </w:t>
      </w:r>
      <w:r w:rsidRPr="003617B2">
        <w:rPr>
          <w:rStyle w:val="StyleUnderline"/>
          <w:highlight w:val="cyan"/>
        </w:rPr>
        <w:t>signs,</w:t>
      </w:r>
      <w:r w:rsidRPr="007352C9">
        <w:rPr>
          <w:rStyle w:val="StyleUnderline"/>
        </w:rPr>
        <w:t xml:space="preserve"> and models</w:t>
      </w:r>
      <w:r w:rsidRPr="00A72ADA">
        <w:rPr>
          <w:sz w:val="16"/>
          <w:szCs w:val="16"/>
        </w:rPr>
        <w:t xml:space="preserve">, thereby leaving no room any more for the imaginary. It is not exactly because of all this that </w:t>
      </w:r>
      <w:r w:rsidRPr="003617B2">
        <w:rPr>
          <w:rStyle w:val="StyleUnderline"/>
          <w:highlight w:val="cyan"/>
        </w:rPr>
        <w:t>the</w:t>
      </w:r>
      <w:r w:rsidRPr="007352C9">
        <w:rPr>
          <w:rStyle w:val="StyleUnderline"/>
        </w:rPr>
        <w:t xml:space="preserve"> </w:t>
      </w:r>
      <w:r w:rsidRPr="003617B2">
        <w:rPr>
          <w:rStyle w:val="StyleUnderline"/>
          <w:highlight w:val="cyan"/>
        </w:rPr>
        <w:t>exploratory universe</w:t>
      </w:r>
      <w:r w:rsidRPr="00A72ADA">
        <w:rPr>
          <w:sz w:val="16"/>
          <w:szCs w:val="16"/>
        </w:rPr>
        <w:t xml:space="preserve"> (technical, mental, cosmic) of SF </w:t>
      </w:r>
      <w:r w:rsidRPr="003617B2">
        <w:rPr>
          <w:rStyle w:val="StyleUnderline"/>
          <w:highlight w:val="cyan"/>
        </w:rPr>
        <w:t>has</w:t>
      </w:r>
      <w:r w:rsidRPr="007352C9">
        <w:rPr>
          <w:rStyle w:val="StyleUnderline"/>
        </w:rPr>
        <w:t xml:space="preserve"> also </w:t>
      </w:r>
      <w:r w:rsidRPr="003617B2">
        <w:rPr>
          <w:rStyle w:val="StyleUnderline"/>
          <w:highlight w:val="cyan"/>
        </w:rPr>
        <w:t>stopped functioning</w:t>
      </w:r>
      <w:r w:rsidRPr="00A72ADA">
        <w:rPr>
          <w:sz w:val="16"/>
          <w:szCs w:val="16"/>
        </w:rPr>
        <w:t xml:space="preserve">. But the two phenomena are closely linked, and they are two aspects of the same general evolutionary process: a period of Implosion, after centuries of explosion and expansion. When a system reaches its limits, its own saturation point, a reversal begins to takes place. And something happens also to the imagination. Until now, we have always had large reserves of the imaginary, because the coefficient of reality is proportional to the imaginary, which provides the former with its specific gravity. This is also true of geographical and space exploration: when there is no more virgin ground left to the imagination, when the map covers all the territory, something like the reality principle disappears. The conquest of space constitutes, in this sense, an irreversible threshold which effects the loss of terrestrial coordinates and referentiality. Reality, as an internally coherent and limited universe, begins to hemorrhage when its limits are stretched to infinity. </w:t>
      </w:r>
      <w:r w:rsidRPr="007352C9">
        <w:rPr>
          <w:rStyle w:val="StyleUnderline"/>
        </w:rPr>
        <w:t xml:space="preserve">The </w:t>
      </w:r>
      <w:r w:rsidRPr="003617B2">
        <w:rPr>
          <w:rStyle w:val="StyleUnderline"/>
          <w:highlight w:val="cyan"/>
        </w:rPr>
        <w:t>conquest of space</w:t>
      </w:r>
      <w:r w:rsidRPr="00A72ADA">
        <w:rPr>
          <w:sz w:val="16"/>
          <w:szCs w:val="16"/>
        </w:rPr>
        <w:t xml:space="preserve">, following the conquest of the planet, </w:t>
      </w:r>
      <w:r w:rsidRPr="003617B2">
        <w:rPr>
          <w:rStyle w:val="StyleUnderline"/>
          <w:highlight w:val="cyan"/>
        </w:rPr>
        <w:t>promotes</w:t>
      </w:r>
      <w:r w:rsidRPr="007352C9">
        <w:rPr>
          <w:rStyle w:val="StyleUnderline"/>
        </w:rPr>
        <w:t xml:space="preserve"> either the </w:t>
      </w:r>
      <w:r w:rsidRPr="003617B2">
        <w:rPr>
          <w:rStyle w:val="StyleUnderline"/>
          <w:highlight w:val="cyan"/>
        </w:rPr>
        <w:t>de-realizing of human space</w:t>
      </w:r>
      <w:r w:rsidRPr="007352C9">
        <w:rPr>
          <w:rStyle w:val="StyleUnderline"/>
        </w:rPr>
        <w:t xml:space="preserve">, </w:t>
      </w:r>
      <w:r w:rsidRPr="003617B2">
        <w:rPr>
          <w:rStyle w:val="StyleUnderline"/>
          <w:highlight w:val="cyan"/>
        </w:rPr>
        <w:t>or the reversion</w:t>
      </w:r>
      <w:r w:rsidRPr="007352C9">
        <w:rPr>
          <w:rStyle w:val="StyleUnderline"/>
        </w:rPr>
        <w:t xml:space="preserve"> of it </w:t>
      </w:r>
      <w:r w:rsidRPr="003617B2">
        <w:rPr>
          <w:rStyle w:val="StyleUnderline"/>
          <w:highlight w:val="cyan"/>
        </w:rPr>
        <w:t>into a simulated hyperreality</w:t>
      </w:r>
      <w:r w:rsidRPr="007352C9">
        <w:rPr>
          <w:rStyle w:val="StyleUnderline"/>
        </w:rPr>
        <w:t xml:space="preserve">. </w:t>
      </w:r>
      <w:r w:rsidRPr="00A72ADA">
        <w:rPr>
          <w:sz w:val="16"/>
          <w:szCs w:val="16"/>
        </w:rPr>
        <w:t xml:space="preserve">Witness, for example, this two-room apartment with kitchen and bath launched into orbit with the last Moon capsule (raised to the power of space, one might say); </w:t>
      </w:r>
      <w:r w:rsidRPr="00335A9F">
        <w:rPr>
          <w:rStyle w:val="StyleUnderline"/>
        </w:rPr>
        <w:t xml:space="preserve">the </w:t>
      </w:r>
      <w:r w:rsidRPr="003617B2">
        <w:rPr>
          <w:rStyle w:val="StyleUnderline"/>
          <w:highlight w:val="cyan"/>
        </w:rPr>
        <w:t>perceived</w:t>
      </w:r>
      <w:r w:rsidRPr="00335A9F">
        <w:rPr>
          <w:rStyle w:val="StyleUnderline"/>
        </w:rPr>
        <w:t xml:space="preserve"> </w:t>
      </w:r>
      <w:r w:rsidRPr="003617B2">
        <w:rPr>
          <w:rStyle w:val="StyleUnderline"/>
          <w:highlight w:val="cyan"/>
        </w:rPr>
        <w:t>ordinariness of a</w:t>
      </w:r>
      <w:r w:rsidRPr="00335A9F">
        <w:rPr>
          <w:rStyle w:val="StyleUnderline"/>
        </w:rPr>
        <w:t xml:space="preserve"> terrestrial </w:t>
      </w:r>
      <w:r w:rsidRPr="003617B2">
        <w:rPr>
          <w:rStyle w:val="StyleUnderline"/>
          <w:highlight w:val="cyan"/>
        </w:rPr>
        <w:t>habitat</w:t>
      </w:r>
      <w:r w:rsidRPr="00335A9F">
        <w:rPr>
          <w:rStyle w:val="StyleUnderline"/>
        </w:rPr>
        <w:t xml:space="preserve"> then </w:t>
      </w:r>
      <w:r w:rsidRPr="003617B2">
        <w:rPr>
          <w:rStyle w:val="StyleUnderline"/>
          <w:highlight w:val="cyan"/>
        </w:rPr>
        <w:t>assumes</w:t>
      </w:r>
      <w:r w:rsidRPr="00335A9F">
        <w:rPr>
          <w:rStyle w:val="StyleUnderline"/>
        </w:rPr>
        <w:t xml:space="preserve"> the </w:t>
      </w:r>
      <w:r w:rsidRPr="003617B2">
        <w:rPr>
          <w:rStyle w:val="StyleUnderline"/>
          <w:highlight w:val="cyan"/>
        </w:rPr>
        <w:t>values of the cosmic</w:t>
      </w:r>
      <w:r w:rsidRPr="00335A9F">
        <w:rPr>
          <w:rStyle w:val="StyleUnderline"/>
        </w:rPr>
        <w:t xml:space="preserve"> and its hypostasis in Space, the </w:t>
      </w:r>
      <w:r w:rsidRPr="003617B2">
        <w:rPr>
          <w:rStyle w:val="StyleUnderline"/>
          <w:highlight w:val="cyan"/>
        </w:rPr>
        <w:t>satellization of the real in the transcendence of Space</w:t>
      </w:r>
      <w:r w:rsidRPr="00335A9F">
        <w:rPr>
          <w:rStyle w:val="StyleUnderline"/>
        </w:rPr>
        <w:t xml:space="preserve">—it is the end of metaphysics, the end of fantasy, the end of SF. The era of </w:t>
      </w:r>
      <w:r w:rsidRPr="003617B2">
        <w:rPr>
          <w:rStyle w:val="StyleUnderline"/>
          <w:highlight w:val="cyan"/>
        </w:rPr>
        <w:t>hyperreality has begun</w:t>
      </w:r>
      <w:r w:rsidRPr="00335A9F">
        <w:rPr>
          <w:rStyle w:val="StyleUnderline"/>
        </w:rPr>
        <w:t xml:space="preserve">. From this point on, something must change: the projection, the extrapolation, this sort of pantographic exuberance which made up the charm of SF are now no longer possible. It is no longer possible to manufacture the unreal from the real, to create the imaginary from the data of reality. </w:t>
      </w:r>
      <w:r w:rsidRPr="003617B2">
        <w:rPr>
          <w:rStyle w:val="StyleUnderline"/>
          <w:highlight w:val="cyan"/>
        </w:rPr>
        <w:t>The process will</w:t>
      </w:r>
      <w:r w:rsidRPr="00335A9F">
        <w:rPr>
          <w:rStyle w:val="StyleUnderline"/>
        </w:rPr>
        <w:t xml:space="preserve"> be rather the reverse: to </w:t>
      </w:r>
      <w:r w:rsidRPr="003617B2">
        <w:rPr>
          <w:rStyle w:val="StyleUnderline"/>
          <w:highlight w:val="cyan"/>
        </w:rPr>
        <w:t xml:space="preserve">put in place </w:t>
      </w:r>
      <w:r w:rsidRPr="003617B2">
        <w:rPr>
          <w:rStyle w:val="StyleUnderline"/>
        </w:rPr>
        <w:t>"decentered" situations</w:t>
      </w:r>
      <w:r w:rsidRPr="00335A9F">
        <w:rPr>
          <w:rStyle w:val="StyleUnderline"/>
        </w:rPr>
        <w:t xml:space="preserve">, </w:t>
      </w:r>
      <w:r w:rsidRPr="003617B2">
        <w:rPr>
          <w:rStyle w:val="StyleUnderline"/>
          <w:highlight w:val="cyan"/>
        </w:rPr>
        <w:t>models of simulation, and</w:t>
      </w:r>
      <w:r w:rsidRPr="00335A9F">
        <w:rPr>
          <w:rStyle w:val="StyleUnderline"/>
        </w:rPr>
        <w:t xml:space="preserve"> then to strive to </w:t>
      </w:r>
      <w:r w:rsidRPr="003617B2">
        <w:rPr>
          <w:rStyle w:val="StyleUnderline"/>
          <w:highlight w:val="cyan"/>
        </w:rPr>
        <w:t>give them the colors of the real</w:t>
      </w:r>
      <w:r w:rsidRPr="00335A9F">
        <w:rPr>
          <w:rStyle w:val="StyleUnderline"/>
        </w:rPr>
        <w:t xml:space="preserve">, the banal, the lived; </w:t>
      </w:r>
      <w:r w:rsidRPr="003617B2">
        <w:rPr>
          <w:rStyle w:val="StyleUnderline"/>
          <w:highlight w:val="cyan"/>
        </w:rPr>
        <w:t>to reinvent the real as fiction, precisely because the real has disappeared from our lives</w:t>
      </w:r>
      <w:r w:rsidRPr="00335A9F">
        <w:rPr>
          <w:rStyle w:val="StyleUnderline"/>
        </w:rPr>
        <w:t xml:space="preserve">. </w:t>
      </w:r>
      <w:r w:rsidRPr="003617B2">
        <w:rPr>
          <w:rStyle w:val="StyleUnderline"/>
          <w:highlight w:val="cyan"/>
        </w:rPr>
        <w:t>A hallucination</w:t>
      </w:r>
      <w:r w:rsidRPr="00335A9F">
        <w:rPr>
          <w:rStyle w:val="StyleUnderline"/>
        </w:rPr>
        <w:t xml:space="preserve"> of the real, of the lived, of the everyday—but reconstituted, sometimes even unto its most  disconcertingly unusual details</w:t>
      </w:r>
      <w:r w:rsidRPr="003617B2">
        <w:rPr>
          <w:rStyle w:val="StyleUnderline"/>
          <w:highlight w:val="cyan"/>
        </w:rPr>
        <w:t>, recreated</w:t>
      </w:r>
      <w:r w:rsidRPr="00335A9F">
        <w:rPr>
          <w:rStyle w:val="StyleUnderline"/>
        </w:rPr>
        <w:t xml:space="preserve"> like an animal park or a botanical garden, presented with transparent precision</w:t>
      </w:r>
      <w:r w:rsidRPr="003617B2">
        <w:rPr>
          <w:rStyle w:val="StyleUnderline"/>
          <w:highlight w:val="cyan"/>
        </w:rPr>
        <w:t>, but totally lacking substance</w:t>
      </w:r>
      <w:r w:rsidRPr="00335A9F">
        <w:rPr>
          <w:rStyle w:val="StyleUnderline"/>
        </w:rPr>
        <w:t>, having been derealized and hyperrealized</w:t>
      </w:r>
      <w:r w:rsidRPr="00A72ADA">
        <w:rPr>
          <w:sz w:val="16"/>
          <w:szCs w:val="16"/>
        </w:rPr>
        <w:t>. True SF, in this case, would not be fiction in expansion, with all the freedom and "naïveté" which gave it a certain charm of discovery</w:t>
      </w:r>
      <w:r w:rsidRPr="003617B2">
        <w:rPr>
          <w:sz w:val="16"/>
          <w:szCs w:val="16"/>
          <w:highlight w:val="cyan"/>
        </w:rPr>
        <w:t xml:space="preserve">. </w:t>
      </w:r>
      <w:r w:rsidRPr="003617B2">
        <w:rPr>
          <w:rStyle w:val="StyleUnderline"/>
          <w:highlight w:val="cyan"/>
        </w:rPr>
        <w:t>It would</w:t>
      </w:r>
      <w:r w:rsidRPr="00335A9F">
        <w:rPr>
          <w:rStyle w:val="StyleUnderline"/>
        </w:rPr>
        <w:t xml:space="preserve">, rather, evolve implosively, in the same way as our image of the universe. It would seek to </w:t>
      </w:r>
      <w:r w:rsidRPr="003617B2">
        <w:rPr>
          <w:rStyle w:val="StyleUnderline"/>
          <w:highlight w:val="cyan"/>
        </w:rPr>
        <w:t>revitalize</w:t>
      </w:r>
      <w:r w:rsidRPr="00335A9F">
        <w:rPr>
          <w:rStyle w:val="StyleUnderline"/>
        </w:rPr>
        <w:t xml:space="preserve">, to reactualize, to rebanalize fragments of </w:t>
      </w:r>
      <w:r w:rsidRPr="003617B2">
        <w:rPr>
          <w:rStyle w:val="StyleUnderline"/>
          <w:highlight w:val="cyan"/>
        </w:rPr>
        <w:t>simulation</w:t>
      </w:r>
      <w:r w:rsidRPr="00A72ADA">
        <w:rPr>
          <w:sz w:val="16"/>
          <w:szCs w:val="16"/>
        </w:rPr>
        <w:t xml:space="preserve">—fragments of this universal simulation which </w:t>
      </w:r>
      <w:r w:rsidRPr="003617B2">
        <w:rPr>
          <w:rStyle w:val="StyleUnderline"/>
          <w:highlight w:val="cyan"/>
        </w:rPr>
        <w:t>our presumed "real" world</w:t>
      </w:r>
      <w:r w:rsidRPr="003617B2">
        <w:rPr>
          <w:rStyle w:val="StyleUnderline"/>
        </w:rPr>
        <w:t xml:space="preserve"> has now become for us. </w:t>
      </w:r>
    </w:p>
    <w:p w14:paraId="7E42DD78" w14:textId="77777777" w:rsidR="0052797B" w:rsidRPr="003617B2" w:rsidRDefault="0052797B" w:rsidP="0052797B">
      <w:pPr>
        <w:rPr>
          <w:rStyle w:val="StyleUnderline"/>
        </w:rPr>
      </w:pPr>
    </w:p>
    <w:p w14:paraId="663730A3" w14:textId="77777777" w:rsidR="0052797B" w:rsidRPr="00B339B1" w:rsidRDefault="0052797B" w:rsidP="0052797B">
      <w:pPr>
        <w:pStyle w:val="Heading4"/>
        <w:rPr>
          <w:rFonts w:asciiTheme="majorHAnsi" w:hAnsiTheme="majorHAnsi" w:cstheme="majorHAnsi"/>
        </w:rPr>
      </w:pPr>
      <w:r w:rsidRPr="00B339B1">
        <w:rPr>
          <w:rFonts w:asciiTheme="majorHAnsi" w:hAnsiTheme="majorHAnsi" w:cstheme="majorHAnsi"/>
          <w:color w:val="000000"/>
          <w:sz w:val="28"/>
          <w:szCs w:val="28"/>
        </w:rPr>
        <w:t>We lose all hope of reality through the excess of unverifiable information caused by the rapid multiplication of signs – removing pieces doesn’t solve.</w:t>
      </w:r>
    </w:p>
    <w:p w14:paraId="6E51DAB8" w14:textId="77777777" w:rsidR="0052797B" w:rsidRPr="00B339B1" w:rsidRDefault="0052797B" w:rsidP="0052797B">
      <w:pPr>
        <w:pStyle w:val="NormalWeb"/>
        <w:spacing w:before="0" w:beforeAutospacing="0" w:after="160" w:afterAutospacing="0"/>
        <w:rPr>
          <w:rFonts w:asciiTheme="majorHAnsi" w:hAnsiTheme="majorHAnsi" w:cstheme="majorHAnsi"/>
        </w:rPr>
      </w:pPr>
      <w:r w:rsidRPr="00B339B1">
        <w:rPr>
          <w:rFonts w:asciiTheme="majorHAnsi" w:hAnsiTheme="majorHAnsi" w:cstheme="majorHAnsi"/>
          <w:b/>
          <w:bCs/>
          <w:color w:val="000000"/>
          <w:sz w:val="26"/>
          <w:szCs w:val="26"/>
        </w:rPr>
        <w:t>Baudrillard 05 [add cite]</w:t>
      </w:r>
    </w:p>
    <w:p w14:paraId="5540A833" w14:textId="77777777" w:rsidR="0052797B" w:rsidRPr="00B339B1" w:rsidRDefault="0052797B" w:rsidP="0052797B">
      <w:pPr>
        <w:pStyle w:val="NormalWeb"/>
        <w:spacing w:before="0" w:beforeAutospacing="0" w:after="240" w:afterAutospacing="0"/>
        <w:rPr>
          <w:rFonts w:asciiTheme="majorHAnsi" w:hAnsiTheme="majorHAnsi" w:cstheme="majorHAnsi"/>
        </w:rPr>
      </w:pPr>
      <w:r w:rsidRPr="00B339B1">
        <w:rPr>
          <w:rFonts w:asciiTheme="majorHAnsi" w:hAnsiTheme="majorHAnsi" w:cstheme="majorHAnsi"/>
          <w:color w:val="000000"/>
          <w:sz w:val="16"/>
          <w:szCs w:val="16"/>
        </w:rPr>
        <w:t xml:space="preserve">But neither things nor people obey a reali principle or a moral imperative. It is the </w:t>
      </w:r>
      <w:r w:rsidRPr="00B339B1">
        <w:rPr>
          <w:rStyle w:val="Emphasis"/>
          <w:rFonts w:asciiTheme="majorHAnsi" w:hAnsiTheme="majorHAnsi" w:cstheme="majorHAnsi"/>
          <w:b w:val="0"/>
          <w:bCs/>
          <w:highlight w:val="cyan"/>
          <w:lang w:eastAsia="en-US"/>
        </w:rPr>
        <w:t>excess</w:t>
      </w:r>
      <w:r w:rsidRPr="00B339B1">
        <w:rPr>
          <w:rFonts w:asciiTheme="majorHAnsi" w:hAnsiTheme="majorHAnsi" w:cstheme="majorHAnsi"/>
          <w:color w:val="000000"/>
          <w:sz w:val="16"/>
          <w:szCs w:val="16"/>
        </w:rPr>
        <w:t xml:space="preserve"> of </w:t>
      </w:r>
      <w:r w:rsidRPr="00B339B1">
        <w:rPr>
          <w:rStyle w:val="StyleUnderline"/>
          <w:rFonts w:asciiTheme="majorHAnsi" w:hAnsiTheme="majorHAnsi" w:cstheme="majorHAnsi"/>
          <w:highlight w:val="cyan"/>
          <w:lang w:eastAsia="en-US"/>
        </w:rPr>
        <w:t>reality</w:t>
      </w:r>
      <w:r w:rsidRPr="00B339B1">
        <w:rPr>
          <w:rFonts w:asciiTheme="majorHAnsi" w:hAnsiTheme="majorHAnsi" w:cstheme="majorHAnsi"/>
          <w:color w:val="000000"/>
          <w:sz w:val="16"/>
          <w:szCs w:val="16"/>
        </w:rPr>
        <w:t xml:space="preserve"> that </w:t>
      </w:r>
      <w:r w:rsidRPr="00B339B1">
        <w:rPr>
          <w:rStyle w:val="StyleUnderline"/>
          <w:rFonts w:asciiTheme="majorHAnsi" w:hAnsiTheme="majorHAnsi" w:cstheme="majorHAnsi"/>
          <w:highlight w:val="cyan"/>
          <w:lang w:eastAsia="en-US"/>
        </w:rPr>
        <w:t>makes us stop believing</w:t>
      </w:r>
      <w:r w:rsidRPr="00B339B1">
        <w:rPr>
          <w:rFonts w:asciiTheme="majorHAnsi" w:hAnsiTheme="majorHAnsi" w:cstheme="majorHAnsi"/>
          <w:lang w:eastAsia="en-US"/>
        </w:rPr>
        <w:t xml:space="preserve"> </w:t>
      </w:r>
      <w:r w:rsidRPr="00B339B1">
        <w:rPr>
          <w:rFonts w:asciiTheme="majorHAnsi" w:hAnsiTheme="majorHAnsi" w:cstheme="majorHAnsi"/>
          <w:color w:val="000000"/>
          <w:sz w:val="16"/>
          <w:szCs w:val="16"/>
        </w:rPr>
        <w:t xml:space="preserve">ng in it. </w:t>
      </w:r>
      <w:r w:rsidRPr="00B339B1">
        <w:rPr>
          <w:rStyle w:val="StyleUnderline"/>
          <w:rFonts w:asciiTheme="majorHAnsi" w:hAnsiTheme="majorHAnsi" w:cstheme="majorHAnsi"/>
          <w:lang w:eastAsia="en-US"/>
        </w:rPr>
        <w:t>The saturation of the world</w:t>
      </w:r>
      <w:r w:rsidRPr="00B339B1">
        <w:rPr>
          <w:rFonts w:asciiTheme="majorHAnsi" w:hAnsiTheme="majorHAnsi" w:cstheme="majorHAnsi"/>
          <w:b/>
          <w:bCs/>
          <w:color w:val="000000"/>
          <w:sz w:val="32"/>
          <w:szCs w:val="32"/>
          <w:u w:val="single"/>
        </w:rPr>
        <w:t>,</w:t>
      </w:r>
      <w:r w:rsidRPr="00B339B1">
        <w:rPr>
          <w:rFonts w:asciiTheme="majorHAnsi" w:hAnsiTheme="majorHAnsi" w:cstheme="majorHAnsi"/>
          <w:color w:val="000000"/>
          <w:sz w:val="16"/>
          <w:szCs w:val="16"/>
        </w:rPr>
        <w:t xml:space="preserve"> the technical saturation of life, the excess of possibilities,</w:t>
      </w:r>
      <w:r w:rsidRPr="00B339B1">
        <w:rPr>
          <w:rFonts w:asciiTheme="majorHAnsi" w:hAnsiTheme="majorHAnsi" w:cstheme="majorHAnsi"/>
          <w:b/>
          <w:bCs/>
          <w:color w:val="000000"/>
          <w:sz w:val="32"/>
          <w:szCs w:val="32"/>
          <w:u w:val="single"/>
        </w:rPr>
        <w:t xml:space="preserve"> </w:t>
      </w:r>
      <w:r w:rsidRPr="00B339B1">
        <w:rPr>
          <w:rStyle w:val="StyleUnderline"/>
          <w:rFonts w:asciiTheme="majorHAnsi" w:hAnsiTheme="majorHAnsi" w:cstheme="majorHAnsi"/>
          <w:highlight w:val="cyan"/>
          <w:lang w:eastAsia="en-US"/>
        </w:rPr>
        <w:t>of actualization of</w:t>
      </w:r>
      <w:r w:rsidRPr="00B339B1">
        <w:rPr>
          <w:rFonts w:asciiTheme="majorHAnsi" w:hAnsiTheme="majorHAnsi" w:cstheme="majorHAnsi"/>
          <w:color w:val="000000"/>
          <w:sz w:val="16"/>
          <w:szCs w:val="16"/>
        </w:rPr>
        <w:t xml:space="preserve"> needs and </w:t>
      </w:r>
      <w:r w:rsidRPr="00B339B1">
        <w:rPr>
          <w:rStyle w:val="StyleUnderline"/>
          <w:rFonts w:asciiTheme="majorHAnsi" w:hAnsiTheme="majorHAnsi" w:cstheme="majorHAnsi"/>
          <w:highlight w:val="cyan"/>
          <w:lang w:eastAsia="en-US"/>
        </w:rPr>
        <w:t>desires.</w:t>
      </w:r>
      <w:r w:rsidRPr="00B339B1">
        <w:rPr>
          <w:rStyle w:val="StyleUnderline"/>
          <w:rFonts w:asciiTheme="majorHAnsi" w:hAnsiTheme="majorHAnsi" w:cstheme="majorHAnsi"/>
          <w:lang w:eastAsia="en-US"/>
        </w:rPr>
        <w:t xml:space="preserve"> </w:t>
      </w:r>
      <w:r w:rsidRPr="00B339B1">
        <w:rPr>
          <w:rFonts w:asciiTheme="majorHAnsi" w:hAnsiTheme="majorHAnsi" w:cstheme="majorHAnsi"/>
          <w:color w:val="000000"/>
          <w:sz w:val="16"/>
          <w:szCs w:val="16"/>
        </w:rPr>
        <w:t>How are we to believe in reality once i production h become automatic?</w:t>
      </w:r>
      <w:r w:rsidRPr="00B339B1">
        <w:rPr>
          <w:rFonts w:ascii="MS Gothic" w:eastAsia="MS Gothic" w:hAnsi="MS Gothic" w:cs="MS Gothic" w:hint="eastAsia"/>
          <w:color w:val="000000"/>
          <w:sz w:val="16"/>
          <w:szCs w:val="16"/>
        </w:rPr>
        <w:t> </w:t>
      </w:r>
      <w:r w:rsidRPr="00B339B1">
        <w:rPr>
          <w:rStyle w:val="StyleUnderline"/>
          <w:rFonts w:asciiTheme="majorHAnsi" w:hAnsiTheme="majorHAnsi" w:cstheme="majorHAnsi"/>
          <w:highlight w:val="cyan"/>
          <w:lang w:eastAsia="en-US"/>
        </w:rPr>
        <w:t xml:space="preserve">The real is suffocated by its </w:t>
      </w:r>
      <w:r w:rsidRPr="00B339B1">
        <w:rPr>
          <w:rStyle w:val="StyleUnderline"/>
          <w:rFonts w:asciiTheme="majorHAnsi" w:hAnsiTheme="majorHAnsi" w:cstheme="majorHAnsi"/>
          <w:lang w:eastAsia="en-US"/>
        </w:rPr>
        <w:t xml:space="preserve">own </w:t>
      </w:r>
      <w:r w:rsidRPr="00B339B1">
        <w:rPr>
          <w:rStyle w:val="StyleUnderline"/>
          <w:rFonts w:asciiTheme="majorHAnsi" w:hAnsiTheme="majorHAnsi" w:cstheme="majorHAnsi"/>
          <w:highlight w:val="cyan"/>
          <w:lang w:eastAsia="en-US"/>
        </w:rPr>
        <w:t>accumulation</w:t>
      </w:r>
      <w:r w:rsidRPr="00B339B1">
        <w:rPr>
          <w:rFonts w:asciiTheme="majorHAnsi" w:hAnsiTheme="majorHAnsi" w:cstheme="majorHAnsi"/>
          <w:color w:val="000000"/>
          <w:sz w:val="16"/>
          <w:szCs w:val="16"/>
        </w:rPr>
        <w:t xml:space="preserve">. There is no way now for the dream to be an expression of a desire since i rtual accomplishment is already present. Deprivation of dreams, deprivation of desire. And we know what men l disorder sleep deprivation induces. Deep down, the problem is the same as with the 'accursed share': the problem of the surplus - not the lack, but the excess of reality - of which we no longer know how to rid ourselves. </w:t>
      </w:r>
      <w:r w:rsidRPr="00B339B1">
        <w:rPr>
          <w:rStyle w:val="StyleUnderline"/>
          <w:rFonts w:asciiTheme="majorHAnsi" w:hAnsiTheme="majorHAnsi" w:cstheme="majorHAnsi"/>
          <w:highlight w:val="cyan"/>
          <w:lang w:eastAsia="en-US"/>
        </w:rPr>
        <w:t>There is no</w:t>
      </w:r>
      <w:r w:rsidRPr="00B339B1">
        <w:rPr>
          <w:rFonts w:asciiTheme="majorHAnsi" w:hAnsiTheme="majorHAnsi" w:cstheme="majorHAnsi"/>
          <w:color w:val="000000"/>
          <w:sz w:val="16"/>
          <w:szCs w:val="16"/>
        </w:rPr>
        <w:t xml:space="preserve"> longer any symbolic </w:t>
      </w:r>
      <w:r w:rsidRPr="00B339B1">
        <w:rPr>
          <w:rStyle w:val="StyleUnderline"/>
          <w:rFonts w:asciiTheme="majorHAnsi" w:hAnsiTheme="majorHAnsi" w:cstheme="majorHAnsi"/>
          <w:highlight w:val="cyan"/>
          <w:lang w:eastAsia="en-US"/>
        </w:rPr>
        <w:t>resolution, by sacrifice</w:t>
      </w:r>
      <w:r w:rsidRPr="00B339B1">
        <w:rPr>
          <w:rFonts w:asciiTheme="majorHAnsi" w:hAnsiTheme="majorHAnsi" w:cstheme="majorHAnsi"/>
          <w:color w:val="000000"/>
          <w:sz w:val="16"/>
          <w:szCs w:val="16"/>
        </w:rPr>
        <w:t>, of the surplus, except in accidents or by the irruption of an anomic violence which, whatever i social or political determinations, is always a challenge to this irresistible obiective constraint of a no alienized world. Effectuating, materializing, realizing, producing - it seems to be the ideal destina on of everything to pass from the stage of possibility to that of reali in a movement of simul neous progress and internal necessity. </w:t>
      </w:r>
    </w:p>
    <w:p w14:paraId="2C8180F9" w14:textId="77777777" w:rsidR="0052797B" w:rsidRPr="00B339B1" w:rsidRDefault="0052797B" w:rsidP="0052797B">
      <w:pPr>
        <w:rPr>
          <w:rFonts w:asciiTheme="majorHAnsi" w:hAnsiTheme="majorHAnsi" w:cstheme="majorHAnsi"/>
        </w:rPr>
      </w:pPr>
    </w:p>
    <w:p w14:paraId="7F3D9F21" w14:textId="77777777" w:rsidR="0052797B" w:rsidRPr="00B339B1" w:rsidRDefault="0052797B" w:rsidP="0052797B">
      <w:pPr>
        <w:pStyle w:val="Heading4"/>
        <w:rPr>
          <w:rFonts w:asciiTheme="majorHAnsi" w:hAnsiTheme="majorHAnsi" w:cstheme="majorHAnsi"/>
        </w:rPr>
      </w:pPr>
      <w:r w:rsidRPr="00B339B1">
        <w:rPr>
          <w:rFonts w:asciiTheme="majorHAnsi" w:hAnsiTheme="majorHAnsi" w:cstheme="majorHAnsi"/>
          <w:color w:val="000000"/>
          <w:sz w:val="28"/>
          <w:szCs w:val="28"/>
        </w:rPr>
        <w:t>The system of the fourth order simulacra kills meaning and thrives off of the manifestation and reproduction of violence, leaving subjects within in a constant state of depression when questions of truth can no longer be answered. Doubt plagues the subject and they are subsequently subjugated to the will of simulation. </w:t>
      </w:r>
    </w:p>
    <w:p w14:paraId="7A0EAA8C" w14:textId="77777777" w:rsidR="0052797B" w:rsidRPr="00B339B1" w:rsidRDefault="0052797B" w:rsidP="0052797B">
      <w:pPr>
        <w:pStyle w:val="NormalWeb"/>
        <w:spacing w:before="0" w:beforeAutospacing="0" w:after="160" w:afterAutospacing="0"/>
        <w:rPr>
          <w:rFonts w:asciiTheme="majorHAnsi" w:hAnsiTheme="majorHAnsi" w:cstheme="majorHAnsi"/>
        </w:rPr>
      </w:pPr>
      <w:r w:rsidRPr="00B339B1">
        <w:rPr>
          <w:rFonts w:asciiTheme="majorHAnsi" w:hAnsiTheme="majorHAnsi" w:cstheme="majorHAnsi"/>
          <w:b/>
          <w:bCs/>
          <w:color w:val="000000"/>
          <w:sz w:val="26"/>
          <w:szCs w:val="26"/>
        </w:rPr>
        <w:t xml:space="preserve">Robinson 12 </w:t>
      </w:r>
      <w:r w:rsidRPr="00B339B1">
        <w:rPr>
          <w:rFonts w:asciiTheme="majorHAnsi" w:hAnsiTheme="majorHAnsi" w:cstheme="majorHAnsi"/>
          <w:color w:val="000000"/>
          <w:sz w:val="22"/>
          <w:szCs w:val="22"/>
        </w:rPr>
        <w:t>[Andrew; political theorist / activist;  "Jean Baudrillard: Hyperreality and Implosion"; Ceasefire Magazine, 8-10-2012, https://ceasefiremagazine.co.uk/in-theory-baudrillard-9/]</w:t>
      </w:r>
    </w:p>
    <w:p w14:paraId="1FB1BCEA" w14:textId="77777777" w:rsidR="0052797B" w:rsidRPr="00B339B1" w:rsidRDefault="0052797B" w:rsidP="0052797B">
      <w:pPr>
        <w:rPr>
          <w:rFonts w:asciiTheme="majorHAnsi" w:hAnsiTheme="majorHAnsi" w:cstheme="majorHAnsi"/>
        </w:rPr>
      </w:pPr>
      <w:r w:rsidRPr="00B339B1">
        <w:rPr>
          <w:rFonts w:asciiTheme="majorHAnsi" w:hAnsiTheme="majorHAnsi" w:cstheme="majorHAnsi"/>
          <w:color w:val="000000"/>
          <w:sz w:val="12"/>
          <w:szCs w:val="12"/>
        </w:rPr>
        <w:t xml:space="preserve">What are the social effects of all these changes? The main function of the changes is to actualise and </w:t>
      </w:r>
      <w:r w:rsidRPr="00B339B1">
        <w:rPr>
          <w:rFonts w:asciiTheme="majorHAnsi" w:hAnsiTheme="majorHAnsi" w:cstheme="majorHAnsi"/>
          <w:color w:val="000000"/>
          <w:sz w:val="10"/>
          <w:szCs w:val="10"/>
        </w:rPr>
        <w:t>preserve the system. Ultimately</w:t>
      </w:r>
      <w:r w:rsidRPr="00B339B1">
        <w:rPr>
          <w:rFonts w:asciiTheme="majorHAnsi" w:hAnsiTheme="majorHAnsi" w:cstheme="majorHAnsi"/>
          <w:b/>
          <w:bCs/>
          <w:color w:val="000000"/>
          <w:sz w:val="10"/>
          <w:szCs w:val="10"/>
          <w:u w:val="single"/>
        </w:rPr>
        <w:t>,</w:t>
      </w:r>
      <w:r w:rsidRPr="00B339B1">
        <w:rPr>
          <w:rFonts w:asciiTheme="majorHAnsi" w:hAnsiTheme="majorHAnsi" w:cstheme="majorHAnsi"/>
          <w:b/>
          <w:bCs/>
          <w:color w:val="000000"/>
          <w:sz w:val="32"/>
          <w:szCs w:val="32"/>
          <w:u w:val="single"/>
        </w:rPr>
        <w:t xml:space="preserve"> </w:t>
      </w:r>
      <w:r w:rsidRPr="00B339B1">
        <w:rPr>
          <w:rStyle w:val="StyleUnderline"/>
          <w:rFonts w:asciiTheme="majorHAnsi" w:hAnsiTheme="majorHAnsi" w:cstheme="majorHAnsi"/>
          <w:highlight w:val="cyan"/>
        </w:rPr>
        <w:t>the system seeks only to preserve itself.</w:t>
      </w:r>
      <w:r w:rsidRPr="00B339B1">
        <w:rPr>
          <w:rFonts w:asciiTheme="majorHAnsi" w:hAnsiTheme="majorHAnsi" w:cstheme="majorHAnsi"/>
        </w:rPr>
        <w:t xml:space="preserve"> </w:t>
      </w:r>
      <w:r w:rsidRPr="00B339B1">
        <w:rPr>
          <w:rStyle w:val="StyleUnderline"/>
          <w:rFonts w:asciiTheme="majorHAnsi" w:hAnsiTheme="majorHAnsi" w:cstheme="majorHAnsi"/>
          <w:highlight w:val="cyan"/>
        </w:rPr>
        <w:t>The</w:t>
      </w:r>
      <w:r w:rsidRPr="00B339B1">
        <w:rPr>
          <w:rFonts w:asciiTheme="majorHAnsi" w:hAnsiTheme="majorHAnsi" w:cstheme="majorHAnsi"/>
          <w:color w:val="000000"/>
          <w:sz w:val="12"/>
          <w:szCs w:val="12"/>
        </w:rPr>
        <w:t xml:space="preserve"> ultimate </w:t>
      </w:r>
      <w:r w:rsidRPr="00B339B1">
        <w:rPr>
          <w:rStyle w:val="StyleUnderline"/>
          <w:rFonts w:asciiTheme="majorHAnsi" w:hAnsiTheme="majorHAnsi" w:cstheme="majorHAnsi"/>
          <w:highlight w:val="cyan"/>
        </w:rPr>
        <w:t>end of</w:t>
      </w:r>
      <w:r w:rsidRPr="00B339B1">
        <w:rPr>
          <w:rFonts w:asciiTheme="majorHAnsi" w:hAnsiTheme="majorHAnsi" w:cstheme="majorHAnsi"/>
          <w:color w:val="000000"/>
          <w:sz w:val="12"/>
          <w:szCs w:val="12"/>
        </w:rPr>
        <w:t xml:space="preserve"> politics, concealed by </w:t>
      </w:r>
      <w:r w:rsidRPr="00B339B1">
        <w:rPr>
          <w:rStyle w:val="StyleUnderline"/>
          <w:rFonts w:asciiTheme="majorHAnsi" w:hAnsiTheme="majorHAnsi" w:cstheme="majorHAnsi"/>
          <w:highlight w:val="cyan"/>
        </w:rPr>
        <w:t>democra[cy]</w:t>
      </w:r>
      <w:r w:rsidRPr="00B339B1">
        <w:rPr>
          <w:rFonts w:asciiTheme="majorHAnsi" w:hAnsiTheme="majorHAnsi" w:cstheme="majorHAnsi"/>
          <w:color w:val="000000"/>
          <w:sz w:val="12"/>
          <w:szCs w:val="12"/>
        </w:rPr>
        <w:t xml:space="preserve">tic discourse, </w:t>
      </w:r>
      <w:r w:rsidRPr="00B339B1">
        <w:rPr>
          <w:rStyle w:val="StyleUnderline"/>
          <w:rFonts w:asciiTheme="majorHAnsi" w:hAnsiTheme="majorHAnsi" w:cstheme="majorHAnsi"/>
          <w:highlight w:val="cyan"/>
        </w:rPr>
        <w:t>is to maintain control of the population by</w:t>
      </w:r>
      <w:r w:rsidRPr="00B339B1">
        <w:rPr>
          <w:rStyle w:val="StyleUnderline"/>
          <w:rFonts w:asciiTheme="majorHAnsi" w:hAnsiTheme="majorHAnsi" w:cstheme="majorHAnsi"/>
        </w:rPr>
        <w:t xml:space="preserve"> </w:t>
      </w:r>
      <w:r w:rsidRPr="00B339B1">
        <w:rPr>
          <w:rFonts w:asciiTheme="majorHAnsi" w:hAnsiTheme="majorHAnsi" w:cstheme="majorHAnsi"/>
          <w:color w:val="000000"/>
          <w:sz w:val="12"/>
          <w:szCs w:val="12"/>
        </w:rPr>
        <w:t xml:space="preserve">any means necessary, including </w:t>
      </w:r>
      <w:r w:rsidRPr="00B339B1">
        <w:rPr>
          <w:rStyle w:val="StyleUnderline"/>
          <w:rFonts w:asciiTheme="majorHAnsi" w:hAnsiTheme="majorHAnsi" w:cstheme="majorHAnsi"/>
          <w:highlight w:val="cyan"/>
        </w:rPr>
        <w:t>terror</w:t>
      </w:r>
      <w:r w:rsidRPr="00B339B1">
        <w:rPr>
          <w:rStyle w:val="StyleUnderline"/>
          <w:rFonts w:asciiTheme="majorHAnsi" w:hAnsiTheme="majorHAnsi" w:cstheme="majorHAnsi"/>
        </w:rPr>
        <w:t>. The system is</w:t>
      </w:r>
      <w:r w:rsidRPr="00B339B1">
        <w:rPr>
          <w:rFonts w:asciiTheme="majorHAnsi" w:hAnsiTheme="majorHAnsi" w:cstheme="majorHAnsi"/>
          <w:b/>
          <w:bCs/>
          <w:color w:val="000000"/>
          <w:sz w:val="10"/>
          <w:szCs w:val="10"/>
          <w:u w:val="single"/>
        </w:rPr>
        <w:t xml:space="preserve"> </w:t>
      </w:r>
      <w:r w:rsidRPr="00B339B1">
        <w:rPr>
          <w:rFonts w:asciiTheme="majorHAnsi" w:hAnsiTheme="majorHAnsi" w:cstheme="majorHAnsi"/>
          <w:color w:val="000000"/>
          <w:sz w:val="10"/>
          <w:szCs w:val="10"/>
        </w:rPr>
        <w:t>a kind of</w:t>
      </w:r>
      <w:r w:rsidRPr="00B339B1">
        <w:rPr>
          <w:rFonts w:asciiTheme="majorHAnsi" w:hAnsiTheme="majorHAnsi" w:cstheme="majorHAnsi"/>
          <w:color w:val="000000"/>
          <w:sz w:val="12"/>
          <w:szCs w:val="12"/>
        </w:rPr>
        <w:t xml:space="preserve"> violence without consequences</w:t>
      </w:r>
      <w:r w:rsidRPr="00B339B1">
        <w:rPr>
          <w:rStyle w:val="StyleUnderline"/>
          <w:rFonts w:asciiTheme="majorHAnsi" w:hAnsiTheme="majorHAnsi" w:cstheme="majorHAnsi"/>
        </w:rPr>
        <w:t>. It constantly dominates through deterrence</w:t>
      </w:r>
      <w:r w:rsidRPr="00B339B1">
        <w:rPr>
          <w:rFonts w:asciiTheme="majorHAnsi" w:hAnsiTheme="majorHAnsi" w:cstheme="majorHAnsi"/>
          <w:b/>
          <w:bCs/>
          <w:color w:val="000000"/>
          <w:sz w:val="32"/>
          <w:szCs w:val="32"/>
          <w:u w:val="single"/>
        </w:rPr>
        <w:t>,</w:t>
      </w:r>
      <w:r w:rsidRPr="00B339B1">
        <w:rPr>
          <w:rFonts w:asciiTheme="majorHAnsi" w:hAnsiTheme="majorHAnsi" w:cstheme="majorHAnsi"/>
          <w:color w:val="000000"/>
          <w:sz w:val="12"/>
          <w:szCs w:val="12"/>
        </w:rPr>
        <w:t xml:space="preserve"> without this gesture being returned or reversed. It is sustained by fascination for the system’s operations. And its effects on the everyday? The social is now a special effect. The appearance of networks converging on an empty site of collective happiness produces the special effect. Consumption now functions like labour. It is a kind of work, which gives the system sign-value. </w:t>
      </w:r>
      <w:r w:rsidRPr="00B339B1">
        <w:rPr>
          <w:rStyle w:val="StyleUnderline"/>
          <w:rFonts w:asciiTheme="majorHAnsi" w:hAnsiTheme="majorHAnsi" w:cstheme="majorHAnsi"/>
          <w:highlight w:val="cyan"/>
        </w:rPr>
        <w:t>We have lost the social, the real, and power. We don’t know how to mourn them.</w:t>
      </w:r>
      <w:r w:rsidRPr="00B339B1">
        <w:rPr>
          <w:rFonts w:asciiTheme="majorHAnsi" w:hAnsiTheme="majorHAnsi" w:cstheme="majorHAnsi"/>
          <w:b/>
          <w:bCs/>
          <w:color w:val="000000"/>
          <w:sz w:val="32"/>
          <w:szCs w:val="32"/>
          <w:u w:val="single"/>
        </w:rPr>
        <w:t xml:space="preserve"> </w:t>
      </w:r>
      <w:r w:rsidRPr="00B339B1">
        <w:rPr>
          <w:rFonts w:asciiTheme="majorHAnsi" w:hAnsiTheme="majorHAnsi" w:cstheme="majorHAnsi"/>
          <w:color w:val="000000"/>
          <w:sz w:val="12"/>
          <w:szCs w:val="12"/>
        </w:rPr>
        <w:t xml:space="preserve">We become fascinated by the real as a lost object. </w:t>
      </w:r>
      <w:r w:rsidRPr="00B339B1">
        <w:rPr>
          <w:rStyle w:val="StyleUnderline"/>
          <w:rFonts w:asciiTheme="majorHAnsi" w:hAnsiTheme="majorHAnsi" w:cstheme="majorHAnsi"/>
          <w:highlight w:val="cyan"/>
        </w:rPr>
        <w:t>Melancholy</w:t>
      </w:r>
      <w:r w:rsidRPr="00B339B1">
        <w:rPr>
          <w:rFonts w:asciiTheme="majorHAnsi" w:hAnsiTheme="majorHAnsi" w:cstheme="majorHAnsi"/>
          <w:color w:val="000000"/>
          <w:sz w:val="12"/>
          <w:szCs w:val="12"/>
        </w:rPr>
        <w:t xml:space="preserve"> (depression) </w:t>
      </w:r>
      <w:r w:rsidRPr="00B339B1">
        <w:rPr>
          <w:rStyle w:val="StyleUnderline"/>
          <w:rFonts w:asciiTheme="majorHAnsi" w:hAnsiTheme="majorHAnsi" w:cstheme="majorHAnsi"/>
          <w:highlight w:val="cyan"/>
        </w:rPr>
        <w:t>becomes the dominant tone</w:t>
      </w:r>
      <w:r w:rsidRPr="00B339B1">
        <w:rPr>
          <w:rFonts w:asciiTheme="majorHAnsi" w:hAnsiTheme="majorHAnsi" w:cstheme="majorHAnsi"/>
          <w:color w:val="000000"/>
          <w:sz w:val="12"/>
          <w:szCs w:val="12"/>
        </w:rPr>
        <w:t xml:space="preserve"> of social life. It is </w:t>
      </w:r>
      <w:r w:rsidRPr="00B339B1">
        <w:rPr>
          <w:rStyle w:val="StyleUnderline"/>
          <w:rFonts w:asciiTheme="majorHAnsi" w:hAnsiTheme="majorHAnsi" w:cstheme="majorHAnsi"/>
          <w:highlight w:val="cyan"/>
        </w:rPr>
        <w:t>a brutal disaffection arising from generalised simulation and the loss of intensity and meaning</w:t>
      </w:r>
      <w:r w:rsidRPr="00B339B1">
        <w:rPr>
          <w:rFonts w:asciiTheme="majorHAnsi" w:hAnsiTheme="majorHAnsi" w:cstheme="majorHAnsi"/>
          <w:color w:val="000000"/>
          <w:sz w:val="12"/>
          <w:szCs w:val="12"/>
        </w:rPr>
        <w:t>. The system seems too strong to be checked. People become fascinated at what is happening to signs and to reality. The lines between categories become vague and categories begin to disappear, or become poorly defined or all-encompassing. The lack of differentiation – the collapse of the segmenting categories – brings us back to a terrifying, undivided nature. Interstitial space – the space between things – disappears</w:t>
      </w:r>
      <w:r w:rsidRPr="00B339B1">
        <w:rPr>
          <w:rStyle w:val="Emphasis"/>
          <w:rFonts w:asciiTheme="majorHAnsi" w:hAnsiTheme="majorHAnsi" w:cstheme="majorHAnsi"/>
        </w:rPr>
        <w:t xml:space="preserve">. </w:t>
      </w:r>
      <w:r w:rsidRPr="00B339B1">
        <w:rPr>
          <w:rStyle w:val="Emphasis"/>
          <w:rFonts w:asciiTheme="majorHAnsi" w:hAnsiTheme="majorHAnsi" w:cstheme="majorHAnsi"/>
          <w:highlight w:val="cyan"/>
        </w:rPr>
        <w:t>We are overwhelmed by the over-proximity of</w:t>
      </w:r>
      <w:r w:rsidRPr="00B339B1">
        <w:rPr>
          <w:rStyle w:val="Emphasis"/>
          <w:rFonts w:asciiTheme="majorHAnsi" w:hAnsiTheme="majorHAnsi" w:cstheme="majorHAnsi"/>
        </w:rPr>
        <w:t xml:space="preserve"> all </w:t>
      </w:r>
      <w:r w:rsidRPr="00B339B1">
        <w:rPr>
          <w:rStyle w:val="Emphasis"/>
          <w:rFonts w:asciiTheme="majorHAnsi" w:hAnsiTheme="majorHAnsi" w:cstheme="majorHAnsi"/>
          <w:highlight w:val="cyan"/>
        </w:rPr>
        <w:t>things</w:t>
      </w:r>
      <w:r w:rsidRPr="00B339B1">
        <w:rPr>
          <w:rStyle w:val="Emphasis"/>
          <w:rFonts w:asciiTheme="majorHAnsi" w:hAnsiTheme="majorHAnsi" w:cstheme="majorHAnsi"/>
        </w:rPr>
        <w:t>,</w:t>
      </w:r>
      <w:r w:rsidRPr="00B339B1">
        <w:rPr>
          <w:rFonts w:asciiTheme="majorHAnsi" w:hAnsiTheme="majorHAnsi" w:cstheme="majorHAnsi"/>
          <w:color w:val="000000"/>
          <w:sz w:val="12"/>
          <w:szCs w:val="12"/>
        </w:rPr>
        <w:t xml:space="preserve"> like in the Lacanian view of psychosis. It’s not so much that reality doesn’t exist, as that it is inaccessible from within a regime of simulation. Transparency has the effect of curtailing intensity. Social life falls into a stupor or inertia, ‘deterred’ by the code and by its own transparency. Today, illusion no longer counts. Survival depends on the real, the object. This has negative effects. Objectivity is the opposite of fatality, and is always subject to law. This is another way of saying that we are lacking the symbolic dimension. This lack resounds throughout various fields, putting an end to values. The autonomy of the system of signs puts an end to the regime of signs, of representation, and of production. Aesthetics are destroyed by the cold, systematic reproduction of functional objects, including objects signifying beauty. Signs become socially mobile, as in the phenomena of kitsch and cliché. </w:t>
      </w:r>
      <w:r w:rsidRPr="00B339B1">
        <w:rPr>
          <w:rStyle w:val="StyleUnderline"/>
          <w:rFonts w:asciiTheme="majorHAnsi" w:hAnsiTheme="majorHAnsi" w:cstheme="majorHAnsi"/>
          <w:highlight w:val="cyan"/>
        </w:rPr>
        <w:t>All</w:t>
      </w:r>
      <w:r w:rsidRPr="00B339B1">
        <w:rPr>
          <w:rFonts w:asciiTheme="majorHAnsi" w:hAnsiTheme="majorHAnsi" w:cstheme="majorHAnsi"/>
          <w:color w:val="000000"/>
          <w:sz w:val="12"/>
          <w:szCs w:val="12"/>
        </w:rPr>
        <w:t xml:space="preserve"> the </w:t>
      </w:r>
      <w:r w:rsidRPr="00B339B1">
        <w:rPr>
          <w:rStyle w:val="StyleUnderline"/>
          <w:rFonts w:asciiTheme="majorHAnsi" w:hAnsiTheme="majorHAnsi" w:cstheme="majorHAnsi"/>
          <w:highlight w:val="cyan"/>
        </w:rPr>
        <w:t xml:space="preserve">humanist </w:t>
      </w:r>
      <w:r w:rsidRPr="00B339B1">
        <w:rPr>
          <w:rStyle w:val="StyleUnderline"/>
          <w:rFonts w:asciiTheme="majorHAnsi" w:hAnsiTheme="majorHAnsi" w:cstheme="majorHAnsi"/>
          <w:highlight w:val="cyan"/>
        </w:rPr>
        <w:lastRenderedPageBreak/>
        <w:t>criteria of value –</w:t>
      </w:r>
      <w:r w:rsidRPr="00B339B1">
        <w:rPr>
          <w:rFonts w:asciiTheme="majorHAnsi" w:hAnsiTheme="majorHAnsi" w:cstheme="majorHAnsi"/>
          <w:color w:val="000000"/>
          <w:sz w:val="12"/>
          <w:szCs w:val="12"/>
        </w:rPr>
        <w:t xml:space="preserve"> from morality to truth to aesthetics – </w:t>
      </w:r>
      <w:r w:rsidRPr="00B339B1">
        <w:rPr>
          <w:rStyle w:val="StyleUnderline"/>
          <w:rFonts w:asciiTheme="majorHAnsi" w:hAnsiTheme="majorHAnsi" w:cstheme="majorHAnsi"/>
          <w:highlight w:val="cyan"/>
        </w:rPr>
        <w:t>disappear, because the code rests on indifference</w:t>
      </w:r>
      <w:r w:rsidRPr="00B339B1">
        <w:rPr>
          <w:rStyle w:val="StyleUnderline"/>
          <w:rFonts w:asciiTheme="majorHAnsi" w:hAnsiTheme="majorHAnsi" w:cstheme="majorHAnsi"/>
        </w:rPr>
        <w:t xml:space="preserve"> </w:t>
      </w:r>
      <w:r w:rsidRPr="00B339B1">
        <w:rPr>
          <w:rFonts w:asciiTheme="majorHAnsi" w:hAnsiTheme="majorHAnsi" w:cstheme="majorHAnsi"/>
          <w:color w:val="000000"/>
          <w:sz w:val="12"/>
          <w:szCs w:val="12"/>
        </w:rPr>
        <w:t>and neutralisation. Capitalism almost becomes a parody of itself. The situation of indistinction which reason and science have historically struggled against is now coming into existence, because of hyperreality – because a lot of what exists is neither objectively true nor subjectively imagined. Panic tends to arise because of the functioning of value separately from its referential contents. We are living through a collapse of meaning.</w:t>
      </w:r>
    </w:p>
    <w:p w14:paraId="00A920D2" w14:textId="77777777" w:rsidR="0052797B" w:rsidRPr="00B339B1" w:rsidRDefault="0052797B" w:rsidP="0052797B">
      <w:pPr>
        <w:rPr>
          <w:rFonts w:asciiTheme="majorHAnsi" w:hAnsiTheme="majorHAnsi" w:cstheme="majorHAnsi"/>
        </w:rPr>
      </w:pPr>
    </w:p>
    <w:p w14:paraId="735CDA86" w14:textId="77777777" w:rsidR="0052797B" w:rsidRPr="00B339B1" w:rsidRDefault="0052797B" w:rsidP="0052797B">
      <w:pPr>
        <w:rPr>
          <w:rFonts w:asciiTheme="majorHAnsi" w:hAnsiTheme="majorHAnsi" w:cstheme="majorHAnsi"/>
        </w:rPr>
      </w:pPr>
    </w:p>
    <w:p w14:paraId="4C383666" w14:textId="77777777" w:rsidR="0052797B" w:rsidRPr="00B339B1" w:rsidRDefault="0052797B" w:rsidP="0052797B">
      <w:pPr>
        <w:spacing w:before="40"/>
        <w:outlineLvl w:val="3"/>
        <w:rPr>
          <w:rFonts w:asciiTheme="majorHAnsi" w:hAnsiTheme="majorHAnsi" w:cstheme="majorHAnsi"/>
          <w:b/>
          <w:bCs/>
        </w:rPr>
      </w:pPr>
      <w:r w:rsidRPr="00B339B1">
        <w:rPr>
          <w:rFonts w:asciiTheme="majorHAnsi" w:hAnsiTheme="majorHAnsi" w:cstheme="majorHAnsi"/>
          <w:b/>
          <w:bCs/>
          <w:color w:val="000000"/>
          <w:sz w:val="28"/>
          <w:szCs w:val="28"/>
        </w:rPr>
        <w:t>Thus, the alternative is to embrace radical nihilism. Capitalism engages in unending reproduction; only a drainage of excess solves: drain propped up ideals, drain the death grip of semiocapitalism. A society that maintains capitalist production is contingent upon subjects that are forced to labor under semiocapitalism – so we let the system collapse in on itself. </w:t>
      </w:r>
    </w:p>
    <w:p w14:paraId="238BC5D7" w14:textId="77777777" w:rsidR="0052797B" w:rsidRPr="00B339B1" w:rsidRDefault="0052797B" w:rsidP="0052797B">
      <w:pPr>
        <w:spacing w:after="0" w:line="240" w:lineRule="auto"/>
        <w:rPr>
          <w:rFonts w:asciiTheme="majorHAnsi" w:eastAsia="Times New Roman" w:hAnsiTheme="majorHAnsi" w:cstheme="majorHAnsi"/>
          <w:szCs w:val="20"/>
          <w:lang w:eastAsia="en-GB"/>
        </w:rPr>
      </w:pPr>
      <w:r w:rsidRPr="00B339B1">
        <w:rPr>
          <w:rFonts w:asciiTheme="majorHAnsi" w:hAnsiTheme="majorHAnsi" w:cstheme="majorHAnsi"/>
          <w:b/>
          <w:bCs/>
          <w:color w:val="000000"/>
          <w:sz w:val="26"/>
          <w:szCs w:val="26"/>
        </w:rPr>
        <w:t xml:space="preserve">Baudrillard 81 </w:t>
      </w:r>
      <w:r w:rsidRPr="00B339B1">
        <w:rPr>
          <w:rFonts w:asciiTheme="majorHAnsi" w:hAnsiTheme="majorHAnsi" w:cstheme="majorHAnsi"/>
          <w:szCs w:val="20"/>
        </w:rPr>
        <w:t>[Jean Baudrillard, sociologist, cultural theorist, and philosopher], Simulacra and Simulation, 1981//pesh-anika</w:t>
      </w:r>
    </w:p>
    <w:p w14:paraId="44319A54" w14:textId="77777777" w:rsidR="0052797B" w:rsidRPr="00B339B1" w:rsidRDefault="0052797B" w:rsidP="0052797B">
      <w:pPr>
        <w:rPr>
          <w:rFonts w:asciiTheme="majorHAnsi" w:hAnsiTheme="majorHAnsi" w:cstheme="majorHAnsi"/>
          <w:szCs w:val="20"/>
        </w:rPr>
      </w:pPr>
      <w:r w:rsidRPr="00B339B1">
        <w:rPr>
          <w:rStyle w:val="StyleUnderline"/>
          <w:rFonts w:asciiTheme="majorHAnsi" w:hAnsiTheme="majorHAnsi" w:cstheme="majorHAnsi"/>
          <w:highlight w:val="cyan"/>
        </w:rPr>
        <w:t>Nihilism</w:t>
      </w:r>
      <w:r w:rsidRPr="00B339B1">
        <w:rPr>
          <w:rStyle w:val="StyleUnderline"/>
          <w:rFonts w:asciiTheme="majorHAnsi" w:hAnsiTheme="majorHAnsi" w:cstheme="majorHAnsi"/>
        </w:rPr>
        <w:t xml:space="preserve"> </w:t>
      </w:r>
      <w:r w:rsidRPr="00B339B1">
        <w:rPr>
          <w:rFonts w:asciiTheme="majorHAnsi" w:hAnsiTheme="majorHAnsi" w:cstheme="majorHAnsi"/>
          <w:szCs w:val="20"/>
        </w:rPr>
        <w:t xml:space="preserve">no longer wears the dark, Wagnerian, Spenglerian, fuliginous colors of the end of the century. It no longer comes from a Weltanschauung of decadence nor from a metaphysical radicality born of the death of God and of all the consequences that must be taken from this death. Today's nihilism is one of transparency, and </w:t>
      </w:r>
      <w:r w:rsidRPr="00B339B1">
        <w:rPr>
          <w:rStyle w:val="StyleUnderline"/>
          <w:rFonts w:asciiTheme="majorHAnsi" w:hAnsiTheme="majorHAnsi" w:cstheme="majorHAnsi"/>
        </w:rPr>
        <w:t xml:space="preserve">it </w:t>
      </w:r>
      <w:r w:rsidRPr="00B339B1">
        <w:rPr>
          <w:rStyle w:val="StyleUnderline"/>
          <w:rFonts w:asciiTheme="majorHAnsi" w:hAnsiTheme="majorHAnsi" w:cstheme="majorHAnsi"/>
          <w:highlight w:val="cyan"/>
        </w:rPr>
        <w:t>is</w:t>
      </w:r>
      <w:r w:rsidRPr="00B339B1">
        <w:rPr>
          <w:rStyle w:val="StyleUnderline"/>
          <w:rFonts w:asciiTheme="majorHAnsi" w:hAnsiTheme="majorHAnsi" w:cstheme="majorHAnsi"/>
        </w:rPr>
        <w:t xml:space="preserve"> in some sense </w:t>
      </w:r>
      <w:r w:rsidRPr="00B339B1">
        <w:rPr>
          <w:rStyle w:val="StyleUnderline"/>
          <w:rFonts w:asciiTheme="majorHAnsi" w:hAnsiTheme="majorHAnsi" w:cstheme="majorHAnsi"/>
          <w:highlight w:val="cyan"/>
        </w:rPr>
        <w:t>more radical, more</w:t>
      </w:r>
      <w:r w:rsidRPr="00B339B1">
        <w:rPr>
          <w:rStyle w:val="StyleUnderline"/>
          <w:rFonts w:asciiTheme="majorHAnsi" w:hAnsiTheme="majorHAnsi" w:cstheme="majorHAnsi"/>
        </w:rPr>
        <w:t xml:space="preserve"> </w:t>
      </w:r>
      <w:r w:rsidRPr="00B339B1">
        <w:rPr>
          <w:rStyle w:val="StyleUnderline"/>
          <w:rFonts w:asciiTheme="majorHAnsi" w:hAnsiTheme="majorHAnsi" w:cstheme="majorHAnsi"/>
          <w:highlight w:val="cyan"/>
        </w:rPr>
        <w:t>crucial</w:t>
      </w:r>
      <w:r w:rsidRPr="00B339B1">
        <w:rPr>
          <w:rStyle w:val="StyleUnderline"/>
          <w:rFonts w:asciiTheme="majorHAnsi" w:hAnsiTheme="majorHAnsi" w:cstheme="majorHAnsi"/>
        </w:rPr>
        <w:t xml:space="preserve"> than in its prior and historical forms, because </w:t>
      </w:r>
      <w:r w:rsidRPr="00B339B1">
        <w:rPr>
          <w:rStyle w:val="StyleUnderline"/>
          <w:rFonts w:asciiTheme="majorHAnsi" w:hAnsiTheme="majorHAnsi" w:cstheme="majorHAnsi"/>
          <w:highlight w:val="cyan"/>
        </w:rPr>
        <w:t>this transparency</w:t>
      </w:r>
      <w:r w:rsidRPr="00B339B1">
        <w:rPr>
          <w:rStyle w:val="StyleUnderline"/>
          <w:rFonts w:asciiTheme="majorHAnsi" w:hAnsiTheme="majorHAnsi" w:cstheme="majorHAnsi"/>
        </w:rPr>
        <w:t xml:space="preserve">, this irresolution </w:t>
      </w:r>
      <w:r w:rsidRPr="00B339B1">
        <w:rPr>
          <w:rStyle w:val="StyleUnderline"/>
          <w:rFonts w:asciiTheme="majorHAnsi" w:hAnsiTheme="majorHAnsi" w:cstheme="majorHAnsi"/>
          <w:highlight w:val="cyan"/>
        </w:rPr>
        <w:t>is indissolubly that of the system</w:t>
      </w:r>
      <w:r w:rsidRPr="00B339B1">
        <w:rPr>
          <w:rStyle w:val="StyleUnderline"/>
          <w:rFonts w:asciiTheme="majorHAnsi" w:hAnsiTheme="majorHAnsi" w:cstheme="majorHAnsi"/>
        </w:rPr>
        <w:t xml:space="preserve">, </w:t>
      </w:r>
      <w:r w:rsidRPr="00B339B1">
        <w:rPr>
          <w:rStyle w:val="StyleUnderline"/>
          <w:rFonts w:asciiTheme="majorHAnsi" w:hAnsiTheme="majorHAnsi" w:cstheme="majorHAnsi"/>
          <w:highlight w:val="cyan"/>
        </w:rPr>
        <w:t>an</w:t>
      </w:r>
      <w:r w:rsidRPr="00B339B1">
        <w:rPr>
          <w:rStyle w:val="StyleUnderline"/>
          <w:rFonts w:asciiTheme="majorHAnsi" w:hAnsiTheme="majorHAnsi" w:cstheme="majorHAnsi"/>
        </w:rPr>
        <w:t xml:space="preserve">d that of all the </w:t>
      </w:r>
      <w:r w:rsidRPr="00B339B1">
        <w:rPr>
          <w:rStyle w:val="StyleUnderline"/>
          <w:rFonts w:asciiTheme="majorHAnsi" w:hAnsiTheme="majorHAnsi" w:cstheme="majorHAnsi"/>
          <w:highlight w:val="cyan"/>
        </w:rPr>
        <w:t>theory that still</w:t>
      </w:r>
      <w:r w:rsidRPr="00B339B1">
        <w:rPr>
          <w:rStyle w:val="StyleUnderline"/>
          <w:rFonts w:asciiTheme="majorHAnsi" w:hAnsiTheme="majorHAnsi" w:cstheme="majorHAnsi"/>
        </w:rPr>
        <w:t xml:space="preserve"> </w:t>
      </w:r>
      <w:r w:rsidRPr="00B339B1">
        <w:rPr>
          <w:rStyle w:val="StyleUnderline"/>
          <w:rFonts w:asciiTheme="majorHAnsi" w:hAnsiTheme="majorHAnsi" w:cstheme="majorHAnsi"/>
          <w:highlight w:val="cyan"/>
        </w:rPr>
        <w:t>pretends to analyze it.</w:t>
      </w:r>
      <w:r w:rsidRPr="00B339B1">
        <w:rPr>
          <w:rFonts w:asciiTheme="majorHAnsi" w:hAnsiTheme="majorHAnsi" w:cstheme="majorHAnsi"/>
          <w:szCs w:val="20"/>
        </w:rPr>
        <w:t xml:space="preserve"> When God died, there was still Nietzsche to say so - the great nihilist before the Eternal and the cadaver of the Eternal. But before the simulated transparency of all things, before the simulacrum of the materialist or idealist realization of the world in hyperreality (God is not dead, he has become hyper-real), there is no longer a theoretical or critical God to recognize his own. </w:t>
      </w:r>
      <w:r w:rsidRPr="00B339B1">
        <w:rPr>
          <w:rStyle w:val="StyleUnderline"/>
          <w:rFonts w:asciiTheme="majorHAnsi" w:hAnsiTheme="majorHAnsi" w:cstheme="majorHAnsi"/>
          <w:highlight w:val="cyan"/>
        </w:rPr>
        <w:t>The universe, and</w:t>
      </w:r>
      <w:r w:rsidRPr="00B339B1">
        <w:rPr>
          <w:rStyle w:val="StyleUnderline"/>
          <w:rFonts w:asciiTheme="majorHAnsi" w:hAnsiTheme="majorHAnsi" w:cstheme="majorHAnsi"/>
        </w:rPr>
        <w:t xml:space="preserve"> all of </w:t>
      </w:r>
      <w:r w:rsidRPr="00B339B1">
        <w:rPr>
          <w:rStyle w:val="StyleUnderline"/>
          <w:rFonts w:asciiTheme="majorHAnsi" w:hAnsiTheme="majorHAnsi" w:cstheme="majorHAnsi"/>
          <w:highlight w:val="cyan"/>
        </w:rPr>
        <w:t>us, have entered live</w:t>
      </w:r>
      <w:r w:rsidRPr="00B339B1">
        <w:rPr>
          <w:rStyle w:val="StyleUnderline"/>
          <w:rFonts w:asciiTheme="majorHAnsi" w:hAnsiTheme="majorHAnsi" w:cstheme="majorHAnsi"/>
        </w:rPr>
        <w:t xml:space="preserve"> into </w:t>
      </w:r>
      <w:r w:rsidRPr="00B339B1">
        <w:rPr>
          <w:rStyle w:val="StyleUnderline"/>
          <w:rFonts w:asciiTheme="majorHAnsi" w:hAnsiTheme="majorHAnsi" w:cstheme="majorHAnsi"/>
          <w:highlight w:val="cyan"/>
        </w:rPr>
        <w:t>simulation</w:t>
      </w:r>
      <w:r w:rsidRPr="00B339B1">
        <w:rPr>
          <w:rFonts w:asciiTheme="majorHAnsi" w:hAnsiTheme="majorHAnsi" w:cstheme="majorHAnsi"/>
          <w:szCs w:val="20"/>
        </w:rPr>
        <w:t xml:space="preserve">, into the malefic, not even malefic, indifferent, sphere of deterrence: in a bizarre fashion, </w:t>
      </w:r>
      <w:r w:rsidRPr="00B339B1">
        <w:rPr>
          <w:rStyle w:val="StyleUnderline"/>
          <w:rFonts w:asciiTheme="majorHAnsi" w:hAnsiTheme="majorHAnsi" w:cstheme="majorHAnsi"/>
        </w:rPr>
        <w:t>nihilism has been entirely realized no longer through destruction, but through simulation and deterrence</w:t>
      </w:r>
      <w:r w:rsidRPr="00B339B1">
        <w:rPr>
          <w:rFonts w:asciiTheme="majorHAnsi" w:hAnsiTheme="majorHAnsi" w:cstheme="majorHAnsi"/>
          <w:szCs w:val="20"/>
        </w:rPr>
        <w:t xml:space="preserve">. From the active, violent phantasm, from the phantasm of the myth and the stage that it also was, historically, it has passed into the transparent, falsely transparent, operation of things. What then remains of a possible nihilism in theory? </w:t>
      </w:r>
      <w:r w:rsidRPr="00B339B1">
        <w:rPr>
          <w:rStyle w:val="StyleUnderline"/>
          <w:rFonts w:asciiTheme="majorHAnsi" w:hAnsiTheme="majorHAnsi" w:cstheme="majorHAnsi"/>
          <w:highlight w:val="cyan"/>
        </w:rPr>
        <w:t>What new</w:t>
      </w:r>
      <w:r w:rsidRPr="00B339B1">
        <w:rPr>
          <w:rStyle w:val="StyleUnderline"/>
          <w:rFonts w:asciiTheme="majorHAnsi" w:hAnsiTheme="majorHAnsi" w:cstheme="majorHAnsi"/>
        </w:rPr>
        <w:t xml:space="preserve"> </w:t>
      </w:r>
      <w:r w:rsidRPr="00B339B1">
        <w:rPr>
          <w:rStyle w:val="StyleUnderline"/>
          <w:rFonts w:asciiTheme="majorHAnsi" w:hAnsiTheme="majorHAnsi" w:cstheme="majorHAnsi"/>
          <w:highlight w:val="cyan"/>
        </w:rPr>
        <w:t>scene</w:t>
      </w:r>
      <w:r w:rsidRPr="00B339B1">
        <w:rPr>
          <w:rStyle w:val="StyleUnderline"/>
          <w:rFonts w:asciiTheme="majorHAnsi" w:hAnsiTheme="majorHAnsi" w:cstheme="majorHAnsi"/>
        </w:rPr>
        <w:t xml:space="preserve"> can unfold</w:t>
      </w:r>
      <w:r w:rsidRPr="00B339B1">
        <w:rPr>
          <w:rStyle w:val="StyleUnderline"/>
          <w:rFonts w:asciiTheme="majorHAnsi" w:hAnsiTheme="majorHAnsi" w:cstheme="majorHAnsi"/>
          <w:highlight w:val="cyan"/>
        </w:rPr>
        <w:t>, where</w:t>
      </w:r>
      <w:r w:rsidRPr="00B339B1">
        <w:rPr>
          <w:rStyle w:val="StyleUnderline"/>
          <w:rFonts w:asciiTheme="majorHAnsi" w:hAnsiTheme="majorHAnsi" w:cstheme="majorHAnsi"/>
        </w:rPr>
        <w:t xml:space="preserve"> nothing and </w:t>
      </w:r>
      <w:r w:rsidRPr="00B339B1">
        <w:rPr>
          <w:rStyle w:val="StyleUnderline"/>
          <w:rFonts w:asciiTheme="majorHAnsi" w:hAnsiTheme="majorHAnsi" w:cstheme="majorHAnsi"/>
          <w:highlight w:val="cyan"/>
        </w:rPr>
        <w:t>death could be replayed</w:t>
      </w:r>
      <w:r w:rsidRPr="00B339B1">
        <w:rPr>
          <w:rStyle w:val="StyleUnderline"/>
          <w:rFonts w:asciiTheme="majorHAnsi" w:hAnsiTheme="majorHAnsi" w:cstheme="majorHAnsi"/>
        </w:rPr>
        <w:t xml:space="preserve"> as a challenge, as a stake</w:t>
      </w:r>
      <w:r w:rsidRPr="00B339B1">
        <w:rPr>
          <w:rFonts w:asciiTheme="majorHAnsi" w:hAnsiTheme="majorHAnsi" w:cstheme="majorHAnsi"/>
          <w:szCs w:val="20"/>
        </w:rPr>
        <w:t xml:space="preserve">? We are in a new, and without a doubt insoluble, position in relation to prior forms of </w:t>
      </w:r>
      <w:r w:rsidRPr="00B339B1">
        <w:rPr>
          <w:rStyle w:val="StyleUnderline"/>
          <w:rFonts w:asciiTheme="majorHAnsi" w:hAnsiTheme="majorHAnsi" w:cstheme="majorHAnsi"/>
          <w:highlight w:val="cyan"/>
        </w:rPr>
        <w:t>nihilism:</w:t>
      </w:r>
      <w:r w:rsidRPr="00B339B1">
        <w:rPr>
          <w:rFonts w:asciiTheme="majorHAnsi" w:hAnsiTheme="majorHAnsi" w:cstheme="majorHAnsi"/>
          <w:szCs w:val="20"/>
        </w:rPr>
        <w:t xml:space="preserve"> Romanticism </w:t>
      </w:r>
      <w:r w:rsidRPr="00B339B1">
        <w:rPr>
          <w:rStyle w:val="StyleUnderline"/>
          <w:rFonts w:asciiTheme="majorHAnsi" w:hAnsiTheme="majorHAnsi" w:cstheme="majorHAnsi"/>
          <w:highlight w:val="cyan"/>
        </w:rPr>
        <w:t>is</w:t>
      </w:r>
      <w:r w:rsidRPr="00B339B1">
        <w:rPr>
          <w:rStyle w:val="StyleUnderline"/>
          <w:rFonts w:asciiTheme="majorHAnsi" w:hAnsiTheme="majorHAnsi" w:cstheme="majorHAnsi"/>
        </w:rPr>
        <w:t xml:space="preserve"> </w:t>
      </w:r>
      <w:r w:rsidRPr="00B339B1">
        <w:rPr>
          <w:rFonts w:asciiTheme="majorHAnsi" w:hAnsiTheme="majorHAnsi" w:cstheme="majorHAnsi"/>
          <w:szCs w:val="20"/>
        </w:rPr>
        <w:t xml:space="preserve">its first great manifestation: it, along with the Enlightenment's Revolution, corresponds to </w:t>
      </w:r>
      <w:r w:rsidRPr="00B339B1">
        <w:rPr>
          <w:rStyle w:val="StyleUnderline"/>
          <w:rFonts w:asciiTheme="majorHAnsi" w:hAnsiTheme="majorHAnsi" w:cstheme="majorHAnsi"/>
        </w:rPr>
        <w:t xml:space="preserve">the </w:t>
      </w:r>
      <w:r w:rsidRPr="00B339B1">
        <w:rPr>
          <w:rStyle w:val="StyleUnderline"/>
          <w:rFonts w:asciiTheme="majorHAnsi" w:hAnsiTheme="majorHAnsi" w:cstheme="majorHAnsi"/>
          <w:highlight w:val="cyan"/>
        </w:rPr>
        <w:t>destruction of</w:t>
      </w:r>
      <w:r w:rsidRPr="00B339B1">
        <w:rPr>
          <w:rStyle w:val="StyleUnderline"/>
          <w:rFonts w:asciiTheme="majorHAnsi" w:hAnsiTheme="majorHAnsi" w:cstheme="majorHAnsi"/>
        </w:rPr>
        <w:t xml:space="preserve"> the </w:t>
      </w:r>
      <w:r w:rsidRPr="00B339B1">
        <w:rPr>
          <w:rStyle w:val="StyleUnderline"/>
          <w:rFonts w:asciiTheme="majorHAnsi" w:hAnsiTheme="majorHAnsi" w:cstheme="majorHAnsi"/>
          <w:highlight w:val="cyan"/>
        </w:rPr>
        <w:t>order of appearances</w:t>
      </w:r>
      <w:r w:rsidRPr="00B339B1">
        <w:rPr>
          <w:rFonts w:asciiTheme="majorHAnsi" w:hAnsiTheme="majorHAnsi" w:cstheme="majorHAnsi"/>
          <w:szCs w:val="20"/>
        </w:rPr>
        <w:t xml:space="preserve">. Surrealism, dada, the absurd, </w:t>
      </w:r>
      <w:r w:rsidRPr="00B339B1">
        <w:rPr>
          <w:rStyle w:val="StyleUnderline"/>
          <w:rFonts w:asciiTheme="majorHAnsi" w:hAnsiTheme="majorHAnsi" w:cstheme="majorHAnsi"/>
        </w:rPr>
        <w:t xml:space="preserve">and </w:t>
      </w:r>
      <w:r w:rsidRPr="00B339B1">
        <w:rPr>
          <w:rFonts w:asciiTheme="majorHAnsi" w:hAnsiTheme="majorHAnsi" w:cstheme="majorHAnsi"/>
          <w:szCs w:val="20"/>
        </w:rPr>
        <w:t xml:space="preserve">political nihilism are the second great manifestation, which corresponds to </w:t>
      </w:r>
      <w:r w:rsidRPr="00B339B1">
        <w:rPr>
          <w:rStyle w:val="StyleUnderline"/>
          <w:rFonts w:asciiTheme="majorHAnsi" w:hAnsiTheme="majorHAnsi" w:cstheme="majorHAnsi"/>
        </w:rPr>
        <w:t xml:space="preserve">the destruction </w:t>
      </w:r>
      <w:r w:rsidRPr="00B339B1">
        <w:rPr>
          <w:rStyle w:val="StyleUnderline"/>
          <w:rFonts w:asciiTheme="majorHAnsi" w:hAnsiTheme="majorHAnsi" w:cstheme="majorHAnsi"/>
          <w:highlight w:val="cyan"/>
        </w:rPr>
        <w:t xml:space="preserve">of </w:t>
      </w:r>
      <w:r w:rsidRPr="00B339B1">
        <w:rPr>
          <w:rStyle w:val="StyleUnderline"/>
          <w:rFonts w:asciiTheme="majorHAnsi" w:hAnsiTheme="majorHAnsi" w:cstheme="majorHAnsi"/>
        </w:rPr>
        <w:t xml:space="preserve">the </w:t>
      </w:r>
      <w:r w:rsidRPr="00B339B1">
        <w:rPr>
          <w:rStyle w:val="StyleUnderline"/>
          <w:rFonts w:asciiTheme="majorHAnsi" w:hAnsiTheme="majorHAnsi" w:cstheme="majorHAnsi"/>
          <w:highlight w:val="cyan"/>
        </w:rPr>
        <w:t>order of meaning</w:t>
      </w:r>
      <w:r w:rsidRPr="00B339B1">
        <w:rPr>
          <w:rStyle w:val="StyleUnderline"/>
          <w:rFonts w:asciiTheme="majorHAnsi" w:hAnsiTheme="majorHAnsi" w:cstheme="majorHAnsi"/>
        </w:rPr>
        <w:t>.</w:t>
      </w:r>
      <w:r w:rsidRPr="00B339B1">
        <w:rPr>
          <w:rFonts w:asciiTheme="majorHAnsi" w:hAnsiTheme="majorHAnsi" w:cstheme="majorHAnsi"/>
          <w:szCs w:val="20"/>
        </w:rPr>
        <w:t xml:space="preserve"> The first is still an aesthetic form of nihilism (dandyism), the second, a political, historical, and metaphysical form (terrorism). These two forms no longer concern us except in part, or not at all. </w:t>
      </w:r>
      <w:r w:rsidRPr="00B339B1">
        <w:rPr>
          <w:rStyle w:val="StyleUnderline"/>
          <w:rFonts w:asciiTheme="majorHAnsi" w:hAnsiTheme="majorHAnsi" w:cstheme="majorHAnsi"/>
        </w:rPr>
        <w:t xml:space="preserve">The </w:t>
      </w:r>
      <w:r w:rsidRPr="00B339B1">
        <w:rPr>
          <w:rStyle w:val="StyleUnderline"/>
          <w:rFonts w:asciiTheme="majorHAnsi" w:hAnsiTheme="majorHAnsi" w:cstheme="majorHAnsi"/>
          <w:highlight w:val="cyan"/>
        </w:rPr>
        <w:t>nihilism</w:t>
      </w:r>
      <w:r w:rsidRPr="00B339B1">
        <w:rPr>
          <w:rStyle w:val="StyleUnderline"/>
          <w:rFonts w:asciiTheme="majorHAnsi" w:hAnsiTheme="majorHAnsi" w:cstheme="majorHAnsi"/>
        </w:rPr>
        <w:t xml:space="preserve"> of transparency </w:t>
      </w:r>
      <w:r w:rsidRPr="00B339B1">
        <w:rPr>
          <w:rStyle w:val="StyleUnderline"/>
          <w:rFonts w:asciiTheme="majorHAnsi" w:hAnsiTheme="majorHAnsi" w:cstheme="majorHAnsi"/>
          <w:highlight w:val="cyan"/>
        </w:rPr>
        <w:t>is no</w:t>
      </w:r>
      <w:r w:rsidRPr="00B339B1">
        <w:rPr>
          <w:rStyle w:val="StyleUnderline"/>
          <w:rFonts w:asciiTheme="majorHAnsi" w:hAnsiTheme="majorHAnsi" w:cstheme="majorHAnsi"/>
        </w:rPr>
        <w:t xml:space="preserve"> </w:t>
      </w:r>
      <w:r w:rsidRPr="00B339B1">
        <w:rPr>
          <w:rStyle w:val="StyleUnderline"/>
          <w:rFonts w:asciiTheme="majorHAnsi" w:hAnsiTheme="majorHAnsi" w:cstheme="majorHAnsi"/>
          <w:highlight w:val="cyan"/>
        </w:rPr>
        <w:t>longer</w:t>
      </w:r>
      <w:r w:rsidRPr="00B339B1">
        <w:rPr>
          <w:rStyle w:val="StyleUnderline"/>
          <w:rFonts w:asciiTheme="majorHAnsi" w:hAnsiTheme="majorHAnsi" w:cstheme="majorHAnsi"/>
        </w:rPr>
        <w:t xml:space="preserve"> either </w:t>
      </w:r>
      <w:r w:rsidRPr="00B339B1">
        <w:rPr>
          <w:rStyle w:val="StyleUnderline"/>
          <w:rFonts w:asciiTheme="majorHAnsi" w:hAnsiTheme="majorHAnsi" w:cstheme="majorHAnsi"/>
          <w:highlight w:val="cyan"/>
        </w:rPr>
        <w:t>aesthetic or political</w:t>
      </w:r>
      <w:r w:rsidRPr="00B339B1">
        <w:rPr>
          <w:rFonts w:asciiTheme="majorHAnsi" w:hAnsiTheme="majorHAnsi" w:cstheme="majorHAnsi"/>
          <w:szCs w:val="20"/>
        </w:rPr>
        <w:t xml:space="preserve">, no longer borrows from either the extermination of appearances, nor from extinguishing the embers of meaning, nor from the last nuances of an apocalypse. </w:t>
      </w:r>
      <w:r w:rsidRPr="00B339B1">
        <w:rPr>
          <w:rStyle w:val="StyleUnderline"/>
          <w:rFonts w:asciiTheme="majorHAnsi" w:hAnsiTheme="majorHAnsi" w:cstheme="majorHAnsi"/>
          <w:highlight w:val="cyan"/>
        </w:rPr>
        <w:t>There is no longer an apocalypse</w:t>
      </w:r>
      <w:r w:rsidRPr="00B339B1">
        <w:rPr>
          <w:rFonts w:asciiTheme="majorHAnsi" w:hAnsiTheme="majorHAnsi" w:cstheme="majorHAnsi"/>
          <w:szCs w:val="20"/>
        </w:rPr>
        <w:t xml:space="preserve"> (only aleatory terrorism still tries to reflect it, but it is certainly no longer political, and it only has one mode of manifestation left that is at the same time a mode of disappearance: the media - now the media are not a stage where something is played, </w:t>
      </w:r>
      <w:r w:rsidRPr="00B339B1">
        <w:rPr>
          <w:rFonts w:asciiTheme="majorHAnsi" w:hAnsiTheme="majorHAnsi" w:cstheme="majorHAnsi"/>
          <w:szCs w:val="20"/>
        </w:rPr>
        <w:lastRenderedPageBreak/>
        <w:t xml:space="preserve">they are a strip, a track, a perforated map of which we are no longer even spectators: receivers). The apocalypse is finished, today it is the precession of the neutral, of forms of the neutral and of indifference. I will leave it to be considered whether there can be a romanticism, an aesthetic of the neutral therein. I don't think so - all that remains, is the fascination for desertlike and indifferent forms, for the very operation of the system that annihilates us. Now, fascination (in contrast to seduction, which was attached to appearances, and to dialectical reason, which was attached to meaning) is a nihilistic passion par excellence, it is the passion proper to the mode of disappearance. </w:t>
      </w:r>
      <w:r w:rsidRPr="00B339B1">
        <w:rPr>
          <w:rStyle w:val="StyleUnderline"/>
          <w:rFonts w:asciiTheme="majorHAnsi" w:hAnsiTheme="majorHAnsi" w:cstheme="majorHAnsi"/>
          <w:highlight w:val="cyan"/>
        </w:rPr>
        <w:t>We are fascinated by</w:t>
      </w:r>
      <w:r w:rsidRPr="00B339B1">
        <w:rPr>
          <w:rStyle w:val="StyleUnderline"/>
          <w:rFonts w:asciiTheme="majorHAnsi" w:hAnsiTheme="majorHAnsi" w:cstheme="majorHAnsi"/>
        </w:rPr>
        <w:t xml:space="preserve"> all forms of </w:t>
      </w:r>
      <w:r w:rsidRPr="00B339B1">
        <w:rPr>
          <w:rStyle w:val="StyleUnderline"/>
          <w:rFonts w:asciiTheme="majorHAnsi" w:hAnsiTheme="majorHAnsi" w:cstheme="majorHAnsi"/>
          <w:highlight w:val="cyan"/>
        </w:rPr>
        <w:t>disappearance</w:t>
      </w:r>
      <w:r w:rsidRPr="00B339B1">
        <w:rPr>
          <w:rStyle w:val="StyleUnderline"/>
          <w:rFonts w:asciiTheme="majorHAnsi" w:hAnsiTheme="majorHAnsi" w:cstheme="majorHAnsi"/>
        </w:rPr>
        <w:t xml:space="preserve">, of our disappearance. </w:t>
      </w:r>
      <w:r w:rsidRPr="00B339B1">
        <w:rPr>
          <w:rStyle w:val="StyleUnderline"/>
          <w:rFonts w:asciiTheme="majorHAnsi" w:hAnsiTheme="majorHAnsi" w:cstheme="majorHAnsi"/>
          <w:highlight w:val="cyan"/>
        </w:rPr>
        <w:t>Melancholic and fascinated</w:t>
      </w:r>
      <w:r w:rsidRPr="00B339B1">
        <w:rPr>
          <w:rStyle w:val="StyleUnderline"/>
          <w:rFonts w:asciiTheme="majorHAnsi" w:hAnsiTheme="majorHAnsi" w:cstheme="majorHAnsi"/>
        </w:rPr>
        <w:t xml:space="preserve">, such is our general situation in an era of involuntary transparency. I am a </w:t>
      </w:r>
      <w:r w:rsidRPr="00B339B1">
        <w:rPr>
          <w:rStyle w:val="StyleUnderline"/>
          <w:rFonts w:asciiTheme="majorHAnsi" w:hAnsiTheme="majorHAnsi" w:cstheme="majorHAnsi"/>
          <w:highlight w:val="cyan"/>
        </w:rPr>
        <w:t>nihilist</w:t>
      </w:r>
      <w:r w:rsidRPr="00B339B1">
        <w:rPr>
          <w:rStyle w:val="StyleUnderline"/>
          <w:rFonts w:asciiTheme="majorHAnsi" w:hAnsiTheme="majorHAnsi" w:cstheme="majorHAnsi"/>
        </w:rPr>
        <w:t xml:space="preserve">. I observe, </w:t>
      </w:r>
      <w:r w:rsidRPr="00B339B1">
        <w:rPr>
          <w:rStyle w:val="StyleUnderline"/>
          <w:rFonts w:asciiTheme="majorHAnsi" w:hAnsiTheme="majorHAnsi" w:cstheme="majorHAnsi"/>
          <w:highlight w:val="cyan"/>
        </w:rPr>
        <w:t>I</w:t>
      </w:r>
      <w:r w:rsidRPr="00B339B1">
        <w:rPr>
          <w:rStyle w:val="StyleUnderline"/>
          <w:rFonts w:asciiTheme="majorHAnsi" w:hAnsiTheme="majorHAnsi" w:cstheme="majorHAnsi"/>
        </w:rPr>
        <w:t xml:space="preserve"> accept, I </w:t>
      </w:r>
      <w:r w:rsidRPr="00B339B1">
        <w:rPr>
          <w:rStyle w:val="StyleUnderline"/>
          <w:rFonts w:asciiTheme="majorHAnsi" w:hAnsiTheme="majorHAnsi" w:cstheme="majorHAnsi"/>
          <w:highlight w:val="cyan"/>
        </w:rPr>
        <w:t>assume</w:t>
      </w:r>
      <w:r w:rsidRPr="00B339B1">
        <w:rPr>
          <w:rStyle w:val="StyleUnderline"/>
          <w:rFonts w:asciiTheme="majorHAnsi" w:hAnsiTheme="majorHAnsi" w:cstheme="majorHAnsi"/>
        </w:rPr>
        <w:t xml:space="preserve"> the immense process of the </w:t>
      </w:r>
      <w:r w:rsidRPr="00B339B1">
        <w:rPr>
          <w:rStyle w:val="StyleUnderline"/>
          <w:rFonts w:asciiTheme="majorHAnsi" w:hAnsiTheme="majorHAnsi" w:cstheme="majorHAnsi"/>
          <w:highlight w:val="cyan"/>
        </w:rPr>
        <w:t>destruction of appearances</w:t>
      </w:r>
      <w:r w:rsidRPr="00B339B1">
        <w:rPr>
          <w:rFonts w:asciiTheme="majorHAnsi" w:hAnsiTheme="majorHAnsi" w:cstheme="majorHAnsi"/>
          <w:szCs w:val="20"/>
        </w:rPr>
        <w:t xml:space="preserve"> (and of the seduction of appearances) </w:t>
      </w:r>
      <w:r w:rsidRPr="00B339B1">
        <w:rPr>
          <w:rStyle w:val="StyleUnderline"/>
          <w:rFonts w:asciiTheme="majorHAnsi" w:hAnsiTheme="majorHAnsi" w:cstheme="majorHAnsi"/>
          <w:highlight w:val="cyan"/>
        </w:rPr>
        <w:t>in the service of meaning</w:t>
      </w:r>
      <w:r w:rsidRPr="00B339B1">
        <w:rPr>
          <w:rFonts w:asciiTheme="majorHAnsi" w:hAnsiTheme="majorHAnsi" w:cstheme="majorHAnsi"/>
          <w:szCs w:val="20"/>
        </w:rPr>
        <w:t xml:space="preserve"> (representation, history, criticism, etc.) that is the fundamental fact of the nineteenth century. </w:t>
      </w:r>
      <w:r w:rsidRPr="00B339B1">
        <w:rPr>
          <w:rStyle w:val="StyleUnderline"/>
          <w:rFonts w:asciiTheme="majorHAnsi" w:hAnsiTheme="majorHAnsi" w:cstheme="majorHAnsi"/>
        </w:rPr>
        <w:t xml:space="preserve">The </w:t>
      </w:r>
      <w:r w:rsidRPr="00B339B1">
        <w:rPr>
          <w:rStyle w:val="StyleUnderline"/>
          <w:rFonts w:asciiTheme="majorHAnsi" w:hAnsiTheme="majorHAnsi" w:cstheme="majorHAnsi"/>
          <w:highlight w:val="cyan"/>
        </w:rPr>
        <w:t>true revolution</w:t>
      </w:r>
      <w:r w:rsidRPr="00B339B1">
        <w:rPr>
          <w:rFonts w:asciiTheme="majorHAnsi" w:hAnsiTheme="majorHAnsi" w:cstheme="majorHAnsi"/>
          <w:szCs w:val="20"/>
        </w:rPr>
        <w:t xml:space="preserve"> of the nineteenth century, of modernity, </w:t>
      </w:r>
      <w:r w:rsidRPr="00B339B1">
        <w:rPr>
          <w:rStyle w:val="StyleUnderline"/>
          <w:rFonts w:asciiTheme="majorHAnsi" w:hAnsiTheme="majorHAnsi" w:cstheme="majorHAnsi"/>
          <w:highlight w:val="cyan"/>
        </w:rPr>
        <w:t>is</w:t>
      </w:r>
      <w:r w:rsidRPr="00B339B1">
        <w:rPr>
          <w:rStyle w:val="StyleUnderline"/>
          <w:rFonts w:asciiTheme="majorHAnsi" w:hAnsiTheme="majorHAnsi" w:cstheme="majorHAnsi"/>
        </w:rPr>
        <w:t xml:space="preserve"> the </w:t>
      </w:r>
      <w:r w:rsidRPr="00B339B1">
        <w:rPr>
          <w:rStyle w:val="StyleUnderline"/>
          <w:rFonts w:asciiTheme="majorHAnsi" w:hAnsiTheme="majorHAnsi" w:cstheme="majorHAnsi"/>
          <w:highlight w:val="cyan"/>
        </w:rPr>
        <w:t>radical destruction of appearances</w:t>
      </w:r>
      <w:r w:rsidRPr="00B339B1">
        <w:rPr>
          <w:rStyle w:val="StyleUnderline"/>
          <w:rFonts w:asciiTheme="majorHAnsi" w:hAnsiTheme="majorHAnsi" w:cstheme="majorHAnsi"/>
        </w:rPr>
        <w:t xml:space="preserve">, the </w:t>
      </w:r>
      <w:r w:rsidRPr="00B339B1">
        <w:rPr>
          <w:rStyle w:val="StyleUnderline"/>
          <w:rFonts w:asciiTheme="majorHAnsi" w:hAnsiTheme="majorHAnsi" w:cstheme="majorHAnsi"/>
          <w:highlight w:val="cyan"/>
        </w:rPr>
        <w:t>disenchantment of</w:t>
      </w:r>
      <w:r w:rsidRPr="00B339B1">
        <w:rPr>
          <w:rStyle w:val="StyleUnderline"/>
          <w:rFonts w:asciiTheme="majorHAnsi" w:hAnsiTheme="majorHAnsi" w:cstheme="majorHAnsi"/>
        </w:rPr>
        <w:t xml:space="preserve"> </w:t>
      </w:r>
      <w:r w:rsidRPr="00B339B1">
        <w:rPr>
          <w:rStyle w:val="StyleUnderline"/>
          <w:rFonts w:asciiTheme="majorHAnsi" w:hAnsiTheme="majorHAnsi" w:cstheme="majorHAnsi"/>
          <w:highlight w:val="cyan"/>
        </w:rPr>
        <w:t>the world</w:t>
      </w:r>
      <w:r w:rsidRPr="00B339B1">
        <w:rPr>
          <w:rStyle w:val="StyleUnderline"/>
          <w:rFonts w:asciiTheme="majorHAnsi" w:hAnsiTheme="majorHAnsi" w:cstheme="majorHAnsi"/>
        </w:rPr>
        <w:t xml:space="preserve"> and its </w:t>
      </w:r>
      <w:r w:rsidRPr="00B339B1">
        <w:rPr>
          <w:rStyle w:val="StyleUnderline"/>
          <w:rFonts w:asciiTheme="majorHAnsi" w:hAnsiTheme="majorHAnsi" w:cstheme="majorHAnsi"/>
          <w:highlight w:val="cyan"/>
        </w:rPr>
        <w:t>abandonment to</w:t>
      </w:r>
      <w:r w:rsidRPr="00B339B1">
        <w:rPr>
          <w:rStyle w:val="StyleUnderline"/>
          <w:rFonts w:asciiTheme="majorHAnsi" w:hAnsiTheme="majorHAnsi" w:cstheme="majorHAnsi"/>
        </w:rPr>
        <w:t xml:space="preserve"> the </w:t>
      </w:r>
      <w:r w:rsidRPr="00B339B1">
        <w:rPr>
          <w:rStyle w:val="StyleUnderline"/>
          <w:rFonts w:asciiTheme="majorHAnsi" w:hAnsiTheme="majorHAnsi" w:cstheme="majorHAnsi"/>
          <w:highlight w:val="cyan"/>
        </w:rPr>
        <w:t>violence of interpretation</w:t>
      </w:r>
      <w:r w:rsidRPr="00B339B1">
        <w:rPr>
          <w:rStyle w:val="StyleUnderline"/>
          <w:rFonts w:asciiTheme="majorHAnsi" w:hAnsiTheme="majorHAnsi" w:cstheme="majorHAnsi"/>
        </w:rPr>
        <w:t xml:space="preserve"> and of history</w:t>
      </w:r>
      <w:r w:rsidRPr="00B339B1">
        <w:rPr>
          <w:rFonts w:asciiTheme="majorHAnsi" w:hAnsiTheme="majorHAnsi" w:cstheme="majorHAnsi"/>
          <w:szCs w:val="20"/>
        </w:rPr>
        <w:t>. I observe, I accept, I assume, I analyze the second revolution, that of the twentieth century, that of postmodernity, which is the immense process of the destruction of meaning, equal to the earlier destruction of appearances</w:t>
      </w:r>
      <w:r w:rsidRPr="00B339B1">
        <w:rPr>
          <w:rStyle w:val="Emphasis"/>
          <w:rFonts w:asciiTheme="majorHAnsi" w:hAnsiTheme="majorHAnsi" w:cstheme="majorHAnsi"/>
        </w:rPr>
        <w:t xml:space="preserve">. </w:t>
      </w:r>
      <w:r w:rsidRPr="00B339B1">
        <w:rPr>
          <w:rStyle w:val="Emphasis"/>
          <w:rFonts w:asciiTheme="majorHAnsi" w:hAnsiTheme="majorHAnsi" w:cstheme="majorHAnsi"/>
          <w:highlight w:val="cyan"/>
        </w:rPr>
        <w:t>He who strikes with meaning is killed by meaning</w:t>
      </w:r>
      <w:r w:rsidRPr="00B339B1">
        <w:rPr>
          <w:rStyle w:val="StyleUnderline"/>
          <w:rFonts w:asciiTheme="majorHAnsi" w:hAnsiTheme="majorHAnsi" w:cstheme="majorHAnsi"/>
        </w:rPr>
        <w:t>.</w:t>
      </w:r>
      <w:r w:rsidRPr="00B339B1">
        <w:rPr>
          <w:rFonts w:asciiTheme="majorHAnsi" w:hAnsiTheme="majorHAnsi" w:cstheme="majorHAnsi"/>
          <w:szCs w:val="20"/>
        </w:rPr>
        <w:t xml:space="preserve"> The dialectic stage, the critical stage is empty. There is no more stage. There is no therapy of meaning or therapy through meaning: therapy itself is part of the generalized process of indifferentiation. The stage of analysis itself has become uncertain, aleatory: theories float (in fact, nihilism is impossible, because it is still a desperate but determined theory, an imaginary of the end, a weltanschauung of catastrophe).*1 Analysis is itself perhaps the decisive element of the immense process of the freezing over of meaning. The surplus of meaning that theories bring, their competition at the level of meaning is completely secondary in relation to their coalition in the glacial and four-tiered operation of dissection and transparency. One must be conscious that, no matter how the analysis proceeds, it proceeds toward the freezing over of meaning, it assists in the precession of simulacra and of indifferent forms. The desert grows. Implosion of meaning in the media. Implosion of the social in the masses. Infinite growth of the masses as a function of the acceleration of the system. Energetic impasse. Point of inertia. A destiny of inertia for a saturated world. The phenomena of inertia are accelerating (if one can say that). The arrested forms proliferate, and growth is immobilized in excrescence. Such is also the secret of the hypertelie, of what goes further than its own end. It would be our own mode of destroying finalities: going further, too far in the same direction - destruction of meaning through simulation, hypersimulation, hypertelie. Denying its own end through hyperfinality (the crustacean, the statues of Easter Island) - is this not also the obscene secret of cancer? Revenge of excrescence on growth, revenge of speed on inertia. The masses themselves are caught up in a gigantic process of inertia through acceleration. They are this excrescent, devouring, process that annihilates all growth and all surplus meaning. They are this circuit short-circuited by a monstrous finality. It is this point of inertia and what happens outside this point of inertia that today is fascinating, enthralling (gone, therefore, the discreet charm of the dialectic). If it is nihilistic to privilege this point of inertia and the analysis of this irreversibility of systems up to the point of no return, then I am a nihilist. If it is nihilistic to be obsessed by the mode of disappearance, and no longer by the mode of production, then I am a nihilist. Disappearance, aphanisis, implosion, Fury of Verschwindens. Transpolitics is the elective sphere of the mode of disappearance (of the real, of meaning, of the stage, of history, of the social, of the individual). To tell the truth, it is no longer so much a question of nihilism: in disappearance, in the desertlike, aleatory, and indifferent form, there is no longer even pathos, the pathetic of nihilism - that mythical energy that is still the force of nihilism, of radicality, mythic denial, dramatic anticipation. It is no longer even disenchantment, with the seductive and nostalgic, itself enchanted, tonality of disenchantment. It is simply disappearance. The trace of this radicality of the mode of disappearance is already found in Adorno </w:t>
      </w:r>
      <w:r w:rsidRPr="00B339B1">
        <w:rPr>
          <w:rFonts w:asciiTheme="majorHAnsi" w:hAnsiTheme="majorHAnsi" w:cstheme="majorHAnsi"/>
          <w:szCs w:val="20"/>
        </w:rPr>
        <w:lastRenderedPageBreak/>
        <w:t xml:space="preserve">and Benjamin, parallel to a nostalgic exercise of the dialectic. Because there is a nostalgia of the dialectic, and without a doubt the most subtle dialectic is nostalgic to begin with. But more deeply, there is in Benjamin and Adorno another tonality, that of a melancholy attached to the system itself, one that is incurable and beyond any dialectic. It is this melancholia of systems that today takes the upper hand through the ironically transparent forms that surround us. It is this </w:t>
      </w:r>
      <w:r w:rsidRPr="00B339B1">
        <w:rPr>
          <w:rStyle w:val="StyleUnderline"/>
          <w:rFonts w:asciiTheme="majorHAnsi" w:hAnsiTheme="majorHAnsi" w:cstheme="majorHAnsi"/>
          <w:highlight w:val="cyan"/>
        </w:rPr>
        <w:t>melancholia</w:t>
      </w:r>
      <w:r w:rsidRPr="00B339B1">
        <w:rPr>
          <w:rStyle w:val="StyleUnderline"/>
          <w:rFonts w:asciiTheme="majorHAnsi" w:hAnsiTheme="majorHAnsi" w:cstheme="majorHAnsi"/>
        </w:rPr>
        <w:t xml:space="preserve"> that </w:t>
      </w:r>
      <w:r w:rsidRPr="00B339B1">
        <w:rPr>
          <w:rStyle w:val="StyleUnderline"/>
          <w:rFonts w:asciiTheme="majorHAnsi" w:hAnsiTheme="majorHAnsi" w:cstheme="majorHAnsi"/>
          <w:highlight w:val="cyan"/>
        </w:rPr>
        <w:t>is</w:t>
      </w:r>
      <w:r w:rsidRPr="00B339B1">
        <w:rPr>
          <w:rStyle w:val="StyleUnderline"/>
          <w:rFonts w:asciiTheme="majorHAnsi" w:hAnsiTheme="majorHAnsi" w:cstheme="majorHAnsi"/>
        </w:rPr>
        <w:t xml:space="preserve"> becoming </w:t>
      </w:r>
      <w:r w:rsidRPr="00B339B1">
        <w:rPr>
          <w:rStyle w:val="StyleUnderline"/>
          <w:rFonts w:asciiTheme="majorHAnsi" w:hAnsiTheme="majorHAnsi" w:cstheme="majorHAnsi"/>
          <w:highlight w:val="cyan"/>
        </w:rPr>
        <w:t>our</w:t>
      </w:r>
      <w:r w:rsidRPr="00B339B1">
        <w:rPr>
          <w:rStyle w:val="StyleUnderline"/>
          <w:rFonts w:asciiTheme="majorHAnsi" w:hAnsiTheme="majorHAnsi" w:cstheme="majorHAnsi"/>
        </w:rPr>
        <w:t xml:space="preserve"> fundamental </w:t>
      </w:r>
      <w:r w:rsidRPr="00B339B1">
        <w:rPr>
          <w:rStyle w:val="StyleUnderline"/>
          <w:rFonts w:asciiTheme="majorHAnsi" w:hAnsiTheme="majorHAnsi" w:cstheme="majorHAnsi"/>
          <w:highlight w:val="cyan"/>
        </w:rPr>
        <w:t>passion</w:t>
      </w:r>
      <w:r w:rsidRPr="00B339B1">
        <w:rPr>
          <w:rStyle w:val="StyleUnderline"/>
          <w:rFonts w:asciiTheme="majorHAnsi" w:hAnsiTheme="majorHAnsi" w:cstheme="majorHAnsi"/>
        </w:rPr>
        <w:t>.</w:t>
      </w:r>
      <w:r w:rsidRPr="00B339B1">
        <w:rPr>
          <w:rFonts w:asciiTheme="majorHAnsi" w:hAnsiTheme="majorHAnsi" w:cstheme="majorHAnsi"/>
          <w:szCs w:val="20"/>
        </w:rPr>
        <w:t xml:space="preserve"> It is no longer the spleen or the vague yearnings of the fin-de-siecle soul. It is no longer nihilism either, which in some sense aims at normalizing everything through destruction, the passion of resentment (ressentiment).*2 No, melancholia is </w:t>
      </w:r>
      <w:r w:rsidRPr="00B339B1">
        <w:rPr>
          <w:rStyle w:val="StyleUnderline"/>
          <w:rFonts w:asciiTheme="majorHAnsi" w:hAnsiTheme="majorHAnsi" w:cstheme="majorHAnsi"/>
          <w:highlight w:val="cyan"/>
        </w:rPr>
        <w:t>the fundamental tonality of</w:t>
      </w:r>
      <w:r w:rsidRPr="00B339B1">
        <w:rPr>
          <w:rStyle w:val="StyleUnderline"/>
          <w:rFonts w:asciiTheme="majorHAnsi" w:hAnsiTheme="majorHAnsi" w:cstheme="majorHAnsi"/>
        </w:rPr>
        <w:t xml:space="preserve"> functional systems, of current </w:t>
      </w:r>
      <w:r w:rsidRPr="00B339B1">
        <w:rPr>
          <w:rStyle w:val="StyleUnderline"/>
          <w:rFonts w:asciiTheme="majorHAnsi" w:hAnsiTheme="majorHAnsi" w:cstheme="majorHAnsi"/>
          <w:highlight w:val="cyan"/>
        </w:rPr>
        <w:t>systems of simulation</w:t>
      </w:r>
      <w:r w:rsidRPr="00B339B1">
        <w:rPr>
          <w:rStyle w:val="StyleUnderline"/>
          <w:rFonts w:asciiTheme="majorHAnsi" w:hAnsiTheme="majorHAnsi" w:cstheme="majorHAnsi"/>
        </w:rPr>
        <w:t>, of programming and information</w:t>
      </w:r>
      <w:r w:rsidRPr="00B339B1">
        <w:rPr>
          <w:rFonts w:asciiTheme="majorHAnsi" w:hAnsiTheme="majorHAnsi" w:cstheme="majorHAnsi"/>
          <w:szCs w:val="20"/>
        </w:rPr>
        <w:t xml:space="preserve">. Melancholia is the inherent quality of the mode of the disappearance of meaning, of the mode of the volatilization of meaning in operational systems. And we are all melancholic. Melancholia is the brutal disaffection that characterizes our saturated systems. Once the hope of balancing good and evil, true and false, indeed of confronting some values of the same order, once the more general hope of a relation of forces and a stake has vanished. Everywhere, always, the system is too strong: hegemonic. Against this hegemony of the system, one can exalt the ruses of desire, practice revolutionary micrology of the quotidian, exalt the molecular drift or even defend cooking. This does not resolve the imperious necessity of checking the system in broad daylight. This, only terrorism can do. It is the trait of reversion that effaces the remainder, just as a single ironic smile effaces a whole discourse, just as a single flash of denial in a slave effaces all the power and pleasure of the master. The more hegemonic the system, the more the imagination is struck by the smallest of its reversals. The challenge, even infinitesimal, is the image of a chain failure. Only this reversibility without a counterpart is an event today, on the nihilistic and disaffected stage of the political. Only it mobilizes the imaginary. If being a nihilist, is carrying, to the unbearable limit of hegemonic systems, this radical trait of derision and of violence, this challenge that the system is summoned to answer through its own death, then I am a terrorist and nihilist in theory as the others are with their weapons. Theoretical violence, not truth, is the only resource left us. But such a sentiment is Utopian. Because it would be beautiful to be a nihilist, if there were still a radicality - as it would be nice to be a terrorist, if death, including that of the terrorist, still had meaning. But it is at this point that things become insoluble. Because to this active nihilism of radicality, </w:t>
      </w:r>
      <w:r w:rsidRPr="00B339B1">
        <w:rPr>
          <w:rStyle w:val="StyleUnderline"/>
          <w:rFonts w:asciiTheme="majorHAnsi" w:hAnsiTheme="majorHAnsi" w:cstheme="majorHAnsi"/>
          <w:highlight w:val="cyan"/>
        </w:rPr>
        <w:t>the system opposes its own, the nihilism of neutralization</w:t>
      </w:r>
      <w:r w:rsidRPr="00B339B1">
        <w:rPr>
          <w:rFonts w:asciiTheme="majorHAnsi" w:hAnsiTheme="majorHAnsi" w:cstheme="majorHAnsi"/>
          <w:szCs w:val="20"/>
        </w:rPr>
        <w:t>. The system is itself also nihilistic, in the sense that it has the power to pour everything, including what denies it, into indifference. In this system, death itself shines by virtue of its absence. (The Bologna train station, the Oktoberfest in Munich: the dead are annulled by indifference, that is where terrorism is the involuntary accomplice of the whole system, not politically, but in the accelerated form of indifference that it contributes to imposing.) </w:t>
      </w:r>
    </w:p>
    <w:p w14:paraId="3DFA5E75" w14:textId="77777777" w:rsidR="0052797B" w:rsidRPr="00B339B1" w:rsidRDefault="0052797B" w:rsidP="0052797B">
      <w:pPr>
        <w:rPr>
          <w:rFonts w:asciiTheme="majorHAnsi" w:hAnsiTheme="majorHAnsi" w:cstheme="majorHAnsi"/>
          <w:szCs w:val="20"/>
        </w:rPr>
      </w:pPr>
    </w:p>
    <w:p w14:paraId="49069575" w14:textId="77777777" w:rsidR="0052797B" w:rsidRPr="00B339B1" w:rsidRDefault="0052797B" w:rsidP="0052797B">
      <w:pPr>
        <w:rPr>
          <w:rFonts w:asciiTheme="majorHAnsi" w:hAnsiTheme="majorHAnsi" w:cstheme="majorHAnsi"/>
        </w:rPr>
      </w:pPr>
    </w:p>
    <w:p w14:paraId="1CA07303" w14:textId="77777777" w:rsidR="0052797B" w:rsidRPr="00B339B1" w:rsidRDefault="0052797B" w:rsidP="0052797B">
      <w:pPr>
        <w:pStyle w:val="Heading4"/>
        <w:rPr>
          <w:rFonts w:asciiTheme="majorHAnsi" w:hAnsiTheme="majorHAnsi" w:cstheme="majorHAnsi"/>
        </w:rPr>
      </w:pPr>
      <w:r w:rsidRPr="00B339B1">
        <w:rPr>
          <w:rFonts w:asciiTheme="majorHAnsi" w:hAnsiTheme="majorHAnsi" w:cstheme="majorHAnsi"/>
        </w:rPr>
        <w:t>The world fundamentally rests on the logic of (in)difference, in which origins are simultaneously unlocatable and everywhere all at once. The proliferation of communication under late stage capitalism washes up and crashes on the rocks of truth and falsity, eroding meaning at its shores. Thus, the role of the ballot is to vote for the debater who best ruptures hyperreality.</w:t>
      </w:r>
    </w:p>
    <w:p w14:paraId="5268F4D5" w14:textId="77777777" w:rsidR="0052797B" w:rsidRPr="00B339B1" w:rsidRDefault="0052797B" w:rsidP="0052797B">
      <w:pPr>
        <w:pStyle w:val="NormalWeb"/>
        <w:spacing w:before="0" w:beforeAutospacing="0" w:after="160" w:afterAutospacing="0"/>
        <w:rPr>
          <w:rFonts w:asciiTheme="majorHAnsi" w:hAnsiTheme="majorHAnsi" w:cstheme="majorHAnsi"/>
        </w:rPr>
      </w:pPr>
      <w:r w:rsidRPr="00B339B1">
        <w:rPr>
          <w:rFonts w:asciiTheme="majorHAnsi" w:hAnsiTheme="majorHAnsi" w:cstheme="majorHAnsi"/>
          <w:b/>
          <w:bCs/>
          <w:color w:val="000000"/>
          <w:sz w:val="26"/>
          <w:szCs w:val="26"/>
        </w:rPr>
        <w:t xml:space="preserve">Baudrillard 1 </w:t>
      </w:r>
      <w:r w:rsidRPr="00B339B1">
        <w:rPr>
          <w:rFonts w:asciiTheme="majorHAnsi" w:hAnsiTheme="majorHAnsi" w:cstheme="majorHAnsi"/>
          <w:color w:val="000000"/>
        </w:rPr>
        <w:t>[Jean Baudrillard, sociologist, philosopher and cultural theorist, true sweetheart, “Fatal Strategies”; LCA-BP] *edited for lang</w:t>
      </w:r>
    </w:p>
    <w:p w14:paraId="1F8578CE" w14:textId="77777777" w:rsidR="0052797B" w:rsidRPr="002E0F6B" w:rsidRDefault="0052797B" w:rsidP="0052797B">
      <w:pPr>
        <w:pStyle w:val="NormalWeb"/>
        <w:spacing w:before="0" w:beforeAutospacing="0" w:after="160" w:afterAutospacing="0"/>
        <w:rPr>
          <w:rFonts w:asciiTheme="majorHAnsi" w:hAnsiTheme="majorHAnsi" w:cstheme="majorHAnsi"/>
        </w:rPr>
      </w:pPr>
      <w:r w:rsidRPr="00B339B1">
        <w:rPr>
          <w:rFonts w:asciiTheme="majorHAnsi" w:hAnsiTheme="majorHAnsi" w:cstheme="majorHAnsi"/>
          <w:color w:val="000000"/>
          <w:sz w:val="14"/>
          <w:szCs w:val="14"/>
        </w:rPr>
        <w:lastRenderedPageBreak/>
        <w:t xml:space="preserve">More generally, </w:t>
      </w:r>
      <w:r w:rsidRPr="00B339B1">
        <w:rPr>
          <w:rStyle w:val="StyleUnderline"/>
          <w:rFonts w:asciiTheme="majorHAnsi" w:hAnsiTheme="majorHAnsi" w:cstheme="majorHAnsi"/>
          <w:highlight w:val="cyan"/>
        </w:rPr>
        <w:t>visible things</w:t>
      </w:r>
      <w:r w:rsidRPr="00B339B1">
        <w:rPr>
          <w:rStyle w:val="StyleUnderline"/>
          <w:rFonts w:asciiTheme="majorHAnsi" w:hAnsiTheme="majorHAnsi" w:cstheme="majorHAnsi"/>
        </w:rPr>
        <w:t xml:space="preserve"> do not terminate in obscurity and in silence; they </w:t>
      </w:r>
      <w:r w:rsidRPr="00B339B1">
        <w:rPr>
          <w:rStyle w:val="StyleUnderline"/>
          <w:rFonts w:asciiTheme="majorHAnsi" w:hAnsiTheme="majorHAnsi" w:cstheme="majorHAnsi"/>
          <w:highlight w:val="cyan"/>
        </w:rPr>
        <w:t>vanish</w:t>
      </w:r>
      <w:r w:rsidRPr="00B339B1">
        <w:rPr>
          <w:rStyle w:val="StyleUnderline"/>
          <w:rFonts w:asciiTheme="majorHAnsi" w:hAnsiTheme="majorHAnsi" w:cstheme="majorHAnsi"/>
        </w:rPr>
        <w:t xml:space="preserve"> into what is more visible than the visible: obscenity.</w:t>
      </w:r>
      <w:r w:rsidRPr="00B339B1">
        <w:rPr>
          <w:rFonts w:asciiTheme="majorHAnsi" w:hAnsiTheme="majorHAnsi" w:cstheme="majorHAnsi"/>
          <w:color w:val="000000"/>
          <w:sz w:val="14"/>
          <w:szCs w:val="14"/>
        </w:rPr>
        <w:t xml:space="preserve"> An example of this ex-centricity of things, of this drift into excrescence, is the irruption of randomness, indeterminacy, and relativity within our system</w:t>
      </w:r>
      <w:r w:rsidRPr="00B339B1">
        <w:rPr>
          <w:rStyle w:val="StyleUnderline"/>
          <w:rFonts w:asciiTheme="majorHAnsi" w:hAnsiTheme="majorHAnsi" w:cstheme="majorHAnsi"/>
        </w:rPr>
        <w:t xml:space="preserve">. </w:t>
      </w:r>
      <w:r w:rsidRPr="00B339B1">
        <w:rPr>
          <w:rStyle w:val="StyleUnderline"/>
          <w:rFonts w:asciiTheme="majorHAnsi" w:hAnsiTheme="majorHAnsi" w:cstheme="majorHAnsi"/>
          <w:highlight w:val="cyan"/>
        </w:rPr>
        <w:t>The reaction to this new state of things has</w:t>
      </w:r>
      <w:r w:rsidRPr="00B339B1">
        <w:rPr>
          <w:rStyle w:val="StyleUnderline"/>
          <w:rFonts w:asciiTheme="majorHAnsi" w:hAnsiTheme="majorHAnsi" w:cstheme="majorHAnsi"/>
        </w:rPr>
        <w:t xml:space="preserve"> not </w:t>
      </w:r>
      <w:r w:rsidRPr="00B339B1">
        <w:rPr>
          <w:rStyle w:val="StyleUnderline"/>
          <w:rFonts w:asciiTheme="majorHAnsi" w:hAnsiTheme="majorHAnsi" w:cstheme="majorHAnsi"/>
          <w:highlight w:val="cyan"/>
        </w:rPr>
        <w:t>been</w:t>
      </w:r>
      <w:r w:rsidRPr="00B339B1">
        <w:rPr>
          <w:rStyle w:val="StyleUnderline"/>
          <w:rFonts w:asciiTheme="majorHAnsi" w:hAnsiTheme="majorHAnsi" w:cstheme="majorHAnsi"/>
        </w:rPr>
        <w:t xml:space="preserve"> a resigned abandonment of traditional values, but</w:t>
      </w:r>
      <w:r w:rsidRPr="00B339B1">
        <w:rPr>
          <w:rFonts w:asciiTheme="majorHAnsi" w:hAnsiTheme="majorHAnsi" w:cstheme="majorHAnsi"/>
          <w:color w:val="000000"/>
          <w:sz w:val="14"/>
          <w:szCs w:val="14"/>
        </w:rPr>
        <w:t xml:space="preserve"> rather a </w:t>
      </w:r>
      <w:r w:rsidRPr="00B339B1">
        <w:rPr>
          <w:rFonts w:asciiTheme="majorHAnsi" w:hAnsiTheme="majorHAnsi" w:cstheme="majorHAnsi"/>
          <w:strike/>
          <w:color w:val="000000"/>
          <w:sz w:val="14"/>
          <w:szCs w:val="14"/>
        </w:rPr>
        <w:t>crazy</w:t>
      </w:r>
      <w:r w:rsidRPr="00B339B1">
        <w:rPr>
          <w:rFonts w:asciiTheme="majorHAnsi" w:hAnsiTheme="majorHAnsi" w:cstheme="majorHAnsi"/>
          <w:color w:val="000000"/>
          <w:sz w:val="14"/>
          <w:szCs w:val="14"/>
        </w:rPr>
        <w:t xml:space="preserve"> overdetermination, </w:t>
      </w:r>
      <w:r w:rsidRPr="00B339B1">
        <w:rPr>
          <w:rStyle w:val="StyleUnderline"/>
          <w:rFonts w:asciiTheme="majorHAnsi" w:hAnsiTheme="majorHAnsi" w:cstheme="majorHAnsi"/>
          <w:highlight w:val="cyan"/>
        </w:rPr>
        <w:t>an exacerbation</w:t>
      </w:r>
      <w:r w:rsidRPr="00B339B1">
        <w:rPr>
          <w:rStyle w:val="StyleUnderline"/>
          <w:rFonts w:asciiTheme="majorHAnsi" w:hAnsiTheme="majorHAnsi" w:cstheme="majorHAnsi"/>
        </w:rPr>
        <w:t xml:space="preserve">, of these values of reference, function, finality, and causality. </w:t>
      </w:r>
      <w:r w:rsidRPr="00B339B1">
        <w:rPr>
          <w:rFonts w:asciiTheme="majorHAnsi" w:hAnsiTheme="majorHAnsi" w:cstheme="majorHAnsi"/>
          <w:color w:val="000000"/>
          <w:sz w:val="14"/>
          <w:szCs w:val="14"/>
        </w:rPr>
        <w:t xml:space="preserve">Perhaps nature is, in fact, horrified by the void, for it is in the void, and in order to avoid it, that plethoric, hypertrophic, and saturated systems emerge. </w:t>
      </w:r>
      <w:r w:rsidRPr="00B339B1">
        <w:rPr>
          <w:rStyle w:val="StyleUnderline"/>
          <w:rFonts w:asciiTheme="majorHAnsi" w:hAnsiTheme="majorHAnsi" w:cstheme="majorHAnsi"/>
          <w:highlight w:val="cyan"/>
        </w:rPr>
        <w:t>Some-thing redundant always settles in the place</w:t>
      </w:r>
      <w:r w:rsidRPr="00B339B1">
        <w:rPr>
          <w:rStyle w:val="StyleUnderline"/>
          <w:rFonts w:asciiTheme="majorHAnsi" w:hAnsiTheme="majorHAnsi" w:cstheme="majorHAnsi"/>
        </w:rPr>
        <w:t xml:space="preserve"> where there is no longer any-thing. Determinacy does not withdraw to the benefit of indeterminacy, but </w:t>
      </w:r>
      <w:r w:rsidRPr="00B339B1">
        <w:rPr>
          <w:rStyle w:val="StyleUnderline"/>
          <w:rFonts w:asciiTheme="majorHAnsi" w:hAnsiTheme="majorHAnsi" w:cstheme="majorHAnsi"/>
          <w:highlight w:val="cyan"/>
        </w:rPr>
        <w:t>to the benefit of a hyperdeterminacy:</w:t>
      </w:r>
      <w:r w:rsidRPr="00B339B1">
        <w:rPr>
          <w:rFonts w:asciiTheme="majorHAnsi" w:hAnsiTheme="majorHAnsi" w:cstheme="majorHAnsi"/>
          <w:color w:val="000000"/>
          <w:sz w:val="14"/>
          <w:szCs w:val="14"/>
        </w:rPr>
        <w:t xml:space="preserve"> the redundancy of determinacy in a void. Finality does not disappear in favor of the aleatory, but rather in favor of hyperfinality, of a hyperfunctionality: more functional than the functional, more final than the final - the hypertelic (hypertélie). Having been plunged into an in-ordinate uncertainty by randomness, we have responded by an excess of causality and teleology. Hypertelic growth is not an accident in the evolution of certain species, it is the challenge of telos as a response to increasing indeterminacy. In a system where things are increasingly left to chance, telos turns into delirium, and develops entities that know all too well how to exceed their own ends, to the point of invading the entire system. This is true of the behavior of the cancerous cell (hypervitality in a single direction), of the hyperspecialization of objects and people, of the operationalism of the smallest detail, and of the hypersignification of the slightest sign: the leitmotiv of our daily lives. But this is also the chancroid secret of every obese and cancerous system: </w:t>
      </w:r>
      <w:r w:rsidRPr="00B339B1">
        <w:rPr>
          <w:rFonts w:asciiTheme="majorHAnsi" w:hAnsiTheme="majorHAnsi" w:cstheme="majorHAnsi"/>
          <w:b/>
          <w:bCs/>
          <w:color w:val="000000"/>
          <w:highlight w:val="cyan"/>
          <w:u w:val="single"/>
        </w:rPr>
        <w:t>those of communication, of information</w:t>
      </w:r>
      <w:r w:rsidRPr="00B339B1">
        <w:rPr>
          <w:rFonts w:asciiTheme="majorHAnsi" w:hAnsiTheme="majorHAnsi" w:cstheme="majorHAnsi"/>
          <w:color w:val="000000"/>
          <w:u w:val="single"/>
        </w:rPr>
        <w:t xml:space="preserve">, of production, of destruction - </w:t>
      </w:r>
      <w:r w:rsidRPr="00B339B1">
        <w:rPr>
          <w:rFonts w:asciiTheme="majorHAnsi" w:hAnsiTheme="majorHAnsi" w:cstheme="majorHAnsi"/>
          <w:b/>
          <w:bCs/>
          <w:color w:val="000000"/>
          <w:highlight w:val="cyan"/>
          <w:u w:val="single"/>
        </w:rPr>
        <w:t>each having long since exceeded the limits of functionality</w:t>
      </w:r>
      <w:r w:rsidRPr="00B339B1">
        <w:rPr>
          <w:rFonts w:asciiTheme="majorHAnsi" w:hAnsiTheme="majorHAnsi" w:cstheme="majorHAnsi"/>
          <w:b/>
          <w:bCs/>
          <w:color w:val="000000"/>
          <w:u w:val="single"/>
        </w:rPr>
        <w:t>,</w:t>
      </w:r>
      <w:r w:rsidRPr="00B339B1">
        <w:rPr>
          <w:rFonts w:asciiTheme="majorHAnsi" w:hAnsiTheme="majorHAnsi" w:cstheme="majorHAnsi"/>
          <w:color w:val="000000"/>
          <w:u w:val="single"/>
        </w:rPr>
        <w:t xml:space="preserve"> and use value, in order to enter the phantasmic escalation of finalities.</w:t>
      </w:r>
      <w:r w:rsidRPr="00B339B1">
        <w:rPr>
          <w:rFonts w:asciiTheme="majorHAnsi" w:hAnsiTheme="majorHAnsi" w:cstheme="majorHAnsi"/>
          <w:color w:val="000000"/>
          <w:sz w:val="14"/>
          <w:szCs w:val="14"/>
        </w:rPr>
        <w:t xml:space="preserve"> The </w:t>
      </w:r>
      <w:r w:rsidRPr="00B339B1">
        <w:rPr>
          <w:rFonts w:asciiTheme="majorHAnsi" w:hAnsiTheme="majorHAnsi" w:cstheme="majorHAnsi"/>
          <w:strike/>
          <w:color w:val="000000"/>
          <w:sz w:val="14"/>
          <w:szCs w:val="14"/>
        </w:rPr>
        <w:t>hysteria</w:t>
      </w:r>
      <w:r w:rsidRPr="00B339B1">
        <w:rPr>
          <w:rFonts w:asciiTheme="majorHAnsi" w:hAnsiTheme="majorHAnsi" w:cstheme="majorHAnsi"/>
          <w:color w:val="000000"/>
          <w:sz w:val="14"/>
          <w:szCs w:val="14"/>
        </w:rPr>
        <w:t xml:space="preserve"> of causality, the inverse of the </w:t>
      </w:r>
      <w:r w:rsidRPr="00B339B1">
        <w:rPr>
          <w:rFonts w:asciiTheme="majorHAnsi" w:hAnsiTheme="majorHAnsi" w:cstheme="majorHAnsi"/>
          <w:strike/>
          <w:color w:val="000000"/>
          <w:sz w:val="14"/>
          <w:szCs w:val="14"/>
        </w:rPr>
        <w:t>hysteria</w:t>
      </w:r>
      <w:r w:rsidRPr="00B339B1">
        <w:rPr>
          <w:rFonts w:asciiTheme="majorHAnsi" w:hAnsiTheme="majorHAnsi" w:cstheme="majorHAnsi"/>
          <w:color w:val="000000"/>
          <w:sz w:val="14"/>
          <w:szCs w:val="14"/>
        </w:rPr>
        <w:t xml:space="preserve"> of finalities, which corresponds to the simultaneous effacement of origins and causes, is </w:t>
      </w:r>
      <w:r w:rsidRPr="00B339B1">
        <w:rPr>
          <w:rFonts w:asciiTheme="majorHAnsi" w:hAnsiTheme="majorHAnsi" w:cstheme="majorHAnsi"/>
          <w:b/>
          <w:bCs/>
          <w:color w:val="000000"/>
          <w:highlight w:val="cyan"/>
          <w:u w:val="single"/>
        </w:rPr>
        <w:t>the obsessive search for origins, for responsibility, for reference</w:t>
      </w:r>
      <w:r w:rsidRPr="00B339B1">
        <w:rPr>
          <w:rFonts w:asciiTheme="majorHAnsi" w:hAnsiTheme="majorHAnsi" w:cstheme="majorHAnsi"/>
          <w:color w:val="000000"/>
          <w:sz w:val="14"/>
          <w:szCs w:val="14"/>
          <w:highlight w:val="cyan"/>
        </w:rPr>
        <w:t>;</w:t>
      </w:r>
      <w:r w:rsidRPr="00B339B1">
        <w:rPr>
          <w:rFonts w:asciiTheme="majorHAnsi" w:hAnsiTheme="majorHAnsi" w:cstheme="majorHAnsi"/>
          <w:color w:val="000000"/>
          <w:sz w:val="14"/>
          <w:szCs w:val="14"/>
        </w:rPr>
        <w:t xml:space="preserve"> an attempt to extinguish phenomena in infinitesimal causes. But it is also the genesis and genetics complex, which on various accounts are represented by psychoanalytic palingenesis (the whole psyche hypostatized in prime infancy, every sign a symptom); and biogenetics (all probabilities saturated by the fatal ordering of molecules); and the hypertrophying of historical research, the delirium of explaining everything, of ascribing everything, of referencing everything ... All this becomes a fantastic burden - references living one off the other and at the other's expense. Here again we have an excrescent interpretive system developing without any relation to its objective. All of this is a consequence of a forward flight in the face of the haemorrhaging of objective causes. </w:t>
      </w:r>
      <w:r w:rsidRPr="00B339B1">
        <w:rPr>
          <w:rFonts w:asciiTheme="majorHAnsi" w:hAnsiTheme="majorHAnsi" w:cstheme="majorHAnsi"/>
          <w:color w:val="000000"/>
          <w:sz w:val="10"/>
          <w:szCs w:val="10"/>
          <w:u w:val="single"/>
        </w:rPr>
        <w:t>Inertial phenomena are accelerating</w:t>
      </w:r>
      <w:r w:rsidRPr="00B339B1">
        <w:rPr>
          <w:rFonts w:asciiTheme="majorHAnsi" w:hAnsiTheme="majorHAnsi" w:cstheme="majorHAnsi"/>
          <w:color w:val="000000"/>
          <w:sz w:val="14"/>
          <w:szCs w:val="14"/>
        </w:rPr>
        <w:t>. Arrested forms proliferate, and growth is immobilized in excrescence. This is the form of the hypertelic, that which goes beyond its own ends: the crustacean that strays far from the ocean unable to return (to what secret end</w:t>
      </w:r>
      <w:r w:rsidRPr="00B339B1">
        <w:rPr>
          <w:rFonts w:asciiTheme="majorHAnsi" w:hAnsiTheme="majorHAnsi" w:cstheme="majorHAnsi"/>
          <w:color w:val="000000"/>
          <w:sz w:val="10"/>
          <w:szCs w:val="10"/>
        </w:rPr>
        <w:t xml:space="preserve">?); or the increasing gigantism of Easter Island statues. Tentacular, protuberant, excrescent, hypertelic: this is the inertial destiny of a saturated world. </w:t>
      </w:r>
      <w:r w:rsidRPr="00B339B1">
        <w:rPr>
          <w:rFonts w:asciiTheme="majorHAnsi" w:hAnsiTheme="majorHAnsi" w:cstheme="majorHAnsi"/>
          <w:color w:val="000000"/>
          <w:sz w:val="10"/>
          <w:szCs w:val="10"/>
          <w:u w:val="single"/>
        </w:rPr>
        <w:t>The denial of its own end in hyperfinality; is this not also the mechanism of cancer? The revenge of growth in excrescence. The revenge and summons of speed in inertia</w:t>
      </w:r>
      <w:r w:rsidRPr="00B339B1">
        <w:rPr>
          <w:rFonts w:asciiTheme="majorHAnsi" w:hAnsiTheme="majorHAnsi" w:cstheme="majorHAnsi"/>
          <w:color w:val="000000"/>
          <w:sz w:val="10"/>
          <w:szCs w:val="10"/>
        </w:rPr>
        <w:t xml:space="preserve">. The masses are also caught in this gigantic process of inertia by acceleration. </w:t>
      </w:r>
      <w:r w:rsidRPr="00B339B1">
        <w:rPr>
          <w:rFonts w:asciiTheme="majorHAnsi" w:hAnsiTheme="majorHAnsi" w:cstheme="majorHAnsi"/>
          <w:color w:val="000000"/>
          <w:sz w:val="10"/>
          <w:szCs w:val="10"/>
          <w:u w:val="single"/>
        </w:rPr>
        <w:t>The masses are this excrescent process, which precipitates all growth towards ruin</w:t>
      </w:r>
      <w:r w:rsidRPr="00B339B1">
        <w:rPr>
          <w:rFonts w:asciiTheme="majorHAnsi" w:hAnsiTheme="majorHAnsi" w:cstheme="majorHAnsi"/>
          <w:color w:val="000000"/>
          <w:sz w:val="14"/>
          <w:szCs w:val="14"/>
        </w:rPr>
        <w:t xml:space="preserve">. </w:t>
      </w:r>
      <w:r w:rsidRPr="00B339B1">
        <w:rPr>
          <w:rFonts w:asciiTheme="majorHAnsi" w:hAnsiTheme="majorHAnsi" w:cstheme="majorHAnsi"/>
          <w:b/>
          <w:bCs/>
          <w:color w:val="000000"/>
          <w:highlight w:val="cyan"/>
          <w:u w:val="single"/>
        </w:rPr>
        <w:t>It is the circuit that is shortcircuited by a monstrous finality</w:t>
      </w:r>
      <w:r w:rsidRPr="00B339B1">
        <w:rPr>
          <w:rFonts w:asciiTheme="majorHAnsi" w:hAnsiTheme="majorHAnsi" w:cstheme="majorHAnsi"/>
          <w:color w:val="000000"/>
          <w:sz w:val="14"/>
          <w:szCs w:val="14"/>
        </w:rPr>
        <w:t>. Exxon: the American government requests a complete report on the multinational's activities throughout the world. The result is twelve 1,000 page volumes, whose reading alone, not to mention the analysis, would exceed a few years work. Where is the information? Should we initiate an information dietetics? Should we thin out the obese, the obese systems, and create institutions to uninform? The incredible destructive stockpiling of strategic weapons is only equaled by the worldwide demographic overgrowth. As paradoxical as it may seem, both are of the same nature and correspond to the same logic of excrescence and inertia. A triumphant anomaly: no principle of justice or of proportion can temper either one; they incite one another. And worse, there isn't even so much as Promethean defiance here, no excessive passion or pride. It appears simply that the species has crossed a particular mysterious point, where it has become impossible to turn back, to decelerate, or to slow down. </w:t>
      </w:r>
    </w:p>
    <w:p w14:paraId="39E5BA9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2797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797B"/>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0B46"/>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1BCE60"/>
  <w14:defaultImageDpi w14:val="300"/>
  <w15:docId w15:val="{964B867C-0456-F244-B1C0-BE7D08974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2797B"/>
    <w:pPr>
      <w:spacing w:after="160" w:line="259" w:lineRule="auto"/>
    </w:pPr>
    <w:rPr>
      <w:rFonts w:ascii="Calibri" w:hAnsi="Calibri" w:cs="Calibri"/>
      <w:sz w:val="20"/>
    </w:rPr>
  </w:style>
  <w:style w:type="paragraph" w:styleId="Heading1">
    <w:name w:val="heading 1"/>
    <w:aliases w:val="Pocket"/>
    <w:basedOn w:val="Normal"/>
    <w:next w:val="Normal"/>
    <w:link w:val="Heading1Char"/>
    <w:uiPriority w:val="9"/>
    <w:qFormat/>
    <w:rsid w:val="0052797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2797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2797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52797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279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797B"/>
  </w:style>
  <w:style w:type="character" w:customStyle="1" w:styleId="Heading1Char">
    <w:name w:val="Heading 1 Char"/>
    <w:aliases w:val="Pocket Char"/>
    <w:basedOn w:val="DefaultParagraphFont"/>
    <w:link w:val="Heading1"/>
    <w:uiPriority w:val="9"/>
    <w:rsid w:val="0052797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2797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2797B"/>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52797B"/>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52797B"/>
    <w:rPr>
      <w:b/>
      <w:sz w:val="26"/>
      <w:u w:val="none"/>
    </w:rPr>
  </w:style>
  <w:style w:type="character" w:customStyle="1" w:styleId="StyleUnderline">
    <w:name w:val="Style Underline"/>
    <w:aliases w:val="Underline"/>
    <w:basedOn w:val="DefaultParagraphFont"/>
    <w:uiPriority w:val="1"/>
    <w:qFormat/>
    <w:rsid w:val="0052797B"/>
    <w:rPr>
      <w:b w:val="0"/>
      <w:sz w:val="24"/>
      <w:u w:val="single"/>
    </w:rPr>
  </w:style>
  <w:style w:type="character" w:styleId="Emphasis">
    <w:name w:val="Emphasis"/>
    <w:basedOn w:val="DefaultParagraphFont"/>
    <w:uiPriority w:val="20"/>
    <w:qFormat/>
    <w:rsid w:val="0052797B"/>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52797B"/>
    <w:rPr>
      <w:color w:val="auto"/>
      <w:u w:val="none"/>
    </w:rPr>
  </w:style>
  <w:style w:type="character" w:styleId="Hyperlink">
    <w:name w:val="Hyperlink"/>
    <w:basedOn w:val="DefaultParagraphFont"/>
    <w:uiPriority w:val="99"/>
    <w:semiHidden/>
    <w:unhideWhenUsed/>
    <w:rsid w:val="0052797B"/>
    <w:rPr>
      <w:color w:val="auto"/>
      <w:u w:val="none"/>
    </w:rPr>
  </w:style>
  <w:style w:type="paragraph" w:styleId="DocumentMap">
    <w:name w:val="Document Map"/>
    <w:basedOn w:val="Normal"/>
    <w:link w:val="DocumentMapChar"/>
    <w:uiPriority w:val="99"/>
    <w:semiHidden/>
    <w:unhideWhenUsed/>
    <w:rsid w:val="0052797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2797B"/>
    <w:rPr>
      <w:rFonts w:ascii="Lucida Grande" w:hAnsi="Lucida Grande" w:cs="Lucida Grande"/>
    </w:rPr>
  </w:style>
  <w:style w:type="paragraph" w:styleId="NormalWeb">
    <w:name w:val="Normal (Web)"/>
    <w:basedOn w:val="Normal"/>
    <w:uiPriority w:val="99"/>
    <w:unhideWhenUsed/>
    <w:rsid w:val="0052797B"/>
    <w:pPr>
      <w:spacing w:before="100" w:beforeAutospacing="1" w:after="100" w:afterAutospacing="1" w:line="240" w:lineRule="auto"/>
    </w:pPr>
    <w:rPr>
      <w:rFonts w:ascii="Times New Roman" w:eastAsia="Times New Roman" w:hAnsi="Times New Roman" w:cs="Times New Roman"/>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doddaman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6</Pages>
  <Words>3871</Words>
  <Characters>22071</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25891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Anika Doddamane</cp:lastModifiedBy>
  <cp:revision>1</cp:revision>
  <dcterms:created xsi:type="dcterms:W3CDTF">2022-02-18T23:44:00Z</dcterms:created>
  <dcterms:modified xsi:type="dcterms:W3CDTF">2022-02-18T23:44:00Z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