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97E1F" w14:textId="77777777" w:rsidR="008F3A9A" w:rsidRDefault="008F3A9A" w:rsidP="008F3A9A"/>
    <w:p w14:paraId="3DE847E0" w14:textId="77777777" w:rsidR="008F3A9A" w:rsidRDefault="008F3A9A" w:rsidP="008F3A9A">
      <w:pPr>
        <w:pStyle w:val="Heading3"/>
      </w:pPr>
      <w:r>
        <w:t>Social Spending/BBB DA</w:t>
      </w:r>
    </w:p>
    <w:p w14:paraId="131A2356" w14:textId="77777777" w:rsidR="008F3A9A" w:rsidRDefault="008F3A9A" w:rsidP="008F3A9A">
      <w:pPr>
        <w:pStyle w:val="Heading4"/>
      </w:pPr>
      <w:r>
        <w:t xml:space="preserve">The social spending bill is set to pass, but Biden’s PC is key and decisions in the coming weeks are crucial. </w:t>
      </w:r>
    </w:p>
    <w:p w14:paraId="6CCA4E3D" w14:textId="77777777" w:rsidR="008F3A9A" w:rsidRPr="00F762C1" w:rsidRDefault="008F3A9A" w:rsidP="008F3A9A">
      <w:pPr>
        <w:rPr>
          <w:rStyle w:val="Style13ptBold"/>
          <w:b w:val="0"/>
          <w:bCs/>
          <w:sz w:val="22"/>
          <w:szCs w:val="22"/>
        </w:rPr>
      </w:pPr>
      <w:r>
        <w:rPr>
          <w:rStyle w:val="Style13ptBold"/>
        </w:rPr>
        <w:t xml:space="preserve">BBC ’21 – </w:t>
      </w:r>
      <w:r>
        <w:rPr>
          <w:rStyle w:val="Style13ptBold"/>
          <w:b w:val="0"/>
          <w:bCs/>
          <w:sz w:val="22"/>
          <w:szCs w:val="22"/>
        </w:rPr>
        <w:t xml:space="preserve">“Biden Announces Revamped $1.75 Trillion Social Spending Plan,” October 28, 2021, </w:t>
      </w:r>
      <w:r w:rsidRPr="00F762C1">
        <w:rPr>
          <w:rStyle w:val="Style13ptBold"/>
          <w:b w:val="0"/>
          <w:bCs/>
          <w:sz w:val="22"/>
          <w:szCs w:val="22"/>
        </w:rPr>
        <w:t>https://www.bbc.com/news/world-us-canada-59081791</w:t>
      </w:r>
    </w:p>
    <w:p w14:paraId="28287C9D" w14:textId="77777777" w:rsidR="008F3A9A" w:rsidRPr="00F762C1" w:rsidRDefault="008F3A9A" w:rsidP="008F3A9A">
      <w:pPr>
        <w:rPr>
          <w:sz w:val="16"/>
        </w:rPr>
      </w:pPr>
      <w:r w:rsidRPr="00F762C1">
        <w:rPr>
          <w:sz w:val="16"/>
        </w:rPr>
        <w:t xml:space="preserve">US President Joe </w:t>
      </w:r>
      <w:r w:rsidRPr="00F762C1">
        <w:rPr>
          <w:rStyle w:val="StyleUnderline"/>
          <w:highlight w:val="cyan"/>
        </w:rPr>
        <w:t>Biden unveiled a revamped</w:t>
      </w:r>
      <w:r w:rsidRPr="00F762C1">
        <w:rPr>
          <w:rStyle w:val="StyleUnderline"/>
        </w:rPr>
        <w:t xml:space="preserve"> $1.75tn</w:t>
      </w:r>
      <w:r w:rsidRPr="00F762C1">
        <w:rPr>
          <w:sz w:val="16"/>
        </w:rPr>
        <w:t xml:space="preserve"> (£1.27tn) </w:t>
      </w:r>
      <w:r w:rsidRPr="00F762C1">
        <w:rPr>
          <w:rStyle w:val="StyleUnderline"/>
          <w:highlight w:val="cyan"/>
        </w:rPr>
        <w:t>spending plan</w:t>
      </w:r>
      <w:r w:rsidRPr="00F762C1">
        <w:rPr>
          <w:sz w:val="16"/>
        </w:rPr>
        <w:t xml:space="preserve"> on Thursday, calling it a historic investment in the country's future. </w:t>
      </w:r>
    </w:p>
    <w:p w14:paraId="34414FA7" w14:textId="77777777" w:rsidR="008F3A9A" w:rsidRPr="00F762C1" w:rsidRDefault="008F3A9A" w:rsidP="008F3A9A">
      <w:pPr>
        <w:rPr>
          <w:sz w:val="16"/>
          <w:szCs w:val="16"/>
        </w:rPr>
      </w:pPr>
      <w:r w:rsidRPr="00F762C1">
        <w:rPr>
          <w:sz w:val="16"/>
          <w:szCs w:val="16"/>
        </w:rPr>
        <w:t>"No-one got everything they wanted, including me," he said, acknowledging the struggle within his party to reach consensus on a pair of landmark bills.</w:t>
      </w:r>
    </w:p>
    <w:p w14:paraId="4899917C" w14:textId="77777777" w:rsidR="008F3A9A" w:rsidRPr="00F762C1" w:rsidRDefault="008F3A9A" w:rsidP="008F3A9A">
      <w:pPr>
        <w:rPr>
          <w:rStyle w:val="StyleUnderline"/>
        </w:rPr>
      </w:pPr>
      <w:r w:rsidRPr="00F762C1">
        <w:rPr>
          <w:rStyle w:val="StyleUnderline"/>
          <w:highlight w:val="cyan"/>
        </w:rPr>
        <w:t>Narrow margins</w:t>
      </w:r>
      <w:r w:rsidRPr="00F762C1">
        <w:rPr>
          <w:rStyle w:val="StyleUnderline"/>
        </w:rPr>
        <w:t xml:space="preserve"> in Congress </w:t>
      </w:r>
      <w:r w:rsidRPr="00F762C1">
        <w:rPr>
          <w:rStyle w:val="StyleUnderline"/>
          <w:highlight w:val="cyan"/>
        </w:rPr>
        <w:t>require nearly</w:t>
      </w:r>
      <w:r w:rsidRPr="00F762C1">
        <w:rPr>
          <w:rStyle w:val="StyleUnderline"/>
        </w:rPr>
        <w:t xml:space="preserve"> unanimous support </w:t>
      </w:r>
      <w:r w:rsidRPr="00F762C1">
        <w:rPr>
          <w:rStyle w:val="StyleUnderline"/>
          <w:highlight w:val="cyan"/>
        </w:rPr>
        <w:t>from</w:t>
      </w:r>
      <w:r w:rsidRPr="00F762C1">
        <w:rPr>
          <w:rStyle w:val="StyleUnderline"/>
        </w:rPr>
        <w:t xml:space="preserve"> the </w:t>
      </w:r>
      <w:r w:rsidRPr="00F762C1">
        <w:rPr>
          <w:rStyle w:val="StyleUnderline"/>
          <w:highlight w:val="cyan"/>
        </w:rPr>
        <w:t>Democrats</w:t>
      </w:r>
      <w:r w:rsidRPr="00F762C1">
        <w:rPr>
          <w:rStyle w:val="StyleUnderline"/>
        </w:rPr>
        <w:t xml:space="preserve"> for the bills to pass.</w:t>
      </w:r>
    </w:p>
    <w:p w14:paraId="466F1764" w14:textId="77777777" w:rsidR="008F3A9A" w:rsidRPr="00F762C1" w:rsidRDefault="008F3A9A" w:rsidP="008F3A9A">
      <w:pPr>
        <w:rPr>
          <w:sz w:val="16"/>
          <w:szCs w:val="16"/>
        </w:rPr>
      </w:pPr>
      <w:r w:rsidRPr="00F762C1">
        <w:rPr>
          <w:sz w:val="16"/>
          <w:szCs w:val="16"/>
        </w:rPr>
        <w:t>They include major investments in infrastructure, climate and childcare.</w:t>
      </w:r>
    </w:p>
    <w:p w14:paraId="2EE12CE6" w14:textId="77777777" w:rsidR="008F3A9A" w:rsidRPr="00F762C1" w:rsidRDefault="008F3A9A" w:rsidP="008F3A9A">
      <w:pPr>
        <w:rPr>
          <w:sz w:val="16"/>
        </w:rPr>
      </w:pPr>
      <w:r w:rsidRPr="00F762C1">
        <w:rPr>
          <w:rStyle w:val="StyleUnderline"/>
        </w:rPr>
        <w:t xml:space="preserve">The White House has said </w:t>
      </w:r>
      <w:r w:rsidRPr="00F762C1">
        <w:rPr>
          <w:rStyle w:val="StyleUnderline"/>
          <w:highlight w:val="cyan"/>
        </w:rPr>
        <w:t>the plan has the support of</w:t>
      </w:r>
      <w:r w:rsidRPr="00F762C1">
        <w:rPr>
          <w:rStyle w:val="StyleUnderline"/>
        </w:rPr>
        <w:t xml:space="preserve"> all 50 </w:t>
      </w:r>
      <w:r w:rsidRPr="00F762C1">
        <w:rPr>
          <w:rStyle w:val="StyleUnderline"/>
          <w:highlight w:val="cyan"/>
        </w:rPr>
        <w:t>Democrats</w:t>
      </w:r>
      <w:r w:rsidRPr="00F762C1">
        <w:rPr>
          <w:rStyle w:val="StyleUnderline"/>
        </w:rPr>
        <w:t xml:space="preserve"> in the evenly divided Senate </w:t>
      </w:r>
      <w:r w:rsidRPr="00F762C1">
        <w:rPr>
          <w:rStyle w:val="StyleUnderline"/>
          <w:highlight w:val="cyan"/>
        </w:rPr>
        <w:t>and</w:t>
      </w:r>
      <w:r w:rsidRPr="00F762C1">
        <w:rPr>
          <w:rStyle w:val="StyleUnderline"/>
        </w:rPr>
        <w:t xml:space="preserve"> expressed confidence that it </w:t>
      </w:r>
      <w:r w:rsidRPr="00F762C1">
        <w:rPr>
          <w:rStyle w:val="StyleUnderline"/>
          <w:highlight w:val="cyan"/>
        </w:rPr>
        <w:t>could</w:t>
      </w:r>
      <w:r w:rsidRPr="00F762C1">
        <w:rPr>
          <w:rStyle w:val="StyleUnderline"/>
        </w:rPr>
        <w:t xml:space="preserve"> also </w:t>
      </w:r>
      <w:r w:rsidRPr="00F762C1">
        <w:rPr>
          <w:rStyle w:val="StyleUnderline"/>
          <w:highlight w:val="cyan"/>
        </w:rPr>
        <w:t>pass the House</w:t>
      </w:r>
      <w:r w:rsidRPr="00F762C1">
        <w:rPr>
          <w:rStyle w:val="StyleUnderline"/>
        </w:rPr>
        <w:t>.</w:t>
      </w:r>
      <w:r w:rsidRPr="00F762C1">
        <w:rPr>
          <w:sz w:val="16"/>
        </w:rPr>
        <w:t xml:space="preserve"> But it remains to be seen whether Mr Biden has actually achieved the level of cooperation needed from within his party to move the spending plan forward. </w:t>
      </w:r>
    </w:p>
    <w:p w14:paraId="0F8437AB" w14:textId="77777777" w:rsidR="008F3A9A" w:rsidRPr="00F762C1" w:rsidRDefault="008F3A9A" w:rsidP="008F3A9A">
      <w:pPr>
        <w:rPr>
          <w:sz w:val="16"/>
          <w:szCs w:val="16"/>
        </w:rPr>
      </w:pPr>
      <w:r w:rsidRPr="00F762C1">
        <w:rPr>
          <w:sz w:val="16"/>
          <w:szCs w:val="16"/>
        </w:rPr>
        <w:t>The administration was hoping to have a deal in place before Mr Biden flew off to Europe on Thursday. He is heading for Rome, the Vatican and later to Glasgow, Scotland, for the United Nations climate conference, COP26. </w:t>
      </w:r>
    </w:p>
    <w:p w14:paraId="5E5852DE" w14:textId="77777777" w:rsidR="008F3A9A" w:rsidRPr="00F762C1" w:rsidRDefault="008F3A9A" w:rsidP="008F3A9A">
      <w:pPr>
        <w:rPr>
          <w:sz w:val="16"/>
          <w:szCs w:val="16"/>
        </w:rPr>
      </w:pPr>
      <w:r w:rsidRPr="00F762C1">
        <w:rPr>
          <w:sz w:val="16"/>
          <w:szCs w:val="16"/>
        </w:rPr>
        <w:t>This new proposal is a stripped-down version of the roughly $3.5tn social spending plan Mr Biden unveiled earlier this year.</w:t>
      </w:r>
    </w:p>
    <w:p w14:paraId="7D6FEDE1" w14:textId="77777777" w:rsidR="008F3A9A" w:rsidRPr="00F762C1" w:rsidRDefault="008F3A9A" w:rsidP="008F3A9A">
      <w:pPr>
        <w:rPr>
          <w:sz w:val="16"/>
          <w:szCs w:val="16"/>
        </w:rPr>
      </w:pPr>
      <w:r w:rsidRPr="00F762C1">
        <w:rPr>
          <w:sz w:val="16"/>
          <w:szCs w:val="16"/>
        </w:rPr>
        <w:t>The Democratic president was expected to use his Thursday morning meeting with House Democrats to convince progressives in the party that this new version is close enough to the original bill, and to persuade progressives in the House of Representative to pass a separate, $1tn infrastructure bill that has already passed in the Senate.</w:t>
      </w:r>
      <w:r w:rsidRPr="00F762C1">
        <w:rPr>
          <w:rFonts w:eastAsiaTheme="majorEastAsia"/>
          <w:sz w:val="16"/>
          <w:szCs w:val="16"/>
        </w:rPr>
        <w:t> </w:t>
      </w:r>
    </w:p>
    <w:p w14:paraId="4A05CBC5" w14:textId="77777777" w:rsidR="008F3A9A" w:rsidRPr="00F762C1" w:rsidRDefault="008F3A9A" w:rsidP="008F3A9A">
      <w:pPr>
        <w:rPr>
          <w:sz w:val="16"/>
        </w:rPr>
      </w:pPr>
      <w:r w:rsidRPr="00F762C1">
        <w:rPr>
          <w:rStyle w:val="StyleUnderline"/>
          <w:highlight w:val="cyan"/>
        </w:rPr>
        <w:t>It's a delicate balance for</w:t>
      </w:r>
      <w:r w:rsidRPr="00F762C1">
        <w:rPr>
          <w:rStyle w:val="StyleUnderline"/>
        </w:rPr>
        <w:t xml:space="preserve"> Mr </w:t>
      </w:r>
      <w:r w:rsidRPr="00F762C1">
        <w:rPr>
          <w:rStyle w:val="StyleUnderline"/>
          <w:highlight w:val="cyan"/>
        </w:rPr>
        <w:t>Biden, as he tries to appeal to</w:t>
      </w:r>
      <w:r w:rsidRPr="00F762C1">
        <w:rPr>
          <w:rStyle w:val="StyleUnderline"/>
        </w:rPr>
        <w:t xml:space="preserve"> his party's </w:t>
      </w:r>
      <w:r w:rsidRPr="00F762C1">
        <w:rPr>
          <w:rStyle w:val="StyleUnderline"/>
          <w:highlight w:val="cyan"/>
        </w:rPr>
        <w:t>progressives</w:t>
      </w:r>
      <w:r w:rsidRPr="00F762C1">
        <w:rPr>
          <w:rStyle w:val="StyleUnderline"/>
        </w:rPr>
        <w:t xml:space="preserve"> - who say they need action on the social spending bill before passing infrastructure - and some moderates, for whom the infrastructure bill is priority.</w:t>
      </w:r>
      <w:r w:rsidRPr="00F762C1">
        <w:rPr>
          <w:sz w:val="16"/>
        </w:rPr>
        <w:t xml:space="preserve"> Others had concerns over the price tag of the original social spending bill.</w:t>
      </w:r>
      <w:r w:rsidRPr="00F762C1">
        <w:rPr>
          <w:rFonts w:eastAsiaTheme="majorEastAsia"/>
          <w:sz w:val="16"/>
        </w:rPr>
        <w:t> </w:t>
      </w:r>
    </w:p>
    <w:p w14:paraId="5B67284B" w14:textId="77777777" w:rsidR="008F3A9A" w:rsidRPr="00F762C1" w:rsidRDefault="008F3A9A" w:rsidP="008F3A9A">
      <w:pPr>
        <w:rPr>
          <w:sz w:val="16"/>
          <w:szCs w:val="16"/>
        </w:rPr>
      </w:pPr>
      <w:r w:rsidRPr="00F762C1">
        <w:rPr>
          <w:sz w:val="16"/>
          <w:szCs w:val="16"/>
        </w:rPr>
        <w:t>What's in the proposed new spending plan?</w:t>
      </w:r>
      <w:r w:rsidRPr="00F762C1">
        <w:rPr>
          <w:rFonts w:eastAsiaTheme="majorEastAsia"/>
          <w:sz w:val="16"/>
          <w:szCs w:val="16"/>
        </w:rPr>
        <w:t> </w:t>
      </w:r>
    </w:p>
    <w:p w14:paraId="1F81BC62" w14:textId="77777777" w:rsidR="008F3A9A" w:rsidRPr="00F762C1" w:rsidRDefault="008F3A9A" w:rsidP="008F3A9A">
      <w:pPr>
        <w:rPr>
          <w:sz w:val="16"/>
          <w:szCs w:val="16"/>
        </w:rPr>
      </w:pPr>
      <w:r w:rsidRPr="00F762C1">
        <w:rPr>
          <w:sz w:val="16"/>
          <w:szCs w:val="16"/>
        </w:rPr>
        <w:t>$555bn aimed at fighting climate change, mainly through tax-incentives for renewable and low-emission sources of energy</w:t>
      </w:r>
    </w:p>
    <w:p w14:paraId="4F24CE19" w14:textId="77777777" w:rsidR="008F3A9A" w:rsidRPr="00F762C1" w:rsidRDefault="008F3A9A" w:rsidP="008F3A9A">
      <w:pPr>
        <w:rPr>
          <w:sz w:val="16"/>
          <w:szCs w:val="16"/>
        </w:rPr>
      </w:pPr>
      <w:r w:rsidRPr="00F762C1">
        <w:rPr>
          <w:sz w:val="16"/>
          <w:szCs w:val="16"/>
        </w:rPr>
        <w:t>$400bn for free and universal preschool for all 3- and 4-year-olds</w:t>
      </w:r>
    </w:p>
    <w:p w14:paraId="52036E65" w14:textId="77777777" w:rsidR="008F3A9A" w:rsidRPr="00F762C1" w:rsidRDefault="008F3A9A" w:rsidP="008F3A9A">
      <w:pPr>
        <w:rPr>
          <w:sz w:val="16"/>
          <w:szCs w:val="16"/>
        </w:rPr>
      </w:pPr>
      <w:r w:rsidRPr="00F762C1">
        <w:rPr>
          <w:sz w:val="16"/>
          <w:szCs w:val="16"/>
        </w:rPr>
        <w:t>$150bn to build one million affordable housing units</w:t>
      </w:r>
    </w:p>
    <w:p w14:paraId="68AF064F" w14:textId="77777777" w:rsidR="008F3A9A" w:rsidRPr="00F762C1" w:rsidRDefault="008F3A9A" w:rsidP="008F3A9A">
      <w:pPr>
        <w:rPr>
          <w:sz w:val="16"/>
          <w:szCs w:val="16"/>
        </w:rPr>
      </w:pPr>
      <w:r w:rsidRPr="00F762C1">
        <w:rPr>
          <w:sz w:val="16"/>
          <w:szCs w:val="16"/>
        </w:rPr>
        <w:t>Speaking on Thursday, Mr Biden said the US was at risk of "losing our edge as a nation".</w:t>
      </w:r>
      <w:r w:rsidRPr="00F762C1">
        <w:rPr>
          <w:rFonts w:eastAsiaTheme="majorEastAsia"/>
          <w:sz w:val="16"/>
          <w:szCs w:val="16"/>
        </w:rPr>
        <w:t> </w:t>
      </w:r>
    </w:p>
    <w:p w14:paraId="1D91FAF0" w14:textId="77777777" w:rsidR="008F3A9A" w:rsidRPr="00F762C1" w:rsidRDefault="008F3A9A" w:rsidP="008F3A9A">
      <w:pPr>
        <w:rPr>
          <w:sz w:val="16"/>
          <w:szCs w:val="16"/>
        </w:rPr>
      </w:pPr>
      <w:r w:rsidRPr="00F762C1">
        <w:rPr>
          <w:sz w:val="16"/>
          <w:szCs w:val="16"/>
        </w:rPr>
        <w:t>"Somewhere along the way we stopped investing in ourselves, and investing in our people," he said. "We can't be competitive in the 21st Century global economy if we continue this slide."</w:t>
      </w:r>
    </w:p>
    <w:p w14:paraId="045494CB" w14:textId="77777777" w:rsidR="008F3A9A" w:rsidRPr="00F762C1" w:rsidRDefault="008F3A9A" w:rsidP="008F3A9A">
      <w:pPr>
        <w:rPr>
          <w:sz w:val="16"/>
          <w:szCs w:val="16"/>
        </w:rPr>
      </w:pPr>
      <w:r w:rsidRPr="00F762C1">
        <w:rPr>
          <w:sz w:val="16"/>
          <w:szCs w:val="16"/>
        </w:rPr>
        <w:t>What's been left out?</w:t>
      </w:r>
    </w:p>
    <w:p w14:paraId="3BDCEDCA" w14:textId="77777777" w:rsidR="008F3A9A" w:rsidRPr="00F762C1" w:rsidRDefault="008F3A9A" w:rsidP="008F3A9A">
      <w:pPr>
        <w:rPr>
          <w:sz w:val="16"/>
          <w:szCs w:val="16"/>
        </w:rPr>
      </w:pPr>
      <w:r w:rsidRPr="00F762C1">
        <w:rPr>
          <w:sz w:val="16"/>
          <w:szCs w:val="16"/>
        </w:rPr>
        <w:t>The scaled-back spending plan announced by Mr Biden on Thursday is missing several big promises from the original bill.</w:t>
      </w:r>
      <w:r w:rsidRPr="00F762C1">
        <w:rPr>
          <w:rFonts w:eastAsiaTheme="majorEastAsia"/>
          <w:sz w:val="16"/>
          <w:szCs w:val="16"/>
        </w:rPr>
        <w:t> </w:t>
      </w:r>
    </w:p>
    <w:p w14:paraId="259B2125" w14:textId="77777777" w:rsidR="008F3A9A" w:rsidRPr="00F762C1" w:rsidRDefault="008F3A9A" w:rsidP="008F3A9A">
      <w:pPr>
        <w:rPr>
          <w:sz w:val="16"/>
          <w:szCs w:val="16"/>
        </w:rPr>
      </w:pPr>
      <w:r w:rsidRPr="00F762C1">
        <w:rPr>
          <w:sz w:val="16"/>
          <w:szCs w:val="16"/>
        </w:rPr>
        <w:t>Paid family leave was removed entirely - a blow to progressives and American voters who hoped the US would join the majority of other countries in providing paid time off for new parents. The US is one of just eight countries without national paid maternity leave.</w:t>
      </w:r>
    </w:p>
    <w:p w14:paraId="4B535C36" w14:textId="77777777" w:rsidR="008F3A9A" w:rsidRPr="00F762C1" w:rsidRDefault="008F3A9A" w:rsidP="008F3A9A">
      <w:pPr>
        <w:rPr>
          <w:sz w:val="16"/>
          <w:szCs w:val="16"/>
        </w:rPr>
      </w:pPr>
      <w:r w:rsidRPr="00F762C1">
        <w:rPr>
          <w:sz w:val="16"/>
          <w:szCs w:val="16"/>
        </w:rPr>
        <w:t>A plan to lower prescription drug prices has also been slashed.</w:t>
      </w:r>
    </w:p>
    <w:p w14:paraId="5805604D" w14:textId="77777777" w:rsidR="008F3A9A" w:rsidRPr="00F762C1" w:rsidRDefault="008F3A9A" w:rsidP="008F3A9A">
      <w:pPr>
        <w:rPr>
          <w:sz w:val="16"/>
          <w:szCs w:val="16"/>
        </w:rPr>
      </w:pPr>
      <w:r w:rsidRPr="00F762C1">
        <w:rPr>
          <w:sz w:val="16"/>
          <w:szCs w:val="16"/>
        </w:rPr>
        <w:t>The AARP, the nation's largest interest group focused on elderly Americans, released a statement after Mr Biden's announcement saying it was "outraged" that the new framework does not lower drug prices.</w:t>
      </w:r>
      <w:r w:rsidRPr="00F762C1">
        <w:rPr>
          <w:rFonts w:eastAsiaTheme="majorEastAsia"/>
          <w:sz w:val="16"/>
          <w:szCs w:val="16"/>
        </w:rPr>
        <w:t> </w:t>
      </w:r>
    </w:p>
    <w:p w14:paraId="614C5E42" w14:textId="77777777" w:rsidR="008F3A9A" w:rsidRPr="00F762C1" w:rsidRDefault="008F3A9A" w:rsidP="008F3A9A">
      <w:pPr>
        <w:rPr>
          <w:sz w:val="16"/>
          <w:szCs w:val="16"/>
        </w:rPr>
      </w:pPr>
      <w:r w:rsidRPr="00F762C1">
        <w:rPr>
          <w:sz w:val="16"/>
          <w:szCs w:val="16"/>
        </w:rPr>
        <w:t>How does Biden say he will pay for it?</w:t>
      </w:r>
      <w:r w:rsidRPr="00F762C1">
        <w:rPr>
          <w:rFonts w:eastAsiaTheme="majorEastAsia"/>
          <w:sz w:val="16"/>
          <w:szCs w:val="16"/>
        </w:rPr>
        <w:t> </w:t>
      </w:r>
    </w:p>
    <w:p w14:paraId="49C90695" w14:textId="77777777" w:rsidR="008F3A9A" w:rsidRPr="00F762C1" w:rsidRDefault="008F3A9A" w:rsidP="008F3A9A">
      <w:pPr>
        <w:rPr>
          <w:sz w:val="16"/>
          <w:szCs w:val="16"/>
        </w:rPr>
      </w:pPr>
      <w:r w:rsidRPr="00F762C1">
        <w:rPr>
          <w:sz w:val="16"/>
          <w:szCs w:val="16"/>
        </w:rPr>
        <w:t>The president on Thursday made the case that his spending plan was "fiscally responsible and fully paid for" and that it will not add to the deficit.</w:t>
      </w:r>
      <w:r w:rsidRPr="00F762C1">
        <w:rPr>
          <w:rFonts w:eastAsiaTheme="majorEastAsia"/>
          <w:sz w:val="16"/>
          <w:szCs w:val="16"/>
        </w:rPr>
        <w:t> </w:t>
      </w:r>
    </w:p>
    <w:p w14:paraId="400E5E97" w14:textId="77777777" w:rsidR="008F3A9A" w:rsidRPr="00F762C1" w:rsidRDefault="008F3A9A" w:rsidP="008F3A9A">
      <w:pPr>
        <w:rPr>
          <w:sz w:val="16"/>
          <w:szCs w:val="16"/>
        </w:rPr>
      </w:pPr>
      <w:r w:rsidRPr="00F762C1">
        <w:rPr>
          <w:sz w:val="16"/>
          <w:szCs w:val="16"/>
        </w:rPr>
        <w:t>Here is what's proposed:</w:t>
      </w:r>
    </w:p>
    <w:p w14:paraId="024FA63E" w14:textId="77777777" w:rsidR="008F3A9A" w:rsidRPr="00F762C1" w:rsidRDefault="008F3A9A" w:rsidP="008F3A9A">
      <w:pPr>
        <w:rPr>
          <w:sz w:val="16"/>
          <w:szCs w:val="16"/>
        </w:rPr>
      </w:pPr>
      <w:r w:rsidRPr="00F762C1">
        <w:rPr>
          <w:sz w:val="16"/>
          <w:szCs w:val="16"/>
        </w:rPr>
        <w:t>The plan promises to offset its $1.75tn cost with an estimated $2tn in revenue increases, according to the White House</w:t>
      </w:r>
    </w:p>
    <w:p w14:paraId="44A954C4" w14:textId="77777777" w:rsidR="008F3A9A" w:rsidRPr="00F762C1" w:rsidRDefault="008F3A9A" w:rsidP="008F3A9A">
      <w:pPr>
        <w:rPr>
          <w:sz w:val="16"/>
          <w:szCs w:val="16"/>
        </w:rPr>
      </w:pPr>
      <w:r w:rsidRPr="00F762C1">
        <w:rPr>
          <w:sz w:val="16"/>
          <w:szCs w:val="16"/>
        </w:rPr>
        <w:t>A 15% minimum tax on the reported profits of large firms</w:t>
      </w:r>
      <w:r w:rsidRPr="00F762C1">
        <w:rPr>
          <w:rFonts w:eastAsiaTheme="majorEastAsia"/>
          <w:sz w:val="16"/>
          <w:szCs w:val="16"/>
        </w:rPr>
        <w:t> </w:t>
      </w:r>
    </w:p>
    <w:p w14:paraId="2F25BE8B" w14:textId="77777777" w:rsidR="008F3A9A" w:rsidRPr="00F762C1" w:rsidRDefault="008F3A9A" w:rsidP="008F3A9A">
      <w:pPr>
        <w:rPr>
          <w:sz w:val="16"/>
          <w:szCs w:val="16"/>
        </w:rPr>
      </w:pPr>
      <w:r w:rsidRPr="00F762C1">
        <w:rPr>
          <w:sz w:val="16"/>
          <w:szCs w:val="16"/>
        </w:rPr>
        <w:t>An additional 5% tax on incomes of more than $10m annually and another 3% tax on incomes above $25m</w:t>
      </w:r>
    </w:p>
    <w:p w14:paraId="560BB515" w14:textId="77777777" w:rsidR="008F3A9A" w:rsidRPr="00F762C1" w:rsidRDefault="008F3A9A" w:rsidP="008F3A9A">
      <w:pPr>
        <w:rPr>
          <w:sz w:val="16"/>
          <w:szCs w:val="16"/>
        </w:rPr>
      </w:pPr>
      <w:r w:rsidRPr="00F762C1">
        <w:rPr>
          <w:sz w:val="16"/>
          <w:szCs w:val="16"/>
        </w:rPr>
        <w:t>Increased enforcement to cut down on tax evasion by large corporations and the wealthy</w:t>
      </w:r>
    </w:p>
    <w:p w14:paraId="1A2ED7A0" w14:textId="77777777" w:rsidR="008F3A9A" w:rsidRPr="00F762C1" w:rsidRDefault="008F3A9A" w:rsidP="008F3A9A">
      <w:pPr>
        <w:rPr>
          <w:sz w:val="16"/>
          <w:szCs w:val="16"/>
        </w:rPr>
      </w:pPr>
      <w:r w:rsidRPr="00F762C1">
        <w:rPr>
          <w:sz w:val="16"/>
          <w:szCs w:val="16"/>
        </w:rPr>
        <w:t>What's next?</w:t>
      </w:r>
      <w:r w:rsidRPr="00F762C1">
        <w:rPr>
          <w:rFonts w:eastAsiaTheme="majorEastAsia"/>
          <w:sz w:val="16"/>
          <w:szCs w:val="16"/>
        </w:rPr>
        <w:t> </w:t>
      </w:r>
    </w:p>
    <w:p w14:paraId="1212C54F" w14:textId="77777777" w:rsidR="008F3A9A" w:rsidRPr="00F762C1" w:rsidRDefault="008F3A9A" w:rsidP="008F3A9A">
      <w:pPr>
        <w:rPr>
          <w:sz w:val="16"/>
        </w:rPr>
      </w:pPr>
      <w:r w:rsidRPr="00F762C1">
        <w:rPr>
          <w:rStyle w:val="StyleUnderline"/>
        </w:rPr>
        <w:t xml:space="preserve">A </w:t>
      </w:r>
      <w:r w:rsidRPr="00F762C1">
        <w:rPr>
          <w:rStyle w:val="StyleUnderline"/>
          <w:highlight w:val="cyan"/>
        </w:rPr>
        <w:t>50-50</w:t>
      </w:r>
      <w:r w:rsidRPr="00F762C1">
        <w:rPr>
          <w:rStyle w:val="StyleUnderline"/>
        </w:rPr>
        <w:t xml:space="preserve"> seat </w:t>
      </w:r>
      <w:r w:rsidRPr="00F762C1">
        <w:rPr>
          <w:rStyle w:val="StyleUnderline"/>
          <w:highlight w:val="cyan"/>
        </w:rPr>
        <w:t>split in the Senate</w:t>
      </w:r>
      <w:r w:rsidRPr="00F762C1">
        <w:rPr>
          <w:rStyle w:val="StyleUnderline"/>
        </w:rPr>
        <w:t xml:space="preserve"> -</w:t>
      </w:r>
      <w:r w:rsidRPr="00F762C1">
        <w:rPr>
          <w:sz w:val="16"/>
        </w:rPr>
        <w:t xml:space="preserve"> and Republican resistance - </w:t>
      </w:r>
      <w:r w:rsidRPr="00F762C1">
        <w:rPr>
          <w:rStyle w:val="StyleUnderline"/>
          <w:highlight w:val="cyan"/>
        </w:rPr>
        <w:t>means</w:t>
      </w:r>
      <w:r w:rsidRPr="00F762C1">
        <w:rPr>
          <w:rStyle w:val="StyleUnderline"/>
        </w:rPr>
        <w:t xml:space="preserve"> Mr </w:t>
      </w:r>
      <w:r w:rsidRPr="00F762C1">
        <w:rPr>
          <w:rStyle w:val="StyleUnderline"/>
          <w:highlight w:val="cyan"/>
        </w:rPr>
        <w:t>Biden must bring his</w:t>
      </w:r>
      <w:r w:rsidRPr="00F762C1">
        <w:rPr>
          <w:rStyle w:val="StyleUnderline"/>
        </w:rPr>
        <w:t xml:space="preserve"> entire </w:t>
      </w:r>
      <w:r w:rsidRPr="00F762C1">
        <w:rPr>
          <w:rStyle w:val="StyleUnderline"/>
          <w:highlight w:val="cyan"/>
        </w:rPr>
        <w:t>party on board</w:t>
      </w:r>
      <w:r w:rsidRPr="00F762C1">
        <w:rPr>
          <w:rStyle w:val="StyleUnderline"/>
        </w:rPr>
        <w:t xml:space="preserve"> if he hopes to pass the spending bill.</w:t>
      </w:r>
      <w:r w:rsidRPr="00F762C1">
        <w:rPr>
          <w:sz w:val="16"/>
        </w:rPr>
        <w:t xml:space="preserve"> In the coming days, Mr Biden will know if he has those numbers.</w:t>
      </w:r>
      <w:r w:rsidRPr="00F762C1">
        <w:rPr>
          <w:rFonts w:eastAsiaTheme="majorEastAsia"/>
          <w:sz w:val="16"/>
        </w:rPr>
        <w:t> </w:t>
      </w:r>
    </w:p>
    <w:p w14:paraId="7528134E" w14:textId="77777777" w:rsidR="008F3A9A" w:rsidRPr="00F762C1" w:rsidRDefault="008F3A9A" w:rsidP="008F3A9A">
      <w:pPr>
        <w:rPr>
          <w:sz w:val="16"/>
        </w:rPr>
      </w:pPr>
      <w:r w:rsidRPr="00F762C1">
        <w:rPr>
          <w:rStyle w:val="StyleUnderline"/>
        </w:rPr>
        <w:t xml:space="preserve">Two moderate Democrats, Senators Kyrsten </w:t>
      </w:r>
      <w:r w:rsidRPr="00F762C1">
        <w:rPr>
          <w:rStyle w:val="StyleUnderline"/>
          <w:highlight w:val="cyan"/>
        </w:rPr>
        <w:t>Sinema</w:t>
      </w:r>
      <w:r w:rsidRPr="00F762C1">
        <w:rPr>
          <w:rStyle w:val="StyleUnderline"/>
        </w:rPr>
        <w:t xml:space="preserve"> of Arizona </w:t>
      </w:r>
      <w:r w:rsidRPr="00F762C1">
        <w:rPr>
          <w:rStyle w:val="StyleUnderline"/>
          <w:highlight w:val="cyan"/>
        </w:rPr>
        <w:t>and</w:t>
      </w:r>
      <w:r w:rsidRPr="00F762C1">
        <w:rPr>
          <w:rStyle w:val="StyleUnderline"/>
        </w:rPr>
        <w:t xml:space="preserve"> Joe </w:t>
      </w:r>
      <w:r w:rsidRPr="00F762C1">
        <w:rPr>
          <w:rStyle w:val="StyleUnderline"/>
          <w:highlight w:val="cyan"/>
        </w:rPr>
        <w:t>Manchin</w:t>
      </w:r>
      <w:r w:rsidRPr="00F762C1">
        <w:rPr>
          <w:rStyle w:val="StyleUnderline"/>
        </w:rPr>
        <w:t xml:space="preserve"> of West Virginia, appeared to </w:t>
      </w:r>
      <w:r w:rsidRPr="00F762C1">
        <w:rPr>
          <w:rStyle w:val="StyleUnderline"/>
          <w:highlight w:val="cyan"/>
        </w:rPr>
        <w:t>signal</w:t>
      </w:r>
      <w:r w:rsidRPr="00F762C1">
        <w:rPr>
          <w:rStyle w:val="StyleUnderline"/>
        </w:rPr>
        <w:t xml:space="preserve"> some </w:t>
      </w:r>
      <w:r w:rsidRPr="00F762C1">
        <w:rPr>
          <w:rStyle w:val="StyleUnderline"/>
          <w:highlight w:val="cyan"/>
        </w:rPr>
        <w:t>support for the bill</w:t>
      </w:r>
      <w:r w:rsidRPr="00F762C1">
        <w:rPr>
          <w:sz w:val="16"/>
        </w:rPr>
        <w:t xml:space="preserve"> in separate statements on Thursday.</w:t>
      </w:r>
      <w:r w:rsidRPr="00F762C1">
        <w:rPr>
          <w:rFonts w:eastAsiaTheme="majorEastAsia"/>
          <w:sz w:val="16"/>
        </w:rPr>
        <w:t> </w:t>
      </w:r>
    </w:p>
    <w:p w14:paraId="1D798C9A" w14:textId="77777777" w:rsidR="008F3A9A" w:rsidRPr="00F762C1" w:rsidRDefault="008F3A9A" w:rsidP="008F3A9A">
      <w:r w:rsidRPr="00F762C1">
        <w:rPr>
          <w:rStyle w:val="StyleUnderline"/>
        </w:rPr>
        <w:t>"After months of productive, good-faith negotiations with President Biden and the White House, we have made significant progress," Ms Sinema said. "I look forward to getting this done."</w:t>
      </w:r>
    </w:p>
    <w:p w14:paraId="5B13ADC3" w14:textId="77777777" w:rsidR="008F3A9A" w:rsidRPr="00F762C1" w:rsidRDefault="008F3A9A" w:rsidP="008F3A9A">
      <w:pPr>
        <w:rPr>
          <w:sz w:val="16"/>
          <w:szCs w:val="16"/>
        </w:rPr>
      </w:pPr>
      <w:r w:rsidRPr="00F762C1">
        <w:rPr>
          <w:sz w:val="16"/>
          <w:szCs w:val="16"/>
        </w:rPr>
        <w:t>Both Ms Sinema and Mr Manchin are widely seen to have tanked the original bill by refusing to vote for it.</w:t>
      </w:r>
    </w:p>
    <w:p w14:paraId="1CFDE610" w14:textId="77777777" w:rsidR="008F3A9A" w:rsidRPr="00F762C1" w:rsidRDefault="008F3A9A" w:rsidP="008F3A9A">
      <w:pPr>
        <w:rPr>
          <w:sz w:val="16"/>
          <w:szCs w:val="16"/>
        </w:rPr>
      </w:pPr>
      <w:r w:rsidRPr="00F762C1">
        <w:rPr>
          <w:sz w:val="16"/>
          <w:szCs w:val="16"/>
        </w:rPr>
        <w:t>Speaker of the House Nancy Pelosi is expected to hold a vote on the infrastructure bill - already passed in the Senate - as early as Thursday. To get there, she'll need progressives to agree to it.</w:t>
      </w:r>
    </w:p>
    <w:p w14:paraId="536FAD95" w14:textId="77777777" w:rsidR="008F3A9A" w:rsidRPr="00F762C1" w:rsidRDefault="008F3A9A" w:rsidP="008F3A9A">
      <w:pPr>
        <w:rPr>
          <w:sz w:val="16"/>
          <w:szCs w:val="16"/>
        </w:rPr>
      </w:pPr>
      <w:r w:rsidRPr="00F762C1">
        <w:rPr>
          <w:sz w:val="16"/>
          <w:szCs w:val="16"/>
        </w:rPr>
        <w:t>The head of the House Progressive Caucus, Washington State Representative Pramila Jayapal, said the president made a "compelling speech" but said she'd have to wait and see where the progressives stood. </w:t>
      </w:r>
    </w:p>
    <w:p w14:paraId="7E6308B0" w14:textId="77777777" w:rsidR="008F3A9A" w:rsidRPr="00F762C1" w:rsidRDefault="008F3A9A" w:rsidP="008F3A9A">
      <w:pPr>
        <w:rPr>
          <w:sz w:val="16"/>
          <w:szCs w:val="16"/>
        </w:rPr>
      </w:pPr>
      <w:r w:rsidRPr="00F762C1">
        <w:rPr>
          <w:sz w:val="16"/>
          <w:szCs w:val="16"/>
        </w:rPr>
        <w:t>Ms Jayapal has repeatedly insisted that the infrastructure bill and the social spending bill be passed in tandem. </w:t>
      </w:r>
    </w:p>
    <w:p w14:paraId="385146CB" w14:textId="77777777" w:rsidR="008F3A9A" w:rsidRPr="00F762C1" w:rsidRDefault="008F3A9A" w:rsidP="008F3A9A">
      <w:pPr>
        <w:rPr>
          <w:sz w:val="16"/>
          <w:szCs w:val="16"/>
        </w:rPr>
      </w:pPr>
      <w:r w:rsidRPr="00F762C1">
        <w:rPr>
          <w:sz w:val="16"/>
          <w:szCs w:val="16"/>
        </w:rPr>
        <w:t>For Mr Biden a lot is riding on the fate of these two bills: his presidential legacy. </w:t>
      </w:r>
    </w:p>
    <w:p w14:paraId="2115A128" w14:textId="77777777" w:rsidR="008F3A9A" w:rsidRPr="005C6D97" w:rsidRDefault="008F3A9A" w:rsidP="008F3A9A">
      <w:r w:rsidRPr="005C6D97">
        <w:t xml:space="preserve">"I don't think it's hyperbole to say that </w:t>
      </w:r>
      <w:r w:rsidRPr="005C6D97">
        <w:rPr>
          <w:rStyle w:val="StyleUnderline"/>
        </w:rPr>
        <w:t xml:space="preserve">the House and Senate </w:t>
      </w:r>
      <w:r w:rsidRPr="005C6D97">
        <w:rPr>
          <w:rStyle w:val="StyleUnderline"/>
          <w:highlight w:val="cyan"/>
        </w:rPr>
        <w:t>majorities a</w:t>
      </w:r>
      <w:r w:rsidRPr="005C6D97">
        <w:rPr>
          <w:rStyle w:val="StyleUnderline"/>
        </w:rPr>
        <w:t xml:space="preserve">nd my presidency </w:t>
      </w:r>
      <w:r w:rsidRPr="005C6D97">
        <w:rPr>
          <w:rStyle w:val="StyleUnderline"/>
          <w:highlight w:val="cyan"/>
        </w:rPr>
        <w:t>will be determined by what happens in the next week,"</w:t>
      </w:r>
      <w:r w:rsidRPr="005C6D97">
        <w:t xml:space="preserve"> he told Democrats on Thursday morning, according to US media.</w:t>
      </w:r>
      <w:r w:rsidRPr="005C6D97">
        <w:br/>
      </w:r>
    </w:p>
    <w:p w14:paraId="55D432FA" w14:textId="77777777" w:rsidR="008F3A9A" w:rsidRDefault="008F3A9A" w:rsidP="008F3A9A">
      <w:pPr>
        <w:pStyle w:val="Heading4"/>
      </w:pPr>
      <w:r>
        <w:t>Preserving comfortable union relations maintains PC.</w:t>
      </w:r>
    </w:p>
    <w:p w14:paraId="48B48A8B" w14:textId="77777777" w:rsidR="008F3A9A" w:rsidRDefault="008F3A9A" w:rsidP="008F3A9A">
      <w:r w:rsidRPr="00DF6C4F">
        <w:rPr>
          <w:b/>
          <w:bCs/>
          <w:sz w:val="28"/>
          <w:szCs w:val="28"/>
        </w:rPr>
        <w:t>Kerrissey and Schofer 13</w:t>
      </w:r>
      <w:r w:rsidRPr="00DF6C4F">
        <w:rPr>
          <w:sz w:val="16"/>
          <w:szCs w:val="16"/>
        </w:rPr>
        <w:t xml:space="preserve"> [Kerrissey, Jasmine, and Evan Schofer. Jasmine Kerrissey Department of Sociology University of California, Irvine Evan Schofer Department of Sociology University of California, Irvine. “Union Membership and Political Participation in the United States.” </w:t>
      </w:r>
      <w:r w:rsidRPr="00DF6C4F">
        <w:rPr>
          <w:i/>
          <w:iCs/>
          <w:sz w:val="16"/>
          <w:szCs w:val="16"/>
        </w:rPr>
        <w:t>Social Forces</w:t>
      </w:r>
      <w:r w:rsidRPr="00DF6C4F">
        <w:rPr>
          <w:sz w:val="16"/>
          <w:szCs w:val="16"/>
        </w:rPr>
        <w:t>, vol. 91, no. 3, 2013, pp. 895–928. </w:t>
      </w:r>
      <w:r w:rsidRPr="00DF6C4F">
        <w:rPr>
          <w:i/>
          <w:iCs/>
          <w:sz w:val="16"/>
          <w:szCs w:val="16"/>
        </w:rPr>
        <w:t>JSTOR</w:t>
      </w:r>
      <w:r w:rsidRPr="00DF6C4F">
        <w:rPr>
          <w:sz w:val="16"/>
          <w:szCs w:val="16"/>
        </w:rPr>
        <w:t xml:space="preserve">, www.jstor.org/stable/23361125] </w:t>
      </w:r>
    </w:p>
    <w:p w14:paraId="5133DBA6" w14:textId="77777777" w:rsidR="008F3A9A" w:rsidRDefault="008F3A9A" w:rsidP="008F3A9A">
      <w:pPr>
        <w:rPr>
          <w:rStyle w:val="StyleUnderline"/>
        </w:rPr>
      </w:pPr>
      <w:r w:rsidRPr="00DF6C4F">
        <w:rPr>
          <w:sz w:val="16"/>
        </w:rPr>
        <w:t xml:space="preserve">Discussion and Conclusion </w:t>
      </w:r>
      <w:r w:rsidRPr="00DF6C4F">
        <w:rPr>
          <w:rStyle w:val="StyleUnderline"/>
        </w:rPr>
        <w:t xml:space="preserve">We observe consistent evidence that </w:t>
      </w:r>
      <w:r w:rsidRPr="00DF6C4F">
        <w:rPr>
          <w:rStyle w:val="StyleUnderline"/>
          <w:highlight w:val="green"/>
        </w:rPr>
        <w:t>union members are more politically engaged than non-members</w:t>
      </w:r>
      <w:r w:rsidRPr="00DF6C4F">
        <w:rPr>
          <w:rStyle w:val="StyleUnderline"/>
        </w:rPr>
        <w:t>.</w:t>
      </w:r>
      <w:r w:rsidRPr="00DF6C4F">
        <w:rPr>
          <w:sz w:val="16"/>
        </w:rPr>
        <w:t xml:space="preserve"> The </w:t>
      </w:r>
      <w:r w:rsidRPr="00DF6C4F">
        <w:rPr>
          <w:rStyle w:val="StyleUnderline"/>
          <w:highlight w:val="green"/>
        </w:rPr>
        <w:t>effect of union membership</w:t>
      </w:r>
      <w:r w:rsidRPr="00DF6C4F">
        <w:rPr>
          <w:rStyle w:val="StyleUnderline"/>
        </w:rPr>
        <w:t xml:space="preserve"> is broad, </w:t>
      </w:r>
      <w:r w:rsidRPr="00DF6C4F">
        <w:rPr>
          <w:rStyle w:val="StyleUnderline"/>
          <w:highlight w:val="green"/>
        </w:rPr>
        <w:t>span</w:t>
      </w:r>
      <w:r w:rsidRPr="00DF6C4F">
        <w:rPr>
          <w:rStyle w:val="StyleUnderline"/>
        </w:rPr>
        <w:t xml:space="preserve">ning </w:t>
      </w:r>
      <w:r w:rsidRPr="00DF6C4F">
        <w:rPr>
          <w:rStyle w:val="StyleUnderline"/>
          <w:highlight w:val="green"/>
        </w:rPr>
        <w:t>most types of</w:t>
      </w:r>
      <w:r w:rsidRPr="00DF6C4F">
        <w:rPr>
          <w:rStyle w:val="StyleUnderline"/>
        </w:rPr>
        <w:t xml:space="preserve"> political and civic </w:t>
      </w:r>
      <w:r w:rsidRPr="00DF6C4F">
        <w:rPr>
          <w:rStyle w:val="StyleUnderline"/>
          <w:highlight w:val="green"/>
        </w:rPr>
        <w:t>involvement, including voting, protesting</w:t>
      </w:r>
      <w:r w:rsidRPr="00DF6C4F">
        <w:rPr>
          <w:rStyle w:val="StyleUnderline"/>
        </w:rPr>
        <w:t>, signing petitions, association membership, and so on, and holds up with a large range of control variables.</w:t>
      </w:r>
      <w:r w:rsidRPr="00DF6C4F">
        <w:rPr>
          <w:sz w:val="16"/>
        </w:rPr>
        <w:t xml:space="preserve"> 36 The prior literature looks mainly at voting outcomes – and often finds weak results when many variables are controlled – so even these basic findings represent a step forward. </w:t>
      </w:r>
      <w:r w:rsidRPr="00DF6C4F">
        <w:rPr>
          <w:rStyle w:val="StyleUnderline"/>
        </w:rPr>
        <w:t xml:space="preserve">The magnitude of the union membership effect varies across outcomes, but is generally substantial. For instance, union members have 20% greater odds of voting than comparable non-members. </w:t>
      </w:r>
      <w:r w:rsidRPr="00DF6C4F">
        <w:rPr>
          <w:sz w:val="16"/>
        </w:rPr>
        <w:t xml:space="preserve">The odds of participating in a protest were 73% to 100% higher among union members, according to the Roper and Verba datasets, respectively. Many of the large and highly significant effects are in areas of social protest and electoral participation. </w:t>
      </w:r>
      <w:r w:rsidRPr="00DF6C4F">
        <w:rPr>
          <w:rStyle w:val="StyleUnderline"/>
        </w:rPr>
        <w:t xml:space="preserve">In the case of volunteering and charitable donations, for instance, </w:t>
      </w:r>
      <w:r w:rsidRPr="00DF6C4F">
        <w:rPr>
          <w:rStyle w:val="StyleUnderline"/>
          <w:highlight w:val="green"/>
        </w:rPr>
        <w:t>we see substantially larger effects in political forms</w:t>
      </w:r>
      <w:r w:rsidRPr="00DF6C4F">
        <w:rPr>
          <w:rStyle w:val="StyleUnderline"/>
        </w:rPr>
        <w:t xml:space="preserve"> of those activities – whereas general measures of volunteering and donations show smaller effects. </w:t>
      </w:r>
      <w:r w:rsidRPr="00DF6C4F">
        <w:rPr>
          <w:sz w:val="16"/>
        </w:rPr>
        <w:t xml:space="preserve">We observe weaker or non-significant effects of union membership on activities that are far removed from union agendas, such as general civic membership, volunteering, or blood donation. </w:t>
      </w:r>
      <w:r w:rsidRPr="00DF6C4F">
        <w:rPr>
          <w:rStyle w:val="StyleUnderline"/>
        </w:rPr>
        <w:t xml:space="preserve">It appears that </w:t>
      </w:r>
      <w:r w:rsidRPr="00DF6C4F">
        <w:rPr>
          <w:rStyle w:val="StyleUnderline"/>
          <w:highlight w:val="green"/>
        </w:rPr>
        <w:t>unions build ‘political capital’ more than</w:t>
      </w:r>
      <w:r w:rsidRPr="00DF6C4F">
        <w:rPr>
          <w:rStyle w:val="StyleUnderline"/>
        </w:rPr>
        <w:t xml:space="preserve"> generalized </w:t>
      </w:r>
      <w:r w:rsidRPr="00DF6C4F">
        <w:rPr>
          <w:rStyle w:val="StyleUnderline"/>
          <w:highlight w:val="green"/>
        </w:rPr>
        <w:t>‘social capital’</w:t>
      </w:r>
      <w:r w:rsidRPr="00DF6C4F">
        <w:rPr>
          <w:rStyle w:val="StyleUnderline"/>
        </w:rPr>
        <w:t xml:space="preserve">.8 These patterns are broadly consistent with our structural arguments, discussed above, that </w:t>
      </w:r>
      <w:r w:rsidRPr="00DF6C4F">
        <w:rPr>
          <w:rStyle w:val="StyleUnderline"/>
          <w:highlight w:val="green"/>
        </w:rPr>
        <w:t>contemporary American labor unions face strong pressures to mobilize members</w:t>
      </w:r>
      <w:r w:rsidRPr="00DF6C4F">
        <w:rPr>
          <w:rStyle w:val="StyleUnderline"/>
        </w:rPr>
        <w:t xml:space="preserve"> to prepare for collective action with employers and </w:t>
      </w:r>
      <w:r w:rsidRPr="00DF6C4F">
        <w:rPr>
          <w:rStyle w:val="StyleUnderline"/>
          <w:highlight w:val="green"/>
        </w:rPr>
        <w:t>to maintain political capital with the Democratic party.</w:t>
      </w:r>
    </w:p>
    <w:p w14:paraId="4D7E5163" w14:textId="77777777" w:rsidR="008F3A9A" w:rsidRPr="001B00FD" w:rsidRDefault="008F3A9A" w:rsidP="008F3A9A">
      <w:pPr>
        <w:pStyle w:val="Heading4"/>
        <w:rPr>
          <w:rStyle w:val="StyleUnderline"/>
          <w:b w:val="0"/>
          <w:iCs/>
          <w:sz w:val="26"/>
          <w:u w:val="none"/>
        </w:rPr>
      </w:pPr>
      <w:r w:rsidRPr="001B00FD">
        <w:rPr>
          <w:rStyle w:val="StyleUnderline"/>
          <w:sz w:val="26"/>
          <w:u w:val="none"/>
        </w:rPr>
        <w:t>Strike would divide the Union</w:t>
      </w:r>
    </w:p>
    <w:p w14:paraId="020513E4" w14:textId="77777777" w:rsidR="008F3A9A" w:rsidRPr="001B00FD" w:rsidRDefault="008F3A9A" w:rsidP="008F3A9A">
      <w:pPr>
        <w:rPr>
          <w:szCs w:val="21"/>
        </w:rPr>
      </w:pPr>
      <w:r w:rsidRPr="001B00FD">
        <w:rPr>
          <w:rStyle w:val="Style13ptBold"/>
        </w:rPr>
        <w:t>Israelstam 17</w:t>
      </w:r>
      <w:r w:rsidRPr="00A31455">
        <w:rPr>
          <w:rStyle w:val="StyleUnderline"/>
          <w:sz w:val="28"/>
          <w:szCs w:val="32"/>
          <w:u w:val="none"/>
        </w:rPr>
        <w:t xml:space="preserve"> </w:t>
      </w:r>
      <w:r w:rsidRPr="001B00FD">
        <w:rPr>
          <w:szCs w:val="21"/>
        </w:rPr>
        <w:t xml:space="preserve">[Ivan. Ivan Israelstam is the Chief Executive of Labour Law Management Consulting. “What is the impact of strikes for employers and employees?”. 11-22-2017. Skills Portal. https://www.skillsportal.co.za/content/what-impact-strikes-employers-and-employees.] </w:t>
      </w:r>
    </w:p>
    <w:p w14:paraId="17D8CBE6" w14:textId="77777777" w:rsidR="008F3A9A" w:rsidRDefault="008F3A9A" w:rsidP="008F3A9A">
      <w:pPr>
        <w:rPr>
          <w:rStyle w:val="StyleUnderline"/>
        </w:rPr>
      </w:pPr>
      <w:r w:rsidRPr="00A31455">
        <w:rPr>
          <w:rStyle w:val="StyleUnderline"/>
        </w:rPr>
        <w:t xml:space="preserve">The </w:t>
      </w:r>
      <w:r w:rsidRPr="00A31455">
        <w:rPr>
          <w:rStyle w:val="StyleUnderline"/>
          <w:highlight w:val="green"/>
        </w:rPr>
        <w:t>loss of production and</w:t>
      </w:r>
      <w:r w:rsidRPr="00A31455">
        <w:rPr>
          <w:rStyle w:val="StyleUnderline"/>
        </w:rPr>
        <w:t xml:space="preserve"> of </w:t>
      </w:r>
      <w:r w:rsidRPr="00A31455">
        <w:rPr>
          <w:rStyle w:val="StyleUnderline"/>
          <w:highlight w:val="green"/>
        </w:rPr>
        <w:t>customers is</w:t>
      </w:r>
      <w:r w:rsidRPr="00A31455">
        <w:rPr>
          <w:rStyle w:val="StyleUnderline"/>
        </w:rPr>
        <w:t xml:space="preserve"> usually </w:t>
      </w:r>
      <w:r w:rsidRPr="00A31455">
        <w:rPr>
          <w:rStyle w:val="StyleUnderline"/>
          <w:highlight w:val="green"/>
        </w:rPr>
        <w:t>the first consequence</w:t>
      </w:r>
      <w:r w:rsidRPr="00A31455">
        <w:rPr>
          <w:rStyle w:val="StyleUnderline"/>
        </w:rPr>
        <w:t xml:space="preserve"> of a strike. However, </w:t>
      </w:r>
      <w:r w:rsidRPr="00A31455">
        <w:rPr>
          <w:rStyle w:val="StyleUnderline"/>
          <w:highlight w:val="green"/>
        </w:rPr>
        <w:t>indirect</w:t>
      </w:r>
      <w:r w:rsidRPr="001563BA">
        <w:rPr>
          <w:rStyle w:val="StyleUnderline"/>
          <w:highlight w:val="green"/>
        </w:rPr>
        <w:t xml:space="preserve"> </w:t>
      </w:r>
      <w:r w:rsidRPr="00A31455">
        <w:rPr>
          <w:rStyle w:val="StyleUnderline"/>
          <w:highlight w:val="green"/>
        </w:rPr>
        <w:t>strike costs</w:t>
      </w:r>
      <w:r w:rsidRPr="00A31455">
        <w:rPr>
          <w:rStyle w:val="StyleUnderline"/>
        </w:rPr>
        <w:t xml:space="preserve"> incurred </w:t>
      </w:r>
      <w:r w:rsidRPr="00A31455">
        <w:rPr>
          <w:rStyle w:val="StyleUnderline"/>
          <w:highlight w:val="green"/>
        </w:rPr>
        <w:t>later can be just as serious.</w:t>
      </w:r>
      <w:r w:rsidRPr="00A31455">
        <w:rPr>
          <w:rStyle w:val="StyleUnderline"/>
        </w:rPr>
        <w:t xml:space="preserve"> </w:t>
      </w:r>
      <w:r w:rsidRPr="00A31455">
        <w:rPr>
          <w:sz w:val="16"/>
        </w:rPr>
        <w:t>In the case of</w:t>
      </w:r>
      <w:r w:rsidRPr="00F2295C">
        <w:rPr>
          <w:sz w:val="16"/>
        </w:rPr>
        <w:t xml:space="preserve"> </w:t>
      </w:r>
      <w:r w:rsidRPr="00A31455">
        <w:rPr>
          <w:i/>
          <w:iCs/>
          <w:sz w:val="16"/>
        </w:rPr>
        <w:t>NUM and others vs Chrober Slate (Pty) Ltd</w:t>
      </w:r>
      <w:r w:rsidRPr="00F2295C">
        <w:rPr>
          <w:sz w:val="16"/>
        </w:rPr>
        <w:t xml:space="preserve"> </w:t>
      </w:r>
      <w:r w:rsidRPr="00A31455">
        <w:rPr>
          <w:sz w:val="16"/>
        </w:rPr>
        <w:t>(2008, 3 BLLR 287) 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unfair and the Labour Court ordered the mine to reinstate the 42 dismissed employees with back pay.</w:t>
      </w:r>
      <w:r w:rsidRPr="00F2295C">
        <w:rPr>
          <w:sz w:val="16"/>
        </w:rPr>
        <w:t xml:space="preserve"> </w:t>
      </w:r>
      <w:r w:rsidRPr="00A31455">
        <w:rPr>
          <w:sz w:val="16"/>
        </w:rPr>
        <w:t>In order to avoid the snowballing costs and loss of business that strikes can cause the employer needs to understand:</w:t>
      </w:r>
      <w:r w:rsidRPr="00F2295C">
        <w:rPr>
          <w:sz w:val="16"/>
        </w:rPr>
        <w:t xml:space="preserve"> </w:t>
      </w:r>
      <w:r w:rsidRPr="00A31455">
        <w:rPr>
          <w:sz w:val="16"/>
        </w:rPr>
        <w:t>What constitutes a strike in legal terms,</w:t>
      </w:r>
      <w:r w:rsidRPr="00F2295C">
        <w:rPr>
          <w:sz w:val="16"/>
        </w:rPr>
        <w:t xml:space="preserve"> </w:t>
      </w:r>
      <w:r w:rsidRPr="00A31455">
        <w:rPr>
          <w:sz w:val="16"/>
        </w:rPr>
        <w:t>The economic effects of a strike for both parties,</w:t>
      </w:r>
      <w:r w:rsidRPr="00F2295C">
        <w:rPr>
          <w:sz w:val="16"/>
        </w:rPr>
        <w:t xml:space="preserve"> </w:t>
      </w:r>
      <w:r w:rsidRPr="00A31455">
        <w:rPr>
          <w:sz w:val="16"/>
        </w:rPr>
        <w:t>The effects of a strike on the employment relationship,</w:t>
      </w:r>
      <w:r w:rsidRPr="00F2295C">
        <w:rPr>
          <w:sz w:val="16"/>
        </w:rPr>
        <w:t xml:space="preserve"> </w:t>
      </w:r>
      <w:r w:rsidRPr="00A31455">
        <w:rPr>
          <w:sz w:val="16"/>
        </w:rPr>
        <w:t>How to resolve constructively the conflict that causes industrial action,</w:t>
      </w:r>
      <w:r w:rsidRPr="00F2295C">
        <w:rPr>
          <w:sz w:val="16"/>
        </w:rPr>
        <w:t xml:space="preserve"> </w:t>
      </w:r>
      <w:r w:rsidRPr="00A31455">
        <w:rPr>
          <w:sz w:val="16"/>
        </w:rPr>
        <w:t>How to minimise the damage caused by a strike, and</w:t>
      </w:r>
      <w:r w:rsidRPr="00F2295C">
        <w:rPr>
          <w:sz w:val="16"/>
        </w:rPr>
        <w:t xml:space="preserve"> </w:t>
      </w:r>
      <w:r w:rsidRPr="00A31455">
        <w:rPr>
          <w:sz w:val="16"/>
        </w:rPr>
        <w:t>How to bring a strike to a speedy end.</w:t>
      </w:r>
      <w:r w:rsidRPr="00F2295C">
        <w:rPr>
          <w:sz w:val="16"/>
        </w:rPr>
        <w:t xml:space="preserve"> </w:t>
      </w:r>
      <w:r w:rsidRPr="00A31455">
        <w:rPr>
          <w:sz w:val="16"/>
        </w:rPr>
        <w:t>WHAT CONSTITUTES A STRIKE?</w:t>
      </w:r>
      <w:r w:rsidRPr="00F2295C">
        <w:rPr>
          <w:sz w:val="16"/>
        </w:rPr>
        <w:t xml:space="preserve"> </w:t>
      </w:r>
      <w:r w:rsidRPr="00A31455">
        <w:rPr>
          <w:sz w:val="16"/>
        </w:rPr>
        <w:t>A strike is any concerted withholding of labour by a group of employees in support of a demand made by them to the employer. Examples of this are work stoppages, go-slows, overtime bans and work-to-rule.</w:t>
      </w:r>
      <w:r w:rsidRPr="00F2295C">
        <w:rPr>
          <w:sz w:val="16"/>
        </w:rPr>
        <w:t xml:space="preserve"> </w:t>
      </w:r>
      <w:r w:rsidRPr="00A31455">
        <w:rPr>
          <w:rStyle w:val="StyleUnderline"/>
        </w:rPr>
        <w:t xml:space="preserve">THE </w:t>
      </w:r>
      <w:r w:rsidRPr="00A31455">
        <w:rPr>
          <w:rStyle w:val="StyleUnderline"/>
          <w:highlight w:val="green"/>
        </w:rPr>
        <w:t>ECONOMIC EFFECTS OF A STRIKE</w:t>
      </w:r>
      <w:r w:rsidRPr="00A31455">
        <w:rPr>
          <w:rStyle w:val="StyleUnderline"/>
        </w:rPr>
        <w:t xml:space="preserve"> FOR BOTH PARTIES.</w:t>
      </w:r>
      <w:r>
        <w:rPr>
          <w:rStyle w:val="StyleUnderline"/>
        </w:rPr>
        <w:t xml:space="preserve"> </w:t>
      </w:r>
      <w:r w:rsidRPr="00A31455">
        <w:rPr>
          <w:rStyle w:val="StyleUnderline"/>
        </w:rPr>
        <w:t xml:space="preserve">The </w:t>
      </w:r>
      <w:r w:rsidRPr="00A31455">
        <w:rPr>
          <w:rStyle w:val="StyleUnderline"/>
          <w:highlight w:val="green"/>
        </w:rPr>
        <w:t>employer is likely to lose money</w:t>
      </w:r>
      <w:r w:rsidRPr="00A31455">
        <w:rPr>
          <w:rStyle w:val="StyleUnderline"/>
        </w:rPr>
        <w:t xml:space="preserve"> </w:t>
      </w:r>
      <w:r w:rsidRPr="00A31455">
        <w:rPr>
          <w:rStyle w:val="StyleUnderline"/>
          <w:highlight w:val="green"/>
        </w:rPr>
        <w:t>due to delayed service</w:t>
      </w:r>
      <w:r w:rsidRPr="00A31455">
        <w:rPr>
          <w:rStyle w:val="StyleUnderline"/>
        </w:rPr>
        <w:t xml:space="preserve"> to clients </w:t>
      </w:r>
      <w:r w:rsidRPr="00A31455">
        <w:rPr>
          <w:rStyle w:val="StyleUnderline"/>
          <w:highlight w:val="green"/>
        </w:rPr>
        <w:t>or</w:t>
      </w:r>
      <w:r w:rsidRPr="00A31455">
        <w:rPr>
          <w:rStyle w:val="StyleUnderline"/>
        </w:rPr>
        <w:t xml:space="preserve"> to lost </w:t>
      </w:r>
      <w:r w:rsidRPr="00A31455">
        <w:rPr>
          <w:rStyle w:val="StyleUnderline"/>
          <w:highlight w:val="green"/>
        </w:rPr>
        <w:t>production</w:t>
      </w:r>
      <w:r w:rsidRPr="00A31455">
        <w:rPr>
          <w:rStyle w:val="StyleUnderline"/>
        </w:rPr>
        <w:t xml:space="preserve"> time. The employees will lose their pay due to the no work, no pay principle. </w:t>
      </w:r>
      <w:r w:rsidRPr="00A31455">
        <w:rPr>
          <w:rStyle w:val="StyleUnderline"/>
          <w:highlight w:val="green"/>
        </w:rPr>
        <w:t>If the strikers are dismissed they</w:t>
      </w:r>
      <w:r w:rsidRPr="00A31455">
        <w:rPr>
          <w:rStyle w:val="StyleUnderline"/>
        </w:rPr>
        <w:t xml:space="preserve"> will </w:t>
      </w:r>
      <w:r w:rsidRPr="00A31455">
        <w:rPr>
          <w:rStyle w:val="StyleUnderline"/>
          <w:highlight w:val="green"/>
        </w:rPr>
        <w:t>lose</w:t>
      </w:r>
      <w:r w:rsidRPr="00A31455">
        <w:rPr>
          <w:rStyle w:val="StyleUnderline"/>
        </w:rPr>
        <w:t xml:space="preserve"> their </w:t>
      </w:r>
      <w:r w:rsidRPr="00A31455">
        <w:rPr>
          <w:rStyle w:val="StyleUnderline"/>
          <w:highlight w:val="green"/>
        </w:rPr>
        <w:t>livelihood</w:t>
      </w:r>
      <w:r w:rsidRPr="00A31455">
        <w:rPr>
          <w:rStyle w:val="StyleUnderline"/>
        </w:rPr>
        <w:t>s altogether.</w:t>
      </w:r>
      <w:r>
        <w:rPr>
          <w:rStyle w:val="StyleUnderline"/>
        </w:rPr>
        <w:t xml:space="preserve"> </w:t>
      </w:r>
      <w:r w:rsidRPr="00A31455">
        <w:rPr>
          <w:rStyle w:val="StyleUnderline"/>
        </w:rPr>
        <w:t>THE EFFECTS OF A STRIKE ON THE EMPLOYMENT RELATIONSHIP.</w:t>
      </w:r>
      <w:r>
        <w:rPr>
          <w:rStyle w:val="StyleUnderline"/>
        </w:rPr>
        <w:t xml:space="preserve"> </w:t>
      </w:r>
      <w:r w:rsidRPr="00A31455">
        <w:rPr>
          <w:rStyle w:val="StyleUnderline"/>
        </w:rPr>
        <w:t xml:space="preserve">Once the strike is over, even if the business has not been closed down by it, the </w:t>
      </w:r>
      <w:r w:rsidRPr="00A31455">
        <w:rPr>
          <w:rStyle w:val="StyleUnderline"/>
          <w:highlight w:val="green"/>
        </w:rPr>
        <w:t>feelings of hostility</w:t>
      </w:r>
      <w:r w:rsidRPr="00A31455">
        <w:rPr>
          <w:rStyle w:val="StyleUnderline"/>
        </w:rPr>
        <w:t xml:space="preserve"> resulting </w:t>
      </w:r>
      <w:r w:rsidRPr="00A31455">
        <w:rPr>
          <w:rStyle w:val="StyleUnderline"/>
          <w:highlight w:val="green"/>
        </w:rPr>
        <w:t>from the strike</w:t>
      </w:r>
      <w:r w:rsidRPr="00A31455">
        <w:rPr>
          <w:rStyle w:val="StyleUnderline"/>
        </w:rPr>
        <w:t xml:space="preserve"> can </w:t>
      </w:r>
      <w:r w:rsidRPr="00A31455">
        <w:rPr>
          <w:rStyle w:val="StyleUnderline"/>
          <w:highlight w:val="green"/>
        </w:rPr>
        <w:t>severely damage teamwork, productivity and profitability.</w:t>
      </w:r>
      <w:r>
        <w:rPr>
          <w:rStyle w:val="StyleUnderline"/>
        </w:rPr>
        <w:t xml:space="preserve"> </w:t>
      </w:r>
      <w:r w:rsidRPr="00A31455">
        <w:rPr>
          <w:rStyle w:val="StyleUnderline"/>
        </w:rPr>
        <w:t>HOW TO RESOLVE CONSTRUCTIVELY THE CONFLICT THAT CAUSES INDUSTRIAL ACTION.</w:t>
      </w:r>
      <w:r>
        <w:rPr>
          <w:rStyle w:val="StyleUnderline"/>
        </w:rPr>
        <w:t xml:space="preserve"> </w:t>
      </w:r>
      <w:r w:rsidRPr="00A31455">
        <w:rPr>
          <w:rStyle w:val="StyleUnderline"/>
        </w:rPr>
        <w:t>Before the conflict gets to the stage of impasse that results in a strike the parties need to utilise the services of an expert in conflict resolution.</w:t>
      </w:r>
      <w:r w:rsidRPr="00A31455">
        <w:rPr>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w:t>
      </w:r>
      <w:r w:rsidRPr="00F2295C">
        <w:rPr>
          <w:sz w:val="16"/>
        </w:rPr>
        <w:t xml:space="preserve"> </w:t>
      </w:r>
      <w:r w:rsidRPr="00A31455">
        <w:rPr>
          <w:sz w:val="16"/>
        </w:rPr>
        <w:t>For this reason, during times of industrial peace, employers and employees should identify and agree upon the use of a trained and reputable conflict resolution expert to be called in when the parties are unable to solve the problem themselves.</w:t>
      </w:r>
      <w:r w:rsidRPr="00F2295C">
        <w:rPr>
          <w:sz w:val="16"/>
        </w:rPr>
        <w:t xml:space="preserve"> </w:t>
      </w:r>
      <w:r w:rsidRPr="00A31455">
        <w:rPr>
          <w:rStyle w:val="StyleUnderline"/>
        </w:rPr>
        <w:t xml:space="preserve">HOW </w:t>
      </w:r>
      <w:r w:rsidRPr="00A31455">
        <w:rPr>
          <w:rStyle w:val="StyleUnderline"/>
          <w:highlight w:val="green"/>
        </w:rPr>
        <w:t>TO MINIMISE</w:t>
      </w:r>
      <w:r w:rsidRPr="00A31455">
        <w:rPr>
          <w:rStyle w:val="StyleUnderline"/>
        </w:rPr>
        <w:t xml:space="preserve"> THE </w:t>
      </w:r>
      <w:r w:rsidRPr="00A31455">
        <w:rPr>
          <w:rStyle w:val="StyleUnderline"/>
          <w:highlight w:val="green"/>
        </w:rPr>
        <w:t>DAMAGE CAUSED</w:t>
      </w:r>
      <w:r w:rsidRPr="00A31455">
        <w:rPr>
          <w:rStyle w:val="StyleUnderline"/>
        </w:rPr>
        <w:t xml:space="preserve"> BY A STRIKE.</w:t>
      </w:r>
      <w:r>
        <w:rPr>
          <w:rStyle w:val="StyleUnderline"/>
        </w:rPr>
        <w:t xml:space="preserve"> </w:t>
      </w:r>
      <w:r w:rsidRPr="00A31455">
        <w:rPr>
          <w:rStyle w:val="StyleUnderline"/>
          <w:highlight w:val="green"/>
        </w:rPr>
        <w:t>Employees</w:t>
      </w:r>
      <w:r w:rsidRPr="00A31455">
        <w:rPr>
          <w:rStyle w:val="StyleUnderline"/>
        </w:rPr>
        <w:t xml:space="preserve"> should </w:t>
      </w:r>
      <w:r w:rsidRPr="00A31455">
        <w:rPr>
          <w:rStyle w:val="StyleUnderline"/>
          <w:highlight w:val="green"/>
        </w:rPr>
        <w:t>allow the business to continue to run</w:t>
      </w:r>
      <w:r w:rsidRPr="00A31455">
        <w:rPr>
          <w:rStyle w:val="StyleUnderline"/>
        </w:rPr>
        <w:t xml:space="preserve"> in order to avert the likelihood of a closure that could result in job losses. Employers should use the services of a reputable labour broker who can provide alternative labour during the strike. Both parties should behave in a civil and professional manner towards each other.</w:t>
      </w:r>
      <w:r>
        <w:rPr>
          <w:rStyle w:val="StyleUnderline"/>
        </w:rPr>
        <w:t xml:space="preserve"> </w:t>
      </w:r>
      <w:r w:rsidRPr="00A31455">
        <w:rPr>
          <w:sz w:val="16"/>
        </w:rPr>
        <w:t>HOW TO BRING A STRIKE TO A SPEEDY END.</w:t>
      </w:r>
      <w:r w:rsidRPr="00F2295C">
        <w:rPr>
          <w:sz w:val="16"/>
        </w:rPr>
        <w:t xml:space="preserve"> </w:t>
      </w:r>
      <w:r w:rsidRPr="00A31455">
        <w:rPr>
          <w:sz w:val="16"/>
        </w:rPr>
        <w:t xml:space="preserve">Where the parties are unable to find common ground they should not delay in bringing in the services of their mutually agreed strike resolution expert. </w:t>
      </w:r>
      <w:r w:rsidRPr="00A31455">
        <w:rPr>
          <w:rStyle w:val="StyleUnderline"/>
        </w:rPr>
        <w:t>An expert in this field will not only have techniques of bringing the parties together but will also be able to see solutions that the emotions of the parties have prevented them from seeing.</w:t>
      </w:r>
      <w:r>
        <w:rPr>
          <w:rStyle w:val="StyleUnderline"/>
        </w:rPr>
        <w:t xml:space="preserve"> </w:t>
      </w:r>
      <w:r w:rsidRPr="00A31455">
        <w:rPr>
          <w:rStyle w:val="StyleUnderline"/>
          <w:highlight w:val="green"/>
        </w:rPr>
        <w:t>The expert should</w:t>
      </w:r>
      <w:r w:rsidRPr="00A31455">
        <w:rPr>
          <w:rStyle w:val="StyleUnderline"/>
        </w:rPr>
        <w:t xml:space="preserve"> also </w:t>
      </w:r>
      <w:r w:rsidRPr="00A31455">
        <w:rPr>
          <w:rStyle w:val="StyleUnderline"/>
          <w:highlight w:val="green"/>
        </w:rPr>
        <w:t>be able to help</w:t>
      </w:r>
      <w:r w:rsidRPr="00A31455">
        <w:rPr>
          <w:rStyle w:val="StyleUnderline"/>
        </w:rPr>
        <w:t xml:space="preserve"> the parties </w:t>
      </w:r>
      <w:r w:rsidRPr="00A31455">
        <w:rPr>
          <w:rStyle w:val="StyleUnderline"/>
          <w:highlight w:val="green"/>
        </w:rPr>
        <w:t>rebuild</w:t>
      </w:r>
      <w:r w:rsidRPr="00A31455">
        <w:rPr>
          <w:rStyle w:val="StyleUnderline"/>
        </w:rPr>
        <w:t xml:space="preserve"> their relationship </w:t>
      </w:r>
      <w:r w:rsidRPr="00A31455">
        <w:rPr>
          <w:rStyle w:val="StyleUnderline"/>
          <w:highlight w:val="green"/>
        </w:rPr>
        <w:t>once the strike</w:t>
      </w:r>
    </w:p>
    <w:p w14:paraId="731307A0" w14:textId="77777777" w:rsidR="008F3A9A" w:rsidRDefault="008F3A9A" w:rsidP="008F3A9A">
      <w:pPr>
        <w:pStyle w:val="Heading4"/>
      </w:pPr>
      <w:r>
        <w:t>The social spending bill solves climate change.</w:t>
      </w:r>
    </w:p>
    <w:p w14:paraId="3C188A7F" w14:textId="77777777" w:rsidR="008F3A9A" w:rsidRDefault="008F3A9A" w:rsidP="008F3A9A">
      <w:pPr>
        <w:pStyle w:val="Heading4"/>
        <w:rPr>
          <w:b w:val="0"/>
          <w:bCs w:val="0"/>
          <w:sz w:val="22"/>
          <w:szCs w:val="22"/>
        </w:rPr>
      </w:pPr>
      <w:r>
        <w:rPr>
          <w:rStyle w:val="Style13ptBold"/>
          <w:b/>
          <w:bCs w:val="0"/>
        </w:rPr>
        <w:t xml:space="preserve">Chow ’21 - </w:t>
      </w:r>
      <w:r>
        <w:t xml:space="preserve"> </w:t>
      </w:r>
      <w:r>
        <w:rPr>
          <w:b w:val="0"/>
          <w:bCs w:val="0"/>
          <w:sz w:val="22"/>
          <w:szCs w:val="22"/>
        </w:rPr>
        <w:t>NBC reporter focused on science and climate change</w:t>
      </w:r>
    </w:p>
    <w:p w14:paraId="14861044" w14:textId="77777777" w:rsidR="008F3A9A" w:rsidRPr="00C02F5B" w:rsidRDefault="008F3A9A" w:rsidP="008F3A9A">
      <w:r>
        <w:t xml:space="preserve">Denise Chow, “Biden’s Scaled-Down Spending Bill has Big Upsides for Climate Fight,” NBC, October 28, 2021, </w:t>
      </w:r>
      <w:r w:rsidRPr="00C02F5B">
        <w:t>https://www.nbcnews.com/science/environment/bidens-scaled-spending-bill-big-upsides-climate-fight-rcna4061</w:t>
      </w:r>
    </w:p>
    <w:p w14:paraId="762ACA48" w14:textId="77777777" w:rsidR="008F3A9A" w:rsidRDefault="008F3A9A" w:rsidP="008F3A9A">
      <w:pPr>
        <w:rPr>
          <w:sz w:val="16"/>
        </w:rPr>
      </w:pPr>
    </w:p>
    <w:p w14:paraId="629F143B" w14:textId="77777777" w:rsidR="008F3A9A" w:rsidRPr="00C02F5B" w:rsidRDefault="008F3A9A" w:rsidP="008F3A9A">
      <w:pPr>
        <w:rPr>
          <w:rStyle w:val="StyleUnderline"/>
        </w:rPr>
      </w:pPr>
      <w:r w:rsidRPr="00C02F5B">
        <w:rPr>
          <w:sz w:val="16"/>
        </w:rPr>
        <w:t xml:space="preserve">Many climate activists are applauding </w:t>
      </w:r>
      <w:r w:rsidRPr="00C02F5B">
        <w:rPr>
          <w:rStyle w:val="StyleUnderline"/>
          <w:highlight w:val="cyan"/>
        </w:rPr>
        <w:t>the</w:t>
      </w:r>
      <w:r w:rsidRPr="00C02F5B">
        <w:rPr>
          <w:rStyle w:val="StyleUnderline"/>
        </w:rPr>
        <w:t> </w:t>
      </w:r>
      <w:hyperlink r:id="rId9" w:history="1">
        <w:r w:rsidRPr="00C02F5B">
          <w:rPr>
            <w:rStyle w:val="StyleUnderline"/>
          </w:rPr>
          <w:t xml:space="preserve">$1.75 trillion </w:t>
        </w:r>
        <w:r w:rsidRPr="00C02F5B">
          <w:rPr>
            <w:rStyle w:val="StyleUnderline"/>
            <w:highlight w:val="cyan"/>
          </w:rPr>
          <w:t>spending bil</w:t>
        </w:r>
        <w:r w:rsidRPr="00C02F5B">
          <w:rPr>
            <w:rStyle w:val="StyleUnderline"/>
          </w:rPr>
          <w:t>l</w:t>
        </w:r>
      </w:hyperlink>
      <w:r w:rsidRPr="00C02F5B">
        <w:rPr>
          <w:sz w:val="16"/>
        </w:rPr>
        <w:t xml:space="preserve">unveiled Thursday by President Joe Biden, a move that experts say </w:t>
      </w:r>
      <w:r w:rsidRPr="00C02F5B">
        <w:rPr>
          <w:rStyle w:val="StyleUnderline"/>
          <w:highlight w:val="cyan"/>
        </w:rPr>
        <w:t xml:space="preserve">will be crucial to staving off </w:t>
      </w:r>
      <w:r w:rsidRPr="00C02F5B">
        <w:rPr>
          <w:rStyle w:val="StyleUnderline"/>
        </w:rPr>
        <w:t xml:space="preserve">the worst effects of global </w:t>
      </w:r>
      <w:r w:rsidRPr="00C02F5B">
        <w:rPr>
          <w:rStyle w:val="StyleUnderline"/>
          <w:highlight w:val="cyan"/>
        </w:rPr>
        <w:t>warming</w:t>
      </w:r>
      <w:r w:rsidRPr="00C02F5B">
        <w:rPr>
          <w:rStyle w:val="StyleUnderline"/>
        </w:rPr>
        <w:t xml:space="preserve"> and building a more livable future.</w:t>
      </w:r>
    </w:p>
    <w:p w14:paraId="0BD800D1" w14:textId="77777777" w:rsidR="008F3A9A" w:rsidRPr="00C02F5B" w:rsidRDefault="008F3A9A" w:rsidP="008F3A9A">
      <w:pPr>
        <w:rPr>
          <w:rStyle w:val="StyleUnderline"/>
        </w:rPr>
      </w:pPr>
      <w:r w:rsidRPr="00C02F5B">
        <w:rPr>
          <w:rStyle w:val="StyleUnderline"/>
        </w:rPr>
        <w:t xml:space="preserve">Biden’s proposed framework includes </w:t>
      </w:r>
      <w:r w:rsidRPr="00C02F5B">
        <w:rPr>
          <w:rStyle w:val="StyleUnderline"/>
          <w:highlight w:val="cyan"/>
        </w:rPr>
        <w:t>$555 billion in clean energy</w:t>
      </w:r>
      <w:r w:rsidRPr="00C02F5B">
        <w:rPr>
          <w:rStyle w:val="StyleUnderline"/>
        </w:rPr>
        <w:t xml:space="preserve"> investments, </w:t>
      </w:r>
      <w:r w:rsidRPr="00C02F5B">
        <w:rPr>
          <w:rStyle w:val="StyleUnderline"/>
          <w:highlight w:val="cyan"/>
        </w:rPr>
        <w:t>incentives and tax credits</w:t>
      </w:r>
      <w:r w:rsidRPr="00C02F5B">
        <w:rPr>
          <w:rStyle w:val="StyleUnderline"/>
        </w:rPr>
        <w:t xml:space="preserve"> that would </w:t>
      </w:r>
      <w:r w:rsidRPr="00C02F5B">
        <w:rPr>
          <w:rStyle w:val="StyleUnderline"/>
          <w:highlight w:val="cyan"/>
        </w:rPr>
        <w:t>help</w:t>
      </w:r>
      <w:r w:rsidRPr="00C02F5B">
        <w:rPr>
          <w:rStyle w:val="StyleUnderline"/>
        </w:rPr>
        <w:t xml:space="preserve"> the country meet its goal of </w:t>
      </w:r>
      <w:r w:rsidRPr="00C02F5B">
        <w:rPr>
          <w:rStyle w:val="StyleUnderline"/>
          <w:highlight w:val="cyan"/>
        </w:rPr>
        <w:t>reducing</w:t>
      </w:r>
      <w:r w:rsidRPr="00C02F5B">
        <w:rPr>
          <w:rStyle w:val="StyleUnderline"/>
        </w:rPr>
        <w:t xml:space="preserve"> greenhouse gas </w:t>
      </w:r>
      <w:r w:rsidRPr="00C02F5B">
        <w:rPr>
          <w:rStyle w:val="StyleUnderline"/>
          <w:highlight w:val="cyan"/>
        </w:rPr>
        <w:t>emissions by at least 50 percent by 2030</w:t>
      </w:r>
      <w:r w:rsidRPr="00C02F5B">
        <w:rPr>
          <w:rStyle w:val="StyleUnderline"/>
        </w:rPr>
        <w:t>.</w:t>
      </w:r>
      <w:r w:rsidRPr="00C02F5B">
        <w:rPr>
          <w:sz w:val="16"/>
        </w:rPr>
        <w:t xml:space="preserve"> If passed, environmental experts said </w:t>
      </w:r>
      <w:r w:rsidRPr="00C02F5B">
        <w:rPr>
          <w:rStyle w:val="StyleUnderline"/>
          <w:highlight w:val="cyan"/>
        </w:rPr>
        <w:t>it</w:t>
      </w:r>
      <w:r w:rsidRPr="00C02F5B">
        <w:rPr>
          <w:rStyle w:val="StyleUnderline"/>
        </w:rPr>
        <w:t xml:space="preserve">’s the type of legislation that </w:t>
      </w:r>
      <w:r w:rsidRPr="00C02F5B">
        <w:rPr>
          <w:rStyle w:val="StyleUnderline"/>
          <w:highlight w:val="cyan"/>
        </w:rPr>
        <w:t>could create</w:t>
      </w:r>
      <w:r w:rsidRPr="00C02F5B">
        <w:rPr>
          <w:rStyle w:val="StyleUnderline"/>
        </w:rPr>
        <w:t xml:space="preserve"> much-needed </w:t>
      </w:r>
      <w:r w:rsidRPr="00C02F5B">
        <w:rPr>
          <w:rStyle w:val="StyleUnderline"/>
          <w:highlight w:val="cyan"/>
        </w:rPr>
        <w:t>momentum to slash pollution levels</w:t>
      </w:r>
      <w:r w:rsidRPr="00C02F5B">
        <w:rPr>
          <w:rStyle w:val="StyleUnderline"/>
        </w:rPr>
        <w:t xml:space="preserve"> and </w:t>
      </w:r>
      <w:hyperlink r:id="rId10" w:history="1">
        <w:r w:rsidRPr="00C02F5B">
          <w:rPr>
            <w:rStyle w:val="StyleUnderline"/>
          </w:rPr>
          <w:t>address the climate crisis</w:t>
        </w:r>
      </w:hyperlink>
      <w:r w:rsidRPr="00C02F5B">
        <w:rPr>
          <w:rStyle w:val="StyleUnderline"/>
        </w:rPr>
        <w:t> in the United States and on the global stage.</w:t>
      </w:r>
    </w:p>
    <w:p w14:paraId="78A3FC2F" w14:textId="77777777" w:rsidR="008F3A9A" w:rsidRPr="00C02F5B" w:rsidRDefault="008F3A9A" w:rsidP="008F3A9A">
      <w:r w:rsidRPr="00C02F5B">
        <w:t>The proposal also backs up</w:t>
      </w:r>
      <w:r w:rsidRPr="00C02F5B">
        <w:rPr>
          <w:rFonts w:eastAsiaTheme="majorEastAsia"/>
        </w:rPr>
        <w:t> </w:t>
      </w:r>
      <w:hyperlink r:id="rId11" w:history="1">
        <w:r w:rsidRPr="00C02F5B">
          <w:rPr>
            <w:rStyle w:val="Hyperlink"/>
            <w:rFonts w:eastAsiaTheme="majorEastAsia"/>
          </w:rPr>
          <w:t>promises that Biden campaigned on</w:t>
        </w:r>
      </w:hyperlink>
      <w:r w:rsidRPr="00C02F5B">
        <w:t xml:space="preserve">, </w:t>
      </w:r>
      <w:r w:rsidRPr="00C02F5B">
        <w:rPr>
          <w:rStyle w:val="StyleUnderline"/>
        </w:rPr>
        <w:t>making climate change a sizable focus of his administration’s biggest spending bill</w:t>
      </w:r>
      <w:r w:rsidRPr="00C02F5B">
        <w:t>.</w:t>
      </w:r>
    </w:p>
    <w:p w14:paraId="460E81FF" w14:textId="77777777" w:rsidR="008F3A9A" w:rsidRPr="00C02F5B" w:rsidRDefault="008F3A9A" w:rsidP="008F3A9A">
      <w:pPr>
        <w:rPr>
          <w:sz w:val="16"/>
        </w:rPr>
      </w:pPr>
      <w:r w:rsidRPr="00C02F5B">
        <w:rPr>
          <w:rStyle w:val="StyleUnderline"/>
        </w:rPr>
        <w:t>“</w:t>
      </w:r>
      <w:r w:rsidRPr="00C02F5B">
        <w:rPr>
          <w:rStyle w:val="StyleUnderline"/>
          <w:highlight w:val="cyan"/>
        </w:rPr>
        <w:t>This would be</w:t>
      </w:r>
      <w:r w:rsidRPr="00C02F5B">
        <w:rPr>
          <w:rStyle w:val="StyleUnderline"/>
        </w:rPr>
        <w:t xml:space="preserve"> an absolutely </w:t>
      </w:r>
      <w:r w:rsidRPr="00C02F5B">
        <w:rPr>
          <w:rStyle w:val="StyleUnderline"/>
          <w:highlight w:val="cyan"/>
        </w:rPr>
        <w:t>historic</w:t>
      </w:r>
      <w:r w:rsidRPr="00C02F5B">
        <w:rPr>
          <w:rStyle w:val="StyleUnderline"/>
        </w:rPr>
        <w:t xml:space="preserve"> investment </w:t>
      </w:r>
      <w:r w:rsidRPr="00C02F5B">
        <w:rPr>
          <w:rStyle w:val="StyleUnderline"/>
          <w:highlight w:val="cyan"/>
        </w:rPr>
        <w:t>in clean energy and environmental justice</w:t>
      </w:r>
      <w:r w:rsidRPr="00C02F5B">
        <w:rPr>
          <w:rStyle w:val="StyleUnderline"/>
        </w:rPr>
        <w:t xml:space="preserve"> — both of which are essential for climate progress</w:t>
      </w:r>
      <w:r w:rsidRPr="00C02F5B">
        <w:rPr>
          <w:sz w:val="16"/>
        </w:rPr>
        <w:t>,” said Abigail Dillen, president of Earthjustice, a nonprofit environmental law group based in San Francisco. “A package that makes all those investments at a scale that will be transformative over the next eight years is incredible.”</w:t>
      </w:r>
    </w:p>
    <w:p w14:paraId="359DF545" w14:textId="77777777" w:rsidR="008F3A9A" w:rsidRPr="00C02F5B" w:rsidRDefault="008F3A9A" w:rsidP="008F3A9A">
      <w:pPr>
        <w:rPr>
          <w:sz w:val="16"/>
          <w:szCs w:val="16"/>
        </w:rPr>
      </w:pPr>
      <w:r w:rsidRPr="00C02F5B">
        <w:rPr>
          <w:sz w:val="16"/>
          <w:szCs w:val="16"/>
        </w:rPr>
        <w:t>The new framework comes after prolonged negotiations between the White House and two moderate Democratic senators, Joe Manchin of West Virginia and Krysten Sinema of Arizona, who opposed key parts of Biden’s original “Build Back Better” plan. </w:t>
      </w:r>
    </w:p>
    <w:p w14:paraId="07D7258C" w14:textId="77777777" w:rsidR="008F3A9A" w:rsidRPr="00C02F5B" w:rsidRDefault="008F3A9A" w:rsidP="008F3A9A">
      <w:pPr>
        <w:rPr>
          <w:sz w:val="16"/>
          <w:szCs w:val="16"/>
        </w:rPr>
      </w:pPr>
      <w:r w:rsidRPr="00C02F5B">
        <w:rPr>
          <w:sz w:val="16"/>
          <w:szCs w:val="16"/>
        </w:rPr>
        <w:t>Some environmental advocates had hoped for an even larger climate package.</w:t>
      </w:r>
    </w:p>
    <w:p w14:paraId="63C8184A" w14:textId="77777777" w:rsidR="008F3A9A" w:rsidRPr="00C02F5B" w:rsidRDefault="008F3A9A" w:rsidP="008F3A9A">
      <w:pPr>
        <w:rPr>
          <w:sz w:val="16"/>
          <w:szCs w:val="16"/>
        </w:rPr>
      </w:pPr>
      <w:r w:rsidRPr="00C02F5B">
        <w:rPr>
          <w:sz w:val="16"/>
          <w:szCs w:val="16"/>
        </w:rPr>
        <w:t>“The Build Back Better Framework announced by the White House today doesn’t go far enough to address the economic and climate crises facing our generation,” Cristina Tzintzún Ramirez, president of NextGen America, a progressive advocacy nonprofit started by billionaire and former Democratic presidential candidate Tom Steyer, said in a news release. “A few moderate Democrats negotiated against the best interest of the American people, forcing the rest of their party to renege on essential promises.”</w:t>
      </w:r>
    </w:p>
    <w:p w14:paraId="0E58C413" w14:textId="77777777" w:rsidR="008F3A9A" w:rsidRPr="00C02F5B" w:rsidRDefault="008F3A9A" w:rsidP="008F3A9A">
      <w:pPr>
        <w:rPr>
          <w:sz w:val="16"/>
        </w:rPr>
      </w:pPr>
      <w:r w:rsidRPr="00C02F5B">
        <w:rPr>
          <w:sz w:val="16"/>
        </w:rPr>
        <w:t xml:space="preserve">Biden on Thursday urged Congress to pass the proposal, saying that </w:t>
      </w:r>
      <w:r w:rsidRPr="00C02F5B">
        <w:rPr>
          <w:rStyle w:val="StyleUnderline"/>
        </w:rPr>
        <w:t>the investments will “truly transform this nation</w:t>
      </w:r>
      <w:r w:rsidRPr="00C02F5B">
        <w:rPr>
          <w:sz w:val="16"/>
        </w:rPr>
        <w:t>.” Earlier this year, the Senate passed a nearly $1 trillion infrastructure bill with robust bipartisan support, but the House has yet to vote on that measure, citing the need for parallel action on the social safety net portion of Biden’s agenda.</w:t>
      </w:r>
    </w:p>
    <w:p w14:paraId="7E66C3AC" w14:textId="77777777" w:rsidR="008F3A9A" w:rsidRPr="00C02F5B" w:rsidRDefault="008F3A9A" w:rsidP="008F3A9A">
      <w:pPr>
        <w:rPr>
          <w:sz w:val="16"/>
          <w:szCs w:val="16"/>
        </w:rPr>
      </w:pPr>
      <w:r w:rsidRPr="00C02F5B">
        <w:rPr>
          <w:sz w:val="16"/>
          <w:szCs w:val="16"/>
        </w:rPr>
        <w:t>The bill’s timing is crucial as Biden is set to meet with other world leaders in Scotland next week for the United Nations Climate Change Conference, where countries are expected to negotiate and set forth targets to reduce emissions in line with the goals of the Paris Agreement.</w:t>
      </w:r>
    </w:p>
    <w:p w14:paraId="476D9538" w14:textId="77777777" w:rsidR="008F3A9A" w:rsidRPr="00C02F5B" w:rsidRDefault="008F3A9A" w:rsidP="008F3A9A">
      <w:r w:rsidRPr="00C02F5B">
        <w:rPr>
          <w:sz w:val="16"/>
          <w:szCs w:val="16"/>
        </w:rPr>
        <w:t>Stalled negotiations had generated concern among environmentalists around the world that Biden could show up to the conference empty-handed, leaving little incentive for other countries to offer their own aggressive plans to cut carbon emissions</w:t>
      </w:r>
      <w:r w:rsidRPr="00C02F5B">
        <w:t>.</w:t>
      </w:r>
    </w:p>
    <w:p w14:paraId="5202695F" w14:textId="77777777" w:rsidR="008F3A9A" w:rsidRPr="00C02F5B" w:rsidRDefault="008F3A9A" w:rsidP="008F3A9A">
      <w:pPr>
        <w:rPr>
          <w:rStyle w:val="StyleUnderline"/>
        </w:rPr>
      </w:pPr>
      <w:r w:rsidRPr="00C02F5B">
        <w:rPr>
          <w:sz w:val="16"/>
        </w:rPr>
        <w:t xml:space="preserve">Sam Ricketts, co-founder and co-director of the climate advocacy group Evergreen Action, said lawmakers should feel increased urgency to pass the revamped Build Back Better act, but added that </w:t>
      </w:r>
      <w:r w:rsidRPr="00C02F5B">
        <w:rPr>
          <w:rStyle w:val="StyleUnderline"/>
          <w:highlight w:val="cyan"/>
        </w:rPr>
        <w:t>the proposal itself should benefit Biden by demonstrating to other nations that the U.S. is</w:t>
      </w:r>
      <w:r w:rsidRPr="00C02F5B">
        <w:rPr>
          <w:rStyle w:val="StyleUnderline"/>
        </w:rPr>
        <w:t xml:space="preserve"> actively </w:t>
      </w:r>
      <w:r w:rsidRPr="00C02F5B">
        <w:rPr>
          <w:rStyle w:val="StyleUnderline"/>
          <w:highlight w:val="cyan"/>
        </w:rPr>
        <w:t>working to achieve</w:t>
      </w:r>
      <w:r w:rsidRPr="00C02F5B">
        <w:rPr>
          <w:rStyle w:val="StyleUnderline"/>
        </w:rPr>
        <w:t xml:space="preserve"> its </w:t>
      </w:r>
      <w:r w:rsidRPr="00C02F5B">
        <w:rPr>
          <w:rStyle w:val="StyleUnderline"/>
          <w:highlight w:val="cyan"/>
        </w:rPr>
        <w:t>emissions targets.</w:t>
      </w:r>
    </w:p>
    <w:p w14:paraId="41914E28" w14:textId="77777777" w:rsidR="008F3A9A" w:rsidRPr="00C02F5B" w:rsidRDefault="008F3A9A" w:rsidP="008F3A9A">
      <w:pPr>
        <w:rPr>
          <w:sz w:val="16"/>
        </w:rPr>
      </w:pPr>
      <w:r w:rsidRPr="00C02F5B">
        <w:rPr>
          <w:sz w:val="16"/>
        </w:rPr>
        <w:t>“</w:t>
      </w:r>
      <w:r w:rsidRPr="00C02F5B">
        <w:rPr>
          <w:rStyle w:val="StyleUnderline"/>
          <w:highlight w:val="cyan"/>
        </w:rPr>
        <w:t>This will show</w:t>
      </w:r>
      <w:r w:rsidRPr="00C02F5B">
        <w:rPr>
          <w:rStyle w:val="StyleUnderline"/>
        </w:rPr>
        <w:t xml:space="preserve"> the global community that </w:t>
      </w:r>
      <w:r w:rsidRPr="00C02F5B">
        <w:rPr>
          <w:rStyle w:val="StyleUnderline"/>
          <w:highlight w:val="cyan"/>
        </w:rPr>
        <w:t>America</w:t>
      </w:r>
      <w:r w:rsidRPr="00C02F5B">
        <w:rPr>
          <w:rStyle w:val="StyleUnderline"/>
        </w:rPr>
        <w:t xml:space="preserve"> really </w:t>
      </w:r>
      <w:r w:rsidRPr="00C02F5B">
        <w:rPr>
          <w:rStyle w:val="StyleUnderline"/>
          <w:highlight w:val="cyan"/>
        </w:rPr>
        <w:t>is an ally and</w:t>
      </w:r>
      <w:r w:rsidRPr="00C02F5B">
        <w:rPr>
          <w:rStyle w:val="StyleUnderline"/>
        </w:rPr>
        <w:t xml:space="preserve"> can be a </w:t>
      </w:r>
      <w:r w:rsidRPr="00C02F5B">
        <w:rPr>
          <w:rStyle w:val="StyleUnderline"/>
          <w:highlight w:val="cyan"/>
        </w:rPr>
        <w:t>leader in</w:t>
      </w:r>
      <w:r w:rsidRPr="00C02F5B">
        <w:rPr>
          <w:rStyle w:val="StyleUnderline"/>
        </w:rPr>
        <w:t xml:space="preserve"> driving forward global </w:t>
      </w:r>
      <w:r w:rsidRPr="00C02F5B">
        <w:rPr>
          <w:rStyle w:val="StyleUnderline"/>
          <w:highlight w:val="cyan"/>
        </w:rPr>
        <w:t>climate efforts</w:t>
      </w:r>
      <w:r w:rsidRPr="00C02F5B">
        <w:rPr>
          <w:rStyle w:val="StyleUnderline"/>
        </w:rPr>
        <w:t>,”</w:t>
      </w:r>
      <w:r w:rsidRPr="00C02F5B">
        <w:rPr>
          <w:sz w:val="16"/>
        </w:rPr>
        <w:t xml:space="preserve"> Ricketts said. “</w:t>
      </w:r>
      <w:r w:rsidRPr="00C02F5B">
        <w:rPr>
          <w:rStyle w:val="StyleUnderline"/>
        </w:rPr>
        <w:t>It shows that</w:t>
      </w:r>
      <w:r w:rsidRPr="00C02F5B">
        <w:rPr>
          <w:sz w:val="16"/>
        </w:rPr>
        <w:t xml:space="preserve"> after four years of President Trump’s outright climate denial, </w:t>
      </w:r>
      <w:r w:rsidRPr="00C02F5B">
        <w:rPr>
          <w:rStyle w:val="StyleUnderline"/>
        </w:rPr>
        <w:t>the U.S. government is moving with leadership against this global crisis.”</w:t>
      </w:r>
    </w:p>
    <w:p w14:paraId="7E703CE7" w14:textId="77777777" w:rsidR="008F3A9A" w:rsidRPr="00C02F5B" w:rsidRDefault="008F3A9A" w:rsidP="008F3A9A">
      <w:pPr>
        <w:rPr>
          <w:sz w:val="16"/>
          <w:szCs w:val="16"/>
        </w:rPr>
      </w:pPr>
      <w:r w:rsidRPr="00C02F5B">
        <w:rPr>
          <w:sz w:val="16"/>
          <w:szCs w:val="16"/>
        </w:rPr>
        <w:t>The proposed climate bill will also give the U.S. stronger footing in Scotland during negotiations with other top emitters, including China.</w:t>
      </w:r>
    </w:p>
    <w:p w14:paraId="32DD6B18" w14:textId="77777777" w:rsidR="008F3A9A" w:rsidRPr="00C02F5B" w:rsidRDefault="008F3A9A" w:rsidP="008F3A9A">
      <w:pPr>
        <w:rPr>
          <w:sz w:val="16"/>
          <w:szCs w:val="16"/>
        </w:rPr>
      </w:pPr>
      <w:r w:rsidRPr="00C02F5B">
        <w:rPr>
          <w:sz w:val="16"/>
          <w:szCs w:val="16"/>
        </w:rPr>
        <w:t>“The Biden administration will have more leverage to push other countries to make strong commitments,” said Danielle Arostegui, a senior climate analyst at the Environmental Defense Fund. “We can show that we’re putting our money where our mouth is.”</w:t>
      </w:r>
    </w:p>
    <w:p w14:paraId="73625740" w14:textId="77777777" w:rsidR="008F3A9A" w:rsidRPr="00C02F5B" w:rsidRDefault="008F3A9A" w:rsidP="008F3A9A">
      <w:pPr>
        <w:rPr>
          <w:sz w:val="16"/>
        </w:rPr>
      </w:pPr>
      <w:r w:rsidRPr="00C02F5B">
        <w:rPr>
          <w:rStyle w:val="StyleUnderline"/>
          <w:highlight w:val="cyan"/>
        </w:rPr>
        <w:t>The bill would</w:t>
      </w:r>
      <w:r w:rsidRPr="00C02F5B">
        <w:rPr>
          <w:rStyle w:val="StyleUnderline"/>
        </w:rPr>
        <w:t xml:space="preserve"> significantly </w:t>
      </w:r>
      <w:r w:rsidRPr="00C02F5B">
        <w:rPr>
          <w:rStyle w:val="StyleUnderline"/>
          <w:highlight w:val="cyan"/>
        </w:rPr>
        <w:t>boost investments in renewable energy</w:t>
      </w:r>
      <w:r w:rsidRPr="00C02F5B">
        <w:rPr>
          <w:rStyle w:val="StyleUnderline"/>
        </w:rPr>
        <w:t xml:space="preserve">, including for solar and wind power, </w:t>
      </w:r>
      <w:r w:rsidRPr="00C02F5B">
        <w:rPr>
          <w:rStyle w:val="StyleUnderline"/>
          <w:highlight w:val="cyan"/>
        </w:rPr>
        <w:t>and</w:t>
      </w:r>
      <w:r w:rsidRPr="00C02F5B">
        <w:rPr>
          <w:rStyle w:val="StyleUnderline"/>
        </w:rPr>
        <w:t xml:space="preserve"> would </w:t>
      </w:r>
      <w:r w:rsidRPr="00C02F5B">
        <w:rPr>
          <w:rStyle w:val="StyleUnderline"/>
          <w:highlight w:val="cyan"/>
        </w:rPr>
        <w:t>provide clean energy</w:t>
      </w:r>
      <w:r w:rsidRPr="00C02F5B">
        <w:rPr>
          <w:rStyle w:val="StyleUnderline"/>
        </w:rPr>
        <w:t xml:space="preserve"> tax credits </w:t>
      </w:r>
      <w:r w:rsidRPr="00C02F5B">
        <w:rPr>
          <w:rStyle w:val="StyleUnderline"/>
          <w:highlight w:val="cyan"/>
        </w:rPr>
        <w:t>and</w:t>
      </w:r>
      <w:r w:rsidRPr="00C02F5B">
        <w:rPr>
          <w:rStyle w:val="StyleUnderline"/>
        </w:rPr>
        <w:t xml:space="preserve"> an </w:t>
      </w:r>
      <w:r w:rsidRPr="00C02F5B">
        <w:rPr>
          <w:rStyle w:val="StyleUnderline"/>
          <w:highlight w:val="cyan"/>
        </w:rPr>
        <w:t>electric vehicle tax credit</w:t>
      </w:r>
      <w:r w:rsidRPr="00C02F5B">
        <w:rPr>
          <w:rStyle w:val="StyleUnderline"/>
        </w:rPr>
        <w:t xml:space="preserve"> that would lower the cost of an electric vehicle</w:t>
      </w:r>
      <w:r w:rsidRPr="00C02F5B">
        <w:rPr>
          <w:sz w:val="16"/>
        </w:rPr>
        <w:t xml:space="preserve"> by up to $12,500 per middle-class family, according to the White House.</w:t>
      </w:r>
    </w:p>
    <w:p w14:paraId="1EBA22CB" w14:textId="77777777" w:rsidR="008F3A9A" w:rsidRPr="00C02F5B" w:rsidRDefault="008F3A9A" w:rsidP="008F3A9A">
      <w:pPr>
        <w:rPr>
          <w:sz w:val="16"/>
        </w:rPr>
      </w:pPr>
      <w:r w:rsidRPr="00C02F5B">
        <w:rPr>
          <w:rStyle w:val="StyleUnderline"/>
        </w:rPr>
        <w:t>The framework also prioritizes</w:t>
      </w:r>
      <w:r w:rsidRPr="00C02F5B">
        <w:rPr>
          <w:rStyle w:val="StyleUnderline"/>
          <w:rFonts w:eastAsiaTheme="majorEastAsia"/>
        </w:rPr>
        <w:t> </w:t>
      </w:r>
      <w:hyperlink r:id="rId12" w:history="1">
        <w:r w:rsidRPr="00C02F5B">
          <w:rPr>
            <w:rStyle w:val="StyleUnderline"/>
            <w:rFonts w:eastAsiaTheme="majorEastAsia"/>
          </w:rPr>
          <w:t>environmental justice</w:t>
        </w:r>
      </w:hyperlink>
      <w:r w:rsidRPr="00C02F5B">
        <w:rPr>
          <w:rStyle w:val="StyleUnderline"/>
          <w:rFonts w:eastAsiaTheme="majorEastAsia"/>
        </w:rPr>
        <w:t> </w:t>
      </w:r>
      <w:r w:rsidRPr="00C02F5B">
        <w:rPr>
          <w:rStyle w:val="StyleUnderline"/>
        </w:rPr>
        <w:t>by earmarking 40 percent of the overall benefits of investment for disadvantaged communities</w:t>
      </w:r>
      <w:r w:rsidRPr="00C02F5B">
        <w:rPr>
          <w:sz w:val="16"/>
        </w:rPr>
        <w:t xml:space="preserve">. The plan would fund the electrification of ports, in addition to electrifying bus and truck fleets, and would provide grants to communities </w:t>
      </w:r>
      <w:r w:rsidRPr="00C02F5B">
        <w:rPr>
          <w:rStyle w:val="StyleUnderline"/>
        </w:rPr>
        <w:t>that are disproportionately affected by climate change and economic injustice</w:t>
      </w:r>
      <w:r w:rsidRPr="00C02F5B">
        <w:rPr>
          <w:sz w:val="16"/>
        </w:rPr>
        <w:t>.</w:t>
      </w:r>
    </w:p>
    <w:p w14:paraId="65D598FD" w14:textId="77777777" w:rsidR="008F3A9A" w:rsidRPr="00C02F5B" w:rsidRDefault="008F3A9A" w:rsidP="008F3A9A">
      <w:pPr>
        <w:rPr>
          <w:sz w:val="16"/>
          <w:szCs w:val="16"/>
        </w:rPr>
      </w:pPr>
      <w:r w:rsidRPr="00C02F5B">
        <w:rPr>
          <w:sz w:val="16"/>
          <w:szCs w:val="16"/>
        </w:rPr>
        <w:t>“This marks a new beginning in the fight against injustice in this country, and a long-overdue boost to the communities that have struggled with the toxic legacy of environmental pollution and systemic racism,” officials with the Equitable and Just National Climate Platform, a consortium of climate change and environmental justice advocates, said in a statement.</w:t>
      </w:r>
    </w:p>
    <w:p w14:paraId="4E5B1A8B" w14:textId="77777777" w:rsidR="008F3A9A" w:rsidRPr="00C02F5B" w:rsidRDefault="008F3A9A" w:rsidP="008F3A9A">
      <w:pPr>
        <w:rPr>
          <w:sz w:val="16"/>
          <w:szCs w:val="16"/>
        </w:rPr>
      </w:pPr>
      <w:r w:rsidRPr="00C02F5B">
        <w:rPr>
          <w:sz w:val="16"/>
          <w:szCs w:val="16"/>
        </w:rPr>
        <w:t>Dan Lashof, U.S. director of the World Resources Institute, a Washington-based research nonprofit group, said the legislation could bring the country significantly closer to meeting its emissions goals, but added that there is still ground to make up.</w:t>
      </w:r>
    </w:p>
    <w:p w14:paraId="18163146" w14:textId="77777777" w:rsidR="008F3A9A" w:rsidRPr="00C02F5B" w:rsidRDefault="008F3A9A" w:rsidP="008F3A9A">
      <w:pPr>
        <w:rPr>
          <w:sz w:val="16"/>
        </w:rPr>
      </w:pPr>
      <w:r w:rsidRPr="00C02F5B">
        <w:rPr>
          <w:sz w:val="16"/>
        </w:rPr>
        <w:t xml:space="preserve">The White House said </w:t>
      </w:r>
      <w:r w:rsidRPr="00C02F5B">
        <w:rPr>
          <w:rStyle w:val="StyleUnderline"/>
          <w:highlight w:val="cyan"/>
        </w:rPr>
        <w:t>the bill will reduc</w:t>
      </w:r>
      <w:r w:rsidRPr="00C02F5B">
        <w:rPr>
          <w:rStyle w:val="StyleUnderline"/>
        </w:rPr>
        <w:t xml:space="preserve">e greenhouse gas </w:t>
      </w:r>
      <w:r w:rsidRPr="00C02F5B">
        <w:rPr>
          <w:rStyle w:val="StyleUnderline"/>
          <w:highlight w:val="cyan"/>
        </w:rPr>
        <w:t>emissions by 1 billion tons</w:t>
      </w:r>
      <w:r w:rsidRPr="00C02F5B">
        <w:rPr>
          <w:rStyle w:val="StyleUnderline"/>
        </w:rPr>
        <w:t xml:space="preserve"> by 2030</w:t>
      </w:r>
      <w:r w:rsidRPr="00C02F5B">
        <w:rPr>
          <w:sz w:val="16"/>
        </w:rPr>
        <w:t>, but Lashof said a total of 2 billion tons of emissions need to be cut to reach Biden’s target by the end of the decade.</w:t>
      </w:r>
    </w:p>
    <w:p w14:paraId="266CF7B0" w14:textId="77777777" w:rsidR="008F3A9A" w:rsidRPr="00C02F5B" w:rsidRDefault="008F3A9A" w:rsidP="008F3A9A">
      <w:r w:rsidRPr="00C02F5B">
        <w:t xml:space="preserve">Still, he said </w:t>
      </w:r>
      <w:r w:rsidRPr="00C02F5B">
        <w:rPr>
          <w:rStyle w:val="StyleUnderline"/>
          <w:highlight w:val="cyan"/>
        </w:rPr>
        <w:t>these</w:t>
      </w:r>
      <w:r w:rsidRPr="00C02F5B">
        <w:rPr>
          <w:rStyle w:val="StyleUnderline"/>
        </w:rPr>
        <w:t xml:space="preserve"> types of </w:t>
      </w:r>
      <w:r w:rsidRPr="00C02F5B">
        <w:rPr>
          <w:rStyle w:val="StyleUnderline"/>
          <w:highlight w:val="cyan"/>
        </w:rPr>
        <w:t>investments</w:t>
      </w:r>
      <w:r w:rsidRPr="00C02F5B">
        <w:rPr>
          <w:rStyle w:val="StyleUnderline"/>
        </w:rPr>
        <w:t xml:space="preserve"> could </w:t>
      </w:r>
      <w:r w:rsidRPr="00C02F5B">
        <w:rPr>
          <w:rStyle w:val="StyleUnderline"/>
          <w:highlight w:val="cyan"/>
        </w:rPr>
        <w:t>spur</w:t>
      </w:r>
      <w:r w:rsidRPr="00C02F5B">
        <w:rPr>
          <w:rStyle w:val="StyleUnderline"/>
        </w:rPr>
        <w:t xml:space="preserve"> other </w:t>
      </w:r>
      <w:r w:rsidRPr="00C02F5B">
        <w:rPr>
          <w:rStyle w:val="StyleUnderline"/>
          <w:highlight w:val="cyan"/>
        </w:rPr>
        <w:t>developments in the private sector</w:t>
      </w:r>
      <w:r w:rsidRPr="00C02F5B">
        <w:t>, or at the state and local level, which could make up the difference.</w:t>
      </w:r>
    </w:p>
    <w:p w14:paraId="3D66E9B0" w14:textId="77777777" w:rsidR="008F3A9A" w:rsidRPr="00C02F5B" w:rsidRDefault="008F3A9A" w:rsidP="008F3A9A">
      <w:pPr>
        <w:rPr>
          <w:rStyle w:val="StyleUnderline"/>
        </w:rPr>
      </w:pPr>
      <w:r w:rsidRPr="00C02F5B">
        <w:rPr>
          <w:sz w:val="16"/>
        </w:rPr>
        <w:t xml:space="preserve">“It’s important to recognize that this is a huge amount of progress,” Lashof said. </w:t>
      </w:r>
      <w:r w:rsidRPr="00C02F5B">
        <w:rPr>
          <w:rStyle w:val="StyleUnderline"/>
        </w:rPr>
        <w:t>“</w:t>
      </w:r>
      <w:r w:rsidRPr="00C02F5B">
        <w:rPr>
          <w:rStyle w:val="StyleUnderline"/>
          <w:highlight w:val="cyan"/>
        </w:rPr>
        <w:t>This</w:t>
      </w:r>
      <w:r w:rsidRPr="00C02F5B">
        <w:rPr>
          <w:rStyle w:val="StyleUnderline"/>
        </w:rPr>
        <w:t xml:space="preserve"> bill together </w:t>
      </w:r>
      <w:r w:rsidRPr="00C02F5B">
        <w:rPr>
          <w:rStyle w:val="StyleUnderline"/>
          <w:highlight w:val="cyan"/>
        </w:rPr>
        <w:t>with</w:t>
      </w:r>
      <w:r w:rsidRPr="00C02F5B">
        <w:rPr>
          <w:rStyle w:val="StyleUnderline"/>
        </w:rPr>
        <w:t xml:space="preserve"> the </w:t>
      </w:r>
      <w:r w:rsidRPr="00C02F5B">
        <w:rPr>
          <w:rStyle w:val="StyleUnderline"/>
          <w:highlight w:val="cyan"/>
        </w:rPr>
        <w:t>infrastructure</w:t>
      </w:r>
      <w:r w:rsidRPr="00C02F5B">
        <w:rPr>
          <w:rStyle w:val="StyleUnderline"/>
        </w:rPr>
        <w:t xml:space="preserve"> bill really </w:t>
      </w:r>
      <w:r w:rsidRPr="00C02F5B">
        <w:rPr>
          <w:rStyle w:val="StyleUnderline"/>
          <w:highlight w:val="cyan"/>
        </w:rPr>
        <w:t>does lay the foundation for meeting the 2030 target</w:t>
      </w:r>
      <w:r w:rsidRPr="00C02F5B">
        <w:rPr>
          <w:rStyle w:val="StyleUnderline"/>
        </w:rPr>
        <w:t xml:space="preserve">. </w:t>
      </w:r>
      <w:r w:rsidRPr="00C02F5B">
        <w:rPr>
          <w:sz w:val="16"/>
        </w:rPr>
        <w:t>It’s all moving in the right direction.”</w:t>
      </w:r>
    </w:p>
    <w:p w14:paraId="301FDB1B" w14:textId="77777777" w:rsidR="008F3A9A" w:rsidRPr="00C02F5B" w:rsidRDefault="008F3A9A" w:rsidP="008F3A9A">
      <w:pPr>
        <w:rPr>
          <w:rStyle w:val="StyleUnderline"/>
        </w:rPr>
      </w:pPr>
      <w:r w:rsidRPr="00C02F5B">
        <w:rPr>
          <w:rStyle w:val="StyleUnderline"/>
          <w:highlight w:val="cyan"/>
        </w:rPr>
        <w:t>The legislation would create a</w:t>
      </w:r>
      <w:r w:rsidRPr="00C02F5B">
        <w:rPr>
          <w:rStyle w:val="StyleUnderline"/>
        </w:rPr>
        <w:t xml:space="preserve"> 300,000-member </w:t>
      </w:r>
      <w:r w:rsidRPr="00C02F5B">
        <w:rPr>
          <w:rStyle w:val="StyleUnderline"/>
          <w:highlight w:val="cyan"/>
        </w:rPr>
        <w:t>environmental workforce</w:t>
      </w:r>
      <w:r w:rsidRPr="00C02F5B">
        <w:rPr>
          <w:rStyle w:val="StyleUnderline"/>
        </w:rPr>
        <w:t>, known as the Civilian Climate Corps</w:t>
      </w:r>
      <w:r w:rsidRPr="00C02F5B">
        <w:rPr>
          <w:sz w:val="16"/>
        </w:rPr>
        <w:t xml:space="preserve">. The program is designed </w:t>
      </w:r>
      <w:r w:rsidRPr="00C02F5B">
        <w:rPr>
          <w:rStyle w:val="StyleUnderline"/>
        </w:rPr>
        <w:t>to provide opportunities for people to learn skills and trades as the country transitions to a “greener” economy.</w:t>
      </w:r>
    </w:p>
    <w:p w14:paraId="5125704D" w14:textId="77777777" w:rsidR="008F3A9A" w:rsidRPr="00C02F5B" w:rsidRDefault="008F3A9A" w:rsidP="008F3A9A">
      <w:pPr>
        <w:rPr>
          <w:rStyle w:val="StyleUnderline"/>
        </w:rPr>
      </w:pPr>
      <w:r w:rsidRPr="00C02F5B">
        <w:rPr>
          <w:rStyle w:val="StyleUnderline"/>
        </w:rPr>
        <w:t xml:space="preserve">The proposal also includes grants and </w:t>
      </w:r>
      <w:r w:rsidRPr="00C02F5B">
        <w:rPr>
          <w:rStyle w:val="StyleUnderline"/>
          <w:highlight w:val="cyan"/>
        </w:rPr>
        <w:t>loans for</w:t>
      </w:r>
      <w:r w:rsidRPr="00C02F5B">
        <w:rPr>
          <w:rStyle w:val="StyleUnderline"/>
        </w:rPr>
        <w:t xml:space="preserve"> rural </w:t>
      </w:r>
      <w:r w:rsidRPr="00C02F5B">
        <w:rPr>
          <w:rStyle w:val="StyleUnderline"/>
          <w:highlight w:val="cyan"/>
        </w:rPr>
        <w:t>communities to deploy renewable energy</w:t>
      </w:r>
      <w:r w:rsidRPr="00C02F5B">
        <w:rPr>
          <w:rStyle w:val="StyleUnderline"/>
        </w:rPr>
        <w:t xml:space="preserve"> technologies </w:t>
      </w:r>
      <w:r w:rsidRPr="00C02F5B">
        <w:rPr>
          <w:rStyle w:val="StyleUnderline"/>
          <w:highlight w:val="cyan"/>
        </w:rPr>
        <w:t>and</w:t>
      </w:r>
      <w:r w:rsidRPr="00C02F5B">
        <w:rPr>
          <w:rStyle w:val="StyleUnderline"/>
        </w:rPr>
        <w:t xml:space="preserve"> will bolster state and local </w:t>
      </w:r>
      <w:r w:rsidRPr="00C02F5B">
        <w:rPr>
          <w:rStyle w:val="StyleUnderline"/>
          <w:highlight w:val="cyan"/>
        </w:rPr>
        <w:t>efforts to electrify buildings, migrate to clean transportation</w:t>
      </w:r>
      <w:r w:rsidRPr="00C02F5B">
        <w:rPr>
          <w:rStyle w:val="StyleUnderline"/>
        </w:rPr>
        <w:t xml:space="preserve"> and electric buses </w:t>
      </w:r>
      <w:r w:rsidRPr="00C02F5B">
        <w:rPr>
          <w:rStyle w:val="StyleUnderline"/>
          <w:highlight w:val="cyan"/>
        </w:rPr>
        <w:t>and</w:t>
      </w:r>
      <w:r w:rsidRPr="00C02F5B">
        <w:rPr>
          <w:rStyle w:val="StyleUnderline"/>
        </w:rPr>
        <w:t xml:space="preserve"> help communities build </w:t>
      </w:r>
      <w:r w:rsidRPr="00C02F5B">
        <w:rPr>
          <w:rStyle w:val="StyleUnderline"/>
          <w:highlight w:val="cyan"/>
        </w:rPr>
        <w:t>protect</w:t>
      </w:r>
      <w:r w:rsidRPr="00C02F5B">
        <w:rPr>
          <w:rStyle w:val="StyleUnderline"/>
        </w:rPr>
        <w:t xml:space="preserve">ions </w:t>
      </w:r>
      <w:r w:rsidRPr="00C02F5B">
        <w:rPr>
          <w:rStyle w:val="StyleUnderline"/>
          <w:highlight w:val="cyan"/>
        </w:rPr>
        <w:t>against extreme weather</w:t>
      </w:r>
      <w:r w:rsidRPr="00C02F5B">
        <w:rPr>
          <w:rStyle w:val="StyleUnderline"/>
        </w:rPr>
        <w:t xml:space="preserve"> and other climate-fueled disasters.</w:t>
      </w:r>
    </w:p>
    <w:p w14:paraId="24521D7B" w14:textId="77777777" w:rsidR="008F3A9A" w:rsidRDefault="008F3A9A" w:rsidP="008F3A9A">
      <w:pPr>
        <w:rPr>
          <w:rStyle w:val="StyleUnderline"/>
        </w:rPr>
      </w:pPr>
      <w:r w:rsidRPr="00C02F5B">
        <w:rPr>
          <w:sz w:val="16"/>
        </w:rPr>
        <w:t xml:space="preserve">“When folks hear tax credits, they tend to think of only utilities and wind and solar power, which of course are hugely important,” Dillen said. “But </w:t>
      </w:r>
      <w:r w:rsidRPr="00C02F5B">
        <w:rPr>
          <w:rStyle w:val="StyleUnderline"/>
          <w:highlight w:val="cyan"/>
        </w:rPr>
        <w:t>this</w:t>
      </w:r>
      <w:r w:rsidRPr="00C02F5B">
        <w:rPr>
          <w:rStyle w:val="StyleUnderline"/>
        </w:rPr>
        <w:t xml:space="preserve"> is a holistic package that </w:t>
      </w:r>
      <w:r w:rsidRPr="00C02F5B">
        <w:rPr>
          <w:rStyle w:val="StyleUnderline"/>
          <w:highlight w:val="cyan"/>
        </w:rPr>
        <w:t>accelerates clean energy across every sector</w:t>
      </w:r>
      <w:r w:rsidRPr="00C02F5B">
        <w:rPr>
          <w:rStyle w:val="StyleUnderline"/>
        </w:rPr>
        <w:t xml:space="preserve"> of the economy.”</w:t>
      </w:r>
    </w:p>
    <w:p w14:paraId="7D41B38C" w14:textId="77777777" w:rsidR="008F3A9A" w:rsidRDefault="008F3A9A" w:rsidP="008F3A9A">
      <w:pPr>
        <w:pStyle w:val="Heading4"/>
      </w:pPr>
      <w:r>
        <w:t xml:space="preserve">Warming causes extinction—causes lethal heat conditions, droughts, destruction of ecosystems, and wars over resources. </w:t>
      </w:r>
    </w:p>
    <w:p w14:paraId="5C920715" w14:textId="77777777" w:rsidR="008F3A9A" w:rsidRDefault="008F3A9A" w:rsidP="008F3A9A">
      <w:pPr>
        <w:rPr>
          <w:rStyle w:val="Style13ptBold"/>
          <w:b w:val="0"/>
          <w:bCs/>
          <w:sz w:val="22"/>
          <w:szCs w:val="22"/>
        </w:rPr>
      </w:pPr>
      <w:r>
        <w:rPr>
          <w:rStyle w:val="Style13ptBold"/>
        </w:rPr>
        <w:t xml:space="preserve">Specktor ’19 – </w:t>
      </w:r>
      <w:r>
        <w:rPr>
          <w:rStyle w:val="Style13ptBold"/>
          <w:b w:val="0"/>
          <w:bCs/>
          <w:sz w:val="22"/>
          <w:szCs w:val="22"/>
        </w:rPr>
        <w:t>Senior writer at Live Science, formerly a staff writer and editor at Reader’s Digest Magazine</w:t>
      </w:r>
    </w:p>
    <w:p w14:paraId="692688F8" w14:textId="77777777" w:rsidR="008F3A9A" w:rsidRPr="00E450A4" w:rsidRDefault="008F3A9A" w:rsidP="008F3A9A">
      <w:pPr>
        <w:rPr>
          <w:rStyle w:val="Style13ptBold"/>
          <w:b w:val="0"/>
          <w:bCs/>
          <w:sz w:val="22"/>
          <w:szCs w:val="22"/>
        </w:rPr>
      </w:pPr>
      <w:r>
        <w:rPr>
          <w:rStyle w:val="Style13ptBold"/>
          <w:b w:val="0"/>
          <w:bCs/>
          <w:sz w:val="22"/>
          <w:szCs w:val="22"/>
        </w:rPr>
        <w:t xml:space="preserve">Brandon Specktor, “Human Civilization Will Crumble by 2050 If We Don’t Stop Climate Change Now, New Paper Claims,” Live Science, June 4, 2019, </w:t>
      </w:r>
      <w:r w:rsidRPr="00E450A4">
        <w:rPr>
          <w:rStyle w:val="Style13ptBold"/>
          <w:b w:val="0"/>
          <w:bCs/>
          <w:sz w:val="22"/>
          <w:szCs w:val="22"/>
        </w:rPr>
        <w:t>https://www.livescience.com/65633-climate-change-dooms-humans-by-2050.html</w:t>
      </w:r>
    </w:p>
    <w:p w14:paraId="066171DB" w14:textId="77777777" w:rsidR="008F3A9A" w:rsidRPr="009C5226" w:rsidRDefault="008F3A9A" w:rsidP="008F3A9A">
      <w:pPr>
        <w:rPr>
          <w:rStyle w:val="StyleUnderline"/>
        </w:rPr>
      </w:pPr>
      <w:r w:rsidRPr="007E6D9C">
        <w:rPr>
          <w:sz w:val="16"/>
        </w:rPr>
        <w:t xml:space="preserve">What might </w:t>
      </w:r>
      <w:r w:rsidRPr="009C5226">
        <w:rPr>
          <w:rStyle w:val="StyleUnderline"/>
        </w:rPr>
        <w:t xml:space="preserve">an accurate worst-case picture of the planet's </w:t>
      </w:r>
      <w:r w:rsidRPr="009C5226">
        <w:rPr>
          <w:rStyle w:val="StyleUnderline"/>
          <w:highlight w:val="cyan"/>
        </w:rPr>
        <w:t>climate-addled future</w:t>
      </w:r>
      <w:r w:rsidRPr="007E6D9C">
        <w:rPr>
          <w:sz w:val="16"/>
        </w:rPr>
        <w:t xml:space="preserve"> actually look like, then? The authors provide one particularly grim scenario that </w:t>
      </w:r>
      <w:r w:rsidRPr="009C5226">
        <w:rPr>
          <w:rStyle w:val="StyleUnderline"/>
          <w:highlight w:val="cyan"/>
        </w:rPr>
        <w:t>begins with</w:t>
      </w:r>
      <w:r w:rsidRPr="007E6D9C">
        <w:rPr>
          <w:sz w:val="16"/>
        </w:rPr>
        <w:t xml:space="preserve"> world governments "politely ignoring" the advice of scientists and the will of the public to decarbonize the economy (finding alternative energy sources), resulting in a </w:t>
      </w:r>
      <w:r w:rsidRPr="009C5226">
        <w:rPr>
          <w:rStyle w:val="StyleUnderline"/>
          <w:highlight w:val="cyan"/>
        </w:rPr>
        <w:t>global temperature increase</w:t>
      </w:r>
      <w:r w:rsidRPr="009C5226">
        <w:rPr>
          <w:rStyle w:val="StyleUnderline"/>
        </w:rPr>
        <w:t xml:space="preserve"> 5.4 F</w:t>
      </w:r>
      <w:r w:rsidRPr="007E6D9C">
        <w:rPr>
          <w:sz w:val="16"/>
        </w:rPr>
        <w:t xml:space="preserve"> (3 C) by the year 2050. At this point, </w:t>
      </w:r>
      <w:r w:rsidRPr="009C5226">
        <w:rPr>
          <w:rStyle w:val="StyleUnderline"/>
        </w:rPr>
        <w:t xml:space="preserve">the world's </w:t>
      </w:r>
      <w:r w:rsidRPr="009C5226">
        <w:rPr>
          <w:rStyle w:val="StyleUnderline"/>
          <w:highlight w:val="cyan"/>
        </w:rPr>
        <w:t>ice sheets vanish;</w:t>
      </w:r>
      <w:r w:rsidRPr="009C5226">
        <w:rPr>
          <w:rStyle w:val="StyleUnderline"/>
        </w:rPr>
        <w:t xml:space="preserve"> brutal </w:t>
      </w:r>
      <w:r w:rsidRPr="009C5226">
        <w:rPr>
          <w:rStyle w:val="StyleUnderline"/>
          <w:highlight w:val="cyan"/>
        </w:rPr>
        <w:t>droughts kill</w:t>
      </w:r>
      <w:r w:rsidRPr="009C5226">
        <w:rPr>
          <w:rStyle w:val="StyleUnderline"/>
        </w:rPr>
        <w:t xml:space="preserve"> many of the </w:t>
      </w:r>
      <w:r w:rsidRPr="009C5226">
        <w:rPr>
          <w:rStyle w:val="StyleUnderline"/>
          <w:highlight w:val="cyan"/>
        </w:rPr>
        <w:t>trees</w:t>
      </w:r>
      <w:r w:rsidRPr="009C5226">
        <w:rPr>
          <w:rStyle w:val="StyleUnderline"/>
        </w:rPr>
        <w:t xml:space="preserve"> in the </w:t>
      </w:r>
      <w:hyperlink r:id="rId13" w:history="1">
        <w:r w:rsidRPr="009C5226">
          <w:rPr>
            <w:rStyle w:val="StyleUnderline"/>
          </w:rPr>
          <w:t>Amazon rainforest</w:t>
        </w:r>
      </w:hyperlink>
      <w:r w:rsidRPr="009C5226">
        <w:rPr>
          <w:rStyle w:val="StyleUnderline"/>
        </w:rPr>
        <w:t> </w:t>
      </w:r>
      <w:r w:rsidRPr="009C5226">
        <w:rPr>
          <w:rStyle w:val="StyleUnderline"/>
          <w:highlight w:val="cyan"/>
        </w:rPr>
        <w:t>(removing</w:t>
      </w:r>
      <w:r w:rsidRPr="009C5226">
        <w:rPr>
          <w:rStyle w:val="StyleUnderline"/>
        </w:rPr>
        <w:t xml:space="preserve"> one of the world's largest </w:t>
      </w:r>
      <w:r w:rsidRPr="009C5226">
        <w:rPr>
          <w:rStyle w:val="StyleUnderline"/>
          <w:highlight w:val="cyan"/>
        </w:rPr>
        <w:t>carbon offsets); and the planet plunges into</w:t>
      </w:r>
      <w:r w:rsidRPr="009C5226">
        <w:rPr>
          <w:rStyle w:val="StyleUnderline"/>
        </w:rPr>
        <w:t xml:space="preserve"> a feedback loop of ever</w:t>
      </w:r>
      <w:r w:rsidRPr="009C5226">
        <w:rPr>
          <w:rStyle w:val="StyleUnderline"/>
          <w:highlight w:val="cyan"/>
        </w:rPr>
        <w:t>-hotter,</w:t>
      </w:r>
      <w:r w:rsidRPr="009C5226">
        <w:rPr>
          <w:rStyle w:val="StyleUnderline"/>
        </w:rPr>
        <w:t xml:space="preserve"> ever-</w:t>
      </w:r>
      <w:r w:rsidRPr="009C5226">
        <w:rPr>
          <w:rStyle w:val="StyleUnderline"/>
          <w:highlight w:val="cyan"/>
        </w:rPr>
        <w:t>deadlier conditions</w:t>
      </w:r>
      <w:r w:rsidRPr="009C5226">
        <w:rPr>
          <w:rStyle w:val="StyleUnderline"/>
        </w:rPr>
        <w:t>.</w:t>
      </w:r>
    </w:p>
    <w:p w14:paraId="63599747" w14:textId="77777777" w:rsidR="008F3A9A" w:rsidRPr="007E6D9C" w:rsidRDefault="008F3A9A" w:rsidP="008F3A9A">
      <w:pPr>
        <w:rPr>
          <w:sz w:val="16"/>
        </w:rPr>
      </w:pPr>
      <w:r w:rsidRPr="009C5226">
        <w:rPr>
          <w:rStyle w:val="StyleUnderline"/>
        </w:rPr>
        <w:t xml:space="preserve">"Thirty-five percent of </w:t>
      </w:r>
      <w:r w:rsidRPr="009C5226">
        <w:rPr>
          <w:rStyle w:val="StyleUnderline"/>
          <w:highlight w:val="cyan"/>
        </w:rPr>
        <w:t>the global land area, and</w:t>
      </w:r>
      <w:r w:rsidRPr="009C5226">
        <w:rPr>
          <w:rStyle w:val="StyleUnderline"/>
        </w:rPr>
        <w:t xml:space="preserve"> 55 percent of the global </w:t>
      </w:r>
      <w:r w:rsidRPr="009C5226">
        <w:rPr>
          <w:rStyle w:val="StyleUnderline"/>
          <w:highlight w:val="cyan"/>
        </w:rPr>
        <w:t>population, are subject to</w:t>
      </w:r>
      <w:r w:rsidRPr="009C5226">
        <w:rPr>
          <w:rStyle w:val="StyleUnderline"/>
        </w:rPr>
        <w:t xml:space="preserve"> more than 20 days a year of </w:t>
      </w:r>
      <w:hyperlink r:id="rId14" w:history="1">
        <w:r w:rsidRPr="009C5226">
          <w:rPr>
            <w:rStyle w:val="StyleUnderline"/>
            <w:highlight w:val="cyan"/>
          </w:rPr>
          <w:t>lethal heat conditions</w:t>
        </w:r>
      </w:hyperlink>
      <w:r w:rsidRPr="009C5226">
        <w:rPr>
          <w:rStyle w:val="StyleUnderline"/>
          <w:highlight w:val="cyan"/>
        </w:rPr>
        <w:t>,</w:t>
      </w:r>
      <w:r w:rsidRPr="009C5226">
        <w:rPr>
          <w:rStyle w:val="StyleUnderline"/>
        </w:rPr>
        <w:t xml:space="preserve"> beyond the threshold of human survivability,"</w:t>
      </w:r>
      <w:r w:rsidRPr="007E6D9C">
        <w:rPr>
          <w:sz w:val="16"/>
        </w:rPr>
        <w:t xml:space="preserve"> the authors hypothesized.</w:t>
      </w:r>
    </w:p>
    <w:p w14:paraId="7F0D6BE3" w14:textId="77777777" w:rsidR="008F3A9A" w:rsidRPr="009C5226" w:rsidRDefault="008F3A9A" w:rsidP="008F3A9A">
      <w:pPr>
        <w:rPr>
          <w:rStyle w:val="StyleUnderline"/>
        </w:rPr>
      </w:pPr>
      <w:r w:rsidRPr="007E6D9C">
        <w:rPr>
          <w:sz w:val="16"/>
        </w:rPr>
        <w:t xml:space="preserve">Meanwhile, </w:t>
      </w:r>
      <w:r w:rsidRPr="009C5226">
        <w:rPr>
          <w:rStyle w:val="StyleUnderline"/>
          <w:highlight w:val="cyan"/>
        </w:rPr>
        <w:t>droughts, floods and wildfires</w:t>
      </w:r>
      <w:r w:rsidRPr="009C5226">
        <w:rPr>
          <w:rStyle w:val="StyleUnderline"/>
        </w:rPr>
        <w:t xml:space="preserve"> regularly </w:t>
      </w:r>
      <w:r w:rsidRPr="009C5226">
        <w:rPr>
          <w:rStyle w:val="StyleUnderline"/>
          <w:highlight w:val="cyan"/>
        </w:rPr>
        <w:t>ravage the land</w:t>
      </w:r>
      <w:r w:rsidRPr="009C5226">
        <w:rPr>
          <w:rStyle w:val="StyleUnderline"/>
        </w:rPr>
        <w:t xml:space="preserve">. Nearly one-third of </w:t>
      </w:r>
      <w:r w:rsidRPr="009C5226">
        <w:rPr>
          <w:rStyle w:val="StyleUnderline"/>
          <w:highlight w:val="cyan"/>
        </w:rPr>
        <w:t>the world's land</w:t>
      </w:r>
      <w:r w:rsidRPr="009C5226">
        <w:rPr>
          <w:rStyle w:val="StyleUnderline"/>
        </w:rPr>
        <w:t xml:space="preserve"> surface </w:t>
      </w:r>
      <w:r w:rsidRPr="009C5226">
        <w:rPr>
          <w:rStyle w:val="StyleUnderline"/>
          <w:highlight w:val="cyan"/>
        </w:rPr>
        <w:t>turns to desert</w:t>
      </w:r>
      <w:r w:rsidRPr="009C5226">
        <w:rPr>
          <w:rStyle w:val="StyleUnderline"/>
        </w:rPr>
        <w:t xml:space="preserve">. Entire </w:t>
      </w:r>
      <w:r w:rsidRPr="009C5226">
        <w:rPr>
          <w:rStyle w:val="StyleUnderline"/>
          <w:highlight w:val="cyan"/>
        </w:rPr>
        <w:t>ecosystems collapse</w:t>
      </w:r>
      <w:r w:rsidRPr="009C5226">
        <w:rPr>
          <w:rStyle w:val="StyleUnderline"/>
        </w:rPr>
        <w:t xml:space="preserve">, beginning with the planet's coral reefs, the rainforest and the Arctic ice sheets. The world's tropics are hit hardest by these new climate extremes, </w:t>
      </w:r>
      <w:r w:rsidRPr="009C5226">
        <w:rPr>
          <w:rStyle w:val="StyleUnderline"/>
          <w:highlight w:val="cyan"/>
        </w:rPr>
        <w:t>destroying</w:t>
      </w:r>
      <w:r w:rsidRPr="009C5226">
        <w:rPr>
          <w:rStyle w:val="StyleUnderline"/>
        </w:rPr>
        <w:t xml:space="preserve"> the region's </w:t>
      </w:r>
      <w:r w:rsidRPr="009C5226">
        <w:rPr>
          <w:rStyle w:val="StyleUnderline"/>
          <w:highlight w:val="cyan"/>
        </w:rPr>
        <w:t>agriculture and turning</w:t>
      </w:r>
      <w:r w:rsidRPr="009C5226">
        <w:rPr>
          <w:rStyle w:val="StyleUnderline"/>
        </w:rPr>
        <w:t xml:space="preserve"> more than 1 billion </w:t>
      </w:r>
      <w:r w:rsidRPr="009C5226">
        <w:rPr>
          <w:rStyle w:val="StyleUnderline"/>
          <w:highlight w:val="cyan"/>
        </w:rPr>
        <w:t>people into refugees.</w:t>
      </w:r>
    </w:p>
    <w:p w14:paraId="40F0CF49" w14:textId="77777777" w:rsidR="008F3A9A" w:rsidRPr="009C5226" w:rsidRDefault="008F3A9A" w:rsidP="008F3A9A">
      <w:pPr>
        <w:rPr>
          <w:rStyle w:val="StyleUnderline"/>
        </w:rPr>
      </w:pPr>
      <w:r w:rsidRPr="009C5226">
        <w:rPr>
          <w:rStyle w:val="StyleUnderline"/>
        </w:rPr>
        <w:t xml:space="preserve">This mass movement of </w:t>
      </w:r>
      <w:r w:rsidRPr="009C5226">
        <w:rPr>
          <w:rStyle w:val="StyleUnderline"/>
          <w:highlight w:val="cyan"/>
        </w:rPr>
        <w:t>refugees</w:t>
      </w:r>
      <w:r w:rsidRPr="009C5226">
        <w:rPr>
          <w:rStyle w:val="StyleUnderline"/>
        </w:rPr>
        <w:t xml:space="preserve"> — coupled with </w:t>
      </w:r>
      <w:hyperlink r:id="rId15" w:history="1">
        <w:r w:rsidRPr="009C5226">
          <w:rPr>
            <w:rStyle w:val="StyleUnderline"/>
            <w:highlight w:val="cyan"/>
          </w:rPr>
          <w:t>shrinking coastlines</w:t>
        </w:r>
      </w:hyperlink>
      <w:r w:rsidRPr="009C5226">
        <w:rPr>
          <w:rStyle w:val="StyleUnderline"/>
          <w:highlight w:val="cyan"/>
        </w:rPr>
        <w:t> and</w:t>
      </w:r>
      <w:r w:rsidRPr="009C5226">
        <w:rPr>
          <w:rStyle w:val="StyleUnderline"/>
        </w:rPr>
        <w:t xml:space="preserve"> severe </w:t>
      </w:r>
      <w:r w:rsidRPr="009C5226">
        <w:rPr>
          <w:rStyle w:val="StyleUnderline"/>
          <w:highlight w:val="cyan"/>
        </w:rPr>
        <w:t>drops in food and water availability</w:t>
      </w:r>
      <w:r w:rsidRPr="009C5226">
        <w:rPr>
          <w:rStyle w:val="StyleUnderline"/>
        </w:rPr>
        <w:t xml:space="preserve"> — begin to </w:t>
      </w:r>
      <w:r w:rsidRPr="009C5226">
        <w:rPr>
          <w:rStyle w:val="StyleUnderline"/>
          <w:highlight w:val="cyan"/>
        </w:rPr>
        <w:t>stress</w:t>
      </w:r>
      <w:r w:rsidRPr="009C5226">
        <w:rPr>
          <w:rStyle w:val="StyleUnderline"/>
        </w:rPr>
        <w:t xml:space="preserve"> the fabric of the world's largest </w:t>
      </w:r>
      <w:r w:rsidRPr="009C5226">
        <w:rPr>
          <w:rStyle w:val="StyleUnderline"/>
          <w:highlight w:val="cyan"/>
        </w:rPr>
        <w:t>nations,</w:t>
      </w:r>
      <w:r w:rsidRPr="009C5226">
        <w:rPr>
          <w:rStyle w:val="StyleUnderline"/>
        </w:rPr>
        <w:t xml:space="preserve"> including the United States. </w:t>
      </w:r>
      <w:r w:rsidRPr="009C5226">
        <w:rPr>
          <w:rStyle w:val="StyleUnderline"/>
          <w:highlight w:val="cyan"/>
        </w:rPr>
        <w:t>Armed conflicts over resources,</w:t>
      </w:r>
      <w:r w:rsidRPr="009C5226">
        <w:rPr>
          <w:rStyle w:val="StyleUnderline"/>
        </w:rPr>
        <w:t xml:space="preserve"> perhaps </w:t>
      </w:r>
      <w:r w:rsidRPr="009C5226">
        <w:rPr>
          <w:rStyle w:val="StyleUnderline"/>
          <w:highlight w:val="cyan"/>
        </w:rPr>
        <w:t>culminating in nuclear war, are likely.</w:t>
      </w:r>
    </w:p>
    <w:p w14:paraId="714D0C0B" w14:textId="77777777" w:rsidR="008F3A9A" w:rsidRPr="009C5226" w:rsidRDefault="008F3A9A" w:rsidP="008F3A9A">
      <w:pPr>
        <w:rPr>
          <w:rStyle w:val="StyleUnderline"/>
        </w:rPr>
      </w:pPr>
      <w:r w:rsidRPr="009C5226">
        <w:rPr>
          <w:rStyle w:val="StyleUnderline"/>
          <w:highlight w:val="cyan"/>
        </w:rPr>
        <w:t>The result</w:t>
      </w:r>
      <w:r w:rsidRPr="007E6D9C">
        <w:rPr>
          <w:sz w:val="16"/>
        </w:rPr>
        <w:t xml:space="preserve">, according to the new paper, </w:t>
      </w:r>
      <w:r w:rsidRPr="009C5226">
        <w:rPr>
          <w:rStyle w:val="StyleUnderline"/>
          <w:highlight w:val="cyan"/>
        </w:rPr>
        <w:t>is</w:t>
      </w:r>
      <w:r w:rsidRPr="009C5226">
        <w:rPr>
          <w:rStyle w:val="StyleUnderline"/>
        </w:rPr>
        <w:t xml:space="preserve"> "outright </w:t>
      </w:r>
      <w:r w:rsidRPr="009C5226">
        <w:rPr>
          <w:rStyle w:val="StyleUnderline"/>
          <w:highlight w:val="cyan"/>
        </w:rPr>
        <w:t>chaos" and</w:t>
      </w:r>
      <w:r w:rsidRPr="009C5226">
        <w:rPr>
          <w:rStyle w:val="StyleUnderline"/>
        </w:rPr>
        <w:t xml:space="preserve"> perhaps "</w:t>
      </w:r>
      <w:r w:rsidRPr="009C5226">
        <w:rPr>
          <w:rStyle w:val="StyleUnderline"/>
          <w:highlight w:val="cyan"/>
        </w:rPr>
        <w:t>the end of</w:t>
      </w:r>
      <w:r w:rsidRPr="009C5226">
        <w:rPr>
          <w:rStyle w:val="StyleUnderline"/>
        </w:rPr>
        <w:t xml:space="preserve"> human global </w:t>
      </w:r>
      <w:r w:rsidRPr="009C5226">
        <w:rPr>
          <w:rStyle w:val="StyleUnderline"/>
          <w:highlight w:val="cyan"/>
        </w:rPr>
        <w:t>civilization</w:t>
      </w:r>
      <w:r w:rsidRPr="009C5226">
        <w:rPr>
          <w:rStyle w:val="StyleUnderline"/>
        </w:rPr>
        <w:t xml:space="preserve"> as we know it."</w:t>
      </w:r>
    </w:p>
    <w:p w14:paraId="46170610" w14:textId="266199B6" w:rsidR="00E42E4C" w:rsidRDefault="00E42E4C" w:rsidP="00F601E6"/>
    <w:p w14:paraId="0952A23A" w14:textId="51C06217" w:rsidR="004940EC" w:rsidRDefault="008F3A9A" w:rsidP="008F3A9A">
      <w:pPr>
        <w:pStyle w:val="Heading3"/>
      </w:pPr>
      <w:r>
        <w:t>Cap K</w:t>
      </w:r>
    </w:p>
    <w:p w14:paraId="173268CC" w14:textId="77777777" w:rsidR="008F3A9A" w:rsidRPr="00EB3B01" w:rsidRDefault="008F3A9A" w:rsidP="008F3A9A">
      <w:pPr>
        <w:pStyle w:val="Heading4"/>
      </w:pPr>
      <w:r>
        <w:t>The telos of the 1ac’s politics is the strike – that naturalizes capital’s control and is parasitic on political organizing.</w:t>
      </w:r>
    </w:p>
    <w:p w14:paraId="03EB1575" w14:textId="77777777" w:rsidR="008F3A9A" w:rsidRPr="00EB3B01" w:rsidRDefault="008F3A9A" w:rsidP="008F3A9A">
      <w:r w:rsidRPr="00EB3B01">
        <w:rPr>
          <w:rStyle w:val="Style13ptBold"/>
        </w:rPr>
        <w:t>Eidlin 20</w:t>
      </w:r>
      <w:r>
        <w:t xml:space="preserve"> </w:t>
      </w:r>
      <w:r w:rsidRPr="00EB3B01">
        <w:rPr>
          <w:sz w:val="18"/>
          <w:szCs w:val="20"/>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6CA2D795" w14:textId="77777777" w:rsidR="008F3A9A" w:rsidRPr="00EB3B01" w:rsidRDefault="008F3A9A" w:rsidP="008F3A9A">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EB3B01">
        <w:rPr>
          <w:rStyle w:val="Emphasis"/>
          <w:highlight w:val="green"/>
        </w:rPr>
        <w:t>unions are an imperfect and incomplete vehicle for</w:t>
      </w:r>
      <w:r w:rsidRPr="00EB3B01">
        <w:rPr>
          <w:rStyle w:val="Emphasis"/>
        </w:rPr>
        <w:t xml:space="preserve"> the working class to achieve one of Marxist theory’s central goals: </w:t>
      </w:r>
      <w:r w:rsidRPr="00EB3B01">
        <w:rPr>
          <w:rStyle w:val="Emphasis"/>
          <w:highlight w:val="green"/>
        </w:rPr>
        <w:t>overthrowing capitalism</w:t>
      </w:r>
      <w:r w:rsidRPr="00EB3B01">
        <w:rPr>
          <w:rStyle w:val="Emphasis"/>
        </w:rPr>
        <w:t xml:space="preserve">. </w:t>
      </w:r>
      <w:r w:rsidRPr="00EB3B01">
        <w:rPr>
          <w:rStyle w:val="Emphasis"/>
          <w:highlight w:val="green"/>
        </w:rPr>
        <w:t xml:space="preserve">Unions </w:t>
      </w:r>
      <w:r w:rsidRPr="00EB3B01">
        <w:rPr>
          <w:rStyle w:val="Emphasis"/>
        </w:rPr>
        <w:t xml:space="preserve">by their very existence </w:t>
      </w:r>
      <w:r w:rsidRPr="00EB3B01">
        <w:rPr>
          <w:rStyle w:val="Emphasis"/>
          <w:highlight w:val="green"/>
        </w:rPr>
        <w:t xml:space="preserve">affirm and reinforce capitalist </w:t>
      </w:r>
      <w:r w:rsidRPr="00EB3B01">
        <w:rPr>
          <w:rStyle w:val="Emphasis"/>
        </w:rPr>
        <w:t xml:space="preserve">class </w:t>
      </w:r>
      <w:r w:rsidRPr="00EB3B01">
        <w:rPr>
          <w:rStyle w:val="Emphasis"/>
          <w:highlight w:val="green"/>
        </w:rPr>
        <w:t>society</w:t>
      </w:r>
      <w:r w:rsidRPr="00EB3B01">
        <w:rPr>
          <w:rStyle w:val="Emphasis"/>
        </w:rPr>
        <w:t xml:space="preserve">. </w:t>
      </w:r>
      <w:r w:rsidRPr="00EB3B01">
        <w:rPr>
          <w:rStyle w:val="Emphasis"/>
          <w:highlight w:val="green"/>
        </w:rPr>
        <w:t>As organizations which</w:t>
      </w:r>
      <w:r w:rsidRPr="00EB3B01">
        <w:rPr>
          <w:rStyle w:val="Emphasis"/>
        </w:rPr>
        <w:t xml:space="preserve"> primarily </w:t>
      </w:r>
      <w:r w:rsidRPr="00EB3B01">
        <w:rPr>
          <w:rStyle w:val="Emphasis"/>
          <w:highlight w:val="green"/>
        </w:rPr>
        <w:t>negotiate wages, benefits, and working conditions</w:t>
      </w:r>
      <w:r w:rsidRPr="00EB3B01">
        <w:rPr>
          <w:rStyle w:val="Emphasis"/>
        </w:rPr>
        <w:t xml:space="preserve"> with employers, </w:t>
      </w:r>
      <w:r w:rsidRPr="00EB3B01">
        <w:rPr>
          <w:rStyle w:val="Emphasis"/>
          <w:highlight w:val="green"/>
        </w:rPr>
        <w:t>unions only exist in relation to capitalists.</w:t>
      </w:r>
      <w:r w:rsidRPr="00EB3B01">
        <w:rPr>
          <w:rStyle w:val="Emphasis"/>
        </w:rPr>
        <w:t xml:space="preserve"> This makes them </w:t>
      </w:r>
      <w:r w:rsidRPr="00243A43">
        <w:rPr>
          <w:rStyle w:val="Emphasis"/>
          <w:highlight w:val="green"/>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6" w:history="1">
        <w:r w:rsidRPr="00EB3B01">
          <w:rPr>
            <w:rStyle w:val="Followed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7" w:history="1">
        <w:r w:rsidRPr="00EB3B01">
          <w:rPr>
            <w:rStyle w:val="Followed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EB3B01">
        <w:rPr>
          <w:sz w:val="14"/>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243A43">
        <w:rPr>
          <w:rStyle w:val="Emphasis"/>
          <w:highlight w:val="green"/>
        </w:rPr>
        <w:t>something more is needed than</w:t>
      </w:r>
      <w:r w:rsidRPr="00EB3B01">
        <w:rPr>
          <w:rStyle w:val="Emphasis"/>
        </w:rPr>
        <w:t xml:space="preserve"> Trades Unions and </w:t>
      </w:r>
      <w:r w:rsidRPr="00243A43">
        <w:rPr>
          <w:rStyle w:val="Emphasis"/>
          <w:highlight w:val="green"/>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243A43">
        <w:rPr>
          <w:rStyle w:val="Emphasis"/>
          <w:highlight w:val="green"/>
        </w:rPr>
        <w:t>they are</w:t>
      </w:r>
      <w:r w:rsidRPr="00EB3B01">
        <w:rPr>
          <w:rStyle w:val="Emphasis"/>
        </w:rPr>
        <w:t xml:space="preserve"> an </w:t>
      </w:r>
      <w:r w:rsidRPr="00243A43">
        <w:rPr>
          <w:rStyle w:val="Emphasis"/>
          <w:highlight w:val="green"/>
        </w:rPr>
        <w:t>insufficient</w:t>
      </w:r>
      <w:r w:rsidRPr="00EB3B01">
        <w:rPr>
          <w:rStyle w:val="Emphasis"/>
        </w:rPr>
        <w:t xml:space="preserve"> vehicle </w:t>
      </w:r>
      <w:r w:rsidRPr="00243A43">
        <w:rPr>
          <w:rStyle w:val="Emphasis"/>
          <w:highlight w:val="green"/>
        </w:rPr>
        <w:t>for</w:t>
      </w:r>
      <w:r w:rsidRPr="00EB3B01">
        <w:rPr>
          <w:rStyle w:val="Emphasis"/>
        </w:rPr>
        <w:t xml:space="preserve"> creating and </w:t>
      </w:r>
      <w:r w:rsidRPr="00243A43">
        <w:rPr>
          <w:rStyle w:val="Emphasis"/>
          <w:highlight w:val="green"/>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94712">
        <w:rPr>
          <w:rStyle w:val="Emphasis"/>
          <w:highlight w:val="green"/>
        </w:rPr>
        <w:t>unions’ fundamentally defensive role, protecting workers</w:t>
      </w:r>
      <w:r w:rsidRPr="00EB3B01">
        <w:rPr>
          <w:rStyle w:val="Emphasis"/>
        </w:rPr>
        <w:t xml:space="preserve"> </w:t>
      </w:r>
      <w:r w:rsidRPr="00E6512B">
        <w:rPr>
          <w:rStyle w:val="Emphasis"/>
          <w:highlight w:val="green"/>
        </w:rPr>
        <w:t>against</w:t>
      </w:r>
      <w:r w:rsidRPr="00EB3B01">
        <w:rPr>
          <w:rStyle w:val="Emphasis"/>
        </w:rPr>
        <w:t xml:space="preserve"> employers’ efforts to drive </w:t>
      </w:r>
      <w:r w:rsidRPr="00A94712">
        <w:rPr>
          <w:rStyle w:val="Emphasis"/>
          <w:highlight w:val="green"/>
        </w:rPr>
        <w:t xml:space="preserve">a </w:t>
      </w:r>
      <w:r w:rsidRPr="00A94712">
        <w:rPr>
          <w:rStyle w:val="Emphasis"/>
        </w:rPr>
        <w:t xml:space="preserve">competitive </w:t>
      </w:r>
      <w:r w:rsidRPr="00A94712">
        <w:rPr>
          <w:rStyle w:val="Emphasis"/>
          <w:highlight w:val="green"/>
        </w:rPr>
        <w:t>race to the bottom</w:t>
      </w:r>
      <w:r w:rsidRPr="00A94712">
        <w:rPr>
          <w:rStyle w:val="Emphasis"/>
        </w:rPr>
        <w:t xml:space="preserve">, </w:t>
      </w:r>
      <w:r w:rsidRPr="00A94712">
        <w:rPr>
          <w:rStyle w:val="Emphasis"/>
          <w:highlight w:val="green"/>
        </w:rPr>
        <w:t>meant</w:t>
      </w:r>
      <w:r w:rsidRPr="00A94712">
        <w:rPr>
          <w:rStyle w:val="Emphasis"/>
        </w:rPr>
        <w:t xml:space="preserve"> that </w:t>
      </w:r>
      <w:r w:rsidRPr="00A94712">
        <w:rPr>
          <w:rStyle w:val="Emphasis"/>
          <w:highlight w:val="green"/>
        </w:rPr>
        <w:t xml:space="preserve">they </w:t>
      </w:r>
      <w:hyperlink r:id="rId18" w:history="1">
        <w:r w:rsidRPr="00A94712">
          <w:rPr>
            <w:rStyle w:val="Emphasis"/>
            <w:highlight w:val="green"/>
          </w:rPr>
          <w:t>limited themselves</w:t>
        </w:r>
      </w:hyperlink>
      <w:r w:rsidRPr="00A94712">
        <w:rPr>
          <w:rStyle w:val="Emphasis"/>
          <w:highlight w:val="green"/>
        </w:rPr>
        <w:t xml:space="preserve"> “to a guerrilla war against the effects of the existing system, instead of</w:t>
      </w:r>
      <w:r w:rsidRPr="00A94712">
        <w:rPr>
          <w:rStyle w:val="Emphasis"/>
        </w:rPr>
        <w:t xml:space="preserve"> simultaneously </w:t>
      </w:r>
      <w:r w:rsidRPr="00A94712">
        <w:rPr>
          <w:rStyle w:val="Emphasis"/>
          <w:highlight w:val="green"/>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94712">
        <w:rPr>
          <w:rStyle w:val="Emphasis"/>
          <w:highlight w:val="green"/>
        </w:rPr>
        <w:t>unions’ focus on wages and workplace issues</w:t>
      </w:r>
      <w:r w:rsidRPr="00EB3B01">
        <w:rPr>
          <w:rStyle w:val="Emphasis"/>
        </w:rPr>
        <w:t xml:space="preserve"> tended to </w:t>
      </w:r>
      <w:r w:rsidRPr="00A94712">
        <w:rPr>
          <w:rStyle w:val="Emphasis"/>
          <w:highlight w:val="green"/>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94712">
        <w:rPr>
          <w:rStyle w:val="Emphasis"/>
          <w:highlight w:val="green"/>
        </w:rPr>
        <w:t>militant worker protest in the United States</w:t>
      </w:r>
      <w:r w:rsidRPr="00EB3B01">
        <w:rPr>
          <w:rStyle w:val="Emphasis"/>
        </w:rPr>
        <w:t xml:space="preserve"> at the time, seeing the seeds of a nascent labor party. But that too </w:t>
      </w:r>
      <w:r w:rsidRPr="00A94712">
        <w:rPr>
          <w:rStyle w:val="Emphasis"/>
          <w:highlight w:val="green"/>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3E35642B" w14:textId="77777777" w:rsidR="008F3A9A" w:rsidRDefault="008F3A9A" w:rsidP="008F3A9A">
      <w:pPr>
        <w:pStyle w:val="Heading4"/>
      </w:pPr>
      <w:r>
        <w:t xml:space="preserve">Capitalism results in environmental destruction, mass violence, surveillance, war, and fascism—culminates in extinction. </w:t>
      </w:r>
    </w:p>
    <w:p w14:paraId="215094F9" w14:textId="77777777" w:rsidR="008F3A9A" w:rsidRDefault="008F3A9A" w:rsidP="008F3A9A">
      <w:pPr>
        <w:rPr>
          <w:rStyle w:val="Style13ptBold"/>
          <w:b w:val="0"/>
          <w:bCs/>
          <w:sz w:val="22"/>
          <w:szCs w:val="22"/>
        </w:rPr>
      </w:pPr>
      <w:r>
        <w:rPr>
          <w:rStyle w:val="Style13ptBold"/>
        </w:rPr>
        <w:t xml:space="preserve">Robinson ’14 – </w:t>
      </w:r>
      <w:r>
        <w:rPr>
          <w:rStyle w:val="Style13ptBold"/>
          <w:b w:val="0"/>
          <w:bCs/>
          <w:sz w:val="22"/>
          <w:szCs w:val="22"/>
        </w:rPr>
        <w:t>Professor of sociology at the University of California, Santa Barbara, researches political economy, globalization, and historical materialism</w:t>
      </w:r>
    </w:p>
    <w:p w14:paraId="2B6FD5A5" w14:textId="77777777" w:rsidR="008F3A9A" w:rsidRPr="00095471" w:rsidRDefault="008F3A9A" w:rsidP="008F3A9A">
      <w:pPr>
        <w:rPr>
          <w:rStyle w:val="Style13ptBold"/>
          <w:b w:val="0"/>
          <w:bCs/>
          <w:sz w:val="22"/>
          <w:szCs w:val="22"/>
        </w:rPr>
      </w:pPr>
      <w:r>
        <w:rPr>
          <w:rStyle w:val="Style13ptBold"/>
          <w:b w:val="0"/>
          <w:bCs/>
          <w:sz w:val="22"/>
          <w:szCs w:val="22"/>
        </w:rPr>
        <w:t>William I. Robinson, “Global Capitalism: Crisis of Humanity and the Specter of 21</w:t>
      </w:r>
      <w:r w:rsidRPr="00095471">
        <w:rPr>
          <w:rStyle w:val="Style13ptBold"/>
          <w:b w:val="0"/>
          <w:bCs/>
          <w:sz w:val="22"/>
          <w:szCs w:val="22"/>
          <w:vertAlign w:val="superscript"/>
        </w:rPr>
        <w:t>st</w:t>
      </w:r>
      <w:r>
        <w:rPr>
          <w:rStyle w:val="Style13ptBold"/>
          <w:b w:val="0"/>
          <w:bCs/>
          <w:sz w:val="22"/>
          <w:szCs w:val="22"/>
        </w:rPr>
        <w:t xml:space="preserve"> Century Fascism,” June 2014, </w:t>
      </w:r>
      <w:r w:rsidRPr="00095471">
        <w:rPr>
          <w:rStyle w:val="Style13ptBold"/>
          <w:b w:val="0"/>
          <w:bCs/>
          <w:sz w:val="22"/>
          <w:szCs w:val="22"/>
        </w:rPr>
        <w:t>https://citeseerx.ist.psu.edu/viewdoc/download?doi=10.1.1.739.2380&amp;rep=rep1&amp;type=pdf</w:t>
      </w:r>
    </w:p>
    <w:p w14:paraId="7C63F5D3" w14:textId="77777777" w:rsidR="008F3A9A" w:rsidRPr="005C19BB" w:rsidRDefault="008F3A9A" w:rsidP="008F3A9A">
      <w:pPr>
        <w:rPr>
          <w:rStyle w:val="StyleUnderline"/>
        </w:rPr>
      </w:pPr>
      <w:r w:rsidRPr="00095471">
        <w:rPr>
          <w:sz w:val="16"/>
        </w:rPr>
        <w:t xml:space="preserve">1. </w:t>
      </w:r>
      <w:r w:rsidRPr="00A30A7F">
        <w:rPr>
          <w:rStyle w:val="StyleUnderline"/>
          <w:highlight w:val="cyan"/>
        </w:rPr>
        <w:t>The system i</w:t>
      </w:r>
      <w:r w:rsidRPr="00A30A7F">
        <w:rPr>
          <w:rStyle w:val="StyleUnderline"/>
        </w:rPr>
        <w:t xml:space="preserve">s fast </w:t>
      </w:r>
      <w:r w:rsidRPr="00A30A7F">
        <w:rPr>
          <w:rStyle w:val="StyleUnderline"/>
          <w:highlight w:val="cyan"/>
        </w:rPr>
        <w:t>reaching the ecological limits of its reproduction. Global capitalism</w:t>
      </w:r>
      <w:r w:rsidRPr="00A30A7F">
        <w:rPr>
          <w:rStyle w:val="StyleUnderline"/>
        </w:rPr>
        <w:t xml:space="preserve"> now </w:t>
      </w:r>
      <w:r w:rsidRPr="00726EA0">
        <w:rPr>
          <w:rStyle w:val="StyleUnderline"/>
        </w:rPr>
        <w:t>couples</w:t>
      </w:r>
      <w:r w:rsidRPr="00A30A7F">
        <w:rPr>
          <w:rStyle w:val="StyleUnderline"/>
        </w:rPr>
        <w:t xml:space="preserve"> human and natural </w:t>
      </w:r>
      <w:r w:rsidRPr="00726EA0">
        <w:rPr>
          <w:rStyle w:val="StyleUnderline"/>
        </w:rPr>
        <w:t xml:space="preserve">history in such a way as to </w:t>
      </w:r>
      <w:r w:rsidRPr="00A30A7F">
        <w:rPr>
          <w:rStyle w:val="StyleUnderline"/>
          <w:highlight w:val="cyan"/>
        </w:rPr>
        <w:t>threaten to bring about</w:t>
      </w:r>
      <w:r w:rsidRPr="00A30A7F">
        <w:rPr>
          <w:rStyle w:val="StyleUnderline"/>
        </w:rPr>
        <w:t xml:space="preserve"> what would be th</w:t>
      </w:r>
      <w:r w:rsidRPr="00726EA0">
        <w:rPr>
          <w:rStyle w:val="StyleUnderline"/>
        </w:rPr>
        <w:t>e sixt</w:t>
      </w:r>
      <w:r>
        <w:rPr>
          <w:rStyle w:val="StyleUnderline"/>
        </w:rPr>
        <w:t>h</w:t>
      </w:r>
      <w:r w:rsidRPr="00726EA0">
        <w:rPr>
          <w:rStyle w:val="StyleUnderline"/>
        </w:rPr>
        <w:t xml:space="preserve"> mass </w:t>
      </w:r>
      <w:r w:rsidRPr="00A30A7F">
        <w:rPr>
          <w:rStyle w:val="StyleUnderline"/>
          <w:highlight w:val="cyan"/>
        </w:rPr>
        <w:t>extinction</w:t>
      </w:r>
      <w:r w:rsidRPr="00A30A7F">
        <w:rPr>
          <w:rStyle w:val="StyleUnderline"/>
        </w:rPr>
        <w:t xml:space="preserve"> in the known history of life on earth</w:t>
      </w:r>
      <w:r w:rsidRPr="00095471">
        <w:rPr>
          <w:sz w:val="16"/>
        </w:rPr>
        <w:t xml:space="preserve">.3 This mass extinction would be </w:t>
      </w:r>
      <w:r w:rsidRPr="00A30A7F">
        <w:rPr>
          <w:rStyle w:val="StyleUnderline"/>
          <w:highlight w:val="cyan"/>
        </w:rPr>
        <w:t>caused</w:t>
      </w:r>
      <w:r w:rsidRPr="00A30A7F">
        <w:rPr>
          <w:rStyle w:val="StyleUnderline"/>
        </w:rPr>
        <w:t xml:space="preserve"> not by a natural catastrophe such as a meteor impact or by evolutionary changes such as the end of an ice age but </w:t>
      </w:r>
      <w:r w:rsidRPr="00A30A7F">
        <w:rPr>
          <w:rStyle w:val="StyleUnderline"/>
          <w:highlight w:val="cyan"/>
        </w:rPr>
        <w:t xml:space="preserve">by </w:t>
      </w:r>
      <w:r w:rsidRPr="00726EA0">
        <w:rPr>
          <w:rStyle w:val="StyleUnderline"/>
        </w:rPr>
        <w:t>purposive</w:t>
      </w:r>
      <w:r w:rsidRPr="00A30A7F">
        <w:rPr>
          <w:rStyle w:val="StyleUnderline"/>
          <w:highlight w:val="cyan"/>
        </w:rPr>
        <w:t xml:space="preserve"> human activity</w:t>
      </w:r>
      <w:r w:rsidRPr="00A30A7F">
        <w:rPr>
          <w:rStyle w:val="StyleUnderline"/>
        </w:rPr>
        <w:t>.</w:t>
      </w:r>
      <w:r w:rsidRPr="00095471">
        <w:rPr>
          <w:sz w:val="16"/>
        </w:rPr>
        <w:t xml:space="preserve"> According to leading environmental scientists </w:t>
      </w:r>
      <w:r w:rsidRPr="00726EA0">
        <w:rPr>
          <w:rStyle w:val="StyleUnderline"/>
        </w:rPr>
        <w:t xml:space="preserve">there are nine </w:t>
      </w:r>
      <w:r w:rsidRPr="005C19BB">
        <w:rPr>
          <w:rStyle w:val="StyleUnderline"/>
          <w:highlight w:val="cyan"/>
        </w:rPr>
        <w:t>“planetary boundaries” crucial to maintaining an</w:t>
      </w:r>
      <w:r w:rsidRPr="005C19BB">
        <w:rPr>
          <w:rStyle w:val="StyleUnderline"/>
        </w:rPr>
        <w:t xml:space="preserve"> earth system </w:t>
      </w:r>
      <w:r w:rsidRPr="005C19BB">
        <w:rPr>
          <w:rStyle w:val="StyleUnderline"/>
          <w:highlight w:val="cyan"/>
        </w:rPr>
        <w:t xml:space="preserve">environment in which humans can exist, </w:t>
      </w:r>
      <w:r w:rsidRPr="00726EA0">
        <w:rPr>
          <w:rStyle w:val="StyleUnderline"/>
        </w:rPr>
        <w:t xml:space="preserve">four of which </w:t>
      </w:r>
      <w:r w:rsidRPr="005C19BB">
        <w:rPr>
          <w:rStyle w:val="StyleUnderline"/>
          <w:highlight w:val="cyan"/>
        </w:rPr>
        <w:t>are experiencing</w:t>
      </w:r>
      <w:r w:rsidRPr="005C19BB">
        <w:rPr>
          <w:rStyle w:val="StyleUnderline"/>
        </w:rPr>
        <w:t xml:space="preserve"> at this time the onset of </w:t>
      </w:r>
      <w:r w:rsidRPr="005C19BB">
        <w:rPr>
          <w:rStyle w:val="StyleUnderline"/>
          <w:highlight w:val="cyan"/>
        </w:rPr>
        <w:t xml:space="preserve">irreversible environmental degradation and </w:t>
      </w:r>
      <w:r w:rsidRPr="00726EA0">
        <w:rPr>
          <w:rStyle w:val="StyleUnderline"/>
        </w:rPr>
        <w:t>three of which (climate change, the nitrogen cycle, and biodiversity loss)</w:t>
      </w:r>
      <w:r w:rsidRPr="005C19BB">
        <w:rPr>
          <w:rStyle w:val="StyleUnderline"/>
          <w:highlight w:val="cyan"/>
        </w:rPr>
        <w:t xml:space="preserve"> are at “tipping points</w:t>
      </w:r>
      <w:r w:rsidRPr="005C19BB">
        <w:rPr>
          <w:rStyle w:val="StyleUnderline"/>
        </w:rPr>
        <w:t xml:space="preserve">,” meaning that these processes have already crossed their planetary boundaries. </w:t>
      </w:r>
    </w:p>
    <w:p w14:paraId="21DAAC85" w14:textId="77777777" w:rsidR="008F3A9A" w:rsidRPr="00095471" w:rsidRDefault="008F3A9A" w:rsidP="008F3A9A">
      <w:pPr>
        <w:rPr>
          <w:sz w:val="16"/>
        </w:rPr>
      </w:pPr>
      <w:r w:rsidRPr="00095471">
        <w:rPr>
          <w:sz w:val="16"/>
        </w:rPr>
        <w:t xml:space="preserve">2. </w:t>
      </w:r>
      <w:r w:rsidRPr="00726EA0">
        <w:rPr>
          <w:rStyle w:val="StyleUnderline"/>
        </w:rPr>
        <w:t>The magnitude of the</w:t>
      </w:r>
      <w:r w:rsidRPr="005C19BB">
        <w:rPr>
          <w:rStyle w:val="StyleUnderline"/>
        </w:rPr>
        <w:t xml:space="preserve"> means of </w:t>
      </w:r>
      <w:r w:rsidRPr="005C19BB">
        <w:rPr>
          <w:rStyle w:val="StyleUnderline"/>
          <w:highlight w:val="cyan"/>
        </w:rPr>
        <w:t>violence and social control is unprecedented,</w:t>
      </w:r>
      <w:r w:rsidRPr="005C19BB">
        <w:rPr>
          <w:rStyle w:val="StyleUnderline"/>
        </w:rPr>
        <w:t xml:space="preserve"> as is the concentration of the means of global communication and symbolic production and circulation in the hands of a very few powerful groups.</w:t>
      </w:r>
      <w:r w:rsidRPr="00095471">
        <w:rPr>
          <w:sz w:val="16"/>
        </w:rPr>
        <w:t xml:space="preserve"> Computerised wars, drones, bunker-buster bombs, star wars, and so forth, have changed the face of warfare. </w:t>
      </w:r>
      <w:r w:rsidRPr="005C19BB">
        <w:rPr>
          <w:rStyle w:val="StyleUnderline"/>
          <w:highlight w:val="cyan"/>
        </w:rPr>
        <w:t xml:space="preserve">Warfare has become normalised </w:t>
      </w:r>
      <w:r w:rsidRPr="00726EA0">
        <w:rPr>
          <w:rStyle w:val="StyleUnderline"/>
        </w:rPr>
        <w:t>and sanitised</w:t>
      </w:r>
      <w:r w:rsidRPr="005C19BB">
        <w:rPr>
          <w:rStyle w:val="StyleUnderline"/>
        </w:rPr>
        <w:t xml:space="preserve"> for those not directly at the receiving end of armed aggression</w:t>
      </w:r>
      <w:r w:rsidRPr="00095471">
        <w:rPr>
          <w:sz w:val="16"/>
        </w:rPr>
        <w:t xml:space="preserve">. At the same time </w:t>
      </w:r>
      <w:r w:rsidRPr="005C19BB">
        <w:rPr>
          <w:rStyle w:val="StyleUnderline"/>
          <w:highlight w:val="cyan"/>
        </w:rPr>
        <w:t>we have arrived at</w:t>
      </w:r>
      <w:r w:rsidRPr="005C19BB">
        <w:rPr>
          <w:rStyle w:val="StyleUnderline"/>
        </w:rPr>
        <w:t xml:space="preserve"> the panoptical </w:t>
      </w:r>
      <w:r w:rsidRPr="005C19BB">
        <w:rPr>
          <w:rStyle w:val="StyleUnderline"/>
          <w:highlight w:val="cyan"/>
        </w:rPr>
        <w:t>surveillance</w:t>
      </w:r>
      <w:r w:rsidRPr="005C19BB">
        <w:rPr>
          <w:rStyle w:val="StyleUnderline"/>
        </w:rPr>
        <w:t xml:space="preserve"> society </w:t>
      </w:r>
      <w:r w:rsidRPr="00726EA0">
        <w:rPr>
          <w:rStyle w:val="StyleUnderline"/>
        </w:rPr>
        <w:t xml:space="preserve">and the age of thought </w:t>
      </w:r>
      <w:r w:rsidRPr="005C19BB">
        <w:rPr>
          <w:rStyle w:val="StyleUnderline"/>
          <w:highlight w:val="cyan"/>
        </w:rPr>
        <w:t>control by</w:t>
      </w:r>
      <w:r w:rsidRPr="005C19BB">
        <w:rPr>
          <w:rStyle w:val="StyleUnderline"/>
        </w:rPr>
        <w:t xml:space="preserve"> those who control global flows of communication, images and symbolic </w:t>
      </w:r>
      <w:r w:rsidRPr="005C19BB">
        <w:rPr>
          <w:rStyle w:val="StyleUnderline"/>
          <w:highlight w:val="cyan"/>
        </w:rPr>
        <w:t>production</w:t>
      </w:r>
      <w:r w:rsidRPr="00095471">
        <w:rPr>
          <w:sz w:val="16"/>
        </w:rPr>
        <w:t xml:space="preserve">. The world of Edward Snowden is the world of George Orwell; 1984 has arrived; </w:t>
      </w:r>
    </w:p>
    <w:p w14:paraId="5D19305F" w14:textId="77777777" w:rsidR="008F3A9A" w:rsidRPr="00095471" w:rsidRDefault="008F3A9A" w:rsidP="008F3A9A">
      <w:pPr>
        <w:rPr>
          <w:sz w:val="16"/>
        </w:rPr>
      </w:pPr>
      <w:r w:rsidRPr="00095471">
        <w:rPr>
          <w:sz w:val="16"/>
        </w:rPr>
        <w:t xml:space="preserve">3. </w:t>
      </w:r>
      <w:r w:rsidRPr="005C19BB">
        <w:rPr>
          <w:rStyle w:val="StyleUnderline"/>
          <w:highlight w:val="cyan"/>
        </w:rPr>
        <w:t>Capitalism is reaching</w:t>
      </w:r>
      <w:r w:rsidRPr="005C19BB">
        <w:rPr>
          <w:rStyle w:val="StyleUnderline"/>
        </w:rPr>
        <w:t xml:space="preserve"> apparent </w:t>
      </w:r>
      <w:r w:rsidRPr="005C19BB">
        <w:rPr>
          <w:rStyle w:val="StyleUnderline"/>
          <w:highlight w:val="cyan"/>
        </w:rPr>
        <w:t>limits to its</w:t>
      </w:r>
      <w:r w:rsidRPr="005C19BB">
        <w:rPr>
          <w:rStyle w:val="StyleUnderline"/>
        </w:rPr>
        <w:t xml:space="preserve"> extensive </w:t>
      </w:r>
      <w:r w:rsidRPr="005C19BB">
        <w:rPr>
          <w:rStyle w:val="StyleUnderline"/>
          <w:highlight w:val="cyan"/>
        </w:rPr>
        <w:t>expansion</w:t>
      </w:r>
      <w:r w:rsidRPr="00095471">
        <w:rPr>
          <w:sz w:val="16"/>
        </w:rPr>
        <w:t xml:space="preserve">. There are no longer any new territories of significance that can be integrated into world capitalism, deruralisation is now well advanced, and </w:t>
      </w:r>
      <w:r w:rsidRPr="005C19BB">
        <w:rPr>
          <w:rStyle w:val="StyleUnderline"/>
        </w:rPr>
        <w:t xml:space="preserve">the </w:t>
      </w:r>
      <w:r w:rsidRPr="005C19BB">
        <w:rPr>
          <w:rStyle w:val="StyleUnderline"/>
          <w:highlight w:val="cyan"/>
        </w:rPr>
        <w:t>commodification</w:t>
      </w:r>
      <w:r w:rsidRPr="005C19BB">
        <w:rPr>
          <w:rStyle w:val="StyleUnderline"/>
        </w:rPr>
        <w:t xml:space="preserve"> of the countryside and of pre- and non-capitalist spaces </w:t>
      </w:r>
      <w:r w:rsidRPr="005C19BB">
        <w:rPr>
          <w:rStyle w:val="StyleUnderline"/>
          <w:highlight w:val="cyan"/>
        </w:rPr>
        <w:t>has intensified</w:t>
      </w:r>
      <w:r w:rsidRPr="00095471">
        <w:rPr>
          <w:sz w:val="16"/>
        </w:rPr>
        <w:t xml:space="preserve">, that is, converted in hot-house fashion into spaces of capital, so that intensive expansion is reaching depths never before seen. Capitalism must continually expand or collapse. How or where will it now expand? </w:t>
      </w:r>
    </w:p>
    <w:p w14:paraId="2A61A659" w14:textId="77777777" w:rsidR="008F3A9A" w:rsidRPr="00A30A7F" w:rsidRDefault="008F3A9A" w:rsidP="008F3A9A">
      <w:r w:rsidRPr="00A30A7F">
        <w:t xml:space="preserve">4. </w:t>
      </w:r>
      <w:r w:rsidRPr="005C19BB">
        <w:rPr>
          <w:rStyle w:val="StyleUnderline"/>
          <w:highlight w:val="cyan"/>
        </w:rPr>
        <w:t>There is the rise of a</w:t>
      </w:r>
      <w:r w:rsidRPr="005C19BB">
        <w:rPr>
          <w:rStyle w:val="StyleUnderline"/>
        </w:rPr>
        <w:t xml:space="preserve"> vast </w:t>
      </w:r>
      <w:r w:rsidRPr="005C19BB">
        <w:rPr>
          <w:rStyle w:val="StyleUnderline"/>
          <w:highlight w:val="cyan"/>
        </w:rPr>
        <w:t>surplus population</w:t>
      </w:r>
      <w:r w:rsidRPr="005C19BB">
        <w:rPr>
          <w:rStyle w:val="StyleUnderline"/>
        </w:rPr>
        <w:t xml:space="preserve"> inhabiting a “planet of slums</w:t>
      </w:r>
      <w:r w:rsidRPr="00A30A7F">
        <w:t xml:space="preserve">,”4 </w:t>
      </w:r>
      <w:r w:rsidRPr="005C19BB">
        <w:rPr>
          <w:rStyle w:val="StyleUnderline"/>
          <w:highlight w:val="cyan"/>
        </w:rPr>
        <w:t>alienated from the productive economy</w:t>
      </w:r>
      <w:r w:rsidRPr="005C19BB">
        <w:rPr>
          <w:rStyle w:val="StyleUnderline"/>
        </w:rPr>
        <w:t xml:space="preserve">, thrown into the margins, and </w:t>
      </w:r>
      <w:r w:rsidRPr="005C19BB">
        <w:rPr>
          <w:rStyle w:val="StyleUnderline"/>
          <w:highlight w:val="cyan"/>
        </w:rPr>
        <w:t>subject to</w:t>
      </w:r>
      <w:r w:rsidRPr="005C19BB">
        <w:rPr>
          <w:rStyle w:val="StyleUnderline"/>
        </w:rPr>
        <w:t xml:space="preserve"> sophisticated systems of </w:t>
      </w:r>
      <w:r w:rsidRPr="005C19BB">
        <w:rPr>
          <w:rStyle w:val="StyleUnderline"/>
          <w:highlight w:val="cyan"/>
        </w:rPr>
        <w:t>social control and</w:t>
      </w:r>
      <w:r w:rsidRPr="005C19BB">
        <w:rPr>
          <w:rStyle w:val="StyleUnderline"/>
        </w:rPr>
        <w:t xml:space="preserve"> to </w:t>
      </w:r>
      <w:r w:rsidRPr="005C19BB">
        <w:rPr>
          <w:rStyle w:val="StyleUnderline"/>
          <w:highlight w:val="cyan"/>
        </w:rPr>
        <w:t>destruction - to</w:t>
      </w:r>
      <w:r w:rsidRPr="005C19BB">
        <w:rPr>
          <w:rStyle w:val="StyleUnderline"/>
        </w:rPr>
        <w:t xml:space="preserve"> a mortal cycle of </w:t>
      </w:r>
      <w:r w:rsidRPr="005C19BB">
        <w:rPr>
          <w:rStyle w:val="StyleUnderline"/>
          <w:highlight w:val="cyan"/>
        </w:rPr>
        <w:t>dispossession-exploitation-exclusion</w:t>
      </w:r>
      <w:r w:rsidRPr="00A30A7F">
        <w:t xml:space="preserve">. This includes prison- industrial and immigrant-detention complexes, omnipresent policing, militarised gentrification, and so on; </w:t>
      </w:r>
    </w:p>
    <w:p w14:paraId="7F376524" w14:textId="77777777" w:rsidR="008F3A9A" w:rsidRPr="00095471" w:rsidRDefault="008F3A9A" w:rsidP="008F3A9A">
      <w:pPr>
        <w:rPr>
          <w:sz w:val="16"/>
        </w:rPr>
      </w:pPr>
      <w:r w:rsidRPr="00095471">
        <w:rPr>
          <w:sz w:val="16"/>
        </w:rPr>
        <w:t xml:space="preserve">5. </w:t>
      </w:r>
      <w:r w:rsidRPr="005C19BB">
        <w:rPr>
          <w:rStyle w:val="StyleUnderline"/>
          <w:highlight w:val="cyan"/>
        </w:rPr>
        <w:t xml:space="preserve">There is a disjuncture between a globalising economy and a nation-state based system </w:t>
      </w:r>
      <w:r w:rsidRPr="00CC3BC0">
        <w:rPr>
          <w:rStyle w:val="StyleUnderline"/>
        </w:rPr>
        <w:t>of political authority</w:t>
      </w:r>
      <w:r w:rsidRPr="00095471">
        <w:rPr>
          <w:sz w:val="16"/>
        </w:rPr>
        <w:t xml:space="preserve">. Transnational state apparatuses are incipient and have not been able to play the role of what social scientists refer to as a “hegemon,” or a leading nation-state that has enough power and authority to organise and stabilise the system. </w:t>
      </w:r>
      <w:r w:rsidRPr="005C19BB">
        <w:rPr>
          <w:rStyle w:val="StyleUnderline"/>
          <w:highlight w:val="cyan"/>
        </w:rPr>
        <w:t>The spread of w</w:t>
      </w:r>
      <w:r w:rsidRPr="00CC3BC0">
        <w:rPr>
          <w:rStyle w:val="StyleUnderline"/>
        </w:rPr>
        <w:t>eapons of</w:t>
      </w:r>
      <w:r w:rsidRPr="005C19BB">
        <w:rPr>
          <w:rStyle w:val="StyleUnderline"/>
          <w:highlight w:val="cyan"/>
        </w:rPr>
        <w:t xml:space="preserve"> m</w:t>
      </w:r>
      <w:r w:rsidRPr="00CC3BC0">
        <w:rPr>
          <w:rStyle w:val="StyleUnderline"/>
        </w:rPr>
        <w:t>ass</w:t>
      </w:r>
      <w:r w:rsidRPr="005C19BB">
        <w:rPr>
          <w:rStyle w:val="StyleUnderline"/>
          <w:highlight w:val="cyan"/>
        </w:rPr>
        <w:t xml:space="preserve"> d</w:t>
      </w:r>
      <w:r w:rsidRPr="00CC3BC0">
        <w:rPr>
          <w:rStyle w:val="StyleUnderline"/>
        </w:rPr>
        <w:t>estruction</w:t>
      </w:r>
      <w:r w:rsidRPr="005C19BB">
        <w:rPr>
          <w:rStyle w:val="StyleUnderline"/>
          <w:highlight w:val="cyan"/>
        </w:rPr>
        <w:t xml:space="preserve"> and</w:t>
      </w:r>
      <w:r w:rsidRPr="005C19BB">
        <w:rPr>
          <w:rStyle w:val="StyleUnderline"/>
        </w:rPr>
        <w:t xml:space="preserve"> the unprecedented </w:t>
      </w:r>
      <w:r w:rsidRPr="005C19BB">
        <w:rPr>
          <w:rStyle w:val="StyleUnderline"/>
          <w:highlight w:val="cyan"/>
        </w:rPr>
        <w:t>militarisation</w:t>
      </w:r>
      <w:r w:rsidRPr="005C19BB">
        <w:rPr>
          <w:rStyle w:val="StyleUnderline"/>
        </w:rPr>
        <w:t xml:space="preserve"> of social life and conflict across the globe </w:t>
      </w:r>
      <w:r w:rsidRPr="00CC3BC0">
        <w:rPr>
          <w:rStyle w:val="StyleUnderline"/>
        </w:rPr>
        <w:t>makes it hard to imagine that the system can come under</w:t>
      </w:r>
      <w:r w:rsidRPr="005C19BB">
        <w:rPr>
          <w:rStyle w:val="StyleUnderline"/>
        </w:rPr>
        <w:t xml:space="preserve"> any </w:t>
      </w:r>
      <w:r w:rsidRPr="00CC3BC0">
        <w:rPr>
          <w:rStyle w:val="StyleUnderline"/>
        </w:rPr>
        <w:t>stable political authority that assures its reproduction</w:t>
      </w:r>
      <w:r w:rsidRPr="005C19BB">
        <w:rPr>
          <w:rStyle w:val="StyleUnderline"/>
          <w:highlight w:val="cyan"/>
        </w:rPr>
        <w:t>.</w:t>
      </w:r>
      <w:r w:rsidRPr="00095471">
        <w:rPr>
          <w:sz w:val="16"/>
        </w:rPr>
        <w:t xml:space="preserve"> </w:t>
      </w:r>
    </w:p>
    <w:p w14:paraId="0B301ADB" w14:textId="77777777" w:rsidR="008F3A9A" w:rsidRPr="005C19BB" w:rsidRDefault="008F3A9A" w:rsidP="008F3A9A">
      <w:pPr>
        <w:rPr>
          <w:sz w:val="16"/>
          <w:szCs w:val="16"/>
        </w:rPr>
      </w:pPr>
      <w:r w:rsidRPr="005C19BB">
        <w:rPr>
          <w:sz w:val="16"/>
          <w:szCs w:val="16"/>
        </w:rPr>
        <w:t xml:space="preserve">Global Police State </w:t>
      </w:r>
    </w:p>
    <w:p w14:paraId="4F82F1F0" w14:textId="77777777" w:rsidR="008F3A9A" w:rsidRPr="005C19BB" w:rsidRDefault="008F3A9A" w:rsidP="008F3A9A">
      <w:pPr>
        <w:rPr>
          <w:sz w:val="16"/>
          <w:szCs w:val="16"/>
        </w:rPr>
      </w:pPr>
      <w:r w:rsidRPr="005C19BB">
        <w:rPr>
          <w:sz w:val="16"/>
          <w:szCs w:val="16"/>
        </w:rPr>
        <w:t xml:space="preserve">How have social and political forces worldwide responded to crisis? The crisis has resulted in a rapid political polarisation in global society. Both right and left-wing forces are ascendant. Three responses seem to be in dispute. </w:t>
      </w:r>
    </w:p>
    <w:p w14:paraId="6D886EBC" w14:textId="77777777" w:rsidR="008F3A9A" w:rsidRPr="00095471" w:rsidRDefault="008F3A9A" w:rsidP="008F3A9A">
      <w:pPr>
        <w:rPr>
          <w:sz w:val="16"/>
          <w:szCs w:val="16"/>
        </w:rPr>
      </w:pPr>
      <w:r w:rsidRPr="00095471">
        <w:rPr>
          <w:sz w:val="16"/>
          <w:szCs w:val="16"/>
        </w:rPr>
        <w:t xml:space="preserve">One is what we could call “reformism from above.” This elite reformism is aimed at stabilising the system, at saving the system from itself and from more radical responses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w:t>
      </w:r>
    </w:p>
    <w:p w14:paraId="260D0761" w14:textId="77777777" w:rsidR="008F3A9A" w:rsidRPr="005C19BB" w:rsidRDefault="008F3A9A" w:rsidP="008F3A9A">
      <w:pPr>
        <w:rPr>
          <w:rStyle w:val="StyleUnderline"/>
        </w:rPr>
      </w:pPr>
      <w:r w:rsidRPr="00095471">
        <w:rPr>
          <w:sz w:val="16"/>
        </w:rPr>
        <w:t xml:space="preserve">Yet </w:t>
      </w:r>
      <w:r w:rsidRPr="005C19BB">
        <w:rPr>
          <w:rStyle w:val="StyleUnderline"/>
          <w:highlight w:val="cyan"/>
        </w:rPr>
        <w:t>another response is</w:t>
      </w:r>
      <w:r w:rsidRPr="005C19BB">
        <w:rPr>
          <w:rStyle w:val="StyleUnderline"/>
        </w:rPr>
        <w:t xml:space="preserve"> </w:t>
      </w:r>
      <w:r w:rsidRPr="00095471">
        <w:rPr>
          <w:sz w:val="16"/>
        </w:rPr>
        <w:t xml:space="preserve">that I term 21st century </w:t>
      </w:r>
      <w:r w:rsidRPr="005C19BB">
        <w:rPr>
          <w:rStyle w:val="StyleUnderline"/>
          <w:highlight w:val="cyan"/>
        </w:rPr>
        <w:t>fascism.</w:t>
      </w:r>
      <w:r w:rsidRPr="00095471">
        <w:rPr>
          <w:sz w:val="16"/>
        </w:rPr>
        <w:t xml:space="preserve">5 The ultra-right is an insurgent force in many countries. 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It involves </w:t>
      </w:r>
      <w:r w:rsidRPr="005C19BB">
        <w:rPr>
          <w:rStyle w:val="StyleUnderline"/>
          <w:highlight w:val="cyan"/>
        </w:rPr>
        <w:t xml:space="preserve">militarism, </w:t>
      </w:r>
      <w:r w:rsidRPr="00CC3BC0">
        <w:rPr>
          <w:rStyle w:val="StyleUnderline"/>
        </w:rPr>
        <w:t>extreme</w:t>
      </w:r>
      <w:r w:rsidRPr="005C19BB">
        <w:rPr>
          <w:rStyle w:val="StyleUnderline"/>
          <w:highlight w:val="cyan"/>
        </w:rPr>
        <w:t xml:space="preserve"> masculinisation, homophobia, racism and racist mobilisations</w:t>
      </w:r>
      <w:r w:rsidRPr="00095471">
        <w:rPr>
          <w:sz w:val="16"/>
        </w:rPr>
        <w:t xml:space="preserve">, including the search for scapegoats, such as immigrant workers and, in the West, Muslims. </w:t>
      </w:r>
      <w:r w:rsidRPr="005C19BB">
        <w:rPr>
          <w:rStyle w:val="StyleUnderline"/>
        </w:rPr>
        <w:t xml:space="preserve">Twenty-first century </w:t>
      </w:r>
      <w:r w:rsidRPr="005C19BB">
        <w:rPr>
          <w:rStyle w:val="StyleUnderline"/>
          <w:highlight w:val="cyan"/>
        </w:rPr>
        <w:t>fascism evokes</w:t>
      </w:r>
      <w:r w:rsidRPr="005C19BB">
        <w:rPr>
          <w:rStyle w:val="StyleUnderline"/>
        </w:rPr>
        <w:t xml:space="preserve"> mystifying ideologies, often involving </w:t>
      </w:r>
      <w:r w:rsidRPr="005C19BB">
        <w:rPr>
          <w:rStyle w:val="StyleUnderline"/>
          <w:highlight w:val="cyan"/>
        </w:rPr>
        <w:t>race</w:t>
      </w:r>
      <w:r w:rsidRPr="005C19BB">
        <w:rPr>
          <w:rStyle w:val="StyleUnderline"/>
        </w:rPr>
        <w:t xml:space="preserve">/culture </w:t>
      </w:r>
      <w:r w:rsidRPr="005C19BB">
        <w:rPr>
          <w:rStyle w:val="StyleUnderline"/>
          <w:highlight w:val="cyan"/>
        </w:rPr>
        <w:t>supremacy and xenophobia</w:t>
      </w:r>
      <w:r w:rsidRPr="005C19BB">
        <w:rPr>
          <w:rStyle w:val="StyleUnderline"/>
        </w:rPr>
        <w:t xml:space="preserve">, embracing an idealised </w:t>
      </w:r>
      <w:r w:rsidRPr="005C19BB">
        <w:rPr>
          <w:rStyle w:val="StyleUnderline"/>
          <w:highlight w:val="cyan"/>
        </w:rPr>
        <w:t>and</w:t>
      </w:r>
      <w:r w:rsidRPr="005C19BB">
        <w:rPr>
          <w:rStyle w:val="StyleUnderline"/>
        </w:rPr>
        <w:t xml:space="preserve"> mythical past. Neo-fascist culture </w:t>
      </w:r>
      <w:r w:rsidRPr="005C19BB">
        <w:rPr>
          <w:rStyle w:val="StyleUnderline"/>
          <w:highlight w:val="cyan"/>
        </w:rPr>
        <w:t>normalises</w:t>
      </w:r>
      <w:r w:rsidRPr="005C19BB">
        <w:rPr>
          <w:rStyle w:val="StyleUnderline"/>
        </w:rPr>
        <w:t xml:space="preserve"> and glamorises </w:t>
      </w:r>
      <w:r w:rsidRPr="005C19BB">
        <w:rPr>
          <w:rStyle w:val="StyleUnderline"/>
          <w:highlight w:val="cyan"/>
        </w:rPr>
        <w:t>warfare and social violence</w:t>
      </w:r>
      <w:r w:rsidRPr="005C19BB">
        <w:rPr>
          <w:rStyle w:val="StyleUnderline"/>
        </w:rPr>
        <w:t xml:space="preserve">, </w:t>
      </w:r>
      <w:r w:rsidRPr="00095471">
        <w:rPr>
          <w:sz w:val="16"/>
        </w:rPr>
        <w:t>indeed, generates a fascination with domination that is portrayed even as heroic.</w:t>
      </w:r>
      <w:r w:rsidRPr="005C19BB">
        <w:rPr>
          <w:rStyle w:val="StyleUnderline"/>
        </w:rPr>
        <w:t xml:space="preserve"> </w:t>
      </w:r>
    </w:p>
    <w:p w14:paraId="5CE0C910" w14:textId="77777777" w:rsidR="008F3A9A" w:rsidRPr="00FA512F" w:rsidRDefault="008F3A9A" w:rsidP="008F3A9A">
      <w:pPr>
        <w:rPr>
          <w:u w:val="single"/>
        </w:rPr>
      </w:pPr>
      <w:r w:rsidRPr="005C19BB">
        <w:rPr>
          <w:rStyle w:val="StyleUnderline"/>
          <w:highlight w:val="cyan"/>
        </w:rPr>
        <w:t>The need</w:t>
      </w:r>
      <w:r w:rsidRPr="005C19BB">
        <w:rPr>
          <w:rStyle w:val="StyleUnderline"/>
        </w:rPr>
        <w:t xml:space="preserve"> for dominant groups around the world </w:t>
      </w:r>
      <w:r w:rsidRPr="005C19BB">
        <w:rPr>
          <w:rStyle w:val="StyleUnderline"/>
          <w:highlight w:val="cyan"/>
        </w:rPr>
        <w:t>to secure</w:t>
      </w:r>
      <w:r w:rsidRPr="005C19BB">
        <w:rPr>
          <w:rStyle w:val="StyleUnderline"/>
        </w:rPr>
        <w:t xml:space="preserve"> widespread, organised mass </w:t>
      </w:r>
      <w:r w:rsidRPr="005C19BB">
        <w:rPr>
          <w:rStyle w:val="StyleUnderline"/>
          <w:highlight w:val="cyan"/>
        </w:rPr>
        <w:t>social control of</w:t>
      </w:r>
      <w:r w:rsidRPr="005C19BB">
        <w:rPr>
          <w:rStyle w:val="StyleUnderline"/>
        </w:rPr>
        <w:t xml:space="preserve"> the world’s </w:t>
      </w:r>
      <w:r w:rsidRPr="005C19BB">
        <w:rPr>
          <w:rStyle w:val="StyleUnderline"/>
          <w:highlight w:val="cyan"/>
        </w:rPr>
        <w:t>surplus population</w:t>
      </w:r>
      <w:r w:rsidRPr="005C19BB">
        <w:rPr>
          <w:rStyle w:val="StyleUnderline"/>
        </w:rPr>
        <w:t xml:space="preserve"> and rebellious forces from below </w:t>
      </w:r>
      <w:r w:rsidRPr="005C19BB">
        <w:rPr>
          <w:rStyle w:val="StyleUnderline"/>
          <w:highlight w:val="cyan"/>
        </w:rPr>
        <w:t>gives a powerful impulse to</w:t>
      </w:r>
      <w:r w:rsidRPr="005C19BB">
        <w:rPr>
          <w:rStyle w:val="StyleUnderline"/>
        </w:rPr>
        <w:t xml:space="preserve"> projects of 21st century </w:t>
      </w:r>
      <w:r w:rsidRPr="005C19BB">
        <w:rPr>
          <w:rStyle w:val="StyleUnderline"/>
          <w:highlight w:val="cyan"/>
        </w:rPr>
        <w:t>fascism</w:t>
      </w:r>
      <w:r w:rsidRPr="005C19BB">
        <w:rPr>
          <w:rStyle w:val="StyleUnderline"/>
        </w:rPr>
        <w:t>.</w:t>
      </w:r>
      <w:r w:rsidRPr="005C19BB">
        <w:rPr>
          <w:sz w:val="16"/>
        </w:rPr>
        <w:t xml:space="preserve"> Simply put, </w:t>
      </w:r>
      <w:r w:rsidRPr="00CC3BC0">
        <w:rPr>
          <w:rStyle w:val="StyleUnderline"/>
        </w:rPr>
        <w:t>the</w:t>
      </w:r>
      <w:r w:rsidRPr="005C19BB">
        <w:rPr>
          <w:rStyle w:val="StyleUnderline"/>
        </w:rPr>
        <w:t xml:space="preserve"> immense structural </w:t>
      </w:r>
      <w:r w:rsidRPr="005C19BB">
        <w:rPr>
          <w:rStyle w:val="StyleUnderline"/>
          <w:highlight w:val="cyan"/>
        </w:rPr>
        <w:t xml:space="preserve">inequalities of the </w:t>
      </w:r>
      <w:r w:rsidRPr="00CC3BC0">
        <w:rPr>
          <w:rStyle w:val="StyleUnderline"/>
        </w:rPr>
        <w:t xml:space="preserve">global political </w:t>
      </w:r>
      <w:r w:rsidRPr="005C19BB">
        <w:rPr>
          <w:rStyle w:val="StyleUnderline"/>
          <w:highlight w:val="cyan"/>
        </w:rPr>
        <w:t>economy cannot</w:t>
      </w:r>
      <w:r w:rsidRPr="005C19BB">
        <w:rPr>
          <w:rStyle w:val="StyleUnderline"/>
        </w:rPr>
        <w:t xml:space="preserve"> easily </w:t>
      </w:r>
      <w:r w:rsidRPr="005C19BB">
        <w:rPr>
          <w:rStyle w:val="StyleUnderline"/>
          <w:highlight w:val="cyan"/>
        </w:rPr>
        <w:t>be contained through</w:t>
      </w:r>
      <w:r w:rsidRPr="005C19BB">
        <w:rPr>
          <w:rStyle w:val="StyleUnderline"/>
        </w:rPr>
        <w:t xml:space="preserve"> consensual mechanisms of </w:t>
      </w:r>
      <w:r w:rsidRPr="005C19BB">
        <w:rPr>
          <w:rStyle w:val="StyleUnderline"/>
          <w:highlight w:val="cyan"/>
        </w:rPr>
        <w:t>social control. We have been witnessing transitions</w:t>
      </w:r>
      <w:r w:rsidRPr="005C19BB">
        <w:rPr>
          <w:rStyle w:val="StyleUnderline"/>
        </w:rPr>
        <w:t xml:space="preserve"> from social welfare </w:t>
      </w:r>
      <w:r w:rsidRPr="005C19BB">
        <w:rPr>
          <w:rStyle w:val="StyleUnderline"/>
          <w:highlight w:val="cyan"/>
        </w:rPr>
        <w:t xml:space="preserve">to social control </w:t>
      </w:r>
      <w:r w:rsidRPr="00CC3BC0">
        <w:rPr>
          <w:rStyle w:val="StyleUnderline"/>
        </w:rPr>
        <w:t>states</w:t>
      </w:r>
      <w:r w:rsidRPr="005C19BB">
        <w:rPr>
          <w:rStyle w:val="StyleUnderline"/>
        </w:rPr>
        <w:t xml:space="preserve"> around the world</w:t>
      </w:r>
      <w:r w:rsidRPr="005C19BB">
        <w:rPr>
          <w:sz w:val="16"/>
        </w:rPr>
        <w:t xml:space="preserve">. </w:t>
      </w:r>
      <w:r w:rsidRPr="00CC3BC0">
        <w:rPr>
          <w:rStyle w:val="StyleUnderline"/>
        </w:rPr>
        <w:t>We have entered</w:t>
      </w:r>
      <w:r w:rsidRPr="005C19BB">
        <w:rPr>
          <w:rStyle w:val="StyleUnderline"/>
          <w:highlight w:val="cyan"/>
        </w:rPr>
        <w:t xml:space="preserve"> a period of</w:t>
      </w:r>
      <w:r w:rsidRPr="005C19BB">
        <w:rPr>
          <w:rStyle w:val="StyleUnderline"/>
        </w:rPr>
        <w:t xml:space="preserve"> great </w:t>
      </w:r>
      <w:r w:rsidRPr="005C19BB">
        <w:rPr>
          <w:rStyle w:val="StyleUnderline"/>
          <w:highlight w:val="cyan"/>
        </w:rPr>
        <w:t>upheavals,</w:t>
      </w:r>
      <w:r w:rsidRPr="005C19BB">
        <w:rPr>
          <w:rStyle w:val="StyleUnderline"/>
        </w:rPr>
        <w:t xml:space="preserve"> momentous </w:t>
      </w:r>
      <w:r w:rsidRPr="00CC3BC0">
        <w:rPr>
          <w:rStyle w:val="StyleUnderline"/>
        </w:rPr>
        <w:t>changes and uncertainties</w:t>
      </w:r>
      <w:r w:rsidRPr="005C19BB">
        <w:rPr>
          <w:rStyle w:val="StyleUnderline"/>
          <w:highlight w:val="cyan"/>
        </w:rPr>
        <w:t xml:space="preserve">. The only </w:t>
      </w:r>
      <w:r w:rsidRPr="00CC3BC0">
        <w:rPr>
          <w:rStyle w:val="StyleUnderline"/>
        </w:rPr>
        <w:t xml:space="preserve">viable </w:t>
      </w:r>
      <w:r w:rsidRPr="005C19BB">
        <w:rPr>
          <w:rStyle w:val="StyleUnderline"/>
          <w:highlight w:val="cyan"/>
        </w:rPr>
        <w:t xml:space="preserve">solution to the </w:t>
      </w:r>
      <w:r w:rsidRPr="00CC3BC0">
        <w:rPr>
          <w:rStyle w:val="StyleUnderline"/>
        </w:rPr>
        <w:t>crisis of global capitalism</w:t>
      </w:r>
      <w:r w:rsidRPr="005C19BB">
        <w:rPr>
          <w:rStyle w:val="StyleUnderline"/>
          <w:highlight w:val="cyan"/>
        </w:rPr>
        <w:t xml:space="preserve"> is a massive redistribution of wealth and power</w:t>
      </w:r>
      <w:r w:rsidRPr="005C19BB">
        <w:rPr>
          <w:sz w:val="16"/>
        </w:rPr>
        <w:t xml:space="preserve"> downward towards the poor majority of humanity along the lines of a 21st century democratic social- ism, </w:t>
      </w:r>
      <w:r w:rsidRPr="005C19BB">
        <w:rPr>
          <w:rStyle w:val="StyleUnderline"/>
          <w:highlight w:val="cyan"/>
        </w:rPr>
        <w:t>in which humanity is no longer at war with itself and with nature.</w:t>
      </w:r>
      <w:r w:rsidRPr="005C19BB">
        <w:rPr>
          <w:rStyle w:val="StyleUnderline"/>
        </w:rPr>
        <w:t xml:space="preserve"> </w:t>
      </w:r>
    </w:p>
    <w:p w14:paraId="368E46D3" w14:textId="77777777" w:rsidR="008F3A9A" w:rsidRDefault="008F3A9A" w:rsidP="008F3A9A">
      <w:pPr>
        <w:pStyle w:val="Heading4"/>
      </w:pPr>
      <w:r>
        <w:t xml:space="preserve">The alternative is to build a dual power strategy—forming institutions that help meet the needs of those in a capitalist crisis and demonstrating the possibility of revolutionary projects that can destroy capitalism. </w:t>
      </w:r>
    </w:p>
    <w:p w14:paraId="0B3FE898" w14:textId="77777777" w:rsidR="008F3A9A" w:rsidRDefault="008F3A9A" w:rsidP="008F3A9A">
      <w:pPr>
        <w:rPr>
          <w:rStyle w:val="Style13ptBold"/>
          <w:b w:val="0"/>
          <w:bCs/>
          <w:sz w:val="22"/>
          <w:szCs w:val="22"/>
        </w:rPr>
      </w:pPr>
      <w:r>
        <w:rPr>
          <w:rStyle w:val="Style13ptBold"/>
        </w:rPr>
        <w:t xml:space="preserve">Escalante ’19 – </w:t>
      </w:r>
      <w:r>
        <w:rPr>
          <w:rStyle w:val="Style13ptBold"/>
          <w:b w:val="0"/>
          <w:bCs/>
          <w:sz w:val="22"/>
          <w:szCs w:val="22"/>
        </w:rPr>
        <w:t>Marxist, feminist, and anti-imperialist activist</w:t>
      </w:r>
    </w:p>
    <w:p w14:paraId="2DCABDD3" w14:textId="77777777" w:rsidR="008F3A9A" w:rsidRDefault="008F3A9A" w:rsidP="008F3A9A">
      <w:pPr>
        <w:rPr>
          <w:rStyle w:val="Style13ptBold"/>
          <w:b w:val="0"/>
          <w:bCs/>
          <w:sz w:val="22"/>
          <w:szCs w:val="22"/>
        </w:rPr>
      </w:pPr>
      <w:r>
        <w:rPr>
          <w:rStyle w:val="Style13ptBold"/>
          <w:b w:val="0"/>
          <w:bCs/>
          <w:sz w:val="22"/>
          <w:szCs w:val="22"/>
        </w:rPr>
        <w:t xml:space="preserve">Alyson Escalante, “Communism and Climate Change: A Dual Power Approach,” March 26, 2019, </w:t>
      </w:r>
      <w:hyperlink r:id="rId19" w:history="1">
        <w:r w:rsidRPr="00F66AD7">
          <w:rPr>
            <w:rStyle w:val="Hyperlink"/>
            <w:bCs/>
            <w:szCs w:val="22"/>
          </w:rPr>
          <w:t>https://regenerationmag.org/communism-and-climate-change-a-dual-power-approach/</w:t>
        </w:r>
      </w:hyperlink>
    </w:p>
    <w:p w14:paraId="55E120BE" w14:textId="77777777" w:rsidR="008F3A9A" w:rsidRPr="00417217" w:rsidRDefault="008F3A9A" w:rsidP="008F3A9A">
      <w:pPr>
        <w:rPr>
          <w:rStyle w:val="StyleUnderline"/>
        </w:rPr>
      </w:pPr>
      <w:r w:rsidRPr="00417217">
        <w:rPr>
          <w:sz w:val="16"/>
        </w:rPr>
        <w:t xml:space="preserve"> Much has been written over the last few years about a dual power approach to communist strategy. I have written extensively about it</w:t>
      </w:r>
      <w:hyperlink r:id="rId20" w:history="1">
        <w:r w:rsidRPr="00417217">
          <w:rPr>
            <w:rStyle w:val="Hyperlink"/>
            <w:sz w:val="16"/>
          </w:rPr>
          <w:t> at The Forge News</w:t>
        </w:r>
      </w:hyperlink>
      <w:r w:rsidRPr="00417217">
        <w:rPr>
          <w:sz w:val="16"/>
        </w:rPr>
        <w:t>, and discussed in video format in my YouTube video,</w:t>
      </w:r>
      <w:hyperlink r:id="rId21" w:history="1">
        <w:r w:rsidRPr="00417217">
          <w:rPr>
            <w:rStyle w:val="Hyperlink"/>
            <w:sz w:val="16"/>
          </w:rPr>
          <w:t> Climate Change, Imperialism, and The End of The World</w:t>
        </w:r>
      </w:hyperlink>
      <w:r w:rsidRPr="00417217">
        <w:rPr>
          <w:sz w:val="16"/>
        </w:rPr>
        <w:t xml:space="preserve">. I will not be using this article to give a comprehensive recap on what dual power strategy is, so I suggest checking out those two links. In short: dual power strategy is an approach to communist revolution which seeks to build independent socialist institutions which exist in parallel to the currently existing capitalist state, in order to serve the masses. </w:t>
      </w:r>
      <w:r w:rsidRPr="00417217">
        <w:rPr>
          <w:rStyle w:val="StyleUnderline"/>
        </w:rPr>
        <w:t>The goal of a dual power strategy is</w:t>
      </w:r>
      <w:r w:rsidRPr="00417217">
        <w:rPr>
          <w:sz w:val="16"/>
        </w:rPr>
        <w:t xml:space="preserve"> not to compete with capitalism or reform it out of existence, but rather </w:t>
      </w:r>
      <w:r w:rsidRPr="00417217">
        <w:rPr>
          <w:rStyle w:val="StyleUnderline"/>
          <w:highlight w:val="cyan"/>
        </w:rPr>
        <w:t>to radicalize the masses through meeting their needs, to recognize a</w:t>
      </w:r>
      <w:r w:rsidRPr="00417217">
        <w:rPr>
          <w:rStyle w:val="StyleUnderline"/>
        </w:rPr>
        <w:t xml:space="preserve">nd politicize </w:t>
      </w:r>
      <w:r w:rsidRPr="00417217">
        <w:rPr>
          <w:rStyle w:val="StyleUnderline"/>
          <w:highlight w:val="cyan"/>
        </w:rPr>
        <w:t>capitalist crisis</w:t>
      </w:r>
      <w:r w:rsidRPr="00417217">
        <w:rPr>
          <w:rStyle w:val="StyleUnderline"/>
        </w:rPr>
        <w:t xml:space="preserve"> as it occurs, </w:t>
      </w:r>
      <w:r w:rsidRPr="00417217">
        <w:rPr>
          <w:rStyle w:val="StyleUnderline"/>
          <w:highlight w:val="cyan"/>
        </w:rPr>
        <w:t>and to have</w:t>
      </w:r>
      <w:r w:rsidRPr="00417217">
        <w:rPr>
          <w:rStyle w:val="StyleUnderline"/>
        </w:rPr>
        <w:t xml:space="preserve"> a real </w:t>
      </w:r>
      <w:r w:rsidRPr="00417217">
        <w:rPr>
          <w:rStyle w:val="StyleUnderline"/>
          <w:highlight w:val="cyan"/>
        </w:rPr>
        <w:t>infrastructure</w:t>
      </w:r>
      <w:r w:rsidRPr="00417217">
        <w:rPr>
          <w:rStyle w:val="StyleUnderline"/>
        </w:rPr>
        <w:t xml:space="preserve"> in place </w:t>
      </w:r>
      <w:r w:rsidRPr="00417217">
        <w:rPr>
          <w:rStyle w:val="StyleUnderline"/>
          <w:highlight w:val="cyan"/>
        </w:rPr>
        <w:t>for a revolutionary movement to</w:t>
      </w:r>
      <w:r w:rsidRPr="00417217">
        <w:rPr>
          <w:rStyle w:val="StyleUnderline"/>
        </w:rPr>
        <w:t xml:space="preserve"> self-sustain at the point that it must inevitably </w:t>
      </w:r>
      <w:r w:rsidRPr="00417217">
        <w:rPr>
          <w:rStyle w:val="StyleUnderline"/>
          <w:highlight w:val="cyan"/>
        </w:rPr>
        <w:t>combat the capitalist state</w:t>
      </w:r>
      <w:r w:rsidRPr="00417217">
        <w:rPr>
          <w:rStyle w:val="StyleUnderline"/>
        </w:rPr>
        <w:t xml:space="preserve">. </w:t>
      </w:r>
      <w:r w:rsidRPr="00417217">
        <w:rPr>
          <w:rStyle w:val="StyleUnderline"/>
          <w:highlight w:val="cyan"/>
        </w:rPr>
        <w:t>This strategy focuses on building counter-institutions</w:t>
      </w:r>
      <w:r w:rsidRPr="00417217">
        <w:rPr>
          <w:rStyle w:val="StyleUnderline"/>
        </w:rPr>
        <w:t xml:space="preserve"> like tenants’ unions, agricultural cooperatives, radical labor unions, and Serve the People programs </w:t>
      </w:r>
      <w:r w:rsidRPr="00417217">
        <w:rPr>
          <w:rStyle w:val="StyleUnderline"/>
          <w:highlight w:val="cyan"/>
        </w:rPr>
        <w:t>that not only demonstrate</w:t>
      </w:r>
      <w:r w:rsidRPr="00417217">
        <w:rPr>
          <w:rStyle w:val="StyleUnderline"/>
        </w:rPr>
        <w:t xml:space="preserve"> on-the-ground </w:t>
      </w:r>
      <w:r w:rsidRPr="00417217">
        <w:rPr>
          <w:rStyle w:val="StyleUnderline"/>
          <w:highlight w:val="cyan"/>
        </w:rPr>
        <w:t>worker power but</w:t>
      </w:r>
      <w:r w:rsidRPr="00417217">
        <w:rPr>
          <w:rStyle w:val="StyleUnderline"/>
        </w:rPr>
        <w:t xml:space="preserve"> can </w:t>
      </w:r>
      <w:r w:rsidRPr="00417217">
        <w:rPr>
          <w:rStyle w:val="StyleUnderline"/>
          <w:highlight w:val="cyan"/>
        </w:rPr>
        <w:t>provide for the needs of the masses without</w:t>
      </w:r>
      <w:r w:rsidRPr="00417217">
        <w:rPr>
          <w:rStyle w:val="StyleUnderline"/>
        </w:rPr>
        <w:t xml:space="preserve"> an appeal to </w:t>
      </w:r>
      <w:r w:rsidRPr="00417217">
        <w:rPr>
          <w:rStyle w:val="StyleUnderline"/>
          <w:highlight w:val="cyan"/>
        </w:rPr>
        <w:t>reforming the</w:t>
      </w:r>
      <w:r w:rsidRPr="00417217">
        <w:rPr>
          <w:rStyle w:val="StyleUnderline"/>
        </w:rPr>
        <w:t xml:space="preserve"> currently existing </w:t>
      </w:r>
      <w:r w:rsidRPr="00417217">
        <w:rPr>
          <w:rStyle w:val="StyleUnderline"/>
          <w:highlight w:val="cyan"/>
        </w:rPr>
        <w:t>capitalist state.</w:t>
      </w:r>
    </w:p>
    <w:p w14:paraId="38B1F1BD" w14:textId="77777777" w:rsidR="008F3A9A" w:rsidRPr="00417217" w:rsidRDefault="008F3A9A" w:rsidP="008F3A9A">
      <w:pPr>
        <w:rPr>
          <w:rStyle w:val="StyleUnderline"/>
        </w:rPr>
      </w:pPr>
      <w:r w:rsidRPr="00417217">
        <w:rPr>
          <w:rStyle w:val="StyleUnderline"/>
        </w:rPr>
        <w:t xml:space="preserve">I previously argued that a crucial advantage to </w:t>
      </w:r>
      <w:r w:rsidRPr="00417217">
        <w:rPr>
          <w:rStyle w:val="StyleUnderline"/>
          <w:highlight w:val="cyan"/>
        </w:rPr>
        <w:t>dual power strategy</w:t>
      </w:r>
      <w:r w:rsidRPr="00417217">
        <w:rPr>
          <w:rStyle w:val="StyleUnderline"/>
        </w:rPr>
        <w:t xml:space="preserve"> is that it </w:t>
      </w:r>
      <w:r w:rsidRPr="00417217">
        <w:rPr>
          <w:rStyle w:val="StyleUnderline"/>
          <w:highlight w:val="cyan"/>
        </w:rPr>
        <w:t>gives the masses</w:t>
      </w:r>
      <w:r w:rsidRPr="00417217">
        <w:rPr>
          <w:rStyle w:val="StyleUnderline"/>
        </w:rPr>
        <w:t xml:space="preserve"> an infrastructure of </w:t>
      </w:r>
      <w:r w:rsidRPr="00417217">
        <w:rPr>
          <w:rStyle w:val="StyleUnderline"/>
          <w:highlight w:val="cyan"/>
        </w:rPr>
        <w:t>socialist institutions which</w:t>
      </w:r>
      <w:r w:rsidRPr="00417217">
        <w:rPr>
          <w:rStyle w:val="StyleUnderline"/>
        </w:rPr>
        <w:t xml:space="preserve"> can </w:t>
      </w:r>
      <w:r w:rsidRPr="00417217">
        <w:rPr>
          <w:rStyle w:val="StyleUnderline"/>
          <w:highlight w:val="cyan"/>
        </w:rPr>
        <w:t>directly provide for material needs in times of capitalist crisis</w:t>
      </w:r>
      <w:r w:rsidRPr="00417217">
        <w:rPr>
          <w:rStyle w:val="StyleUnderline"/>
        </w:rPr>
        <w:t>.</w:t>
      </w:r>
      <w:r w:rsidRPr="00417217">
        <w:rPr>
          <w:sz w:val="16"/>
        </w:rPr>
        <w:t xml:space="preserve"> Socialist agricultural and food distribution programs can take ground that the capitalist state cedes by simultaneously meeting the needs of the masses while proving that socialist self-management and political institutions can function independently of capitalism. </w:t>
      </w:r>
      <w:r w:rsidRPr="00417217">
        <w:rPr>
          <w:rStyle w:val="StyleUnderline"/>
          <w:highlight w:val="cyan"/>
        </w:rPr>
        <w:t>This</w:t>
      </w:r>
      <w:r w:rsidRPr="00417217">
        <w:rPr>
          <w:rStyle w:val="StyleUnderline"/>
        </w:rPr>
        <w:t xml:space="preserve"> approach </w:t>
      </w:r>
      <w:r w:rsidRPr="00417217">
        <w:rPr>
          <w:rStyle w:val="StyleUnderline"/>
          <w:highlight w:val="cyan"/>
        </w:rPr>
        <w:t>is not only capable of</w:t>
      </w:r>
      <w:r w:rsidRPr="00417217">
        <w:rPr>
          <w:rStyle w:val="StyleUnderline"/>
        </w:rPr>
        <w:t xml:space="preserve"> literally </w:t>
      </w:r>
      <w:r w:rsidRPr="00417217">
        <w:rPr>
          <w:rStyle w:val="StyleUnderline"/>
          <w:highlight w:val="cyan"/>
        </w:rPr>
        <w:t>saving lives in the case of crisis,</w:t>
      </w:r>
      <w:r w:rsidRPr="00417217">
        <w:rPr>
          <w:rStyle w:val="StyleUnderline"/>
        </w:rPr>
        <w:t xml:space="preserve"> </w:t>
      </w:r>
      <w:r w:rsidRPr="00417217">
        <w:rPr>
          <w:rStyle w:val="StyleUnderline"/>
          <w:highlight w:val="cyan"/>
        </w:rPr>
        <w:t>but of demonstrating the possibility of a revolutionary project</w:t>
      </w:r>
      <w:r w:rsidRPr="00417217">
        <w:rPr>
          <w:rStyle w:val="StyleUnderline"/>
        </w:rPr>
        <w:t xml:space="preserve"> which seeks </w:t>
      </w:r>
      <w:r w:rsidRPr="00417217">
        <w:rPr>
          <w:rStyle w:val="StyleUnderline"/>
          <w:highlight w:val="cyan"/>
        </w:rPr>
        <w:t>to destroy</w:t>
      </w:r>
      <w:r w:rsidRPr="00417217">
        <w:rPr>
          <w:rStyle w:val="StyleUnderline"/>
        </w:rPr>
        <w:t xml:space="preserve"> rather than reform </w:t>
      </w:r>
      <w:r w:rsidRPr="00417217">
        <w:rPr>
          <w:rStyle w:val="StyleUnderline"/>
          <w:highlight w:val="cyan"/>
        </w:rPr>
        <w:t>capitalism.</w:t>
      </w:r>
    </w:p>
    <w:p w14:paraId="1D93BBE6" w14:textId="77777777" w:rsidR="008F3A9A" w:rsidRPr="00417217" w:rsidRDefault="008F3A9A" w:rsidP="008F3A9A">
      <w:pPr>
        <w:rPr>
          <w:sz w:val="16"/>
          <w:szCs w:val="16"/>
        </w:rPr>
      </w:pPr>
      <w:r w:rsidRPr="00417217">
        <w:rPr>
          <w:sz w:val="16"/>
          <w:szCs w:val="16"/>
        </w:rPr>
        <w:t>One of the most pressing of the various crises which humanity faces today is climate change. Capitalist production has devastated the planet, and everyday we discover that the small window of time for avoiding its most disastrous effects is shorter than previously understood. The</w:t>
      </w:r>
      <w:hyperlink r:id="rId22" w:history="1">
        <w:r w:rsidRPr="00417217">
          <w:rPr>
            <w:rStyle w:val="Hyperlink"/>
            <w:sz w:val="16"/>
            <w:szCs w:val="16"/>
          </w:rPr>
          <w:t>Intergovernmental Panel on Climate Change predicts</w:t>
        </w:r>
      </w:hyperlink>
      <w:r w:rsidRPr="00417217">
        <w:rPr>
          <w:sz w:val="16"/>
          <w:szCs w:val="16"/>
        </w:rPr>
        <w:t> that we have twelve years to limit (not even prevent) the more catastrophic effects of climate change. The simple, and horrific, fact that we all must face is that climate change has reached a point where many of its effects are inevitable, and we are now in a post-brink world, where damage control is the primary concern. The question is not whether we can escape a future of climate change, but whether we can survive it. Socialist strategy must adapt accordingly.</w:t>
      </w:r>
    </w:p>
    <w:p w14:paraId="479C3109" w14:textId="77777777" w:rsidR="008F3A9A" w:rsidRPr="00417217" w:rsidRDefault="008F3A9A" w:rsidP="008F3A9A">
      <w:pPr>
        <w:rPr>
          <w:sz w:val="16"/>
          <w:szCs w:val="16"/>
        </w:rPr>
      </w:pPr>
      <w:r w:rsidRPr="00417217">
        <w:rPr>
          <w:sz w:val="16"/>
          <w:szCs w:val="16"/>
        </w:rPr>
        <w:t>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w:t>
      </w:r>
    </w:p>
    <w:p w14:paraId="4E11EEE0" w14:textId="77777777" w:rsidR="008F3A9A" w:rsidRPr="00417217" w:rsidRDefault="008F3A9A" w:rsidP="008F3A9A">
      <w:pPr>
        <w:rPr>
          <w:sz w:val="16"/>
          <w:szCs w:val="16"/>
        </w:rPr>
      </w:pPr>
      <w:r w:rsidRPr="00417217">
        <w:rPr>
          <w:sz w:val="16"/>
          <w:szCs w:val="16"/>
        </w:rPr>
        <w:t>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w:t>
      </w:r>
      <w:hyperlink r:id="rId23" w:history="1">
        <w:r w:rsidRPr="00417217">
          <w:rPr>
            <w:rStyle w:val="Hyperlink"/>
            <w:sz w:val="16"/>
            <w:szCs w:val="16"/>
          </w:rPr>
          <w:t> National Geographic reports</w:t>
        </w:r>
      </w:hyperlink>
      <w:r w:rsidRPr="00417217">
        <w:rPr>
          <w:sz w:val="16"/>
          <w:szCs w:val="16"/>
        </w:rPr>
        <w:t> that “Fabricating [solar] panels requires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actually combating the fossil fuel industry driving the current climate crisis.</w:t>
      </w:r>
    </w:p>
    <w:p w14:paraId="2105E197" w14:textId="77777777" w:rsidR="008F3A9A" w:rsidRPr="00417217" w:rsidRDefault="008F3A9A" w:rsidP="008F3A9A">
      <w:pPr>
        <w:rPr>
          <w:sz w:val="16"/>
          <w:szCs w:val="16"/>
        </w:rPr>
      </w:pPr>
      <w:r w:rsidRPr="00417217">
        <w:rPr>
          <w:sz w:val="16"/>
          <w:szCs w:val="16"/>
        </w:rPr>
        <w:t>The technocratic market solutions offered in the Green New Deal fail to adequately combat the driving factors of climate change. What is worse, they rely on a violent imperialist global system in order to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This imperial division of the world requires constant militarism from the imperial core nations, and as Lenin demonstrates in Imperialism: The Highest Stage of Capitalism, facilitates constant warfare as imperial states compete for spheres of influence in order to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p>
    <w:p w14:paraId="79AC2C01" w14:textId="77777777" w:rsidR="008F3A9A" w:rsidRPr="00417217" w:rsidRDefault="008F3A9A" w:rsidP="008F3A9A">
      <w:pPr>
        <w:rPr>
          <w:sz w:val="16"/>
          <w:szCs w:val="16"/>
        </w:rPr>
      </w:pPr>
      <w:r w:rsidRPr="00417217">
        <w:rPr>
          <w:sz w:val="16"/>
          <w:szCs w:val="16"/>
        </w:rPr>
        <w:t>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w:t>
      </w:r>
    </w:p>
    <w:p w14:paraId="5D210D82" w14:textId="77777777" w:rsidR="008F3A9A" w:rsidRPr="00417217" w:rsidRDefault="008F3A9A" w:rsidP="008F3A9A">
      <w:pPr>
        <w:rPr>
          <w:sz w:val="16"/>
          <w:szCs w:val="16"/>
        </w:rPr>
      </w:pPr>
      <w:r w:rsidRPr="00417217">
        <w:rPr>
          <w:sz w:val="16"/>
          <w:szCs w:val="16"/>
        </w:rPr>
        <w:t>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w:t>
      </w:r>
    </w:p>
    <w:p w14:paraId="58102AD6" w14:textId="77777777" w:rsidR="008F3A9A" w:rsidRPr="00417217" w:rsidRDefault="008F3A9A" w:rsidP="008F3A9A">
      <w:pPr>
        <w:rPr>
          <w:sz w:val="16"/>
          <w:szCs w:val="16"/>
        </w:rPr>
      </w:pPr>
      <w:r w:rsidRPr="00417217">
        <w:rPr>
          <w:sz w:val="16"/>
          <w:szCs w:val="16"/>
        </w:rPr>
        <w:t>Revolution and Dual Power</w:t>
      </w:r>
    </w:p>
    <w:p w14:paraId="7F48422F" w14:textId="77777777" w:rsidR="008F3A9A" w:rsidRPr="00417217" w:rsidRDefault="008F3A9A" w:rsidP="008F3A9A">
      <w:pPr>
        <w:rPr>
          <w:sz w:val="16"/>
        </w:rPr>
      </w:pPr>
      <w:r w:rsidRPr="00417217">
        <w:rPr>
          <w:sz w:val="16"/>
        </w:rPr>
        <w:t xml:space="preserve">If capitalism will not be able to resolve the current encroaching climate crisis, </w:t>
      </w:r>
      <w:r w:rsidRPr="00417217">
        <w:rPr>
          <w:rStyle w:val="StyleUnderline"/>
          <w:highlight w:val="cyan"/>
        </w:rPr>
        <w:t>we must find a way to</w:t>
      </w:r>
      <w:r w:rsidRPr="00417217">
        <w:rPr>
          <w:rStyle w:val="StyleUnderline"/>
        </w:rPr>
        <w:t xml:space="preserve"> organize outside the confines of capitalist institutions, towards the </w:t>
      </w:r>
      <w:r w:rsidRPr="00417217">
        <w:rPr>
          <w:rStyle w:val="StyleUnderline"/>
          <w:highlight w:val="cyan"/>
        </w:rPr>
        <w:t>end</w:t>
      </w:r>
      <w:r w:rsidRPr="00417217">
        <w:rPr>
          <w:rStyle w:val="StyleUnderline"/>
        </w:rPr>
        <w:t xml:space="preserve"> of overthrowing </w:t>
      </w:r>
      <w:r w:rsidRPr="00417217">
        <w:rPr>
          <w:rStyle w:val="StyleUnderline"/>
          <w:highlight w:val="cyan"/>
        </w:rPr>
        <w:t>capitalism</w:t>
      </w:r>
      <w:r w:rsidRPr="00417217">
        <w:rPr>
          <w:rStyle w:val="StyleUnderline"/>
        </w:rPr>
        <w:t>.</w:t>
      </w:r>
      <w:r w:rsidRPr="00417217">
        <w:rPr>
          <w:sz w:val="16"/>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We have to abandon the idea that electoral strategy will be sufficient to resolve the underlying causes of this crisis within twelve years.</w:t>
      </w:r>
    </w:p>
    <w:p w14:paraId="121FFB3D" w14:textId="77777777" w:rsidR="008F3A9A" w:rsidRPr="00417217" w:rsidRDefault="008F3A9A" w:rsidP="008F3A9A">
      <w:pPr>
        <w:rPr>
          <w:sz w:val="16"/>
          <w:szCs w:val="16"/>
        </w:rPr>
      </w:pPr>
      <w:r w:rsidRPr="00417217">
        <w:rPr>
          <w:sz w:val="16"/>
          <w:szCs w:val="16"/>
        </w:rPr>
        <w:t>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w:t>
      </w:r>
    </w:p>
    <w:p w14:paraId="6FF617DE" w14:textId="77777777" w:rsidR="008F3A9A" w:rsidRPr="00417217" w:rsidRDefault="008F3A9A" w:rsidP="008F3A9A">
      <w:pPr>
        <w:rPr>
          <w:sz w:val="16"/>
        </w:rPr>
      </w:pPr>
      <w:r w:rsidRPr="00417217">
        <w:rPr>
          <w:sz w:val="16"/>
        </w:rPr>
        <w:t xml:space="preserve">Much of the left has sought to ignore this truth by embracing adventurism and violent protest theatrics, in the vain hope of sparking revolutionary momentum which does not currently exist. If this is the core strategy of the socialist left, we will accomplish nothing in the next twelve years. Such approaches are as useless as the opportunist reforms pushed by the social democrats. Our task in these twelve years is not simply to arm ourselves and hope that magically the masses will wake up prepared for revolution and willing to put their trust in our small ideological cadres. </w:t>
      </w:r>
      <w:r w:rsidRPr="00417217">
        <w:rPr>
          <w:rStyle w:val="StyleUnderline"/>
          <w:highlight w:val="cyan"/>
        </w:rPr>
        <w:t>We must</w:t>
      </w:r>
      <w:r w:rsidRPr="00417217">
        <w:rPr>
          <w:rStyle w:val="StyleUnderline"/>
        </w:rPr>
        <w:t xml:space="preserve"> instead, </w:t>
      </w:r>
      <w:r w:rsidRPr="00417217">
        <w:rPr>
          <w:rStyle w:val="StyleUnderline"/>
          <w:highlight w:val="cyan"/>
        </w:rPr>
        <w:t>build a movement</w:t>
      </w:r>
      <w:r w:rsidRPr="00417217">
        <w:rPr>
          <w:rStyle w:val="StyleUnderline"/>
        </w:rPr>
        <w:t xml:space="preserve">, and with it </w:t>
      </w:r>
      <w:r w:rsidRPr="00417217">
        <w:rPr>
          <w:rStyle w:val="StyleUnderline"/>
          <w:highlight w:val="cyan"/>
        </w:rPr>
        <w:t>we must build infrastructure which can survive revolution and provide a framework for socialist development</w:t>
      </w:r>
      <w:r w:rsidRPr="00417217">
        <w:rPr>
          <w:rStyle w:val="StyleUnderline"/>
        </w:rPr>
        <w:t>.</w:t>
      </w:r>
    </w:p>
    <w:p w14:paraId="4EFE8F24" w14:textId="77777777" w:rsidR="008F3A9A" w:rsidRPr="00417217" w:rsidRDefault="008F3A9A" w:rsidP="008F3A9A">
      <w:pPr>
        <w:rPr>
          <w:rStyle w:val="StyleUnderline"/>
        </w:rPr>
      </w:pPr>
      <w:r w:rsidRPr="00417217">
        <w:rPr>
          <w:rStyle w:val="StyleUnderline"/>
          <w:highlight w:val="cyan"/>
        </w:rPr>
        <w:t>Dual power is</w:t>
      </w:r>
      <w:r w:rsidRPr="00417217">
        <w:rPr>
          <w:rStyle w:val="StyleUnderline"/>
        </w:rPr>
        <w:t xml:space="preserve"> tooled towards this project </w:t>
      </w:r>
      <w:r w:rsidRPr="00417217">
        <w:rPr>
          <w:rStyle w:val="StyleUnderline"/>
          <w:highlight w:val="cyan"/>
        </w:rPr>
        <w:t>best</w:t>
      </w:r>
      <w:r w:rsidRPr="00417217">
        <w:rPr>
          <w:rStyle w:val="StyleUnderline"/>
        </w:rPr>
        <w:t>.</w:t>
      </w:r>
      <w:r w:rsidRPr="00417217">
        <w:rPr>
          <w:sz w:val="16"/>
        </w:rPr>
        <w:t xml:space="preserve"> The Marxist Center network has done an impressive amount of work developing socialist institutions across the US, largely through tenants organizing and serve the people programs. The left wing factions within the DSA itself have also begun to develop mutual aid programs that could be useful for dual power strategy. At the same time, mutual aid is not enough. We cannot simply build these institutions as a reform to make capitalism more survivable. Rather, </w:t>
      </w:r>
      <w:r w:rsidRPr="00417217">
        <w:rPr>
          <w:rStyle w:val="StyleUnderline"/>
          <w:highlight w:val="cyan"/>
        </w:rPr>
        <w:t>we must make these institutions</w:t>
      </w:r>
      <w:r w:rsidRPr="00417217">
        <w:rPr>
          <w:rStyle w:val="StyleUnderline"/>
        </w:rPr>
        <w:t xml:space="preserve"> </w:t>
      </w:r>
      <w:r w:rsidRPr="00417217">
        <w:rPr>
          <w:rStyle w:val="StyleUnderline"/>
          <w:highlight w:val="cyan"/>
        </w:rPr>
        <w:t>part of a broader revolutionary movemen</w:t>
      </w:r>
      <w:r w:rsidRPr="00417217">
        <w:rPr>
          <w:rStyle w:val="StyleUnderline"/>
        </w:rPr>
        <w:t xml:space="preserve">t and </w:t>
      </w:r>
      <w:r w:rsidRPr="00417217">
        <w:rPr>
          <w:rStyle w:val="StyleUnderline"/>
          <w:highlight w:val="cyan"/>
        </w:rPr>
        <w:t>they ought to function as a material prefiguration to a socialist society</w:t>
      </w:r>
      <w:r w:rsidRPr="00417217">
        <w:rPr>
          <w:rStyle w:val="StyleUnderline"/>
        </w:rPr>
        <w:t xml:space="preserve"> and economy.</w:t>
      </w:r>
      <w:r w:rsidRPr="00417217">
        <w:rPr>
          <w:sz w:val="16"/>
        </w:rPr>
        <w:t xml:space="preserve"> </w:t>
      </w:r>
      <w:r w:rsidRPr="00417217">
        <w:rPr>
          <w:rStyle w:val="StyleUnderline"/>
          <w:highlight w:val="cyan"/>
        </w:rPr>
        <w:t>The institutions w</w:t>
      </w:r>
      <w:r w:rsidRPr="00524B5C">
        <w:rPr>
          <w:rStyle w:val="StyleUnderline"/>
        </w:rPr>
        <w:t>e build as dual power</w:t>
      </w:r>
      <w:r w:rsidRPr="00417217">
        <w:rPr>
          <w:rStyle w:val="StyleUnderline"/>
          <w:highlight w:val="cyan"/>
        </w:rPr>
        <w:t xml:space="preserve"> outside the capitalist state</w:t>
      </w:r>
      <w:r w:rsidRPr="00417217">
        <w:rPr>
          <w:rStyle w:val="StyleUnderline"/>
        </w:rPr>
        <w:t xml:space="preserve"> today </w:t>
      </w:r>
      <w:r w:rsidRPr="00417217">
        <w:rPr>
          <w:rStyle w:val="StyleUnderline"/>
          <w:highlight w:val="cyan"/>
        </w:rPr>
        <w:t>ought to be structured towards revolutionary ends</w:t>
      </w:r>
      <w:r w:rsidRPr="00417217">
        <w:rPr>
          <w:rStyle w:val="StyleUnderline"/>
        </w:rPr>
        <w:t xml:space="preserve">, such </w:t>
      </w:r>
      <w:r w:rsidRPr="00524B5C">
        <w:rPr>
          <w:rStyle w:val="StyleUnderline"/>
        </w:rPr>
        <w:t>that t</w:t>
      </w:r>
      <w:r w:rsidRPr="00524B5C">
        <w:rPr>
          <w:rStyle w:val="StyleUnderline"/>
          <w:highlight w:val="cyan"/>
        </w:rPr>
        <w:t>hey</w:t>
      </w:r>
      <w:r w:rsidRPr="00417217">
        <w:rPr>
          <w:rStyle w:val="StyleUnderline"/>
        </w:rPr>
        <w:t xml:space="preserve"> </w:t>
      </w:r>
      <w:r w:rsidRPr="00417217">
        <w:rPr>
          <w:rStyle w:val="StyleUnderline"/>
          <w:highlight w:val="cyan"/>
        </w:rPr>
        <w:t>will s</w:t>
      </w:r>
      <w:r w:rsidRPr="00417217">
        <w:rPr>
          <w:rStyle w:val="StyleUnderline"/>
        </w:rPr>
        <w:t xml:space="preserve">omeday </w:t>
      </w:r>
      <w:r w:rsidRPr="00417217">
        <w:rPr>
          <w:rStyle w:val="StyleUnderline"/>
          <w:highlight w:val="cyan"/>
        </w:rPr>
        <w:t xml:space="preserve">function as </w:t>
      </w:r>
      <w:r w:rsidRPr="00524B5C">
        <w:rPr>
          <w:rStyle w:val="StyleUnderline"/>
        </w:rPr>
        <w:t xml:space="preserve">the early </w:t>
      </w:r>
      <w:r w:rsidRPr="00417217">
        <w:rPr>
          <w:rStyle w:val="StyleUnderline"/>
          <w:highlight w:val="cyan"/>
        </w:rPr>
        <w:t>institutions of a revolutionary socialist society.</w:t>
      </w:r>
    </w:p>
    <w:p w14:paraId="16C63CB6" w14:textId="77777777" w:rsidR="008F3A9A" w:rsidRPr="0039634C" w:rsidRDefault="008F3A9A" w:rsidP="008F3A9A">
      <w:pPr>
        <w:rPr>
          <w:u w:val="single"/>
        </w:rPr>
      </w:pPr>
      <w:r w:rsidRPr="00417217">
        <w:rPr>
          <w:sz w:val="16"/>
        </w:rPr>
        <w:t xml:space="preserve">To accomplish this goal, we cannot simply declare these institutions to be revolutionary. Rather they have to be linked together through an actual revolutionary movement working towards revolutionary ends. This means that </w:t>
      </w:r>
      <w:r w:rsidRPr="00417217">
        <w:rPr>
          <w:rStyle w:val="StyleUnderline"/>
        </w:rPr>
        <w:t>dual power institutions</w:t>
      </w:r>
      <w:r w:rsidRPr="00417217">
        <w:rPr>
          <w:sz w:val="16"/>
        </w:rPr>
        <w:t xml:space="preserve"> cannot exist as ends in and of themselves, nor </w:t>
      </w:r>
      <w:r w:rsidRPr="00417217">
        <w:rPr>
          <w:rStyle w:val="StyleUnderline"/>
        </w:rPr>
        <w:t xml:space="preserve">can </w:t>
      </w:r>
      <w:r w:rsidRPr="00417217">
        <w:rPr>
          <w:sz w:val="16"/>
        </w:rPr>
        <w:t xml:space="preserve">abstract notions of mutual aid cannot be conceptualized as an end in itself. The explicit purpose of these institutions has to be to </w:t>
      </w:r>
      <w:r w:rsidRPr="00417217">
        <w:rPr>
          <w:rStyle w:val="StyleUnderline"/>
          <w:highlight w:val="cyan"/>
        </w:rPr>
        <w:t>radicalize the masses through meeting their needs, and provid</w:t>
      </w:r>
      <w:r w:rsidRPr="00417217">
        <w:rPr>
          <w:rStyle w:val="StyleUnderline"/>
        </w:rPr>
        <w:t xml:space="preserve">ing an </w:t>
      </w:r>
      <w:r w:rsidRPr="00417217">
        <w:rPr>
          <w:rStyle w:val="StyleUnderline"/>
          <w:highlight w:val="cyan"/>
        </w:rPr>
        <w:t>infrastructure for a socialist movement</w:t>
      </w:r>
      <w:r w:rsidRPr="00417217">
        <w:rPr>
          <w:rStyle w:val="StyleUnderline"/>
        </w:rPr>
        <w:t xml:space="preserve"> to meet the needs of its members and the communities in which it operates.</w:t>
      </w:r>
      <w:r w:rsidRPr="00417217">
        <w:rPr>
          <w:sz w:val="16"/>
        </w:rPr>
        <w:t xml:space="preserve"> </w:t>
      </w:r>
      <w:r w:rsidRPr="00417217">
        <w:rPr>
          <w:rStyle w:val="StyleUnderline"/>
          <w:highlight w:val="cyan"/>
        </w:rPr>
        <w:t>Revolutionary institutions</w:t>
      </w:r>
      <w:r w:rsidRPr="00417217">
        <w:rPr>
          <w:rStyle w:val="StyleUnderline"/>
        </w:rPr>
        <w:t xml:space="preserve"> that can provide food, housing, and other needs for a revolutionary movement </w:t>
      </w:r>
      <w:r w:rsidRPr="00417217">
        <w:rPr>
          <w:rStyle w:val="StyleUnderline"/>
          <w:highlight w:val="cyan"/>
        </w:rPr>
        <w:t>will</w:t>
      </w:r>
      <w:r w:rsidRPr="00417217">
        <w:rPr>
          <w:rStyle w:val="StyleUnderline"/>
        </w:rPr>
        <w:t xml:space="preserve"> be crucial for </w:t>
      </w:r>
      <w:r w:rsidRPr="00417217">
        <w:rPr>
          <w:rStyle w:val="StyleUnderline"/>
          <w:highlight w:val="cyan"/>
        </w:rPr>
        <w:t>buildi</w:t>
      </w:r>
      <w:r w:rsidRPr="00417217">
        <w:rPr>
          <w:rStyle w:val="StyleUnderline"/>
        </w:rPr>
        <w:t xml:space="preserve">ng </w:t>
      </w:r>
      <w:r w:rsidRPr="00417217">
        <w:rPr>
          <w:rStyle w:val="StyleUnderline"/>
          <w:highlight w:val="cyan"/>
        </w:rPr>
        <w:t>a base among the masses and</w:t>
      </w:r>
      <w:r w:rsidRPr="00417217">
        <w:rPr>
          <w:rStyle w:val="StyleUnderline"/>
        </w:rPr>
        <w:t xml:space="preserve"> for </w:t>
      </w:r>
      <w:r w:rsidRPr="00417217">
        <w:rPr>
          <w:rStyle w:val="StyleUnderline"/>
          <w:highlight w:val="cyan"/>
        </w:rPr>
        <w:t>construct</w:t>
      </w:r>
      <w:r w:rsidRPr="00417217">
        <w:rPr>
          <w:rStyle w:val="StyleUnderline"/>
        </w:rPr>
        <w:t xml:space="preserve">ing the beginnings of a </w:t>
      </w:r>
      <w:r w:rsidRPr="00417217">
        <w:rPr>
          <w:rStyle w:val="StyleUnderline"/>
          <w:highlight w:val="cyan"/>
        </w:rPr>
        <w:t>socialist infrastructure for</w:t>
      </w:r>
      <w:r w:rsidRPr="00417217">
        <w:rPr>
          <w:rStyle w:val="StyleUnderline"/>
        </w:rPr>
        <w:t xml:space="preserve"> when we eventually engage in </w:t>
      </w:r>
      <w:r w:rsidRPr="00417217">
        <w:rPr>
          <w:rStyle w:val="StyleUnderline"/>
          <w:highlight w:val="cyan"/>
        </w:rPr>
        <w:t>revolutionary struggle.</w:t>
      </w:r>
    </w:p>
    <w:p w14:paraId="52651992" w14:textId="0B92D9B2" w:rsidR="004940EC" w:rsidRDefault="004940EC" w:rsidP="008F3A9A">
      <w:pPr>
        <w:pStyle w:val="Heading3"/>
      </w:pPr>
    </w:p>
    <w:p w14:paraId="1BB64B79" w14:textId="3B7A1136" w:rsidR="004940EC" w:rsidRDefault="004940EC" w:rsidP="00F601E6"/>
    <w:p w14:paraId="54F31D8E" w14:textId="0DC1C1BB" w:rsidR="004940EC" w:rsidRDefault="004940EC" w:rsidP="00F601E6"/>
    <w:p w14:paraId="5D31E10C" w14:textId="5D937973" w:rsidR="004940EC" w:rsidRDefault="004940EC" w:rsidP="00F601E6"/>
    <w:p w14:paraId="7DA726C9" w14:textId="611638A1" w:rsidR="004940EC" w:rsidRDefault="008F3A9A" w:rsidP="008F3A9A">
      <w:pPr>
        <w:pStyle w:val="Heading3"/>
      </w:pPr>
      <w:r>
        <w:t xml:space="preserve">Util </w:t>
      </w:r>
    </w:p>
    <w:p w14:paraId="315EFCC4" w14:textId="77777777" w:rsidR="008F3A9A" w:rsidRPr="00544A47" w:rsidRDefault="008F3A9A" w:rsidP="008F3A9A">
      <w:pPr>
        <w:pStyle w:val="Heading4"/>
        <w:rPr>
          <w:rFonts w:cs="Times New Roman"/>
        </w:rPr>
      </w:pPr>
      <w:r>
        <w:rPr>
          <w:rFonts w:cs="Times New Roman"/>
        </w:rPr>
        <w:t xml:space="preserve">Prioritize preventing extinction. </w:t>
      </w:r>
    </w:p>
    <w:p w14:paraId="2413BF33" w14:textId="77777777" w:rsidR="008F3A9A" w:rsidRPr="00544A47" w:rsidRDefault="008F3A9A" w:rsidP="008F3A9A">
      <w:r w:rsidRPr="00544A47">
        <w:t xml:space="preserve">Seth D. </w:t>
      </w:r>
      <w:r w:rsidRPr="00544A47">
        <w:rPr>
          <w:rStyle w:val="Style13ptBold"/>
        </w:rPr>
        <w:t>Baum &amp;</w:t>
      </w:r>
      <w:r w:rsidRPr="00544A47">
        <w:t xml:space="preserve"> Anthony M. </w:t>
      </w:r>
      <w:r w:rsidRPr="00544A47">
        <w:rPr>
          <w:rStyle w:val="Style13ptBold"/>
        </w:rPr>
        <w:t>Barrett 18</w:t>
      </w:r>
      <w:r w:rsidRPr="00544A47">
        <w:t>. Global Catastrophic Risk Institute. 2018. “Global Catastrophes: The Most Extreme Risks.” Risk in Extreme Environments: Preparing, Avoiding, Mitigating, and Managing, edited by Vicki Bier, Routledge, pp. 174–184.</w:t>
      </w:r>
    </w:p>
    <w:p w14:paraId="249AD2C2" w14:textId="77777777" w:rsidR="008F3A9A" w:rsidRDefault="008F3A9A" w:rsidP="008F3A9A">
      <w:pPr>
        <w:rPr>
          <w:rStyle w:val="StyleUnderline"/>
        </w:rPr>
      </w:pPr>
      <w:r w:rsidRPr="00544A47">
        <w:rPr>
          <w:sz w:val="16"/>
        </w:rPr>
        <w:t xml:space="preserve">2. What Is GCR And Why Is It Important? </w:t>
      </w:r>
      <w:r w:rsidRPr="00544A47">
        <w:rPr>
          <w:rStyle w:val="StyleUnderline"/>
        </w:rPr>
        <w:t xml:space="preserve">Taken </w:t>
      </w:r>
      <w:r w:rsidRPr="00544A47">
        <w:rPr>
          <w:rStyle w:val="Emphasis"/>
        </w:rPr>
        <w:t>literally</w:t>
      </w:r>
      <w:r w:rsidRPr="00544A47">
        <w:rPr>
          <w:rStyle w:val="StyleUnderline"/>
        </w:rPr>
        <w:t>, a global catastrophe can be any event that is in some way catastrophic across the globe</w:t>
      </w:r>
      <w:r w:rsidRPr="00544A47">
        <w:rPr>
          <w:sz w:val="16"/>
        </w:rPr>
        <w:t xml:space="preserve">. </w:t>
      </w:r>
      <w:r w:rsidRPr="00544A47">
        <w:rPr>
          <w:rStyle w:val="StyleUnderline"/>
        </w:rPr>
        <w:t>This suggests a rather low threshold</w:t>
      </w:r>
      <w:r w:rsidRPr="00544A47">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544A47">
        <w:rPr>
          <w:rStyle w:val="StyleUnderline"/>
        </w:rPr>
        <w:t xml:space="preserve">However, in common usage, a global catastrophe would be </w:t>
      </w:r>
      <w:r w:rsidRPr="00544A47">
        <w:rPr>
          <w:rStyle w:val="Emphasis"/>
        </w:rPr>
        <w:t>catastrophic</w:t>
      </w:r>
      <w:r w:rsidRPr="00544A47">
        <w:rPr>
          <w:rStyle w:val="StyleUnderline"/>
        </w:rPr>
        <w:t xml:space="preserve"> for a significant portion of the globe</w:t>
      </w:r>
      <w:r w:rsidRPr="00544A47">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544A47">
        <w:rPr>
          <w:rStyle w:val="StyleUnderline"/>
        </w:rPr>
        <w:t xml:space="preserve">Others have emphasized catastrophes that cause </w:t>
      </w:r>
      <w:r w:rsidRPr="00544A47">
        <w:rPr>
          <w:rStyle w:val="Emphasis"/>
        </w:rPr>
        <w:t>long-term declines in the trajectory of human civilization</w:t>
      </w:r>
      <w:r w:rsidRPr="00544A47">
        <w:rPr>
          <w:sz w:val="16"/>
        </w:rPr>
        <w:t xml:space="preserve"> (Beckstead 2013), </w:t>
      </w:r>
      <w:r w:rsidRPr="00544A47">
        <w:rPr>
          <w:rStyle w:val="StyleUnderline"/>
        </w:rPr>
        <w:t xml:space="preserve">that human civilization </w:t>
      </w:r>
      <w:r w:rsidRPr="00544A47">
        <w:rPr>
          <w:rStyle w:val="Emphasis"/>
        </w:rPr>
        <w:t>does not recover from</w:t>
      </w:r>
      <w:r w:rsidRPr="00544A47">
        <w:rPr>
          <w:sz w:val="16"/>
        </w:rPr>
        <w:t xml:space="preserve"> (Maher and Baum 2013), </w:t>
      </w:r>
      <w:r w:rsidRPr="00544A47">
        <w:rPr>
          <w:rStyle w:val="StyleUnderline"/>
        </w:rPr>
        <w:t>that drastically reduce humanity’s potential for future achievements</w:t>
      </w:r>
      <w:r w:rsidRPr="00544A47">
        <w:rPr>
          <w:sz w:val="16"/>
        </w:rPr>
        <w:t xml:space="preserve"> (</w:t>
      </w:r>
      <w:r w:rsidRPr="00544A47">
        <w:rPr>
          <w:rStyle w:val="StyleUnderline"/>
        </w:rPr>
        <w:t>Bostrom</w:t>
      </w:r>
      <w:r w:rsidRPr="00544A47">
        <w:rPr>
          <w:sz w:val="16"/>
        </w:rPr>
        <w:t xml:space="preserve"> 2002, </w:t>
      </w:r>
      <w:r w:rsidRPr="00544A47">
        <w:rPr>
          <w:rStyle w:val="StyleUnderline"/>
        </w:rPr>
        <w:t>using the term “</w:t>
      </w:r>
      <w:r w:rsidRPr="00544A47">
        <w:rPr>
          <w:rStyle w:val="Emphasis"/>
        </w:rPr>
        <w:t>existential risk</w:t>
      </w:r>
      <w:r w:rsidRPr="00544A47">
        <w:rPr>
          <w:rStyle w:val="StyleUnderline"/>
        </w:rPr>
        <w:t xml:space="preserve">”), or that result in </w:t>
      </w:r>
      <w:r w:rsidRPr="00544A47">
        <w:rPr>
          <w:rStyle w:val="Emphasis"/>
        </w:rPr>
        <w:t>human extinction</w:t>
      </w:r>
      <w:r w:rsidRPr="00544A47">
        <w:rPr>
          <w:sz w:val="16"/>
        </w:rPr>
        <w:t xml:space="preserve"> (Matheny 2007; Posner 2004). </w:t>
      </w:r>
      <w:r w:rsidRPr="00544A47">
        <w:rPr>
          <w:rStyle w:val="StyleUnderline"/>
        </w:rPr>
        <w:t xml:space="preserve">A common theme across all these treatments of GCR is that </w:t>
      </w:r>
      <w:r w:rsidRPr="00544A47">
        <w:rPr>
          <w:rStyle w:val="Emphasis"/>
          <w:highlight w:val="cyan"/>
        </w:rPr>
        <w:t>some</w:t>
      </w:r>
      <w:r w:rsidRPr="00544A47">
        <w:rPr>
          <w:rStyle w:val="Emphasis"/>
        </w:rPr>
        <w:t xml:space="preserve"> </w:t>
      </w:r>
      <w:r w:rsidRPr="00544A47">
        <w:rPr>
          <w:rStyle w:val="Emphasis"/>
          <w:highlight w:val="cyan"/>
        </w:rPr>
        <w:t>catastrophes</w:t>
      </w:r>
      <w:r w:rsidRPr="00544A47">
        <w:rPr>
          <w:rStyle w:val="Emphasis"/>
        </w:rPr>
        <w:t xml:space="preserve"> </w:t>
      </w:r>
      <w:r w:rsidRPr="00544A47">
        <w:rPr>
          <w:rStyle w:val="Emphasis"/>
          <w:highlight w:val="cyan"/>
        </w:rPr>
        <w:t>are</w:t>
      </w:r>
      <w:r w:rsidRPr="002D682E">
        <w:rPr>
          <w:rStyle w:val="Emphasis"/>
        </w:rPr>
        <w:t xml:space="preserve"> vastly </w:t>
      </w:r>
      <w:r w:rsidRPr="00544A47">
        <w:rPr>
          <w:rStyle w:val="Emphasis"/>
          <w:highlight w:val="cyan"/>
        </w:rPr>
        <w:t>more important than others</w:t>
      </w:r>
      <w:r w:rsidRPr="00544A47">
        <w:rPr>
          <w:sz w:val="16"/>
        </w:rPr>
        <w:t xml:space="preserve">. Carl Sagan was perhaps the first to recognize this, in his commentary on nuclear winter (Sagan 1983). </w:t>
      </w:r>
      <w:r w:rsidRPr="00544A47">
        <w:rPr>
          <w:rStyle w:val="StyleUnderline"/>
        </w:rPr>
        <w:t xml:space="preserve">Without nuclear winter, a global nuclear war might kill several hundred million people. This is obviously a major catastrophe, but humanity would presumably carry on. However, with </w:t>
      </w:r>
      <w:r w:rsidRPr="00544A47">
        <w:rPr>
          <w:rStyle w:val="Emphasis"/>
        </w:rPr>
        <w:t>nuclear winter</w:t>
      </w:r>
      <w:r w:rsidRPr="00544A47">
        <w:rPr>
          <w:sz w:val="16"/>
        </w:rPr>
        <w:t xml:space="preserve">, per Sagan, </w:t>
      </w:r>
      <w:r w:rsidRPr="00544A47">
        <w:rPr>
          <w:rStyle w:val="Emphasis"/>
          <w:highlight w:val="cyan"/>
        </w:rPr>
        <w:t>humanity</w:t>
      </w:r>
      <w:r w:rsidRPr="00544A47">
        <w:rPr>
          <w:rStyle w:val="Emphasis"/>
        </w:rPr>
        <w:t xml:space="preserve"> </w:t>
      </w:r>
      <w:r w:rsidRPr="00544A47">
        <w:rPr>
          <w:rStyle w:val="Emphasis"/>
          <w:highlight w:val="cyan"/>
        </w:rPr>
        <w:t>could go extinct</w:t>
      </w:r>
      <w:r w:rsidRPr="00544A47">
        <w:rPr>
          <w:rStyle w:val="StyleUnderline"/>
        </w:rPr>
        <w:t xml:space="preserve">. The loss would be not just an additional four billion or so deaths, but the </w:t>
      </w:r>
      <w:r w:rsidRPr="00544A47">
        <w:rPr>
          <w:rStyle w:val="StyleUnderline"/>
          <w:highlight w:val="cyan"/>
        </w:rPr>
        <w:t xml:space="preserve">loss of </w:t>
      </w:r>
      <w:r w:rsidRPr="00544A47">
        <w:rPr>
          <w:rStyle w:val="Emphasis"/>
          <w:highlight w:val="cyan"/>
        </w:rPr>
        <w:t>all future generations</w:t>
      </w:r>
      <w:r w:rsidRPr="00544A47">
        <w:rPr>
          <w:sz w:val="16"/>
          <w:highlight w:val="cyan"/>
        </w:rPr>
        <w:t>.</w:t>
      </w:r>
      <w:r w:rsidRPr="00544A47">
        <w:rPr>
          <w:sz w:val="16"/>
        </w:rPr>
        <w:t xml:space="preserve"> To paraphrase Sagan, </w:t>
      </w:r>
      <w:r w:rsidRPr="00544A47">
        <w:rPr>
          <w:rStyle w:val="StyleUnderline"/>
        </w:rPr>
        <w:t xml:space="preserve">the loss would be billions and billions of lives, or even </w:t>
      </w:r>
      <w:r w:rsidRPr="00544A47">
        <w:rPr>
          <w:rStyle w:val="Emphasis"/>
        </w:rPr>
        <w:t>more</w:t>
      </w:r>
      <w:r w:rsidRPr="00544A47">
        <w:rPr>
          <w:sz w:val="16"/>
        </w:rPr>
        <w:t xml:space="preserve">. </w:t>
      </w:r>
      <w:r w:rsidRPr="00544A47">
        <w:rPr>
          <w:rStyle w:val="StyleUnderline"/>
        </w:rPr>
        <w:t xml:space="preserve">Sagan estimated </w:t>
      </w:r>
      <w:r w:rsidRPr="00544A47">
        <w:rPr>
          <w:rStyle w:val="Emphasis"/>
          <w:highlight w:val="cyan"/>
        </w:rPr>
        <w:t>500 trillion lives</w:t>
      </w:r>
      <w:r w:rsidRPr="00544A47">
        <w:rPr>
          <w:rStyle w:val="StyleUnderline"/>
        </w:rPr>
        <w:t xml:space="preserve">, assuming humanity would continue for ten million more years, which he cited as typical for a successful species. Sagan’s 500 trillion number </w:t>
      </w:r>
      <w:r w:rsidRPr="00544A47">
        <w:rPr>
          <w:rStyle w:val="StyleUnderline"/>
          <w:highlight w:val="cyan"/>
        </w:rPr>
        <w:t>may</w:t>
      </w:r>
      <w:r w:rsidRPr="00544A47">
        <w:rPr>
          <w:rStyle w:val="StyleUnderline"/>
        </w:rPr>
        <w:t xml:space="preserve"> even </w:t>
      </w:r>
      <w:r w:rsidRPr="00544A47">
        <w:rPr>
          <w:rStyle w:val="StyleUnderline"/>
          <w:highlight w:val="cyan"/>
        </w:rPr>
        <w:t xml:space="preserve">be an </w:t>
      </w:r>
      <w:r w:rsidRPr="00544A47">
        <w:rPr>
          <w:rStyle w:val="Emphasis"/>
          <w:highlight w:val="cyan"/>
        </w:rPr>
        <w:t>underestimate</w:t>
      </w:r>
      <w:r w:rsidRPr="00544A47">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544A47">
        <w:rPr>
          <w:rStyle w:val="StyleUnderline"/>
        </w:rPr>
        <w:t xml:space="preserve">An open question in astronomy is whether it is possible for the descendants of humanity to continue living for an </w:t>
      </w:r>
      <w:r w:rsidRPr="00544A47">
        <w:rPr>
          <w:rStyle w:val="Emphasis"/>
        </w:rPr>
        <w:t>infinite length of time</w:t>
      </w:r>
      <w:r w:rsidRPr="00544A47">
        <w:rPr>
          <w:rStyle w:val="StyleUnderline"/>
        </w:rPr>
        <w:t xml:space="preserve"> or instead merely an </w:t>
      </w:r>
      <w:r w:rsidRPr="00544A47">
        <w:rPr>
          <w:rStyle w:val="Emphasis"/>
        </w:rPr>
        <w:t>astronomically large but finite</w:t>
      </w:r>
      <w:r w:rsidRPr="00544A47">
        <w:rPr>
          <w:rStyle w:val="StyleUnderline"/>
        </w:rPr>
        <w:t xml:space="preserve"> length of time</w:t>
      </w:r>
      <w:r w:rsidRPr="00544A47">
        <w:rPr>
          <w:sz w:val="16"/>
        </w:rPr>
        <w:t xml:space="preserve"> (see e.g. Ćirković 2002; Kaku 2005). Either way,</w:t>
      </w:r>
      <w:r w:rsidRPr="00544A47">
        <w:rPr>
          <w:rStyle w:val="StyleUnderline"/>
        </w:rPr>
        <w:t xml:space="preserve"> the stakes with global catastrophes </w:t>
      </w:r>
      <w:r w:rsidRPr="00544A47">
        <w:rPr>
          <w:rStyle w:val="Emphasis"/>
        </w:rPr>
        <w:t>could</w:t>
      </w:r>
      <w:r w:rsidRPr="00544A47">
        <w:rPr>
          <w:rStyle w:val="StyleUnderline"/>
        </w:rPr>
        <w:t xml:space="preserve"> be </w:t>
      </w:r>
      <w:r w:rsidRPr="00544A47">
        <w:rPr>
          <w:rStyle w:val="Emphasis"/>
        </w:rPr>
        <w:t xml:space="preserve">much larger than the loss of 500 trillion lives. </w:t>
      </w:r>
      <w:r w:rsidRPr="00544A47">
        <w:rPr>
          <w:rStyle w:val="StyleUnderline"/>
        </w:rPr>
        <w:t>Debates about the infinite vs. the merely astronomical are of theoretical interest</w:t>
      </w:r>
      <w:r w:rsidRPr="00544A47">
        <w:rPr>
          <w:sz w:val="16"/>
        </w:rPr>
        <w:t xml:space="preserve"> (Ng 1991; Bossert et al. 2007), </w:t>
      </w:r>
      <w:r w:rsidRPr="00544A47">
        <w:rPr>
          <w:rStyle w:val="StyleUnderline"/>
        </w:rPr>
        <w:t xml:space="preserve">but they have </w:t>
      </w:r>
      <w:r w:rsidRPr="00544A47">
        <w:rPr>
          <w:rStyle w:val="Emphasis"/>
        </w:rPr>
        <w:t>limited practical significance</w:t>
      </w:r>
      <w:r w:rsidRPr="00544A47">
        <w:rPr>
          <w:rStyle w:val="StyleUnderline"/>
        </w:rPr>
        <w:t xml:space="preserve">. This can be seen when </w:t>
      </w:r>
      <w:r w:rsidRPr="00544A47">
        <w:rPr>
          <w:rStyle w:val="Emphasis"/>
        </w:rPr>
        <w:t xml:space="preserve">evaluating GCRs from a standard </w:t>
      </w:r>
      <w:r w:rsidRPr="00544A47">
        <w:rPr>
          <w:rStyle w:val="Emphasis"/>
          <w:highlight w:val="cyan"/>
        </w:rPr>
        <w:t>risk-equals-probability-times-magnitude</w:t>
      </w:r>
      <w:r w:rsidRPr="00544A47">
        <w:rPr>
          <w:rStyle w:val="Emphasis"/>
        </w:rPr>
        <w:t xml:space="preserve"> framework</w:t>
      </w:r>
      <w:r w:rsidRPr="00544A47">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44A47">
        <w:rPr>
          <w:rStyle w:val="StyleUnderline"/>
          <w:highlight w:val="cyan"/>
        </w:rPr>
        <w:t xml:space="preserve">society should </w:t>
      </w:r>
      <w:r w:rsidRPr="00544A47">
        <w:rPr>
          <w:rStyle w:val="Emphasis"/>
          <w:highlight w:val="cyan"/>
        </w:rPr>
        <w:t>try</w:t>
      </w:r>
      <w:r w:rsidRPr="002D682E">
        <w:rPr>
          <w:rStyle w:val="Emphasis"/>
        </w:rPr>
        <w:t xml:space="preserve"> 500 trillion times </w:t>
      </w:r>
      <w:r w:rsidRPr="002D682E">
        <w:rPr>
          <w:rStyle w:val="Emphasis"/>
          <w:highlight w:val="cyan"/>
        </w:rPr>
        <w:t>harder to prevent</w:t>
      </w:r>
      <w:r w:rsidRPr="00544A47">
        <w:rPr>
          <w:rStyle w:val="Emphasis"/>
        </w:rPr>
        <w:t xml:space="preserve"> a </w:t>
      </w:r>
      <w:r w:rsidRPr="00544A47">
        <w:rPr>
          <w:rStyle w:val="Emphasis"/>
          <w:highlight w:val="cyan"/>
        </w:rPr>
        <w:t>global catastrophe</w:t>
      </w:r>
      <w:r w:rsidRPr="00544A47">
        <w:rPr>
          <w:rStyle w:val="Emphasis"/>
        </w:rPr>
        <w:t xml:space="preserve"> </w:t>
      </w:r>
      <w:r w:rsidRPr="00544A47">
        <w:rPr>
          <w:rStyle w:val="Emphasis"/>
          <w:highlight w:val="cyan"/>
        </w:rPr>
        <w:t>than</w:t>
      </w:r>
      <w:r w:rsidRPr="00544A47">
        <w:rPr>
          <w:rStyle w:val="Emphasis"/>
        </w:rPr>
        <w:t xml:space="preserve"> it should </w:t>
      </w:r>
      <w:r w:rsidRPr="00544A47">
        <w:rPr>
          <w:rStyle w:val="Emphasis"/>
          <w:highlight w:val="cyan"/>
        </w:rPr>
        <w:t>to save a</w:t>
      </w:r>
      <w:r w:rsidRPr="002D682E">
        <w:rPr>
          <w:rStyle w:val="Emphasis"/>
        </w:rPr>
        <w:t xml:space="preserve"> person’s </w:t>
      </w:r>
      <w:r w:rsidRPr="00544A47">
        <w:rPr>
          <w:rStyle w:val="Emphasis"/>
          <w:highlight w:val="cyan"/>
        </w:rPr>
        <w:t>life</w:t>
      </w:r>
      <w:r w:rsidRPr="00544A47">
        <w:rPr>
          <w:rStyle w:val="StyleUnderline"/>
        </w:rPr>
        <w:t xml:space="preserve">. Or, preventing one million deaths is equivalent to a one-in500-million reduction in the probability of global catastrophe. This suggests society should </w:t>
      </w:r>
      <w:r w:rsidRPr="00544A47">
        <w:rPr>
          <w:rStyle w:val="Emphasis"/>
        </w:rPr>
        <w:t xml:space="preserve">make extremely large investment in GCR reduction, at the expense of virtually all other objectives. </w:t>
      </w:r>
      <w:r w:rsidRPr="00544A47">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544A47">
        <w:rPr>
          <w:rStyle w:val="StyleUnderline"/>
        </w:rPr>
        <w:t>society should be willing to spend</w:t>
      </w:r>
      <w:r w:rsidRPr="00544A47">
        <w:rPr>
          <w:sz w:val="16"/>
        </w:rPr>
        <w:t xml:space="preserve"> at least that much to prevent a global catastrophe, which converts to being willing to spend at least </w:t>
      </w:r>
      <w:r w:rsidRPr="00544A47">
        <w:rPr>
          <w:rStyle w:val="StyleUnderline"/>
        </w:rPr>
        <w:t>$1 million for a one-in-500-million reduction in the probability of global catastrophe</w:t>
      </w:r>
      <w:r w:rsidRPr="00544A47">
        <w:rPr>
          <w:sz w:val="16"/>
        </w:rPr>
        <w:t xml:space="preserve">. Thus </w:t>
      </w:r>
      <w:r w:rsidRPr="00544A47">
        <w:rPr>
          <w:rStyle w:val="StyleUnderline"/>
        </w:rPr>
        <w:t xml:space="preserve">while reasonable disagreement exists on how large of a VSL to use and how much to count future generations, even low-end positions suggest </w:t>
      </w:r>
      <w:r w:rsidRPr="00544A47">
        <w:rPr>
          <w:rStyle w:val="Emphasis"/>
        </w:rPr>
        <w:t>vast resource allocations</w:t>
      </w:r>
      <w:r w:rsidRPr="00544A47">
        <w:rPr>
          <w:rStyle w:val="StyleUnderline"/>
        </w:rPr>
        <w:t xml:space="preserve"> should be redirected to reducing GCR. This conclusion is only </w:t>
      </w:r>
      <w:r w:rsidRPr="00544A47">
        <w:rPr>
          <w:rStyle w:val="Emphasis"/>
        </w:rPr>
        <w:t>strengthened</w:t>
      </w:r>
      <w:r w:rsidRPr="00544A47">
        <w:rPr>
          <w:rStyle w:val="StyleUnderline"/>
        </w:rPr>
        <w:t xml:space="preserve"> when considering the </w:t>
      </w:r>
      <w:r w:rsidRPr="00544A47">
        <w:rPr>
          <w:rStyle w:val="Emphasis"/>
        </w:rPr>
        <w:t>astronomical size of the stakes</w:t>
      </w:r>
      <w:r w:rsidRPr="00544A47">
        <w:rPr>
          <w:sz w:val="16"/>
        </w:rPr>
        <w:t xml:space="preserve">, but the same point holds either way. The bottom line is that, </w:t>
      </w:r>
      <w:r w:rsidRPr="00544A47">
        <w:rPr>
          <w:rStyle w:val="StyleUnderline"/>
        </w:rPr>
        <w:t xml:space="preserve">as long as something along the lines of the standard riskequals-probability-times-magnitude framework is being used, then </w:t>
      </w:r>
      <w:r w:rsidRPr="00544A47">
        <w:rPr>
          <w:rStyle w:val="Emphasis"/>
        </w:rPr>
        <w:t>even tiny GCR reductions</w:t>
      </w:r>
      <w:r w:rsidRPr="00544A47">
        <w:rPr>
          <w:rStyle w:val="StyleUnderline"/>
        </w:rPr>
        <w:t xml:space="preserve"> merit significant effort. This point holds especially strongly for risks of catastrophes that would cause </w:t>
      </w:r>
      <w:r w:rsidRPr="00544A47">
        <w:rPr>
          <w:rStyle w:val="Emphasis"/>
        </w:rPr>
        <w:t>permanent harm to global human civilization</w:t>
      </w:r>
      <w:r w:rsidRPr="00544A47">
        <w:rPr>
          <w:rStyle w:val="StyleUnderline"/>
        </w:rPr>
        <w:t xml:space="preserve">. The discussion thus far has assumed that all human lives are valued equally. This assumption is </w:t>
      </w:r>
      <w:r w:rsidRPr="00544A47">
        <w:rPr>
          <w:rStyle w:val="Emphasis"/>
        </w:rPr>
        <w:t>not universally held</w:t>
      </w:r>
      <w:r w:rsidRPr="00544A47">
        <w:rPr>
          <w:sz w:val="16"/>
        </w:rPr>
        <w:t xml:space="preserve">. </w:t>
      </w:r>
      <w:r w:rsidRPr="00544A47">
        <w:rPr>
          <w:rStyle w:val="StyleUnderline"/>
        </w:rPr>
        <w:t>People often value some people more than others</w:t>
      </w:r>
      <w:r w:rsidRPr="00544A47">
        <w:rPr>
          <w:sz w:val="16"/>
        </w:rPr>
        <w:t xml:space="preserve">, favoring themselves, their family and friends, their compatriots, their generation, or others whom they identify with. </w:t>
      </w:r>
      <w:r w:rsidRPr="00544A47">
        <w:rPr>
          <w:rStyle w:val="StyleUnderline"/>
        </w:rPr>
        <w:t>Great debates rage on across moral philosophy, economics, and other fields about how much people should value others</w:t>
      </w:r>
      <w:r w:rsidRPr="00544A47">
        <w:rPr>
          <w:sz w:val="16"/>
        </w:rPr>
        <w:t xml:space="preserve"> who are distant in space, time, or social relation, as well as the unborn members of future generations. </w:t>
      </w:r>
      <w:r w:rsidRPr="00544A47">
        <w:rPr>
          <w:rStyle w:val="StyleUnderline"/>
        </w:rPr>
        <w:t>This debate is crucial</w:t>
      </w:r>
      <w:r w:rsidRPr="00544A47">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2D682E">
        <w:rPr>
          <w:rStyle w:val="StyleUnderline"/>
        </w:rPr>
        <w:t xml:space="preserve">While everyone has the right to their </w:t>
      </w:r>
      <w:r w:rsidRPr="002D682E">
        <w:rPr>
          <w:rStyle w:val="Emphasis"/>
        </w:rPr>
        <w:t>own views</w:t>
      </w:r>
      <w:r w:rsidRPr="00544A47">
        <w:rPr>
          <w:rStyle w:val="Emphasis"/>
        </w:rPr>
        <w:t xml:space="preserve"> and feelings</w:t>
      </w:r>
      <w:r w:rsidRPr="00544A47">
        <w:rPr>
          <w:sz w:val="16"/>
        </w:rPr>
        <w:t xml:space="preserve">, we find that </w:t>
      </w:r>
      <w:r w:rsidRPr="00544A47">
        <w:rPr>
          <w:rStyle w:val="StyleUnderline"/>
          <w:highlight w:val="cyan"/>
        </w:rPr>
        <w:t>the strongest arg</w:t>
      </w:r>
      <w:r w:rsidRPr="002D682E">
        <w:rPr>
          <w:rStyle w:val="StyleUnderline"/>
        </w:rPr>
        <w:t>ument</w:t>
      </w:r>
      <w:r w:rsidRPr="002D682E">
        <w:rPr>
          <w:rStyle w:val="StyleUnderline"/>
          <w:highlight w:val="cyan"/>
        </w:rPr>
        <w:t>s</w:t>
      </w:r>
      <w:r w:rsidRPr="002D682E">
        <w:rPr>
          <w:rStyle w:val="StyleUnderline"/>
        </w:rPr>
        <w:t xml:space="preserve"> </w:t>
      </w:r>
      <w:r w:rsidRPr="00544A47">
        <w:rPr>
          <w:rStyle w:val="StyleUnderline"/>
          <w:highlight w:val="cyan"/>
        </w:rPr>
        <w:t>are for the</w:t>
      </w:r>
      <w:r w:rsidRPr="002D682E">
        <w:rPr>
          <w:rStyle w:val="StyleUnderline"/>
        </w:rPr>
        <w:t xml:space="preserve"> </w:t>
      </w:r>
      <w:r w:rsidRPr="002D682E">
        <w:rPr>
          <w:rStyle w:val="Emphasis"/>
        </w:rPr>
        <w:t xml:space="preserve">widely held </w:t>
      </w:r>
      <w:r w:rsidRPr="00544A47">
        <w:rPr>
          <w:rStyle w:val="Emphasis"/>
          <w:highlight w:val="cyan"/>
        </w:rPr>
        <w:t>position</w:t>
      </w:r>
      <w:r w:rsidRPr="00544A47">
        <w:rPr>
          <w:rStyle w:val="StyleUnderline"/>
          <w:highlight w:val="cyan"/>
        </w:rPr>
        <w:t xml:space="preserve"> that </w:t>
      </w:r>
      <w:r w:rsidRPr="00544A47">
        <w:rPr>
          <w:rStyle w:val="Emphasis"/>
          <w:highlight w:val="cyan"/>
        </w:rPr>
        <w:t>all</w:t>
      </w:r>
      <w:r w:rsidRPr="002D682E">
        <w:rPr>
          <w:rStyle w:val="Emphasis"/>
        </w:rPr>
        <w:t xml:space="preserve"> human </w:t>
      </w:r>
      <w:r w:rsidRPr="00544A47">
        <w:rPr>
          <w:rStyle w:val="Emphasis"/>
          <w:highlight w:val="cyan"/>
        </w:rPr>
        <w:t>lives should be valued equally</w:t>
      </w:r>
      <w:r w:rsidRPr="00544A47">
        <w:rPr>
          <w:rStyle w:val="StyleUnderline"/>
        </w:rPr>
        <w:t>.</w:t>
      </w:r>
      <w:r w:rsidRPr="00544A47">
        <w:rPr>
          <w:sz w:val="16"/>
        </w:rPr>
        <w:t xml:space="preserve"> This position is succinctly stated in the United States Declaration of Independence, updated in the 1848 Declaration of Sentiments: “We hold these truths to be self-evident: that all men and 3 women are created equal”. </w:t>
      </w:r>
      <w:r w:rsidRPr="002D682E">
        <w:rPr>
          <w:rStyle w:val="StyleUnderline"/>
        </w:rPr>
        <w:t>Philosophers speak of an agent-neutral, objective “view from nowhere”</w:t>
      </w:r>
      <w:r w:rsidRPr="002D682E">
        <w:rPr>
          <w:sz w:val="16"/>
        </w:rPr>
        <w:t xml:space="preserve"> (Nagel 1986) </w:t>
      </w:r>
      <w:r w:rsidRPr="002D682E">
        <w:rPr>
          <w:rStyle w:val="StyleUnderline"/>
        </w:rPr>
        <w:t xml:space="preserve">or </w:t>
      </w:r>
      <w:r w:rsidRPr="002D682E">
        <w:rPr>
          <w:rStyle w:val="StyleUnderline"/>
          <w:highlight w:val="cyan"/>
        </w:rPr>
        <w:t>a</w:t>
      </w:r>
      <w:r w:rsidRPr="002D682E">
        <w:rPr>
          <w:rStyle w:val="StyleUnderline"/>
        </w:rPr>
        <w:t xml:space="preserve"> “</w:t>
      </w:r>
      <w:r w:rsidRPr="002D682E">
        <w:rPr>
          <w:rStyle w:val="StyleUnderline"/>
          <w:highlight w:val="cyan"/>
        </w:rPr>
        <w:t>veil of ignorance</w:t>
      </w:r>
      <w:r w:rsidRPr="002D682E">
        <w:rPr>
          <w:rStyle w:val="StyleUnderline"/>
        </w:rPr>
        <w:t>”</w:t>
      </w:r>
      <w:r w:rsidRPr="002D682E">
        <w:rPr>
          <w:sz w:val="16"/>
        </w:rPr>
        <w:t xml:space="preserve"> (Rawls 1971) </w:t>
      </w:r>
      <w:r w:rsidRPr="002D682E">
        <w:rPr>
          <w:rStyle w:val="StyleUnderline"/>
        </w:rPr>
        <w:t>in which each pers</w:t>
      </w:r>
      <w:r w:rsidRPr="00544A47">
        <w:rPr>
          <w:rStyle w:val="StyleUnderline"/>
        </w:rPr>
        <w:t>o</w:t>
      </w:r>
      <w:r w:rsidRPr="002D682E">
        <w:rPr>
          <w:rStyle w:val="StyleUnderline"/>
        </w:rPr>
        <w:t xml:space="preserve">n considers what is best for society </w:t>
      </w:r>
      <w:r w:rsidRPr="002D682E">
        <w:rPr>
          <w:rStyle w:val="Emphasis"/>
        </w:rPr>
        <w:t>irrespective of which member of society they happen to be</w:t>
      </w:r>
      <w:r w:rsidRPr="002D682E">
        <w:rPr>
          <w:sz w:val="16"/>
        </w:rPr>
        <w:t xml:space="preserve">. </w:t>
      </w:r>
      <w:r w:rsidRPr="002D682E">
        <w:rPr>
          <w:rStyle w:val="StyleUnderline"/>
        </w:rPr>
        <w:t>Such</w:t>
      </w:r>
      <w:r w:rsidRPr="00544A47">
        <w:rPr>
          <w:rStyle w:val="StyleUnderline"/>
        </w:rPr>
        <w:t xml:space="preserve"> a perspective </w:t>
      </w:r>
      <w:r w:rsidRPr="00544A47">
        <w:rPr>
          <w:rStyle w:val="Emphasis"/>
        </w:rPr>
        <w:t xml:space="preserve">suggests </w:t>
      </w:r>
      <w:r w:rsidRPr="00544A47">
        <w:rPr>
          <w:rStyle w:val="Emphasis"/>
          <w:highlight w:val="cyan"/>
        </w:rPr>
        <w:t>valuing everyone equally</w:t>
      </w:r>
      <w:r w:rsidRPr="00544A47">
        <w:rPr>
          <w:rStyle w:val="StyleUnderline"/>
        </w:rPr>
        <w:t xml:space="preserve">, regardless of who they are or where or when they live. This in turn </w:t>
      </w:r>
      <w:r w:rsidRPr="00544A47">
        <w:rPr>
          <w:rStyle w:val="StyleUnderline"/>
          <w:highlight w:val="cyan"/>
        </w:rPr>
        <w:t xml:space="preserve">suggests a </w:t>
      </w:r>
      <w:r w:rsidRPr="00544A47">
        <w:rPr>
          <w:rStyle w:val="Emphasis"/>
          <w:highlight w:val="cyan"/>
        </w:rPr>
        <w:t>very high value for reducing GCR</w:t>
      </w:r>
      <w:r w:rsidRPr="00544A47">
        <w:rPr>
          <w:rStyle w:val="StyleUnderline"/>
        </w:rPr>
        <w:t xml:space="preserve">, or a high degree of priority for GCR reduction efforts. </w:t>
      </w:r>
    </w:p>
    <w:p w14:paraId="2C876210" w14:textId="77777777" w:rsidR="008F3A9A" w:rsidRPr="008F3A9A" w:rsidRDefault="008F3A9A" w:rsidP="008F3A9A"/>
    <w:p w14:paraId="4A200FF8" w14:textId="4B116CAB" w:rsidR="004940EC" w:rsidRDefault="004940EC" w:rsidP="00F601E6"/>
    <w:p w14:paraId="7682B236" w14:textId="792F258B" w:rsidR="004940EC" w:rsidRDefault="004940EC" w:rsidP="004940EC">
      <w:pPr>
        <w:pStyle w:val="Heading3"/>
      </w:pPr>
      <w:r>
        <w:t xml:space="preserve">Case </w:t>
      </w:r>
    </w:p>
    <w:p w14:paraId="1233A99D" w14:textId="77777777" w:rsidR="004940EC" w:rsidRDefault="004940EC" w:rsidP="004940EC">
      <w:pPr>
        <w:pStyle w:val="Heading4"/>
      </w:pPr>
      <w:r>
        <w:t xml:space="preserve">[1] All-out strikes </w:t>
      </w:r>
      <w:r>
        <w:rPr>
          <w:u w:val="single"/>
        </w:rPr>
        <w:t>endanger patients</w:t>
      </w:r>
      <w:r>
        <w:t xml:space="preserve"> and violates moral duties to others AND hurts trust between patients and doctors – this culminates in the intrinsic inability to fulfil our obligation toward the other</w:t>
      </w:r>
    </w:p>
    <w:p w14:paraId="62FEA175" w14:textId="77777777" w:rsidR="004940EC" w:rsidRPr="00384BFB" w:rsidRDefault="004940EC" w:rsidP="004940EC">
      <w:pPr>
        <w:rPr>
          <w:sz w:val="16"/>
          <w:szCs w:val="16"/>
        </w:rPr>
      </w:pPr>
      <w:r w:rsidRPr="00967CDC">
        <w:rPr>
          <w:rStyle w:val="Style13ptBold"/>
        </w:rPr>
        <w:t>Campbell 16</w:t>
      </w:r>
      <w:r>
        <w:t xml:space="preserve"> </w:t>
      </w:r>
      <w:r w:rsidRPr="00384BFB">
        <w:rPr>
          <w:sz w:val="16"/>
          <w:szCs w:val="16"/>
        </w:rPr>
        <w:t xml:space="preserve">Denis Campbell 4-9-2016 "All-out junior doctors’ strike unethical and reckless, says NHS chief" </w:t>
      </w:r>
      <w:hyperlink r:id="rId24" w:history="1">
        <w:r w:rsidRPr="00384BFB">
          <w:rPr>
            <w:rStyle w:val="Hyperlink"/>
            <w:sz w:val="16"/>
            <w:szCs w:val="16"/>
          </w:rPr>
          <w:t>https://www.theguardian.com/society/2016/apr/09/doctors-strike-nhs-chief-england</w:t>
        </w:r>
      </w:hyperlink>
      <w:r w:rsidRPr="00384BFB">
        <w:rPr>
          <w:sz w:val="16"/>
          <w:szCs w:val="16"/>
        </w:rPr>
        <w:t xml:space="preserve"> (Denis Campbell is health policy editor for the Guardian and the Observer. He has written about the NHS, public health and medicine since 2007 and shares health-writing duties with Sarah Boseley, the health editor)</w:t>
      </w:r>
      <w:r>
        <w:rPr>
          <w:sz w:val="16"/>
          <w:szCs w:val="16"/>
        </w:rPr>
        <w:t xml:space="preserve"> JG</w:t>
      </w:r>
      <w:r w:rsidRPr="00384BFB">
        <w:rPr>
          <w:sz w:val="16"/>
          <w:szCs w:val="16"/>
        </w:rPr>
        <w:t xml:space="preserve"> </w:t>
      </w:r>
    </w:p>
    <w:p w14:paraId="5D84F2E6" w14:textId="77777777" w:rsidR="004940EC" w:rsidRPr="00384BFB" w:rsidRDefault="004940EC" w:rsidP="004940EC">
      <w:pPr>
        <w:rPr>
          <w:sz w:val="14"/>
          <w:szCs w:val="26"/>
        </w:rPr>
      </w:pPr>
      <w:r w:rsidRPr="00F83D7D">
        <w:rPr>
          <w:sz w:val="26"/>
          <w:szCs w:val="26"/>
          <w:highlight w:val="green"/>
          <w:u w:val="single"/>
        </w:rPr>
        <w:t xml:space="preserve">A </w:t>
      </w:r>
      <w:r w:rsidRPr="00384BFB">
        <w:rPr>
          <w:sz w:val="26"/>
          <w:szCs w:val="26"/>
          <w:u w:val="single"/>
        </w:rPr>
        <w:t xml:space="preserve">total </w:t>
      </w:r>
      <w:r w:rsidRPr="00F83D7D">
        <w:rPr>
          <w:sz w:val="26"/>
          <w:szCs w:val="26"/>
          <w:highlight w:val="green"/>
          <w:u w:val="single"/>
        </w:rPr>
        <w:t>withdrawal of labour</w:t>
      </w:r>
      <w:r w:rsidRPr="00384BFB">
        <w:rPr>
          <w:sz w:val="26"/>
          <w:szCs w:val="26"/>
          <w:u w:val="single"/>
        </w:rPr>
        <w:t xml:space="preserve">, scheduled for later this month, </w:t>
      </w:r>
      <w:r w:rsidRPr="00F83D7D">
        <w:rPr>
          <w:b/>
          <w:bCs/>
          <w:sz w:val="26"/>
          <w:szCs w:val="26"/>
          <w:highlight w:val="green"/>
          <w:u w:val="single"/>
        </w:rPr>
        <w:t xml:space="preserve">will threaten hospitals’ ability to deliver safe care </w:t>
      </w:r>
      <w:r w:rsidRPr="00384BFB">
        <w:rPr>
          <w:sz w:val="26"/>
          <w:szCs w:val="26"/>
          <w:u w:val="single"/>
        </w:rPr>
        <w:t>in areas such as A&amp;E, childbirth and intensive care, according to Prof Sir Bruce Keogh, the national medical director of NHS England</w:t>
      </w:r>
      <w:r w:rsidRPr="00384BFB">
        <w:rPr>
          <w:sz w:val="14"/>
          <w:szCs w:val="26"/>
        </w:rPr>
        <w:t xml:space="preserve">. In a strongly worded article in the Observer, Keogh writes that such an escalation of the dispute </w:t>
      </w:r>
      <w:r w:rsidRPr="00384BFB">
        <w:rPr>
          <w:sz w:val="26"/>
          <w:szCs w:val="26"/>
          <w:u w:val="single"/>
        </w:rPr>
        <w:t xml:space="preserve">with the government </w:t>
      </w:r>
      <w:r w:rsidRPr="00F83D7D">
        <w:rPr>
          <w:sz w:val="26"/>
          <w:szCs w:val="26"/>
          <w:highlight w:val="green"/>
          <w:u w:val="single"/>
        </w:rPr>
        <w:t xml:space="preserve">would be </w:t>
      </w:r>
      <w:r w:rsidRPr="00F83D7D">
        <w:rPr>
          <w:b/>
          <w:bCs/>
          <w:sz w:val="26"/>
          <w:szCs w:val="26"/>
          <w:highlight w:val="green"/>
          <w:u w:val="single"/>
        </w:rPr>
        <w:t>reckless, unethical</w:t>
      </w:r>
      <w:r w:rsidRPr="00384BFB">
        <w:rPr>
          <w:sz w:val="26"/>
          <w:szCs w:val="26"/>
          <w:u w:val="single"/>
        </w:rPr>
        <w:t xml:space="preserve">, </w:t>
      </w:r>
      <w:r w:rsidRPr="00F83D7D">
        <w:rPr>
          <w:sz w:val="26"/>
          <w:szCs w:val="26"/>
          <w:highlight w:val="green"/>
          <w:u w:val="single"/>
        </w:rPr>
        <w:t xml:space="preserve">a breach of </w:t>
      </w:r>
      <w:r w:rsidRPr="00384BFB">
        <w:rPr>
          <w:sz w:val="26"/>
          <w:szCs w:val="26"/>
          <w:u w:val="single"/>
        </w:rPr>
        <w:t xml:space="preserve">the medical </w:t>
      </w:r>
      <w:r w:rsidRPr="00F83D7D">
        <w:rPr>
          <w:sz w:val="26"/>
          <w:szCs w:val="26"/>
          <w:highlight w:val="green"/>
          <w:u w:val="single"/>
        </w:rPr>
        <w:t xml:space="preserve">profession’s </w:t>
      </w:r>
      <w:r w:rsidRPr="00F83D7D">
        <w:rPr>
          <w:b/>
          <w:bCs/>
          <w:sz w:val="26"/>
          <w:szCs w:val="26"/>
          <w:highlight w:val="green"/>
          <w:u w:val="single"/>
        </w:rPr>
        <w:t>fundamental duty to “do no harm</w:t>
      </w:r>
      <w:r w:rsidRPr="00384BFB">
        <w:rPr>
          <w:sz w:val="26"/>
          <w:szCs w:val="26"/>
          <w:u w:val="single"/>
        </w:rPr>
        <w:t xml:space="preserve">” </w:t>
      </w:r>
      <w:r w:rsidRPr="00F83D7D">
        <w:rPr>
          <w:sz w:val="26"/>
          <w:szCs w:val="26"/>
          <w:highlight w:val="green"/>
          <w:u w:val="single"/>
        </w:rPr>
        <w:t xml:space="preserve">and </w:t>
      </w:r>
      <w:r w:rsidRPr="00384BFB">
        <w:rPr>
          <w:sz w:val="26"/>
          <w:szCs w:val="26"/>
          <w:u w:val="single"/>
        </w:rPr>
        <w:t xml:space="preserve">a move that </w:t>
      </w:r>
      <w:r w:rsidRPr="00F83D7D">
        <w:rPr>
          <w:sz w:val="26"/>
          <w:szCs w:val="26"/>
          <w:highlight w:val="green"/>
          <w:u w:val="single"/>
        </w:rPr>
        <w:t xml:space="preserve">will destroy </w:t>
      </w:r>
      <w:r w:rsidRPr="00384BFB">
        <w:rPr>
          <w:sz w:val="26"/>
          <w:szCs w:val="26"/>
          <w:u w:val="single"/>
        </w:rPr>
        <w:t xml:space="preserve">the </w:t>
      </w:r>
      <w:r w:rsidRPr="00F83D7D">
        <w:rPr>
          <w:sz w:val="26"/>
          <w:szCs w:val="26"/>
          <w:highlight w:val="green"/>
          <w:u w:val="single"/>
        </w:rPr>
        <w:t>public’s trust in doctors</w:t>
      </w:r>
      <w:r w:rsidRPr="00384BFB">
        <w:rPr>
          <w:sz w:val="14"/>
          <w:szCs w:val="26"/>
        </w:rPr>
        <w:t xml:space="preserve">. “Despite the fact that consultants will do their best to cover, the fact is that junior doctors are key to the safe and effective running of our NHS. </w:t>
      </w:r>
      <w:r w:rsidRPr="00384BFB">
        <w:rPr>
          <w:sz w:val="26"/>
          <w:szCs w:val="26"/>
          <w:u w:val="single"/>
        </w:rPr>
        <w:t>So this new action will put additional, significant strain on A&amp;E, intensive care and maternity services, particularly in smaller hospital</w:t>
      </w:r>
      <w:r w:rsidRPr="00384BFB">
        <w:rPr>
          <w:sz w:val="14"/>
          <w:szCs w:val="26"/>
        </w:rPr>
        <w:t>,” Keogh explains. “</w:t>
      </w:r>
      <w:r w:rsidRPr="00384BFB">
        <w:rPr>
          <w:sz w:val="26"/>
          <w:szCs w:val="26"/>
          <w:u w:val="single"/>
        </w:rPr>
        <w:t xml:space="preserve">I worry that </w:t>
      </w:r>
      <w:r w:rsidRPr="00F83D7D">
        <w:rPr>
          <w:sz w:val="26"/>
          <w:szCs w:val="26"/>
          <w:highlight w:val="green"/>
          <w:u w:val="single"/>
        </w:rPr>
        <w:t xml:space="preserve">withdrawal </w:t>
      </w:r>
      <w:r w:rsidRPr="00384BFB">
        <w:rPr>
          <w:sz w:val="26"/>
          <w:szCs w:val="26"/>
          <w:u w:val="single"/>
        </w:rPr>
        <w:t xml:space="preserve">of emergency cover </w:t>
      </w:r>
      <w:r w:rsidRPr="00F83D7D">
        <w:rPr>
          <w:sz w:val="26"/>
          <w:szCs w:val="26"/>
          <w:highlight w:val="green"/>
          <w:u w:val="single"/>
        </w:rPr>
        <w:t xml:space="preserve">will put </w:t>
      </w:r>
      <w:r w:rsidRPr="00384BFB">
        <w:rPr>
          <w:sz w:val="26"/>
          <w:szCs w:val="26"/>
          <w:u w:val="single"/>
        </w:rPr>
        <w:t xml:space="preserve">our </w:t>
      </w:r>
      <w:r w:rsidRPr="00F83D7D">
        <w:rPr>
          <w:sz w:val="26"/>
          <w:szCs w:val="26"/>
          <w:highlight w:val="green"/>
          <w:u w:val="single"/>
        </w:rPr>
        <w:t xml:space="preserve">sickest and most vulnerable </w:t>
      </w:r>
      <w:r w:rsidRPr="00384BFB">
        <w:rPr>
          <w:sz w:val="26"/>
          <w:szCs w:val="26"/>
          <w:u w:val="single"/>
        </w:rPr>
        <w:t xml:space="preserve">patients </w:t>
      </w:r>
      <w:r w:rsidRPr="00F83D7D">
        <w:rPr>
          <w:sz w:val="26"/>
          <w:szCs w:val="26"/>
          <w:highlight w:val="green"/>
          <w:u w:val="single"/>
        </w:rPr>
        <w:t>at greater risk</w:t>
      </w:r>
      <w:r w:rsidRPr="00384BFB">
        <w:rPr>
          <w:sz w:val="26"/>
          <w:szCs w:val="26"/>
          <w:u w:val="single"/>
        </w:rPr>
        <w:t xml:space="preserve">. This challenges the ethical framework on which our profession is founded and </w:t>
      </w:r>
      <w:r w:rsidRPr="00F83D7D">
        <w:rPr>
          <w:sz w:val="26"/>
          <w:szCs w:val="26"/>
          <w:highlight w:val="green"/>
          <w:u w:val="single"/>
        </w:rPr>
        <w:t xml:space="preserve">runs against </w:t>
      </w:r>
      <w:r w:rsidRPr="00384BFB">
        <w:rPr>
          <w:sz w:val="26"/>
          <w:szCs w:val="26"/>
          <w:u w:val="single"/>
        </w:rPr>
        <w:t xml:space="preserve">the grain of our NHS and our personal and </w:t>
      </w:r>
      <w:r w:rsidRPr="00F83D7D">
        <w:rPr>
          <w:b/>
          <w:bCs/>
          <w:sz w:val="26"/>
          <w:szCs w:val="26"/>
          <w:highlight w:val="green"/>
          <w:u w:val="single"/>
        </w:rPr>
        <w:t>professional values</w:t>
      </w:r>
      <w:r w:rsidRPr="00384BFB">
        <w:rPr>
          <w:sz w:val="14"/>
          <w:szCs w:val="26"/>
        </w:rPr>
        <w:t>”, he adds. Junior doctors are due to refuse to work in any medical setting at all between 8am and 5pm on 26 and 27 April as part of their campaign of industrial action in the bitter and long-running row with Jeremy Hunt, the health secretary, over the new contract he intends to impose on them from August. The British Medical Association reacted angrily to Keogh’s intervention. Johann Malawana, the BMA’s junior doctor chair, said: “No junior doctor wants to take this action but we have been left with no choice. They have already done everything else in their power to make their voices heard - protests, marches, petitions, emergency care only strikes. By continuing to ignore them, the government has left them left with no choice. “</w:t>
      </w:r>
      <w:r w:rsidRPr="00384BFB">
        <w:rPr>
          <w:sz w:val="26"/>
          <w:szCs w:val="26"/>
          <w:u w:val="single"/>
        </w:rPr>
        <w:t>We regret any disruption caused to patients and have given trusts enough notice for them to plan ahead, and to ensure that senior hospital doctors, GPs and other NHS staff will continue to provide excellent care for patients. Please be assured that should someone need emergency care on a day of action, they will receive it</w:t>
      </w:r>
      <w:r w:rsidRPr="00384BFB">
        <w:rPr>
          <w:sz w:val="14"/>
          <w:szCs w:val="26"/>
        </w:rPr>
        <w:t>. “It is disappointing that Bruce Keogh is attacking frontline doctors rather than echoing calls, from patients’ groups to senior NHS managers, for the government to get back around the table and end this dispute through talks. In his article, Keogh argues that the continuing series of strikes have caused too much “distress, anxiety and confusion” to patients already through the cancellation of almost 25,000 operations, as a result of four walkouts since January. He says an all-out strike would be “a watershed moment for the NHS”. Keogh is the first senior doctor to articulate in public the warnings that many leaders of the profession have recently given the BMA privately about the danger of patients dying because too few doctors were on duty. M</w:t>
      </w:r>
      <w:r w:rsidRPr="00384BFB">
        <w:rPr>
          <w:sz w:val="26"/>
          <w:szCs w:val="26"/>
          <w:u w:val="single"/>
        </w:rPr>
        <w:t>any of the medical royal colleges, which represent different types of doctors professionally, are torn between support for their striking trainees and fear that doctors’ high standing with the public could be ruined if a total withdrawal of cover is seen as a step too far.</w:t>
      </w:r>
    </w:p>
    <w:p w14:paraId="506742E3" w14:textId="77777777" w:rsidR="004940EC" w:rsidRDefault="004940EC" w:rsidP="004940EC">
      <w:pPr>
        <w:pStyle w:val="Heading4"/>
      </w:pPr>
      <w:r>
        <w:t xml:space="preserve">[2] Strikes </w:t>
      </w:r>
      <w:r>
        <w:rPr>
          <w:u w:val="single"/>
        </w:rPr>
        <w:t>hurt everybody</w:t>
      </w:r>
      <w:r>
        <w:t xml:space="preserve"> including </w:t>
      </w:r>
      <w:r>
        <w:rPr>
          <w:u w:val="single"/>
        </w:rPr>
        <w:t>innocent people</w:t>
      </w:r>
      <w:r>
        <w:t xml:space="preserve"> not at the company</w:t>
      </w:r>
    </w:p>
    <w:p w14:paraId="247DD66F" w14:textId="77777777" w:rsidR="004940EC" w:rsidRPr="00224F03" w:rsidRDefault="004940EC" w:rsidP="004940EC">
      <w:r w:rsidRPr="00224F03">
        <w:rPr>
          <w:rStyle w:val="Style13ptBold"/>
        </w:rPr>
        <w:t>McElroy 19</w:t>
      </w:r>
      <w:r>
        <w:t xml:space="preserve"> </w:t>
      </w:r>
      <w:r w:rsidRPr="00384BFB">
        <w:rPr>
          <w:sz w:val="16"/>
          <w:szCs w:val="16"/>
        </w:rPr>
        <w:t xml:space="preserve">John McElroy 10-25-2019 "Strikes Hurt Everybody" </w:t>
      </w:r>
      <w:hyperlink r:id="rId25" w:history="1">
        <w:r w:rsidRPr="00384BFB">
          <w:rPr>
            <w:rStyle w:val="Hyperlink"/>
            <w:sz w:val="16"/>
            <w:szCs w:val="16"/>
          </w:rPr>
          <w:t>https://www.wardsauto.com/ideaxchange/strikes-hurt-everybody</w:t>
        </w:r>
      </w:hyperlink>
      <w:r w:rsidRPr="00384BFB">
        <w:rPr>
          <w:sz w:val="16"/>
          <w:szCs w:val="16"/>
        </w:rPr>
        <w:t xml:space="preserve"> </w:t>
      </w:r>
      <w:hyperlink r:id="rId26" w:history="1">
        <w:r w:rsidRPr="00384BFB">
          <w:rPr>
            <w:rStyle w:val="Hyperlink"/>
            <w:sz w:val="16"/>
            <w:szCs w:val="16"/>
          </w:rPr>
          <w:t>https://www.wardsauto.com/ideaxchange/strikes-hurt-everybody</w:t>
        </w:r>
      </w:hyperlink>
      <w:r w:rsidRPr="00384BFB">
        <w:rPr>
          <w:sz w:val="16"/>
          <w:szCs w:val="16"/>
        </w:rPr>
        <w:t xml:space="preserve"> (MPA at McCombs school of Business)</w:t>
      </w:r>
      <w:r>
        <w:rPr>
          <w:sz w:val="16"/>
          <w:szCs w:val="16"/>
        </w:rPr>
        <w:t xml:space="preserve"> JG</w:t>
      </w:r>
    </w:p>
    <w:p w14:paraId="0A981D3F" w14:textId="77777777" w:rsidR="004940EC" w:rsidRDefault="004940EC" w:rsidP="004940EC">
      <w:pPr>
        <w:rPr>
          <w:sz w:val="26"/>
          <w:szCs w:val="26"/>
          <w:u w:val="single"/>
        </w:rPr>
      </w:pPr>
      <w:r w:rsidRPr="00384BFB">
        <w:rPr>
          <w:sz w:val="26"/>
          <w:szCs w:val="26"/>
          <w:u w:val="single"/>
        </w:rPr>
        <w:t xml:space="preserve">But </w:t>
      </w:r>
      <w:r w:rsidRPr="00F83D7D">
        <w:rPr>
          <w:b/>
          <w:bCs/>
          <w:sz w:val="26"/>
          <w:szCs w:val="26"/>
          <w:highlight w:val="green"/>
          <w:u w:val="single"/>
        </w:rPr>
        <w:t xml:space="preserve">strikes </w:t>
      </w:r>
      <w:r w:rsidRPr="00384BFB">
        <w:rPr>
          <w:b/>
          <w:bCs/>
          <w:sz w:val="26"/>
          <w:szCs w:val="26"/>
          <w:u w:val="single"/>
        </w:rPr>
        <w:t>don’t just hurt the people walking the picket lines or the company they’re striking against.</w:t>
      </w:r>
      <w:r w:rsidRPr="00384BFB">
        <w:rPr>
          <w:sz w:val="26"/>
          <w:szCs w:val="26"/>
          <w:u w:val="single"/>
        </w:rPr>
        <w:t xml:space="preserve"> They </w:t>
      </w:r>
      <w:r w:rsidRPr="00F83D7D">
        <w:rPr>
          <w:b/>
          <w:bCs/>
          <w:sz w:val="26"/>
          <w:szCs w:val="26"/>
          <w:highlight w:val="green"/>
          <w:u w:val="single"/>
        </w:rPr>
        <w:t>hurt suppliers</w:t>
      </w:r>
      <w:r w:rsidRPr="00384BFB">
        <w:rPr>
          <w:b/>
          <w:bCs/>
          <w:sz w:val="26"/>
          <w:szCs w:val="26"/>
          <w:u w:val="single"/>
        </w:rPr>
        <w:t xml:space="preserve">, </w:t>
      </w:r>
      <w:r w:rsidRPr="00F83D7D">
        <w:rPr>
          <w:b/>
          <w:bCs/>
          <w:sz w:val="26"/>
          <w:szCs w:val="26"/>
          <w:highlight w:val="green"/>
          <w:u w:val="single"/>
        </w:rPr>
        <w:t xml:space="preserve">car dealers and </w:t>
      </w:r>
      <w:r w:rsidRPr="00384BFB">
        <w:rPr>
          <w:b/>
          <w:bCs/>
          <w:sz w:val="26"/>
          <w:szCs w:val="26"/>
          <w:u w:val="single"/>
        </w:rPr>
        <w:t xml:space="preserve">the </w:t>
      </w:r>
      <w:r w:rsidRPr="00F83D7D">
        <w:rPr>
          <w:b/>
          <w:bCs/>
          <w:sz w:val="26"/>
          <w:szCs w:val="26"/>
          <w:highlight w:val="green"/>
          <w:u w:val="single"/>
        </w:rPr>
        <w:t>communities</w:t>
      </w:r>
      <w:r w:rsidRPr="00F83D7D">
        <w:rPr>
          <w:sz w:val="26"/>
          <w:szCs w:val="26"/>
          <w:highlight w:val="green"/>
          <w:u w:val="single"/>
        </w:rPr>
        <w:t xml:space="preserve"> </w:t>
      </w:r>
      <w:r w:rsidRPr="00384BFB">
        <w:rPr>
          <w:sz w:val="26"/>
          <w:szCs w:val="26"/>
          <w:u w:val="single"/>
        </w:rPr>
        <w:t>located near the plants.</w:t>
      </w:r>
      <w:r w:rsidRPr="00384BFB">
        <w:rPr>
          <w:sz w:val="14"/>
          <w:szCs w:val="26"/>
        </w:rPr>
        <w:t xml:space="preserve"> The Anderson Economic Group estimates that </w:t>
      </w:r>
      <w:r w:rsidRPr="00F83D7D">
        <w:rPr>
          <w:sz w:val="26"/>
          <w:szCs w:val="26"/>
          <w:highlight w:val="green"/>
          <w:u w:val="single"/>
        </w:rPr>
        <w:t>75,000 workers</w:t>
      </w:r>
      <w:r w:rsidRPr="00F83D7D">
        <w:rPr>
          <w:sz w:val="14"/>
          <w:szCs w:val="26"/>
          <w:highlight w:val="green"/>
        </w:rPr>
        <w:t xml:space="preserve"> </w:t>
      </w:r>
      <w:r w:rsidRPr="00384BFB">
        <w:rPr>
          <w:sz w:val="14"/>
          <w:szCs w:val="26"/>
        </w:rPr>
        <w:t xml:space="preserve">at supplier companies were </w:t>
      </w:r>
      <w:r w:rsidRPr="00F83D7D">
        <w:rPr>
          <w:sz w:val="26"/>
          <w:szCs w:val="26"/>
          <w:highlight w:val="green"/>
          <w:u w:val="single"/>
        </w:rPr>
        <w:t>temporarily laid off</w:t>
      </w:r>
      <w:r w:rsidRPr="00F83D7D">
        <w:rPr>
          <w:sz w:val="14"/>
          <w:szCs w:val="26"/>
          <w:highlight w:val="green"/>
        </w:rPr>
        <w:t xml:space="preserve"> </w:t>
      </w:r>
      <w:r w:rsidRPr="00384BFB">
        <w:rPr>
          <w:sz w:val="14"/>
          <w:szCs w:val="26"/>
        </w:rPr>
        <w:t xml:space="preserve">because of the GM strike. </w:t>
      </w:r>
      <w:r w:rsidRPr="00F83D7D">
        <w:rPr>
          <w:sz w:val="26"/>
          <w:szCs w:val="26"/>
          <w:highlight w:val="green"/>
          <w:u w:val="single"/>
        </w:rPr>
        <w:t xml:space="preserve">Unlike </w:t>
      </w:r>
      <w:r w:rsidRPr="00384BFB">
        <w:rPr>
          <w:sz w:val="26"/>
          <w:szCs w:val="26"/>
          <w:u w:val="single"/>
        </w:rPr>
        <w:t xml:space="preserve">UAW </w:t>
      </w:r>
      <w:r w:rsidRPr="00F83D7D">
        <w:rPr>
          <w:sz w:val="26"/>
          <w:szCs w:val="26"/>
          <w:highlight w:val="green"/>
          <w:u w:val="single"/>
        </w:rPr>
        <w:t>picketers</w:t>
      </w:r>
      <w:r w:rsidRPr="00384BFB">
        <w:rPr>
          <w:sz w:val="26"/>
          <w:szCs w:val="26"/>
          <w:u w:val="single"/>
        </w:rPr>
        <w:t xml:space="preserve">, </w:t>
      </w:r>
      <w:r w:rsidRPr="00F83D7D">
        <w:rPr>
          <w:sz w:val="26"/>
          <w:szCs w:val="26"/>
          <w:highlight w:val="green"/>
          <w:u w:val="single"/>
        </w:rPr>
        <w:t xml:space="preserve">those supplier workers won’t </w:t>
      </w:r>
      <w:r w:rsidRPr="00F83D7D">
        <w:rPr>
          <w:b/>
          <w:bCs/>
          <w:sz w:val="26"/>
          <w:szCs w:val="26"/>
          <w:highlight w:val="green"/>
          <w:u w:val="single"/>
        </w:rPr>
        <w:t>get any strike pay</w:t>
      </w:r>
      <w:r w:rsidRPr="00F83D7D">
        <w:rPr>
          <w:sz w:val="26"/>
          <w:szCs w:val="26"/>
          <w:highlight w:val="green"/>
          <w:u w:val="single"/>
        </w:rPr>
        <w:t xml:space="preserve"> or </w:t>
      </w:r>
      <w:r w:rsidRPr="00384BFB">
        <w:rPr>
          <w:sz w:val="26"/>
          <w:szCs w:val="26"/>
          <w:u w:val="single"/>
        </w:rPr>
        <w:t xml:space="preserve">an $11,000 contract </w:t>
      </w:r>
      <w:r w:rsidRPr="00F83D7D">
        <w:rPr>
          <w:b/>
          <w:bCs/>
          <w:sz w:val="26"/>
          <w:szCs w:val="26"/>
          <w:highlight w:val="green"/>
          <w:u w:val="single"/>
        </w:rPr>
        <w:t>signing bonus</w:t>
      </w:r>
      <w:r w:rsidRPr="00384BFB">
        <w:rPr>
          <w:sz w:val="26"/>
          <w:szCs w:val="26"/>
          <w:u w:val="single"/>
        </w:rPr>
        <w:t>. No, most of them lost close to a month’s worth of wages, which must be financially devastating for them.</w:t>
      </w:r>
      <w:r w:rsidRPr="00384BFB">
        <w:rPr>
          <w:sz w:val="14"/>
          <w:szCs w:val="26"/>
        </w:rPr>
        <w:t xml:space="preserve"> GM’s suppliers also lost a lot of money. </w:t>
      </w:r>
      <w:r w:rsidRPr="00384BFB">
        <w:rPr>
          <w:sz w:val="26"/>
          <w:szCs w:val="26"/>
          <w:u w:val="single"/>
        </w:rPr>
        <w:t>So now they’re cutting budgets and delaying capital investments to make up for the lost revenue, which is a further drag on the economy</w:t>
      </w:r>
      <w:r w:rsidRPr="00384BFB">
        <w:rPr>
          <w:sz w:val="14"/>
          <w:szCs w:val="26"/>
        </w:rPr>
        <w:t xml:space="preserve">. According to CAR, the communities and states where GM’s plants are located collectively lost a couple of hundred million dollars in payroll and tax revenue. Some economists warn that </w:t>
      </w:r>
      <w:r w:rsidRPr="00F83D7D">
        <w:rPr>
          <w:sz w:val="26"/>
          <w:szCs w:val="26"/>
          <w:highlight w:val="green"/>
          <w:u w:val="single"/>
        </w:rPr>
        <w:t>if</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strike</w:t>
      </w:r>
      <w:r w:rsidRPr="00F83D7D">
        <w:rPr>
          <w:sz w:val="14"/>
          <w:szCs w:val="26"/>
          <w:highlight w:val="green"/>
        </w:rPr>
        <w:t xml:space="preserve"> </w:t>
      </w:r>
      <w:r w:rsidRPr="00384BFB">
        <w:rPr>
          <w:sz w:val="14"/>
          <w:szCs w:val="26"/>
        </w:rPr>
        <w:t xml:space="preserve">were </w:t>
      </w:r>
      <w:r w:rsidRPr="00F83D7D">
        <w:rPr>
          <w:sz w:val="26"/>
          <w:szCs w:val="26"/>
          <w:highlight w:val="green"/>
          <w:u w:val="single"/>
        </w:rPr>
        <w:t>prolonged</w:t>
      </w:r>
      <w:r w:rsidRPr="00F83D7D">
        <w:rPr>
          <w:sz w:val="14"/>
          <w:szCs w:val="26"/>
          <w:highlight w:val="green"/>
        </w:rPr>
        <w:t xml:space="preserve"> </w:t>
      </w:r>
      <w:r w:rsidRPr="00F83D7D">
        <w:rPr>
          <w:sz w:val="26"/>
          <w:szCs w:val="26"/>
          <w:highlight w:val="green"/>
          <w:u w:val="single"/>
        </w:rPr>
        <w:t>it could knock</w:t>
      </w:r>
      <w:r w:rsidRPr="00F83D7D">
        <w:rPr>
          <w:sz w:val="14"/>
          <w:szCs w:val="26"/>
          <w:highlight w:val="green"/>
        </w:rPr>
        <w:t xml:space="preserve"> </w:t>
      </w:r>
      <w:r w:rsidRPr="00384BFB">
        <w:rPr>
          <w:sz w:val="14"/>
          <w:szCs w:val="26"/>
        </w:rPr>
        <w:t xml:space="preserve">the state of </w:t>
      </w:r>
      <w:r w:rsidRPr="00F83D7D">
        <w:rPr>
          <w:sz w:val="26"/>
          <w:szCs w:val="26"/>
          <w:highlight w:val="green"/>
          <w:u w:val="single"/>
        </w:rPr>
        <w:t>Michigan</w:t>
      </w:r>
      <w:r w:rsidRPr="00F83D7D">
        <w:rPr>
          <w:sz w:val="14"/>
          <w:szCs w:val="26"/>
          <w:highlight w:val="green"/>
        </w:rPr>
        <w:t xml:space="preserve"> </w:t>
      </w:r>
      <w:r w:rsidRPr="00384BFB">
        <w:rPr>
          <w:sz w:val="14"/>
          <w:szCs w:val="26"/>
        </w:rPr>
        <w:t xml:space="preserve">– home to GM and the UAW – </w:t>
      </w:r>
      <w:r w:rsidRPr="00F83D7D">
        <w:rPr>
          <w:b/>
          <w:bCs/>
          <w:sz w:val="26"/>
          <w:szCs w:val="26"/>
          <w:highlight w:val="green"/>
          <w:u w:val="single"/>
        </w:rPr>
        <w:t>into a recession.</w:t>
      </w:r>
      <w:r w:rsidRPr="00F83D7D">
        <w:rPr>
          <w:sz w:val="14"/>
          <w:szCs w:val="26"/>
          <w:highlight w:val="green"/>
        </w:rPr>
        <w:t xml:space="preserve"> </w:t>
      </w:r>
      <w:r w:rsidRPr="00384BFB">
        <w:rPr>
          <w:sz w:val="14"/>
          <w:szCs w:val="26"/>
        </w:rPr>
        <w:t xml:space="preserve">That prompted the governor of Michigan, Gretchen Whitmer, to call GM CEO Mary Barra and UAW leaders and urge them to settle as fast as possible. </w:t>
      </w:r>
      <w:r w:rsidRPr="00384BFB">
        <w:rPr>
          <w:sz w:val="26"/>
          <w:szCs w:val="26"/>
          <w:u w:val="single"/>
        </w:rPr>
        <w:t>So, while the UAW managed to get a nice raise for its members</w:t>
      </w:r>
      <w:r w:rsidRPr="00F83D7D">
        <w:rPr>
          <w:sz w:val="26"/>
          <w:szCs w:val="26"/>
          <w:highlight w:val="green"/>
          <w:u w:val="single"/>
        </w:rPr>
        <w:t xml:space="preserve">, the strike </w:t>
      </w:r>
      <w:r w:rsidRPr="00F83D7D">
        <w:rPr>
          <w:b/>
          <w:bCs/>
          <w:sz w:val="26"/>
          <w:szCs w:val="26"/>
          <w:highlight w:val="green"/>
          <w:u w:val="single"/>
        </w:rPr>
        <w:t>left a path of destruction</w:t>
      </w:r>
      <w:r w:rsidRPr="00F83D7D">
        <w:rPr>
          <w:sz w:val="26"/>
          <w:szCs w:val="26"/>
          <w:highlight w:val="green"/>
          <w:u w:val="single"/>
        </w:rPr>
        <w:t xml:space="preserve"> in its wake</w:t>
      </w:r>
      <w:r w:rsidRPr="00384BFB">
        <w:rPr>
          <w:sz w:val="26"/>
          <w:szCs w:val="26"/>
          <w:u w:val="single"/>
        </w:rPr>
        <w:t xml:space="preserve">. </w:t>
      </w:r>
      <w:r w:rsidRPr="00F83D7D">
        <w:rPr>
          <w:sz w:val="26"/>
          <w:szCs w:val="26"/>
          <w:highlight w:val="green"/>
          <w:u w:val="single"/>
        </w:rPr>
        <w:t xml:space="preserve">That’s not fair to </w:t>
      </w:r>
      <w:r w:rsidRPr="00384BFB">
        <w:rPr>
          <w:sz w:val="26"/>
          <w:szCs w:val="26"/>
          <w:u w:val="single"/>
        </w:rPr>
        <w:t xml:space="preserve">the </w:t>
      </w:r>
      <w:r w:rsidRPr="00F83D7D">
        <w:rPr>
          <w:sz w:val="26"/>
          <w:szCs w:val="26"/>
          <w:highlight w:val="green"/>
          <w:u w:val="single"/>
        </w:rPr>
        <w:t xml:space="preserve">innocent bystanders </w:t>
      </w:r>
      <w:r w:rsidRPr="00384BFB">
        <w:rPr>
          <w:sz w:val="26"/>
          <w:szCs w:val="26"/>
          <w:u w:val="single"/>
        </w:rPr>
        <w:t>who will never regain what they lost.</w:t>
      </w:r>
    </w:p>
    <w:p w14:paraId="5A55CD03" w14:textId="35A64C83" w:rsidR="004940EC" w:rsidRDefault="004940EC" w:rsidP="004940EC">
      <w:pPr>
        <w:pStyle w:val="Heading4"/>
      </w:pPr>
      <w:r>
        <w:t>[</w:t>
      </w:r>
      <w:r w:rsidR="004E151C">
        <w:t>3</w:t>
      </w:r>
      <w:r>
        <w:t>] Strikes use</w:t>
      </w:r>
      <w:r>
        <w:t xml:space="preserve"> others as a mere means to an end</w:t>
      </w:r>
      <w:r>
        <w:t>.</w:t>
      </w:r>
    </w:p>
    <w:p w14:paraId="28A6D97D" w14:textId="77777777" w:rsidR="004940EC" w:rsidRPr="00384BFB" w:rsidRDefault="004940EC" w:rsidP="004940EC">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27"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23F24B61" w14:textId="77777777" w:rsidR="004940EC" w:rsidRPr="00384BFB" w:rsidRDefault="004940EC" w:rsidP="004940EC">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163D19B1" w14:textId="6091F760" w:rsidR="004940EC" w:rsidRDefault="004940EC" w:rsidP="004940EC">
      <w:pPr>
        <w:pStyle w:val="Heading4"/>
      </w:pPr>
      <w:r>
        <w:t>[</w:t>
      </w:r>
      <w:r w:rsidR="004E151C">
        <w:t>4</w:t>
      </w:r>
      <w:r>
        <w:t xml:space="preserve">] </w:t>
      </w:r>
      <w:r>
        <w:t xml:space="preserve">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410F609A" w14:textId="77777777" w:rsidR="004940EC" w:rsidRPr="00384BFB" w:rsidRDefault="004940EC" w:rsidP="004940EC">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w:t>
      </w:r>
    </w:p>
    <w:p w14:paraId="05F9BF37" w14:textId="77777777" w:rsidR="004940EC" w:rsidRDefault="004940EC" w:rsidP="004940EC">
      <w:pPr>
        <w:rPr>
          <w:sz w:val="26"/>
          <w:szCs w:val="26"/>
          <w:u w:val="single"/>
        </w:rPr>
      </w:pPr>
      <w:r w:rsidRPr="00384BFB">
        <w:rPr>
          <w:sz w:val="14"/>
          <w:szCs w:val="26"/>
        </w:rPr>
        <w:t>“</w:t>
      </w:r>
      <w:r w:rsidRPr="00F83D7D">
        <w:rPr>
          <w:sz w:val="26"/>
          <w:szCs w:val="26"/>
          <w:highlight w:val="green"/>
          <w:u w:val="single"/>
        </w:rPr>
        <w:t>Essential</w:t>
      </w:r>
      <w:r w:rsidRPr="00384BFB">
        <w:rPr>
          <w:sz w:val="26"/>
          <w:szCs w:val="26"/>
          <w:u w:val="single"/>
        </w:rPr>
        <w:t xml:space="preserve">” Work and Strikes Healthcare </w:t>
      </w:r>
      <w:r w:rsidRPr="00F83D7D">
        <w:rPr>
          <w:sz w:val="26"/>
          <w:szCs w:val="26"/>
          <w:highlight w:val="green"/>
          <w:u w:val="single"/>
        </w:rPr>
        <w:t>professionals</w:t>
      </w:r>
      <w:r w:rsidRPr="00384BFB">
        <w:rPr>
          <w:sz w:val="26"/>
          <w:szCs w:val="26"/>
          <w:u w:val="single"/>
        </w:rPr>
        <w:t xml:space="preserve">, garbage collectors, and other “essential” workers </w:t>
      </w:r>
      <w:r w:rsidRPr="00F83D7D">
        <w:rPr>
          <w:sz w:val="26"/>
          <w:szCs w:val="26"/>
          <w:highlight w:val="green"/>
          <w:u w:val="single"/>
        </w:rPr>
        <w:t xml:space="preserve">have </w:t>
      </w:r>
      <w:r w:rsidRPr="00384BFB">
        <w:rPr>
          <w:sz w:val="26"/>
          <w:szCs w:val="26"/>
          <w:u w:val="single"/>
        </w:rPr>
        <w:t xml:space="preserve">a </w:t>
      </w:r>
      <w:r w:rsidRPr="00F83D7D">
        <w:rPr>
          <w:sz w:val="26"/>
          <w:szCs w:val="26"/>
          <w:highlight w:val="green"/>
          <w:u w:val="single"/>
        </w:rPr>
        <w:t xml:space="preserve">responsibility </w:t>
      </w:r>
      <w:r w:rsidRPr="00384BFB">
        <w:rPr>
          <w:sz w:val="26"/>
          <w:szCs w:val="26"/>
          <w:u w:val="single"/>
        </w:rPr>
        <w:t xml:space="preserve">that is </w:t>
      </w:r>
      <w:r w:rsidRPr="00F83D7D">
        <w:rPr>
          <w:sz w:val="26"/>
          <w:szCs w:val="26"/>
          <w:highlight w:val="green"/>
          <w:u w:val="single"/>
        </w:rPr>
        <w:t xml:space="preserve">considered </w:t>
      </w:r>
      <w:r w:rsidRPr="00384BFB">
        <w:rPr>
          <w:sz w:val="26"/>
          <w:szCs w:val="26"/>
          <w:u w:val="single"/>
        </w:rPr>
        <w:t xml:space="preserve">to be </w:t>
      </w:r>
      <w:r w:rsidRPr="00F83D7D">
        <w:rPr>
          <w:sz w:val="26"/>
          <w:szCs w:val="26"/>
          <w:highlight w:val="green"/>
          <w:u w:val="single"/>
        </w:rPr>
        <w:t>different from</w:t>
      </w:r>
      <w:r w:rsidRPr="00384BFB">
        <w:rPr>
          <w:sz w:val="26"/>
          <w:szCs w:val="26"/>
          <w:u w:val="single"/>
        </w:rPr>
        <w:t xml:space="preserve">, say, the responsibilities of </w:t>
      </w:r>
      <w:r w:rsidRPr="00F83D7D">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F83D7D">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F83D7D">
        <w:rPr>
          <w:b/>
          <w:bCs/>
          <w:sz w:val="26"/>
          <w:szCs w:val="26"/>
          <w:highlight w:val="green"/>
          <w:u w:val="single"/>
        </w:rPr>
        <w:t>police force</w:t>
      </w:r>
      <w:r w:rsidRPr="00384BFB">
        <w:rPr>
          <w:b/>
          <w:bCs/>
          <w:sz w:val="26"/>
          <w:szCs w:val="26"/>
          <w:u w:val="single"/>
        </w:rPr>
        <w:t xml:space="preserve">, and one </w:t>
      </w:r>
      <w:r w:rsidRPr="00F83D7D">
        <w:rPr>
          <w:b/>
          <w:bCs/>
          <w:sz w:val="26"/>
          <w:szCs w:val="26"/>
          <w:highlight w:val="green"/>
          <w:u w:val="single"/>
        </w:rPr>
        <w:t>fire department</w:t>
      </w:r>
      <w:r w:rsidRPr="00384BFB">
        <w:rPr>
          <w:b/>
          <w:bCs/>
          <w:sz w:val="26"/>
          <w:szCs w:val="26"/>
          <w:u w:val="single"/>
        </w:rPr>
        <w:t xml:space="preserve">; </w:t>
      </w:r>
      <w:r w:rsidRPr="00F83D7D">
        <w:rPr>
          <w:b/>
          <w:bCs/>
          <w:sz w:val="26"/>
          <w:szCs w:val="26"/>
          <w:highlight w:val="green"/>
          <w:u w:val="single"/>
        </w:rPr>
        <w:t xml:space="preserve">and </w:t>
      </w:r>
      <w:r w:rsidRPr="00384BFB">
        <w:rPr>
          <w:b/>
          <w:bCs/>
          <w:sz w:val="26"/>
          <w:szCs w:val="26"/>
          <w:u w:val="single"/>
        </w:rPr>
        <w:t xml:space="preserve">in general, only one </w:t>
      </w:r>
      <w:r w:rsidRPr="00F83D7D">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F83D7D">
        <w:rPr>
          <w:b/>
          <w:bCs/>
          <w:sz w:val="26"/>
          <w:szCs w:val="26"/>
          <w:highlight w:val="green"/>
          <w:u w:val="single"/>
        </w:rPr>
        <w:t>In the medical setting</w:t>
      </w:r>
      <w:r w:rsidRPr="00384BFB">
        <w:rPr>
          <w:b/>
          <w:bCs/>
          <w:sz w:val="26"/>
          <w:szCs w:val="26"/>
          <w:u w:val="single"/>
        </w:rPr>
        <w:t xml:space="preserve">, furthermore, </w:t>
      </w:r>
      <w:r w:rsidRPr="00F83D7D">
        <w:rPr>
          <w:b/>
          <w:bCs/>
          <w:sz w:val="26"/>
          <w:szCs w:val="26"/>
          <w:highlight w:val="green"/>
          <w:u w:val="single"/>
        </w:rPr>
        <w:t xml:space="preserve">workers are </w:t>
      </w:r>
      <w:r w:rsidRPr="00384BFB">
        <w:rPr>
          <w:b/>
          <w:bCs/>
          <w:sz w:val="26"/>
          <w:szCs w:val="26"/>
          <w:u w:val="single"/>
        </w:rPr>
        <w:t xml:space="preserve">much </w:t>
      </w:r>
      <w:r w:rsidRPr="00F83D7D">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F83D7D">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F83D7D">
        <w:rPr>
          <w:sz w:val="26"/>
          <w:szCs w:val="26"/>
          <w:highlight w:val="green"/>
          <w:u w:val="single"/>
        </w:rPr>
        <w:t xml:space="preserve">is </w:t>
      </w:r>
      <w:r w:rsidRPr="00F83D7D">
        <w:rPr>
          <w:b/>
          <w:bCs/>
          <w:sz w:val="26"/>
          <w:szCs w:val="26"/>
          <w:highlight w:val="green"/>
          <w:u w:val="single"/>
        </w:rPr>
        <w:t xml:space="preserve">denying meaningful and </w:t>
      </w:r>
      <w:r w:rsidRPr="00384BFB">
        <w:rPr>
          <w:b/>
          <w:bCs/>
          <w:sz w:val="26"/>
          <w:szCs w:val="26"/>
          <w:u w:val="single"/>
        </w:rPr>
        <w:t xml:space="preserve">often </w:t>
      </w:r>
      <w:r w:rsidRPr="00F83D7D">
        <w:rPr>
          <w:b/>
          <w:bCs/>
          <w:sz w:val="26"/>
          <w:szCs w:val="26"/>
          <w:highlight w:val="green"/>
          <w:u w:val="single"/>
        </w:rPr>
        <w:t xml:space="preserve">essential services to </w:t>
      </w:r>
      <w:r w:rsidRPr="00384BFB">
        <w:rPr>
          <w:b/>
          <w:bCs/>
          <w:sz w:val="26"/>
          <w:szCs w:val="26"/>
          <w:u w:val="single"/>
        </w:rPr>
        <w:t xml:space="preserve">some of these identified </w:t>
      </w:r>
      <w:r w:rsidRPr="00F83D7D">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F83D7D">
        <w:rPr>
          <w:sz w:val="26"/>
          <w:szCs w:val="26"/>
          <w:highlight w:val="green"/>
          <w:u w:val="single"/>
        </w:rPr>
        <w:t xml:space="preserve">strikes </w:t>
      </w:r>
      <w:r w:rsidRPr="00384BFB">
        <w:rPr>
          <w:sz w:val="26"/>
          <w:szCs w:val="26"/>
          <w:u w:val="single"/>
        </w:rPr>
        <w:t xml:space="preserve">in the healthcare setting generally </w:t>
      </w:r>
      <w:r w:rsidRPr="00F83D7D">
        <w:rPr>
          <w:sz w:val="26"/>
          <w:szCs w:val="26"/>
          <w:highlight w:val="green"/>
          <w:u w:val="single"/>
        </w:rPr>
        <w:t>do not directly hurt the employer</w:t>
      </w:r>
      <w:r w:rsidRPr="00384BFB">
        <w:rPr>
          <w:sz w:val="26"/>
          <w:szCs w:val="26"/>
          <w:u w:val="single"/>
        </w:rPr>
        <w:t xml:space="preserve">. </w:t>
      </w:r>
      <w:r w:rsidRPr="00F83D7D">
        <w:rPr>
          <w:sz w:val="26"/>
          <w:szCs w:val="26"/>
          <w:highlight w:val="green"/>
          <w:u w:val="single"/>
        </w:rPr>
        <w:t xml:space="preserve">The employer </w:t>
      </w:r>
      <w:r w:rsidRPr="00F83D7D">
        <w:rPr>
          <w:b/>
          <w:bCs/>
          <w:sz w:val="26"/>
          <w:szCs w:val="26"/>
          <w:highlight w:val="green"/>
          <w:u w:val="single"/>
        </w:rPr>
        <w:t>is hurt through the</w:t>
      </w:r>
      <w:r w:rsidRPr="00F83D7D">
        <w:rPr>
          <w:sz w:val="26"/>
          <w:szCs w:val="26"/>
          <w:highlight w:val="green"/>
          <w:u w:val="single"/>
        </w:rPr>
        <w:t xml:space="preserve"> </w:t>
      </w:r>
      <w:r w:rsidRPr="00F83D7D">
        <w:rPr>
          <w:b/>
          <w:bCs/>
          <w:sz w:val="26"/>
          <w:szCs w:val="26"/>
          <w:highlight w:val="green"/>
          <w:u w:val="single"/>
        </w:rPr>
        <w:t>patient</w:t>
      </w:r>
      <w:r w:rsidRPr="00384BFB">
        <w:rPr>
          <w:sz w:val="26"/>
          <w:szCs w:val="26"/>
          <w:u w:val="single"/>
        </w:rPr>
        <w:t xml:space="preserve">. The </w:t>
      </w:r>
      <w:r w:rsidRPr="00F83D7D">
        <w:rPr>
          <w:sz w:val="26"/>
          <w:szCs w:val="26"/>
          <w:highlight w:val="green"/>
          <w:u w:val="single"/>
        </w:rPr>
        <w:t xml:space="preserve">patient </w:t>
      </w:r>
      <w:r w:rsidRPr="00384BFB">
        <w:rPr>
          <w:sz w:val="26"/>
          <w:szCs w:val="26"/>
          <w:u w:val="single"/>
        </w:rPr>
        <w:t xml:space="preserve">thus </w:t>
      </w:r>
      <w:r w:rsidRPr="00F83D7D">
        <w:rPr>
          <w:sz w:val="26"/>
          <w:szCs w:val="26"/>
          <w:highlight w:val="green"/>
          <w:u w:val="single"/>
        </w:rPr>
        <w:t xml:space="preserve">becomes a </w:t>
      </w:r>
      <w:r w:rsidRPr="00F83D7D">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sidRPr="00384BFB">
        <w:rPr>
          <w:sz w:val="26"/>
          <w:szCs w:val="26"/>
          <w:u w:val="single"/>
        </w:rPr>
        <w:t>To be effective, a strike of healthcare professionals has to “hurt” patients and often patients known to the healthcare professionals.</w:t>
      </w:r>
    </w:p>
    <w:p w14:paraId="75241AE7" w14:textId="77777777" w:rsidR="004E151C" w:rsidRDefault="004E151C" w:rsidP="004E151C">
      <w:pPr>
        <w:pStyle w:val="Heading4"/>
      </w:pPr>
      <w:r>
        <w:t xml:space="preserve">1] When you strike you keep your job but refuse to work, arbitrarily limiting the freedom of others who need a job to get one. </w:t>
      </w:r>
    </w:p>
    <w:p w14:paraId="05290D80" w14:textId="77777777" w:rsidR="004E151C" w:rsidRDefault="004E151C" w:rsidP="004E151C">
      <w:pPr>
        <w:pStyle w:val="Heading4"/>
      </w:pPr>
      <w:r>
        <w:t>Gourevitch summarizes in 2016,</w:t>
      </w:r>
    </w:p>
    <w:p w14:paraId="12F7AB77" w14:textId="77777777" w:rsidR="004E151C" w:rsidRDefault="004E151C" w:rsidP="004E151C">
      <w:r w:rsidRPr="007D4300">
        <w:t>Gourevitch, A.. “Quitting Work but Not the Job: Liberty and the Right to Strike.” Perspectives on Politics 14 (2016): 307 - 323.</w:t>
      </w:r>
      <w:r>
        <w:t xml:space="preserve"> //LHP AV Accessed 7/4/21</w:t>
      </w:r>
    </w:p>
    <w:p w14:paraId="42799E0A" w14:textId="77777777" w:rsidR="004E151C" w:rsidRPr="00E76064" w:rsidRDefault="004E151C" w:rsidP="004E151C">
      <w:pPr>
        <w:rPr>
          <w:sz w:val="10"/>
        </w:rPr>
      </w:pPr>
      <w:r w:rsidRPr="00822015">
        <w:rPr>
          <w:sz w:val="10"/>
        </w:rPr>
        <w:t xml:space="preserve">If </w:t>
      </w:r>
      <w:r w:rsidRPr="00464E73">
        <w:rPr>
          <w:b/>
          <w:bCs/>
          <w:highlight w:val="yellow"/>
          <w:u w:val="single"/>
        </w:rPr>
        <w:t>a right to strike</w:t>
      </w:r>
      <w:r w:rsidRPr="00464E73">
        <w:rPr>
          <w:sz w:val="10"/>
          <w:highlight w:val="yellow"/>
        </w:rPr>
        <w:t xml:space="preserve"> </w:t>
      </w:r>
      <w:r w:rsidRPr="00822015">
        <w:rPr>
          <w:sz w:val="10"/>
        </w:rPr>
        <w:t xml:space="preserve">is not a right to quit what is it? It </w:t>
      </w:r>
      <w:r w:rsidRPr="00464E73">
        <w:rPr>
          <w:b/>
          <w:bCs/>
          <w:highlight w:val="yellow"/>
          <w:u w:val="single"/>
        </w:rPr>
        <w:t xml:space="preserve">is </w:t>
      </w:r>
      <w:r w:rsidRPr="00822015">
        <w:rPr>
          <w:b/>
          <w:bCs/>
          <w:u w:val="single"/>
        </w:rPr>
        <w:t xml:space="preserve">the right </w:t>
      </w:r>
      <w:r w:rsidRPr="00464E73">
        <w:rPr>
          <w:b/>
          <w:bCs/>
          <w:highlight w:val="yellow"/>
          <w:u w:val="single"/>
        </w:rPr>
        <w:t xml:space="preserve">that workers </w:t>
      </w:r>
      <w:r w:rsidRPr="00E76064">
        <w:rPr>
          <w:b/>
          <w:bCs/>
          <w:u w:val="single"/>
        </w:rPr>
        <w:t xml:space="preserve">claim to </w:t>
      </w:r>
      <w:r w:rsidRPr="00464E73">
        <w:rPr>
          <w:b/>
          <w:bCs/>
          <w:highlight w:val="yellow"/>
          <w:u w:val="single"/>
        </w:rPr>
        <w:t xml:space="preserve">refuse to </w:t>
      </w:r>
      <w:r w:rsidRPr="00822015">
        <w:rPr>
          <w:b/>
          <w:bCs/>
          <w:u w:val="single"/>
        </w:rPr>
        <w:t xml:space="preserve">perform </w:t>
      </w:r>
      <w:r w:rsidRPr="00464E73">
        <w:rPr>
          <w:b/>
          <w:bCs/>
          <w:highlight w:val="yellow"/>
          <w:u w:val="single"/>
        </w:rPr>
        <w:t xml:space="preserve">work </w:t>
      </w:r>
      <w:r w:rsidRPr="00822015">
        <w:rPr>
          <w:b/>
          <w:bCs/>
          <w:u w:val="single"/>
        </w:rPr>
        <w:t xml:space="preserve">they have agreed to do </w:t>
      </w:r>
      <w:r w:rsidRPr="00464E73">
        <w:rPr>
          <w:b/>
          <w:bCs/>
          <w:highlight w:val="yellow"/>
          <w:u w:val="single"/>
        </w:rPr>
        <w:t xml:space="preserve">while retaining a </w:t>
      </w:r>
      <w:r w:rsidRPr="00822015">
        <w:rPr>
          <w:b/>
          <w:bCs/>
          <w:u w:val="single"/>
        </w:rPr>
        <w:t xml:space="preserve">right to the </w:t>
      </w:r>
      <w:r w:rsidRPr="00464E73">
        <w:rPr>
          <w:b/>
          <w:bCs/>
          <w:highlight w:val="yellow"/>
          <w:u w:val="single"/>
        </w:rPr>
        <w:t>job</w:t>
      </w:r>
      <w:r w:rsidRPr="00822015">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sidRPr="00464E73">
        <w:rPr>
          <w:b/>
          <w:bCs/>
          <w:highlight w:val="yellow"/>
          <w:u w:val="single"/>
        </w:rPr>
        <w:t xml:space="preserve">the </w:t>
      </w:r>
      <w:r w:rsidRPr="00E76064">
        <w:rPr>
          <w:b/>
          <w:bCs/>
          <w:u w:val="single"/>
        </w:rPr>
        <w:t xml:space="preserve">unqualified </w:t>
      </w:r>
      <w:r w:rsidRPr="00464E73">
        <w:rPr>
          <w:b/>
          <w:bCs/>
          <w:highlight w:val="yellow"/>
          <w:u w:val="single"/>
        </w:rPr>
        <w:t>right to withdraw labour</w:t>
      </w:r>
      <w:r w:rsidRPr="00822015">
        <w:rPr>
          <w:b/>
          <w:bCs/>
          <w:u w:val="single"/>
        </w:rPr>
        <w:t xml:space="preserve">, which is a clear right of free men, </w:t>
      </w:r>
      <w:r w:rsidRPr="00464E73">
        <w:rPr>
          <w:b/>
          <w:bCs/>
          <w:highlight w:val="yellow"/>
          <w:u w:val="single"/>
        </w:rPr>
        <w:t>does not describe the</w:t>
      </w:r>
      <w:r w:rsidRPr="00822015">
        <w:rPr>
          <w:b/>
          <w:bCs/>
          <w:u w:val="single"/>
        </w:rPr>
        <w:t xml:space="preserve"> behaviour of </w:t>
      </w:r>
      <w:r w:rsidRPr="00464E73">
        <w:rPr>
          <w:b/>
          <w:bCs/>
          <w:highlight w:val="yellow"/>
          <w:u w:val="single"/>
        </w:rPr>
        <w:t>striker</w:t>
      </w:r>
      <w:r w:rsidRPr="00464E73">
        <w:rPr>
          <w:sz w:val="10"/>
          <w:highlight w:val="yellow"/>
        </w:rPr>
        <w:t>s</w:t>
      </w:r>
      <w:r w:rsidRPr="00822015">
        <w:rPr>
          <w:sz w:val="10"/>
        </w:rPr>
        <w:t>...</w:t>
      </w:r>
      <w:r w:rsidRPr="00822015">
        <w:rPr>
          <w:b/>
          <w:bCs/>
          <w:u w:val="single"/>
        </w:rPr>
        <w:t>Strikers</w:t>
      </w:r>
      <w:r w:rsidRPr="00822015">
        <w:rPr>
          <w:sz w:val="10"/>
        </w:rPr>
        <w:t>...</w:t>
      </w:r>
      <w:r w:rsidRPr="00822015">
        <w:rPr>
          <w:b/>
          <w:bCs/>
          <w:u w:val="single"/>
        </w:rPr>
        <w:t>withdraw from the performance of their jobs, but in the only relevant sense they do not withdraw their labour</w:t>
      </w:r>
      <w:r w:rsidRPr="00822015">
        <w:rPr>
          <w:sz w:val="10"/>
        </w:rPr>
        <w:t xml:space="preserve">. The 2 Don Locke is one of the few to note both how central the claim to ‘keeping the job’ is and how hard it is to ground this claim. “So what is distinctive about </w:t>
      </w:r>
      <w:r w:rsidRPr="00464E73">
        <w:rPr>
          <w:b/>
          <w:bCs/>
          <w:highlight w:val="yellow"/>
          <w:u w:val="single"/>
        </w:rPr>
        <w:t>a strike is</w:t>
      </w:r>
      <w:r w:rsidRPr="00822015">
        <w:rPr>
          <w:sz w:val="10"/>
        </w:rPr>
        <w:t>....</w:t>
      </w:r>
      <w:r w:rsidRPr="00822015">
        <w:rPr>
          <w:b/>
          <w:bCs/>
          <w:u w:val="single"/>
        </w:rPr>
        <w:t xml:space="preserve">the refusal to do a particular job, combined with </w:t>
      </w:r>
      <w:r w:rsidRPr="00464E73">
        <w:rPr>
          <w:b/>
          <w:bCs/>
          <w:highlight w:val="yellow"/>
          <w:u w:val="single"/>
        </w:rPr>
        <w:t xml:space="preserve">the insistence </w:t>
      </w:r>
      <w:r w:rsidRPr="00822015">
        <w:rPr>
          <w:b/>
          <w:bCs/>
          <w:u w:val="single"/>
        </w:rPr>
        <w:t xml:space="preserve">that </w:t>
      </w:r>
      <w:r w:rsidRPr="00464E73">
        <w:rPr>
          <w:b/>
          <w:bCs/>
          <w:highlight w:val="yellow"/>
          <w:u w:val="single"/>
        </w:rPr>
        <w:t xml:space="preserve">the job is </w:t>
      </w:r>
      <w:r w:rsidRPr="00822015">
        <w:rPr>
          <w:b/>
          <w:bCs/>
          <w:u w:val="single"/>
        </w:rPr>
        <w:t xml:space="preserve">none the less </w:t>
      </w:r>
      <w:r w:rsidRPr="00464E73">
        <w:rPr>
          <w:b/>
          <w:bCs/>
          <w:highlight w:val="yellow"/>
          <w:u w:val="single"/>
        </w:rPr>
        <w:t>still yours</w:t>
      </w:r>
      <w:r w:rsidRPr="00822015">
        <w:rPr>
          <w:b/>
          <w:bCs/>
          <w:u w:val="single"/>
        </w:rPr>
        <w:t>.”</w:t>
      </w:r>
      <w:r w:rsidRPr="00822015">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sidRPr="00822015">
        <w:rPr>
          <w:b/>
          <w:bCs/>
          <w:u w:val="single"/>
        </w:rPr>
        <w:t>the argument for full employment never amounts to saying that workers have rights to specific jobs from specific private employers.</w:t>
      </w:r>
      <w:r w:rsidRPr="00822015">
        <w:rPr>
          <w:sz w:val="10"/>
        </w:rPr>
        <w:t xml:space="preserve"> For instance, in 1945, at the height of the push for federally guaranteed full employment, the Senate committee considering the issue took care to argue that, “</w:t>
      </w:r>
      <w:r w:rsidRPr="00822015">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sidRPr="00822015">
        <w:rPr>
          <w:sz w:val="10"/>
        </w:rPr>
        <w:t xml:space="preserve"> “It is not the aim of the bill to provide specific jobs for specific individuals. </w:t>
      </w:r>
      <w:r w:rsidRPr="00464E73">
        <w:rPr>
          <w:b/>
          <w:bCs/>
          <w:highlight w:val="yellow"/>
          <w:u w:val="single"/>
        </w:rPr>
        <w:t>Our economic system</w:t>
      </w:r>
      <w:r w:rsidRPr="00822015">
        <w:rPr>
          <w:b/>
          <w:bCs/>
          <w:u w:val="single"/>
        </w:rPr>
        <w:t xml:space="preserve"> of free enterprise </w:t>
      </w:r>
      <w:r w:rsidRPr="00464E73">
        <w:rPr>
          <w:b/>
          <w:bCs/>
          <w:highlight w:val="yellow"/>
          <w:u w:val="single"/>
        </w:rPr>
        <w:t xml:space="preserve">must have </w:t>
      </w:r>
      <w:r w:rsidRPr="00E76064">
        <w:rPr>
          <w:b/>
          <w:bCs/>
          <w:u w:val="single"/>
        </w:rPr>
        <w:t xml:space="preserve">free </w:t>
      </w:r>
      <w:r w:rsidRPr="00464E73">
        <w:rPr>
          <w:b/>
          <w:bCs/>
          <w:highlight w:val="yellow"/>
          <w:u w:val="single"/>
        </w:rPr>
        <w:t xml:space="preserve">opportunities for jobs for all who </w:t>
      </w:r>
      <w:r w:rsidRPr="00E76064">
        <w:rPr>
          <w:b/>
          <w:bCs/>
          <w:u w:val="single"/>
        </w:rPr>
        <w:t xml:space="preserve">are able and </w:t>
      </w:r>
      <w:r w:rsidRPr="00464E73">
        <w:rPr>
          <w:b/>
          <w:bCs/>
          <w:highlight w:val="yellow"/>
          <w:u w:val="single"/>
        </w:rPr>
        <w:t>want to work</w:t>
      </w:r>
      <w:r w:rsidRPr="00464E73">
        <w:rPr>
          <w:sz w:val="10"/>
          <w:highlight w:val="yellow"/>
        </w:rPr>
        <w:t xml:space="preserve">. </w:t>
      </w:r>
      <w:r w:rsidRPr="00464E73">
        <w:rPr>
          <w:b/>
          <w:bCs/>
          <w:highlight w:val="yellow"/>
          <w:u w:val="single"/>
        </w:rPr>
        <w:t xml:space="preserve">Our </w:t>
      </w:r>
      <w:r w:rsidRPr="00822015">
        <w:rPr>
          <w:b/>
          <w:bCs/>
          <w:u w:val="single"/>
        </w:rPr>
        <w:t xml:space="preserve">American </w:t>
      </w:r>
      <w:r w:rsidRPr="00464E73">
        <w:rPr>
          <w:b/>
          <w:bCs/>
          <w:highlight w:val="yellow"/>
          <w:u w:val="single"/>
        </w:rPr>
        <w:t>system</w:t>
      </w:r>
      <w:r w:rsidRPr="00822015">
        <w:rPr>
          <w:b/>
          <w:bCs/>
          <w:u w:val="single"/>
        </w:rPr>
        <w:t xml:space="preserve"> </w:t>
      </w:r>
      <w:r w:rsidRPr="00464E73">
        <w:rPr>
          <w:b/>
          <w:bCs/>
          <w:highlight w:val="yellow"/>
          <w:u w:val="single"/>
        </w:rPr>
        <w:t xml:space="preserve">owes no [person] </w:t>
      </w:r>
      <w:r w:rsidRPr="00822015">
        <w:rPr>
          <w:b/>
          <w:bCs/>
          <w:strike/>
          <w:u w:val="single"/>
        </w:rPr>
        <w:t>man</w:t>
      </w:r>
      <w:r w:rsidRPr="00822015">
        <w:rPr>
          <w:b/>
          <w:bCs/>
          <w:u w:val="single"/>
        </w:rPr>
        <w:t xml:space="preserve"> </w:t>
      </w:r>
      <w:r w:rsidRPr="00464E73">
        <w:rPr>
          <w:b/>
          <w:bCs/>
          <w:highlight w:val="yellow"/>
          <w:u w:val="single"/>
        </w:rPr>
        <w:t>a living</w:t>
      </w:r>
      <w:r w:rsidRPr="00822015">
        <w:rPr>
          <w:b/>
          <w:bCs/>
          <w:u w:val="single"/>
        </w:rPr>
        <w:t xml:space="preserve">, </w:t>
      </w:r>
      <w:r w:rsidRPr="00464E73">
        <w:rPr>
          <w:b/>
          <w:bCs/>
          <w:highlight w:val="yellow"/>
          <w:u w:val="single"/>
        </w:rPr>
        <w:t xml:space="preserve">but it does owe every </w:t>
      </w:r>
      <w:r w:rsidRPr="00822015">
        <w:rPr>
          <w:b/>
          <w:bCs/>
          <w:u w:val="single"/>
        </w:rPr>
        <w:t xml:space="preserve">man </w:t>
      </w:r>
      <w:r w:rsidRPr="00464E73">
        <w:rPr>
          <w:b/>
          <w:bCs/>
          <w:highlight w:val="yellow"/>
          <w:u w:val="single"/>
        </w:rPr>
        <w:t>an opportunity to make a living</w:t>
      </w:r>
      <w:r w:rsidRPr="00822015">
        <w:rPr>
          <w:sz w:val="10"/>
        </w:rPr>
        <w:t xml:space="preserve">.” (Senator Murray, quoted in United States, Wagner, and Radcliffe 1945, 8). These sentences remind us how puzzling, even alarming, the right to ‘specific jobs’ can sound. In fact, </w:t>
      </w:r>
      <w:r w:rsidRPr="00822015">
        <w:rPr>
          <w:b/>
          <w:bCs/>
          <w:u w:val="single"/>
        </w:rPr>
        <w:t xml:space="preserve">in a liberal society, the whole point is that </w:t>
      </w:r>
      <w:r w:rsidRPr="00464E73">
        <w:rPr>
          <w:b/>
          <w:bCs/>
          <w:highlight w:val="yellow"/>
          <w:u w:val="single"/>
        </w:rPr>
        <w:t>claims on specific jobs are</w:t>
      </w:r>
      <w:r w:rsidRPr="00E76064">
        <w:rPr>
          <w:b/>
          <w:bCs/>
          <w:u w:val="single"/>
        </w:rPr>
        <w:t xml:space="preserve"> a relic of feudal thinking.</w:t>
      </w:r>
      <w:r w:rsidRPr="00E76064">
        <w:rPr>
          <w:sz w:val="10"/>
        </w:rPr>
        <w:t xml:space="preserve"> In status-based societies, specific groups had rights to specific jobs in the name of corporate privilege. Occupations were tied to birth or guild membership, but not available to all equally. </w:t>
      </w:r>
      <w:r w:rsidRPr="00E76064">
        <w:rPr>
          <w:b/>
          <w:bCs/>
          <w:u w:val="single"/>
        </w:rPr>
        <w:t>Liberal society,</w:t>
      </w:r>
      <w:r w:rsidRPr="00822015">
        <w:rPr>
          <w:b/>
          <w:bCs/>
          <w:u w:val="single"/>
        </w:rPr>
        <w:t xml:space="preserve"> based on freedom of contract, was designed to destroy just that kind of </w:t>
      </w:r>
      <w:r w:rsidRPr="00464E73">
        <w:rPr>
          <w:b/>
          <w:bCs/>
          <w:highlight w:val="yellow"/>
          <w:u w:val="single"/>
        </w:rPr>
        <w:t>unfair and oppressive</w:t>
      </w:r>
      <w:r w:rsidRPr="00822015">
        <w:rPr>
          <w:b/>
          <w:bCs/>
          <w:u w:val="single"/>
        </w:rPr>
        <w:t xml:space="preserve"> status-based hierarchy</w:t>
      </w:r>
      <w:r w:rsidRPr="00822015">
        <w:rPr>
          <w:sz w:val="10"/>
        </w:rPr>
        <w:t>. A common argument against striking workers is that they are latter day guilds, protecting their sectional interests by refusing to let anyone else perform ‘their jobs’ (e.g. Hayek 2011, 384-404). As one critic puts it, the strikers’ demand for an inalienable right to, and property in, a particular job cannot be made conformable to the principles of liberty under law for all...the endowment of the employee with some kind of property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4EB0CD1C" w14:textId="77777777" w:rsidR="004E151C" w:rsidRDefault="004E151C" w:rsidP="004E151C">
      <w:pPr>
        <w:pStyle w:val="Heading4"/>
      </w:pPr>
      <w:r>
        <w:t>2] The right to strike necessarily involves violating the right to property and contract – it threatens others’ freedoms, Gourevitch summarizes:</w:t>
      </w:r>
    </w:p>
    <w:p w14:paraId="6FB97F17" w14:textId="77777777" w:rsidR="004E151C" w:rsidRDefault="004E151C" w:rsidP="004E151C">
      <w:r w:rsidRPr="007D4300">
        <w:t>Gourevitch, A.. “Quitting Work but Not the Job: Liberty and the Right to Strike.” Perspectives on Politics 14 (2016): 307 - 323.</w:t>
      </w:r>
      <w:r>
        <w:t xml:space="preserve"> //LHP AV Accessed 7/4/21</w:t>
      </w:r>
    </w:p>
    <w:p w14:paraId="3A4D7FFB" w14:textId="77777777" w:rsidR="004E151C" w:rsidRPr="001E1E94" w:rsidRDefault="004E151C" w:rsidP="004E151C">
      <w:pPr>
        <w:rPr>
          <w:sz w:val="10"/>
        </w:rPr>
      </w:pPr>
      <w:r w:rsidRPr="00805ACE">
        <w:rPr>
          <w:sz w:val="10"/>
        </w:rPr>
        <w:t xml:space="preserve">A second problem follows on the first. </w:t>
      </w:r>
      <w:r w:rsidRPr="00805ACE">
        <w:rPr>
          <w:b/>
          <w:bCs/>
          <w:u w:val="single"/>
        </w:rPr>
        <w:t>If workers have rights to the jobs they are striking then they must have some powers to enforce those rights</w:t>
      </w:r>
      <w:r w:rsidRPr="005B50C6">
        <w:rPr>
          <w:sz w:val="10"/>
        </w:rPr>
        <w:t xml:space="preserve">. </w:t>
      </w:r>
      <w:r w:rsidRPr="005B50C6">
        <w:rPr>
          <w:b/>
          <w:bCs/>
          <w:u w:val="single"/>
        </w:rPr>
        <w:t xml:space="preserve">Such powers might include </w:t>
      </w:r>
      <w:r w:rsidRPr="005B50C6">
        <w:rPr>
          <w:sz w:val="10"/>
        </w:rPr>
        <w:t xml:space="preserve">mass picketing, secondary boycotts, sympathy strikes, </w:t>
      </w:r>
      <w:r w:rsidRPr="005B50C6">
        <w:rPr>
          <w:b/>
          <w:bCs/>
          <w:u w:val="single"/>
        </w:rPr>
        <w:t>coercion and intimidation of replacement workers, even destruction or immobilization of property</w:t>
      </w:r>
      <w:r w:rsidRPr="005B50C6">
        <w:rPr>
          <w:sz w:val="10"/>
        </w:rPr>
        <w:t xml:space="preserve"> –</w:t>
      </w:r>
      <w:r w:rsidRPr="00805ACE">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Katanka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805ACE">
        <w:rPr>
          <w:b/>
          <w:bCs/>
          <w:u w:val="single"/>
        </w:rPr>
        <w:t>These are more than speech-acts. At the outer edges, they amount to intimidation and coercion</w:t>
      </w:r>
      <w:r w:rsidRPr="00805ACE">
        <w:rPr>
          <w:sz w:val="10"/>
        </w:rPr>
        <w:t xml:space="preserve">.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(Brecher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464E73">
        <w:rPr>
          <w:b/>
          <w:bCs/>
          <w:highlight w:val="yellow"/>
          <w:u w:val="single"/>
        </w:rPr>
        <w:t xml:space="preserve">The </w:t>
      </w:r>
      <w:r w:rsidRPr="00805ACE">
        <w:rPr>
          <w:b/>
          <w:bCs/>
          <w:u w:val="single"/>
        </w:rPr>
        <w:t xml:space="preserve">standard </w:t>
      </w:r>
      <w:r w:rsidRPr="00464E73">
        <w:rPr>
          <w:b/>
          <w:bCs/>
          <w:highlight w:val="yellow"/>
          <w:u w:val="single"/>
        </w:rPr>
        <w:t xml:space="preserve">strike </w:t>
      </w:r>
      <w:r w:rsidRPr="00805ACE">
        <w:rPr>
          <w:b/>
          <w:bCs/>
          <w:u w:val="single"/>
        </w:rPr>
        <w:t xml:space="preserve">potentially </w:t>
      </w:r>
      <w:r w:rsidRPr="00464E73">
        <w:rPr>
          <w:b/>
          <w:bCs/>
          <w:highlight w:val="yellow"/>
          <w:u w:val="single"/>
        </w:rPr>
        <w:t xml:space="preserve">threatens </w:t>
      </w:r>
      <w:r w:rsidRPr="00805ACE">
        <w:rPr>
          <w:b/>
          <w:bCs/>
          <w:u w:val="single"/>
        </w:rPr>
        <w:t xml:space="preserve">the </w:t>
      </w:r>
      <w:r w:rsidRPr="00464E73">
        <w:rPr>
          <w:b/>
          <w:bCs/>
          <w:highlight w:val="yellow"/>
          <w:u w:val="single"/>
        </w:rPr>
        <w:t xml:space="preserve">fundamental freedoms </w:t>
      </w:r>
      <w:r w:rsidRPr="00805ACE">
        <w:rPr>
          <w:b/>
          <w:bCs/>
          <w:u w:val="single"/>
        </w:rPr>
        <w:t>of three specific groups</w:t>
      </w:r>
      <w:r w:rsidRPr="00805ACE">
        <w:rPr>
          <w:sz w:val="10"/>
        </w:rPr>
        <w:t xml:space="preserve">. • </w:t>
      </w:r>
      <w:r w:rsidRPr="00464E73">
        <w:rPr>
          <w:rStyle w:val="Emphasis"/>
          <w:highlight w:val="yellow"/>
        </w:rPr>
        <w:t>Freedom of contract</w:t>
      </w:r>
      <w:r w:rsidRPr="00464E73">
        <w:rPr>
          <w:sz w:val="10"/>
          <w:highlight w:val="yellow"/>
        </w:rPr>
        <w:t xml:space="preserve">  </w:t>
      </w:r>
      <w:r w:rsidRPr="00464E73">
        <w:rPr>
          <w:b/>
          <w:bCs/>
          <w:highlight w:val="yellow"/>
          <w:u w:val="single"/>
        </w:rPr>
        <w:t>It conflicts with</w:t>
      </w:r>
      <w:r w:rsidRPr="00805ACE">
        <w:rPr>
          <w:b/>
          <w:bCs/>
          <w:u w:val="single"/>
        </w:rPr>
        <w:t xml:space="preserve"> the freedom of </w:t>
      </w:r>
      <w:r w:rsidRPr="00464E73">
        <w:rPr>
          <w:b/>
          <w:bCs/>
          <w:highlight w:val="yellow"/>
          <w:u w:val="single"/>
        </w:rPr>
        <w:t xml:space="preserve">contract of </w:t>
      </w:r>
      <w:r w:rsidRPr="00805ACE">
        <w:rPr>
          <w:b/>
          <w:bCs/>
          <w:u w:val="single"/>
        </w:rPr>
        <w:t xml:space="preserve">those </w:t>
      </w:r>
      <w:r w:rsidRPr="00464E73">
        <w:rPr>
          <w:b/>
          <w:bCs/>
          <w:highlight w:val="yellow"/>
          <w:u w:val="single"/>
        </w:rPr>
        <w:t xml:space="preserve">replacement workers </w:t>
      </w:r>
      <w:r w:rsidRPr="00805ACE">
        <w:rPr>
          <w:b/>
          <w:bCs/>
          <w:u w:val="single"/>
        </w:rPr>
        <w:t>who would be willing to take the job</w:t>
      </w:r>
      <w:r w:rsidRPr="00805ACE">
        <w:rPr>
          <w:sz w:val="10"/>
        </w:rPr>
        <w:t xml:space="preserve"> on terms that strikers will not. Note, this is not a possible conflict but a necessary one. </w:t>
      </w:r>
      <w:r w:rsidRPr="00464E73">
        <w:rPr>
          <w:b/>
          <w:bCs/>
          <w:highlight w:val="yellow"/>
          <w:u w:val="single"/>
        </w:rPr>
        <w:t>Strikers claim the job is theirs, which means replacements have no right</w:t>
      </w:r>
      <w:r w:rsidRPr="00464E73">
        <w:rPr>
          <w:sz w:val="10"/>
          <w:highlight w:val="yellow"/>
        </w:rPr>
        <w:t xml:space="preserve"> </w:t>
      </w:r>
      <w:r w:rsidRPr="00805ACE">
        <w:rPr>
          <w:sz w:val="10"/>
        </w:rPr>
        <w:t xml:space="preserve">to it. But replacements claim </w:t>
      </w:r>
      <w:r w:rsidRPr="00464E73">
        <w:rPr>
          <w:rStyle w:val="Emphasis"/>
          <w:highlight w:val="yellow"/>
        </w:rPr>
        <w:t>everyone should have</w:t>
      </w:r>
      <w:r w:rsidRPr="00E76064">
        <w:rPr>
          <w:rStyle w:val="Emphasis"/>
        </w:rPr>
        <w:t xml:space="preserve"> the </w:t>
      </w:r>
      <w:r w:rsidRPr="00464E73">
        <w:rPr>
          <w:rStyle w:val="Emphasis"/>
          <w:highlight w:val="yellow"/>
        </w:rPr>
        <w:t>equal freedom to contract with an employer</w:t>
      </w:r>
      <w:r w:rsidRPr="00E76064">
        <w:rPr>
          <w:rStyle w:val="Emphasis"/>
        </w:rPr>
        <w:t xml:space="preserve"> for a job</w:t>
      </w:r>
      <w:r w:rsidRPr="00805ACE">
        <w:rPr>
          <w:sz w:val="10"/>
        </w:rPr>
        <w:t xml:space="preserve">. • </w:t>
      </w:r>
      <w:r w:rsidRPr="005B50C6">
        <w:rPr>
          <w:rStyle w:val="Emphasis"/>
        </w:rPr>
        <w:t>Property rights</w:t>
      </w:r>
      <w:r w:rsidRPr="005B50C6">
        <w:rPr>
          <w:b/>
          <w:bCs/>
          <w:u w:val="single"/>
        </w:rPr>
        <w:t xml:space="preserve"> </w:t>
      </w:r>
      <w:r w:rsidRPr="00464E73">
        <w:rPr>
          <w:b/>
          <w:bCs/>
          <w:highlight w:val="yellow"/>
          <w:u w:val="single"/>
        </w:rPr>
        <w:t>A strike</w:t>
      </w:r>
      <w:r w:rsidRPr="00805ACE">
        <w:rPr>
          <w:b/>
          <w:bCs/>
          <w:u w:val="single"/>
        </w:rPr>
        <w:t xml:space="preserve"> seriously </w:t>
      </w:r>
      <w:r w:rsidRPr="00464E73">
        <w:rPr>
          <w:b/>
          <w:bCs/>
          <w:highlight w:val="yellow"/>
          <w:u w:val="single"/>
        </w:rPr>
        <w:t>interferes with the employer’s property rights</w:t>
      </w:r>
      <w:r w:rsidRPr="00805ACE">
        <w:rPr>
          <w:sz w:val="10"/>
        </w:rPr>
        <w:t xml:space="preserve">. </w:t>
      </w:r>
      <w:r w:rsidRPr="00464E73">
        <w:rPr>
          <w:b/>
          <w:bCs/>
          <w:highlight w:val="yellow"/>
          <w:u w:val="single"/>
        </w:rPr>
        <w:t>The point of a strike is to stop production</w:t>
      </w:r>
      <w:r w:rsidRPr="00805ACE">
        <w:rPr>
          <w:sz w:val="10"/>
        </w:rPr>
        <w:t xml:space="preserve">. </w:t>
      </w:r>
      <w:r w:rsidRPr="00805ACE">
        <w:rPr>
          <w:b/>
          <w:bCs/>
          <w:u w:val="single"/>
        </w:rPr>
        <w:t xml:space="preserve">But the point of </w:t>
      </w:r>
      <w:r w:rsidRPr="00464E73">
        <w:rPr>
          <w:b/>
          <w:bCs/>
          <w:highlight w:val="yellow"/>
          <w:u w:val="single"/>
        </w:rPr>
        <w:t>a property right is that</w:t>
      </w:r>
      <w:r w:rsidRPr="00805ACE">
        <w:rPr>
          <w:b/>
          <w:bCs/>
          <w:u w:val="single"/>
        </w:rPr>
        <w:t xml:space="preserve">, at least in the owner’s core area of activity, </w:t>
      </w:r>
      <w:r w:rsidRPr="00464E73">
        <w:rPr>
          <w:b/>
          <w:bCs/>
          <w:highlight w:val="yellow"/>
          <w:u w:val="single"/>
        </w:rPr>
        <w:t>nobody else has the right to interfere</w:t>
      </w:r>
      <w:r w:rsidRPr="00805ACE">
        <w:rPr>
          <w:b/>
          <w:bCs/>
          <w:u w:val="single"/>
        </w:rPr>
        <w:t xml:space="preserve"> with his use of that property</w:t>
      </w:r>
      <w:r w:rsidRPr="00805ACE">
        <w:rPr>
          <w:sz w:val="10"/>
        </w:rPr>
        <w:t xml:space="preserve">. </w:t>
      </w:r>
      <w:r w:rsidRPr="00464E73">
        <w:rPr>
          <w:b/>
          <w:bCs/>
          <w:highlight w:val="yellow"/>
          <w:u w:val="single"/>
        </w:rPr>
        <w:t>The</w:t>
      </w:r>
      <w:r w:rsidRPr="00464E73">
        <w:rPr>
          <w:sz w:val="10"/>
          <w:highlight w:val="yellow"/>
        </w:rPr>
        <w:t xml:space="preserve"> </w:t>
      </w:r>
      <w:r w:rsidRPr="00464E73">
        <w:rPr>
          <w:b/>
          <w:bCs/>
          <w:highlight w:val="yellow"/>
          <w:u w:val="single"/>
        </w:rPr>
        <w:t>strikers</w:t>
      </w:r>
      <w:r w:rsidRPr="00805ACE">
        <w:rPr>
          <w:sz w:val="10"/>
        </w:rPr>
        <w:t xml:space="preserve">, by claiming the employer has no right to hire replacements and thus no way of employing his property profitably, </w:t>
      </w:r>
      <w:r w:rsidRPr="00805ACE">
        <w:rPr>
          <w:b/>
          <w:bCs/>
          <w:u w:val="single"/>
        </w:rPr>
        <w:t xml:space="preserve">effectively </w:t>
      </w:r>
      <w:r w:rsidRPr="00464E73">
        <w:rPr>
          <w:b/>
          <w:bCs/>
          <w:highlight w:val="yellow"/>
          <w:u w:val="single"/>
        </w:rPr>
        <w:t xml:space="preserve">render the employer unfree </w:t>
      </w:r>
      <w:r w:rsidRPr="00805ACE">
        <w:rPr>
          <w:b/>
          <w:bCs/>
          <w:u w:val="single"/>
        </w:rPr>
        <w:t>to use his property as he sees fit</w:t>
      </w:r>
      <w:r w:rsidRPr="00805ACE">
        <w:rPr>
          <w:sz w:val="10"/>
        </w:rPr>
        <w:t xml:space="preserve">.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(Atleson 1983, 46-48). Similarly, during the Seattle general strike in 1919, the General Strike Committee forced owners to ask permission to engage in certain productive activities – permission it often denied (Brecher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also they might be forced to go along with one of the union’s riskiest collective actions. </w:t>
      </w:r>
      <w:r w:rsidRPr="00805ACE">
        <w:rPr>
          <w:b/>
          <w:bCs/>
          <w:u w:val="single"/>
        </w:rPr>
        <w:t xml:space="preserve">Note that </w:t>
      </w:r>
      <w:r w:rsidRPr="00464E73">
        <w:rPr>
          <w:b/>
          <w:bCs/>
          <w:highlight w:val="yellow"/>
          <w:u w:val="single"/>
        </w:rPr>
        <w:t xml:space="preserve">each </w:t>
      </w:r>
      <w:r w:rsidRPr="00805ACE">
        <w:rPr>
          <w:b/>
          <w:bCs/>
          <w:u w:val="single"/>
        </w:rPr>
        <w:t xml:space="preserve">one of these concerns </w:t>
      </w:r>
      <w:r w:rsidRPr="00464E73">
        <w:rPr>
          <w:b/>
          <w:bCs/>
          <w:highlight w:val="yellow"/>
          <w:u w:val="single"/>
        </w:rPr>
        <w:t xml:space="preserve">follows directly from the </w:t>
      </w:r>
      <w:r w:rsidRPr="00805ACE">
        <w:rPr>
          <w:b/>
          <w:bCs/>
          <w:u w:val="single"/>
        </w:rPr>
        <w:t xml:space="preserve">nature of the </w:t>
      </w:r>
      <w:r w:rsidRPr="00464E73">
        <w:rPr>
          <w:b/>
          <w:bCs/>
          <w:highlight w:val="yellow"/>
          <w:u w:val="single"/>
        </w:rPr>
        <w:t>right to strike itself</w:t>
      </w:r>
      <w:r w:rsidRPr="00805ACE">
        <w:rPr>
          <w:sz w:val="10"/>
        </w:rPr>
        <w:t xml:space="preserve">. </w:t>
      </w:r>
      <w:r w:rsidRPr="00805ACE">
        <w:rPr>
          <w:b/>
          <w:bCs/>
          <w:u w:val="single"/>
        </w:rPr>
        <w:t>Interference with freedom of contract, property rights</w:t>
      </w:r>
      <w:r w:rsidRPr="00805ACE">
        <w:rPr>
          <w:sz w:val="10"/>
        </w:rPr>
        <w:t xml:space="preserve">, and the freedom of association </w:t>
      </w:r>
      <w:r w:rsidRPr="00805ACE">
        <w:rPr>
          <w:b/>
          <w:bCs/>
          <w:u w:val="single"/>
        </w:rPr>
        <w:t>are all part and parcel of defending the right</w:t>
      </w:r>
      <w:r w:rsidRPr="00805ACE">
        <w:rPr>
          <w:sz w:val="10"/>
        </w:rPr>
        <w:t xml:space="preserve"> that striking workers claim to the ‘their’ jobs. These are difficult forms of coercive interference to justify on their own terms and </w:t>
      </w:r>
      <w:r w:rsidRPr="00805ACE">
        <w:rPr>
          <w:b/>
          <w:bCs/>
          <w:u w:val="single"/>
        </w:rPr>
        <w:t>they appear to rest on a claim without foundation</w:t>
      </w:r>
      <w:r w:rsidRPr="00805ACE">
        <w:rPr>
          <w:sz w:val="10"/>
        </w:rPr>
        <w:t>. Just what right do workers have to jobs that they refuse to perform?</w:t>
      </w:r>
    </w:p>
    <w:p w14:paraId="20C03E6F" w14:textId="77777777" w:rsidR="004940EC" w:rsidRPr="004940EC" w:rsidRDefault="004940EC" w:rsidP="004940EC"/>
    <w:sectPr w:rsidR="004940EC" w:rsidRPr="004940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3F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F9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0EC"/>
    <w:rsid w:val="00496BB2"/>
    <w:rsid w:val="004B37B4"/>
    <w:rsid w:val="004B72B4"/>
    <w:rsid w:val="004C0314"/>
    <w:rsid w:val="004C0D3D"/>
    <w:rsid w:val="004C213E"/>
    <w:rsid w:val="004C376C"/>
    <w:rsid w:val="004C657F"/>
    <w:rsid w:val="004D17D8"/>
    <w:rsid w:val="004D52D8"/>
    <w:rsid w:val="004E151C"/>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A9A"/>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128B43"/>
  <w14:defaultImageDpi w14:val="300"/>
  <w15:docId w15:val="{7586C558-8E80-FF4C-B37C-1785AF7D7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40E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C3F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3F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3F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3C3F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3F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3F90"/>
  </w:style>
  <w:style w:type="character" w:customStyle="1" w:styleId="Heading1Char">
    <w:name w:val="Heading 1 Char"/>
    <w:aliases w:val="Pocket Char"/>
    <w:basedOn w:val="DefaultParagraphFont"/>
    <w:link w:val="Heading1"/>
    <w:uiPriority w:val="9"/>
    <w:rsid w:val="003C3F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3F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3F9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3C3F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3C3F9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3C3F90"/>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3C3F9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C3F9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NoSpacing"/>
    <w:uiPriority w:val="99"/>
    <w:unhideWhenUsed/>
    <w:rsid w:val="003C3F90"/>
    <w:rPr>
      <w:color w:val="auto"/>
      <w:u w:val="none"/>
    </w:rPr>
  </w:style>
  <w:style w:type="paragraph" w:styleId="DocumentMap">
    <w:name w:val="Document Map"/>
    <w:basedOn w:val="Normal"/>
    <w:link w:val="DocumentMapChar"/>
    <w:uiPriority w:val="99"/>
    <w:semiHidden/>
    <w:unhideWhenUsed/>
    <w:rsid w:val="003C3F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3F90"/>
    <w:rPr>
      <w:rFonts w:ascii="Lucida Grande" w:hAnsi="Lucida Grande" w:cs="Lucida Grande"/>
    </w:rPr>
  </w:style>
  <w:style w:type="paragraph" w:customStyle="1" w:styleId="textbold">
    <w:name w:val="text bold"/>
    <w:basedOn w:val="Normal"/>
    <w:link w:val="Emphasis"/>
    <w:autoRedefine/>
    <w:uiPriority w:val="20"/>
    <w:qFormat/>
    <w:rsid w:val="004940E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4940E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8F3A9A"/>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18" Type="http://schemas.openxmlformats.org/officeDocument/2006/relationships/hyperlink" Target="https://www.amazon.com/Wage-Labour-Capital-Value-Price-Profit/dp/0717804704" TargetMode="External"/><Relationship Id="rId26" Type="http://schemas.openxmlformats.org/officeDocument/2006/relationships/hyperlink" Target="https://www.wardsauto.com/ideaxchange/strikes-hurt-everybody" TargetMode="External"/><Relationship Id="rId3" Type="http://schemas.openxmlformats.org/officeDocument/2006/relationships/customXml" Target="../customXml/item3.xml"/><Relationship Id="rId21" Type="http://schemas.openxmlformats.org/officeDocument/2006/relationships/hyperlink" Target="https://www.youtube.com/watch?v=wLzZ-H4tpBM" TargetMode="External"/><Relationship Id="rId7" Type="http://schemas.openxmlformats.org/officeDocument/2006/relationships/settings" Target="settings.xml"/><Relationship Id="rId12" Type="http://schemas.openxmlformats.org/officeDocument/2006/relationships/hyperlink" Target="https://www.nbcnews.com/science/environment/why-i-can-t-breathe-resonating-environmental-justice-activists-n1228561" TargetMode="External"/><Relationship Id="rId17" Type="http://schemas.openxmlformats.org/officeDocument/2006/relationships/hyperlink" Target="https://onlinelibrary.wiley.com/doi/abs/10.1111/wusa.12021" TargetMode="External"/><Relationship Id="rId25" Type="http://schemas.openxmlformats.org/officeDocument/2006/relationships/hyperlink" Target="https://www.wardsauto.com/ideaxchange/strikes-hurt-everybody" TargetMode="External"/><Relationship Id="rId2" Type="http://schemas.openxmlformats.org/officeDocument/2006/relationships/customXml" Target="../customXml/item2.xml"/><Relationship Id="rId16" Type="http://schemas.openxmlformats.org/officeDocument/2006/relationships/hyperlink" Target="https://www.oxfordhandbooks.com/view/10.1093/oxfordhb/9780190695545.001.0001/oxfordhb-9780190695545" TargetMode="External"/><Relationship Id="rId20" Type="http://schemas.openxmlformats.org/officeDocument/2006/relationships/hyperlink" Target="https://theforgenews.org/2018/08/24/against-electoralism-for-dual-powe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science/environment/how-biden-s-climate-plan-makes-clean-energy-2035-very-n1234528" TargetMode="External"/><Relationship Id="rId24" Type="http://schemas.openxmlformats.org/officeDocument/2006/relationships/hyperlink" Target="https://www.theguardian.com/society/2016/apr/09/doctors-strike-nhs-chief-england"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23" Type="http://schemas.openxmlformats.org/officeDocument/2006/relationships/hyperlink" Target="https://news.nationalgeographic.com/news/energy/2014/11/141111-solar-panel-manufacturing-sustainability-ranking/" TargetMode="External"/><Relationship Id="rId28" Type="http://schemas.openxmlformats.org/officeDocument/2006/relationships/fontTable" Target="fontTable.xml"/><Relationship Id="rId10" Type="http://schemas.openxmlformats.org/officeDocument/2006/relationships/hyperlink" Target="https://www.nbcnews.com/science/environment/un-releases-blistering-assessment-state-climate-change-rcna1622" TargetMode="External"/><Relationship Id="rId19" Type="http://schemas.openxmlformats.org/officeDocument/2006/relationships/hyperlink" Target="https://regenerationmag.org/communism-and-climate-change-a-dual-power-approach/" TargetMode="External"/><Relationship Id="rId4" Type="http://schemas.openxmlformats.org/officeDocument/2006/relationships/customXml" Target="../customXml/item4.xml"/><Relationship Id="rId9" Type="http://schemas.openxmlformats.org/officeDocument/2006/relationships/hyperlink" Target="https://www.nbcnews.com/politics/congress/biden-expects-win-full-democratic-support-new-proposal-sweeping-spending-n1282608" TargetMode="External"/><Relationship Id="rId14" Type="http://schemas.openxmlformats.org/officeDocument/2006/relationships/hyperlink" Target="https://www.livescience.com/55129-how-heat-waves-kill-so-quickly.html" TargetMode="External"/><Relationship Id="rId22" Type="http://schemas.openxmlformats.org/officeDocument/2006/relationships/hyperlink" Target="https://www.theguardian.com/environment/2018/oct/08/global-warming-must-not-exceed-15c-warns-landmark-un-report" TargetMode="External"/><Relationship Id="rId27"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11274</Words>
  <Characters>64265</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5</cp:revision>
  <dcterms:created xsi:type="dcterms:W3CDTF">2021-11-13T19:44:00Z</dcterms:created>
  <dcterms:modified xsi:type="dcterms:W3CDTF">2021-11-13T20:00:00Z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