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8CD1C" w14:textId="4A5B8654" w:rsidR="00E42E4C" w:rsidRDefault="00D50A1D" w:rsidP="00D50A1D">
      <w:pPr>
        <w:pStyle w:val="Heading3"/>
      </w:pPr>
      <w:r>
        <w:t>Extra T</w:t>
      </w:r>
    </w:p>
    <w:p w14:paraId="77ECEF37" w14:textId="77777777" w:rsidR="002E710D" w:rsidRDefault="002E710D" w:rsidP="002E710D">
      <w:pPr>
        <w:pStyle w:val="Heading4"/>
      </w:pPr>
      <w:r>
        <w:t>Interpretation: Affirmatives must not fiat an actor that isn’t private entities</w:t>
      </w:r>
    </w:p>
    <w:p w14:paraId="57A1F7DB" w14:textId="77777777" w:rsidR="002E710D" w:rsidRPr="0099092D" w:rsidRDefault="002E710D" w:rsidP="002E710D"/>
    <w:p w14:paraId="7BAE7588" w14:textId="77777777" w:rsidR="002E710D" w:rsidRDefault="002E710D" w:rsidP="002E710D">
      <w:pPr>
        <w:pStyle w:val="Heading4"/>
      </w:pPr>
      <w:r>
        <w:t>Violation: Their plan is private entities and space-faring governments</w:t>
      </w:r>
    </w:p>
    <w:p w14:paraId="6EDFCE9A" w14:textId="77777777" w:rsidR="002E710D" w:rsidRDefault="002E710D" w:rsidP="002E710D"/>
    <w:p w14:paraId="1B05CEE0" w14:textId="77777777" w:rsidR="002E710D" w:rsidRDefault="002E710D" w:rsidP="002E710D">
      <w:pPr>
        <w:pStyle w:val="Heading4"/>
      </w:pPr>
      <w:r>
        <w:t>The private and public sector are distinct</w:t>
      </w:r>
    </w:p>
    <w:p w14:paraId="48DE34A0" w14:textId="77777777" w:rsidR="002E710D" w:rsidRPr="0099092D" w:rsidRDefault="002E710D" w:rsidP="002E710D">
      <w:r w:rsidRPr="0099092D">
        <w:rPr>
          <w:rFonts w:eastAsiaTheme="majorEastAsia" w:cstheme="majorBidi"/>
          <w:b/>
          <w:bCs/>
          <w:sz w:val="26"/>
          <w:szCs w:val="26"/>
        </w:rPr>
        <w:t>Investopedia Team</w:t>
      </w:r>
      <w:r w:rsidRPr="0099092D">
        <w:t xml:space="preserve"> 12-25-</w:t>
      </w:r>
      <w:r w:rsidRPr="0099092D">
        <w:rPr>
          <w:rFonts w:eastAsiaTheme="majorEastAsia" w:cstheme="majorBidi"/>
          <w:b/>
          <w:bCs/>
          <w:sz w:val="26"/>
          <w:szCs w:val="26"/>
        </w:rPr>
        <w:t>2020</w:t>
      </w:r>
      <w:r>
        <w:t xml:space="preserve"> </w:t>
      </w:r>
      <w:r w:rsidRPr="0099092D">
        <w:t>[Investopedia Team, 12-</w:t>
      </w:r>
      <w:r>
        <w:t>25</w:t>
      </w:r>
      <w:r w:rsidRPr="0099092D">
        <w:t>-202</w:t>
      </w:r>
      <w:r>
        <w:t>0</w:t>
      </w:r>
      <w:r w:rsidRPr="0099092D">
        <w:t>, "Private Sector Definition," Investopedia, https://www.investopedia.com/terms/p/private-sector.asp, accessed 1-23-2022 azhang]</w:t>
      </w:r>
    </w:p>
    <w:p w14:paraId="0F95C262" w14:textId="77777777" w:rsidR="002E710D" w:rsidRPr="0099092D" w:rsidRDefault="002E710D" w:rsidP="002E710D">
      <w:pPr>
        <w:rPr>
          <w:rStyle w:val="StyleUnderline"/>
        </w:rPr>
      </w:pPr>
      <w:r w:rsidRPr="0099092D">
        <w:rPr>
          <w:rStyle w:val="StyleUnderline"/>
          <w:highlight w:val="green"/>
        </w:rPr>
        <w:t>The private </w:t>
      </w:r>
      <w:hyperlink r:id="rId9" w:history="1">
        <w:r w:rsidRPr="0099092D">
          <w:rPr>
            <w:rStyle w:val="StyleUnderline"/>
            <w:highlight w:val="green"/>
          </w:rPr>
          <w:t>sector</w:t>
        </w:r>
      </w:hyperlink>
      <w:r w:rsidRPr="0099092D">
        <w:rPr>
          <w:rStyle w:val="StyleUnderline"/>
          <w:highlight w:val="green"/>
        </w:rPr>
        <w:t> is</w:t>
      </w:r>
      <w:r w:rsidRPr="0099092D">
        <w:rPr>
          <w:rStyle w:val="StyleUnderline"/>
        </w:rPr>
        <w:t xml:space="preserve"> the part of the economy that is </w:t>
      </w:r>
      <w:r w:rsidRPr="0099092D">
        <w:rPr>
          <w:rStyle w:val="StyleUnderline"/>
          <w:highlight w:val="green"/>
        </w:rPr>
        <w:t>run by</w:t>
      </w:r>
      <w:r w:rsidRPr="0099092D">
        <w:rPr>
          <w:rStyle w:val="StyleUnderline"/>
        </w:rPr>
        <w:t xml:space="preserve"> individuals and </w:t>
      </w:r>
      <w:r w:rsidRPr="0099092D">
        <w:rPr>
          <w:rStyle w:val="StyleUnderline"/>
          <w:highlight w:val="green"/>
        </w:rPr>
        <w:t>companies</w:t>
      </w:r>
      <w:r w:rsidRPr="0099092D">
        <w:rPr>
          <w:rStyle w:val="StyleUnderline"/>
        </w:rPr>
        <w:t xml:space="preserve"> for profit </w:t>
      </w:r>
      <w:r w:rsidRPr="0099092D">
        <w:rPr>
          <w:rStyle w:val="StyleUnderline"/>
          <w:highlight w:val="green"/>
        </w:rPr>
        <w:t>and is not state controlle</w:t>
      </w:r>
      <w:r w:rsidRPr="0099092D">
        <w:rPr>
          <w:rStyle w:val="StyleUnderline"/>
        </w:rPr>
        <w:t xml:space="preserve">d. Therefore, </w:t>
      </w:r>
      <w:r w:rsidRPr="0099092D">
        <w:rPr>
          <w:rStyle w:val="StyleUnderline"/>
          <w:highlight w:val="green"/>
        </w:rPr>
        <w:t>it encompasses all</w:t>
      </w:r>
      <w:r w:rsidRPr="0099092D">
        <w:rPr>
          <w:rStyle w:val="StyleUnderline"/>
        </w:rPr>
        <w:t xml:space="preserve"> for-profit </w:t>
      </w:r>
      <w:r w:rsidRPr="0099092D">
        <w:rPr>
          <w:rStyle w:val="StyleUnderline"/>
          <w:highlight w:val="green"/>
        </w:rPr>
        <w:t>businesses</w:t>
      </w:r>
      <w:r w:rsidRPr="0099092D">
        <w:rPr>
          <w:rStyle w:val="StyleUnderline"/>
        </w:rPr>
        <w:t xml:space="preserve"> that are </w:t>
      </w:r>
      <w:r w:rsidRPr="0099092D">
        <w:rPr>
          <w:rStyle w:val="StyleUnderline"/>
          <w:highlight w:val="green"/>
        </w:rPr>
        <w:t>not</w:t>
      </w:r>
      <w:r w:rsidRPr="0099092D">
        <w:rPr>
          <w:rStyle w:val="StyleUnderline"/>
        </w:rPr>
        <w:t xml:space="preserve"> owned or </w:t>
      </w:r>
      <w:r w:rsidRPr="0099092D">
        <w:rPr>
          <w:rStyle w:val="StyleUnderline"/>
          <w:highlight w:val="green"/>
        </w:rPr>
        <w:t>operated by the government</w:t>
      </w:r>
      <w:r w:rsidRPr="0099092D">
        <w:rPr>
          <w:rStyle w:val="StyleUnderline"/>
        </w:rPr>
        <w:t xml:space="preserve">. Companies and corporations that are </w:t>
      </w:r>
      <w:r w:rsidRPr="0099092D">
        <w:rPr>
          <w:rStyle w:val="StyleUnderline"/>
          <w:highlight w:val="green"/>
        </w:rPr>
        <w:t>government</w:t>
      </w:r>
      <w:r w:rsidRPr="0099092D">
        <w:rPr>
          <w:rStyle w:val="StyleUnderline"/>
        </w:rPr>
        <w:t xml:space="preserve"> run </w:t>
      </w:r>
      <w:r w:rsidRPr="0099092D">
        <w:rPr>
          <w:rStyle w:val="StyleUnderline"/>
          <w:highlight w:val="green"/>
        </w:rPr>
        <w:t>are part of</w:t>
      </w:r>
      <w:r w:rsidRPr="0099092D">
        <w:rPr>
          <w:rStyle w:val="StyleUnderline"/>
        </w:rPr>
        <w:t xml:space="preserve"> what is known as </w:t>
      </w:r>
      <w:r w:rsidRPr="0099092D">
        <w:rPr>
          <w:rStyle w:val="StyleUnderline"/>
          <w:highlight w:val="green"/>
        </w:rPr>
        <w:t>the public sector</w:t>
      </w:r>
      <w:r w:rsidRPr="0099092D">
        <w:rPr>
          <w:rStyle w:val="StyleUnderline"/>
        </w:rPr>
        <w:t>, while charities and other </w:t>
      </w:r>
      <w:hyperlink r:id="rId10" w:history="1">
        <w:r w:rsidRPr="0099092D">
          <w:rPr>
            <w:rStyle w:val="StyleUnderline"/>
          </w:rPr>
          <w:t>nonprofit organizations</w:t>
        </w:r>
      </w:hyperlink>
      <w:r w:rsidRPr="0099092D">
        <w:rPr>
          <w:rStyle w:val="StyleUnderline"/>
        </w:rPr>
        <w:t> are part of the voluntary sector.</w:t>
      </w:r>
    </w:p>
    <w:p w14:paraId="4E78FCAB" w14:textId="77777777" w:rsidR="002E710D" w:rsidRDefault="002E710D" w:rsidP="002E710D">
      <w:pPr>
        <w:pStyle w:val="Heading4"/>
      </w:pPr>
      <w:r>
        <w:t xml:space="preserve">That’s extra topical – </w:t>
      </w:r>
    </w:p>
    <w:p w14:paraId="128204D7" w14:textId="7FEB2ABA" w:rsidR="002E710D" w:rsidRDefault="002E710D" w:rsidP="002E710D">
      <w:pPr>
        <w:pStyle w:val="Heading4"/>
      </w:pPr>
      <w:r>
        <w:t>1] Limits – they explode neg prep burdens to be literally anything – the voluntary sector, public sector, criminal sector, non-profit sector, or even some other random specific</w:t>
      </w:r>
      <w:r>
        <w:t>ation</w:t>
      </w:r>
      <w:r>
        <w:t xml:space="preserve"> which makes being neg impossible</w:t>
      </w:r>
    </w:p>
    <w:p w14:paraId="210061FB" w14:textId="77777777" w:rsidR="002E710D" w:rsidRPr="009E30E3" w:rsidRDefault="002E710D" w:rsidP="002E710D">
      <w:pPr>
        <w:pStyle w:val="Heading4"/>
      </w:pPr>
      <w:r>
        <w:t>2] Predictability – if the plan is outside the bounds of the resolution I’m never prepared to answer it which leads to less clash and shitty argumentation</w:t>
      </w:r>
    </w:p>
    <w:p w14:paraId="7F4EDE6C" w14:textId="3B8C3D60" w:rsidR="002E710D" w:rsidRDefault="002E710D" w:rsidP="002E710D">
      <w:pPr>
        <w:pStyle w:val="Heading4"/>
      </w:pPr>
      <w:r>
        <w:t>3] Precision—the resolution is in the context of private entities—it has no actor and isn’t talking about governments</w:t>
      </w:r>
    </w:p>
    <w:p w14:paraId="7EFD4B32" w14:textId="2A150991" w:rsidR="00E07497" w:rsidRDefault="00E07497" w:rsidP="00E07497"/>
    <w:p w14:paraId="041CB853" w14:textId="2FEA3179" w:rsidR="006853CA" w:rsidRDefault="006853CA" w:rsidP="006853CA">
      <w:pPr>
        <w:pStyle w:val="Heading4"/>
      </w:pPr>
      <w:r>
        <w:t>No RVIs—</w:t>
      </w:r>
    </w:p>
    <w:p w14:paraId="4678B3D1" w14:textId="14CC28A1" w:rsidR="006853CA" w:rsidRDefault="006853CA" w:rsidP="006853CA">
      <w:pPr>
        <w:pStyle w:val="Heading4"/>
        <w:numPr>
          <w:ilvl w:val="0"/>
          <w:numId w:val="12"/>
        </w:numPr>
      </w:pPr>
      <w:r>
        <w:t>They’re illogical—they shouldn’t get to win the debate just because they win that they weren’t abusive</w:t>
      </w:r>
    </w:p>
    <w:p w14:paraId="773F7523" w14:textId="7DB17EDB" w:rsidR="006853CA" w:rsidRPr="006853CA" w:rsidRDefault="006853CA" w:rsidP="006853CA">
      <w:pPr>
        <w:pStyle w:val="Heading4"/>
        <w:numPr>
          <w:ilvl w:val="0"/>
          <w:numId w:val="12"/>
        </w:numPr>
      </w:pPr>
      <w:r>
        <w:t>RVIs just incentive debaters to construct strategic counterinterps so that they can always win the RVI debates instead of actually being topical</w:t>
      </w:r>
    </w:p>
    <w:p w14:paraId="248E4758" w14:textId="46BE526C" w:rsidR="00E07497" w:rsidRDefault="002E710D" w:rsidP="00E07497">
      <w:pPr>
        <w:pStyle w:val="Heading3"/>
      </w:pPr>
      <w:r>
        <w:t>FW</w:t>
      </w:r>
    </w:p>
    <w:p w14:paraId="0E6CE283" w14:textId="24E6AB17" w:rsidR="002E710D" w:rsidRDefault="006853CA" w:rsidP="006853CA">
      <w:pPr>
        <w:pStyle w:val="Heading4"/>
      </w:pPr>
      <w:r>
        <w:t>Default to a utilitarianist framework—</w:t>
      </w:r>
    </w:p>
    <w:p w14:paraId="4B8F582F" w14:textId="77777777" w:rsidR="006853CA" w:rsidRPr="005D2FC6" w:rsidRDefault="006853CA" w:rsidP="006853CA">
      <w:pPr>
        <w:pStyle w:val="Heading4"/>
        <w:rPr>
          <w:rFonts w:cs="Calibri"/>
        </w:rPr>
      </w:pPr>
      <w:r w:rsidRPr="005D2FC6">
        <w:rPr>
          <w:rFonts w:cs="Calibri"/>
        </w:rPr>
        <w:t>Pleasure and pain are the starting point for moral reasoning—they’re our most baseline desires and the only things that explain the intrinsic value of objects or actions</w:t>
      </w:r>
    </w:p>
    <w:p w14:paraId="5536E78D" w14:textId="77777777" w:rsidR="006853CA" w:rsidRPr="005D2FC6" w:rsidRDefault="006853CA" w:rsidP="006853CA">
      <w:r w:rsidRPr="005D2FC6">
        <w:rPr>
          <w:b/>
          <w:sz w:val="26"/>
          <w:szCs w:val="26"/>
        </w:rPr>
        <w:t>Moen 16</w:t>
      </w:r>
      <w:r w:rsidRPr="005D2FC6">
        <w:t xml:space="preserve">, Ole Martin (PhD, Research Fellow in Philosophy at University of Oslo). "An Argument for Hedonism." Journal of Value Inquiry 50.2 (2016): 267. </w:t>
      </w:r>
    </w:p>
    <w:p w14:paraId="365DFC51" w14:textId="77777777" w:rsidR="006853CA" w:rsidRPr="009F21BD" w:rsidRDefault="006853CA" w:rsidP="006853CA">
      <w:pPr>
        <w:rPr>
          <w:sz w:val="10"/>
          <w:szCs w:val="12"/>
        </w:rPr>
      </w:pPr>
      <w:r w:rsidRPr="005D2FC6">
        <w:rPr>
          <w:sz w:val="10"/>
          <w:szCs w:val="12"/>
        </w:rPr>
        <w:t xml:space="preserve">Let us start by observing, empirically, that </w:t>
      </w:r>
      <w:r w:rsidRPr="005D2FC6">
        <w:rPr>
          <w:b/>
          <w:u w:val="single"/>
        </w:rPr>
        <w:t>a widely shared judgment about intrinsic value</w:t>
      </w:r>
      <w:r w:rsidRPr="005D2FC6">
        <w:rPr>
          <w:sz w:val="10"/>
          <w:szCs w:val="12"/>
        </w:rPr>
        <w:t xml:space="preserve"> and disvalue </w:t>
      </w:r>
      <w:r w:rsidRPr="005D2FC6">
        <w:rPr>
          <w:b/>
          <w:u w:val="single"/>
        </w:rPr>
        <w:t xml:space="preserve">is that </w:t>
      </w:r>
      <w:r w:rsidRPr="005D2FC6">
        <w:rPr>
          <w:b/>
          <w:highlight w:val="cyan"/>
          <w:u w:val="single"/>
        </w:rPr>
        <w:t>pleasure is intrinsically valuable and pain is intrinsically disvaluable</w:t>
      </w:r>
      <w:r w:rsidRPr="005D2FC6">
        <w:rPr>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5D2FC6">
        <w:rPr>
          <w:b/>
          <w:highlight w:val="cyan"/>
          <w:u w:val="single"/>
        </w:rPr>
        <w:t xml:space="preserve">there is something undeniably good about </w:t>
      </w:r>
      <w:r w:rsidRPr="005D2FC6">
        <w:rPr>
          <w:b/>
          <w:u w:val="single"/>
        </w:rPr>
        <w:t xml:space="preserve">the way </w:t>
      </w:r>
      <w:r w:rsidRPr="005D2FC6">
        <w:rPr>
          <w:b/>
          <w:highlight w:val="cyan"/>
          <w:u w:val="single"/>
        </w:rPr>
        <w:t xml:space="preserve">pleasure </w:t>
      </w:r>
      <w:r w:rsidRPr="005D2FC6">
        <w:rPr>
          <w:b/>
          <w:u w:val="single"/>
        </w:rPr>
        <w:t xml:space="preserve">feels and something </w:t>
      </w:r>
      <w:r w:rsidRPr="005D2FC6">
        <w:rPr>
          <w:b/>
          <w:highlight w:val="cyan"/>
          <w:u w:val="single"/>
        </w:rPr>
        <w:t xml:space="preserve">undeniably bad about </w:t>
      </w:r>
      <w:r w:rsidRPr="005D2FC6">
        <w:rPr>
          <w:b/>
          <w:u w:val="single"/>
        </w:rPr>
        <w:t xml:space="preserve">the way </w:t>
      </w:r>
      <w:r w:rsidRPr="005D2FC6">
        <w:rPr>
          <w:b/>
          <w:highlight w:val="cyan"/>
          <w:u w:val="single"/>
        </w:rPr>
        <w:t xml:space="preserve">pain </w:t>
      </w:r>
      <w:r w:rsidRPr="005D2FC6">
        <w:rPr>
          <w:b/>
          <w:u w:val="single"/>
        </w:rPr>
        <w:t>feels</w:t>
      </w:r>
      <w:r w:rsidRPr="005D2FC6">
        <w:rPr>
          <w:sz w:val="10"/>
          <w:szCs w:val="12"/>
        </w:rPr>
        <w:t xml:space="preserve">, and neither the goodness of pleasure nor the badness of pain seems to be exhausted by the further effects that these experiences might have. “Pleasure” and “pain” </w:t>
      </w:r>
      <w:r w:rsidRPr="005D2FC6">
        <w:rPr>
          <w:b/>
          <w:u w:val="single"/>
        </w:rPr>
        <w:t>are</w:t>
      </w:r>
      <w:r w:rsidRPr="005D2FC6">
        <w:rPr>
          <w:sz w:val="10"/>
          <w:szCs w:val="12"/>
        </w:rPr>
        <w:t xml:space="preserve"> here </w:t>
      </w:r>
      <w:r w:rsidRPr="005D2FC6">
        <w:rPr>
          <w:b/>
          <w:u w:val="single"/>
        </w:rPr>
        <w:t>understood inclusively</w:t>
      </w:r>
      <w:r w:rsidRPr="005D2FC6">
        <w:rPr>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5D2FC6">
        <w:rPr>
          <w:sz w:val="10"/>
        </w:rPr>
        <w:t>store,</w:t>
      </w:r>
      <w:r w:rsidRPr="005D2FC6">
        <w:rPr>
          <w:sz w:val="10"/>
          <w:szCs w:val="72"/>
        </w:rPr>
        <w:t xml:space="preserve"> </w:t>
      </w:r>
      <w:r w:rsidRPr="005D2FC6">
        <w:rPr>
          <w:b/>
          <w:u w:val="single"/>
        </w:rPr>
        <w:t>I might ask: “What for</w:t>
      </w:r>
      <w:r w:rsidRPr="005D2FC6">
        <w:rPr>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5D2FC6">
        <w:rPr>
          <w:b/>
          <w:u w:val="single"/>
        </w:rPr>
        <w:t>The reason is that the</w:t>
      </w:r>
      <w:r w:rsidRPr="005D2FC6">
        <w:rPr>
          <w:b/>
          <w:highlight w:val="cyan"/>
          <w:u w:val="single"/>
        </w:rPr>
        <w:t xml:space="preserve"> pleasure is not good for anything further</w:t>
      </w:r>
      <w:r w:rsidRPr="005D2FC6">
        <w:rPr>
          <w:b/>
          <w:u w:val="single"/>
        </w:rPr>
        <w:t>; it is simply that for which going to the convenience store and buying the soda is good</w:t>
      </w:r>
      <w:r w:rsidRPr="005D2FC6">
        <w:rPr>
          <w:sz w:val="10"/>
          <w:szCs w:val="12"/>
        </w:rPr>
        <w:t>. 3 As Aristotle observes: “</w:t>
      </w:r>
      <w:r w:rsidRPr="005D2FC6">
        <w:rPr>
          <w:b/>
          <w:highlight w:val="cyan"/>
          <w:u w:val="single"/>
        </w:rPr>
        <w:t>We never ask</w:t>
      </w:r>
      <w:r w:rsidRPr="005D2FC6">
        <w:rPr>
          <w:sz w:val="10"/>
          <w:szCs w:val="12"/>
        </w:rPr>
        <w:t xml:space="preserve"> [a man] </w:t>
      </w:r>
      <w:r w:rsidRPr="005D2FC6">
        <w:rPr>
          <w:b/>
          <w:highlight w:val="cyan"/>
          <w:u w:val="single"/>
        </w:rPr>
        <w:t>what</w:t>
      </w:r>
      <w:r w:rsidRPr="005D2FC6">
        <w:rPr>
          <w:sz w:val="10"/>
          <w:szCs w:val="12"/>
        </w:rPr>
        <w:t xml:space="preserve"> his </w:t>
      </w:r>
      <w:r w:rsidRPr="005D2FC6">
        <w:rPr>
          <w:b/>
          <w:highlight w:val="cyan"/>
          <w:u w:val="single"/>
        </w:rPr>
        <w:t xml:space="preserve">end is in being pleased, </w:t>
      </w:r>
      <w:r w:rsidRPr="005D2FC6">
        <w:rPr>
          <w:b/>
          <w:u w:val="single"/>
        </w:rPr>
        <w:t xml:space="preserve">because </w:t>
      </w:r>
      <w:r w:rsidRPr="005D2FC6">
        <w:rPr>
          <w:b/>
          <w:highlight w:val="cyan"/>
          <w:u w:val="single"/>
        </w:rPr>
        <w:t>we assume that pleasure is choice worthy in itself</w:t>
      </w:r>
      <w:r w:rsidRPr="005D2FC6">
        <w:rPr>
          <w:sz w:val="10"/>
          <w:szCs w:val="12"/>
        </w:rPr>
        <w:t xml:space="preserve">.”4 Presumably, a similar story can be told in the case of pains, for if someone says “This is painful!” we never respond by asking: “And why is that a problem?” We take for granted that </w:t>
      </w:r>
      <w:r w:rsidRPr="005D2FC6">
        <w:rPr>
          <w:b/>
          <w:highlight w:val="cyan"/>
          <w:u w:val="single"/>
        </w:rPr>
        <w:t>if something is painful, we have a sufficient explanation of why it is bad</w:t>
      </w:r>
      <w:r w:rsidRPr="005D2FC6">
        <w:rPr>
          <w:sz w:val="10"/>
          <w:szCs w:val="12"/>
        </w:rPr>
        <w:t xml:space="preserve">. If we are onto something in our everyday reasoning about values, it seems that </w:t>
      </w:r>
      <w:r w:rsidRPr="005D2FC6">
        <w:rPr>
          <w:b/>
          <w:highlight w:val="cyan"/>
          <w:u w:val="single"/>
        </w:rPr>
        <w:t>pleasure and pain are both places where we reach the end of the line in matters of value</w:t>
      </w:r>
      <w:r w:rsidRPr="005D2FC6">
        <w:rPr>
          <w:b/>
          <w:u w:val="single"/>
        </w:rPr>
        <w:t>. Although pleasure and pain thus seem to be good candidates for intrinsic value and disvalue</w:t>
      </w:r>
      <w:r w:rsidRPr="005D2FC6">
        <w:rPr>
          <w:sz w:val="10"/>
          <w:szCs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470F61BF" w14:textId="38573AF5" w:rsidR="006853CA" w:rsidRDefault="006853CA" w:rsidP="006853CA">
      <w:pPr>
        <w:pStyle w:val="Heading4"/>
      </w:pPr>
      <w:r>
        <w:t>Extinction outweighs—</w:t>
      </w:r>
    </w:p>
    <w:p w14:paraId="663672AC" w14:textId="5B4162DE" w:rsidR="006853CA" w:rsidRDefault="006853CA" w:rsidP="006853CA">
      <w:pPr>
        <w:pStyle w:val="Heading4"/>
        <w:numPr>
          <w:ilvl w:val="0"/>
          <w:numId w:val="14"/>
        </w:numPr>
      </w:pPr>
      <w:r>
        <w:t>Moral uncertainty—we will never know if a moral theory is correct, which is a reason in itself to stand behind saving humanity</w:t>
      </w:r>
    </w:p>
    <w:p w14:paraId="767AC1B3" w14:textId="77D9F6D8" w:rsidR="006853CA" w:rsidRDefault="006853CA" w:rsidP="006853CA">
      <w:pPr>
        <w:pStyle w:val="Heading4"/>
        <w:numPr>
          <w:ilvl w:val="0"/>
          <w:numId w:val="14"/>
        </w:numPr>
      </w:pPr>
      <w:r>
        <w:t>We have an ethical responsibility to future generations—extinction denies future generations the chance to live</w:t>
      </w:r>
    </w:p>
    <w:p w14:paraId="7FDFA178" w14:textId="18335416" w:rsidR="006853CA" w:rsidRDefault="006853CA" w:rsidP="006853CA">
      <w:pPr>
        <w:pStyle w:val="Heading4"/>
        <w:numPr>
          <w:ilvl w:val="0"/>
          <w:numId w:val="14"/>
        </w:numPr>
      </w:pPr>
      <w:r>
        <w:t xml:space="preserve">Irreversibility—extinction is the only impact that’s irreversible—means solving extinction is a prerequisite to their offense because </w:t>
      </w:r>
      <w:r w:rsidR="00C65920">
        <w:t>we can’t solve any of their impacts if nobody is alive in the first place</w:t>
      </w:r>
    </w:p>
    <w:p w14:paraId="042DA185" w14:textId="433D0DB0" w:rsidR="00C65920" w:rsidRPr="00C65920" w:rsidRDefault="00C65920" w:rsidP="00C65920">
      <w:pPr>
        <w:pStyle w:val="Heading4"/>
        <w:numPr>
          <w:ilvl w:val="0"/>
          <w:numId w:val="14"/>
        </w:numPr>
      </w:pPr>
      <w:r>
        <w:t xml:space="preserve">Suffering—warming and nuclear war inflict severe suffering—cause bad weather patterns, starvation, resource shortage, etc. </w:t>
      </w:r>
    </w:p>
    <w:p w14:paraId="343D3249" w14:textId="2ABEF855" w:rsidR="00D50A1D" w:rsidRDefault="00D50A1D" w:rsidP="00D50A1D"/>
    <w:p w14:paraId="7B49983C" w14:textId="54A180F3" w:rsidR="00D50A1D" w:rsidRDefault="00D50A1D" w:rsidP="00D50A1D">
      <w:pPr>
        <w:pStyle w:val="Heading3"/>
      </w:pPr>
      <w:r>
        <w:t>Ban Militarization CP</w:t>
      </w:r>
    </w:p>
    <w:p w14:paraId="7FF636D8" w14:textId="77777777" w:rsidR="00550FC2" w:rsidRDefault="00550FC2" w:rsidP="00550FC2">
      <w:pPr>
        <w:pStyle w:val="Heading4"/>
      </w:pPr>
      <w:r>
        <w:t xml:space="preserve">CP: </w:t>
      </w:r>
      <w:r>
        <w:rPr>
          <w:rFonts w:cs="Calibri"/>
          <w:color w:val="000000"/>
        </w:rPr>
        <w:t xml:space="preserve">Private entities and space-faring governments will dismantle their militaries and cease the development of military weapons. </w:t>
      </w:r>
    </w:p>
    <w:p w14:paraId="52DCCCF5" w14:textId="262486EB" w:rsidR="00D50A1D" w:rsidRDefault="00E07497" w:rsidP="00E07497">
      <w:pPr>
        <w:pStyle w:val="Heading4"/>
      </w:pPr>
      <w:r>
        <w:t xml:space="preserve">The CP solves the aff—space isn’t only used for militarization. The CP bans militarism in space while allowing appropriation that benefits the general public to continue. </w:t>
      </w:r>
    </w:p>
    <w:p w14:paraId="3D799307" w14:textId="60BF9904" w:rsidR="00550FC2" w:rsidRDefault="00550FC2" w:rsidP="00550FC2">
      <w:pPr>
        <w:pStyle w:val="Heading3"/>
      </w:pPr>
      <w:r>
        <w:t>Mining DA</w:t>
      </w:r>
    </w:p>
    <w:p w14:paraId="449D9177" w14:textId="77777777" w:rsidR="00550FC2" w:rsidRDefault="00550FC2" w:rsidP="00550FC2">
      <w:pPr>
        <w:pStyle w:val="Heading4"/>
      </w:pPr>
      <w:r>
        <w:t xml:space="preserve">The private sector will facilitate mining in space—tech advances and profit motives are driving mining activity. </w:t>
      </w:r>
    </w:p>
    <w:p w14:paraId="6BE26A14" w14:textId="77777777" w:rsidR="00550FC2" w:rsidRDefault="00550FC2" w:rsidP="00550FC2">
      <w:pPr>
        <w:rPr>
          <w:rStyle w:val="Style13ptBold"/>
          <w:b w:val="0"/>
          <w:bCs/>
          <w:sz w:val="22"/>
          <w:szCs w:val="22"/>
        </w:rPr>
      </w:pPr>
      <w:r>
        <w:rPr>
          <w:rStyle w:val="Style13ptBold"/>
        </w:rPr>
        <w:t xml:space="preserve">Gilbert ’21 – </w:t>
      </w:r>
      <w:r>
        <w:rPr>
          <w:rStyle w:val="Style13ptBold"/>
          <w:b w:val="0"/>
          <w:bCs/>
          <w:sz w:val="22"/>
          <w:szCs w:val="22"/>
        </w:rPr>
        <w:t>Complex systems researcher and a Ph.D. student in space resources at the Colorado School of Mines</w:t>
      </w:r>
    </w:p>
    <w:p w14:paraId="680C7806" w14:textId="77777777" w:rsidR="00550FC2" w:rsidRPr="001834DD" w:rsidRDefault="00550FC2" w:rsidP="00550FC2">
      <w:pPr>
        <w:rPr>
          <w:rStyle w:val="Style13ptBold"/>
          <w:b w:val="0"/>
          <w:bCs/>
          <w:sz w:val="22"/>
          <w:szCs w:val="22"/>
        </w:rPr>
      </w:pPr>
      <w:r>
        <w:rPr>
          <w:rStyle w:val="Style13ptBold"/>
          <w:b w:val="0"/>
          <w:bCs/>
          <w:sz w:val="22"/>
          <w:szCs w:val="22"/>
        </w:rPr>
        <w:t xml:space="preserve">Alex Gilbert, “Mining in Space is Coming,” Milken Institute Review, April 26, 2021, </w:t>
      </w:r>
      <w:r w:rsidRPr="001834DD">
        <w:rPr>
          <w:rStyle w:val="Style13ptBold"/>
          <w:b w:val="0"/>
          <w:bCs/>
          <w:sz w:val="22"/>
          <w:szCs w:val="22"/>
        </w:rPr>
        <w:t>https://www.milkenreview.org/articles/mining-in-space-is-coming</w:t>
      </w:r>
    </w:p>
    <w:p w14:paraId="41657AA3" w14:textId="77777777" w:rsidR="00550FC2" w:rsidRPr="00454D29" w:rsidRDefault="00550FC2" w:rsidP="00550FC2">
      <w:pPr>
        <w:rPr>
          <w:rStyle w:val="StyleUnderline"/>
        </w:rPr>
      </w:pPr>
      <w:r w:rsidRPr="00454D29">
        <w:rPr>
          <w:rStyle w:val="StyleUnderline"/>
        </w:rPr>
        <w:t xml:space="preserve">Space exploration is back. after decades of disappointment, a combination of better technology, falling costs and a rush of competitive energy from </w:t>
      </w:r>
      <w:r w:rsidRPr="00454D29">
        <w:rPr>
          <w:rStyle w:val="StyleUnderline"/>
          <w:highlight w:val="cyan"/>
        </w:rPr>
        <w:t>the private sector has put space travel front and center.</w:t>
      </w:r>
      <w:r w:rsidRPr="001834DD">
        <w:rPr>
          <w:sz w:val="16"/>
        </w:rPr>
        <w:t xml:space="preserve"> indeed, many analysts (even some with their feet on the ground) believe that </w:t>
      </w:r>
      <w:r w:rsidRPr="00454D29">
        <w:rPr>
          <w:rStyle w:val="StyleUnderline"/>
          <w:highlight w:val="cyan"/>
        </w:rPr>
        <w:t>commercial developments in the space industry may be</w:t>
      </w:r>
      <w:r w:rsidRPr="00454D29">
        <w:rPr>
          <w:rStyle w:val="StyleUnderline"/>
        </w:rPr>
        <w:t xml:space="preserve"> on the cusp of </w:t>
      </w:r>
      <w:r w:rsidRPr="00454D29">
        <w:rPr>
          <w:rStyle w:val="StyleUnderline"/>
          <w:highlight w:val="cyan"/>
        </w:rPr>
        <w:t>starting the largest resource rush in history</w:t>
      </w:r>
      <w:r w:rsidRPr="00454D29">
        <w:rPr>
          <w:rStyle w:val="StyleUnderline"/>
        </w:rPr>
        <w:t xml:space="preserve">: </w:t>
      </w:r>
      <w:r w:rsidRPr="00454D29">
        <w:rPr>
          <w:rStyle w:val="StyleUnderline"/>
          <w:highlight w:val="cyan"/>
        </w:rPr>
        <w:t>mining on the Moon, Mars and asteroids.</w:t>
      </w:r>
    </w:p>
    <w:p w14:paraId="6D1E8DBD" w14:textId="77777777" w:rsidR="00550FC2" w:rsidRPr="00454D29" w:rsidRDefault="00550FC2" w:rsidP="00550FC2">
      <w:pPr>
        <w:rPr>
          <w:rStyle w:val="StyleUnderline"/>
        </w:rPr>
      </w:pPr>
      <w:r w:rsidRPr="001834DD">
        <w:rPr>
          <w:sz w:val="16"/>
        </w:rPr>
        <w:t xml:space="preserve">While this may sound fantastical, some baby steps toward the goal have already been taken. </w:t>
      </w:r>
      <w:r w:rsidRPr="00454D29">
        <w:rPr>
          <w:rStyle w:val="StyleUnderline"/>
        </w:rPr>
        <w:t xml:space="preserve">Last year, </w:t>
      </w:r>
      <w:r w:rsidRPr="00454D29">
        <w:rPr>
          <w:rStyle w:val="StyleUnderline"/>
          <w:highlight w:val="cyan"/>
        </w:rPr>
        <w:t>NASA awarded contracts to</w:t>
      </w:r>
      <w:r w:rsidRPr="00454D29">
        <w:rPr>
          <w:rStyle w:val="StyleUnderline"/>
        </w:rPr>
        <w:t xml:space="preserve"> four </w:t>
      </w:r>
      <w:r w:rsidRPr="00454D29">
        <w:rPr>
          <w:rStyle w:val="StyleUnderline"/>
          <w:highlight w:val="cyan"/>
        </w:rPr>
        <w:t>companies to extract small amounts of lunar regolith</w:t>
      </w:r>
      <w:r w:rsidRPr="00454D29">
        <w:rPr>
          <w:rStyle w:val="StyleUnderline"/>
        </w:rPr>
        <w:t xml:space="preserve"> by 2024, effectively beginning the </w:t>
      </w:r>
      <w:hyperlink r:id="rId11" w:tgtFrame="_blank" w:history="1">
        <w:r w:rsidRPr="00454D29">
          <w:rPr>
            <w:rStyle w:val="StyleUnderline"/>
          </w:rPr>
          <w:t>era of commercial space mining</w:t>
        </w:r>
      </w:hyperlink>
      <w:r w:rsidRPr="001834DD">
        <w:rPr>
          <w:sz w:val="16"/>
        </w:rPr>
        <w:t xml:space="preserve">. </w:t>
      </w:r>
      <w:r w:rsidRPr="00454D29">
        <w:rPr>
          <w:rStyle w:val="StyleUnderline"/>
        </w:rPr>
        <w:t>Whether this proves to be the dawn of a gigantic adjunct to mining on earth — and</w:t>
      </w:r>
      <w:r w:rsidRPr="001834DD">
        <w:rPr>
          <w:sz w:val="16"/>
        </w:rPr>
        <w:t xml:space="preserve"> more immediately, </w:t>
      </w:r>
      <w:r w:rsidRPr="00454D29">
        <w:rPr>
          <w:rStyle w:val="StyleUnderline"/>
        </w:rPr>
        <w:t>a key to unlocking cost-effective space travel — will turn on the answers to a host of questions ranging from what resources can be efficiently.</w:t>
      </w:r>
    </w:p>
    <w:p w14:paraId="48307349" w14:textId="77777777" w:rsidR="00550FC2" w:rsidRPr="00454D29" w:rsidRDefault="00550FC2" w:rsidP="00550FC2">
      <w:pPr>
        <w:rPr>
          <w:sz w:val="16"/>
          <w:szCs w:val="16"/>
        </w:rPr>
      </w:pPr>
      <w:r w:rsidRPr="00454D29">
        <w:rPr>
          <w:sz w:val="16"/>
          <w:szCs w:val="16"/>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Bezos </w:t>
      </w:r>
      <w:hyperlink r:id="rId12" w:tgtFrame="_blank" w:history="1">
        <w:r w:rsidRPr="00454D29">
          <w:rPr>
            <w:rStyle w:val="Hyperlink"/>
            <w:sz w:val="16"/>
            <w:szCs w:val="16"/>
          </w:rPr>
          <w:t>imagine heavy industry moving to space</w:t>
        </w:r>
      </w:hyperlink>
      <w:r w:rsidRPr="00454D29">
        <w:rPr>
          <w:sz w:val="16"/>
          <w:szCs w:val="16"/>
        </w:rPr>
        <w:t> and Earth becoming a residential area. However, as entrepreneurs look to harness the riches beyond the atmosphere, access to space resources remains tangled in the realities of economics and governance.</w:t>
      </w:r>
    </w:p>
    <w:p w14:paraId="05C39974" w14:textId="77777777" w:rsidR="00550FC2" w:rsidRPr="00454D29" w:rsidRDefault="00550FC2" w:rsidP="00550FC2">
      <w:pPr>
        <w:rPr>
          <w:sz w:val="16"/>
          <w:szCs w:val="16"/>
        </w:rPr>
      </w:pPr>
      <w:r w:rsidRPr="00454D29">
        <w:rPr>
          <w:sz w:val="16"/>
          <w:szCs w:val="16"/>
        </w:rPr>
        <w:t>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w:t>
      </w:r>
    </w:p>
    <w:p w14:paraId="3BE2BA21" w14:textId="77777777" w:rsidR="00550FC2" w:rsidRPr="001834DD" w:rsidRDefault="00550FC2" w:rsidP="00550FC2">
      <w:pPr>
        <w:rPr>
          <w:sz w:val="16"/>
          <w:szCs w:val="16"/>
        </w:rPr>
      </w:pPr>
      <w:r w:rsidRPr="001834DD">
        <w:rPr>
          <w:sz w:val="16"/>
          <w:szCs w:val="16"/>
        </w:rPr>
        <w:t>That said, there’s no grass growing under potential pioneers’ feet. Potential economic, scientific and even security benefits underlie an emerging </w:t>
      </w:r>
      <w:hyperlink r:id="rId13" w:tgtFrame="_blank" w:history="1">
        <w:r w:rsidRPr="001834DD">
          <w:rPr>
            <w:rStyle w:val="Hyperlink"/>
            <w:sz w:val="16"/>
            <w:szCs w:val="16"/>
          </w:rPr>
          <w:t>geopolitical competition</w:t>
        </w:r>
      </w:hyperlink>
      <w:r w:rsidRPr="001834DD">
        <w:rPr>
          <w:sz w:val="16"/>
          <w:szCs w:val="16"/>
        </w:rPr>
        <w:t> to pursue space mining. The United States is rapidly emerging as a front-runner, in part due to its ambitious Artemis Program to lead a multinational consortium back to the Moon. But it is also a leader in creating a legal infrastructure for mineral exploitation. The United States has adopted the world’s first spaceresources law, recognizing the property rights of private companies and individuals to materials gathered in space.</w:t>
      </w:r>
    </w:p>
    <w:p w14:paraId="040B464E" w14:textId="77777777" w:rsidR="00550FC2" w:rsidRPr="001834DD" w:rsidRDefault="00550FC2" w:rsidP="00550FC2">
      <w:pPr>
        <w:rPr>
          <w:sz w:val="16"/>
          <w:szCs w:val="16"/>
        </w:rPr>
      </w:pPr>
      <w:r w:rsidRPr="001834DD">
        <w:rPr>
          <w:sz w:val="16"/>
          <w:szCs w:val="16"/>
        </w:rPr>
        <w:t>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w:t>
      </w:r>
      <w:hyperlink r:id="rId14" w:tgtFrame="_blank" w:history="1">
        <w:r w:rsidRPr="001834DD">
          <w:rPr>
            <w:rStyle w:val="Hyperlink"/>
            <w:sz w:val="16"/>
            <w:szCs w:val="16"/>
          </w:rPr>
          <w:t>new agreements</w:t>
        </w:r>
      </w:hyperlink>
      <w:r w:rsidRPr="001834DD">
        <w:rPr>
          <w:sz w:val="16"/>
          <w:szCs w:val="16"/>
        </w:rPr>
        <w:t> to facilitate private investment and ensure international cooperation.</w:t>
      </w:r>
    </w:p>
    <w:p w14:paraId="3F94C84C" w14:textId="77777777" w:rsidR="00550FC2" w:rsidRPr="005C57A0" w:rsidRDefault="00550FC2" w:rsidP="00550FC2">
      <w:pPr>
        <w:rPr>
          <w:sz w:val="16"/>
          <w:szCs w:val="16"/>
        </w:rPr>
      </w:pPr>
      <w:r w:rsidRPr="005C57A0">
        <w:rPr>
          <w:sz w:val="16"/>
          <w:szCs w:val="16"/>
        </w:rPr>
        <w:t>What’s Out There</w:t>
      </w:r>
    </w:p>
    <w:p w14:paraId="49D4DAA9" w14:textId="77777777" w:rsidR="00550FC2" w:rsidRPr="001834DD" w:rsidRDefault="00550FC2" w:rsidP="00550FC2">
      <w:pPr>
        <w:rPr>
          <w:sz w:val="16"/>
        </w:rPr>
      </w:pPr>
      <w:r w:rsidRPr="001834DD">
        <w:rPr>
          <w:sz w:val="16"/>
        </w:rPr>
        <w:t xml:space="preserve">Back up for a moment. For the record, </w:t>
      </w:r>
      <w:r w:rsidRPr="002359CF">
        <w:rPr>
          <w:rStyle w:val="StyleUnderline"/>
        </w:rPr>
        <w:t>space is already being heavily exploited</w:t>
      </w:r>
      <w:r w:rsidRPr="001834DD">
        <w:rPr>
          <w:sz w:val="16"/>
        </w:rPr>
        <w:t xml:space="preserve">, because </w:t>
      </w:r>
      <w:r w:rsidRPr="002359CF">
        <w:rPr>
          <w:rStyle w:val="StyleUnderline"/>
        </w:rPr>
        <w:t>space resources</w:t>
      </w:r>
      <w:r w:rsidRPr="001834DD">
        <w:rPr>
          <w:sz w:val="16"/>
        </w:rPr>
        <w:t xml:space="preserve"> include non-material assets such as orbital locations and abundant sunlight that </w:t>
      </w:r>
      <w:r w:rsidRPr="002359CF">
        <w:rPr>
          <w:rStyle w:val="StyleUnderline"/>
        </w:rPr>
        <w:t>enable satellites to provide services to Earth</w:t>
      </w:r>
      <w:r w:rsidRPr="001834DD">
        <w:rPr>
          <w:sz w:val="16"/>
        </w:rPr>
        <w:t xml:space="preserve">. Indeed, </w:t>
      </w:r>
      <w:r w:rsidRPr="002359CF">
        <w:rPr>
          <w:rStyle w:val="StyleUnderline"/>
        </w:rPr>
        <w:t xml:space="preserve">satellite-based telecommunications and global positioning systems have become indispensable infrastructure </w:t>
      </w:r>
      <w:r w:rsidRPr="001834DD">
        <w:rPr>
          <w:sz w:val="16"/>
        </w:rPr>
        <w:t>underpinning the modern economy. Mining space for materials, of course, is another matter.</w:t>
      </w:r>
    </w:p>
    <w:p w14:paraId="05D55113" w14:textId="77777777" w:rsidR="00550FC2" w:rsidRPr="00D223E5" w:rsidRDefault="00550FC2" w:rsidP="00550FC2">
      <w:pPr>
        <w:rPr>
          <w:rStyle w:val="StyleUnderline"/>
        </w:rPr>
      </w:pPr>
      <w:r w:rsidRPr="001834DD">
        <w:rPr>
          <w:sz w:val="16"/>
        </w:rPr>
        <w:t xml:space="preserve">In the past several decades, planetary science has confirmed what has long been suspected: </w:t>
      </w:r>
      <w:r w:rsidRPr="002359CF">
        <w:rPr>
          <w:rStyle w:val="StyleUnderline"/>
          <w:highlight w:val="cyan"/>
        </w:rPr>
        <w:t>celestial bodies are</w:t>
      </w:r>
      <w:r w:rsidRPr="002359CF">
        <w:rPr>
          <w:rStyle w:val="StyleUnderline"/>
        </w:rPr>
        <w:t xml:space="preserve"> potential </w:t>
      </w:r>
      <w:r w:rsidRPr="002359CF">
        <w:rPr>
          <w:rStyle w:val="StyleUnderline"/>
          <w:highlight w:val="cyan"/>
        </w:rPr>
        <w:t>sources for</w:t>
      </w:r>
      <w:r w:rsidRPr="002359CF">
        <w:rPr>
          <w:rStyle w:val="StyleUnderline"/>
        </w:rPr>
        <w:t xml:space="preserve"> dozens of natural </w:t>
      </w:r>
      <w:r w:rsidRPr="002359CF">
        <w:rPr>
          <w:rStyle w:val="StyleUnderline"/>
          <w:highlight w:val="cyan"/>
        </w:rPr>
        <w:t>materials that</w:t>
      </w:r>
      <w:r w:rsidRPr="001834DD">
        <w:rPr>
          <w:sz w:val="16"/>
        </w:rPr>
        <w:t xml:space="preserve">, in the right time and place, </w:t>
      </w:r>
      <w:r w:rsidRPr="002359CF">
        <w:rPr>
          <w:rStyle w:val="StyleUnderline"/>
          <w:highlight w:val="cyan"/>
        </w:rPr>
        <w:t>are incredibly valuable</w:t>
      </w:r>
      <w:r w:rsidRPr="002359CF">
        <w:rPr>
          <w:rStyle w:val="StyleUnderline"/>
        </w:rPr>
        <w:t>.</w:t>
      </w:r>
      <w:r w:rsidRPr="001834DD">
        <w:rPr>
          <w:sz w:val="16"/>
        </w:rPr>
        <w:t xml:space="preserve"> Of these</w:t>
      </w:r>
      <w:r w:rsidRPr="001834DD">
        <w:rPr>
          <w:sz w:val="16"/>
          <w:highlight w:val="cyan"/>
        </w:rPr>
        <w:t xml:space="preserve">, </w:t>
      </w:r>
      <w:r w:rsidRPr="002359CF">
        <w:rPr>
          <w:rStyle w:val="StyleUnderline"/>
          <w:highlight w:val="cyan"/>
        </w:rPr>
        <w:t>water</w:t>
      </w:r>
      <w:r w:rsidRPr="002359CF">
        <w:rPr>
          <w:rStyle w:val="StyleUnderline"/>
        </w:rPr>
        <w:t xml:space="preserve"> may be the most attractive in the near-term, because</w:t>
      </w:r>
      <w:r w:rsidRPr="001834DD">
        <w:rPr>
          <w:sz w:val="16"/>
        </w:rPr>
        <w:t xml:space="preserve"> — with assistance from solar energy or nuclear fission — </w:t>
      </w:r>
      <w:r w:rsidRPr="002359CF">
        <w:rPr>
          <w:rStyle w:val="StyleUnderline"/>
        </w:rPr>
        <w:t xml:space="preserve">H2O can be split into hydrogen </w:t>
      </w:r>
      <w:r w:rsidRPr="002359CF">
        <w:rPr>
          <w:rStyle w:val="StyleUnderline"/>
          <w:highlight w:val="cyan"/>
        </w:rPr>
        <w:t>and</w:t>
      </w:r>
      <w:r w:rsidRPr="002359CF">
        <w:rPr>
          <w:rStyle w:val="StyleUnderline"/>
        </w:rPr>
        <w:t xml:space="preserve"> oxygen to make rocket propellant, </w:t>
      </w:r>
      <w:hyperlink r:id="rId15" w:tgtFrame="_blank" w:history="1">
        <w:r w:rsidRPr="002359CF">
          <w:rPr>
            <w:rStyle w:val="StyleUnderline"/>
          </w:rPr>
          <w:t>facilitating in-space refueling</w:t>
        </w:r>
      </w:hyperlink>
      <w:r w:rsidRPr="001834DD">
        <w:rPr>
          <w:sz w:val="16"/>
        </w:rPr>
        <w:t xml:space="preserve">. So-called </w:t>
      </w:r>
      <w:r w:rsidRPr="002359CF">
        <w:rPr>
          <w:rStyle w:val="StyleUnderline"/>
        </w:rPr>
        <w:t>“</w:t>
      </w:r>
      <w:r w:rsidRPr="002359CF">
        <w:rPr>
          <w:rStyle w:val="StyleUnderline"/>
          <w:highlight w:val="cyan"/>
        </w:rPr>
        <w:t>rare earth” metals are</w:t>
      </w:r>
      <w:r w:rsidRPr="002359CF">
        <w:rPr>
          <w:rStyle w:val="StyleUnderline"/>
        </w:rPr>
        <w:t xml:space="preserve"> also </w:t>
      </w:r>
      <w:r w:rsidRPr="002359CF">
        <w:rPr>
          <w:rStyle w:val="StyleUnderline"/>
          <w:highlight w:val="cyan"/>
        </w:rPr>
        <w:t>potential targets</w:t>
      </w:r>
      <w:r w:rsidRPr="002359CF">
        <w:rPr>
          <w:rStyle w:val="StyleUnderline"/>
        </w:rPr>
        <w:t xml:space="preserve"> of asteroid miners intending to service Earth markets</w:t>
      </w:r>
      <w:r w:rsidRPr="001834DD">
        <w:rPr>
          <w:sz w:val="16"/>
        </w:rPr>
        <w:t xml:space="preserve">. Consisting of 17 elements, including lanthanum, neodymium, and yttrium, these critical materials (most of which are today mined in China at great environmental cost) are required for electronics. </w:t>
      </w:r>
      <w:r w:rsidRPr="00D223E5">
        <w:rPr>
          <w:rStyle w:val="StyleUnderline"/>
        </w:rPr>
        <w:t xml:space="preserve">And </w:t>
      </w:r>
      <w:r w:rsidRPr="00D223E5">
        <w:rPr>
          <w:rStyle w:val="StyleUnderline"/>
          <w:highlight w:val="cyan"/>
        </w:rPr>
        <w:t>they loom as bottlenecks in making the transition from fossil fuels to renewables backed up by battery storage.</w:t>
      </w:r>
    </w:p>
    <w:p w14:paraId="63940AE9" w14:textId="77777777" w:rsidR="00550FC2" w:rsidRPr="00462FAE" w:rsidRDefault="00550FC2" w:rsidP="00550FC2">
      <w:pPr>
        <w:rPr>
          <w:rStyle w:val="StyleUnderline"/>
        </w:rPr>
      </w:pPr>
      <w:r w:rsidRPr="00462FAE">
        <w:rPr>
          <w:rStyle w:val="StyleUnderline"/>
          <w:highlight w:val="cyan"/>
        </w:rPr>
        <w:t>The Moon is a prime</w:t>
      </w:r>
      <w:r w:rsidRPr="00D223E5">
        <w:rPr>
          <w:rStyle w:val="StyleUnderline"/>
        </w:rPr>
        <w:t> </w:t>
      </w:r>
      <w:hyperlink r:id="rId16" w:tgtFrame="_blank" w:history="1">
        <w:r w:rsidRPr="00D223E5">
          <w:rPr>
            <w:rStyle w:val="StyleUnderline"/>
          </w:rPr>
          <w:t xml:space="preserve">space </w:t>
        </w:r>
        <w:r w:rsidRPr="00462FAE">
          <w:rPr>
            <w:rStyle w:val="StyleUnderline"/>
            <w:highlight w:val="cyan"/>
          </w:rPr>
          <w:t>mining target</w:t>
        </w:r>
      </w:hyperlink>
      <w:r w:rsidRPr="001834DD">
        <w:rPr>
          <w:sz w:val="16"/>
        </w:rPr>
        <w:t xml:space="preserve">. Boosted by NASA’s mining solicitation, </w:t>
      </w:r>
      <w:r w:rsidRPr="00462FAE">
        <w:rPr>
          <w:rStyle w:val="StyleUnderline"/>
        </w:rPr>
        <w:t>it is likely the first location for commercial mining</w:t>
      </w:r>
      <w:r w:rsidRPr="001834DD">
        <w:rPr>
          <w:sz w:val="16"/>
          <w:highlight w:val="cyan"/>
        </w:rPr>
        <w:t xml:space="preserve">. </w:t>
      </w:r>
      <w:r w:rsidRPr="00462FAE">
        <w:rPr>
          <w:rStyle w:val="StyleUnderline"/>
          <w:highlight w:val="cyan"/>
        </w:rPr>
        <w:t>The Moon</w:t>
      </w:r>
      <w:r w:rsidRPr="00462FAE">
        <w:rPr>
          <w:rStyle w:val="StyleUnderline"/>
        </w:rPr>
        <w:t xml:space="preserve"> has several advantages. It </w:t>
      </w:r>
      <w:r w:rsidRPr="00462FAE">
        <w:rPr>
          <w:rStyle w:val="StyleUnderline"/>
          <w:highlight w:val="cyan"/>
        </w:rPr>
        <w:t>is</w:t>
      </w:r>
      <w:r w:rsidRPr="00462FAE">
        <w:rPr>
          <w:rStyle w:val="StyleUnderline"/>
        </w:rPr>
        <w:t xml:space="preserve"> relatively </w:t>
      </w:r>
      <w:r w:rsidRPr="00462FAE">
        <w:rPr>
          <w:rStyle w:val="StyleUnderline"/>
          <w:highlight w:val="cyan"/>
        </w:rPr>
        <w:t>close</w:t>
      </w:r>
      <w:r w:rsidRPr="001834DD">
        <w:rPr>
          <w:sz w:val="16"/>
        </w:rPr>
        <w:t xml:space="preserve">, requiring a journey of only several days by rocket and creating communication lags of only a couple seconds — a delay small enough to allow remote operation of robots from Earth. </w:t>
      </w:r>
      <w:r w:rsidRPr="00462FAE">
        <w:rPr>
          <w:rStyle w:val="StyleUnderline"/>
        </w:rPr>
        <w:t xml:space="preserve">Its low gravity implies that relatively </w:t>
      </w:r>
      <w:r w:rsidRPr="00462FAE">
        <w:rPr>
          <w:rStyle w:val="StyleUnderline"/>
          <w:highlight w:val="cyan"/>
        </w:rPr>
        <w:t>little energy</w:t>
      </w:r>
      <w:r w:rsidRPr="00462FAE">
        <w:rPr>
          <w:rStyle w:val="StyleUnderline"/>
        </w:rPr>
        <w:t xml:space="preserve"> expenditure </w:t>
      </w:r>
      <w:r w:rsidRPr="00462FAE">
        <w:rPr>
          <w:rStyle w:val="StyleUnderline"/>
          <w:highlight w:val="cyan"/>
        </w:rPr>
        <w:t>will be needed to deliver mined resources to Earth</w:t>
      </w:r>
      <w:r w:rsidRPr="00462FAE">
        <w:rPr>
          <w:rStyle w:val="StyleUnderline"/>
        </w:rPr>
        <w:t xml:space="preserve"> orbit.</w:t>
      </w:r>
    </w:p>
    <w:p w14:paraId="417371A6" w14:textId="77777777" w:rsidR="00550FC2" w:rsidRPr="001834DD" w:rsidRDefault="00550FC2" w:rsidP="00550FC2">
      <w:pPr>
        <w:rPr>
          <w:rStyle w:val="StyleUnderline"/>
        </w:rPr>
      </w:pPr>
      <w:r w:rsidRPr="001834DD">
        <w:rPr>
          <w:sz w:val="16"/>
        </w:rPr>
        <w:t xml:space="preserve">The Moon may look parched — and by comparison to Earth, it is. But </w:t>
      </w:r>
      <w:r w:rsidRPr="00462FAE">
        <w:rPr>
          <w:rStyle w:val="StyleUnderline"/>
        </w:rPr>
        <w:t xml:space="preserve">recent </w:t>
      </w:r>
      <w:r w:rsidRPr="001834DD">
        <w:rPr>
          <w:rStyle w:val="StyleUnderline"/>
        </w:rPr>
        <w:t>probes have confirmed</w:t>
      </w:r>
      <w:r w:rsidRPr="00462FAE">
        <w:rPr>
          <w:rStyle w:val="StyleUnderline"/>
        </w:rPr>
        <w:t xml:space="preserve"> substantial amounts of </w:t>
      </w:r>
      <w:r w:rsidRPr="001834DD">
        <w:rPr>
          <w:rStyle w:val="StyleUnderline"/>
        </w:rPr>
        <w:t>water ice lurking in</w:t>
      </w:r>
      <w:r w:rsidRPr="00462FAE">
        <w:rPr>
          <w:rStyle w:val="StyleUnderline"/>
        </w:rPr>
        <w:t> </w:t>
      </w:r>
      <w:hyperlink r:id="rId17" w:tgtFrame="_blank" w:history="1">
        <w:r w:rsidRPr="00462FAE">
          <w:rPr>
            <w:rStyle w:val="StyleUnderline"/>
          </w:rPr>
          <w:t xml:space="preserve">permanently shadowed </w:t>
        </w:r>
        <w:r w:rsidRPr="001834DD">
          <w:rPr>
            <w:rStyle w:val="StyleUnderline"/>
          </w:rPr>
          <w:t>craters</w:t>
        </w:r>
      </w:hyperlink>
      <w:r w:rsidRPr="00462FAE">
        <w:rPr>
          <w:rStyle w:val="StyleUnderline"/>
        </w:rPr>
        <w:t> at the lunar poles</w:t>
      </w:r>
      <w:r w:rsidRPr="001834DD">
        <w:rPr>
          <w:sz w:val="16"/>
        </w:rPr>
        <w:t xml:space="preserve">. Further, </w:t>
      </w:r>
      <w:r w:rsidRPr="001834DD">
        <w:rPr>
          <w:rStyle w:val="StyleUnderline"/>
        </w:rPr>
        <w:t>it seems that solar winds have implanted significant deposits of helium-3 (a light stable isotope of helium) across the equatorial regions of the Moon</w:t>
      </w:r>
      <w:r w:rsidRPr="001834DD">
        <w:rPr>
          <w:sz w:val="16"/>
        </w:rPr>
        <w:t>. Helium-3 is a potential fuel source for secondand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 Between its water and helium-3 deposits</w:t>
      </w:r>
      <w:r w:rsidRPr="001834DD">
        <w:rPr>
          <w:rStyle w:val="StyleUnderline"/>
        </w:rPr>
        <w:t xml:space="preserve">, </w:t>
      </w:r>
      <w:r w:rsidRPr="001834DD">
        <w:rPr>
          <w:rStyle w:val="StyleUnderline"/>
          <w:highlight w:val="cyan"/>
        </w:rPr>
        <w:t>the Moon could be the</w:t>
      </w:r>
      <w:r w:rsidRPr="001834DD">
        <w:rPr>
          <w:rStyle w:val="StyleUnderline"/>
        </w:rPr>
        <w:t xml:space="preserve"> resource </w:t>
      </w:r>
      <w:r w:rsidRPr="001834DD">
        <w:rPr>
          <w:rStyle w:val="StyleUnderline"/>
          <w:highlight w:val="cyan"/>
        </w:rPr>
        <w:t>stepping-stone</w:t>
      </w:r>
      <w:r w:rsidRPr="001834DD">
        <w:rPr>
          <w:rStyle w:val="StyleUnderline"/>
        </w:rPr>
        <w:t xml:space="preserve"> for further solar system </w:t>
      </w:r>
      <w:r w:rsidRPr="001834DD">
        <w:rPr>
          <w:rStyle w:val="StyleUnderline"/>
          <w:highlight w:val="cyan"/>
        </w:rPr>
        <w:t>exploration.</w:t>
      </w:r>
    </w:p>
    <w:p w14:paraId="04DBC174" w14:textId="77777777" w:rsidR="00550FC2" w:rsidRPr="001834DD" w:rsidRDefault="00550FC2" w:rsidP="00550FC2">
      <w:pPr>
        <w:rPr>
          <w:sz w:val="16"/>
        </w:rPr>
      </w:pPr>
      <w:r w:rsidRPr="001834DD">
        <w:rPr>
          <w:rStyle w:val="StyleUnderline"/>
          <w:highlight w:val="cyan"/>
        </w:rPr>
        <w:t>Asteroids are another</w:t>
      </w:r>
      <w:r w:rsidRPr="001834DD">
        <w:rPr>
          <w:rStyle w:val="StyleUnderline"/>
        </w:rPr>
        <w:t xml:space="preserve"> near-term </w:t>
      </w:r>
      <w:hyperlink r:id="rId18" w:tgtFrame="_blank" w:history="1">
        <w:r w:rsidRPr="001834DD">
          <w:rPr>
            <w:rStyle w:val="StyleUnderline"/>
          </w:rPr>
          <w:t xml:space="preserve">mining </w:t>
        </w:r>
        <w:r w:rsidRPr="001834DD">
          <w:rPr>
            <w:rStyle w:val="StyleUnderline"/>
            <w:highlight w:val="cyan"/>
          </w:rPr>
          <w:t>target</w:t>
        </w:r>
      </w:hyperlink>
      <w:r w:rsidRPr="001834DD">
        <w:rPr>
          <w:rStyle w:val="StyleUnderline"/>
        </w:rPr>
        <w:t>. There are all sorts of space rocks hurtling through the solar system, with varying amounts of water, rare earth metals and other materials on board</w:t>
      </w:r>
      <w:r w:rsidRPr="001834DD">
        <w:rPr>
          <w:sz w:val="16"/>
        </w:rPr>
        <w:t>.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p>
    <w:p w14:paraId="7D9931F0" w14:textId="77777777" w:rsidR="00550FC2" w:rsidRPr="001834DD" w:rsidRDefault="00550FC2" w:rsidP="00550FC2">
      <w:pPr>
        <w:rPr>
          <w:rStyle w:val="StyleUnderline"/>
        </w:rPr>
      </w:pPr>
      <w:r w:rsidRPr="001834DD">
        <w:rPr>
          <w:rStyle w:val="StyleUnderline"/>
        </w:rPr>
        <w:t>Wannabe asteroid miners will thus be looking at smaller near-Earth asteroids</w:t>
      </w:r>
      <w:r w:rsidRPr="001834DD">
        <w:rPr>
          <w:sz w:val="16"/>
        </w:rPr>
        <w:t xml:space="preserve">. While they are much further away than the Moon, </w:t>
      </w:r>
      <w:r w:rsidRPr="001834DD">
        <w:rPr>
          <w:rStyle w:val="StyleUnderline"/>
        </w:rPr>
        <w:t>many of them could be reached using less energy — and some are even small enough to make it technically possible to tow them to Earth orbit for mining.</w:t>
      </w:r>
    </w:p>
    <w:p w14:paraId="791DCA3B" w14:textId="77777777" w:rsidR="00550FC2" w:rsidRPr="001834DD" w:rsidRDefault="00550FC2" w:rsidP="00550FC2">
      <w:pPr>
        <w:rPr>
          <w:sz w:val="16"/>
          <w:szCs w:val="16"/>
        </w:rPr>
      </w:pPr>
      <w:r w:rsidRPr="001834DD">
        <w:rPr>
          <w:sz w:val="16"/>
          <w:szCs w:val="16"/>
        </w:rPr>
        <w:t>Space mining may be essential to crewed </w:t>
      </w:r>
      <w:hyperlink r:id="rId19" w:tgtFrame="_blank" w:history="1">
        <w:r w:rsidRPr="001834DD">
          <w:rPr>
            <w:rStyle w:val="Hyperlink"/>
            <w:sz w:val="16"/>
            <w:szCs w:val="16"/>
          </w:rPr>
          <w:t>exploration missions to Mars</w:t>
        </w:r>
      </w:hyperlink>
      <w:r w:rsidRPr="001834DD">
        <w:rPr>
          <w:sz w:val="16"/>
          <w:szCs w:val="16"/>
        </w:rPr>
        <w:t>.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w:t>
      </w:r>
    </w:p>
    <w:p w14:paraId="06E437FE" w14:textId="77777777" w:rsidR="00550FC2" w:rsidRPr="001834DD" w:rsidRDefault="00550FC2" w:rsidP="00550FC2">
      <w:pPr>
        <w:rPr>
          <w:sz w:val="16"/>
          <w:szCs w:val="16"/>
        </w:rPr>
      </w:pPr>
      <w:r w:rsidRPr="001834DD">
        <w:rPr>
          <w:sz w:val="16"/>
          <w:szCs w:val="16"/>
        </w:rPr>
        <w:t>Technology Is the Difference</w:t>
      </w:r>
    </w:p>
    <w:p w14:paraId="7C44B6CE" w14:textId="77777777" w:rsidR="00550FC2" w:rsidRPr="001834DD" w:rsidRDefault="00550FC2" w:rsidP="00550FC2">
      <w:pPr>
        <w:rPr>
          <w:rStyle w:val="StyleUnderline"/>
        </w:rPr>
      </w:pPr>
      <w:r w:rsidRPr="001834DD">
        <w:rPr>
          <w:rStyle w:val="StyleUnderline"/>
        </w:rPr>
        <w:t xml:space="preserve">The </w:t>
      </w:r>
      <w:r w:rsidRPr="001834DD">
        <w:rPr>
          <w:rStyle w:val="StyleUnderline"/>
          <w:highlight w:val="cyan"/>
        </w:rPr>
        <w:t>prospects for space mining are</w:t>
      </w:r>
      <w:r w:rsidRPr="001834DD">
        <w:rPr>
          <w:rStyle w:val="StyleUnderline"/>
        </w:rPr>
        <w:t xml:space="preserve"> being </w:t>
      </w:r>
      <w:r w:rsidRPr="001834DD">
        <w:rPr>
          <w:rStyle w:val="StyleUnderline"/>
          <w:highlight w:val="cyan"/>
        </w:rPr>
        <w:t>driven by tech</w:t>
      </w:r>
      <w:r w:rsidRPr="001834DD">
        <w:rPr>
          <w:rStyle w:val="StyleUnderline"/>
        </w:rPr>
        <w:t xml:space="preserve">nological advances across the space industry. The rise of </w:t>
      </w:r>
      <w:r w:rsidRPr="001834DD">
        <w:rPr>
          <w:rStyle w:val="StyleUnderline"/>
          <w:highlight w:val="cyan"/>
        </w:rPr>
        <w:t>reusable rocket components</w:t>
      </w:r>
      <w:r w:rsidRPr="001834DD">
        <w:rPr>
          <w:rStyle w:val="StyleUnderline"/>
        </w:rPr>
        <w:t xml:space="preserve"> and the now-widespread use of off-the-shelf parts </w:t>
      </w:r>
      <w:r w:rsidRPr="001834DD">
        <w:rPr>
          <w:rStyle w:val="StyleUnderline"/>
          <w:highlight w:val="cyan"/>
        </w:rPr>
        <w:t>are lowering</w:t>
      </w:r>
      <w:r w:rsidRPr="001834DD">
        <w:rPr>
          <w:rStyle w:val="StyleUnderline"/>
        </w:rPr>
        <w:t xml:space="preserve"> both </w:t>
      </w:r>
      <w:hyperlink r:id="rId20" w:tgtFrame="_blank" w:history="1">
        <w:r w:rsidRPr="001834DD">
          <w:rPr>
            <w:rStyle w:val="StyleUnderline"/>
            <w:highlight w:val="cyan"/>
          </w:rPr>
          <w:t>launch and operations costs</w:t>
        </w:r>
      </w:hyperlink>
      <w:r w:rsidRPr="001834DD">
        <w:rPr>
          <w:rStyle w:val="StyleUnderline"/>
        </w:rPr>
        <w:t xml:space="preserve">. Once limited to government contract missions and the delivery of telecom satellites to orbit, </w:t>
      </w:r>
      <w:r w:rsidRPr="001834DD">
        <w:rPr>
          <w:rStyle w:val="StyleUnderline"/>
          <w:highlight w:val="cyan"/>
        </w:rPr>
        <w:t>private firms are</w:t>
      </w:r>
      <w:r w:rsidRPr="001834DD">
        <w:rPr>
          <w:rStyle w:val="StyleUnderline"/>
        </w:rPr>
        <w:t xml:space="preserve"> now emerging as leaders in </w:t>
      </w:r>
      <w:r w:rsidRPr="001834DD">
        <w:rPr>
          <w:rStyle w:val="StyleUnderline"/>
          <w:highlight w:val="cyan"/>
        </w:rPr>
        <w:t>developing “</w:t>
      </w:r>
      <w:hyperlink r:id="rId21" w:tgtFrame="_blank" w:history="1">
        <w:r w:rsidRPr="001834DD">
          <w:rPr>
            <w:rStyle w:val="StyleUnderline"/>
            <w:highlight w:val="cyan"/>
          </w:rPr>
          <w:t>NewSpace</w:t>
        </w:r>
      </w:hyperlink>
      <w:r w:rsidRPr="001834DD">
        <w:rPr>
          <w:rStyle w:val="StyleUnderline"/>
          <w:highlight w:val="cyan"/>
        </w:rPr>
        <w:t>” activities</w:t>
      </w:r>
      <w:r w:rsidRPr="001834DD">
        <w:rPr>
          <w:rStyle w:val="StyleUnderline"/>
        </w:rPr>
        <w:t xml:space="preserve"> — a catch-all term for endeavors including orbital tourism, orbital manufacturing and mini-satellites providing specialized services. The space sector</w:t>
      </w:r>
      <w:r w:rsidRPr="001834DD">
        <w:rPr>
          <w:sz w:val="16"/>
        </w:rPr>
        <w:t xml:space="preserve">, with a market capitalization of $400 billion, </w:t>
      </w:r>
      <w:r w:rsidRPr="001834DD">
        <w:rPr>
          <w:rStyle w:val="StyleUnderline"/>
        </w:rPr>
        <w:t>could grow to </w:t>
      </w:r>
      <w:hyperlink r:id="rId22" w:tgtFrame="_blank" w:history="1">
        <w:r w:rsidRPr="001834DD">
          <w:rPr>
            <w:rStyle w:val="StyleUnderline"/>
          </w:rPr>
          <w:t>as much as $1 trillion</w:t>
        </w:r>
      </w:hyperlink>
      <w:r w:rsidRPr="001834DD">
        <w:rPr>
          <w:rStyle w:val="StyleUnderline"/>
        </w:rPr>
        <w:t> by 2040 as private investment soars.</w:t>
      </w:r>
    </w:p>
    <w:p w14:paraId="7325EB21" w14:textId="77777777" w:rsidR="00550FC2" w:rsidRPr="00A22B0A" w:rsidRDefault="00550FC2" w:rsidP="00550FC2">
      <w:pPr>
        <w:pStyle w:val="Heading4"/>
        <w:rPr>
          <w:rFonts w:cs="Arial"/>
        </w:rPr>
      </w:pPr>
      <w:r>
        <w:rPr>
          <w:rFonts w:cs="Arial"/>
        </w:rPr>
        <w:t xml:space="preserve">Squo private companies are willing to invest, but the plan crosses a </w:t>
      </w:r>
      <w:r>
        <w:rPr>
          <w:rFonts w:cs="Arial"/>
          <w:u w:val="single"/>
        </w:rPr>
        <w:t>perception barrier</w:t>
      </w:r>
      <w:r>
        <w:rPr>
          <w:rFonts w:cs="Arial"/>
        </w:rPr>
        <w:t xml:space="preserve"> which destroys investment</w:t>
      </w:r>
    </w:p>
    <w:p w14:paraId="10BA3937" w14:textId="77777777" w:rsidR="00550FC2" w:rsidRPr="00C435A1" w:rsidRDefault="00550FC2" w:rsidP="00550FC2">
      <w:r w:rsidRPr="00C435A1">
        <w:rPr>
          <w:rStyle w:val="Style13ptBold"/>
        </w:rPr>
        <w:t>Shaw 13</w:t>
      </w:r>
      <w:r w:rsidRPr="00C435A1">
        <w:t xml:space="preserve"> - </w:t>
      </w:r>
      <w:r w:rsidRPr="00FB3F77">
        <w:rPr>
          <w:sz w:val="16"/>
          <w:szCs w:val="16"/>
        </w:rPr>
        <w:t xml:space="preserve">Lauren E, J.D. from Chapman University School of Law, ”Asteroids, the New Western Frontier: Applying Principles of the General Mining Law of 1872 to Incentive Asteroid Mining”, JOURNAL OF AIR LAW AND COMMERCE, Volume 78, Issue 1, Article 2, </w:t>
      </w:r>
      <w:hyperlink r:id="rId23" w:history="1">
        <w:r w:rsidRPr="00FB3F77">
          <w:rPr>
            <w:rStyle w:val="Hyperlink"/>
            <w:sz w:val="16"/>
            <w:szCs w:val="16"/>
          </w:rPr>
          <w:t>https://scholar.smu.edu/cgi/viewcontent.cgi?article=1307&amp;context=jalc</w:t>
        </w:r>
      </w:hyperlink>
      <w:r w:rsidRPr="00FB3F77">
        <w:rPr>
          <w:sz w:val="16"/>
          <w:szCs w:val="16"/>
        </w:rPr>
        <w:t xml:space="preserve">  // recut MNHS NL</w:t>
      </w:r>
    </w:p>
    <w:p w14:paraId="5331BFEE" w14:textId="77777777" w:rsidR="00550FC2" w:rsidRDefault="00550FC2" w:rsidP="00550FC2">
      <w:pPr>
        <w:rPr>
          <w:sz w:val="10"/>
        </w:rPr>
      </w:pPr>
      <w:r w:rsidRPr="009436A4">
        <w:rPr>
          <w:sz w:val="10"/>
        </w:rPr>
        <w:t xml:space="preserve">To some, </w:t>
      </w:r>
      <w:r w:rsidRPr="009436A4">
        <w:rPr>
          <w:rStyle w:val="StyleUnderline"/>
        </w:rPr>
        <w:t xml:space="preserve">the </w:t>
      </w:r>
      <w:r w:rsidRPr="009436A4">
        <w:rPr>
          <w:rStyle w:val="StyleUnderline"/>
          <w:highlight w:val="green"/>
        </w:rPr>
        <w:t>mining</w:t>
      </w:r>
      <w:r w:rsidRPr="009436A4">
        <w:rPr>
          <w:rStyle w:val="StyleUnderline"/>
        </w:rPr>
        <w:t xml:space="preserve"> of asteroids</w:t>
      </w:r>
      <w:r w:rsidRPr="009436A4">
        <w:rPr>
          <w:sz w:val="10"/>
        </w:rPr>
        <w:t xml:space="preserve"> might sound like the premise of a science fiction novel' or the solution to the heartwrenching, fictional scenario depicted in the film Armageddon.2 To others, it </w:t>
      </w:r>
      <w:r w:rsidRPr="009436A4">
        <w:rPr>
          <w:rStyle w:val="StyleUnderline"/>
          <w:highlight w:val="green"/>
        </w:rPr>
        <w:t>evokes a fantastical idea</w:t>
      </w:r>
      <w:r w:rsidRPr="009436A4">
        <w:rPr>
          <w:rStyle w:val="StyleUnderline"/>
        </w:rPr>
        <w:t xml:space="preserve"> that may come to fruition</w:t>
      </w:r>
      <w:r w:rsidRPr="009436A4">
        <w:rPr>
          <w:sz w:val="10"/>
        </w:rPr>
        <w:t xml:space="preserve"> in a distant reality. </w:t>
      </w:r>
      <w:r w:rsidRPr="009436A4">
        <w:rPr>
          <w:rStyle w:val="Emphasis"/>
        </w:rPr>
        <w:t>However</w:t>
      </w:r>
      <w:r w:rsidRPr="009436A4">
        <w:rPr>
          <w:sz w:val="10"/>
        </w:rPr>
        <w:t xml:space="preserve">, </w:t>
      </w:r>
      <w:r w:rsidRPr="009436A4">
        <w:rPr>
          <w:rStyle w:val="StyleUnderline"/>
        </w:rPr>
        <w:t xml:space="preserve">impressively funded </w:t>
      </w:r>
      <w:r w:rsidRPr="009436A4">
        <w:rPr>
          <w:rStyle w:val="StyleUnderline"/>
          <w:highlight w:val="green"/>
        </w:rPr>
        <w:t>companies have plans to</w:t>
      </w:r>
      <w:r w:rsidRPr="009436A4">
        <w:rPr>
          <w:rStyle w:val="StyleUnderline"/>
        </w:rPr>
        <w:t xml:space="preserve"> send spacecraft to </w:t>
      </w:r>
      <w:r w:rsidRPr="009436A4">
        <w:rPr>
          <w:rStyle w:val="StyleUnderline"/>
          <w:highlight w:val="green"/>
        </w:rPr>
        <w:t>begin prospecting</w:t>
      </w:r>
      <w:r w:rsidRPr="009436A4">
        <w:rPr>
          <w:rStyle w:val="StyleUnderline"/>
        </w:rPr>
        <w:t xml:space="preserve"> on asteroids</w:t>
      </w:r>
      <w:r w:rsidRPr="009436A4">
        <w:rPr>
          <w:sz w:val="10"/>
        </w:rPr>
        <w:t xml:space="preserve"> within the next two years.' </w:t>
      </w:r>
      <w:r w:rsidRPr="009436A4">
        <w:rPr>
          <w:rStyle w:val="StyleUnderline"/>
        </w:rPr>
        <w:t xml:space="preserve">The </w:t>
      </w:r>
      <w:r w:rsidRPr="009436A4">
        <w:rPr>
          <w:rStyle w:val="StyleUnderline"/>
          <w:highlight w:val="green"/>
        </w:rPr>
        <w:t>issues associated with the mining</w:t>
      </w:r>
      <w:r w:rsidRPr="009436A4">
        <w:rPr>
          <w:rStyle w:val="StyleUnderline"/>
        </w:rPr>
        <w:t xml:space="preserve"> of asteroids </w:t>
      </w:r>
      <w:r w:rsidRPr="009436A4">
        <w:rPr>
          <w:rStyle w:val="StyleUnderline"/>
          <w:highlight w:val="green"/>
        </w:rPr>
        <w:t>should be addressed</w:t>
      </w:r>
      <w:r w:rsidRPr="009436A4">
        <w:rPr>
          <w:rStyle w:val="StyleUnderline"/>
        </w:rPr>
        <w:t xml:space="preserve"> </w:t>
      </w:r>
      <w:r w:rsidRPr="009436A4">
        <w:rPr>
          <w:rStyle w:val="Emphasis"/>
        </w:rPr>
        <w:t>before these plans are set in motion</w:t>
      </w:r>
      <w:r w:rsidRPr="009436A4">
        <w:rPr>
          <w:sz w:val="10"/>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literature to date on how to legally address asteroid mining is minimal.' The </w:t>
      </w:r>
      <w:r w:rsidRPr="009436A4">
        <w:rPr>
          <w:rStyle w:val="StyleUnderline"/>
        </w:rPr>
        <w:t>articles</w:t>
      </w:r>
      <w:r w:rsidRPr="009436A4">
        <w:rPr>
          <w:sz w:val="10"/>
        </w:rPr>
        <w:t xml:space="preserve"> that do address it </w:t>
      </w:r>
      <w:r w:rsidRPr="009436A4">
        <w:rPr>
          <w:rStyle w:val="StyleUnderline"/>
        </w:rPr>
        <w:t>propose</w:t>
      </w:r>
      <w:r w:rsidRPr="009436A4">
        <w:rPr>
          <w:sz w:val="10"/>
        </w:rPr>
        <w:t xml:space="preserve"> the creation of different systems, such as a "property rights-based system that relies on the doctrine of first possession"7 or </w:t>
      </w:r>
      <w:r w:rsidRPr="009436A4">
        <w:rPr>
          <w:rStyle w:val="StyleUnderline"/>
        </w:rPr>
        <w:t>an international authority that would regulate mining operations</w:t>
      </w:r>
      <w:r w:rsidRPr="009436A4">
        <w:rPr>
          <w:sz w:val="10"/>
        </w:rPr>
        <w:t xml:space="preserve">.' </w:t>
      </w:r>
      <w:r w:rsidRPr="009436A4">
        <w:rPr>
          <w:rStyle w:val="StyleUnderline"/>
        </w:rPr>
        <w:t xml:space="preserve">Implementing </w:t>
      </w:r>
      <w:r w:rsidRPr="009436A4">
        <w:rPr>
          <w:rStyle w:val="StyleUnderline"/>
          <w:highlight w:val="green"/>
        </w:rPr>
        <w:t>a scheme that offers ownership of extracted resources</w:t>
      </w:r>
      <w:r w:rsidRPr="009436A4">
        <w:rPr>
          <w:sz w:val="10"/>
        </w:rPr>
        <w:t xml:space="preserve"> without bestowing complete sovereignty </w:t>
      </w:r>
      <w:r w:rsidRPr="009436A4">
        <w:rPr>
          <w:rStyle w:val="StyleUnderline"/>
          <w:highlight w:val="green"/>
        </w:rPr>
        <w:t>is necessary to avoid</w:t>
      </w:r>
      <w:r w:rsidRPr="009436A4">
        <w:rPr>
          <w:rStyle w:val="StyleUnderline"/>
        </w:rPr>
        <w:t xml:space="preserve"> an </w:t>
      </w:r>
      <w:r w:rsidRPr="009436A4">
        <w:rPr>
          <w:rStyle w:val="Emphasis"/>
        </w:rPr>
        <w:t xml:space="preserve">impending </w:t>
      </w:r>
      <w:r w:rsidRPr="009436A4">
        <w:rPr>
          <w:rStyle w:val="Emphasis"/>
          <w:highlight w:val="green"/>
        </w:rPr>
        <w:t>legal limbo</w:t>
      </w:r>
      <w:r w:rsidRPr="009436A4">
        <w:rPr>
          <w:rStyle w:val="StyleUnderline"/>
        </w:rPr>
        <w:t xml:space="preserve">-that is, an outer space "Wild West" equivalent where </w:t>
      </w:r>
      <w:r w:rsidRPr="009436A4">
        <w:rPr>
          <w:rStyle w:val="StyleUnderline"/>
          <w:highlight w:val="green"/>
        </w:rPr>
        <w:t xml:space="preserve">there is </w:t>
      </w:r>
      <w:r w:rsidRPr="009436A4">
        <w:rPr>
          <w:rStyle w:val="Emphasis"/>
          <w:highlight w:val="green"/>
        </w:rPr>
        <w:t>neither certainty nor security</w:t>
      </w:r>
      <w:r w:rsidRPr="009436A4">
        <w:rPr>
          <w:rStyle w:val="Emphasis"/>
        </w:rPr>
        <w:t xml:space="preserve"> in who owns what</w:t>
      </w:r>
      <w:r w:rsidRPr="009436A4">
        <w:rPr>
          <w:sz w:val="10"/>
        </w:rPr>
        <w:t xml:space="preserve">.9 </w:t>
      </w:r>
      <w:r w:rsidRPr="009436A4">
        <w:rPr>
          <w:rStyle w:val="Emphasis"/>
        </w:rPr>
        <w:t>I</w:t>
      </w:r>
      <w:r w:rsidRPr="009436A4">
        <w:rPr>
          <w:rStyle w:val="Emphasis"/>
          <w:highlight w:val="green"/>
        </w:rPr>
        <w:t>f private sector miners</w:t>
      </w:r>
      <w:r w:rsidRPr="009436A4">
        <w:rPr>
          <w:rStyle w:val="Emphasis"/>
        </w:rPr>
        <w:t xml:space="preserve"> of asteroids </w:t>
      </w:r>
      <w:r w:rsidRPr="009436A4">
        <w:rPr>
          <w:rStyle w:val="Emphasis"/>
          <w:highlight w:val="green"/>
        </w:rPr>
        <w:t>know this right</w:t>
      </w:r>
      <w:r w:rsidRPr="009436A4">
        <w:rPr>
          <w:rStyle w:val="Emphasis"/>
        </w:rPr>
        <w:t xml:space="preserve"> </w:t>
      </w:r>
      <w:r w:rsidRPr="009436A4">
        <w:rPr>
          <w:sz w:val="10"/>
        </w:rPr>
        <w:t>already</w:t>
      </w:r>
      <w:r w:rsidRPr="009436A4">
        <w:rPr>
          <w:rStyle w:val="Emphasis"/>
        </w:rPr>
        <w:t xml:space="preserve"> </w:t>
      </w:r>
      <w:r w:rsidRPr="009436A4">
        <w:rPr>
          <w:rStyle w:val="Emphasis"/>
          <w:highlight w:val="green"/>
        </w:rPr>
        <w:t>exists, they will have more incentive to extract resources</w:t>
      </w:r>
      <w:r w:rsidRPr="009436A4">
        <w:rPr>
          <w:sz w:val="10"/>
        </w:rPr>
        <w:t xml:space="preserve">.' 0 </w:t>
      </w:r>
      <w:r w:rsidRPr="009436A4">
        <w:rPr>
          <w:rStyle w:val="StyleUnderline"/>
        </w:rPr>
        <w:t>This</w:t>
      </w:r>
      <w:r w:rsidRPr="009436A4">
        <w:rPr>
          <w:sz w:val="10"/>
        </w:rPr>
        <w:t xml:space="preserve">, in turn, </w:t>
      </w:r>
      <w:r w:rsidRPr="009436A4">
        <w:rPr>
          <w:rStyle w:val="StyleUnderline"/>
        </w:rPr>
        <w:t xml:space="preserve">would </w:t>
      </w:r>
      <w:r w:rsidRPr="009436A4">
        <w:rPr>
          <w:rStyle w:val="Emphasis"/>
          <w:highlight w:val="green"/>
        </w:rPr>
        <w:t>increase the chances of successful missions</w:t>
      </w:r>
      <w:r w:rsidRPr="009436A4">
        <w:rPr>
          <w:sz w:val="10"/>
        </w:rPr>
        <w:t xml:space="preserve">, </w:t>
      </w:r>
      <w:r w:rsidRPr="009436A4">
        <w:rPr>
          <w:rStyle w:val="StyleUnderline"/>
        </w:rPr>
        <w:t xml:space="preserve">resulting in </w:t>
      </w:r>
      <w:r w:rsidRPr="009436A4">
        <w:rPr>
          <w:rStyle w:val="Emphasis"/>
        </w:rPr>
        <w:t>numerous scientific and explorative benefits</w:t>
      </w:r>
      <w:r w:rsidRPr="009436A4">
        <w:rPr>
          <w:sz w:val="10"/>
        </w:rPr>
        <w:t xml:space="preserve">, </w:t>
      </w:r>
      <w:r w:rsidRPr="009436A4">
        <w:rPr>
          <w:rStyle w:val="StyleUnderline"/>
        </w:rPr>
        <w:t xml:space="preserve">along with the potential replenishment of </w:t>
      </w:r>
      <w:r w:rsidRPr="009436A4">
        <w:rPr>
          <w:rStyle w:val="Emphasis"/>
        </w:rPr>
        <w:t>key elements that are becoming increasingly depleted on Earth</w:t>
      </w:r>
      <w:r w:rsidRPr="009436A4">
        <w:rPr>
          <w:rStyle w:val="StyleUnderline"/>
        </w:rPr>
        <w:t xml:space="preserve"> yet are still needed for modern industry</w:t>
      </w:r>
      <w:r w:rsidRPr="009436A4">
        <w:rPr>
          <w:sz w:val="10"/>
        </w:rPr>
        <w:t xml:space="preserve">. Scientists speculate that </w:t>
      </w:r>
      <w:r w:rsidRPr="009436A4">
        <w:rPr>
          <w:rStyle w:val="StyleUnderline"/>
        </w:rPr>
        <w:t xml:space="preserve">key elements needed for modern industry, including </w:t>
      </w:r>
      <w:r w:rsidRPr="009436A4">
        <w:rPr>
          <w:rStyle w:val="Emphasis"/>
        </w:rPr>
        <w:t>platinum</w:t>
      </w:r>
      <w:r w:rsidRPr="009436A4">
        <w:rPr>
          <w:rStyle w:val="StyleUnderline"/>
        </w:rPr>
        <w:t xml:space="preserve">, </w:t>
      </w:r>
      <w:r w:rsidRPr="009436A4">
        <w:rPr>
          <w:rStyle w:val="Emphasis"/>
        </w:rPr>
        <w:t>zinc</w:t>
      </w:r>
      <w:r w:rsidRPr="009436A4">
        <w:rPr>
          <w:rStyle w:val="StyleUnderline"/>
        </w:rPr>
        <w:t xml:space="preserve">, </w:t>
      </w:r>
      <w:r w:rsidRPr="009436A4">
        <w:rPr>
          <w:rStyle w:val="Emphasis"/>
        </w:rPr>
        <w:t>copper</w:t>
      </w:r>
      <w:r w:rsidRPr="009436A4">
        <w:rPr>
          <w:rStyle w:val="StyleUnderline"/>
        </w:rPr>
        <w:t xml:space="preserve">, </w:t>
      </w:r>
      <w:r w:rsidRPr="009436A4">
        <w:rPr>
          <w:rStyle w:val="Emphasis"/>
        </w:rPr>
        <w:t>phosphorus</w:t>
      </w:r>
      <w:r w:rsidRPr="009436A4">
        <w:rPr>
          <w:rStyle w:val="StyleUnderline"/>
        </w:rPr>
        <w:t xml:space="preserve">, </w:t>
      </w:r>
      <w:r w:rsidRPr="009436A4">
        <w:rPr>
          <w:rStyle w:val="Emphasis"/>
        </w:rPr>
        <w:t>lead</w:t>
      </w:r>
      <w:r w:rsidRPr="009436A4">
        <w:rPr>
          <w:rStyle w:val="StyleUnderline"/>
        </w:rPr>
        <w:t xml:space="preserve">, </w:t>
      </w:r>
      <w:r w:rsidRPr="009436A4">
        <w:rPr>
          <w:rStyle w:val="Emphasis"/>
        </w:rPr>
        <w:t>gold</w:t>
      </w:r>
      <w:r w:rsidRPr="009436A4">
        <w:rPr>
          <w:rStyle w:val="StyleUnderline"/>
        </w:rPr>
        <w:t xml:space="preserve">, and </w:t>
      </w:r>
      <w:r w:rsidRPr="009436A4">
        <w:rPr>
          <w:rStyle w:val="Emphasis"/>
        </w:rPr>
        <w:t>indium</w:t>
      </w:r>
      <w:r w:rsidRPr="009436A4">
        <w:rPr>
          <w:rStyle w:val="StyleUnderline"/>
        </w:rPr>
        <w:t>, could become depleted on Earth within the next fifty to sixty years</w:t>
      </w:r>
      <w:r w:rsidRPr="009436A4">
        <w:rPr>
          <w:sz w:val="10"/>
        </w:rPr>
        <w:t xml:space="preserve">." </w:t>
      </w:r>
      <w:r w:rsidRPr="009436A4">
        <w:rPr>
          <w:rStyle w:val="StyleUnderline"/>
        </w:rPr>
        <w:t>Many of these</w:t>
      </w:r>
      <w:r w:rsidRPr="009436A4">
        <w:rPr>
          <w:sz w:val="10"/>
        </w:rPr>
        <w:t xml:space="preserve"> metals, such as platinum, are chemical elements that, unlike oil or diamonds, </w:t>
      </w:r>
      <w:r w:rsidRPr="009436A4">
        <w:rPr>
          <w:rStyle w:val="StyleUnderline"/>
        </w:rPr>
        <w:t xml:space="preserve">have </w:t>
      </w:r>
      <w:r w:rsidRPr="009436A4">
        <w:rPr>
          <w:rStyle w:val="Emphasis"/>
        </w:rPr>
        <w:t>no</w:t>
      </w:r>
      <w:r w:rsidRPr="009436A4">
        <w:rPr>
          <w:rStyle w:val="StyleUnderline"/>
        </w:rPr>
        <w:t xml:space="preserve"> synthetic </w:t>
      </w:r>
      <w:r w:rsidRPr="009436A4">
        <w:rPr>
          <w:rStyle w:val="Emphasis"/>
        </w:rPr>
        <w:t>alternative</w:t>
      </w:r>
      <w:r w:rsidRPr="009436A4">
        <w:rPr>
          <w:sz w:val="10"/>
        </w:rPr>
        <w:t xml:space="preserve">.12 Once the reserves on Earth are mined to complete depletion, </w:t>
      </w:r>
      <w:r w:rsidRPr="009436A4">
        <w:rPr>
          <w:rStyle w:val="StyleUnderline"/>
        </w:rPr>
        <w:t xml:space="preserve">industries will be forced to recycle the existing supply of minerals, which will result in </w:t>
      </w:r>
      <w:r w:rsidRPr="009436A4">
        <w:rPr>
          <w:rStyle w:val="Emphasis"/>
        </w:rPr>
        <w:t>increased costs</w:t>
      </w:r>
      <w:r w:rsidRPr="009436A4">
        <w:rPr>
          <w:rStyle w:val="StyleUnderline"/>
        </w:rPr>
        <w:t xml:space="preserve"> due to increased scarcity</w:t>
      </w:r>
      <w:r w:rsidRPr="009436A4">
        <w:rPr>
          <w:sz w:val="10"/>
        </w:rPr>
        <w:t xml:space="preserve">.' 3 However, evidence is accumulating that </w:t>
      </w:r>
      <w:r w:rsidRPr="009436A4">
        <w:rPr>
          <w:rStyle w:val="StyleUnderline"/>
        </w:rPr>
        <w:t>asteroids only a few hundred thousand miles away from Earth may be composed of an abundance of natural resources-including many of the minerals being mined to depletion on Earth-that could lead to vast profits</w:t>
      </w:r>
      <w:r w:rsidRPr="009436A4">
        <w:rPr>
          <w:sz w:val="10"/>
        </w:rPr>
        <w:t>." Most of the minerals being mined on Earth, including gold, iron, platinum, and palladium, originally came from the many asteroids that hit the Earth after the crust cooled during the planet's formation.'</w:t>
      </w:r>
      <w:r w:rsidRPr="00C435A1">
        <w:rPr>
          <w:sz w:val="10"/>
        </w:rPr>
        <w:t xml:space="preserve"> </w:t>
      </w:r>
    </w:p>
    <w:p w14:paraId="369CFC35" w14:textId="77777777" w:rsidR="00550FC2" w:rsidRDefault="00550FC2" w:rsidP="00550FC2"/>
    <w:p w14:paraId="3F844290" w14:textId="77777777" w:rsidR="00550FC2" w:rsidRDefault="00550FC2" w:rsidP="00550FC2">
      <w:pPr>
        <w:pStyle w:val="Heading4"/>
      </w:pPr>
      <w:r>
        <w:t xml:space="preserve">Space mining is key to solve climate change—resources needed for the green transition are becoming limited on Earth. </w:t>
      </w:r>
    </w:p>
    <w:p w14:paraId="4FFA68D3" w14:textId="77777777" w:rsidR="00550FC2" w:rsidRDefault="00550FC2" w:rsidP="00550FC2">
      <w:pPr>
        <w:rPr>
          <w:rStyle w:val="Style13ptBold"/>
          <w:b w:val="0"/>
          <w:bCs/>
          <w:sz w:val="22"/>
          <w:szCs w:val="22"/>
        </w:rPr>
      </w:pPr>
      <w:r>
        <w:rPr>
          <w:rStyle w:val="Style13ptBold"/>
        </w:rPr>
        <w:t xml:space="preserve">Duran ’21 – </w:t>
      </w:r>
      <w:r>
        <w:rPr>
          <w:rStyle w:val="Style13ptBold"/>
          <w:b w:val="0"/>
          <w:bCs/>
          <w:sz w:val="22"/>
          <w:szCs w:val="22"/>
        </w:rPr>
        <w:t>Journalist and Industry Analyst</w:t>
      </w:r>
    </w:p>
    <w:p w14:paraId="549450AD" w14:textId="77777777" w:rsidR="00550FC2" w:rsidRPr="00C33F04" w:rsidRDefault="00550FC2" w:rsidP="00550FC2">
      <w:pPr>
        <w:rPr>
          <w:rStyle w:val="Style13ptBold"/>
          <w:b w:val="0"/>
          <w:bCs/>
          <w:sz w:val="22"/>
          <w:szCs w:val="22"/>
        </w:rPr>
      </w:pPr>
      <w:r>
        <w:rPr>
          <w:rStyle w:val="Style13ptBold"/>
          <w:b w:val="0"/>
          <w:bCs/>
          <w:sz w:val="22"/>
          <w:szCs w:val="22"/>
        </w:rPr>
        <w:t xml:space="preserve">Paloma Duran, “Is Space Mining the Best Option to Face Climate Change?,” Mexico Business News, November 3, 2017, </w:t>
      </w:r>
      <w:r w:rsidRPr="00C33F04">
        <w:rPr>
          <w:rStyle w:val="Style13ptBold"/>
          <w:b w:val="0"/>
          <w:bCs/>
          <w:sz w:val="22"/>
          <w:szCs w:val="22"/>
        </w:rPr>
        <w:t>https://mexicobusiness.news/mining/news/space-mining-best-option-face-climate-change</w:t>
      </w:r>
    </w:p>
    <w:p w14:paraId="58E7D782" w14:textId="77777777" w:rsidR="00550FC2" w:rsidRPr="006A149D" w:rsidRDefault="00550FC2" w:rsidP="00550FC2">
      <w:pPr>
        <w:rPr>
          <w:rStyle w:val="StyleUnderline"/>
        </w:rPr>
      </w:pPr>
      <w:r w:rsidRPr="006A149D">
        <w:rPr>
          <w:rStyle w:val="StyleUnderline"/>
          <w:highlight w:val="cyan"/>
        </w:rPr>
        <w:t>Going to net zero means</w:t>
      </w:r>
      <w:r w:rsidRPr="006A149D">
        <w:rPr>
          <w:rStyle w:val="StyleUnderline"/>
        </w:rPr>
        <w:t xml:space="preserve"> that more </w:t>
      </w:r>
      <w:r w:rsidRPr="006A149D">
        <w:rPr>
          <w:rStyle w:val="StyleUnderline"/>
          <w:highlight w:val="cyan"/>
        </w:rPr>
        <w:t>mining is needed</w:t>
      </w:r>
      <w:r w:rsidRPr="00C33F04">
        <w:rPr>
          <w:sz w:val="16"/>
        </w:rPr>
        <w:t xml:space="preserve">. Experts have said that </w:t>
      </w:r>
      <w:r w:rsidRPr="006A149D">
        <w:rPr>
          <w:rStyle w:val="StyleUnderline"/>
          <w:highlight w:val="cyan"/>
        </w:rPr>
        <w:t>the current supply cannot support the</w:t>
      </w:r>
      <w:r w:rsidRPr="006A149D">
        <w:rPr>
          <w:rStyle w:val="StyleUnderline"/>
        </w:rPr>
        <w:t xml:space="preserve"> necessary </w:t>
      </w:r>
      <w:r w:rsidRPr="006A149D">
        <w:rPr>
          <w:rStyle w:val="StyleUnderline"/>
          <w:highlight w:val="cyan"/>
        </w:rPr>
        <w:t>metals demand for the green transition</w:t>
      </w:r>
      <w:r w:rsidRPr="00C33F04">
        <w:rPr>
          <w:sz w:val="16"/>
        </w:rPr>
        <w:t>. As a result</w:t>
      </w:r>
      <w:r w:rsidRPr="006A149D">
        <w:rPr>
          <w:rStyle w:val="StyleUnderline"/>
        </w:rPr>
        <w:t>, new mining alternatives have gained greater relevance, among them is space mining. Several countries</w:t>
      </w:r>
      <w:r w:rsidRPr="00C33F04">
        <w:rPr>
          <w:sz w:val="16"/>
        </w:rPr>
        <w:t xml:space="preserve">, including Mexico, </w:t>
      </w:r>
      <w:r w:rsidRPr="006A149D">
        <w:rPr>
          <w:rStyle w:val="StyleUnderline"/>
        </w:rPr>
        <w:t>have shown their interest in this alternative, creating a new space race.</w:t>
      </w:r>
    </w:p>
    <w:p w14:paraId="51438E30" w14:textId="77777777" w:rsidR="00550FC2" w:rsidRPr="00C33F04" w:rsidRDefault="00550FC2" w:rsidP="00550FC2">
      <w:pPr>
        <w:rPr>
          <w:sz w:val="16"/>
        </w:rPr>
      </w:pPr>
      <w:r w:rsidRPr="006A149D">
        <w:rPr>
          <w:rStyle w:val="StyleUnderline"/>
          <w:highlight w:val="cyan"/>
        </w:rPr>
        <w:t>“The solar system can support a billion times greater industry than we have on Earth</w:t>
      </w:r>
      <w:r w:rsidRPr="006A149D">
        <w:rPr>
          <w:rStyle w:val="StyleUnderline"/>
        </w:rPr>
        <w:t>. When you go to vastly larger scales of civilization,</w:t>
      </w:r>
      <w:r w:rsidRPr="00C33F04">
        <w:rPr>
          <w:sz w:val="16"/>
        </w:rPr>
        <w:t xml:space="preserve"> beyond the scale that a planet can support, </w:t>
      </w:r>
      <w:r w:rsidRPr="006A149D">
        <w:rPr>
          <w:rStyle w:val="StyleUnderline"/>
        </w:rPr>
        <w:t>then the types of things that civilization can do are incomprehensible to us</w:t>
      </w:r>
      <w:r w:rsidRPr="00C33F04">
        <w:rPr>
          <w:sz w:val="16"/>
        </w:rPr>
        <w:t xml:space="preserve"> … </w:t>
      </w:r>
      <w:r w:rsidRPr="006A149D">
        <w:rPr>
          <w:rStyle w:val="StyleUnderline"/>
        </w:rPr>
        <w:t>We would be able to</w:t>
      </w:r>
      <w:r w:rsidRPr="00C33F04">
        <w:rPr>
          <w:sz w:val="16"/>
        </w:rPr>
        <w:t xml:space="preserve"> promote healthy societies all over the world at the same time that we would </w:t>
      </w:r>
      <w:r w:rsidRPr="006A149D">
        <w:rPr>
          <w:rStyle w:val="StyleUnderline"/>
        </w:rPr>
        <w:t xml:space="preserve">be </w:t>
      </w:r>
      <w:r w:rsidRPr="006A149D">
        <w:rPr>
          <w:rStyle w:val="StyleUnderline"/>
          <w:highlight w:val="cyan"/>
        </w:rPr>
        <w:t>reducing the environmental burden</w:t>
      </w:r>
      <w:r w:rsidRPr="006A149D">
        <w:rPr>
          <w:rStyle w:val="StyleUnderline"/>
        </w:rPr>
        <w:t xml:space="preserve"> on the Earth,” </w:t>
      </w:r>
      <w:r w:rsidRPr="00C33F04">
        <w:rPr>
          <w:sz w:val="16"/>
        </w:rPr>
        <w:t>said Dr. Phil Metzger, Planetary Scientist at the University of Central Florida.</w:t>
      </w:r>
    </w:p>
    <w:p w14:paraId="27B299DC" w14:textId="77777777" w:rsidR="00550FC2" w:rsidRPr="006A149D" w:rsidRDefault="00550FC2" w:rsidP="00550FC2">
      <w:pPr>
        <w:rPr>
          <w:rStyle w:val="StyleUnderline"/>
        </w:rPr>
      </w:pPr>
      <w:r w:rsidRPr="00C33F04">
        <w:rPr>
          <w:sz w:val="16"/>
        </w:rPr>
        <w:t xml:space="preserve">Currently, there are several attempts to address global warming and transition to a net zero carbon economy. </w:t>
      </w:r>
      <w:r w:rsidRPr="006A149D">
        <w:rPr>
          <w:rStyle w:val="StyleUnderline"/>
        </w:rPr>
        <w:t xml:space="preserve">There has been an increasing </w:t>
      </w:r>
      <w:r w:rsidRPr="006A149D">
        <w:rPr>
          <w:rStyle w:val="StyleUnderline"/>
          <w:highlight w:val="cyan"/>
        </w:rPr>
        <w:t>interest in renewable energy</w:t>
      </w:r>
      <w:r w:rsidRPr="006A149D">
        <w:rPr>
          <w:rStyle w:val="StyleUnderline"/>
        </w:rPr>
        <w:t xml:space="preserve"> and infrastructure, which </w:t>
      </w:r>
      <w:r w:rsidRPr="006A149D">
        <w:rPr>
          <w:rStyle w:val="StyleUnderline"/>
          <w:highlight w:val="cyan"/>
        </w:rPr>
        <w:t>has increased demand for</w:t>
      </w:r>
      <w:r w:rsidRPr="006A149D">
        <w:rPr>
          <w:rStyle w:val="StyleUnderline"/>
        </w:rPr>
        <w:t xml:space="preserve"> various </w:t>
      </w:r>
      <w:r w:rsidRPr="006A149D">
        <w:rPr>
          <w:rStyle w:val="StyleUnderline"/>
          <w:highlight w:val="cyan"/>
        </w:rPr>
        <w:t>minerals,</w:t>
      </w:r>
      <w:r w:rsidRPr="006A149D">
        <w:rPr>
          <w:rStyle w:val="StyleUnderline"/>
        </w:rPr>
        <w:t xml:space="preserve"> especially lithium, cobalt, nickel, copper </w:t>
      </w:r>
      <w:r w:rsidRPr="006A149D">
        <w:rPr>
          <w:rStyle w:val="StyleUnderline"/>
          <w:highlight w:val="cyan"/>
        </w:rPr>
        <w:t>and rare earth elements</w:t>
      </w:r>
      <w:r w:rsidRPr="006A149D">
        <w:rPr>
          <w:rStyle w:val="StyleUnderline"/>
        </w:rPr>
        <w:t>. However,</w:t>
      </w:r>
      <w:r w:rsidRPr="00C33F04">
        <w:rPr>
          <w:sz w:val="16"/>
        </w:rPr>
        <w:t xml:space="preserve"> according to experts, </w:t>
      </w:r>
      <w:r w:rsidRPr="006A149D">
        <w:rPr>
          <w:rStyle w:val="StyleUnderline"/>
        </w:rPr>
        <w:t xml:space="preserve">the world is close to entering a metals supercycle, where </w:t>
      </w:r>
      <w:r w:rsidRPr="006A149D">
        <w:rPr>
          <w:rStyle w:val="StyleUnderline"/>
          <w:highlight w:val="cyan"/>
        </w:rPr>
        <w:t>demand</w:t>
      </w:r>
      <w:r w:rsidRPr="006A149D">
        <w:rPr>
          <w:rStyle w:val="StyleUnderline"/>
        </w:rPr>
        <w:t xml:space="preserve"> </w:t>
      </w:r>
      <w:r w:rsidRPr="006A149D">
        <w:rPr>
          <w:rStyle w:val="StyleUnderline"/>
          <w:highlight w:val="cyan"/>
        </w:rPr>
        <w:t>will exceed</w:t>
      </w:r>
      <w:r w:rsidRPr="006A149D">
        <w:rPr>
          <w:rStyle w:val="StyleUnderline"/>
        </w:rPr>
        <w:t xml:space="preserve"> available </w:t>
      </w:r>
      <w:r w:rsidRPr="006A149D">
        <w:rPr>
          <w:rStyle w:val="StyleUnderline"/>
          <w:highlight w:val="cyan"/>
        </w:rPr>
        <w:t>supply,</w:t>
      </w:r>
      <w:r w:rsidRPr="006A149D">
        <w:rPr>
          <w:rStyle w:val="StyleUnderline"/>
        </w:rPr>
        <w:t xml:space="preserve"> causing prices to skyrocket.</w:t>
      </w:r>
    </w:p>
    <w:p w14:paraId="09C55F46" w14:textId="77777777" w:rsidR="00550FC2" w:rsidRPr="00C33F04" w:rsidRDefault="00550FC2" w:rsidP="00550FC2">
      <w:pPr>
        <w:rPr>
          <w:sz w:val="16"/>
        </w:rPr>
      </w:pPr>
      <w:r w:rsidRPr="00C33F04">
        <w:rPr>
          <w:sz w:val="16"/>
        </w:rPr>
        <w:t xml:space="preserve">Consequently, </w:t>
      </w:r>
      <w:r w:rsidRPr="006A149D">
        <w:rPr>
          <w:rStyle w:val="StyleUnderline"/>
        </w:rPr>
        <w:t xml:space="preserve">the mining industry has sought alternatives to achieve the required supply. Options include recycling and improved mine waste management, sea mining and </w:t>
      </w:r>
      <w:r w:rsidRPr="006A149D">
        <w:rPr>
          <w:rStyle w:val="StyleUnderline"/>
          <w:highlight w:val="cyan"/>
        </w:rPr>
        <w:t>space mining</w:t>
      </w:r>
      <w:r w:rsidRPr="006A149D">
        <w:rPr>
          <w:rStyle w:val="StyleUnderline"/>
        </w:rPr>
        <w:t xml:space="preserve">. The latter </w:t>
      </w:r>
      <w:r w:rsidRPr="006A149D">
        <w:rPr>
          <w:rStyle w:val="StyleUnderline"/>
          <w:highlight w:val="cyan"/>
        </w:rPr>
        <w:t>is</w:t>
      </w:r>
      <w:r w:rsidRPr="006A149D">
        <w:rPr>
          <w:rStyle w:val="StyleUnderline"/>
        </w:rPr>
        <w:t xml:space="preserve"> considered one of </w:t>
      </w:r>
      <w:r w:rsidRPr="006A149D">
        <w:rPr>
          <w:rStyle w:val="StyleUnderline"/>
          <w:highlight w:val="cyan"/>
        </w:rPr>
        <w:t>the alternatives with the greatest potential</w:t>
      </w:r>
      <w:r w:rsidRPr="00C33F04">
        <w:rPr>
          <w:sz w:val="16"/>
        </w:rPr>
        <w:t>. However, a regulatory framework is still lacking and there is almost no experience in this regard. </w:t>
      </w:r>
    </w:p>
    <w:p w14:paraId="73E4A571" w14:textId="77777777" w:rsidR="00550FC2" w:rsidRPr="006A149D" w:rsidRDefault="00550FC2" w:rsidP="00550FC2">
      <w:pPr>
        <w:rPr>
          <w:rStyle w:val="StyleUnderline"/>
        </w:rPr>
      </w:pPr>
      <w:r w:rsidRPr="00C33F04">
        <w:rPr>
          <w:sz w:val="16"/>
        </w:rPr>
        <w:t xml:space="preserve">Despite the lack of knowledge regarding space mining, </w:t>
      </w:r>
      <w:r w:rsidRPr="006A149D">
        <w:rPr>
          <w:rStyle w:val="StyleUnderline"/>
        </w:rPr>
        <w:t>it has become a very attractive option since the planet is running out of resources</w:t>
      </w:r>
      <w:r w:rsidRPr="00C33F04">
        <w:rPr>
          <w:sz w:val="16"/>
        </w:rPr>
        <w:t xml:space="preserve">. While some people believe that land-based mining is cheaper than space mining, experts believe this may change in the long term. Furthermore, </w:t>
      </w:r>
      <w:r w:rsidRPr="006A149D">
        <w:rPr>
          <w:rStyle w:val="StyleUnderline"/>
          <w:highlight w:val="cyan"/>
        </w:rPr>
        <w:t>within the solar system there are countless</w:t>
      </w:r>
      <w:r w:rsidRPr="006A149D">
        <w:rPr>
          <w:rStyle w:val="StyleUnderline"/>
        </w:rPr>
        <w:t xml:space="preserve"> bodies rich in </w:t>
      </w:r>
      <w:r w:rsidRPr="006A149D">
        <w:rPr>
          <w:rStyle w:val="StyleUnderline"/>
          <w:highlight w:val="cyan"/>
        </w:rPr>
        <w:t>minerals,</w:t>
      </w:r>
      <w:r w:rsidRPr="006A149D">
        <w:rPr>
          <w:rStyle w:val="StyleUnderline"/>
        </w:rPr>
        <w:t xml:space="preserve"> ores </w:t>
      </w:r>
      <w:r w:rsidRPr="006A149D">
        <w:rPr>
          <w:rStyle w:val="StyleUnderline"/>
          <w:highlight w:val="cyan"/>
        </w:rPr>
        <w:t>and elements that</w:t>
      </w:r>
      <w:r w:rsidRPr="006A149D">
        <w:rPr>
          <w:rStyle w:val="StyleUnderline"/>
        </w:rPr>
        <w:t xml:space="preserve"> will </w:t>
      </w:r>
      <w:r w:rsidRPr="006A149D">
        <w:rPr>
          <w:rStyle w:val="StyleUnderline"/>
          <w:highlight w:val="cyan"/>
        </w:rPr>
        <w:t>accelerate the fight against climate change.</w:t>
      </w:r>
      <w:r w:rsidRPr="006A149D">
        <w:rPr>
          <w:rStyle w:val="StyleUnderline"/>
        </w:rPr>
        <w:t> </w:t>
      </w:r>
    </w:p>
    <w:p w14:paraId="25ABD5EA" w14:textId="77777777" w:rsidR="00550FC2" w:rsidRPr="00C33F04" w:rsidRDefault="00550FC2" w:rsidP="00550FC2">
      <w:pPr>
        <w:rPr>
          <w:sz w:val="16"/>
        </w:rPr>
      </w:pPr>
      <w:r w:rsidRPr="00C33F04">
        <w:rPr>
          <w:rStyle w:val="StyleUnderline"/>
        </w:rPr>
        <w:t>“There will come a point when there is nothing left to mine on the surface</w:t>
      </w:r>
      <w:r w:rsidRPr="00C33F04">
        <w:rPr>
          <w:sz w:val="16"/>
        </w:rPr>
        <w:t xml:space="preserve">, prompting mines to reach even further below. But even those resources are destined to run out and so we will aim toward ocean mining, which already has specific technologies that are being developed. Nevertheless, even those mines are limited as well. </w:t>
      </w:r>
      <w:r w:rsidRPr="00C33F04">
        <w:rPr>
          <w:rStyle w:val="StyleUnderline"/>
          <w:highlight w:val="cyan"/>
        </w:rPr>
        <w:t>The mine of the future</w:t>
      </w:r>
      <w:r w:rsidRPr="00C33F04">
        <w:rPr>
          <w:sz w:val="16"/>
        </w:rPr>
        <w:t xml:space="preserve">, which today may seem unlikely, </w:t>
      </w:r>
      <w:r w:rsidRPr="00C33F04">
        <w:rPr>
          <w:rStyle w:val="StyleUnderline"/>
          <w:highlight w:val="cyan"/>
        </w:rPr>
        <w:t>will no longer be on our planet</w:t>
      </w:r>
      <w:r w:rsidRPr="00C33F04">
        <w:rPr>
          <w:rStyle w:val="StyleUnderline"/>
        </w:rPr>
        <w:t>. There will be a time when space mining will be as common as an open leach mine</w:t>
      </w:r>
      <w:r w:rsidRPr="00C33F04">
        <w:rPr>
          <w:sz w:val="16"/>
        </w:rPr>
        <w:t>,” Eder Lugo, Minerals Head at Siemens, told MBN. </w:t>
      </w:r>
    </w:p>
    <w:p w14:paraId="4C3A4135" w14:textId="77777777" w:rsidR="00550FC2" w:rsidRPr="00C33F04" w:rsidRDefault="00550FC2" w:rsidP="00550FC2">
      <w:pPr>
        <w:rPr>
          <w:sz w:val="16"/>
        </w:rPr>
      </w:pPr>
      <w:r w:rsidRPr="00C33F04">
        <w:rPr>
          <w:rStyle w:val="StyleUnderline"/>
        </w:rPr>
        <w:t>More than 150 million asteroids measuring approximately 100m are believed to be in the inner solar system alone</w:t>
      </w:r>
      <w:r w:rsidRPr="00C33F04">
        <w:rPr>
          <w:sz w:val="16"/>
        </w:rPr>
        <w:t xml:space="preserve">. In addition, </w:t>
      </w:r>
      <w:r w:rsidRPr="00C33F04">
        <w:rPr>
          <w:rStyle w:val="StyleUnderline"/>
          <w:highlight w:val="cyan"/>
        </w:rPr>
        <w:t>astronomers</w:t>
      </w:r>
      <w:r w:rsidRPr="00C33F04">
        <w:rPr>
          <w:rStyle w:val="StyleUnderline"/>
        </w:rPr>
        <w:t xml:space="preserve"> have also identified </w:t>
      </w:r>
      <w:r w:rsidRPr="00C33F04">
        <w:rPr>
          <w:rStyle w:val="StyleUnderline"/>
          <w:highlight w:val="cyan"/>
        </w:rPr>
        <w:t>abundant minerals near the</w:t>
      </w:r>
      <w:r w:rsidRPr="00C33F04">
        <w:rPr>
          <w:rStyle w:val="StyleUnderline"/>
        </w:rPr>
        <w:t xml:space="preserve"> Earth’s space and the Main </w:t>
      </w:r>
      <w:r w:rsidRPr="00C33F04">
        <w:rPr>
          <w:rStyle w:val="StyleUnderline"/>
          <w:highlight w:val="cyan"/>
        </w:rPr>
        <w:t>Asteroid Belt</w:t>
      </w:r>
      <w:r w:rsidRPr="00C33F04">
        <w:rPr>
          <w:rStyle w:val="StyleUnderline"/>
        </w:rPr>
        <w:t>.</w:t>
      </w:r>
      <w:r w:rsidRPr="00C33F04">
        <w:rPr>
          <w:sz w:val="16"/>
        </w:rPr>
        <w:t xml:space="preserve"> There are three main groups into which asteroids are divided: C- type, S- type, and M- type. The last two groups are the most abundant in minerals such as gold, platinum, cobalt, zinc, tin, lead, indium, silver, copper and rare earth metals. </w:t>
      </w:r>
    </w:p>
    <w:p w14:paraId="71E467DE" w14:textId="77777777" w:rsidR="00550FC2" w:rsidRPr="00C33F04" w:rsidRDefault="00550FC2" w:rsidP="00550FC2">
      <w:pPr>
        <w:rPr>
          <w:sz w:val="16"/>
        </w:rPr>
      </w:pPr>
      <w:r w:rsidRPr="00C33F04">
        <w:rPr>
          <w:sz w:val="16"/>
        </w:rPr>
        <w:t>"</w:t>
      </w:r>
      <w:r w:rsidRPr="00C33F04">
        <w:rPr>
          <w:rStyle w:val="StyleUnderline"/>
          <w:highlight w:val="cyan"/>
        </w:rPr>
        <w:t>Energy is limited</w:t>
      </w:r>
      <w:r w:rsidRPr="00C33F04">
        <w:rPr>
          <w:rStyle w:val="StyleUnderline"/>
        </w:rPr>
        <w:t xml:space="preserve"> here. Within just a few hundred years, you will have to cover all of the landmass of Earth in solar cells</w:t>
      </w:r>
      <w:r w:rsidRPr="00C33F04">
        <w:rPr>
          <w:sz w:val="16"/>
        </w:rPr>
        <w:t xml:space="preserve">. So, what are you going to do? Well, </w:t>
      </w:r>
      <w:r w:rsidRPr="00C33F04">
        <w:rPr>
          <w:rStyle w:val="StyleUnderline"/>
        </w:rPr>
        <w:t xml:space="preserve">what I think you are going to do is </w:t>
      </w:r>
      <w:r w:rsidRPr="00C33F04">
        <w:rPr>
          <w:rStyle w:val="StyleUnderline"/>
          <w:highlight w:val="cyan"/>
        </w:rPr>
        <w:t>you are going to move out in space</w:t>
      </w:r>
      <w:r w:rsidRPr="00C33F04">
        <w:rPr>
          <w:rStyle w:val="StyleUnderline"/>
        </w:rPr>
        <w:t xml:space="preserve"> … all of our heavy industry will be moved off-planet and Earth will be zoned residential and light-industrial,</w:t>
      </w:r>
      <w:r w:rsidRPr="00C33F04">
        <w:rPr>
          <w:sz w:val="16"/>
        </w:rPr>
        <w:t>” said Jeff Bezos, Founder of Amazon and the Space Launch Provider Blue Origin.</w:t>
      </w:r>
    </w:p>
    <w:p w14:paraId="627192C7" w14:textId="77777777" w:rsidR="00550FC2" w:rsidRDefault="00550FC2" w:rsidP="00550FC2"/>
    <w:p w14:paraId="3A18C21F" w14:textId="77777777" w:rsidR="00550FC2" w:rsidRDefault="00550FC2" w:rsidP="00550FC2">
      <w:pPr>
        <w:pStyle w:val="Heading4"/>
      </w:pPr>
      <w:r>
        <w:t xml:space="preserve">Warming causes extinction—causes lethal heat conditions, droughts, destruction of ecosystems, and wars over resources. </w:t>
      </w:r>
    </w:p>
    <w:p w14:paraId="62DBF354" w14:textId="77777777" w:rsidR="00550FC2" w:rsidRDefault="00550FC2" w:rsidP="00550FC2">
      <w:pPr>
        <w:rPr>
          <w:rStyle w:val="Style13ptBold"/>
          <w:b w:val="0"/>
          <w:bCs/>
          <w:sz w:val="22"/>
          <w:szCs w:val="22"/>
        </w:rPr>
      </w:pPr>
      <w:r>
        <w:rPr>
          <w:rStyle w:val="Style13ptBold"/>
        </w:rPr>
        <w:t xml:space="preserve">Specktor ’19 – </w:t>
      </w:r>
      <w:r>
        <w:rPr>
          <w:rStyle w:val="Style13ptBold"/>
          <w:b w:val="0"/>
          <w:bCs/>
          <w:sz w:val="22"/>
          <w:szCs w:val="22"/>
        </w:rPr>
        <w:t>Senior writer at Live Science, formerly a staff writer and editor at Reader’s Digest Magazine</w:t>
      </w:r>
    </w:p>
    <w:p w14:paraId="2B12D614" w14:textId="77777777" w:rsidR="00550FC2" w:rsidRPr="00E450A4" w:rsidRDefault="00550FC2" w:rsidP="00550FC2">
      <w:pPr>
        <w:rPr>
          <w:rStyle w:val="Style13ptBold"/>
          <w:b w:val="0"/>
          <w:bCs/>
          <w:sz w:val="22"/>
          <w:szCs w:val="22"/>
        </w:rPr>
      </w:pPr>
      <w:r>
        <w:rPr>
          <w:rStyle w:val="Style13ptBold"/>
          <w:b w:val="0"/>
          <w:bCs/>
          <w:sz w:val="22"/>
          <w:szCs w:val="22"/>
        </w:rPr>
        <w:t xml:space="preserve">Brandon Specktor, “Human Civilization Will Crumble by 2050 If We Don’t Stop Climate Change Now, New Paper Claims,” Live Science, June 4, 2019, </w:t>
      </w:r>
      <w:r w:rsidRPr="00E450A4">
        <w:rPr>
          <w:rStyle w:val="Style13ptBold"/>
          <w:b w:val="0"/>
          <w:bCs/>
          <w:sz w:val="22"/>
          <w:szCs w:val="22"/>
        </w:rPr>
        <w:t>https://www.livescience.com/65633-climate-change-dooms-humans-by-2050.html</w:t>
      </w:r>
    </w:p>
    <w:p w14:paraId="0CAB7AB6" w14:textId="77777777" w:rsidR="00550FC2" w:rsidRPr="009C5226" w:rsidRDefault="00550FC2" w:rsidP="00550FC2">
      <w:pPr>
        <w:rPr>
          <w:rStyle w:val="StyleUnderline"/>
        </w:rPr>
      </w:pPr>
      <w:r w:rsidRPr="007E6D9C">
        <w:rPr>
          <w:sz w:val="16"/>
        </w:rPr>
        <w:t xml:space="preserve">What might </w:t>
      </w:r>
      <w:r w:rsidRPr="009C5226">
        <w:rPr>
          <w:rStyle w:val="StyleUnderline"/>
        </w:rPr>
        <w:t xml:space="preserve">an accurate worst-case picture of the planet's </w:t>
      </w:r>
      <w:r w:rsidRPr="009C5226">
        <w:rPr>
          <w:rStyle w:val="StyleUnderline"/>
          <w:highlight w:val="cyan"/>
        </w:rPr>
        <w:t>climate-addled future</w:t>
      </w:r>
      <w:r w:rsidRPr="007E6D9C">
        <w:rPr>
          <w:sz w:val="16"/>
        </w:rPr>
        <w:t xml:space="preserve"> actually look like, then? The authors provide one particularly grim scenario that </w:t>
      </w:r>
      <w:r w:rsidRPr="009C5226">
        <w:rPr>
          <w:rStyle w:val="StyleUnderline"/>
          <w:highlight w:val="cyan"/>
        </w:rPr>
        <w:t>begins with</w:t>
      </w:r>
      <w:r w:rsidRPr="007E6D9C">
        <w:rPr>
          <w:sz w:val="16"/>
        </w:rPr>
        <w:t xml:space="preserve"> world governments "politely ignoring" the advice of scientists and the will of the public to decarbonize the economy (finding alternative energy sources), resulting in a </w:t>
      </w:r>
      <w:r w:rsidRPr="009C5226">
        <w:rPr>
          <w:rStyle w:val="StyleUnderline"/>
          <w:highlight w:val="cyan"/>
        </w:rPr>
        <w:t>global temperature increase</w:t>
      </w:r>
      <w:r w:rsidRPr="009C5226">
        <w:rPr>
          <w:rStyle w:val="StyleUnderline"/>
        </w:rPr>
        <w:t xml:space="preserve"> 5.4 F</w:t>
      </w:r>
      <w:r w:rsidRPr="007E6D9C">
        <w:rPr>
          <w:sz w:val="16"/>
        </w:rPr>
        <w:t xml:space="preserve"> (3 C) by the year 2050. At this point, </w:t>
      </w:r>
      <w:r w:rsidRPr="009C5226">
        <w:rPr>
          <w:rStyle w:val="StyleUnderline"/>
        </w:rPr>
        <w:t xml:space="preserve">the world's </w:t>
      </w:r>
      <w:r w:rsidRPr="009C5226">
        <w:rPr>
          <w:rStyle w:val="StyleUnderline"/>
          <w:highlight w:val="cyan"/>
        </w:rPr>
        <w:t>ice sheets vanish;</w:t>
      </w:r>
      <w:r w:rsidRPr="009C5226">
        <w:rPr>
          <w:rStyle w:val="StyleUnderline"/>
        </w:rPr>
        <w:t xml:space="preserve"> brutal </w:t>
      </w:r>
      <w:r w:rsidRPr="009C5226">
        <w:rPr>
          <w:rStyle w:val="StyleUnderline"/>
          <w:highlight w:val="cyan"/>
        </w:rPr>
        <w:t>droughts kill</w:t>
      </w:r>
      <w:r w:rsidRPr="009C5226">
        <w:rPr>
          <w:rStyle w:val="StyleUnderline"/>
        </w:rPr>
        <w:t xml:space="preserve"> many of the </w:t>
      </w:r>
      <w:r w:rsidRPr="009C5226">
        <w:rPr>
          <w:rStyle w:val="StyleUnderline"/>
          <w:highlight w:val="cyan"/>
        </w:rPr>
        <w:t>trees</w:t>
      </w:r>
      <w:r w:rsidRPr="009C5226">
        <w:rPr>
          <w:rStyle w:val="StyleUnderline"/>
        </w:rPr>
        <w:t xml:space="preserve"> in the </w:t>
      </w:r>
      <w:hyperlink r:id="rId24" w:history="1">
        <w:r w:rsidRPr="009C5226">
          <w:rPr>
            <w:rStyle w:val="StyleUnderline"/>
          </w:rPr>
          <w:t>Amazon rainforest</w:t>
        </w:r>
      </w:hyperlink>
      <w:r w:rsidRPr="009C5226">
        <w:rPr>
          <w:rStyle w:val="StyleUnderline"/>
        </w:rPr>
        <w:t> </w:t>
      </w:r>
      <w:r w:rsidRPr="009C5226">
        <w:rPr>
          <w:rStyle w:val="StyleUnderline"/>
          <w:highlight w:val="cyan"/>
        </w:rPr>
        <w:t>(removing</w:t>
      </w:r>
      <w:r w:rsidRPr="009C5226">
        <w:rPr>
          <w:rStyle w:val="StyleUnderline"/>
        </w:rPr>
        <w:t xml:space="preserve"> one of the world's largest </w:t>
      </w:r>
      <w:r w:rsidRPr="009C5226">
        <w:rPr>
          <w:rStyle w:val="StyleUnderline"/>
          <w:highlight w:val="cyan"/>
        </w:rPr>
        <w:t>carbon offsets); and the planet plunges into</w:t>
      </w:r>
      <w:r w:rsidRPr="009C5226">
        <w:rPr>
          <w:rStyle w:val="StyleUnderline"/>
        </w:rPr>
        <w:t xml:space="preserve"> a feedback loop of ever</w:t>
      </w:r>
      <w:r w:rsidRPr="009C5226">
        <w:rPr>
          <w:rStyle w:val="StyleUnderline"/>
          <w:highlight w:val="cyan"/>
        </w:rPr>
        <w:t>-hotter,</w:t>
      </w:r>
      <w:r w:rsidRPr="009C5226">
        <w:rPr>
          <w:rStyle w:val="StyleUnderline"/>
        </w:rPr>
        <w:t xml:space="preserve"> ever-</w:t>
      </w:r>
      <w:r w:rsidRPr="009C5226">
        <w:rPr>
          <w:rStyle w:val="StyleUnderline"/>
          <w:highlight w:val="cyan"/>
        </w:rPr>
        <w:t>deadlier conditions</w:t>
      </w:r>
      <w:r w:rsidRPr="009C5226">
        <w:rPr>
          <w:rStyle w:val="StyleUnderline"/>
        </w:rPr>
        <w:t>.</w:t>
      </w:r>
    </w:p>
    <w:p w14:paraId="298F497F" w14:textId="77777777" w:rsidR="00550FC2" w:rsidRPr="007E6D9C" w:rsidRDefault="00550FC2" w:rsidP="00550FC2">
      <w:pPr>
        <w:rPr>
          <w:sz w:val="16"/>
        </w:rPr>
      </w:pPr>
      <w:r w:rsidRPr="009C5226">
        <w:rPr>
          <w:rStyle w:val="StyleUnderline"/>
        </w:rPr>
        <w:t xml:space="preserve">"Thirty-five percent of </w:t>
      </w:r>
      <w:r w:rsidRPr="009C5226">
        <w:rPr>
          <w:rStyle w:val="StyleUnderline"/>
          <w:highlight w:val="cyan"/>
        </w:rPr>
        <w:t>the global land area, and</w:t>
      </w:r>
      <w:r w:rsidRPr="009C5226">
        <w:rPr>
          <w:rStyle w:val="StyleUnderline"/>
        </w:rPr>
        <w:t xml:space="preserve"> 55 percent of the global </w:t>
      </w:r>
      <w:r w:rsidRPr="009C5226">
        <w:rPr>
          <w:rStyle w:val="StyleUnderline"/>
          <w:highlight w:val="cyan"/>
        </w:rPr>
        <w:t>population, are subject to</w:t>
      </w:r>
      <w:r w:rsidRPr="009C5226">
        <w:rPr>
          <w:rStyle w:val="StyleUnderline"/>
        </w:rPr>
        <w:t xml:space="preserve"> more than 20 days a year of </w:t>
      </w:r>
      <w:hyperlink r:id="rId25" w:history="1">
        <w:r w:rsidRPr="009C5226">
          <w:rPr>
            <w:rStyle w:val="StyleUnderline"/>
            <w:highlight w:val="cyan"/>
          </w:rPr>
          <w:t>lethal heat conditions</w:t>
        </w:r>
      </w:hyperlink>
      <w:r w:rsidRPr="009C5226">
        <w:rPr>
          <w:rStyle w:val="StyleUnderline"/>
          <w:highlight w:val="cyan"/>
        </w:rPr>
        <w:t>,</w:t>
      </w:r>
      <w:r w:rsidRPr="009C5226">
        <w:rPr>
          <w:rStyle w:val="StyleUnderline"/>
        </w:rPr>
        <w:t xml:space="preserve"> beyond the threshold of human survivability,"</w:t>
      </w:r>
      <w:r w:rsidRPr="007E6D9C">
        <w:rPr>
          <w:sz w:val="16"/>
        </w:rPr>
        <w:t xml:space="preserve"> the authors hypothesized.</w:t>
      </w:r>
    </w:p>
    <w:p w14:paraId="79035B82" w14:textId="77777777" w:rsidR="00550FC2" w:rsidRPr="009C5226" w:rsidRDefault="00550FC2" w:rsidP="00550FC2">
      <w:pPr>
        <w:rPr>
          <w:rStyle w:val="StyleUnderline"/>
        </w:rPr>
      </w:pPr>
      <w:r w:rsidRPr="007E6D9C">
        <w:rPr>
          <w:sz w:val="16"/>
        </w:rPr>
        <w:t xml:space="preserve">Meanwhile, </w:t>
      </w:r>
      <w:r w:rsidRPr="009C5226">
        <w:rPr>
          <w:rStyle w:val="StyleUnderline"/>
          <w:highlight w:val="cyan"/>
        </w:rPr>
        <w:t>droughts, floods and wildfires</w:t>
      </w:r>
      <w:r w:rsidRPr="009C5226">
        <w:rPr>
          <w:rStyle w:val="StyleUnderline"/>
        </w:rPr>
        <w:t xml:space="preserve"> regularly </w:t>
      </w:r>
      <w:r w:rsidRPr="009C5226">
        <w:rPr>
          <w:rStyle w:val="StyleUnderline"/>
          <w:highlight w:val="cyan"/>
        </w:rPr>
        <w:t>ravage the land</w:t>
      </w:r>
      <w:r w:rsidRPr="009C5226">
        <w:rPr>
          <w:rStyle w:val="StyleUnderline"/>
        </w:rPr>
        <w:t xml:space="preserve">. Nearly one-third of </w:t>
      </w:r>
      <w:r w:rsidRPr="009C5226">
        <w:rPr>
          <w:rStyle w:val="StyleUnderline"/>
          <w:highlight w:val="cyan"/>
        </w:rPr>
        <w:t>the world's land</w:t>
      </w:r>
      <w:r w:rsidRPr="009C5226">
        <w:rPr>
          <w:rStyle w:val="StyleUnderline"/>
        </w:rPr>
        <w:t xml:space="preserve"> surface </w:t>
      </w:r>
      <w:r w:rsidRPr="009C5226">
        <w:rPr>
          <w:rStyle w:val="StyleUnderline"/>
          <w:highlight w:val="cyan"/>
        </w:rPr>
        <w:t>turns to desert</w:t>
      </w:r>
      <w:r w:rsidRPr="009C5226">
        <w:rPr>
          <w:rStyle w:val="StyleUnderline"/>
        </w:rPr>
        <w:t xml:space="preserve">. Entire </w:t>
      </w:r>
      <w:r w:rsidRPr="009C5226">
        <w:rPr>
          <w:rStyle w:val="StyleUnderline"/>
          <w:highlight w:val="cyan"/>
        </w:rPr>
        <w:t>ecosystems collapse</w:t>
      </w:r>
      <w:r w:rsidRPr="009C5226">
        <w:rPr>
          <w:rStyle w:val="StyleUnderline"/>
        </w:rPr>
        <w:t xml:space="preserve">, beginning with the planet's coral reefs, the rainforest and the Arctic ice sheets. The world's tropics are hit hardest by these new climate extremes, </w:t>
      </w:r>
      <w:r w:rsidRPr="009C5226">
        <w:rPr>
          <w:rStyle w:val="StyleUnderline"/>
          <w:highlight w:val="cyan"/>
        </w:rPr>
        <w:t>destroying</w:t>
      </w:r>
      <w:r w:rsidRPr="009C5226">
        <w:rPr>
          <w:rStyle w:val="StyleUnderline"/>
        </w:rPr>
        <w:t xml:space="preserve"> the region's </w:t>
      </w:r>
      <w:r w:rsidRPr="009C5226">
        <w:rPr>
          <w:rStyle w:val="StyleUnderline"/>
          <w:highlight w:val="cyan"/>
        </w:rPr>
        <w:t>agriculture and turning</w:t>
      </w:r>
      <w:r w:rsidRPr="009C5226">
        <w:rPr>
          <w:rStyle w:val="StyleUnderline"/>
        </w:rPr>
        <w:t xml:space="preserve"> more than 1 billion </w:t>
      </w:r>
      <w:r w:rsidRPr="009C5226">
        <w:rPr>
          <w:rStyle w:val="StyleUnderline"/>
          <w:highlight w:val="cyan"/>
        </w:rPr>
        <w:t>people into refugees.</w:t>
      </w:r>
    </w:p>
    <w:p w14:paraId="10DA8A48" w14:textId="77777777" w:rsidR="00550FC2" w:rsidRPr="009C5226" w:rsidRDefault="00550FC2" w:rsidP="00550FC2">
      <w:pPr>
        <w:rPr>
          <w:rStyle w:val="StyleUnderline"/>
        </w:rPr>
      </w:pPr>
      <w:r w:rsidRPr="009C5226">
        <w:rPr>
          <w:rStyle w:val="StyleUnderline"/>
        </w:rPr>
        <w:t xml:space="preserve">This mass movement of </w:t>
      </w:r>
      <w:r w:rsidRPr="009C5226">
        <w:rPr>
          <w:rStyle w:val="StyleUnderline"/>
          <w:highlight w:val="cyan"/>
        </w:rPr>
        <w:t>refugees</w:t>
      </w:r>
      <w:r w:rsidRPr="009C5226">
        <w:rPr>
          <w:rStyle w:val="StyleUnderline"/>
        </w:rPr>
        <w:t xml:space="preserve"> — coupled with </w:t>
      </w:r>
      <w:hyperlink r:id="rId26" w:history="1">
        <w:r w:rsidRPr="009C5226">
          <w:rPr>
            <w:rStyle w:val="StyleUnderline"/>
            <w:highlight w:val="cyan"/>
          </w:rPr>
          <w:t>shrinking coastlines</w:t>
        </w:r>
      </w:hyperlink>
      <w:r w:rsidRPr="009C5226">
        <w:rPr>
          <w:rStyle w:val="StyleUnderline"/>
          <w:highlight w:val="cyan"/>
        </w:rPr>
        <w:t> and</w:t>
      </w:r>
      <w:r w:rsidRPr="009C5226">
        <w:rPr>
          <w:rStyle w:val="StyleUnderline"/>
        </w:rPr>
        <w:t xml:space="preserve"> severe </w:t>
      </w:r>
      <w:r w:rsidRPr="009C5226">
        <w:rPr>
          <w:rStyle w:val="StyleUnderline"/>
          <w:highlight w:val="cyan"/>
        </w:rPr>
        <w:t>drops in food and water availability</w:t>
      </w:r>
      <w:r w:rsidRPr="009C5226">
        <w:rPr>
          <w:rStyle w:val="StyleUnderline"/>
        </w:rPr>
        <w:t xml:space="preserve"> — begin to </w:t>
      </w:r>
      <w:r w:rsidRPr="009C5226">
        <w:rPr>
          <w:rStyle w:val="StyleUnderline"/>
          <w:highlight w:val="cyan"/>
        </w:rPr>
        <w:t>stress</w:t>
      </w:r>
      <w:r w:rsidRPr="009C5226">
        <w:rPr>
          <w:rStyle w:val="StyleUnderline"/>
        </w:rPr>
        <w:t xml:space="preserve"> the fabric of the world's largest </w:t>
      </w:r>
      <w:r w:rsidRPr="009C5226">
        <w:rPr>
          <w:rStyle w:val="StyleUnderline"/>
          <w:highlight w:val="cyan"/>
        </w:rPr>
        <w:t>nations,</w:t>
      </w:r>
      <w:r w:rsidRPr="009C5226">
        <w:rPr>
          <w:rStyle w:val="StyleUnderline"/>
        </w:rPr>
        <w:t xml:space="preserve"> including the United States. </w:t>
      </w:r>
      <w:r w:rsidRPr="009C5226">
        <w:rPr>
          <w:rStyle w:val="StyleUnderline"/>
          <w:highlight w:val="cyan"/>
        </w:rPr>
        <w:t>Armed conflicts over resources,</w:t>
      </w:r>
      <w:r w:rsidRPr="009C5226">
        <w:rPr>
          <w:rStyle w:val="StyleUnderline"/>
        </w:rPr>
        <w:t xml:space="preserve"> perhaps </w:t>
      </w:r>
      <w:r w:rsidRPr="009C5226">
        <w:rPr>
          <w:rStyle w:val="StyleUnderline"/>
          <w:highlight w:val="cyan"/>
        </w:rPr>
        <w:t>culminating in nuclear war, are likely.</w:t>
      </w:r>
    </w:p>
    <w:p w14:paraId="2AF7AFF8" w14:textId="77777777" w:rsidR="00550FC2" w:rsidRDefault="00550FC2" w:rsidP="00550FC2">
      <w:pPr>
        <w:rPr>
          <w:rStyle w:val="StyleUnderline"/>
        </w:rPr>
      </w:pPr>
      <w:r w:rsidRPr="009C5226">
        <w:rPr>
          <w:rStyle w:val="StyleUnderline"/>
          <w:highlight w:val="cyan"/>
        </w:rPr>
        <w:t>The result</w:t>
      </w:r>
      <w:r w:rsidRPr="007E6D9C">
        <w:rPr>
          <w:sz w:val="16"/>
        </w:rPr>
        <w:t xml:space="preserve">, according to the new paper, </w:t>
      </w:r>
      <w:r w:rsidRPr="009C5226">
        <w:rPr>
          <w:rStyle w:val="StyleUnderline"/>
          <w:highlight w:val="cyan"/>
        </w:rPr>
        <w:t>is</w:t>
      </w:r>
      <w:r w:rsidRPr="009C5226">
        <w:rPr>
          <w:rStyle w:val="StyleUnderline"/>
        </w:rPr>
        <w:t xml:space="preserve"> "outright </w:t>
      </w:r>
      <w:r w:rsidRPr="009C5226">
        <w:rPr>
          <w:rStyle w:val="StyleUnderline"/>
          <w:highlight w:val="cyan"/>
        </w:rPr>
        <w:t>chaos" and</w:t>
      </w:r>
      <w:r w:rsidRPr="009C5226">
        <w:rPr>
          <w:rStyle w:val="StyleUnderline"/>
        </w:rPr>
        <w:t xml:space="preserve"> perhaps "</w:t>
      </w:r>
      <w:r w:rsidRPr="009C5226">
        <w:rPr>
          <w:rStyle w:val="StyleUnderline"/>
          <w:highlight w:val="cyan"/>
        </w:rPr>
        <w:t>the end of</w:t>
      </w:r>
      <w:r w:rsidRPr="009C5226">
        <w:rPr>
          <w:rStyle w:val="StyleUnderline"/>
        </w:rPr>
        <w:t xml:space="preserve"> human global </w:t>
      </w:r>
      <w:r w:rsidRPr="009C5226">
        <w:rPr>
          <w:rStyle w:val="StyleUnderline"/>
          <w:highlight w:val="cyan"/>
        </w:rPr>
        <w:t>civilization</w:t>
      </w:r>
      <w:r w:rsidRPr="009C5226">
        <w:rPr>
          <w:rStyle w:val="StyleUnderline"/>
        </w:rPr>
        <w:t xml:space="preserve"> as we know it."</w:t>
      </w:r>
    </w:p>
    <w:p w14:paraId="4AC2A091" w14:textId="77777777" w:rsidR="00550FC2" w:rsidRDefault="00550FC2" w:rsidP="00550FC2">
      <w:pPr>
        <w:pStyle w:val="Heading3"/>
      </w:pPr>
      <w:r>
        <w:t>Xi Lashout DA</w:t>
      </w:r>
    </w:p>
    <w:p w14:paraId="2796AFE0" w14:textId="77777777" w:rsidR="00550FC2" w:rsidRDefault="00550FC2" w:rsidP="00550FC2"/>
    <w:p w14:paraId="5AE5DCA5" w14:textId="77777777" w:rsidR="00550FC2" w:rsidRPr="00932813" w:rsidRDefault="00550FC2" w:rsidP="00550FC2">
      <w:pPr>
        <w:pStyle w:val="Heading4"/>
        <w:rPr>
          <w:rFonts w:asciiTheme="majorHAnsi" w:hAnsiTheme="majorHAnsi" w:cstheme="majorHAnsi"/>
        </w:rPr>
      </w:pPr>
      <w:r w:rsidRPr="00932813">
        <w:rPr>
          <w:rFonts w:asciiTheme="majorHAnsi" w:hAnsiTheme="majorHAnsi" w:cstheme="majorHAnsi"/>
        </w:rPr>
        <w:t>Xi’s regime is stable now, but its success depends on strong growth and private sector development.</w:t>
      </w:r>
    </w:p>
    <w:p w14:paraId="3F4E8F97" w14:textId="77777777" w:rsidR="00550FC2" w:rsidRPr="00932813" w:rsidRDefault="00550FC2" w:rsidP="00550FC2">
      <w:pPr>
        <w:rPr>
          <w:rFonts w:asciiTheme="majorHAnsi" w:hAnsiTheme="majorHAnsi" w:cstheme="majorHAnsi"/>
        </w:rPr>
      </w:pPr>
      <w:r w:rsidRPr="00932813">
        <w:rPr>
          <w:rFonts w:asciiTheme="majorHAnsi" w:eastAsiaTheme="majorEastAsia" w:hAnsiTheme="majorHAnsi" w:cstheme="majorHAnsi"/>
          <w:b/>
          <w:iCs/>
          <w:sz w:val="26"/>
        </w:rPr>
        <w:t>Mitter and Johnson 21</w:t>
      </w:r>
      <w:r w:rsidRPr="00932813">
        <w:rPr>
          <w:rFonts w:asciiTheme="majorHAnsi" w:hAnsiTheme="majorHAnsi" w:cstheme="majorHAnsi"/>
        </w:rPr>
        <w:t xml:space="preserve"> [Rana Mitter and Elsbeth Johnson, </w:t>
      </w:r>
      <w:hyperlink r:id="rId27" w:history="1">
        <w:r w:rsidRPr="00932813">
          <w:rPr>
            <w:rStyle w:val="Hyperlink"/>
            <w:rFonts w:asciiTheme="majorHAnsi" w:hAnsiTheme="majorHAnsi" w:cstheme="majorHAnsi"/>
          </w:rPr>
          <w:t>Rana Mitter</w:t>
        </w:r>
      </w:hyperlink>
      <w:r w:rsidRPr="00932813">
        <w:rPr>
          <w:rFonts w:asciiTheme="majorHAnsi" w:hAnsiTheme="majorHAnsi" w:cstheme="majorHAnsi"/>
        </w:rPr>
        <w:t xml:space="preserve"> is a professor of the history and politics of modern China at Oxford. </w:t>
      </w:r>
      <w:hyperlink r:id="rId28" w:history="1">
        <w:r w:rsidRPr="00932813">
          <w:rPr>
            <w:rStyle w:val="Hyperlink"/>
            <w:rFonts w:asciiTheme="majorHAnsi" w:hAnsiTheme="majorHAnsi" w:cstheme="majorHAnsi"/>
          </w:rPr>
          <w:t>Elsbeth Johnson</w:t>
        </w:r>
      </w:hyperlink>
      <w:r w:rsidRPr="00932813">
        <w:rPr>
          <w:rFonts w:asciiTheme="majorHAnsi" w:hAnsiTheme="majorHAnsi" w:cstheme="majorHAnsi"/>
        </w:rPr>
        <w:t xml:space="preserve">, formerly the strategy director for Prudential PLC’s Asian business, is a senior lecturer at MIT’s Sloan School of Management and the founder of SystemShift, a consulting firm. May-June 2021, "What the West Gets Wrong About China," Harvard Business Review, </w:t>
      </w:r>
      <w:hyperlink r:id="rId29" w:history="1">
        <w:r w:rsidRPr="00932813">
          <w:rPr>
            <w:rStyle w:val="Hyperlink"/>
            <w:rFonts w:asciiTheme="majorHAnsi" w:hAnsiTheme="majorHAnsi" w:cstheme="majorHAnsi"/>
          </w:rPr>
          <w:t>https://hbr.org/2021/05/what-the-west-gets-wrong-about-china accessed 12/14/21</w:t>
        </w:r>
      </w:hyperlink>
      <w:r w:rsidRPr="00932813">
        <w:rPr>
          <w:rFonts w:asciiTheme="majorHAnsi" w:hAnsiTheme="majorHAnsi" w:cstheme="majorHAnsi"/>
        </w:rPr>
        <w:t>] Adam</w:t>
      </w:r>
    </w:p>
    <w:p w14:paraId="43E7720A" w14:textId="77777777" w:rsidR="00550FC2" w:rsidRPr="00932813" w:rsidRDefault="00550FC2" w:rsidP="00550FC2">
      <w:pPr>
        <w:rPr>
          <w:rStyle w:val="StyleUnderline"/>
          <w:rFonts w:asciiTheme="majorHAnsi" w:hAnsiTheme="majorHAnsi" w:cstheme="majorHAnsi"/>
        </w:rPr>
      </w:pPr>
      <w:r w:rsidRPr="00932813">
        <w:rPr>
          <w:rStyle w:val="StyleUnderline"/>
          <w:rFonts w:asciiTheme="majorHAnsi" w:hAnsiTheme="majorHAnsi" w:cstheme="majorHAnsi"/>
          <w:highlight w:val="cyan"/>
        </w:rPr>
        <w:t>In China</w:t>
      </w:r>
      <w:r w:rsidRPr="00932813">
        <w:rPr>
          <w:rStyle w:val="StyleUnderline"/>
          <w:rFonts w:asciiTheme="majorHAnsi" w:hAnsiTheme="majorHAnsi" w:cstheme="majorHAnsi"/>
        </w:rPr>
        <w:t xml:space="preserve">, however, </w:t>
      </w:r>
      <w:r w:rsidRPr="00932813">
        <w:rPr>
          <w:rStyle w:val="StyleUnderline"/>
          <w:rFonts w:asciiTheme="majorHAnsi" w:hAnsiTheme="majorHAnsi" w:cstheme="majorHAnsi"/>
          <w:highlight w:val="cyan"/>
        </w:rPr>
        <w:t>growth</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has come in the context of</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stable</w:t>
      </w:r>
      <w:r w:rsidRPr="00932813">
        <w:rPr>
          <w:rStyle w:val="StyleUnderline"/>
          <w:rFonts w:asciiTheme="majorHAnsi" w:hAnsiTheme="majorHAnsi" w:cstheme="majorHAnsi"/>
        </w:rPr>
        <w:t xml:space="preserve"> communist </w:t>
      </w:r>
      <w:r w:rsidRPr="00932813">
        <w:rPr>
          <w:rStyle w:val="StyleUnderline"/>
          <w:rFonts w:asciiTheme="majorHAnsi" w:hAnsiTheme="majorHAnsi" w:cstheme="majorHAnsi"/>
          <w:highlight w:val="cyan"/>
        </w:rPr>
        <w:t>rule</w:t>
      </w:r>
      <w:r w:rsidRPr="00932813">
        <w:rPr>
          <w:rStyle w:val="StyleUnderline"/>
          <w:rFonts w:asciiTheme="majorHAnsi" w:hAnsiTheme="majorHAnsi" w:cstheme="majorHAnsi"/>
        </w:rPr>
        <w:t>,</w:t>
      </w:r>
      <w:r w:rsidRPr="00932813">
        <w:rPr>
          <w:rFonts w:asciiTheme="majorHAnsi" w:hAnsiTheme="majorHAnsi" w:cstheme="majorHAnsi"/>
        </w:rPr>
        <w:t xml:space="preserve"> suggesting that </w:t>
      </w:r>
      <w:r w:rsidRPr="00932813">
        <w:rPr>
          <w:rStyle w:val="StyleUnderline"/>
          <w:rFonts w:asciiTheme="majorHAnsi" w:hAnsiTheme="majorHAnsi" w:cstheme="majorHAnsi"/>
        </w:rPr>
        <w:t>democracy and growth are not inevitably mutually dependent</w:t>
      </w:r>
      <w:r w:rsidRPr="00932813">
        <w:rPr>
          <w:rFonts w:asciiTheme="majorHAnsi" w:hAnsiTheme="majorHAnsi" w:cstheme="majorHAnsi"/>
        </w:rPr>
        <w:t xml:space="preserve">. In fact, </w:t>
      </w:r>
      <w:r w:rsidRPr="00932813">
        <w:rPr>
          <w:rStyle w:val="StyleUnderline"/>
          <w:rFonts w:asciiTheme="majorHAnsi" w:hAnsiTheme="majorHAnsi" w:cstheme="majorHAnsi"/>
        </w:rPr>
        <w:t>many Chinese believe that the country’s recent economic achievements</w:t>
      </w:r>
      <w:r w:rsidRPr="00932813">
        <w:rPr>
          <w:rFonts w:asciiTheme="majorHAnsi" w:hAnsiTheme="majorHAnsi" w:cstheme="majorHAnsi"/>
        </w:rPr>
        <w:t>—</w:t>
      </w:r>
      <w:r w:rsidRPr="00932813">
        <w:rPr>
          <w:rStyle w:val="StyleUnderline"/>
          <w:rFonts w:asciiTheme="majorHAnsi" w:hAnsiTheme="majorHAnsi" w:cstheme="majorHAnsi"/>
        </w:rPr>
        <w:t xml:space="preserve">large-scale </w:t>
      </w:r>
      <w:r w:rsidRPr="00932813">
        <w:rPr>
          <w:rStyle w:val="StyleUnderline"/>
          <w:rFonts w:asciiTheme="majorHAnsi" w:hAnsiTheme="majorHAnsi" w:cstheme="majorHAnsi"/>
          <w:highlight w:val="cyan"/>
        </w:rPr>
        <w:t>poverty reduction</w:t>
      </w:r>
      <w:r w:rsidRPr="00932813">
        <w:rPr>
          <w:rStyle w:val="StyleUnderline"/>
          <w:rFonts w:asciiTheme="majorHAnsi" w:hAnsiTheme="majorHAnsi" w:cstheme="majorHAnsi"/>
        </w:rPr>
        <w:t xml:space="preserve">, huge </w:t>
      </w:r>
      <w:r w:rsidRPr="00932813">
        <w:rPr>
          <w:rStyle w:val="StyleUnderline"/>
          <w:rFonts w:asciiTheme="majorHAnsi" w:hAnsiTheme="majorHAnsi" w:cstheme="majorHAnsi"/>
          <w:highlight w:val="cyan"/>
        </w:rPr>
        <w:t>infrastructure investment</w:t>
      </w:r>
      <w:r w:rsidRPr="00932813">
        <w:rPr>
          <w:rStyle w:val="StyleUnderline"/>
          <w:rFonts w:asciiTheme="majorHAnsi" w:hAnsiTheme="majorHAnsi" w:cstheme="majorHAnsi"/>
        </w:rPr>
        <w:t xml:space="preserve">, and development as a </w:t>
      </w:r>
      <w:r w:rsidRPr="00932813">
        <w:rPr>
          <w:rStyle w:val="StyleUnderline"/>
          <w:rFonts w:asciiTheme="majorHAnsi" w:hAnsiTheme="majorHAnsi" w:cstheme="majorHAnsi"/>
          <w:highlight w:val="cyan"/>
        </w:rPr>
        <w:t>world-class</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tech innovator</w:t>
      </w:r>
      <w:r w:rsidRPr="00932813">
        <w:rPr>
          <w:rFonts w:asciiTheme="majorHAnsi" w:hAnsiTheme="majorHAnsi" w:cstheme="majorHAnsi"/>
        </w:rPr>
        <w:t xml:space="preserve">—have come about because of, not despite, China’s authoritarian form of government. Its </w:t>
      </w:r>
      <w:r w:rsidRPr="00932813">
        <w:rPr>
          <w:rStyle w:val="StyleUnderline"/>
          <w:rFonts w:asciiTheme="majorHAnsi" w:hAnsiTheme="majorHAnsi" w:cstheme="majorHAnsi"/>
        </w:rPr>
        <w:t>aggressive handling of Covid-19—in sharp contrast to that of many Western countries with higher death rates and later, less-stringent lockdowns—has, if anything, reinforced that view.</w:t>
      </w:r>
    </w:p>
    <w:p w14:paraId="210ECFD6" w14:textId="77777777" w:rsidR="00550FC2" w:rsidRPr="00932813" w:rsidRDefault="00550FC2" w:rsidP="00550FC2">
      <w:pPr>
        <w:rPr>
          <w:rStyle w:val="StyleUnderline"/>
          <w:rFonts w:asciiTheme="majorHAnsi" w:hAnsiTheme="majorHAnsi" w:cstheme="majorHAnsi"/>
        </w:rPr>
      </w:pPr>
      <w:r w:rsidRPr="00932813">
        <w:rPr>
          <w:rStyle w:val="StyleUnderline"/>
          <w:rFonts w:asciiTheme="majorHAnsi" w:hAnsiTheme="majorHAnsi" w:cstheme="majorHAnsi"/>
        </w:rPr>
        <w:t>China has also defied predictions that its authoritarianism would inhibit its capacity to </w:t>
      </w:r>
      <w:hyperlink r:id="rId30" w:history="1">
        <w:r w:rsidRPr="00932813">
          <w:rPr>
            <w:rStyle w:val="StyleUnderline"/>
            <w:rFonts w:asciiTheme="majorHAnsi" w:hAnsiTheme="majorHAnsi" w:cstheme="majorHAnsi"/>
          </w:rPr>
          <w:t>innovate</w:t>
        </w:r>
      </w:hyperlink>
      <w:r w:rsidRPr="00932813">
        <w:rPr>
          <w:rStyle w:val="StyleUnderline"/>
          <w:rFonts w:asciiTheme="majorHAnsi" w:hAnsiTheme="majorHAnsi" w:cstheme="majorHAnsi"/>
        </w:rPr>
        <w:t>.</w:t>
      </w:r>
      <w:r w:rsidRPr="00932813">
        <w:rPr>
          <w:rFonts w:asciiTheme="majorHAnsi" w:hAnsiTheme="majorHAnsi" w:cstheme="majorHAnsi"/>
        </w:rPr>
        <w:t xml:space="preserve"> </w:t>
      </w:r>
      <w:r w:rsidRPr="00932813">
        <w:rPr>
          <w:rStyle w:val="StyleUnderline"/>
          <w:rFonts w:asciiTheme="majorHAnsi" w:hAnsiTheme="majorHAnsi" w:cstheme="majorHAnsi"/>
        </w:rPr>
        <w:t xml:space="preserve">It is a </w:t>
      </w:r>
      <w:r w:rsidRPr="00932813">
        <w:rPr>
          <w:rStyle w:val="StyleUnderline"/>
          <w:rFonts w:asciiTheme="majorHAnsi" w:hAnsiTheme="majorHAnsi" w:cstheme="majorHAnsi"/>
          <w:highlight w:val="cyan"/>
        </w:rPr>
        <w:t>global leader in</w:t>
      </w:r>
      <w:r w:rsidRPr="00932813">
        <w:rPr>
          <w:rStyle w:val="StyleUnderline"/>
          <w:rFonts w:asciiTheme="majorHAnsi" w:hAnsiTheme="majorHAnsi" w:cstheme="majorHAnsi"/>
        </w:rPr>
        <w:t xml:space="preserve"> AI, biotech, and </w:t>
      </w:r>
      <w:r w:rsidRPr="00932813">
        <w:rPr>
          <w:rStyle w:val="StyleUnderline"/>
          <w:rFonts w:asciiTheme="majorHAnsi" w:hAnsiTheme="majorHAnsi" w:cstheme="majorHAnsi"/>
          <w:highlight w:val="cyan"/>
        </w:rPr>
        <w:t>space exploration</w:t>
      </w:r>
      <w:r w:rsidRPr="00932813">
        <w:rPr>
          <w:rStyle w:val="StyleUnderline"/>
          <w:rFonts w:asciiTheme="majorHAnsi" w:hAnsiTheme="majorHAnsi" w:cstheme="majorHAnsi"/>
        </w:rPr>
        <w:t xml:space="preserve">. </w:t>
      </w:r>
      <w:r w:rsidRPr="00932813">
        <w:rPr>
          <w:rFonts w:asciiTheme="majorHAnsi" w:hAnsiTheme="majorHAnsi" w:cstheme="majorHAnsi"/>
        </w:rPr>
        <w:t xml:space="preserve">Some of its technological successes have been driven by market forces: People wanted to buy goods or communicate more easily, and the likes of Alibaba and Tencent have helped them do just that. But </w:t>
      </w:r>
      <w:r w:rsidRPr="00932813">
        <w:rPr>
          <w:rStyle w:val="StyleUnderline"/>
          <w:rFonts w:asciiTheme="majorHAnsi" w:hAnsiTheme="majorHAnsi" w:cstheme="majorHAnsi"/>
        </w:rPr>
        <w:t xml:space="preserve">much of the </w:t>
      </w:r>
      <w:r w:rsidRPr="00932813">
        <w:rPr>
          <w:rStyle w:val="StyleUnderline"/>
          <w:rFonts w:asciiTheme="majorHAnsi" w:hAnsiTheme="majorHAnsi" w:cstheme="majorHAnsi"/>
          <w:highlight w:val="cyan"/>
        </w:rPr>
        <w:t>technological progress</w:t>
      </w:r>
      <w:r w:rsidRPr="00932813">
        <w:rPr>
          <w:rStyle w:val="StyleUnderline"/>
          <w:rFonts w:asciiTheme="majorHAnsi" w:hAnsiTheme="majorHAnsi" w:cstheme="majorHAnsi"/>
        </w:rPr>
        <w:t xml:space="preserve"> has come from a highly innovative and well-funded military that has invested heavily in China’s burgeoning new industries.</w:t>
      </w:r>
      <w:r w:rsidRPr="00932813">
        <w:rPr>
          <w:rFonts w:asciiTheme="majorHAnsi" w:hAnsiTheme="majorHAnsi" w:cstheme="majorHAnsi"/>
        </w:rPr>
        <w:t xml:space="preserve"> This, of course, mirrors the role of U.S. defense and intelligence spending in the development of Silicon Valley. </w:t>
      </w:r>
      <w:r w:rsidRPr="00932813">
        <w:rPr>
          <w:rStyle w:val="StyleUnderline"/>
          <w:rFonts w:asciiTheme="majorHAnsi" w:hAnsiTheme="majorHAnsi" w:cstheme="majorHAnsi"/>
        </w:rPr>
        <w:t xml:space="preserve">But in China the </w:t>
      </w:r>
      <w:r w:rsidRPr="00932813">
        <w:rPr>
          <w:rStyle w:val="StyleUnderline"/>
          <w:rFonts w:asciiTheme="majorHAnsi" w:hAnsiTheme="majorHAnsi" w:cstheme="majorHAnsi"/>
          <w:highlight w:val="cyan"/>
        </w:rPr>
        <w:t>consumer applications</w:t>
      </w:r>
      <w:r w:rsidRPr="00932813">
        <w:rPr>
          <w:rStyle w:val="StyleUnderline"/>
          <w:rFonts w:asciiTheme="majorHAnsi" w:hAnsiTheme="majorHAnsi" w:cstheme="majorHAnsi"/>
        </w:rPr>
        <w:t xml:space="preserve"> have </w:t>
      </w:r>
      <w:r w:rsidRPr="00932813">
        <w:rPr>
          <w:rStyle w:val="StyleUnderline"/>
          <w:rFonts w:asciiTheme="majorHAnsi" w:hAnsiTheme="majorHAnsi" w:cstheme="majorHAnsi"/>
          <w:highlight w:val="cyan"/>
        </w:rPr>
        <w:t>come faster</w:t>
      </w:r>
      <w:r w:rsidRPr="00932813">
        <w:rPr>
          <w:rStyle w:val="StyleUnderline"/>
          <w:rFonts w:asciiTheme="majorHAnsi" w:hAnsiTheme="majorHAnsi" w:cstheme="majorHAnsi"/>
        </w:rPr>
        <w:t xml:space="preserve">, making more obvious the </w:t>
      </w:r>
      <w:r w:rsidRPr="00932813">
        <w:rPr>
          <w:rStyle w:val="StyleUnderline"/>
          <w:rFonts w:asciiTheme="majorHAnsi" w:hAnsiTheme="majorHAnsi" w:cstheme="majorHAnsi"/>
          <w:highlight w:val="cyan"/>
        </w:rPr>
        <w:t>link between government investment and</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products</w:t>
      </w:r>
      <w:r w:rsidRPr="00932813">
        <w:rPr>
          <w:rStyle w:val="StyleUnderline"/>
          <w:rFonts w:asciiTheme="majorHAnsi" w:hAnsiTheme="majorHAnsi" w:cstheme="majorHAnsi"/>
        </w:rPr>
        <w:t xml:space="preserve"> and services that benefit individuals.</w:t>
      </w:r>
      <w:r w:rsidRPr="00932813">
        <w:rPr>
          <w:rFonts w:asciiTheme="majorHAnsi" w:hAnsiTheme="majorHAnsi" w:cstheme="majorHAnsi"/>
        </w:rPr>
        <w:t xml:space="preserve"> That’s why </w:t>
      </w:r>
      <w:r w:rsidRPr="00932813">
        <w:rPr>
          <w:rStyle w:val="StyleUnderline"/>
          <w:rFonts w:asciiTheme="majorHAnsi" w:hAnsiTheme="majorHAnsi" w:cstheme="majorHAnsi"/>
        </w:rPr>
        <w:t xml:space="preserve">ordinary </w:t>
      </w:r>
      <w:r w:rsidRPr="00932813">
        <w:rPr>
          <w:rStyle w:val="StyleUnderline"/>
          <w:rFonts w:asciiTheme="majorHAnsi" w:hAnsiTheme="majorHAnsi" w:cstheme="majorHAnsi"/>
          <w:highlight w:val="cyan"/>
        </w:rPr>
        <w:t>Chinese people see</w:t>
      </w:r>
      <w:r w:rsidRPr="00932813">
        <w:rPr>
          <w:rStyle w:val="StyleUnderline"/>
          <w:rFonts w:asciiTheme="majorHAnsi" w:hAnsiTheme="majorHAnsi" w:cstheme="majorHAnsi"/>
        </w:rPr>
        <w:t xml:space="preserve"> Chinese </w:t>
      </w:r>
      <w:r w:rsidRPr="00932813">
        <w:rPr>
          <w:rStyle w:val="StyleUnderline"/>
          <w:rFonts w:asciiTheme="majorHAnsi" w:hAnsiTheme="majorHAnsi" w:cstheme="majorHAnsi"/>
          <w:highlight w:val="cyan"/>
        </w:rPr>
        <w:t>companies</w:t>
      </w:r>
      <w:r w:rsidRPr="00932813">
        <w:rPr>
          <w:rStyle w:val="StyleUnderline"/>
          <w:rFonts w:asciiTheme="majorHAnsi" w:hAnsiTheme="majorHAnsi" w:cstheme="majorHAnsi"/>
        </w:rPr>
        <w:t xml:space="preserve"> such as Alibaba, Huawei, and TikTok </w:t>
      </w:r>
      <w:r w:rsidRPr="00932813">
        <w:rPr>
          <w:rStyle w:val="StyleUnderline"/>
          <w:rFonts w:asciiTheme="majorHAnsi" w:hAnsiTheme="majorHAnsi" w:cstheme="majorHAnsi"/>
          <w:highlight w:val="cyan"/>
        </w:rPr>
        <w:t>as sources of national pride</w:t>
      </w:r>
      <w:r w:rsidRPr="00932813">
        <w:rPr>
          <w:rStyle w:val="StyleUnderline"/>
          <w:rFonts w:asciiTheme="majorHAnsi" w:hAnsiTheme="majorHAnsi" w:cstheme="majorHAnsi"/>
        </w:rPr>
        <w:t xml:space="preserve">—international </w:t>
      </w:r>
      <w:r w:rsidRPr="00932813">
        <w:rPr>
          <w:rStyle w:val="StyleUnderline"/>
          <w:rFonts w:asciiTheme="majorHAnsi" w:hAnsiTheme="majorHAnsi" w:cstheme="majorHAnsi"/>
          <w:highlight w:val="cyan"/>
        </w:rPr>
        <w:t>vanguards of Chinese success</w:t>
      </w:r>
      <w:r w:rsidRPr="00932813">
        <w:rPr>
          <w:rStyle w:val="StyleUnderline"/>
          <w:rFonts w:asciiTheme="majorHAnsi" w:hAnsiTheme="majorHAnsi" w:cstheme="majorHAnsi"/>
        </w:rPr>
        <w:t>—rather than simply sources of jobs or GDP, as they might be viewed in the West.</w:t>
      </w:r>
    </w:p>
    <w:p w14:paraId="5048154A" w14:textId="77777777" w:rsidR="00550FC2" w:rsidRPr="008E2A0D" w:rsidRDefault="00550FC2" w:rsidP="00550FC2">
      <w:pPr>
        <w:rPr>
          <w:rFonts w:asciiTheme="majorHAnsi" w:hAnsiTheme="majorHAnsi" w:cstheme="majorHAnsi"/>
        </w:rPr>
      </w:pPr>
      <w:r w:rsidRPr="00932813">
        <w:rPr>
          <w:rFonts w:asciiTheme="majorHAnsi" w:hAnsiTheme="majorHAnsi" w:cstheme="majorHAnsi"/>
        </w:rPr>
        <w:t xml:space="preserve">Thus July 2020 polling data from the Ash Center at Harvard’s Kennedy School of Government revealed </w:t>
      </w:r>
      <w:r w:rsidRPr="00932813">
        <w:rPr>
          <w:rStyle w:val="StyleUnderline"/>
          <w:rFonts w:asciiTheme="majorHAnsi" w:hAnsiTheme="majorHAnsi" w:cstheme="majorHAnsi"/>
        </w:rPr>
        <w:t>95% satisfaction with the Beijing government among Chinese citizens.</w:t>
      </w:r>
      <w:r w:rsidRPr="00932813">
        <w:rPr>
          <w:rFonts w:asciiTheme="majorHAnsi" w:hAnsiTheme="majorHAnsi" w:cstheme="majorHAnsi"/>
        </w:rPr>
        <w:t xml:space="preserve"> Our own experiences on the ground in China confirm this. </w:t>
      </w:r>
      <w:r w:rsidRPr="00932813">
        <w:rPr>
          <w:rStyle w:val="StyleUnderline"/>
          <w:rFonts w:asciiTheme="majorHAnsi" w:hAnsiTheme="majorHAnsi" w:cstheme="majorHAnsi"/>
        </w:rPr>
        <w:t xml:space="preserve">Most ordinary people we meet don’t feel that the authoritarian state is solely oppressive, </w:t>
      </w:r>
      <w:r w:rsidRPr="00932813">
        <w:rPr>
          <w:rFonts w:asciiTheme="majorHAnsi" w:hAnsiTheme="majorHAnsi" w:cstheme="majorHAnsi"/>
        </w:rPr>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78659BD6" w14:textId="77777777" w:rsidR="00550FC2" w:rsidRDefault="00550FC2" w:rsidP="00550FC2">
      <w:pPr>
        <w:pStyle w:val="Heading4"/>
      </w:pPr>
      <w:r>
        <w:t xml:space="preserve">Xi Jing Ping wants to increase private sector participation in the space industry. </w:t>
      </w:r>
    </w:p>
    <w:p w14:paraId="6D18466B" w14:textId="77777777" w:rsidR="00550FC2" w:rsidRPr="00CA3715" w:rsidRDefault="00550FC2" w:rsidP="00550FC2">
      <w:pPr>
        <w:rPr>
          <w:bCs/>
          <w:szCs w:val="22"/>
        </w:rPr>
      </w:pPr>
      <w:r>
        <w:rPr>
          <w:rStyle w:val="Style13ptBold"/>
          <w:b w:val="0"/>
          <w:bCs/>
          <w:sz w:val="22"/>
          <w:szCs w:val="22"/>
        </w:rPr>
        <w:t xml:space="preserve">Neel Patel, “China’s Surging Private Space Industry is Out to Challenge the US,” MIT Technology Review, January 21, 2021, </w:t>
      </w:r>
      <w:r w:rsidRPr="00A031D0">
        <w:rPr>
          <w:rStyle w:val="Style13ptBold"/>
          <w:b w:val="0"/>
          <w:bCs/>
          <w:sz w:val="22"/>
          <w:szCs w:val="22"/>
        </w:rPr>
        <w:t>https://www.technologyreview.com/2021/01/21/1016513/china-private-commercial-space-industry-dominance/</w:t>
      </w:r>
    </w:p>
    <w:p w14:paraId="57526371" w14:textId="77777777" w:rsidR="00550FC2" w:rsidRPr="006C57B3" w:rsidRDefault="00550FC2" w:rsidP="00550FC2">
      <w:pPr>
        <w:rPr>
          <w:rStyle w:val="StyleUnderline"/>
        </w:rPr>
      </w:pPr>
      <w:r w:rsidRPr="006C57B3">
        <w:rPr>
          <w:rStyle w:val="StyleUnderline"/>
          <w:highlight w:val="cyan"/>
        </w:rPr>
        <w:t>Until recently, China’s space activity has been</w:t>
      </w:r>
      <w:r w:rsidRPr="006C57B3">
        <w:rPr>
          <w:rStyle w:val="StyleUnderline"/>
        </w:rPr>
        <w:t xml:space="preserve"> overwhelmingly </w:t>
      </w:r>
      <w:r w:rsidRPr="006C57B3">
        <w:rPr>
          <w:rStyle w:val="StyleUnderline"/>
          <w:highlight w:val="cyan"/>
        </w:rPr>
        <w:t>dominated by</w:t>
      </w:r>
      <w:r w:rsidRPr="006C57B3">
        <w:rPr>
          <w:rStyle w:val="StyleUnderline"/>
        </w:rPr>
        <w:t xml:space="preserve"> two </w:t>
      </w:r>
      <w:r w:rsidRPr="006C57B3">
        <w:rPr>
          <w:rStyle w:val="StyleUnderline"/>
          <w:highlight w:val="cyan"/>
        </w:rPr>
        <w:t>state-owned enterprises</w:t>
      </w:r>
      <w:r w:rsidRPr="00CA3715">
        <w:rPr>
          <w:sz w:val="16"/>
        </w:rPr>
        <w:t xml:space="preserve">: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w:t>
      </w:r>
      <w:r w:rsidRPr="006C57B3">
        <w:rPr>
          <w:rStyle w:val="StyleUnderline"/>
        </w:rPr>
        <w:t>for the most part</w:t>
      </w:r>
      <w:r w:rsidRPr="006C57B3">
        <w:rPr>
          <w:rStyle w:val="StyleUnderline"/>
          <w:highlight w:val="cyan"/>
        </w:rPr>
        <w:t>, China’s commercial space industry has been nonexistent</w:t>
      </w:r>
      <w:r w:rsidRPr="006C57B3">
        <w:rPr>
          <w:rStyle w:val="StyleUnderline"/>
        </w:rPr>
        <w:t>. Satellites were expensive to build and launch, and they were too heavy and large for anything but the biggest rockets to actually deliver to orbit. The costs involved were too much for anything but national budgets to handle.</w:t>
      </w:r>
    </w:p>
    <w:p w14:paraId="0EBDC789" w14:textId="77777777" w:rsidR="00550FC2" w:rsidRPr="006C57B3" w:rsidRDefault="00550FC2" w:rsidP="00550FC2">
      <w:pPr>
        <w:rPr>
          <w:rStyle w:val="StyleUnderline"/>
        </w:rPr>
      </w:pPr>
      <w:r w:rsidRPr="006C57B3">
        <w:rPr>
          <w:rStyle w:val="StyleUnderline"/>
        </w:rPr>
        <w:t xml:space="preserve">That all changed </w:t>
      </w:r>
      <w:r w:rsidRPr="006C57B3">
        <w:rPr>
          <w:rStyle w:val="StyleUnderline"/>
          <w:highlight w:val="cyan"/>
        </w:rPr>
        <w:t>this past decade</w:t>
      </w:r>
      <w:r w:rsidRPr="006C57B3">
        <w:rPr>
          <w:rStyle w:val="StyleUnderline"/>
        </w:rPr>
        <w:t xml:space="preserve"> as the costs of making satellites and launching rockets plunged. In 2014, a year after </w:t>
      </w:r>
      <w:r w:rsidRPr="006C57B3">
        <w:rPr>
          <w:rStyle w:val="StyleUnderline"/>
          <w:highlight w:val="cyan"/>
        </w:rPr>
        <w:t>Xi</w:t>
      </w:r>
      <w:r w:rsidRPr="006C57B3">
        <w:rPr>
          <w:rStyle w:val="StyleUnderline"/>
        </w:rPr>
        <w:t xml:space="preserve"> Jinping took over as the new leader of China, the Chinese government </w:t>
      </w:r>
      <w:r w:rsidRPr="006C57B3">
        <w:rPr>
          <w:rStyle w:val="StyleUnderline"/>
          <w:highlight w:val="cyan"/>
        </w:rPr>
        <w:t>decided to treat</w:t>
      </w:r>
      <w:r w:rsidRPr="006C57B3">
        <w:rPr>
          <w:rStyle w:val="StyleUnderline"/>
        </w:rPr>
        <w:t xml:space="preserve"> civil </w:t>
      </w:r>
      <w:r w:rsidRPr="006C57B3">
        <w:rPr>
          <w:rStyle w:val="StyleUnderline"/>
          <w:highlight w:val="cyan"/>
        </w:rPr>
        <w:t>space</w:t>
      </w:r>
      <w:r w:rsidRPr="006C57B3">
        <w:rPr>
          <w:rStyle w:val="StyleUnderline"/>
        </w:rPr>
        <w:t xml:space="preserve"> development </w:t>
      </w:r>
      <w:r w:rsidRPr="006C57B3">
        <w:rPr>
          <w:rStyle w:val="StyleUnderline"/>
          <w:highlight w:val="cyan"/>
        </w:rPr>
        <w:t>as a key area of innovation</w:t>
      </w:r>
      <w:r w:rsidRPr="00CA3715">
        <w:rPr>
          <w:sz w:val="16"/>
        </w:rPr>
        <w:t xml:space="preserve">, as it had already begun doing with AI and solar power. </w:t>
      </w:r>
      <w:r w:rsidRPr="006C57B3">
        <w:rPr>
          <w:rStyle w:val="StyleUnderline"/>
          <w:highlight w:val="cyan"/>
        </w:rPr>
        <w:t>It issued a policy directive</w:t>
      </w:r>
      <w:r w:rsidRPr="006C57B3">
        <w:rPr>
          <w:rStyle w:val="StyleUnderline"/>
        </w:rPr>
        <w:t xml:space="preserve"> called </w:t>
      </w:r>
      <w:hyperlink r:id="rId31" w:history="1">
        <w:r w:rsidRPr="006C57B3">
          <w:rPr>
            <w:rStyle w:val="StyleUnderline"/>
          </w:rPr>
          <w:t>Document 60</w:t>
        </w:r>
      </w:hyperlink>
      <w:r w:rsidRPr="006C57B3">
        <w:rPr>
          <w:rStyle w:val="StyleUnderline"/>
        </w:rPr>
        <w:t xml:space="preserve"> that year </w:t>
      </w:r>
      <w:r w:rsidRPr="006C57B3">
        <w:rPr>
          <w:rStyle w:val="StyleUnderline"/>
          <w:highlight w:val="cyan"/>
        </w:rPr>
        <w:t>to enable</w:t>
      </w:r>
      <w:r w:rsidRPr="006C57B3">
        <w:rPr>
          <w:rStyle w:val="StyleUnderline"/>
        </w:rPr>
        <w:t xml:space="preserve"> large </w:t>
      </w:r>
      <w:r w:rsidRPr="006C57B3">
        <w:rPr>
          <w:rStyle w:val="StyleUnderline"/>
          <w:highlight w:val="cyan"/>
        </w:rPr>
        <w:t>private investment in</w:t>
      </w:r>
      <w:r w:rsidRPr="006C57B3">
        <w:rPr>
          <w:rStyle w:val="StyleUnderline"/>
        </w:rPr>
        <w:t xml:space="preserve"> companies interested in participating in </w:t>
      </w:r>
      <w:r w:rsidRPr="006C57B3">
        <w:rPr>
          <w:rStyle w:val="StyleUnderline"/>
          <w:highlight w:val="cyan"/>
        </w:rPr>
        <w:t>the space industry.</w:t>
      </w:r>
      <w:r w:rsidRPr="006C57B3">
        <w:rPr>
          <w:rStyle w:val="StyleUnderline"/>
        </w:rPr>
        <w:t> </w:t>
      </w:r>
    </w:p>
    <w:p w14:paraId="219C9250" w14:textId="77777777" w:rsidR="00550FC2" w:rsidRPr="006C57B3" w:rsidRDefault="00550FC2" w:rsidP="00550FC2">
      <w:pPr>
        <w:rPr>
          <w:rStyle w:val="StyleUnderline"/>
        </w:rPr>
      </w:pPr>
      <w:r w:rsidRPr="006C57B3">
        <w:rPr>
          <w:rStyle w:val="StyleUnderline"/>
        </w:rPr>
        <w:t xml:space="preserve">“Xi’s goal was that </w:t>
      </w:r>
      <w:r w:rsidRPr="006C57B3">
        <w:rPr>
          <w:rStyle w:val="StyleUnderline"/>
          <w:highlight w:val="cyan"/>
        </w:rPr>
        <w:t>if China has to become a critical player in tech</w:t>
      </w:r>
      <w:r w:rsidRPr="006C57B3">
        <w:rPr>
          <w:rStyle w:val="StyleUnderline"/>
        </w:rPr>
        <w:t xml:space="preserve">nology, including in civil space and aerospace, </w:t>
      </w:r>
      <w:r w:rsidRPr="006C57B3">
        <w:rPr>
          <w:rStyle w:val="StyleUnderline"/>
          <w:highlight w:val="cyan"/>
        </w:rPr>
        <w:t>it was critical to develop a space ecosystem that includes the private sector</w:t>
      </w:r>
      <w:r w:rsidRPr="006C57B3">
        <w:rPr>
          <w:rStyle w:val="StyleUnderline"/>
        </w:rPr>
        <w:t>,”</w:t>
      </w:r>
      <w:r w:rsidRPr="00CA3715">
        <w:rPr>
          <w:sz w:val="16"/>
        </w:rPr>
        <w:t xml:space="preserve"> says Namrata Goswami, a geopolitics expert based in Montgomery, Alabama, who’s been studying China’s space program for many years. “</w:t>
      </w:r>
      <w:r w:rsidRPr="006C57B3">
        <w:rPr>
          <w:rStyle w:val="StyleUnderline"/>
        </w:rPr>
        <w:t xml:space="preserve">He was taking a cue from the American private sector </w:t>
      </w:r>
      <w:r w:rsidRPr="006C57B3">
        <w:rPr>
          <w:rStyle w:val="StyleUnderline"/>
          <w:highlight w:val="cyan"/>
        </w:rPr>
        <w:t>to encourage innovation</w:t>
      </w:r>
      <w:r w:rsidRPr="006C57B3">
        <w:rPr>
          <w:rStyle w:val="StyleUnderline"/>
        </w:rPr>
        <w:t xml:space="preserve"> from a talent pool that extended beyond state-funded organizations.”</w:t>
      </w:r>
    </w:p>
    <w:p w14:paraId="0EA5BBBE" w14:textId="77777777" w:rsidR="00550FC2" w:rsidRPr="006C57B3" w:rsidRDefault="00550FC2" w:rsidP="00550FC2">
      <w:pPr>
        <w:rPr>
          <w:sz w:val="16"/>
          <w:szCs w:val="16"/>
        </w:rPr>
      </w:pPr>
      <w:r w:rsidRPr="006C57B3">
        <w:rPr>
          <w:sz w:val="16"/>
          <w:szCs w:val="16"/>
        </w:rPr>
        <w:t>As a result, there are now 78 commercial space companies operating in China, according to a</w:t>
      </w:r>
      <w:hyperlink r:id="rId32" w:history="1">
        <w:r w:rsidRPr="006C57B3">
          <w:rPr>
            <w:rStyle w:val="Hyperlink"/>
            <w:sz w:val="16"/>
            <w:szCs w:val="16"/>
          </w:rPr>
          <w:t> 2019 report by the Institute for Defense Analyses</w:t>
        </w:r>
      </w:hyperlink>
      <w:r w:rsidRPr="006C57B3">
        <w:rPr>
          <w:sz w:val="16"/>
          <w:szCs w:val="16"/>
        </w:rPr>
        <w:t>. More than half have been founded since 2014, and the vast majority focus on satellite manufacturing and launch services.</w:t>
      </w:r>
    </w:p>
    <w:p w14:paraId="07200FBD" w14:textId="77777777" w:rsidR="00550FC2" w:rsidRPr="00CA3715" w:rsidRDefault="00550FC2" w:rsidP="00550FC2">
      <w:pPr>
        <w:rPr>
          <w:sz w:val="16"/>
        </w:rPr>
      </w:pPr>
      <w:r w:rsidRPr="00CA3715">
        <w:rPr>
          <w:sz w:val="16"/>
        </w:rPr>
        <w:t xml:space="preserve">For example, </w:t>
      </w:r>
      <w:r w:rsidRPr="006C57B3">
        <w:rPr>
          <w:rStyle w:val="StyleUnderline"/>
        </w:rPr>
        <w:t>Galactic Energy</w:t>
      </w:r>
      <w:r w:rsidRPr="00CA3715">
        <w:rPr>
          <w:sz w:val="16"/>
        </w:rPr>
        <w:t xml:space="preserve">, founded in February 2018, </w:t>
      </w:r>
      <w:r w:rsidRPr="006C57B3">
        <w:rPr>
          <w:rStyle w:val="StyleUnderline"/>
        </w:rPr>
        <w:t>is building its Ceres rocket to offer rapid launch service for single payloads, while its Pallas rocket is being built to deploy entire constellations</w:t>
      </w:r>
      <w:r w:rsidRPr="00CA3715">
        <w:rPr>
          <w:sz w:val="16"/>
        </w:rPr>
        <w:t>. Rival company i-Space, formed in 2016, became the first commercial Chinese company to make it to space with its Hyperbola-1 in July 2019. It wants to pursue reusable first-stage boosters that can land vertically, like those from SpaceX. So does LinkSpace (founded in 2014), although it also hopes to use rockets to deliver packages from one terrestrial location to another. </w:t>
      </w:r>
    </w:p>
    <w:p w14:paraId="74088379" w14:textId="77777777" w:rsidR="00550FC2" w:rsidRPr="00CA3715" w:rsidRDefault="00550FC2" w:rsidP="00550FC2">
      <w:pPr>
        <w:rPr>
          <w:sz w:val="16"/>
          <w:szCs w:val="16"/>
        </w:rPr>
      </w:pPr>
      <w:r w:rsidRPr="00CA3715">
        <w:rPr>
          <w:sz w:val="16"/>
          <w:szCs w:val="16"/>
        </w:rPr>
        <w:t>Spacety,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33" w:history="1">
        <w:r w:rsidRPr="00CA3715">
          <w:rPr>
            <w:rStyle w:val="Hyperlink"/>
            <w:sz w:val="16"/>
            <w:szCs w:val="16"/>
          </w:rPr>
          <w:t>released the first images taken by the satellite</w:t>
        </w:r>
      </w:hyperlink>
      <w:r w:rsidRPr="00CA3715">
        <w:rPr>
          <w:sz w:val="16"/>
          <w:szCs w:val="16"/>
        </w:rPr>
        <w:t>, Hisea-1, featuring three-meter resolution. Spacety wants to launch a constellation of these satellites to offer high-quality imaging at low cost. </w:t>
      </w:r>
    </w:p>
    <w:p w14:paraId="05A8B38B" w14:textId="77777777" w:rsidR="00550FC2" w:rsidRPr="006C57B3" w:rsidRDefault="00550FC2" w:rsidP="00550FC2">
      <w:pPr>
        <w:rPr>
          <w:rStyle w:val="StyleUnderline"/>
        </w:rPr>
      </w:pPr>
      <w:r w:rsidRPr="00CA3715">
        <w:rPr>
          <w:sz w:val="16"/>
        </w:rPr>
        <w:t xml:space="preserve">To a large extent, </w:t>
      </w:r>
      <w:r w:rsidRPr="006C57B3">
        <w:rPr>
          <w:rStyle w:val="StyleUnderline"/>
          <w:highlight w:val="cyan"/>
        </w:rPr>
        <w:t>China is following</w:t>
      </w:r>
      <w:r w:rsidRPr="006C57B3">
        <w:rPr>
          <w:rStyle w:val="StyleUnderline"/>
        </w:rPr>
        <w:t xml:space="preserve"> the same blueprint drawn up by </w:t>
      </w:r>
      <w:r w:rsidRPr="006C57B3">
        <w:rPr>
          <w:rStyle w:val="StyleUnderline"/>
          <w:highlight w:val="cyan"/>
        </w:rPr>
        <w:t>the US: using</w:t>
      </w:r>
      <w:r w:rsidRPr="006C57B3">
        <w:rPr>
          <w:rStyle w:val="StyleUnderline"/>
        </w:rPr>
        <w:t xml:space="preserve"> government </w:t>
      </w:r>
      <w:r w:rsidRPr="006C57B3">
        <w:rPr>
          <w:rStyle w:val="StyleUnderline"/>
          <w:highlight w:val="cyan"/>
        </w:rPr>
        <w:t>contracts and subsidies to give</w:t>
      </w:r>
      <w:r w:rsidRPr="006C57B3">
        <w:rPr>
          <w:rStyle w:val="StyleUnderline"/>
        </w:rPr>
        <w:t xml:space="preserve"> these </w:t>
      </w:r>
      <w:r w:rsidRPr="006C57B3">
        <w:rPr>
          <w:rStyle w:val="StyleUnderline"/>
          <w:highlight w:val="cyan"/>
        </w:rPr>
        <w:t>companies a foot up</w:t>
      </w:r>
      <w:r w:rsidRPr="006C57B3">
        <w:rPr>
          <w:rStyle w:val="StyleUnderline"/>
        </w:rPr>
        <w:t>. US firms like SpaceX benefited greatly from NASA contracts that paid out millions to build and test rockets and space vehicles for delivering cargo to the International Space Station</w:t>
      </w:r>
      <w:r w:rsidRPr="00CA3715">
        <w:rPr>
          <w:sz w:val="16"/>
        </w:rPr>
        <w:t xml:space="preserve">. With that experience under its belt, </w:t>
      </w:r>
      <w:r w:rsidRPr="006C57B3">
        <w:rPr>
          <w:rStyle w:val="StyleUnderline"/>
        </w:rPr>
        <w:t>SpaceX was able to attract more customers with greater confidence. </w:t>
      </w:r>
    </w:p>
    <w:p w14:paraId="33FC9544" w14:textId="77777777" w:rsidR="00550FC2" w:rsidRPr="00CA3715" w:rsidRDefault="00550FC2" w:rsidP="00550FC2">
      <w:pPr>
        <w:rPr>
          <w:sz w:val="16"/>
          <w:szCs w:val="22"/>
        </w:rPr>
      </w:pPr>
      <w:r w:rsidRPr="00CA3715">
        <w:rPr>
          <w:sz w:val="16"/>
          <w:szCs w:val="22"/>
        </w:rPr>
        <w:t xml:space="preserve">Venture capital is another tried-and-true route. The IDA report estimates that </w:t>
      </w:r>
      <w:r w:rsidRPr="006C57B3">
        <w:rPr>
          <w:rStyle w:val="StyleUnderline"/>
          <w:highlight w:val="cyan"/>
        </w:rPr>
        <w:t>VC funding</w:t>
      </w:r>
      <w:r w:rsidRPr="006C57B3">
        <w:rPr>
          <w:rStyle w:val="StyleUnderline"/>
        </w:rPr>
        <w:t xml:space="preserve"> for Chinese space companies </w:t>
      </w:r>
      <w:r w:rsidRPr="006C57B3">
        <w:rPr>
          <w:rStyle w:val="StyleUnderline"/>
          <w:highlight w:val="cyan"/>
        </w:rPr>
        <w:t>was</w:t>
      </w:r>
      <w:r w:rsidRPr="006C57B3">
        <w:rPr>
          <w:rStyle w:val="StyleUnderline"/>
        </w:rPr>
        <w:t xml:space="preserve"> up to $516 million in 2018</w:t>
      </w:r>
      <w:r w:rsidRPr="00CA3715">
        <w:rPr>
          <w:sz w:val="16"/>
          <w:szCs w:val="22"/>
        </w:rPr>
        <w:t xml:space="preserve">—far shy of the $2.2 billion American companies raised, but </w:t>
      </w:r>
      <w:r w:rsidRPr="006C57B3">
        <w:rPr>
          <w:rStyle w:val="StyleUnderline"/>
          <w:highlight w:val="cyan"/>
        </w:rPr>
        <w:t>nothing to scoff at for an industry that</w:t>
      </w:r>
      <w:r w:rsidRPr="006C57B3">
        <w:rPr>
          <w:rStyle w:val="StyleUnderline"/>
        </w:rPr>
        <w:t xml:space="preserve"> really only </w:t>
      </w:r>
      <w:r w:rsidRPr="006C57B3">
        <w:rPr>
          <w:rStyle w:val="StyleUnderline"/>
          <w:highlight w:val="cyan"/>
        </w:rPr>
        <w:t>began seven years ago</w:t>
      </w:r>
      <w:r w:rsidRPr="00CA3715">
        <w:rPr>
          <w:sz w:val="16"/>
          <w:szCs w:val="22"/>
        </w:rPr>
        <w:t>. At least 42 companies had no known government funding. </w:t>
      </w:r>
    </w:p>
    <w:p w14:paraId="7BF72D43" w14:textId="77777777" w:rsidR="00550FC2" w:rsidRPr="006C57B3" w:rsidRDefault="00550FC2" w:rsidP="00550FC2">
      <w:pPr>
        <w:rPr>
          <w:sz w:val="16"/>
          <w:szCs w:val="16"/>
        </w:rPr>
      </w:pPr>
      <w:r w:rsidRPr="006C57B3">
        <w:rPr>
          <w:sz w:val="16"/>
          <w:szCs w:val="16"/>
        </w:rPr>
        <w:t>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p>
    <w:p w14:paraId="54906231" w14:textId="77777777" w:rsidR="00550FC2" w:rsidRPr="006C57B3" w:rsidRDefault="00550FC2" w:rsidP="00550FC2">
      <w:pPr>
        <w:rPr>
          <w:rStyle w:val="StyleUnderline"/>
        </w:rPr>
      </w:pPr>
      <w:r w:rsidRPr="006C57B3">
        <w:rPr>
          <w:rStyle w:val="StyleUnderline"/>
        </w:rPr>
        <w:t xml:space="preserve">There’s also one advantage specific to China: manufacturing. </w:t>
      </w:r>
      <w:r w:rsidRPr="00CA3715">
        <w:rPr>
          <w:sz w:val="12"/>
        </w:rPr>
        <w:t>“What is the best country to trust for manufacturing needs?” asks James Zheng, the CEO of Spacety’s Luxembourg headquarters. “</w:t>
      </w:r>
      <w:r w:rsidRPr="006C57B3">
        <w:rPr>
          <w:rStyle w:val="StyleUnderline"/>
        </w:rPr>
        <w:t xml:space="preserve">It’s </w:t>
      </w:r>
      <w:r w:rsidRPr="006C57B3">
        <w:rPr>
          <w:rStyle w:val="StyleUnderline"/>
          <w:highlight w:val="cyan"/>
        </w:rPr>
        <w:t>China.</w:t>
      </w:r>
      <w:r w:rsidRPr="006C57B3">
        <w:rPr>
          <w:rStyle w:val="StyleUnderline"/>
        </w:rPr>
        <w:t xml:space="preserve"> It’s </w:t>
      </w:r>
      <w:r w:rsidRPr="006C57B3">
        <w:rPr>
          <w:rStyle w:val="StyleUnderline"/>
          <w:highlight w:val="cyan"/>
        </w:rPr>
        <w:t>the manufacturing center of the world</w:t>
      </w:r>
      <w:r w:rsidRPr="006C57B3">
        <w:rPr>
          <w:rStyle w:val="StyleUnderline"/>
        </w:rPr>
        <w:t>.”</w:t>
      </w:r>
      <w:r w:rsidRPr="00CA3715">
        <w:rPr>
          <w:sz w:val="12"/>
        </w:rPr>
        <w:t xml:space="preserve"> Zheng believes </w:t>
      </w:r>
      <w:r w:rsidRPr="006C57B3">
        <w:rPr>
          <w:rStyle w:val="StyleUnderline"/>
        </w:rPr>
        <w:t xml:space="preserve">the country </w:t>
      </w:r>
      <w:r w:rsidRPr="006C57B3">
        <w:rPr>
          <w:rStyle w:val="StyleUnderline"/>
          <w:highlight w:val="cyan"/>
        </w:rPr>
        <w:t>is in a better position</w:t>
      </w:r>
      <w:r w:rsidRPr="006C57B3">
        <w:rPr>
          <w:rStyle w:val="StyleUnderline"/>
        </w:rPr>
        <w:t xml:space="preserve"> than any other </w:t>
      </w:r>
      <w:r w:rsidRPr="006C57B3">
        <w:rPr>
          <w:rStyle w:val="StyleUnderline"/>
          <w:highlight w:val="cyan"/>
        </w:rPr>
        <w:t>to take advantage of the space industry’s</w:t>
      </w:r>
      <w:r w:rsidRPr="006C57B3">
        <w:rPr>
          <w:rStyle w:val="StyleUnderline"/>
        </w:rPr>
        <w:t xml:space="preserve"> new </w:t>
      </w:r>
      <w:r w:rsidRPr="006C57B3">
        <w:rPr>
          <w:rStyle w:val="StyleUnderline"/>
          <w:highlight w:val="cyan"/>
        </w:rPr>
        <w:t>need for mass production</w:t>
      </w:r>
      <w:r w:rsidRPr="006C57B3">
        <w:rPr>
          <w:rStyle w:val="StyleUnderline"/>
        </w:rPr>
        <w:t xml:space="preserve"> of satellites and rockets alike. </w:t>
      </w:r>
    </w:p>
    <w:p w14:paraId="4213DF92" w14:textId="77777777" w:rsidR="00550FC2" w:rsidRPr="006C57B3" w:rsidRDefault="00550FC2" w:rsidP="00550FC2">
      <w:pPr>
        <w:rPr>
          <w:sz w:val="16"/>
          <w:szCs w:val="16"/>
        </w:rPr>
      </w:pPr>
      <w:r w:rsidRPr="006C57B3">
        <w:rPr>
          <w:sz w:val="16"/>
          <w:szCs w:val="16"/>
        </w:rPr>
        <w:t>Making friends</w:t>
      </w:r>
    </w:p>
    <w:p w14:paraId="0F74C1DA" w14:textId="77777777" w:rsidR="00550FC2" w:rsidRPr="00CA3715" w:rsidRDefault="00550FC2" w:rsidP="00550FC2">
      <w:pPr>
        <w:rPr>
          <w:sz w:val="16"/>
        </w:rPr>
      </w:pPr>
      <w:r w:rsidRPr="00CA3715">
        <w:rPr>
          <w:rStyle w:val="StyleUnderline"/>
          <w:highlight w:val="cyan"/>
        </w:rPr>
        <w:t>The</w:t>
      </w:r>
      <w:r w:rsidRPr="006C57B3">
        <w:rPr>
          <w:rStyle w:val="StyleUnderline"/>
        </w:rPr>
        <w:t xml:space="preserve"> most </w:t>
      </w:r>
      <w:r w:rsidRPr="00CA3715">
        <w:rPr>
          <w:rStyle w:val="StyleUnderline"/>
          <w:highlight w:val="cyan"/>
        </w:rPr>
        <w:t>critical</w:t>
      </w:r>
      <w:r w:rsidRPr="006C57B3">
        <w:rPr>
          <w:rStyle w:val="StyleUnderline"/>
        </w:rPr>
        <w:t xml:space="preserve"> strategic </w:t>
      </w:r>
      <w:r w:rsidRPr="00CA3715">
        <w:rPr>
          <w:rStyle w:val="StyleUnderline"/>
          <w:highlight w:val="cyan"/>
        </w:rPr>
        <w:t>reason to encourage a private space sector is</w:t>
      </w:r>
      <w:r w:rsidRPr="006C57B3">
        <w:rPr>
          <w:rStyle w:val="StyleUnderline"/>
        </w:rPr>
        <w:t xml:space="preserve"> to create opportunities for </w:t>
      </w:r>
      <w:r w:rsidRPr="00CA3715">
        <w:rPr>
          <w:rStyle w:val="StyleUnderline"/>
          <w:highlight w:val="cyan"/>
        </w:rPr>
        <w:t>international collaboration</w:t>
      </w:r>
      <w:r w:rsidRPr="006C57B3">
        <w:rPr>
          <w:rStyle w:val="StyleUnderline"/>
        </w:rPr>
        <w:t>—particularly to attract customers wary of being seen to mix with the Chinese government.</w:t>
      </w:r>
      <w:r w:rsidRPr="00CA3715">
        <w:rPr>
          <w:sz w:val="16"/>
        </w:rPr>
        <w:t xml:space="preserve"> (US agencies and government contractors, for example, are barred from working with any groups the regime funds.) </w:t>
      </w:r>
      <w:r w:rsidRPr="00F008D7">
        <w:rPr>
          <w:rStyle w:val="StyleUnderline"/>
        </w:rPr>
        <w:t xml:space="preserve">Document 60 and others issued by China’s National Development and Reform Commission were aimed not just at promoting technological innovation, but also at </w:t>
      </w:r>
      <w:r w:rsidRPr="00CA3715">
        <w:rPr>
          <w:rStyle w:val="StyleUnderline"/>
          <w:highlight w:val="cyan"/>
        </w:rPr>
        <w:t>drawing in foreign investment</w:t>
      </w:r>
      <w:r w:rsidRPr="00F008D7">
        <w:rPr>
          <w:rStyle w:val="StyleUnderline"/>
        </w:rPr>
        <w:t xml:space="preserve"> and maximizing a customer base beyond Chinese borders</w:t>
      </w:r>
      <w:r w:rsidRPr="00CA3715">
        <w:rPr>
          <w:sz w:val="16"/>
        </w:rPr>
        <w:t>.</w:t>
      </w:r>
    </w:p>
    <w:p w14:paraId="0D3D8B8F" w14:textId="77777777" w:rsidR="00550FC2" w:rsidRPr="00CA3715" w:rsidRDefault="00550FC2" w:rsidP="00550FC2">
      <w:pPr>
        <w:rPr>
          <w:rStyle w:val="StyleUnderline"/>
        </w:rPr>
      </w:pPr>
      <w:r w:rsidRPr="00F008D7">
        <w:rPr>
          <w:rStyle w:val="StyleUnderline"/>
        </w:rPr>
        <w:t>“China realizes there are certain things they cannot get on their own,”</w:t>
      </w:r>
      <w:r w:rsidRPr="00CA3715">
        <w:rPr>
          <w:sz w:val="16"/>
        </w:rPr>
        <w:t xml:space="preserve"> says Frans von der Dunk, a space policy expert at the University of Nebraska–Lincoln. Chinese companies like LandSpace and MinoSpace have worked to accrue funding through foreign investment, escaping dependence on state subsidies. And </w:t>
      </w:r>
      <w:r w:rsidRPr="00CA3715">
        <w:rPr>
          <w:rStyle w:val="StyleUnderline"/>
        </w:rPr>
        <w:t>by avoiding state funding, a company can also avoid an array of restrictions on what it can and can’t do</w:t>
      </w:r>
      <w:r w:rsidRPr="00CA3715">
        <w:rPr>
          <w:sz w:val="16"/>
        </w:rPr>
        <w:t xml:space="preserve"> (such as constraints on talking with the media). </w:t>
      </w:r>
      <w:r w:rsidRPr="00CA3715">
        <w:rPr>
          <w:rStyle w:val="StyleUnderline"/>
          <w:highlight w:val="cyan"/>
        </w:rPr>
        <w:t>Foreign investment</w:t>
      </w:r>
      <w:r w:rsidRPr="00CA3715">
        <w:rPr>
          <w:rStyle w:val="StyleUnderline"/>
        </w:rPr>
        <w:t xml:space="preserve"> also </w:t>
      </w:r>
      <w:r w:rsidRPr="00CA3715">
        <w:rPr>
          <w:rStyle w:val="StyleUnderline"/>
          <w:highlight w:val="cyan"/>
        </w:rPr>
        <w:t>makes it easier to compete</w:t>
      </w:r>
      <w:r w:rsidRPr="00CA3715">
        <w:rPr>
          <w:rStyle w:val="StyleUnderline"/>
        </w:rPr>
        <w:t xml:space="preserve"> on a global scale: you’re taking on clients around the world, launching from other countries, and bringing talent from outside China. </w:t>
      </w:r>
    </w:p>
    <w:p w14:paraId="0D1FABBE" w14:textId="77777777" w:rsidR="00550FC2" w:rsidRPr="00932813" w:rsidRDefault="00550FC2" w:rsidP="00550FC2">
      <w:pPr>
        <w:pStyle w:val="Heading4"/>
        <w:rPr>
          <w:rFonts w:asciiTheme="majorHAnsi" w:hAnsiTheme="majorHAnsi" w:cstheme="majorHAnsi"/>
        </w:rPr>
      </w:pPr>
      <w:r w:rsidRPr="00932813">
        <w:rPr>
          <w:rFonts w:asciiTheme="majorHAnsi" w:hAnsiTheme="majorHAnsi" w:cstheme="majorHAnsi"/>
        </w:rPr>
        <w:t>Shifts in regime perception threatens CCP’s legitimacy from nationalist hardliners</w:t>
      </w:r>
    </w:p>
    <w:p w14:paraId="130C53BF" w14:textId="77777777" w:rsidR="00550FC2" w:rsidRPr="00932813" w:rsidRDefault="00550FC2" w:rsidP="00550FC2">
      <w:pPr>
        <w:rPr>
          <w:rFonts w:asciiTheme="majorHAnsi" w:hAnsiTheme="majorHAnsi" w:cstheme="majorHAnsi"/>
        </w:rPr>
      </w:pPr>
      <w:r w:rsidRPr="00932813">
        <w:rPr>
          <w:rStyle w:val="Style13ptBold"/>
          <w:rFonts w:asciiTheme="majorHAnsi" w:hAnsiTheme="majorHAnsi" w:cstheme="majorHAnsi"/>
        </w:rPr>
        <w:t>Weiss 19</w:t>
      </w:r>
      <w:r w:rsidRPr="00932813">
        <w:rPr>
          <w:rFonts w:asciiTheme="majorHAnsi" w:hAnsiTheme="majorHAnsi" w:cstheme="majorHAnsi"/>
        </w:rPr>
        <w:t xml:space="preserve"> Jessica Weiss 1-29-2019 “Authoritarian Audiences, Rhetoric, and Propaganda in International Crises: Evidence from China” </w:t>
      </w:r>
      <w:hyperlink r:id="rId34" w:history="1">
        <w:r w:rsidRPr="00932813">
          <w:rPr>
            <w:rStyle w:val="Hyperlink"/>
            <w:rFonts w:asciiTheme="majorHAnsi" w:hAnsiTheme="majorHAnsi" w:cstheme="majorHAnsi"/>
          </w:rPr>
          <w:t>http://www.jessicachenweiss.com/uploads/3/0/6/3/30636001/19-01-24-elite-statements-isq-ca.pdf</w:t>
        </w:r>
      </w:hyperlink>
      <w:r w:rsidRPr="00932813">
        <w:rPr>
          <w:rStyle w:val="Hyperlink"/>
          <w:rFonts w:asciiTheme="majorHAnsi" w:hAnsiTheme="majorHAnsi" w:cstheme="majorHAnsi"/>
        </w:rPr>
        <w:t xml:space="preserve"> (</w:t>
      </w:r>
      <w:r w:rsidRPr="00932813">
        <w:rPr>
          <w:rFonts w:asciiTheme="majorHAnsi" w:hAnsiTheme="majorHAnsi" w:cstheme="majorHAnsi"/>
        </w:rPr>
        <w:t>Associate Professor of Government at Cornell University)//Elmer</w:t>
      </w:r>
    </w:p>
    <w:p w14:paraId="5AF570F2" w14:textId="77777777" w:rsidR="00550FC2" w:rsidRPr="00932813" w:rsidRDefault="00550FC2" w:rsidP="00550FC2">
      <w:pPr>
        <w:rPr>
          <w:rFonts w:asciiTheme="majorHAnsi" w:hAnsiTheme="majorHAnsi" w:cstheme="majorHAnsi"/>
          <w:sz w:val="16"/>
        </w:rPr>
      </w:pPr>
      <w:r w:rsidRPr="00932813">
        <w:rPr>
          <w:rStyle w:val="StyleUnderline"/>
          <w:rFonts w:asciiTheme="majorHAnsi" w:hAnsiTheme="majorHAnsi" w:cstheme="majorHAnsi"/>
        </w:rPr>
        <w:t>Public support</w:t>
      </w:r>
      <w:r w:rsidRPr="00932813">
        <w:rPr>
          <w:rFonts w:asciiTheme="majorHAnsi" w:hAnsiTheme="majorHAnsi" w:cstheme="majorHAnsi"/>
          <w:sz w:val="16"/>
        </w:rPr>
        <w:t>—or the appearance of it—</w:t>
      </w:r>
      <w:r w:rsidRPr="00932813">
        <w:rPr>
          <w:rStyle w:val="StyleUnderline"/>
          <w:rFonts w:asciiTheme="majorHAnsi" w:hAnsiTheme="majorHAnsi" w:cstheme="majorHAnsi"/>
        </w:rPr>
        <w:t>matters to many autocracies.</w:t>
      </w:r>
      <w:r w:rsidRPr="00932813">
        <w:rPr>
          <w:rFonts w:asciiTheme="majorHAnsi" w:hAnsiTheme="majorHAnsi" w:cstheme="majorHAnsi"/>
          <w:sz w:val="16"/>
        </w:rPr>
        <w:t xml:space="preserve"> As Ithiel de Sola Pool writes, </w:t>
      </w:r>
      <w:r w:rsidRPr="00932813">
        <w:rPr>
          <w:rStyle w:val="StyleUnderline"/>
          <w:rFonts w:asciiTheme="majorHAnsi" w:hAnsiTheme="majorHAnsi" w:cstheme="majorHAnsi"/>
        </w:rPr>
        <w:t>modern dictatorships are “</w:t>
      </w:r>
      <w:r w:rsidRPr="00932813">
        <w:rPr>
          <w:rStyle w:val="Emphasis"/>
          <w:rFonts w:asciiTheme="majorHAnsi" w:hAnsiTheme="majorHAnsi" w:cstheme="majorHAnsi"/>
        </w:rPr>
        <w:t>highly conscious of public opinion</w:t>
      </w:r>
      <w:r w:rsidRPr="00932813">
        <w:rPr>
          <w:rStyle w:val="StyleUnderline"/>
          <w:rFonts w:asciiTheme="majorHAnsi" w:hAnsiTheme="majorHAnsi" w:cstheme="majorHAnsi"/>
        </w:rPr>
        <w:t xml:space="preserve"> and </w:t>
      </w:r>
      <w:r w:rsidRPr="00932813">
        <w:rPr>
          <w:rStyle w:val="Emphasis"/>
          <w:rFonts w:asciiTheme="majorHAnsi" w:hAnsiTheme="majorHAnsi" w:cstheme="majorHAnsi"/>
        </w:rPr>
        <w:t>make major efforts to affect it</w:t>
      </w:r>
      <w:r w:rsidRPr="00932813">
        <w:rPr>
          <w:rStyle w:val="StyleUnderline"/>
          <w:rFonts w:asciiTheme="majorHAnsi" w:hAnsiTheme="majorHAnsi" w:cstheme="majorHAnsi"/>
        </w:rPr>
        <w:t>.”</w:t>
      </w:r>
      <w:r w:rsidRPr="00932813">
        <w:rPr>
          <w:rFonts w:asciiTheme="majorHAnsi" w:hAnsiTheme="majorHAnsi" w:cstheme="majorHAnsi"/>
          <w:u w:val="single"/>
        </w:rPr>
        <w:t xml:space="preserve">6 </w:t>
      </w:r>
      <w:r w:rsidRPr="00932813">
        <w:rPr>
          <w:rStyle w:val="StyleUnderline"/>
          <w:rFonts w:asciiTheme="majorHAnsi" w:hAnsiTheme="majorHAnsi" w:cstheme="majorHAnsi"/>
        </w:rPr>
        <w:t>Mao</w:t>
      </w:r>
      <w:r w:rsidRPr="00932813">
        <w:rPr>
          <w:rFonts w:asciiTheme="majorHAnsi" w:hAnsiTheme="majorHAnsi" w:cstheme="majorHAnsi"/>
          <w:u w:val="single"/>
        </w:rPr>
        <w:t xml:space="preserve"> Zedong </w:t>
      </w:r>
      <w:r w:rsidRPr="00932813">
        <w:rPr>
          <w:rStyle w:val="StyleUnderline"/>
          <w:rFonts w:asciiTheme="majorHAnsi" w:hAnsiTheme="majorHAnsi" w:cstheme="majorHAnsi"/>
        </w:rPr>
        <w:t>told</w:t>
      </w:r>
      <w:r w:rsidRPr="00932813">
        <w:rPr>
          <w:rFonts w:asciiTheme="majorHAnsi" w:hAnsiTheme="majorHAnsi" w:cstheme="majorHAnsi"/>
          <w:u w:val="single"/>
        </w:rPr>
        <w:t xml:space="preserve"> his </w:t>
      </w:r>
      <w:r w:rsidRPr="00932813">
        <w:rPr>
          <w:rStyle w:val="StyleUnderline"/>
          <w:rFonts w:asciiTheme="majorHAnsi" w:hAnsiTheme="majorHAnsi" w:cstheme="majorHAnsi"/>
        </w:rPr>
        <w:t>comrades: “When you make revolution, you must first manage public opinion.”</w:t>
      </w:r>
      <w:r w:rsidRPr="00932813">
        <w:rPr>
          <w:rFonts w:asciiTheme="majorHAnsi" w:hAnsiTheme="majorHAnsi" w:cstheme="majorHAnsi"/>
          <w:u w:val="single"/>
        </w:rPr>
        <w:t xml:space="preserve">7 Because </w:t>
      </w:r>
      <w:r w:rsidRPr="00932813">
        <w:rPr>
          <w:rFonts w:asciiTheme="majorHAnsi" w:hAnsiTheme="majorHAnsi" w:cstheme="majorHAnsi"/>
          <w:highlight w:val="green"/>
          <w:u w:val="single"/>
        </w:rPr>
        <w:t>autocracies</w:t>
      </w:r>
      <w:r w:rsidRPr="00932813">
        <w:rPr>
          <w:rFonts w:asciiTheme="majorHAnsi" w:hAnsiTheme="majorHAnsi" w:cstheme="majorHAnsi"/>
          <w:u w:val="single"/>
        </w:rPr>
        <w:t xml:space="preserve"> often </w:t>
      </w:r>
      <w:r w:rsidRPr="00932813">
        <w:rPr>
          <w:rFonts w:asciiTheme="majorHAnsi" w:hAnsiTheme="majorHAnsi" w:cstheme="majorHAnsi"/>
          <w:highlight w:val="green"/>
          <w:u w:val="single"/>
        </w:rPr>
        <w:t xml:space="preserve">rely on </w:t>
      </w:r>
      <w:r w:rsidRPr="00932813">
        <w:rPr>
          <w:rFonts w:asciiTheme="majorHAnsi" w:hAnsiTheme="majorHAnsi" w:cstheme="majorHAnsi"/>
          <w:b/>
          <w:bCs/>
          <w:highlight w:val="green"/>
          <w:u w:val="single"/>
        </w:rPr>
        <w:t>nationalist mythmaking</w:t>
      </w:r>
      <w:r w:rsidRPr="00932813">
        <w:rPr>
          <w:rFonts w:asciiTheme="majorHAnsi" w:hAnsiTheme="majorHAnsi" w:cstheme="majorHAnsi"/>
          <w:u w:val="single"/>
        </w:rPr>
        <w:t xml:space="preserve">,8 </w:t>
      </w:r>
      <w:r w:rsidRPr="00932813">
        <w:rPr>
          <w:rFonts w:asciiTheme="majorHAnsi" w:hAnsiTheme="majorHAnsi" w:cstheme="majorHAnsi"/>
          <w:highlight w:val="green"/>
          <w:u w:val="single"/>
        </w:rPr>
        <w:t>success or failure in defending</w:t>
      </w:r>
      <w:r w:rsidRPr="00932813">
        <w:rPr>
          <w:rFonts w:asciiTheme="majorHAnsi" w:hAnsiTheme="majorHAnsi" w:cstheme="majorHAnsi"/>
          <w:u w:val="single"/>
        </w:rPr>
        <w:t xml:space="preserve"> the </w:t>
      </w:r>
      <w:r w:rsidRPr="00932813">
        <w:rPr>
          <w:rFonts w:asciiTheme="majorHAnsi" w:hAnsiTheme="majorHAnsi" w:cstheme="majorHAnsi"/>
          <w:highlight w:val="green"/>
          <w:u w:val="single"/>
        </w:rPr>
        <w:t xml:space="preserve">national honor in international crises could </w:t>
      </w:r>
      <w:r w:rsidRPr="00932813">
        <w:rPr>
          <w:rFonts w:asciiTheme="majorHAnsi" w:hAnsiTheme="majorHAnsi" w:cstheme="majorHAnsi"/>
          <w:u w:val="single"/>
        </w:rPr>
        <w:t xml:space="preserve">burnish the leadership’s patriotic credentials or </w:t>
      </w:r>
      <w:r w:rsidRPr="00932813">
        <w:rPr>
          <w:rFonts w:asciiTheme="majorHAnsi" w:hAnsiTheme="majorHAnsi" w:cstheme="majorHAnsi"/>
          <w:highlight w:val="green"/>
          <w:u w:val="single"/>
        </w:rPr>
        <w:t xml:space="preserve">spark opposition. </w:t>
      </w:r>
      <w:r w:rsidRPr="00932813">
        <w:rPr>
          <w:rFonts w:asciiTheme="majorHAnsi" w:hAnsiTheme="majorHAnsi" w:cstheme="majorHAnsi"/>
          <w:b/>
          <w:bCs/>
          <w:highlight w:val="green"/>
          <w:u w:val="single"/>
        </w:rPr>
        <w:t>Shared outrage at</w:t>
      </w:r>
      <w:r w:rsidRPr="00932813">
        <w:rPr>
          <w:rFonts w:asciiTheme="majorHAnsi" w:hAnsiTheme="majorHAnsi" w:cstheme="majorHAnsi"/>
          <w:b/>
          <w:bCs/>
          <w:u w:val="single"/>
        </w:rPr>
        <w:t xml:space="preserve"> the regime’s </w:t>
      </w:r>
      <w:r w:rsidRPr="00932813">
        <w:rPr>
          <w:rFonts w:asciiTheme="majorHAnsi" w:hAnsiTheme="majorHAnsi" w:cstheme="majorHAnsi"/>
          <w:b/>
          <w:bCs/>
          <w:highlight w:val="green"/>
          <w:u w:val="single"/>
        </w:rPr>
        <w:t>foreign policy failures could galvanize</w:t>
      </w:r>
      <w:r w:rsidRPr="00932813">
        <w:rPr>
          <w:rFonts w:asciiTheme="majorHAnsi" w:hAnsiTheme="majorHAnsi" w:cstheme="majorHAnsi"/>
          <w:b/>
          <w:bCs/>
          <w:u w:val="single"/>
        </w:rPr>
        <w:t xml:space="preserve"> street </w:t>
      </w:r>
      <w:r w:rsidRPr="00932813">
        <w:rPr>
          <w:rFonts w:asciiTheme="majorHAnsi" w:hAnsiTheme="majorHAnsi" w:cstheme="majorHAnsi"/>
          <w:b/>
          <w:bCs/>
          <w:highlight w:val="green"/>
          <w:u w:val="single"/>
        </w:rPr>
        <w:t>protests or elite fissures, creating intraparty upheaval</w:t>
      </w:r>
      <w:r w:rsidRPr="00932813">
        <w:rPr>
          <w:rFonts w:asciiTheme="majorHAnsi" w:hAnsiTheme="majorHAnsi" w:cstheme="majorHAnsi"/>
          <w:highlight w:val="green"/>
          <w:u w:val="single"/>
        </w:rPr>
        <w:t xml:space="preserve"> </w:t>
      </w:r>
      <w:r w:rsidRPr="00932813">
        <w:rPr>
          <w:rFonts w:asciiTheme="majorHAnsi" w:hAnsiTheme="majorHAnsi" w:cstheme="majorHAnsi"/>
          <w:u w:val="single"/>
        </w:rPr>
        <w:t xml:space="preserve">or inviting military officers to step in to restore order. </w:t>
      </w:r>
      <w:r w:rsidRPr="00932813">
        <w:rPr>
          <w:rFonts w:asciiTheme="majorHAnsi" w:hAnsiTheme="majorHAnsi" w:cstheme="majorHAnsi"/>
          <w:highlight w:val="green"/>
          <w:u w:val="single"/>
        </w:rPr>
        <w:t>Fearing</w:t>
      </w:r>
      <w:r w:rsidRPr="00932813">
        <w:rPr>
          <w:rFonts w:asciiTheme="majorHAnsi" w:hAnsiTheme="majorHAnsi" w:cstheme="majorHAnsi"/>
          <w:u w:val="single"/>
        </w:rPr>
        <w:t xml:space="preserve"> a </w:t>
      </w:r>
      <w:r w:rsidRPr="00932813">
        <w:rPr>
          <w:rFonts w:asciiTheme="majorHAnsi" w:hAnsiTheme="majorHAnsi" w:cstheme="majorHAnsi"/>
          <w:highlight w:val="green"/>
          <w:u w:val="single"/>
        </w:rPr>
        <w:t>domestic backlash, authoritarian leaders may feel compelled to take a tough international stance.</w:t>
      </w:r>
      <w:r w:rsidRPr="00932813">
        <w:rPr>
          <w:rFonts w:asciiTheme="majorHAnsi" w:hAnsiTheme="majorHAnsi" w:cstheme="majorHAnsi"/>
          <w:sz w:val="16"/>
        </w:rPr>
        <w:t xml:space="preserve"> Although authoritarian leaders are rarely held accountable to public opinion through free and fair elections, fears of popular unrest and irregular</w:t>
      </w:r>
      <w:r w:rsidRPr="00932813">
        <w:rPr>
          <w:rStyle w:val="StyleUnderline"/>
          <w:rFonts w:asciiTheme="majorHAnsi" w:hAnsiTheme="majorHAnsi" w:cstheme="majorHAnsi"/>
        </w:rPr>
        <w:t xml:space="preserve"> ouster often weigh heavily on autocrats seeking to maximize their tenure in office.</w:t>
      </w:r>
      <w:r w:rsidRPr="00932813">
        <w:rPr>
          <w:rFonts w:asciiTheme="majorHAnsi" w:hAnsiTheme="majorHAnsi" w:cstheme="majorHAnsi"/>
          <w:sz w:val="16"/>
        </w:rPr>
        <w:t xml:space="preserve"> Considering the harsh consequences that authoritarian elites face if pushed out of office, </w:t>
      </w:r>
      <w:r w:rsidRPr="00932813">
        <w:rPr>
          <w:rStyle w:val="Emphasis"/>
          <w:rFonts w:asciiTheme="majorHAnsi" w:hAnsiTheme="majorHAnsi" w:cstheme="majorHAnsi"/>
          <w:highlight w:val="green"/>
        </w:rPr>
        <w:t>even a small increase</w:t>
      </w:r>
      <w:r w:rsidRPr="00932813">
        <w:rPr>
          <w:rStyle w:val="StyleUnderline"/>
          <w:rFonts w:asciiTheme="majorHAnsi" w:hAnsiTheme="majorHAnsi" w:cstheme="majorHAnsi"/>
          <w:highlight w:val="green"/>
        </w:rPr>
        <w:t xml:space="preserve"> in</w:t>
      </w:r>
      <w:r w:rsidRPr="00932813">
        <w:rPr>
          <w:rStyle w:val="StyleUnderline"/>
          <w:rFonts w:asciiTheme="majorHAnsi" w:hAnsiTheme="majorHAnsi" w:cstheme="majorHAnsi"/>
        </w:rPr>
        <w:t xml:space="preserve"> the </w:t>
      </w:r>
      <w:r w:rsidRPr="00932813">
        <w:rPr>
          <w:rStyle w:val="StyleUnderline"/>
          <w:rFonts w:asciiTheme="majorHAnsi" w:hAnsiTheme="majorHAnsi" w:cstheme="majorHAnsi"/>
          <w:highlight w:val="green"/>
        </w:rPr>
        <w:t>probability of ouster could alter</w:t>
      </w:r>
      <w:r w:rsidRPr="00932813">
        <w:rPr>
          <w:rStyle w:val="StyleUnderline"/>
          <w:rFonts w:asciiTheme="majorHAnsi" w:hAnsiTheme="majorHAnsi" w:cstheme="majorHAnsi"/>
        </w:rPr>
        <w:t xml:space="preserve"> authoritarian </w:t>
      </w:r>
      <w:r w:rsidRPr="00932813">
        <w:rPr>
          <w:rStyle w:val="StyleUnderline"/>
          <w:rFonts w:asciiTheme="majorHAnsi" w:hAnsiTheme="majorHAnsi" w:cstheme="majorHAnsi"/>
          <w:bCs/>
          <w:highlight w:val="green"/>
        </w:rPr>
        <w:t>incentives in international crises</w:t>
      </w:r>
      <w:r w:rsidRPr="00932813">
        <w:rPr>
          <w:rStyle w:val="StyleUnderline"/>
          <w:rFonts w:asciiTheme="majorHAnsi" w:hAnsiTheme="majorHAnsi" w:cstheme="majorHAnsi"/>
          <w:highlight w:val="green"/>
        </w:rPr>
        <w:t>.</w:t>
      </w:r>
      <w:r w:rsidRPr="00932813">
        <w:rPr>
          <w:rFonts w:asciiTheme="majorHAnsi" w:hAnsiTheme="majorHAnsi" w:cstheme="majorHAnsi"/>
          <w:sz w:val="16"/>
        </w:rPr>
        <w:t xml:space="preserve">9 A </w:t>
      </w:r>
      <w:r w:rsidRPr="00932813">
        <w:rPr>
          <w:rStyle w:val="Emphasis"/>
          <w:rFonts w:asciiTheme="majorHAnsi" w:hAnsiTheme="majorHAnsi" w:cstheme="majorHAnsi"/>
          <w:highlight w:val="green"/>
        </w:rPr>
        <w:t>history of nationalist uprisings</w:t>
      </w:r>
      <w:r w:rsidRPr="00932813">
        <w:rPr>
          <w:rStyle w:val="StyleUnderline"/>
          <w:rFonts w:asciiTheme="majorHAnsi" w:hAnsiTheme="majorHAnsi" w:cstheme="majorHAnsi"/>
          <w:highlight w:val="green"/>
        </w:rPr>
        <w:t xml:space="preserve"> make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green"/>
        </w:rPr>
        <w:t>Chinese</w:t>
      </w:r>
      <w:r w:rsidRPr="00932813">
        <w:rPr>
          <w:rStyle w:val="StyleUnderline"/>
          <w:rFonts w:asciiTheme="majorHAnsi" w:hAnsiTheme="majorHAnsi" w:cstheme="majorHAnsi"/>
        </w:rPr>
        <w:t xml:space="preserve"> citizens and leaders especially </w:t>
      </w:r>
      <w:r w:rsidRPr="00932813">
        <w:rPr>
          <w:rStyle w:val="StyleUnderline"/>
          <w:rFonts w:asciiTheme="majorHAnsi" w:hAnsiTheme="majorHAnsi" w:cstheme="majorHAnsi"/>
          <w:highlight w:val="green"/>
        </w:rPr>
        <w:t>aware of</w:t>
      </w:r>
      <w:r w:rsidRPr="00932813">
        <w:rPr>
          <w:rStyle w:val="StyleUnderline"/>
          <w:rFonts w:asciiTheme="majorHAnsi" w:hAnsiTheme="majorHAnsi" w:cstheme="majorHAnsi"/>
        </w:rPr>
        <w:t xml:space="preserve"> the </w:t>
      </w:r>
      <w:r w:rsidRPr="00932813">
        <w:rPr>
          <w:rStyle w:val="StyleUnderline"/>
          <w:rFonts w:asciiTheme="majorHAnsi" w:hAnsiTheme="majorHAnsi" w:cstheme="majorHAnsi"/>
          <w:highlight w:val="green"/>
        </w:rPr>
        <w:t xml:space="preserve">linkage between </w:t>
      </w:r>
      <w:r w:rsidRPr="00932813">
        <w:rPr>
          <w:rStyle w:val="Emphasis"/>
          <w:rFonts w:asciiTheme="majorHAnsi" w:hAnsiTheme="majorHAnsi" w:cstheme="majorHAnsi"/>
          <w:highlight w:val="green"/>
        </w:rPr>
        <w:t>international disputes</w:t>
      </w:r>
      <w:r w:rsidRPr="00932813">
        <w:rPr>
          <w:rStyle w:val="StyleUnderline"/>
          <w:rFonts w:asciiTheme="majorHAnsi" w:hAnsiTheme="majorHAnsi" w:cstheme="majorHAnsi"/>
          <w:highlight w:val="green"/>
        </w:rPr>
        <w:t xml:space="preserve"> and </w:t>
      </w:r>
      <w:r w:rsidRPr="00932813">
        <w:rPr>
          <w:rStyle w:val="Emphasis"/>
          <w:rFonts w:asciiTheme="majorHAnsi" w:hAnsiTheme="majorHAnsi" w:cstheme="majorHAnsi"/>
          <w:highlight w:val="green"/>
        </w:rPr>
        <w:t>domestic unrest</w:t>
      </w:r>
      <w:r w:rsidRPr="00932813">
        <w:rPr>
          <w:rStyle w:val="StyleUnderline"/>
          <w:rFonts w:asciiTheme="majorHAnsi" w:hAnsiTheme="majorHAnsi" w:cstheme="majorHAnsi"/>
          <w:highlight w:val="green"/>
        </w:rPr>
        <w:t>.</w:t>
      </w:r>
      <w:r w:rsidRPr="00932813">
        <w:rPr>
          <w:rFonts w:asciiTheme="majorHAnsi" w:hAnsiTheme="majorHAnsi" w:cstheme="majorHAnsi"/>
          <w:sz w:val="16"/>
        </w:rPr>
        <w:t xml:space="preserve"> The </w:t>
      </w:r>
      <w:r w:rsidRPr="00932813">
        <w:rPr>
          <w:rStyle w:val="StyleUnderline"/>
          <w:rFonts w:asciiTheme="majorHAnsi" w:hAnsiTheme="majorHAnsi" w:cstheme="majorHAnsi"/>
        </w:rPr>
        <w:t xml:space="preserve">weakness of the PRC’s predecessor in defending Chinese sovereignty </w:t>
      </w:r>
      <w:r w:rsidRPr="00932813">
        <w:rPr>
          <w:rFonts w:asciiTheme="majorHAnsi" w:hAnsiTheme="majorHAnsi" w:cstheme="majorHAnsi"/>
          <w:sz w:val="16"/>
        </w:rPr>
        <w:t xml:space="preserve">at the Paris Peace Conference in 1919 </w:t>
      </w:r>
      <w:r w:rsidRPr="00932813">
        <w:rPr>
          <w:rStyle w:val="StyleUnderline"/>
          <w:rFonts w:asciiTheme="majorHAnsi" w:hAnsiTheme="majorHAnsi" w:cstheme="majorHAnsi"/>
        </w:rPr>
        <w:t>galvanized protests and a general strike, forcing the government to sack three officials</w:t>
      </w:r>
      <w:r w:rsidRPr="00932813">
        <w:rPr>
          <w:rFonts w:asciiTheme="majorHAnsi" w:hAnsiTheme="majorHAnsi" w:cstheme="majorHAnsi"/>
          <w:sz w:val="16"/>
        </w:rPr>
        <w:t xml:space="preserve"> and reject the Treaty of Versailles, which awarded territories in China to Japan. </w:t>
      </w:r>
      <w:r w:rsidRPr="00932813">
        <w:rPr>
          <w:rFonts w:asciiTheme="majorHAnsi" w:hAnsiTheme="majorHAnsi" w:cstheme="majorHAnsi"/>
          <w:u w:val="single"/>
        </w:rPr>
        <w:t xml:space="preserve">These </w:t>
      </w:r>
      <w:r w:rsidRPr="00932813">
        <w:rPr>
          <w:rStyle w:val="Emphasis"/>
          <w:rFonts w:asciiTheme="majorHAnsi" w:hAnsiTheme="majorHAnsi" w:cstheme="majorHAnsi"/>
        </w:rPr>
        <w:t>precedents</w:t>
      </w:r>
      <w:r w:rsidRPr="00932813">
        <w:rPr>
          <w:rFonts w:asciiTheme="majorHAnsi" w:hAnsiTheme="majorHAnsi" w:cstheme="majorHAnsi"/>
          <w:u w:val="single"/>
        </w:rPr>
        <w:t xml:space="preserve"> have </w:t>
      </w:r>
      <w:r w:rsidRPr="00932813">
        <w:rPr>
          <w:rStyle w:val="StyleUnderline"/>
          <w:rFonts w:asciiTheme="majorHAnsi" w:hAnsiTheme="majorHAnsi" w:cstheme="majorHAnsi"/>
        </w:rPr>
        <w:t>made Chinese officials particularly sensitive to the appearance of hewing to public opinion.</w:t>
      </w:r>
      <w:r w:rsidRPr="00932813">
        <w:rPr>
          <w:rFonts w:asciiTheme="majorHAnsi" w:hAnsiTheme="majorHAnsi" w:cstheme="majorHAnsi"/>
          <w:u w:val="single"/>
        </w:rPr>
        <w:t xml:space="preserve"> As the People’s Daily chief editor wrote: “History and reality have shown us that </w:t>
      </w:r>
      <w:r w:rsidRPr="00932813">
        <w:rPr>
          <w:rStyle w:val="Emphasis"/>
          <w:rFonts w:asciiTheme="majorHAnsi" w:hAnsiTheme="majorHAnsi" w:cstheme="majorHAnsi"/>
        </w:rPr>
        <w:t>public opinion and regime safety are inseparable</w:t>
      </w:r>
      <w:r w:rsidRPr="00932813">
        <w:rPr>
          <w:rFonts w:asciiTheme="majorHAnsi" w:hAnsiTheme="majorHAnsi" w:cstheme="majorHAnsi"/>
          <w:u w:val="single"/>
        </w:rPr>
        <w:t>.”10 One Chinese scholar even claimed: “the Chinese government probably knows the public’s opinion better and reacts to it more directly than even the U.S. government.”11</w:t>
      </w:r>
    </w:p>
    <w:p w14:paraId="14FAD45A" w14:textId="77777777" w:rsidR="00550FC2" w:rsidRPr="00932813" w:rsidRDefault="00550FC2" w:rsidP="00550FC2">
      <w:pPr>
        <w:pStyle w:val="Heading4"/>
        <w:rPr>
          <w:rFonts w:asciiTheme="majorHAnsi" w:hAnsiTheme="majorHAnsi" w:cstheme="majorHAnsi"/>
        </w:rPr>
      </w:pPr>
      <w:r w:rsidRPr="00932813">
        <w:rPr>
          <w:rFonts w:asciiTheme="majorHAnsi" w:hAnsiTheme="majorHAnsi" w:cstheme="majorHAnsi"/>
        </w:rPr>
        <w:t xml:space="preserve">Xi will launch diversionary war to domestic backlash – escalates in </w:t>
      </w:r>
      <w:r w:rsidRPr="00932813">
        <w:rPr>
          <w:rFonts w:asciiTheme="majorHAnsi" w:hAnsiTheme="majorHAnsi" w:cstheme="majorHAnsi"/>
          <w:u w:val="single"/>
        </w:rPr>
        <w:t>multiple hotspots</w:t>
      </w:r>
      <w:r w:rsidRPr="00932813">
        <w:rPr>
          <w:rFonts w:asciiTheme="majorHAnsi" w:hAnsiTheme="majorHAnsi" w:cstheme="majorHAnsi"/>
        </w:rPr>
        <w:t xml:space="preserve"> </w:t>
      </w:r>
    </w:p>
    <w:p w14:paraId="75B12B67" w14:textId="77777777" w:rsidR="00550FC2" w:rsidRPr="00932813" w:rsidRDefault="00550FC2" w:rsidP="00550FC2">
      <w:pPr>
        <w:rPr>
          <w:rFonts w:asciiTheme="majorHAnsi" w:hAnsiTheme="majorHAnsi" w:cstheme="majorHAnsi"/>
        </w:rPr>
      </w:pPr>
      <w:r w:rsidRPr="00932813">
        <w:rPr>
          <w:rStyle w:val="Style13ptBold"/>
          <w:rFonts w:asciiTheme="majorHAnsi" w:hAnsiTheme="majorHAnsi" w:cstheme="majorHAnsi"/>
        </w:rPr>
        <w:t>Norris 17</w:t>
      </w:r>
      <w:r w:rsidRPr="00932813">
        <w:rPr>
          <w:rFonts w:asciiTheme="majorHAnsi" w:hAnsiTheme="majorHAnsi" w:cstheme="majorHAnsi"/>
        </w:rPr>
        <w:t>, William J. Geostrategic Implications of China’s Twin Economic Challenges. CFR Discussion Paper, 2017. (Associate professor of Chinese foreign and security policy at Texas A&amp;M University’s Bush School of Government and Public Service)//Elmer</w:t>
      </w:r>
    </w:p>
    <w:p w14:paraId="28DAFCCA" w14:textId="77777777" w:rsidR="00550FC2" w:rsidRPr="00932813" w:rsidRDefault="00550FC2" w:rsidP="00550FC2">
      <w:pPr>
        <w:rPr>
          <w:rFonts w:asciiTheme="majorHAnsi" w:hAnsiTheme="majorHAnsi" w:cstheme="majorHAnsi"/>
          <w:sz w:val="14"/>
        </w:rPr>
      </w:pPr>
      <w:r w:rsidRPr="00932813">
        <w:rPr>
          <w:rFonts w:asciiTheme="majorHAnsi" w:hAnsiTheme="majorHAnsi" w:cstheme="majorHAnsi"/>
          <w:u w:val="single"/>
        </w:rPr>
        <w:t xml:space="preserve">Populist pressures might tempt the </w:t>
      </w:r>
      <w:r w:rsidRPr="00932813">
        <w:rPr>
          <w:rFonts w:asciiTheme="majorHAnsi" w:hAnsiTheme="majorHAnsi" w:cstheme="majorHAnsi"/>
          <w:b/>
          <w:iCs/>
          <w:u w:val="single"/>
        </w:rPr>
        <w:t>party leadership</w:t>
      </w:r>
      <w:r w:rsidRPr="00932813">
        <w:rPr>
          <w:rFonts w:asciiTheme="majorHAnsi" w:hAnsiTheme="majorHAnsi" w:cstheme="majorHAnsi"/>
          <w:u w:val="single"/>
        </w:rPr>
        <w:t xml:space="preserve"> to encourage </w:t>
      </w:r>
      <w:r w:rsidRPr="00932813">
        <w:rPr>
          <w:rFonts w:asciiTheme="majorHAnsi" w:hAnsiTheme="majorHAnsi" w:cstheme="majorHAnsi"/>
          <w:b/>
          <w:iCs/>
          <w:u w:val="single"/>
        </w:rPr>
        <w:t>diversionary nationalism</w:t>
      </w:r>
      <w:r w:rsidRPr="00932813">
        <w:rPr>
          <w:rFonts w:asciiTheme="majorHAnsi" w:hAnsiTheme="majorHAnsi" w:cstheme="majorHAnsi"/>
          <w:u w:val="single"/>
        </w:rPr>
        <w:t>.</w:t>
      </w:r>
      <w:r w:rsidRPr="00932813">
        <w:rPr>
          <w:rFonts w:asciiTheme="majorHAnsi" w:hAnsiTheme="majorHAnsi" w:cstheme="majorHAnsi"/>
          <w:sz w:val="14"/>
        </w:rPr>
        <w:t xml:space="preserve"> The logic of this concern is straightforward: the </w:t>
      </w:r>
      <w:r w:rsidRPr="00932813">
        <w:rPr>
          <w:rFonts w:asciiTheme="majorHAnsi" w:hAnsiTheme="majorHAnsi" w:cstheme="majorHAnsi"/>
          <w:u w:val="single"/>
        </w:rPr>
        <w:t xml:space="preserve">Communist Party might seek to </w:t>
      </w:r>
      <w:r w:rsidRPr="00932813">
        <w:rPr>
          <w:rFonts w:asciiTheme="majorHAnsi" w:hAnsiTheme="majorHAnsi" w:cstheme="majorHAnsi"/>
          <w:b/>
          <w:iCs/>
          <w:u w:val="single"/>
        </w:rPr>
        <w:t>distract a restless domestic population</w:t>
      </w:r>
      <w:r w:rsidRPr="00932813">
        <w:rPr>
          <w:rFonts w:asciiTheme="majorHAnsi" w:hAnsiTheme="majorHAnsi" w:cstheme="majorHAnsi"/>
          <w:u w:val="single"/>
        </w:rPr>
        <w:t xml:space="preserve"> with </w:t>
      </w:r>
      <w:r w:rsidRPr="00932813">
        <w:rPr>
          <w:rFonts w:asciiTheme="majorHAnsi" w:hAnsiTheme="majorHAnsi" w:cstheme="majorHAnsi"/>
          <w:b/>
          <w:iCs/>
          <w:u w:val="single"/>
        </w:rPr>
        <w:t>adventurism abroad</w:t>
      </w:r>
      <w:r w:rsidRPr="00932813">
        <w:rPr>
          <w:rFonts w:asciiTheme="majorHAnsi" w:hAnsiTheme="majorHAnsi" w:cstheme="majorHAnsi"/>
          <w:u w:val="single"/>
        </w:rPr>
        <w:t>.</w:t>
      </w:r>
      <w:r w:rsidRPr="00932813">
        <w:rPr>
          <w:rFonts w:asciiTheme="majorHAnsi" w:hAnsiTheme="majorHAnsi" w:cstheme="majorHAnsi"/>
          <w:sz w:val="14"/>
        </w:rPr>
        <w:t xml:space="preserve">19 The </w:t>
      </w:r>
      <w:r w:rsidRPr="00932813">
        <w:rPr>
          <w:rFonts w:asciiTheme="majorHAnsi" w:hAnsiTheme="majorHAnsi" w:cstheme="majorHAnsi"/>
          <w:b/>
          <w:iCs/>
          <w:highlight w:val="green"/>
          <w:u w:val="single"/>
        </w:rPr>
        <w:t>Xi</w:t>
      </w:r>
      <w:r w:rsidRPr="00932813">
        <w:rPr>
          <w:rFonts w:asciiTheme="majorHAnsi" w:hAnsiTheme="majorHAnsi" w:cstheme="majorHAnsi"/>
          <w:sz w:val="14"/>
        </w:rPr>
        <w:t xml:space="preserve"> administration </w:t>
      </w:r>
      <w:r w:rsidRPr="00932813">
        <w:rPr>
          <w:rFonts w:asciiTheme="majorHAnsi" w:hAnsiTheme="majorHAnsi" w:cstheme="majorHAnsi"/>
          <w:highlight w:val="green"/>
          <w:u w:val="single"/>
        </w:rPr>
        <w:t xml:space="preserve">wants to </w:t>
      </w:r>
      <w:r w:rsidRPr="00932813">
        <w:rPr>
          <w:rFonts w:asciiTheme="majorHAnsi" w:hAnsiTheme="majorHAnsi" w:cstheme="majorHAnsi"/>
          <w:b/>
          <w:iCs/>
          <w:highlight w:val="green"/>
          <w:u w:val="single"/>
        </w:rPr>
        <w:t>appear tough</w:t>
      </w:r>
      <w:r w:rsidRPr="00932813">
        <w:rPr>
          <w:rFonts w:asciiTheme="majorHAnsi" w:hAnsiTheme="majorHAnsi" w:cstheme="majorHAnsi"/>
          <w:highlight w:val="green"/>
          <w:u w:val="single"/>
        </w:rPr>
        <w:t xml:space="preserve"> in</w:t>
      </w:r>
      <w:r w:rsidRPr="00932813">
        <w:rPr>
          <w:rFonts w:asciiTheme="majorHAnsi" w:hAnsiTheme="majorHAnsi" w:cstheme="majorHAnsi"/>
          <w:u w:val="single"/>
        </w:rPr>
        <w:t xml:space="preserve"> its </w:t>
      </w:r>
      <w:r w:rsidRPr="00932813">
        <w:rPr>
          <w:rFonts w:asciiTheme="majorHAnsi" w:hAnsiTheme="majorHAnsi" w:cstheme="majorHAnsi"/>
          <w:b/>
          <w:iCs/>
          <w:highlight w:val="green"/>
          <w:u w:val="single"/>
        </w:rPr>
        <w:t>defense of foreign encroachments</w:t>
      </w:r>
      <w:r w:rsidRPr="00932813">
        <w:rPr>
          <w:rFonts w:asciiTheme="majorHAnsi" w:hAnsiTheme="majorHAnsi" w:cstheme="majorHAnsi"/>
          <w:u w:val="single"/>
        </w:rPr>
        <w:t xml:space="preserve"> against China’s interests.</w:t>
      </w:r>
      <w:r w:rsidRPr="00932813">
        <w:rPr>
          <w:rFonts w:asciiTheme="majorHAnsi" w:hAnsiTheme="majorHAnsi" w:cstheme="majorHAnsi"/>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932813">
        <w:rPr>
          <w:rFonts w:asciiTheme="majorHAnsi" w:hAnsiTheme="majorHAnsi" w:cstheme="majorHAnsi"/>
          <w:u w:val="single"/>
        </w:rPr>
        <w:t xml:space="preserve">The </w:t>
      </w:r>
      <w:r w:rsidRPr="00932813">
        <w:rPr>
          <w:rFonts w:asciiTheme="majorHAnsi" w:hAnsiTheme="majorHAnsi" w:cstheme="majorHAnsi"/>
          <w:highlight w:val="green"/>
          <w:u w:val="single"/>
        </w:rPr>
        <w:t xml:space="preserve">party is </w:t>
      </w:r>
      <w:r w:rsidRPr="00932813">
        <w:rPr>
          <w:rFonts w:asciiTheme="majorHAnsi" w:hAnsiTheme="majorHAnsi" w:cstheme="majorHAnsi"/>
          <w:b/>
          <w:iCs/>
          <w:u w:val="single"/>
        </w:rPr>
        <w:t xml:space="preserve">particularly </w:t>
      </w:r>
      <w:r w:rsidRPr="00932813">
        <w:rPr>
          <w:rFonts w:asciiTheme="majorHAnsi" w:hAnsiTheme="majorHAnsi" w:cstheme="majorHAnsi"/>
          <w:b/>
          <w:iCs/>
          <w:highlight w:val="green"/>
          <w:u w:val="single"/>
        </w:rPr>
        <w:t>sensitive</w:t>
      </w:r>
      <w:r w:rsidRPr="00932813">
        <w:rPr>
          <w:rFonts w:asciiTheme="majorHAnsi" w:hAnsiTheme="majorHAnsi" w:cstheme="majorHAnsi"/>
          <w:highlight w:val="green"/>
          <w:u w:val="single"/>
        </w:rPr>
        <w:t xml:space="preserve"> to </w:t>
      </w:r>
      <w:r w:rsidRPr="00932813">
        <w:rPr>
          <w:rFonts w:asciiTheme="majorHAnsi" w:hAnsiTheme="majorHAnsi" w:cstheme="majorHAnsi"/>
          <w:b/>
          <w:iCs/>
          <w:highlight w:val="green"/>
          <w:u w:val="single"/>
        </w:rPr>
        <w:t>perceptions of weakness</w:t>
      </w:r>
      <w:r w:rsidRPr="00932813">
        <w:rPr>
          <w:rFonts w:asciiTheme="majorHAnsi" w:hAnsiTheme="majorHAnsi" w:cstheme="majorHAnsi"/>
          <w:highlight w:val="green"/>
          <w:u w:val="single"/>
        </w:rPr>
        <w:t xml:space="preserve"> because</w:t>
      </w:r>
      <w:r w:rsidRPr="00932813">
        <w:rPr>
          <w:rFonts w:asciiTheme="majorHAnsi" w:hAnsiTheme="majorHAnsi" w:cstheme="majorHAnsi"/>
          <w:u w:val="single"/>
        </w:rPr>
        <w:t xml:space="preserve"> much of its </w:t>
      </w:r>
      <w:r w:rsidRPr="00932813">
        <w:rPr>
          <w:rFonts w:asciiTheme="majorHAnsi" w:hAnsiTheme="majorHAnsi" w:cstheme="majorHAnsi"/>
          <w:b/>
          <w:iCs/>
          <w:highlight w:val="green"/>
          <w:u w:val="single"/>
        </w:rPr>
        <w:t>claim to legitimacy</w:t>
      </w:r>
      <w:r w:rsidRPr="00932813">
        <w:rPr>
          <w:rFonts w:asciiTheme="majorHAnsi" w:hAnsiTheme="majorHAnsi" w:cstheme="majorHAnsi"/>
          <w:u w:val="single"/>
        </w:rPr>
        <w:t xml:space="preserve">—manifested in </w:t>
      </w:r>
      <w:r w:rsidRPr="00932813">
        <w:rPr>
          <w:rFonts w:asciiTheme="majorHAnsi" w:hAnsiTheme="majorHAnsi" w:cstheme="majorHAnsi"/>
          <w:b/>
          <w:iCs/>
          <w:u w:val="single"/>
        </w:rPr>
        <w:t>Xi’s Chinese Dream</w:t>
      </w:r>
      <w:r w:rsidRPr="00932813">
        <w:rPr>
          <w:rFonts w:asciiTheme="majorHAnsi" w:hAnsiTheme="majorHAnsi" w:cstheme="majorHAnsi"/>
          <w:u w:val="single"/>
        </w:rPr>
        <w:t xml:space="preserve"> campaign today—</w:t>
      </w:r>
      <w:r w:rsidRPr="00932813">
        <w:rPr>
          <w:rFonts w:asciiTheme="majorHAnsi" w:hAnsiTheme="majorHAnsi" w:cstheme="majorHAnsi"/>
          <w:highlight w:val="green"/>
          <w:u w:val="single"/>
        </w:rPr>
        <w:t>stems from</w:t>
      </w:r>
      <w:r w:rsidRPr="00932813">
        <w:rPr>
          <w:rFonts w:asciiTheme="majorHAnsi" w:hAnsiTheme="majorHAnsi" w:cstheme="majorHAnsi"/>
          <w:u w:val="single"/>
        </w:rPr>
        <w:t xml:space="preserve"> the party’s claims of leading the </w:t>
      </w:r>
      <w:r w:rsidRPr="00932813">
        <w:rPr>
          <w:rFonts w:asciiTheme="majorHAnsi" w:hAnsiTheme="majorHAnsi" w:cstheme="majorHAnsi"/>
          <w:b/>
          <w:iCs/>
          <w:highlight w:val="green"/>
          <w:u w:val="single"/>
          <w:bdr w:val="single" w:sz="4" w:space="0" w:color="auto"/>
        </w:rPr>
        <w:t>restoration of Chinese greatness</w:t>
      </w:r>
      <w:r w:rsidRPr="00932813">
        <w:rPr>
          <w:rFonts w:asciiTheme="majorHAnsi" w:hAnsiTheme="majorHAnsi" w:cstheme="majorHAnsi"/>
          <w:highlight w:val="green"/>
          <w:u w:val="single"/>
        </w:rPr>
        <w:t>.</w:t>
      </w:r>
      <w:r w:rsidRPr="00932813">
        <w:rPr>
          <w:rFonts w:asciiTheme="majorHAnsi" w:hAnsiTheme="majorHAnsi" w:cstheme="majorHAnsi"/>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932813">
        <w:rPr>
          <w:rFonts w:asciiTheme="majorHAnsi" w:hAnsiTheme="majorHAnsi" w:cstheme="majorHAnsi"/>
          <w:b/>
          <w:iCs/>
          <w:u w:val="single"/>
        </w:rPr>
        <w:t>Diversionary nationalist frictions</w:t>
      </w:r>
      <w:r w:rsidRPr="00932813">
        <w:rPr>
          <w:rFonts w:asciiTheme="majorHAnsi" w:hAnsiTheme="majorHAnsi" w:cstheme="majorHAnsi"/>
          <w:u w:val="single"/>
        </w:rPr>
        <w:t xml:space="preserve"> would likely occur if the Chinese leadership portrayed a foreign adversary as having made the first move</w:t>
      </w:r>
      <w:r w:rsidRPr="00932813">
        <w:rPr>
          <w:rFonts w:asciiTheme="majorHAnsi" w:hAnsiTheme="majorHAnsi" w:cstheme="majorHAnsi"/>
          <w:sz w:val="14"/>
        </w:rPr>
        <w:t xml:space="preserve">, thus </w:t>
      </w:r>
      <w:r w:rsidRPr="00932813">
        <w:rPr>
          <w:rFonts w:asciiTheme="majorHAnsi" w:hAnsiTheme="majorHAnsi" w:cstheme="majorHAnsi"/>
          <w:u w:val="single"/>
        </w:rPr>
        <w:t>forcing Xi to stand up for China’s interests.</w:t>
      </w:r>
      <w:r w:rsidRPr="00932813">
        <w:rPr>
          <w:rFonts w:asciiTheme="majorHAnsi" w:hAnsiTheme="majorHAnsi" w:cstheme="majorHAnsi"/>
          <w:sz w:val="14"/>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932813">
        <w:rPr>
          <w:rFonts w:asciiTheme="majorHAnsi" w:hAnsiTheme="majorHAnsi" w:cstheme="majorHAnsi"/>
          <w:u w:val="single"/>
        </w:rPr>
        <w:t xml:space="preserve">possible </w:t>
      </w:r>
      <w:r w:rsidRPr="00932813">
        <w:rPr>
          <w:rFonts w:asciiTheme="majorHAnsi" w:hAnsiTheme="majorHAnsi" w:cstheme="majorHAnsi"/>
          <w:highlight w:val="green"/>
          <w:u w:val="single"/>
        </w:rPr>
        <w:t>areas of conflict include</w:t>
      </w:r>
      <w:r w:rsidRPr="00932813">
        <w:rPr>
          <w:rFonts w:asciiTheme="majorHAnsi" w:hAnsiTheme="majorHAnsi" w:cstheme="majorHAnsi"/>
          <w:sz w:val="14"/>
        </w:rPr>
        <w:t xml:space="preserve">, but are not necessarily limited to, </w:t>
      </w:r>
      <w:r w:rsidRPr="00932813">
        <w:rPr>
          <w:rFonts w:asciiTheme="majorHAnsi" w:hAnsiTheme="majorHAnsi" w:cstheme="majorHAnsi"/>
          <w:b/>
          <w:iCs/>
          <w:highlight w:val="green"/>
          <w:u w:val="single"/>
        </w:rPr>
        <w:t>Taiwan</w:t>
      </w:r>
      <w:r w:rsidRPr="00932813">
        <w:rPr>
          <w:rFonts w:asciiTheme="majorHAnsi" w:hAnsiTheme="majorHAnsi" w:cstheme="majorHAnsi"/>
          <w:highlight w:val="green"/>
          <w:u w:val="single"/>
        </w:rPr>
        <w:t xml:space="preserve">, </w:t>
      </w:r>
      <w:r w:rsidRPr="00932813">
        <w:rPr>
          <w:rFonts w:asciiTheme="majorHAnsi" w:hAnsiTheme="majorHAnsi" w:cstheme="majorHAnsi"/>
          <w:b/>
          <w:iCs/>
          <w:highlight w:val="green"/>
          <w:u w:val="single"/>
        </w:rPr>
        <w:t>India</w:t>
      </w:r>
      <w:r w:rsidRPr="00932813">
        <w:rPr>
          <w:rFonts w:asciiTheme="majorHAnsi" w:hAnsiTheme="majorHAnsi" w:cstheme="majorHAnsi"/>
          <w:highlight w:val="green"/>
          <w:u w:val="single"/>
        </w:rPr>
        <w:t xml:space="preserve">, and the </w:t>
      </w:r>
      <w:r w:rsidRPr="00932813">
        <w:rPr>
          <w:rFonts w:asciiTheme="majorHAnsi" w:hAnsiTheme="majorHAnsi" w:cstheme="majorHAnsi"/>
          <w:b/>
          <w:iCs/>
          <w:highlight w:val="green"/>
          <w:u w:val="single"/>
        </w:rPr>
        <w:t>S</w:t>
      </w:r>
      <w:r w:rsidRPr="00932813">
        <w:rPr>
          <w:rFonts w:asciiTheme="majorHAnsi" w:hAnsiTheme="majorHAnsi" w:cstheme="majorHAnsi"/>
          <w:b/>
          <w:iCs/>
          <w:u w:val="single"/>
        </w:rPr>
        <w:t xml:space="preserve">outh </w:t>
      </w:r>
      <w:r w:rsidRPr="00932813">
        <w:rPr>
          <w:rFonts w:asciiTheme="majorHAnsi" w:hAnsiTheme="majorHAnsi" w:cstheme="majorHAnsi"/>
          <w:b/>
          <w:iCs/>
          <w:highlight w:val="green"/>
          <w:u w:val="single"/>
        </w:rPr>
        <w:t>C</w:t>
      </w:r>
      <w:r w:rsidRPr="00932813">
        <w:rPr>
          <w:rFonts w:asciiTheme="majorHAnsi" w:hAnsiTheme="majorHAnsi" w:cstheme="majorHAnsi"/>
          <w:b/>
          <w:iCs/>
          <w:u w:val="single"/>
        </w:rPr>
        <w:t xml:space="preserve">hina </w:t>
      </w:r>
      <w:r w:rsidRPr="00932813">
        <w:rPr>
          <w:rFonts w:asciiTheme="majorHAnsi" w:hAnsiTheme="majorHAnsi" w:cstheme="majorHAnsi"/>
          <w:b/>
          <w:iCs/>
          <w:highlight w:val="green"/>
          <w:u w:val="single"/>
        </w:rPr>
        <w:t>S</w:t>
      </w:r>
      <w:r w:rsidRPr="00932813">
        <w:rPr>
          <w:rFonts w:asciiTheme="majorHAnsi" w:hAnsiTheme="majorHAnsi" w:cstheme="majorHAnsi"/>
          <w:b/>
          <w:iCs/>
          <w:u w:val="single"/>
        </w:rPr>
        <w:t>ea</w:t>
      </w:r>
      <w:r w:rsidRPr="00932813">
        <w:rPr>
          <w:rFonts w:asciiTheme="majorHAnsi" w:hAnsiTheme="majorHAnsi" w:cstheme="majorHAnsi"/>
          <w:u w:val="single"/>
        </w:rPr>
        <w:t xml:space="preserve"> (especially </w:t>
      </w:r>
      <w:r w:rsidRPr="00932813">
        <w:rPr>
          <w:rFonts w:asciiTheme="majorHAnsi" w:hAnsiTheme="majorHAnsi" w:cstheme="majorHAnsi"/>
          <w:highlight w:val="green"/>
          <w:u w:val="single"/>
        </w:rPr>
        <w:t xml:space="preserve">with the </w:t>
      </w:r>
      <w:r w:rsidRPr="00932813">
        <w:rPr>
          <w:rFonts w:asciiTheme="majorHAnsi" w:hAnsiTheme="majorHAnsi" w:cstheme="majorHAnsi"/>
          <w:b/>
          <w:iCs/>
          <w:highlight w:val="green"/>
          <w:u w:val="single"/>
        </w:rPr>
        <w:t>Philippines</w:t>
      </w:r>
      <w:r w:rsidRPr="00932813">
        <w:rPr>
          <w:rFonts w:asciiTheme="majorHAnsi" w:hAnsiTheme="majorHAnsi" w:cstheme="majorHAnsi"/>
          <w:highlight w:val="green"/>
          <w:u w:val="single"/>
        </w:rPr>
        <w:t xml:space="preserve"> and </w:t>
      </w:r>
      <w:r w:rsidRPr="00932813">
        <w:rPr>
          <w:rFonts w:asciiTheme="majorHAnsi" w:hAnsiTheme="majorHAnsi" w:cstheme="majorHAnsi"/>
          <w:b/>
          <w:iCs/>
          <w:highlight w:val="green"/>
          <w:u w:val="single"/>
        </w:rPr>
        <w:t>Vietnam</w:t>
      </w:r>
      <w:r w:rsidRPr="00932813">
        <w:rPr>
          <w:rFonts w:asciiTheme="majorHAnsi" w:hAnsiTheme="majorHAnsi" w:cstheme="majorHAnsi"/>
          <w:u w:val="single"/>
        </w:rPr>
        <w:t>).</w:t>
      </w:r>
      <w:r w:rsidRPr="00932813">
        <w:rPr>
          <w:rFonts w:asciiTheme="majorHAnsi" w:hAnsiTheme="majorHAnsi" w:cstheme="majorHAnsi"/>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932813">
        <w:rPr>
          <w:rFonts w:asciiTheme="majorHAnsi" w:hAnsiTheme="majorHAnsi" w:cstheme="majorHAnsi"/>
          <w:u w:val="single"/>
        </w:rPr>
        <w:t xml:space="preserve">Even if the top leadership did not wish to provoke conflict, a smaller budgetary allotment for security could cause </w:t>
      </w:r>
      <w:r w:rsidRPr="00932813">
        <w:rPr>
          <w:rFonts w:asciiTheme="majorHAnsi" w:hAnsiTheme="majorHAnsi" w:cstheme="majorHAnsi"/>
          <w:b/>
          <w:iCs/>
          <w:highlight w:val="green"/>
          <w:u w:val="single"/>
        </w:rPr>
        <w:t>military interests</w:t>
      </w:r>
      <w:r w:rsidRPr="00932813">
        <w:rPr>
          <w:rFonts w:asciiTheme="majorHAnsi" w:hAnsiTheme="majorHAnsi" w:cstheme="majorHAnsi"/>
          <w:u w:val="single"/>
        </w:rPr>
        <w:t xml:space="preserve"> in China to </w:t>
      </w:r>
      <w:r w:rsidRPr="00932813">
        <w:rPr>
          <w:rFonts w:asciiTheme="majorHAnsi" w:hAnsiTheme="majorHAnsi" w:cstheme="majorHAnsi"/>
          <w:b/>
          <w:iCs/>
          <w:highlight w:val="green"/>
          <w:u w:val="single"/>
        </w:rPr>
        <w:t>deliberately instigate trouble</w:t>
      </w:r>
      <w:r w:rsidRPr="00932813">
        <w:rPr>
          <w:rFonts w:asciiTheme="majorHAnsi" w:hAnsiTheme="majorHAnsi" w:cstheme="majorHAnsi"/>
          <w:highlight w:val="green"/>
          <w:u w:val="single"/>
        </w:rPr>
        <w:t xml:space="preserve"> to </w:t>
      </w:r>
      <w:r w:rsidRPr="00932813">
        <w:rPr>
          <w:rFonts w:asciiTheme="majorHAnsi" w:hAnsiTheme="majorHAnsi" w:cstheme="majorHAnsi"/>
          <w:b/>
          <w:iCs/>
          <w:highlight w:val="green"/>
          <w:u w:val="single"/>
        </w:rPr>
        <w:t>justify</w:t>
      </w:r>
      <w:r w:rsidRPr="00932813">
        <w:rPr>
          <w:rFonts w:asciiTheme="majorHAnsi" w:hAnsiTheme="majorHAnsi" w:cstheme="majorHAnsi"/>
          <w:u w:val="single"/>
        </w:rPr>
        <w:t xml:space="preserve"> their </w:t>
      </w:r>
      <w:r w:rsidRPr="00932813">
        <w:rPr>
          <w:rFonts w:asciiTheme="majorHAnsi" w:hAnsiTheme="majorHAnsi" w:cstheme="majorHAnsi"/>
          <w:b/>
          <w:iCs/>
          <w:highlight w:val="green"/>
          <w:u w:val="single"/>
        </w:rPr>
        <w:t>claims over</w:t>
      </w:r>
      <w:r w:rsidRPr="00932813">
        <w:rPr>
          <w:rFonts w:asciiTheme="majorHAnsi" w:hAnsiTheme="majorHAnsi" w:cstheme="majorHAnsi"/>
          <w:b/>
          <w:iCs/>
          <w:u w:val="single"/>
        </w:rPr>
        <w:t xml:space="preserve"> increasingly scarce </w:t>
      </w:r>
      <w:r w:rsidRPr="00932813">
        <w:rPr>
          <w:rFonts w:asciiTheme="majorHAnsi" w:hAnsiTheme="majorHAnsi" w:cstheme="majorHAnsi"/>
          <w:b/>
          <w:iCs/>
          <w:highlight w:val="green"/>
          <w:u w:val="single"/>
        </w:rPr>
        <w:t>resources</w:t>
      </w:r>
      <w:r w:rsidRPr="00932813">
        <w:rPr>
          <w:rFonts w:asciiTheme="majorHAnsi" w:hAnsiTheme="majorHAnsi" w:cstheme="majorHAnsi"/>
          <w:highlight w:val="green"/>
          <w:u w:val="single"/>
        </w:rPr>
        <w:t>.</w:t>
      </w:r>
      <w:r w:rsidRPr="00932813">
        <w:rPr>
          <w:rFonts w:asciiTheme="majorHAnsi" w:hAnsiTheme="majorHAnsi" w:cstheme="majorHAnsi"/>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932813">
        <w:rPr>
          <w:rFonts w:asciiTheme="majorHAnsi" w:hAnsiTheme="majorHAnsi" w:cstheme="majorHAnsi"/>
          <w:u w:val="single"/>
        </w:rPr>
        <w:t xml:space="preserve">an </w:t>
      </w:r>
      <w:r w:rsidRPr="00932813">
        <w:rPr>
          <w:rFonts w:asciiTheme="majorHAnsi" w:hAnsiTheme="majorHAnsi" w:cstheme="majorHAnsi"/>
          <w:b/>
          <w:iCs/>
          <w:u w:val="single"/>
        </w:rPr>
        <w:t>economic collapse</w:t>
      </w:r>
      <w:r w:rsidRPr="00932813">
        <w:rPr>
          <w:rFonts w:asciiTheme="majorHAnsi" w:hAnsiTheme="majorHAnsi" w:cstheme="majorHAnsi"/>
          <w:u w:val="single"/>
        </w:rPr>
        <w:t xml:space="preserve"> could give rise to a Vladimir </w:t>
      </w:r>
      <w:r w:rsidRPr="00932813">
        <w:rPr>
          <w:rFonts w:asciiTheme="majorHAnsi" w:hAnsiTheme="majorHAnsi" w:cstheme="majorHAnsi"/>
          <w:b/>
          <w:iCs/>
          <w:u w:val="single"/>
        </w:rPr>
        <w:t>Putin–like redemption figure</w:t>
      </w:r>
      <w:r w:rsidRPr="00932813">
        <w:rPr>
          <w:rFonts w:asciiTheme="majorHAnsi" w:hAnsiTheme="majorHAnsi" w:cstheme="majorHAnsi"/>
          <w:u w:val="single"/>
        </w:rPr>
        <w:t xml:space="preserve"> in China. </w:t>
      </w:r>
      <w:r w:rsidRPr="00932813">
        <w:rPr>
          <w:rFonts w:asciiTheme="majorHAnsi" w:hAnsiTheme="majorHAnsi" w:cstheme="majorHAnsi"/>
          <w:highlight w:val="green"/>
          <w:u w:val="single"/>
        </w:rPr>
        <w:t>Xi’s</w:t>
      </w:r>
      <w:r w:rsidRPr="00932813">
        <w:rPr>
          <w:rFonts w:asciiTheme="majorHAnsi" w:hAnsiTheme="majorHAnsi" w:cstheme="majorHAnsi"/>
          <w:u w:val="single"/>
        </w:rPr>
        <w:t xml:space="preserve"> approach of </w:t>
      </w:r>
      <w:r w:rsidRPr="00932813">
        <w:rPr>
          <w:rFonts w:asciiTheme="majorHAnsi" w:hAnsiTheme="majorHAnsi" w:cstheme="majorHAnsi"/>
          <w:highlight w:val="green"/>
          <w:u w:val="single"/>
        </w:rPr>
        <w:t>centralizing authority</w:t>
      </w:r>
      <w:r w:rsidRPr="00932813">
        <w:rPr>
          <w:rFonts w:asciiTheme="majorHAnsi" w:hAnsiTheme="majorHAnsi" w:cstheme="majorHAnsi"/>
          <w:u w:val="single"/>
        </w:rPr>
        <w:t xml:space="preserve"> over</w:t>
      </w:r>
      <w:r w:rsidRPr="00932813">
        <w:rPr>
          <w:rFonts w:asciiTheme="majorHAnsi" w:hAnsiTheme="majorHAnsi" w:cstheme="majorHAnsi"/>
          <w:sz w:val="14"/>
        </w:rPr>
        <w:t xml:space="preserve"> a diverse, complex, and massive social, political, and </w:t>
      </w:r>
      <w:r w:rsidRPr="00932813">
        <w:rPr>
          <w:rFonts w:asciiTheme="majorHAnsi" w:hAnsiTheme="majorHAnsi" w:cstheme="majorHAnsi"/>
          <w:u w:val="single"/>
        </w:rPr>
        <w:t xml:space="preserve">economic system </w:t>
      </w:r>
      <w:r w:rsidRPr="00932813">
        <w:rPr>
          <w:rFonts w:asciiTheme="majorHAnsi" w:hAnsiTheme="majorHAnsi" w:cstheme="majorHAnsi"/>
          <w:highlight w:val="green"/>
          <w:u w:val="single"/>
        </w:rPr>
        <w:t xml:space="preserve">is a </w:t>
      </w:r>
      <w:r w:rsidRPr="00932813">
        <w:rPr>
          <w:rFonts w:asciiTheme="majorHAnsi" w:hAnsiTheme="majorHAnsi" w:cstheme="majorHAnsi"/>
          <w:b/>
          <w:iCs/>
          <w:highlight w:val="green"/>
          <w:u w:val="single"/>
        </w:rPr>
        <w:t>recipe for brittleness</w:t>
      </w:r>
      <w:r w:rsidRPr="00932813">
        <w:rPr>
          <w:rFonts w:asciiTheme="majorHAnsi" w:hAnsiTheme="majorHAnsi" w:cstheme="majorHAnsi"/>
          <w:highlight w:val="green"/>
          <w:u w:val="single"/>
        </w:rPr>
        <w:t>.</w:t>
      </w:r>
      <w:r w:rsidRPr="00932813">
        <w:rPr>
          <w:rFonts w:asciiTheme="majorHAnsi" w:hAnsiTheme="majorHAnsi" w:cstheme="majorHAnsi"/>
          <w:sz w:val="14"/>
        </w:rPr>
        <w:t xml:space="preserve"> Rather than designing a resilient, decentralized governance structure that can gracefully cope with localized failures at particular nodes in a network, </w:t>
      </w:r>
      <w:r w:rsidRPr="00932813">
        <w:rPr>
          <w:rFonts w:asciiTheme="majorHAnsi" w:hAnsiTheme="majorHAnsi" w:cstheme="majorHAnsi"/>
          <w:u w:val="single"/>
        </w:rPr>
        <w:t xml:space="preserve">a highly centralized architecture </w:t>
      </w:r>
      <w:r w:rsidRPr="00932813">
        <w:rPr>
          <w:rFonts w:asciiTheme="majorHAnsi" w:hAnsiTheme="majorHAnsi" w:cstheme="majorHAnsi"/>
          <w:b/>
          <w:iCs/>
          <w:u w:val="single"/>
        </w:rPr>
        <w:t>risks catastrophic</w:t>
      </w:r>
      <w:r w:rsidRPr="00932813">
        <w:rPr>
          <w:rFonts w:asciiTheme="majorHAnsi" w:hAnsiTheme="majorHAnsi" w:cstheme="majorHAnsi"/>
          <w:u w:val="single"/>
        </w:rPr>
        <w:t xml:space="preserve">, </w:t>
      </w:r>
      <w:r w:rsidRPr="00932813">
        <w:rPr>
          <w:rFonts w:asciiTheme="majorHAnsi" w:hAnsiTheme="majorHAnsi" w:cstheme="majorHAnsi"/>
          <w:b/>
          <w:iCs/>
          <w:u w:val="single"/>
        </w:rPr>
        <w:t>system-level failure</w:t>
      </w:r>
      <w:r w:rsidRPr="00932813">
        <w:rPr>
          <w:rFonts w:asciiTheme="majorHAnsi" w:hAnsiTheme="majorHAnsi" w:cstheme="majorHAnsi"/>
          <w:u w:val="single"/>
        </w:rPr>
        <w:t>.</w:t>
      </w:r>
      <w:r w:rsidRPr="00932813">
        <w:rPr>
          <w:rFonts w:asciiTheme="majorHAnsi" w:hAnsiTheme="majorHAnsi" w:cstheme="majorHAnsi"/>
          <w:sz w:val="14"/>
        </w:rPr>
        <w:t xml:space="preserve"> Although centralized authority offers the tantalizing chimera of stronger control from the center, it also puts all the responsibility squarely on Xi’s shoulders. With China’s ascension to great power status, the consequences of internecine domestic political battles are increasingly playing out on the world stage. The </w:t>
      </w:r>
      <w:r w:rsidRPr="00932813">
        <w:rPr>
          <w:rFonts w:asciiTheme="majorHAnsi" w:hAnsiTheme="majorHAnsi" w:cstheme="majorHAnsi"/>
          <w:u w:val="single"/>
        </w:rPr>
        <w:t>international significance of China’s domestic politics is a new paradigm for the Chinese leadership</w:t>
      </w:r>
      <w:r w:rsidRPr="00932813">
        <w:rPr>
          <w:rFonts w:asciiTheme="majorHAnsi" w:hAnsiTheme="majorHAnsi" w:cstheme="majorHAnsi"/>
          <w:sz w:val="14"/>
        </w:rPr>
        <w:t xml:space="preserve">, and one can expect an adjustment period during which the outcome of what had previously been relatively insulated </w:t>
      </w:r>
      <w:r w:rsidRPr="00932813">
        <w:rPr>
          <w:rFonts w:asciiTheme="majorHAnsi" w:hAnsiTheme="majorHAnsi" w:cstheme="majorHAnsi"/>
          <w:u w:val="single"/>
        </w:rPr>
        <w:t xml:space="preserve">domestic political frictions will likely generate </w:t>
      </w:r>
      <w:r w:rsidRPr="00932813">
        <w:rPr>
          <w:rFonts w:asciiTheme="majorHAnsi" w:hAnsiTheme="majorHAnsi" w:cstheme="majorHAnsi"/>
          <w:b/>
          <w:iCs/>
          <w:u w:val="single"/>
        </w:rPr>
        <w:t>unintended international repercussions</w:t>
      </w:r>
      <w:r w:rsidRPr="00932813">
        <w:rPr>
          <w:rFonts w:asciiTheme="majorHAnsi" w:hAnsiTheme="majorHAnsi" w:cstheme="majorHAnsi"/>
          <w:u w:val="single"/>
        </w:rPr>
        <w:t>.</w:t>
      </w:r>
      <w:r w:rsidRPr="00932813">
        <w:rPr>
          <w:rFonts w:asciiTheme="majorHAnsi" w:hAnsiTheme="majorHAnsi" w:cstheme="majorHAnsi"/>
          <w:sz w:val="14"/>
        </w:rPr>
        <w:t xml:space="preserve"> Such dynamics will influence Chinese foreign policy and security behavior. </w:t>
      </w:r>
      <w:r w:rsidRPr="00932813">
        <w:rPr>
          <w:rFonts w:asciiTheme="majorHAnsi" w:hAnsiTheme="majorHAnsi" w:cstheme="majorHAnsi"/>
          <w:u w:val="single"/>
        </w:rPr>
        <w:t xml:space="preserve">Domestic arguments over ideology, bureaucratic power struggles, and strategic direction could all have </w:t>
      </w:r>
      <w:r w:rsidRPr="00932813">
        <w:rPr>
          <w:rFonts w:asciiTheme="majorHAnsi" w:hAnsiTheme="majorHAnsi" w:cstheme="majorHAnsi"/>
          <w:b/>
          <w:iCs/>
          <w:u w:val="single"/>
        </w:rPr>
        <w:t>ripple effects abroad</w:t>
      </w:r>
      <w:r w:rsidRPr="00932813">
        <w:rPr>
          <w:rFonts w:asciiTheme="majorHAnsi" w:hAnsiTheme="majorHAnsi" w:cstheme="majorHAnsi"/>
          <w:u w:val="single"/>
        </w:rPr>
        <w:t>.</w:t>
      </w:r>
      <w:r w:rsidRPr="00932813">
        <w:rPr>
          <w:rFonts w:asciiTheme="majorHAnsi" w:hAnsiTheme="majorHAnsi" w:cstheme="majorHAnsi"/>
          <w:sz w:val="14"/>
        </w:rPr>
        <w:t xml:space="preserve"> Many of China’s party heavyweights still employ a narrow and exclusively domestic political calculus. </w:t>
      </w:r>
      <w:r w:rsidRPr="00932813">
        <w:rPr>
          <w:rFonts w:asciiTheme="majorHAnsi" w:hAnsiTheme="majorHAnsi" w:cstheme="majorHAnsi"/>
          <w:u w:val="single"/>
        </w:rPr>
        <w:t xml:space="preserve">Such behavior increases the possibility of international implications that are not fully anticipated, </w:t>
      </w:r>
      <w:r w:rsidRPr="00932813">
        <w:rPr>
          <w:rFonts w:asciiTheme="majorHAnsi" w:hAnsiTheme="majorHAnsi" w:cstheme="majorHAnsi"/>
          <w:b/>
          <w:iCs/>
          <w:u w:val="single"/>
        </w:rPr>
        <w:t>raising the risks</w:t>
      </w:r>
      <w:r w:rsidRPr="00932813">
        <w:rPr>
          <w:rFonts w:asciiTheme="majorHAnsi" w:hAnsiTheme="majorHAnsi" w:cstheme="majorHAnsi"/>
          <w:u w:val="single"/>
        </w:rPr>
        <w:t xml:space="preserve"> of </w:t>
      </w:r>
      <w:r w:rsidRPr="00932813">
        <w:rPr>
          <w:rFonts w:asciiTheme="majorHAnsi" w:hAnsiTheme="majorHAnsi" w:cstheme="majorHAnsi"/>
          <w:b/>
          <w:iCs/>
          <w:u w:val="single"/>
        </w:rPr>
        <w:t xml:space="preserve">strategic </w:t>
      </w:r>
      <w:r w:rsidRPr="00932813">
        <w:rPr>
          <w:rFonts w:asciiTheme="majorHAnsi" w:hAnsiTheme="majorHAnsi" w:cstheme="majorHAnsi"/>
          <w:b/>
          <w:iCs/>
          <w:highlight w:val="green"/>
          <w:u w:val="single"/>
        </w:rPr>
        <w:t>miscalc</w:t>
      </w:r>
      <w:r w:rsidRPr="00932813">
        <w:rPr>
          <w:rFonts w:asciiTheme="majorHAnsi" w:hAnsiTheme="majorHAnsi" w:cstheme="majorHAnsi"/>
          <w:b/>
          <w:iCs/>
          <w:u w:val="single"/>
        </w:rPr>
        <w:t>ulation</w:t>
      </w:r>
      <w:r w:rsidRPr="00932813">
        <w:rPr>
          <w:rFonts w:asciiTheme="majorHAnsi" w:hAnsiTheme="majorHAnsi" w:cstheme="majorHAnsi"/>
          <w:u w:val="single"/>
        </w:rPr>
        <w:t xml:space="preserve"> on the world stage.</w:t>
      </w:r>
      <w:r w:rsidRPr="00932813">
        <w:rPr>
          <w:rFonts w:asciiTheme="majorHAnsi" w:hAnsiTheme="majorHAnsi" w:cstheme="majorHAnsi"/>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932813">
        <w:rPr>
          <w:rFonts w:asciiTheme="majorHAnsi" w:hAnsiTheme="majorHAnsi" w:cstheme="majorHAnsi"/>
          <w:sz w:val="14"/>
          <w:u w:val="single"/>
        </w:rPr>
        <w:t xml:space="preserve">. </w:t>
      </w:r>
      <w:r w:rsidRPr="00932813">
        <w:rPr>
          <w:rFonts w:asciiTheme="majorHAnsi" w:hAnsiTheme="majorHAnsi" w:cstheme="majorHAnsi"/>
          <w:highlight w:val="green"/>
          <w:u w:val="single"/>
        </w:rPr>
        <w:t>If</w:t>
      </w:r>
      <w:r w:rsidRPr="00932813">
        <w:rPr>
          <w:rFonts w:asciiTheme="majorHAnsi" w:hAnsiTheme="majorHAnsi" w:cstheme="majorHAnsi"/>
          <w:u w:val="single"/>
        </w:rPr>
        <w:t xml:space="preserve"> today’s globally interconnected </w:t>
      </w:r>
      <w:r w:rsidRPr="00932813">
        <w:rPr>
          <w:rFonts w:asciiTheme="majorHAnsi" w:hAnsiTheme="majorHAnsi" w:cstheme="majorHAnsi"/>
          <w:highlight w:val="green"/>
          <w:u w:val="single"/>
        </w:rPr>
        <w:t>China became engulfed in</w:t>
      </w:r>
      <w:r w:rsidRPr="00932813">
        <w:rPr>
          <w:rFonts w:asciiTheme="majorHAnsi" w:hAnsiTheme="majorHAnsi" w:cstheme="majorHAnsi"/>
          <w:u w:val="single"/>
        </w:rPr>
        <w:t xml:space="preserve"> similar </w:t>
      </w:r>
      <w:r w:rsidRPr="00932813">
        <w:rPr>
          <w:rFonts w:asciiTheme="majorHAnsi" w:hAnsiTheme="majorHAnsi" w:cstheme="majorHAnsi"/>
          <w:highlight w:val="green"/>
          <w:u w:val="single"/>
        </w:rPr>
        <w:t>domestic chaos,</w:t>
      </w:r>
      <w:r w:rsidRPr="00932813">
        <w:rPr>
          <w:rFonts w:asciiTheme="majorHAnsi" w:hAnsiTheme="majorHAnsi" w:cstheme="majorHAnsi"/>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932813">
        <w:rPr>
          <w:rFonts w:asciiTheme="majorHAnsi" w:hAnsiTheme="majorHAnsi" w:cstheme="majorHAnsi"/>
          <w:highlight w:val="green"/>
          <w:u w:val="single"/>
        </w:rPr>
        <w:t>the U.S.-China relationship will be more prone to conflict</w:t>
      </w:r>
      <w:r w:rsidRPr="00932813">
        <w:rPr>
          <w:rFonts w:asciiTheme="majorHAnsi" w:hAnsiTheme="majorHAnsi" w:cstheme="majorHAnsi"/>
          <w:u w:val="single"/>
        </w:rPr>
        <w:t xml:space="preserve"> and friction</w:t>
      </w:r>
      <w:r w:rsidRPr="00932813">
        <w:rPr>
          <w:rFonts w:asciiTheme="majorHAnsi" w:hAnsiTheme="majorHAnsi" w:cstheme="majorHAnsi"/>
        </w:rPr>
        <w:t>.</w:t>
      </w:r>
      <w:r w:rsidRPr="00932813">
        <w:rPr>
          <w:rFonts w:asciiTheme="majorHAnsi" w:hAnsiTheme="majorHAnsi" w:cstheme="majorHAnsi"/>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74209A49" w14:textId="77777777" w:rsidR="00550FC2" w:rsidRPr="00932813" w:rsidRDefault="00550FC2" w:rsidP="00550FC2">
      <w:pPr>
        <w:pStyle w:val="Heading4"/>
        <w:rPr>
          <w:rStyle w:val="Style13ptBold"/>
          <w:rFonts w:asciiTheme="majorHAnsi" w:hAnsiTheme="majorHAnsi" w:cstheme="majorHAnsi"/>
          <w:b/>
          <w:bCs w:val="0"/>
        </w:rPr>
      </w:pPr>
      <w:r w:rsidRPr="00932813">
        <w:rPr>
          <w:rStyle w:val="Style13ptBold"/>
          <w:rFonts w:asciiTheme="majorHAnsi" w:hAnsiTheme="majorHAnsi" w:cstheme="majorHAnsi"/>
          <w:bCs w:val="0"/>
        </w:rPr>
        <w:t>US–China war goes nuclear – crisis mis-management ensures conventional escalation - extinction</w:t>
      </w:r>
    </w:p>
    <w:p w14:paraId="21CBD89C" w14:textId="77777777" w:rsidR="00550FC2" w:rsidRPr="00932813" w:rsidRDefault="00550FC2" w:rsidP="00550FC2">
      <w:pPr>
        <w:rPr>
          <w:rFonts w:asciiTheme="majorHAnsi" w:hAnsiTheme="majorHAnsi" w:cstheme="majorHAnsi"/>
        </w:rPr>
      </w:pPr>
      <w:r w:rsidRPr="00932813">
        <w:rPr>
          <w:rStyle w:val="Style13ptBold"/>
          <w:rFonts w:asciiTheme="majorHAnsi" w:hAnsiTheme="majorHAnsi" w:cstheme="majorHAnsi"/>
        </w:rPr>
        <w:t xml:space="preserve">Kulacki 20 </w:t>
      </w:r>
      <w:r w:rsidRPr="00932813">
        <w:rPr>
          <w:rFonts w:asciiTheme="majorHAnsi" w:hAnsiTheme="majorHAnsi" w:cstheme="majorHAnsi"/>
        </w:rPr>
        <w:t>[Dr. Gregory Kulacki focuses on cross-cultural communication between the United States and China on nuclear and space arms control and is the China Project Manager for the Global Security Program at the Union of Concerned Scientists, 2020. Would China Use Nuclear Weapons First In A War With The United States?, Thediplomat.com, https://thediplomat.com/2020/04/would-china-use-nuclear-weapons-first-in-a-war-with-the-united-states/] srey</w:t>
      </w:r>
    </w:p>
    <w:p w14:paraId="24419657" w14:textId="77777777" w:rsidR="00550FC2" w:rsidRPr="00932813" w:rsidRDefault="00550FC2" w:rsidP="00550FC2">
      <w:pPr>
        <w:rPr>
          <w:rFonts w:asciiTheme="majorHAnsi" w:hAnsiTheme="majorHAnsi" w:cstheme="majorHAnsi"/>
          <w:sz w:val="16"/>
        </w:rPr>
      </w:pPr>
      <w:r w:rsidRPr="00932813">
        <w:rPr>
          <w:rFonts w:asciiTheme="majorHAnsi" w:hAnsiTheme="majorHAnsi" w:cstheme="majorHAnsi"/>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932813">
        <w:rPr>
          <w:rFonts w:asciiTheme="majorHAnsi" w:hAnsiTheme="majorHAnsi" w:cstheme="majorHAnsi"/>
          <w:b/>
          <w:bCs/>
          <w:u w:val="single"/>
        </w:rPr>
        <w:t>China</w:t>
      </w:r>
      <w:r w:rsidRPr="00932813">
        <w:rPr>
          <w:rFonts w:asciiTheme="majorHAnsi" w:hAnsiTheme="majorHAnsi" w:cstheme="majorHAnsi"/>
          <w:sz w:val="16"/>
        </w:rPr>
        <w:t xml:space="preserve"> has been </w:t>
      </w:r>
      <w:r w:rsidRPr="00932813">
        <w:rPr>
          <w:rFonts w:asciiTheme="majorHAnsi" w:hAnsiTheme="majorHAnsi" w:cstheme="majorHAnsi"/>
          <w:u w:val="single"/>
        </w:rPr>
        <w:t xml:space="preserve">exceptionally </w:t>
      </w:r>
      <w:r w:rsidRPr="00932813">
        <w:rPr>
          <w:rFonts w:asciiTheme="majorHAnsi" w:hAnsiTheme="majorHAnsi" w:cstheme="majorHAnsi"/>
          <w:b/>
          <w:bCs/>
          <w:u w:val="single"/>
        </w:rPr>
        <w:t>clear</w:t>
      </w:r>
      <w:r w:rsidRPr="00932813">
        <w:rPr>
          <w:rFonts w:asciiTheme="majorHAnsi" w:hAnsiTheme="majorHAnsi" w:cstheme="majorHAnsi"/>
          <w:u w:val="single"/>
        </w:rPr>
        <w:t xml:space="preserve"> </w:t>
      </w:r>
      <w:r w:rsidRPr="00932813">
        <w:rPr>
          <w:rFonts w:asciiTheme="majorHAnsi" w:hAnsiTheme="majorHAnsi" w:cstheme="majorHAnsi"/>
          <w:b/>
          <w:bCs/>
          <w:u w:val="single"/>
        </w:rPr>
        <w:t>about</w:t>
      </w:r>
      <w:r w:rsidRPr="00932813">
        <w:rPr>
          <w:rFonts w:asciiTheme="majorHAnsi" w:hAnsiTheme="majorHAnsi" w:cstheme="majorHAnsi"/>
          <w:u w:val="single"/>
        </w:rPr>
        <w:t xml:space="preserve"> its </w:t>
      </w:r>
      <w:r w:rsidRPr="00932813">
        <w:rPr>
          <w:rFonts w:asciiTheme="majorHAnsi" w:hAnsiTheme="majorHAnsi" w:cstheme="majorHAnsi"/>
          <w:b/>
          <w:bCs/>
          <w:u w:val="single"/>
        </w:rPr>
        <w:t>intentions</w:t>
      </w:r>
      <w:r w:rsidRPr="00932813">
        <w:rPr>
          <w:rFonts w:asciiTheme="majorHAnsi" w:hAnsiTheme="majorHAnsi" w:cstheme="majorHAnsi"/>
          <w:u w:val="single"/>
        </w:rPr>
        <w:t xml:space="preserve"> </w:t>
      </w:r>
      <w:r w:rsidRPr="00932813">
        <w:rPr>
          <w:rFonts w:asciiTheme="majorHAnsi" w:hAnsiTheme="majorHAnsi" w:cstheme="majorHAnsi"/>
          <w:b/>
          <w:bCs/>
          <w:u w:val="single"/>
        </w:rPr>
        <w:t>on</w:t>
      </w:r>
      <w:r w:rsidRPr="00932813">
        <w:rPr>
          <w:rFonts w:asciiTheme="majorHAnsi" w:hAnsiTheme="majorHAnsi" w:cstheme="majorHAnsi"/>
          <w:u w:val="single"/>
        </w:rPr>
        <w:t xml:space="preserve"> the possible </w:t>
      </w:r>
      <w:r w:rsidRPr="00932813">
        <w:rPr>
          <w:rFonts w:asciiTheme="majorHAnsi" w:hAnsiTheme="majorHAnsi" w:cstheme="majorHAnsi"/>
          <w:b/>
          <w:bCs/>
          <w:u w:val="single"/>
        </w:rPr>
        <w:t>first</w:t>
      </w:r>
      <w:r w:rsidRPr="00932813">
        <w:rPr>
          <w:rFonts w:asciiTheme="majorHAnsi" w:hAnsiTheme="majorHAnsi" w:cstheme="majorHAnsi"/>
          <w:u w:val="single"/>
        </w:rPr>
        <w:t xml:space="preserve"> </w:t>
      </w:r>
      <w:r w:rsidRPr="00932813">
        <w:rPr>
          <w:rFonts w:asciiTheme="majorHAnsi" w:hAnsiTheme="majorHAnsi" w:cstheme="majorHAnsi"/>
          <w:b/>
          <w:bCs/>
          <w:u w:val="single"/>
        </w:rPr>
        <w:t>use</w:t>
      </w:r>
      <w:r w:rsidRPr="00932813">
        <w:rPr>
          <w:rFonts w:asciiTheme="majorHAnsi" w:hAnsiTheme="majorHAnsi" w:cstheme="majorHAnsi"/>
          <w:u w:val="single"/>
        </w:rPr>
        <w:t xml:space="preserve"> </w:t>
      </w:r>
      <w:r w:rsidRPr="00932813">
        <w:rPr>
          <w:rFonts w:asciiTheme="majorHAnsi" w:hAnsiTheme="majorHAnsi" w:cstheme="majorHAnsi"/>
          <w:b/>
          <w:bCs/>
          <w:u w:val="single"/>
        </w:rPr>
        <w:t>of</w:t>
      </w:r>
      <w:r w:rsidRPr="00932813">
        <w:rPr>
          <w:rFonts w:asciiTheme="majorHAnsi" w:hAnsiTheme="majorHAnsi" w:cstheme="majorHAnsi"/>
          <w:u w:val="single"/>
        </w:rPr>
        <w:t xml:space="preserve"> </w:t>
      </w:r>
      <w:r w:rsidRPr="00932813">
        <w:rPr>
          <w:rFonts w:asciiTheme="majorHAnsi" w:hAnsiTheme="majorHAnsi" w:cstheme="majorHAnsi"/>
          <w:b/>
          <w:bCs/>
          <w:u w:val="single"/>
        </w:rPr>
        <w:t>nuclear</w:t>
      </w:r>
      <w:r w:rsidRPr="00932813">
        <w:rPr>
          <w:rFonts w:asciiTheme="majorHAnsi" w:hAnsiTheme="majorHAnsi" w:cstheme="majorHAnsi"/>
          <w:u w:val="single"/>
        </w:rPr>
        <w:t xml:space="preserve"> </w:t>
      </w:r>
      <w:r w:rsidRPr="00932813">
        <w:rPr>
          <w:rFonts w:asciiTheme="majorHAnsi" w:hAnsiTheme="majorHAnsi" w:cstheme="majorHAnsi"/>
          <w:b/>
          <w:bCs/>
          <w:u w:val="single"/>
        </w:rPr>
        <w:t>weapons</w:t>
      </w:r>
      <w:r w:rsidRPr="00932813">
        <w:rPr>
          <w:rFonts w:asciiTheme="majorHAnsi" w:hAnsiTheme="majorHAnsi" w:cstheme="majorHAnsi"/>
          <w:sz w:val="16"/>
        </w:rPr>
        <w:t>. On the day of its first nuclear test on October 16, 1964, China declared it “will never at any time or under any circumstances be the first to use nuclear weapons.”</w:t>
      </w:r>
      <w:r w:rsidRPr="00932813">
        <w:rPr>
          <w:rFonts w:asciiTheme="majorHAnsi" w:hAnsiTheme="majorHAnsi" w:cstheme="majorHAnsi"/>
          <w:u w:val="single"/>
        </w:rPr>
        <w:t xml:space="preserve"> That </w:t>
      </w:r>
      <w:r w:rsidRPr="00932813">
        <w:rPr>
          <w:rFonts w:asciiTheme="majorHAnsi" w:hAnsiTheme="majorHAnsi" w:cstheme="majorHAnsi"/>
          <w:b/>
          <w:bCs/>
          <w:u w:val="single"/>
        </w:rPr>
        <w:t>unambiguous</w:t>
      </w:r>
      <w:r w:rsidRPr="00932813">
        <w:rPr>
          <w:rFonts w:asciiTheme="majorHAnsi" w:hAnsiTheme="majorHAnsi" w:cstheme="majorHAnsi"/>
          <w:u w:val="single"/>
        </w:rPr>
        <w:t xml:space="preserve"> </w:t>
      </w:r>
      <w:r w:rsidRPr="00932813">
        <w:rPr>
          <w:rFonts w:asciiTheme="majorHAnsi" w:hAnsiTheme="majorHAnsi" w:cstheme="majorHAnsi"/>
          <w:b/>
          <w:bCs/>
          <w:u w:val="single"/>
        </w:rPr>
        <w:t>statement</w:t>
      </w:r>
      <w:r w:rsidRPr="00932813">
        <w:rPr>
          <w:rFonts w:asciiTheme="majorHAnsi" w:hAnsiTheme="majorHAnsi" w:cstheme="majorHAnsi"/>
          <w:u w:val="single"/>
        </w:rPr>
        <w:t xml:space="preserve"> </w:t>
      </w:r>
      <w:r w:rsidRPr="00932813">
        <w:rPr>
          <w:rFonts w:asciiTheme="majorHAnsi" w:hAnsiTheme="majorHAnsi" w:cstheme="majorHAnsi"/>
          <w:b/>
          <w:bCs/>
          <w:u w:val="single"/>
        </w:rPr>
        <w:t>has</w:t>
      </w:r>
      <w:r w:rsidRPr="00932813">
        <w:rPr>
          <w:rFonts w:asciiTheme="majorHAnsi" w:hAnsiTheme="majorHAnsi" w:cstheme="majorHAnsi"/>
          <w:u w:val="single"/>
        </w:rPr>
        <w:t xml:space="preserve"> </w:t>
      </w:r>
      <w:r w:rsidRPr="00932813">
        <w:rPr>
          <w:rFonts w:asciiTheme="majorHAnsi" w:hAnsiTheme="majorHAnsi" w:cstheme="majorHAnsi"/>
          <w:b/>
          <w:bCs/>
          <w:u w:val="single"/>
        </w:rPr>
        <w:t>been</w:t>
      </w:r>
      <w:r w:rsidRPr="00932813">
        <w:rPr>
          <w:rFonts w:asciiTheme="majorHAnsi" w:hAnsiTheme="majorHAnsi" w:cstheme="majorHAnsi"/>
          <w:u w:val="single"/>
        </w:rPr>
        <w:t xml:space="preserve"> a </w:t>
      </w:r>
      <w:r w:rsidRPr="00932813">
        <w:rPr>
          <w:rFonts w:asciiTheme="majorHAnsi" w:hAnsiTheme="majorHAnsi" w:cstheme="majorHAnsi"/>
          <w:b/>
          <w:bCs/>
          <w:u w:val="single"/>
        </w:rPr>
        <w:t>cornerstone</w:t>
      </w:r>
      <w:r w:rsidRPr="00932813">
        <w:rPr>
          <w:rFonts w:asciiTheme="majorHAnsi" w:hAnsiTheme="majorHAnsi" w:cstheme="majorHAnsi"/>
          <w:u w:val="single"/>
        </w:rPr>
        <w:t xml:space="preserve"> </w:t>
      </w:r>
      <w:r w:rsidRPr="00932813">
        <w:rPr>
          <w:rFonts w:asciiTheme="majorHAnsi" w:hAnsiTheme="majorHAnsi" w:cstheme="majorHAnsi"/>
          <w:b/>
          <w:bCs/>
          <w:u w:val="single"/>
        </w:rPr>
        <w:t>of</w:t>
      </w:r>
      <w:r w:rsidRPr="00932813">
        <w:rPr>
          <w:rFonts w:asciiTheme="majorHAnsi" w:hAnsiTheme="majorHAnsi" w:cstheme="majorHAnsi"/>
          <w:u w:val="single"/>
        </w:rPr>
        <w:t xml:space="preserve"> </w:t>
      </w:r>
      <w:r w:rsidRPr="00932813">
        <w:rPr>
          <w:rFonts w:asciiTheme="majorHAnsi" w:hAnsiTheme="majorHAnsi" w:cstheme="majorHAnsi"/>
          <w:b/>
          <w:bCs/>
          <w:u w:val="single"/>
        </w:rPr>
        <w:t>Chinese</w:t>
      </w:r>
      <w:r w:rsidRPr="00932813">
        <w:rPr>
          <w:rFonts w:asciiTheme="majorHAnsi" w:hAnsiTheme="majorHAnsi" w:cstheme="majorHAnsi"/>
          <w:u w:val="single"/>
        </w:rPr>
        <w:t xml:space="preserve"> </w:t>
      </w:r>
      <w:r w:rsidRPr="00932813">
        <w:rPr>
          <w:rFonts w:asciiTheme="majorHAnsi" w:hAnsiTheme="majorHAnsi" w:cstheme="majorHAnsi"/>
          <w:b/>
          <w:bCs/>
          <w:u w:val="single"/>
        </w:rPr>
        <w:t>nuclear</w:t>
      </w:r>
      <w:r w:rsidRPr="00932813">
        <w:rPr>
          <w:rFonts w:asciiTheme="majorHAnsi" w:hAnsiTheme="majorHAnsi" w:cstheme="majorHAnsi"/>
          <w:u w:val="single"/>
        </w:rPr>
        <w:t xml:space="preserve"> </w:t>
      </w:r>
      <w:r w:rsidRPr="00932813">
        <w:rPr>
          <w:rFonts w:asciiTheme="majorHAnsi" w:hAnsiTheme="majorHAnsi" w:cstheme="majorHAnsi"/>
          <w:b/>
          <w:bCs/>
          <w:u w:val="single"/>
        </w:rPr>
        <w:t>weapons</w:t>
      </w:r>
      <w:r w:rsidRPr="00932813">
        <w:rPr>
          <w:rFonts w:asciiTheme="majorHAnsi" w:hAnsiTheme="majorHAnsi" w:cstheme="majorHAnsi"/>
          <w:u w:val="single"/>
        </w:rPr>
        <w:t xml:space="preserve"> policy for 56 years and has been repeated frequently in authoritative Chinese publications for domestic and international audiences, including a highly classified training manual for the operators of China’s nuclear forces</w:t>
      </w:r>
      <w:r w:rsidRPr="00932813">
        <w:rPr>
          <w:rFonts w:asciiTheme="majorHAnsi" w:hAnsiTheme="majorHAnsi" w:cstheme="majorHAnsi"/>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932813">
        <w:rPr>
          <w:rFonts w:asciiTheme="majorHAnsi" w:hAnsiTheme="majorHAnsi" w:cstheme="majorHAnsi"/>
          <w:b/>
          <w:bCs/>
          <w:highlight w:val="green"/>
          <w:u w:val="single"/>
        </w:rPr>
        <w:t>China</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would</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use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weapons</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first</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in</w:t>
      </w:r>
      <w:r w:rsidRPr="00932813">
        <w:rPr>
          <w:rFonts w:asciiTheme="majorHAnsi" w:hAnsiTheme="majorHAnsi" w:cstheme="majorHAnsi"/>
          <w:highlight w:val="green"/>
          <w:u w:val="single"/>
        </w:rPr>
        <w:t xml:space="preserve"> a </w:t>
      </w:r>
      <w:r w:rsidRPr="00932813">
        <w:rPr>
          <w:rFonts w:asciiTheme="majorHAnsi" w:hAnsiTheme="majorHAnsi" w:cstheme="majorHAnsi"/>
          <w:b/>
          <w:bCs/>
          <w:highlight w:val="green"/>
          <w:u w:val="single"/>
        </w:rPr>
        <w:t>war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with</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U</w:t>
      </w:r>
      <w:r w:rsidRPr="00932813">
        <w:rPr>
          <w:rFonts w:asciiTheme="majorHAnsi" w:hAnsiTheme="majorHAnsi" w:cstheme="majorHAnsi"/>
          <w:u w:val="single"/>
        </w:rPr>
        <w:t xml:space="preserve">nited </w:t>
      </w:r>
      <w:r w:rsidRPr="00932813">
        <w:rPr>
          <w:rFonts w:asciiTheme="majorHAnsi" w:hAnsiTheme="majorHAnsi" w:cstheme="majorHAnsi"/>
          <w:b/>
          <w:bCs/>
          <w:highlight w:val="green"/>
          <w:u w:val="single"/>
        </w:rPr>
        <w:t>S</w:t>
      </w:r>
      <w:r w:rsidRPr="00932813">
        <w:rPr>
          <w:rFonts w:asciiTheme="majorHAnsi" w:hAnsiTheme="majorHAnsi" w:cstheme="majorHAnsi"/>
          <w:u w:val="single"/>
        </w:rPr>
        <w:t>tates</w:t>
      </w:r>
      <w:r w:rsidRPr="00932813">
        <w:rPr>
          <w:rFonts w:asciiTheme="majorHAnsi" w:hAnsiTheme="majorHAnsi" w:cstheme="majorHAnsi"/>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932813">
        <w:rPr>
          <w:rFonts w:asciiTheme="majorHAnsi" w:hAnsiTheme="majorHAnsi" w:cstheme="majorHAnsi"/>
          <w:b/>
          <w:bCs/>
          <w:highlight w:val="green"/>
          <w:u w:val="single"/>
        </w:rPr>
        <w:t>Chinese</w:t>
      </w:r>
      <w:r w:rsidRPr="00932813">
        <w:rPr>
          <w:rFonts w:asciiTheme="majorHAnsi" w:hAnsiTheme="majorHAnsi" w:cstheme="majorHAnsi"/>
          <w:highlight w:val="green"/>
          <w:u w:val="single"/>
        </w:rPr>
        <w:t xml:space="preserve"> </w:t>
      </w:r>
      <w:r w:rsidRPr="00932813">
        <w:rPr>
          <w:rFonts w:asciiTheme="majorHAnsi" w:hAnsiTheme="majorHAnsi" w:cstheme="majorHAnsi"/>
          <w:u w:val="single"/>
        </w:rPr>
        <w:t xml:space="preserve">military </w:t>
      </w:r>
      <w:r w:rsidRPr="00932813">
        <w:rPr>
          <w:rFonts w:asciiTheme="majorHAnsi" w:hAnsiTheme="majorHAnsi" w:cstheme="majorHAnsi"/>
          <w:highlight w:val="green"/>
          <w:u w:val="single"/>
        </w:rPr>
        <w:t xml:space="preserve">planners are </w:t>
      </w:r>
      <w:r w:rsidRPr="00932813">
        <w:rPr>
          <w:rFonts w:asciiTheme="majorHAnsi" w:hAnsiTheme="majorHAnsi" w:cstheme="majorHAnsi"/>
          <w:b/>
          <w:bCs/>
          <w:highlight w:val="green"/>
          <w:u w:val="single"/>
        </w:rPr>
        <w:t>struggling</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with</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crisis</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management</w:t>
      </w:r>
      <w:r w:rsidRPr="00932813">
        <w:rPr>
          <w:rFonts w:asciiTheme="majorHAnsi" w:hAnsiTheme="majorHAnsi" w:cstheme="majorHAnsi"/>
          <w:highlight w:val="green"/>
          <w:u w:val="single"/>
        </w:rPr>
        <w:t xml:space="preserve"> </w:t>
      </w:r>
      <w:r w:rsidRPr="00932813">
        <w:rPr>
          <w:rFonts w:asciiTheme="majorHAnsi" w:hAnsiTheme="majorHAnsi" w:cstheme="majorHAnsi"/>
          <w:b/>
          <w:bCs/>
          <w:u w:val="single"/>
        </w:rPr>
        <w:t>and</w:t>
      </w:r>
      <w:r w:rsidRPr="00932813">
        <w:rPr>
          <w:rFonts w:asciiTheme="majorHAnsi" w:hAnsiTheme="majorHAnsi" w:cstheme="majorHAnsi"/>
          <w:u w:val="single"/>
        </w:rPr>
        <w:t xml:space="preserve"> </w:t>
      </w:r>
      <w:r w:rsidRPr="00932813">
        <w:rPr>
          <w:rFonts w:asciiTheme="majorHAnsi" w:hAnsiTheme="majorHAnsi" w:cstheme="majorHAnsi"/>
          <w:b/>
          <w:bCs/>
          <w:u w:val="single"/>
        </w:rPr>
        <w:t>considering</w:t>
      </w:r>
      <w:r w:rsidRPr="00932813">
        <w:rPr>
          <w:rFonts w:asciiTheme="majorHAnsi" w:hAnsiTheme="majorHAnsi" w:cstheme="majorHAnsi"/>
          <w:u w:val="single"/>
        </w:rPr>
        <w:t xml:space="preserve"> </w:t>
      </w:r>
      <w:r w:rsidRPr="00932813">
        <w:rPr>
          <w:rFonts w:asciiTheme="majorHAnsi" w:hAnsiTheme="majorHAnsi" w:cstheme="majorHAnsi"/>
          <w:b/>
          <w:bCs/>
          <w:u w:val="single"/>
        </w:rPr>
        <w:t>steps</w:t>
      </w:r>
      <w:r w:rsidRPr="00932813">
        <w:rPr>
          <w:rFonts w:asciiTheme="majorHAnsi" w:hAnsiTheme="majorHAnsi" w:cstheme="majorHAnsi"/>
          <w:u w:val="single"/>
        </w:rPr>
        <w:t xml:space="preserve"> </w:t>
      </w:r>
      <w:r w:rsidRPr="00932813">
        <w:rPr>
          <w:rFonts w:asciiTheme="majorHAnsi" w:hAnsiTheme="majorHAnsi" w:cstheme="majorHAnsi"/>
          <w:b/>
          <w:bCs/>
          <w:highlight w:val="green"/>
          <w:u w:val="single"/>
        </w:rPr>
        <w:t>that</w:t>
      </w:r>
      <w:r w:rsidRPr="00932813">
        <w:rPr>
          <w:rFonts w:asciiTheme="majorHAnsi" w:hAnsiTheme="majorHAnsi" w:cstheme="majorHAnsi"/>
          <w:highlight w:val="green"/>
          <w:u w:val="single"/>
        </w:rPr>
        <w:t xml:space="preserve"> could </w:t>
      </w:r>
      <w:r w:rsidRPr="00932813">
        <w:rPr>
          <w:rFonts w:asciiTheme="majorHAnsi" w:hAnsiTheme="majorHAnsi" w:cstheme="majorHAnsi"/>
          <w:b/>
          <w:bCs/>
          <w:highlight w:val="green"/>
          <w:u w:val="single"/>
          <w:bdr w:val="single" w:sz="4" w:space="0" w:color="auto"/>
        </w:rPr>
        <w:t>create</w:t>
      </w:r>
      <w:r w:rsidRPr="00932813">
        <w:rPr>
          <w:rFonts w:asciiTheme="majorHAnsi" w:hAnsiTheme="majorHAnsi" w:cstheme="majorHAnsi"/>
          <w:highlight w:val="green"/>
          <w:u w:val="single"/>
          <w:bdr w:val="single" w:sz="4" w:space="0" w:color="auto"/>
        </w:rPr>
        <w:t xml:space="preserve"> </w:t>
      </w:r>
      <w:r w:rsidRPr="00932813">
        <w:rPr>
          <w:rFonts w:asciiTheme="majorHAnsi" w:hAnsiTheme="majorHAnsi" w:cstheme="majorHAnsi"/>
          <w:b/>
          <w:bCs/>
          <w:highlight w:val="green"/>
          <w:u w:val="single"/>
          <w:bdr w:val="single" w:sz="4" w:space="0" w:color="auto"/>
        </w:rPr>
        <w:t>ambiguity</w:t>
      </w:r>
      <w:r w:rsidRPr="00932813">
        <w:rPr>
          <w:rFonts w:asciiTheme="majorHAnsi" w:hAnsiTheme="majorHAnsi" w:cstheme="majorHAnsi"/>
          <w:highlight w:val="green"/>
          <w:u w:val="single"/>
          <w:bdr w:val="single" w:sz="4" w:space="0" w:color="auto"/>
        </w:rPr>
        <w:t xml:space="preserve"> </w:t>
      </w:r>
      <w:r w:rsidRPr="00932813">
        <w:rPr>
          <w:rFonts w:asciiTheme="majorHAnsi" w:hAnsiTheme="majorHAnsi" w:cstheme="majorHAnsi"/>
          <w:b/>
          <w:bCs/>
          <w:highlight w:val="green"/>
          <w:u w:val="single"/>
          <w:bdr w:val="single" w:sz="4" w:space="0" w:color="auto"/>
        </w:rPr>
        <w:t>with</w:t>
      </w:r>
      <w:r w:rsidRPr="00932813">
        <w:rPr>
          <w:rFonts w:asciiTheme="majorHAnsi" w:hAnsiTheme="majorHAnsi" w:cstheme="majorHAnsi"/>
          <w:highlight w:val="green"/>
          <w:u w:val="single"/>
          <w:bdr w:val="single" w:sz="4" w:space="0" w:color="auto"/>
        </w:rPr>
        <w:t xml:space="preserve"> </w:t>
      </w:r>
      <w:r w:rsidRPr="00932813">
        <w:rPr>
          <w:rFonts w:asciiTheme="majorHAnsi" w:hAnsiTheme="majorHAnsi" w:cstheme="majorHAnsi"/>
          <w:b/>
          <w:bCs/>
          <w:highlight w:val="green"/>
          <w:u w:val="single"/>
          <w:bdr w:val="single" w:sz="4" w:space="0" w:color="auto"/>
        </w:rPr>
        <w:t>disastrous</w:t>
      </w:r>
      <w:r w:rsidRPr="00932813">
        <w:rPr>
          <w:rFonts w:asciiTheme="majorHAnsi" w:hAnsiTheme="majorHAnsi" w:cstheme="majorHAnsi"/>
          <w:highlight w:val="green"/>
          <w:u w:val="single"/>
          <w:bdr w:val="single" w:sz="4" w:space="0" w:color="auto"/>
        </w:rPr>
        <w:t xml:space="preserve"> </w:t>
      </w:r>
      <w:r w:rsidRPr="00932813">
        <w:rPr>
          <w:rFonts w:asciiTheme="majorHAnsi" w:hAnsiTheme="majorHAnsi" w:cstheme="majorHAnsi"/>
          <w:b/>
          <w:bCs/>
          <w:highlight w:val="green"/>
          <w:u w:val="single"/>
          <w:bdr w:val="single" w:sz="4" w:space="0" w:color="auto"/>
        </w:rPr>
        <w:t>consequences</w:t>
      </w:r>
      <w:r w:rsidRPr="00932813">
        <w:rPr>
          <w:rFonts w:asciiTheme="majorHAnsi" w:hAnsiTheme="majorHAnsi" w:cstheme="majorHAnsi"/>
          <w:u w:val="single"/>
        </w:rPr>
        <w:t>.</w:t>
      </w:r>
      <w:r w:rsidRPr="00932813">
        <w:rPr>
          <w:rFonts w:asciiTheme="majorHAnsi" w:hAnsiTheme="majorHAnsi" w:cstheme="majorHAnsi"/>
          <w:sz w:val="16"/>
        </w:rPr>
        <w:t xml:space="preserve"> Towards the end of the 405-page text on the operations of China’s strategic rocket forces, in a chapter entitled, “Second Artillery Deterrence Operations,” the authors explain what China’s nuclear forces train to do if </w:t>
      </w:r>
      <w:r w:rsidRPr="00932813">
        <w:rPr>
          <w:rFonts w:asciiTheme="majorHAnsi" w:hAnsiTheme="majorHAnsi" w:cstheme="majorHAnsi"/>
          <w:b/>
          <w:bCs/>
          <w:u w:val="single"/>
        </w:rPr>
        <w:t>“</w:t>
      </w:r>
      <w:r w:rsidRPr="00932813">
        <w:rPr>
          <w:rFonts w:asciiTheme="majorHAnsi" w:hAnsiTheme="majorHAnsi" w:cstheme="majorHAnsi"/>
          <w:highlight w:val="green"/>
          <w:u w:val="single"/>
        </w:rPr>
        <w:t xml:space="preserve">a strong military power possessing nuclear‐armed missiles </w:t>
      </w:r>
      <w:r w:rsidRPr="00932813">
        <w:rPr>
          <w:rFonts w:asciiTheme="majorHAnsi" w:hAnsiTheme="majorHAnsi" w:cstheme="majorHAnsi"/>
          <w:u w:val="single"/>
        </w:rPr>
        <w:t xml:space="preserve">and an absolute advantage in high‐tech conventional weapons </w:t>
      </w:r>
      <w:r w:rsidRPr="00932813">
        <w:rPr>
          <w:rFonts w:asciiTheme="majorHAnsi" w:hAnsiTheme="majorHAnsi" w:cstheme="majorHAnsi"/>
          <w:highlight w:val="green"/>
          <w:u w:val="single"/>
        </w:rPr>
        <w:t xml:space="preserve">is carrying out </w:t>
      </w:r>
      <w:r w:rsidRPr="00932813">
        <w:rPr>
          <w:rFonts w:asciiTheme="majorHAnsi" w:hAnsiTheme="majorHAnsi" w:cstheme="majorHAnsi"/>
          <w:u w:val="single"/>
        </w:rPr>
        <w:t xml:space="preserve">intense and </w:t>
      </w:r>
      <w:r w:rsidRPr="00932813">
        <w:rPr>
          <w:rFonts w:asciiTheme="majorHAnsi" w:hAnsiTheme="majorHAnsi" w:cstheme="majorHAnsi"/>
          <w:highlight w:val="green"/>
          <w:u w:val="single"/>
        </w:rPr>
        <w:t xml:space="preserve">continuous attacks </w:t>
      </w:r>
      <w:r w:rsidRPr="00932813">
        <w:rPr>
          <w:rFonts w:asciiTheme="majorHAnsi" w:hAnsiTheme="majorHAnsi" w:cstheme="majorHAnsi"/>
          <w:u w:val="single"/>
        </w:rPr>
        <w:t>against our major strategic targets and we have no good military strategy to resist the enemy.</w:t>
      </w:r>
      <w:r w:rsidRPr="00932813">
        <w:rPr>
          <w:rFonts w:asciiTheme="majorHAnsi" w:hAnsiTheme="majorHAnsi" w:cstheme="majorHAnsi"/>
          <w:b/>
          <w:bCs/>
          <w:u w:val="single"/>
        </w:rPr>
        <w:t>”</w:t>
      </w:r>
      <w:r w:rsidRPr="00932813">
        <w:rPr>
          <w:rFonts w:asciiTheme="majorHAnsi" w:hAnsiTheme="majorHAnsi" w:cstheme="majorHAnsi"/>
          <w:u w:val="single"/>
        </w:rPr>
        <w:t xml:space="preserve"> The military power they’re talking about is </w:t>
      </w:r>
      <w:r w:rsidRPr="00932813">
        <w:rPr>
          <w:rFonts w:asciiTheme="majorHAnsi" w:hAnsiTheme="majorHAnsi" w:cstheme="majorHAnsi"/>
          <w:highlight w:val="green"/>
          <w:u w:val="single"/>
        </w:rPr>
        <w:t>the U</w:t>
      </w:r>
      <w:r w:rsidRPr="00932813">
        <w:rPr>
          <w:rFonts w:asciiTheme="majorHAnsi" w:hAnsiTheme="majorHAnsi" w:cstheme="majorHAnsi"/>
          <w:u w:val="single"/>
        </w:rPr>
        <w:t xml:space="preserve">nited </w:t>
      </w:r>
      <w:r w:rsidRPr="00932813">
        <w:rPr>
          <w:rFonts w:asciiTheme="majorHAnsi" w:hAnsiTheme="majorHAnsi" w:cstheme="majorHAnsi"/>
          <w:highlight w:val="green"/>
          <w:u w:val="single"/>
        </w:rPr>
        <w:t>S</w:t>
      </w:r>
      <w:r w:rsidRPr="00932813">
        <w:rPr>
          <w:rFonts w:asciiTheme="majorHAnsi" w:hAnsiTheme="majorHAnsi" w:cstheme="majorHAnsi"/>
          <w:u w:val="single"/>
        </w:rPr>
        <w:t>tates.</w:t>
      </w:r>
      <w:r w:rsidRPr="00932813">
        <w:rPr>
          <w:rFonts w:asciiTheme="majorHAnsi" w:hAnsiTheme="majorHAnsi" w:cstheme="majorHAnsi"/>
          <w:sz w:val="16"/>
        </w:rPr>
        <w:t xml:space="preserve"> The authors indicate </w:t>
      </w:r>
      <w:r w:rsidRPr="00932813">
        <w:rPr>
          <w:rFonts w:asciiTheme="majorHAnsi" w:hAnsiTheme="majorHAnsi" w:cstheme="majorHAnsi"/>
          <w:u w:val="single"/>
        </w:rPr>
        <w:t>China’s nuclear missile forces train to take specific steps, including increasing readiness and conducting launch exercises, to “dissuade the continuation of the strong enemy’s conventional attacks.”</w:t>
      </w:r>
      <w:r w:rsidRPr="00932813">
        <w:rPr>
          <w:rFonts w:asciiTheme="majorHAnsi" w:hAnsiTheme="majorHAnsi" w:cstheme="majorHAnsi"/>
          <w:sz w:val="16"/>
        </w:rPr>
        <w:t xml:space="preserve"> </w:t>
      </w:r>
      <w:r w:rsidRPr="00932813">
        <w:rPr>
          <w:rFonts w:asciiTheme="majorHAnsi" w:hAnsiTheme="majorHAnsi" w:cstheme="majorHAnsi"/>
          <w:u w:val="single"/>
        </w:rPr>
        <w:t>The manual refers to these steps as an “adjustment” to China’s nuclear policy and a “lowering” of China’s threshold for brandishing its nuclear forces.</w:t>
      </w:r>
      <w:r w:rsidRPr="00932813">
        <w:rPr>
          <w:rFonts w:asciiTheme="majorHAnsi" w:hAnsiTheme="majorHAnsi" w:cstheme="majorHAnsi"/>
          <w:sz w:val="16"/>
        </w:rPr>
        <w:t xml:space="preserve"> Chinese leaders would only take these steps in extreme circumstances. The text highlights several triggers such as U.S. conventional bombing of China’s nuclear and hydroelectric power plants, heavy conventional bombing of large cities like Beijing and Shanghai, or other acts of </w:t>
      </w:r>
      <w:r w:rsidRPr="00932813">
        <w:rPr>
          <w:rFonts w:asciiTheme="majorHAnsi" w:hAnsiTheme="majorHAnsi" w:cstheme="majorHAnsi"/>
          <w:b/>
          <w:bCs/>
          <w:highlight w:val="green"/>
          <w:u w:val="single"/>
        </w:rPr>
        <w:t>conventional</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warfare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that</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seriously</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threatened</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 xml:space="preserve">the </w:t>
      </w:r>
      <w:r w:rsidRPr="00932813">
        <w:rPr>
          <w:rFonts w:asciiTheme="majorHAnsi" w:hAnsiTheme="majorHAnsi" w:cstheme="majorHAnsi"/>
          <w:u w:val="single"/>
        </w:rPr>
        <w:t xml:space="preserve">“safety and </w:t>
      </w:r>
      <w:r w:rsidRPr="00932813">
        <w:rPr>
          <w:rFonts w:asciiTheme="majorHAnsi" w:hAnsiTheme="majorHAnsi" w:cstheme="majorHAnsi"/>
          <w:b/>
          <w:bCs/>
          <w:highlight w:val="green"/>
          <w:u w:val="single"/>
        </w:rPr>
        <w:t>survival</w:t>
      </w:r>
      <w:r w:rsidRPr="00932813">
        <w:rPr>
          <w:rFonts w:asciiTheme="majorHAnsi" w:hAnsiTheme="majorHAnsi" w:cstheme="majorHAnsi"/>
          <w:u w:val="single"/>
        </w:rPr>
        <w:t>” of the nation</w:t>
      </w:r>
      <w:r w:rsidRPr="00932813">
        <w:rPr>
          <w:rFonts w:asciiTheme="majorHAnsi" w:hAnsiTheme="majorHAnsi" w:cstheme="majorHAnsi"/>
          <w:sz w:val="16"/>
        </w:rPr>
        <w:t xml:space="preserve">. U.S. Misunderstanding Richard seems to believe this planned adjustment in China’s nuclear posture means </w:t>
      </w:r>
      <w:r w:rsidRPr="00932813">
        <w:rPr>
          <w:rFonts w:asciiTheme="majorHAnsi" w:hAnsiTheme="majorHAnsi" w:cstheme="majorHAnsi"/>
          <w:highlight w:val="green"/>
          <w:u w:val="single"/>
        </w:rPr>
        <w:t xml:space="preserve">China is </w:t>
      </w:r>
      <w:r w:rsidRPr="00932813">
        <w:rPr>
          <w:rFonts w:asciiTheme="majorHAnsi" w:hAnsiTheme="majorHAnsi" w:cstheme="majorHAnsi"/>
          <w:b/>
          <w:bCs/>
          <w:highlight w:val="green"/>
          <w:u w:val="single"/>
        </w:rPr>
        <w:t>preparing</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to</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use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weapons</w:t>
      </w:r>
      <w:r w:rsidRPr="00932813">
        <w:rPr>
          <w:rFonts w:asciiTheme="majorHAnsi" w:hAnsiTheme="majorHAnsi" w:cstheme="majorHAnsi"/>
          <w:highlight w:val="green"/>
          <w:u w:val="single"/>
        </w:rPr>
        <w:t xml:space="preserve"> first under these circumstances</w:t>
      </w:r>
      <w:r w:rsidRPr="00932813">
        <w:rPr>
          <w:rFonts w:asciiTheme="majorHAnsi" w:hAnsiTheme="majorHAnsi" w:cstheme="majorHAnsi"/>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932813">
        <w:rPr>
          <w:rFonts w:asciiTheme="majorHAnsi" w:hAnsiTheme="majorHAnsi" w:cstheme="majorHAnsi"/>
          <w:b/>
          <w:bCs/>
          <w:u w:val="single"/>
        </w:rPr>
        <w:t>Chinese</w:t>
      </w:r>
      <w:r w:rsidRPr="00932813">
        <w:rPr>
          <w:rFonts w:asciiTheme="majorHAnsi" w:hAnsiTheme="majorHAnsi" w:cstheme="majorHAnsi"/>
          <w:u w:val="single"/>
        </w:rPr>
        <w:t xml:space="preserve"> would </w:t>
      </w:r>
      <w:r w:rsidRPr="00932813">
        <w:rPr>
          <w:rFonts w:asciiTheme="majorHAnsi" w:hAnsiTheme="majorHAnsi" w:cstheme="majorHAnsi"/>
          <w:b/>
          <w:bCs/>
          <w:highlight w:val="green"/>
          <w:u w:val="single"/>
        </w:rPr>
        <w:t>interpret</w:t>
      </w:r>
      <w:r w:rsidRPr="00932813">
        <w:rPr>
          <w:rFonts w:asciiTheme="majorHAnsi" w:hAnsiTheme="majorHAnsi" w:cstheme="majorHAnsi"/>
          <w:highlight w:val="green"/>
          <w:u w:val="single"/>
        </w:rPr>
        <w:t xml:space="preserve"> </w:t>
      </w:r>
      <w:r w:rsidRPr="00932813">
        <w:rPr>
          <w:rFonts w:asciiTheme="majorHAnsi" w:hAnsiTheme="majorHAnsi" w:cstheme="majorHAnsi"/>
          <w:b/>
          <w:bCs/>
          <w:u w:val="single"/>
        </w:rPr>
        <w:t>these</w:t>
      </w:r>
      <w:r w:rsidRPr="00932813">
        <w:rPr>
          <w:rFonts w:asciiTheme="majorHAnsi" w:hAnsiTheme="majorHAnsi" w:cstheme="majorHAnsi"/>
          <w:u w:val="single"/>
        </w:rPr>
        <w:t xml:space="preserve"> types of U.S. </w:t>
      </w:r>
      <w:r w:rsidRPr="00932813">
        <w:rPr>
          <w:rFonts w:asciiTheme="majorHAnsi" w:hAnsiTheme="majorHAnsi" w:cstheme="majorHAnsi"/>
          <w:highlight w:val="green"/>
          <w:u w:val="single"/>
        </w:rPr>
        <w:t xml:space="preserve">conventional </w:t>
      </w:r>
      <w:r w:rsidRPr="00932813">
        <w:rPr>
          <w:rFonts w:asciiTheme="majorHAnsi" w:hAnsiTheme="majorHAnsi" w:cstheme="majorHAnsi"/>
          <w:b/>
          <w:bCs/>
          <w:highlight w:val="green"/>
          <w:u w:val="single"/>
        </w:rPr>
        <w:t>attacks</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as</w:t>
      </w:r>
      <w:r w:rsidRPr="00932813">
        <w:rPr>
          <w:rFonts w:asciiTheme="majorHAnsi" w:hAnsiTheme="majorHAnsi" w:cstheme="majorHAnsi"/>
          <w:highlight w:val="green"/>
          <w:u w:val="single"/>
        </w:rPr>
        <w:t xml:space="preserve"> </w:t>
      </w:r>
      <w:r w:rsidRPr="00932813">
        <w:rPr>
          <w:rFonts w:asciiTheme="majorHAnsi" w:hAnsiTheme="majorHAnsi" w:cstheme="majorHAnsi"/>
          <w:b/>
          <w:bCs/>
          <w:u w:val="single"/>
        </w:rPr>
        <w:t>equivalent</w:t>
      </w:r>
      <w:r w:rsidRPr="00932813">
        <w:rPr>
          <w:rFonts w:asciiTheme="majorHAnsi" w:hAnsiTheme="majorHAnsi" w:cstheme="majorHAnsi"/>
          <w:u w:val="single"/>
        </w:rPr>
        <w:t xml:space="preserve"> </w:t>
      </w:r>
      <w:r w:rsidRPr="00932813">
        <w:rPr>
          <w:rFonts w:asciiTheme="majorHAnsi" w:hAnsiTheme="majorHAnsi" w:cstheme="majorHAnsi"/>
          <w:b/>
          <w:bCs/>
          <w:u w:val="single"/>
        </w:rPr>
        <w:t>to</w:t>
      </w:r>
      <w:r w:rsidRPr="00932813">
        <w:rPr>
          <w:rFonts w:asciiTheme="majorHAnsi" w:hAnsiTheme="majorHAnsi" w:cstheme="majorHAnsi"/>
          <w:u w:val="single"/>
        </w:rPr>
        <w:t xml:space="preserve"> a </w:t>
      </w:r>
      <w:r w:rsidRPr="00932813">
        <w:rPr>
          <w:rFonts w:asciiTheme="majorHAnsi" w:hAnsiTheme="majorHAnsi" w:cstheme="majorHAnsi"/>
          <w:b/>
          <w:bCs/>
          <w:u w:val="single"/>
        </w:rPr>
        <w:t xml:space="preserve">U.S. </w:t>
      </w:r>
      <w:r w:rsidRPr="00932813">
        <w:rPr>
          <w:rFonts w:asciiTheme="majorHAnsi" w:hAnsiTheme="majorHAnsi" w:cstheme="majorHAnsi"/>
          <w:b/>
          <w:bCs/>
          <w:highlight w:val="green"/>
          <w:u w:val="single"/>
        </w:rPr>
        <w:t>first use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of</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weapons</w:t>
      </w:r>
      <w:r w:rsidRPr="00932813">
        <w:rPr>
          <w:rFonts w:asciiTheme="majorHAnsi" w:hAnsiTheme="majorHAnsi" w:cstheme="majorHAnsi"/>
          <w:highlight w:val="green"/>
          <w:u w:val="single"/>
        </w:rPr>
        <w:t xml:space="preserve"> </w:t>
      </w:r>
      <w:r w:rsidRPr="00932813">
        <w:rPr>
          <w:rFonts w:asciiTheme="majorHAnsi" w:hAnsiTheme="majorHAnsi" w:cstheme="majorHAnsi"/>
          <w:u w:val="single"/>
        </w:rPr>
        <w:t>against China</w:t>
      </w:r>
      <w:r w:rsidRPr="00932813">
        <w:rPr>
          <w:rFonts w:asciiTheme="majorHAnsi" w:hAnsiTheme="majorHAnsi" w:cstheme="majorHAnsi"/>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missileers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932813">
        <w:rPr>
          <w:rFonts w:asciiTheme="majorHAnsi" w:hAnsiTheme="majorHAnsi" w:cstheme="majorHAnsi"/>
          <w:u w:val="single"/>
        </w:rPr>
        <w:t>United States used nuclear weapons to attempt to knock out a small fraction of the Chinese ICBMs that could reach the United States it may kill tens of millions of Chinese civilians</w:t>
      </w:r>
      <w:r w:rsidRPr="00932813">
        <w:rPr>
          <w:rFonts w:asciiTheme="majorHAnsi" w:hAnsiTheme="majorHAnsi" w:cstheme="majorHAnsi"/>
          <w:sz w:val="16"/>
        </w:rPr>
        <w:t xml:space="preserve">. The authors of the text assume </w:t>
      </w:r>
      <w:r w:rsidRPr="00932813">
        <w:rPr>
          <w:rFonts w:asciiTheme="majorHAnsi" w:hAnsiTheme="majorHAnsi" w:cstheme="majorHAnsi"/>
          <w:u w:val="single"/>
        </w:rPr>
        <w:t>alerting China’s nuclear forces would “create a great shock in the enemy’s psyche.”</w:t>
      </w:r>
      <w:r w:rsidRPr="00932813">
        <w:rPr>
          <w:rFonts w:asciiTheme="majorHAnsi" w:hAnsiTheme="majorHAnsi" w:cstheme="majorHAnsi"/>
          <w:sz w:val="16"/>
        </w:rPr>
        <w:t xml:space="preserve"> That’s a fair assumption. But they also assume this shock could “dissuade the continuation of the strong enemy’s conventional attacks against our major strategic targets.” That’s highly questionable. </w:t>
      </w:r>
      <w:r w:rsidRPr="00932813">
        <w:rPr>
          <w:rFonts w:asciiTheme="majorHAnsi" w:hAnsiTheme="majorHAnsi" w:cstheme="majorHAnsi"/>
          <w:u w:val="single"/>
        </w:rPr>
        <w:t xml:space="preserve">There is </w:t>
      </w:r>
      <w:r w:rsidRPr="00932813">
        <w:rPr>
          <w:rFonts w:asciiTheme="majorHAnsi" w:hAnsiTheme="majorHAnsi" w:cstheme="majorHAnsi"/>
          <w:highlight w:val="green"/>
          <w:u w:val="single"/>
        </w:rPr>
        <w:t xml:space="preserve">a </w:t>
      </w:r>
      <w:r w:rsidRPr="00932813">
        <w:rPr>
          <w:rFonts w:asciiTheme="majorHAnsi" w:hAnsiTheme="majorHAnsi" w:cstheme="majorHAnsi"/>
          <w:b/>
          <w:bCs/>
          <w:highlight w:val="green"/>
          <w:u w:val="single"/>
        </w:rPr>
        <w:t>substantial</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risk</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U</w:t>
      </w:r>
      <w:r w:rsidRPr="00932813">
        <w:rPr>
          <w:rFonts w:asciiTheme="majorHAnsi" w:hAnsiTheme="majorHAnsi" w:cstheme="majorHAnsi"/>
          <w:u w:val="single"/>
        </w:rPr>
        <w:t xml:space="preserve">nited </w:t>
      </w:r>
      <w:r w:rsidRPr="00932813">
        <w:rPr>
          <w:rFonts w:asciiTheme="majorHAnsi" w:hAnsiTheme="majorHAnsi" w:cstheme="majorHAnsi"/>
          <w:b/>
          <w:bCs/>
          <w:highlight w:val="green"/>
          <w:u w:val="single"/>
        </w:rPr>
        <w:t>S</w:t>
      </w:r>
      <w:r w:rsidRPr="00932813">
        <w:rPr>
          <w:rFonts w:asciiTheme="majorHAnsi" w:hAnsiTheme="majorHAnsi" w:cstheme="majorHAnsi"/>
          <w:u w:val="single"/>
        </w:rPr>
        <w:t xml:space="preserve">tates </w:t>
      </w:r>
      <w:r w:rsidRPr="00932813">
        <w:rPr>
          <w:rFonts w:asciiTheme="majorHAnsi" w:hAnsiTheme="majorHAnsi" w:cstheme="majorHAnsi"/>
          <w:b/>
          <w:bCs/>
          <w:highlight w:val="green"/>
          <w:u w:val="single"/>
        </w:rPr>
        <w:t>would</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respond</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to</w:t>
      </w:r>
      <w:r w:rsidRPr="00932813">
        <w:rPr>
          <w:rFonts w:asciiTheme="majorHAnsi" w:hAnsiTheme="majorHAnsi" w:cstheme="majorHAnsi"/>
          <w:highlight w:val="green"/>
          <w:u w:val="single"/>
        </w:rPr>
        <w:t xml:space="preserve"> this implicit </w:t>
      </w:r>
      <w:r w:rsidRPr="00932813">
        <w:rPr>
          <w:rFonts w:asciiTheme="majorHAnsi" w:hAnsiTheme="majorHAnsi" w:cstheme="majorHAnsi"/>
          <w:b/>
          <w:bCs/>
          <w:highlight w:val="green"/>
          <w:u w:val="single"/>
        </w:rPr>
        <w:t>Chinese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threat</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to</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use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weapons</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by</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escalating</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 xml:space="preserve">rather than halting, its </w:t>
      </w:r>
      <w:r w:rsidRPr="00932813">
        <w:rPr>
          <w:rFonts w:asciiTheme="majorHAnsi" w:hAnsiTheme="majorHAnsi" w:cstheme="majorHAnsi"/>
          <w:b/>
          <w:bCs/>
          <w:highlight w:val="green"/>
          <w:u w:val="single"/>
        </w:rPr>
        <w:t>conventional</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attacks</w:t>
      </w:r>
      <w:r w:rsidRPr="00932813">
        <w:rPr>
          <w:rFonts w:asciiTheme="majorHAnsi" w:hAnsiTheme="majorHAnsi" w:cstheme="majorHAnsi"/>
          <w:sz w:val="16"/>
        </w:rPr>
        <w:t xml:space="preserve">. If China’s nuclear forces were targeted, it would put even greater strain on the operators of China’s nuclear forces. </w:t>
      </w:r>
      <w:r w:rsidRPr="00932813">
        <w:rPr>
          <w:rFonts w:asciiTheme="majorHAnsi" w:hAnsiTheme="majorHAnsi" w:cstheme="majorHAnsi"/>
          <w:highlight w:val="green"/>
          <w:u w:val="single"/>
        </w:rPr>
        <w:t xml:space="preserve">A </w:t>
      </w:r>
      <w:r w:rsidRPr="00932813">
        <w:rPr>
          <w:rFonts w:asciiTheme="majorHAnsi" w:hAnsiTheme="majorHAnsi" w:cstheme="majorHAnsi"/>
          <w:b/>
          <w:bCs/>
          <w:highlight w:val="green"/>
          <w:u w:val="single"/>
        </w:rPr>
        <w:t>slippery</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slope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to</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war</w:t>
      </w:r>
      <w:r w:rsidRPr="00932813">
        <w:rPr>
          <w:rFonts w:asciiTheme="majorHAnsi" w:hAnsiTheme="majorHAnsi" w:cstheme="majorHAnsi"/>
          <w:sz w:val="16"/>
          <w:highlight w:val="green"/>
        </w:rPr>
        <w:t xml:space="preserve"> </w:t>
      </w:r>
      <w:r w:rsidRPr="00932813">
        <w:rPr>
          <w:rFonts w:asciiTheme="majorHAnsi" w:hAnsiTheme="majorHAnsi" w:cstheme="majorHAnsi"/>
          <w:sz w:val="16"/>
        </w:rPr>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932813">
        <w:rPr>
          <w:rFonts w:asciiTheme="majorHAnsi" w:hAnsiTheme="majorHAnsi" w:cstheme="majorHAnsi"/>
          <w:u w:val="single"/>
        </w:rPr>
        <w:t>“</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blackmail</w:t>
      </w:r>
      <w:r w:rsidRPr="00932813">
        <w:rPr>
          <w:rFonts w:asciiTheme="majorHAnsi" w:hAnsiTheme="majorHAnsi" w:cstheme="majorHAnsi"/>
          <w:u w:val="single"/>
        </w:rPr>
        <w:t>.”</w:t>
      </w:r>
      <w:r w:rsidRPr="00932813">
        <w:rPr>
          <w:rFonts w:asciiTheme="majorHAnsi" w:hAnsiTheme="majorHAnsi" w:cstheme="majorHAnsi"/>
          <w:sz w:val="16"/>
        </w:rPr>
        <w:t xml:space="preserve"> A former director of </w:t>
      </w:r>
      <w:r w:rsidRPr="00932813">
        <w:rPr>
          <w:rFonts w:asciiTheme="majorHAnsi" w:hAnsiTheme="majorHAnsi" w:cstheme="majorHAnsi"/>
          <w:u w:val="single"/>
        </w:rPr>
        <w:t>China’s nuclear weapons laboratories told me China developed them so its leaders could “sit up with a straight spine.”</w:t>
      </w:r>
      <w:r w:rsidRPr="00932813">
        <w:rPr>
          <w:rFonts w:asciiTheme="majorHAnsi" w:hAnsiTheme="majorHAnsi" w:cstheme="majorHAnsi"/>
          <w:sz w:val="16"/>
        </w:rPr>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932813">
        <w:rPr>
          <w:rFonts w:asciiTheme="majorHAnsi" w:hAnsiTheme="majorHAnsi" w:cstheme="majorHAnsi"/>
          <w:u w:val="single"/>
        </w:rPr>
        <w:t xml:space="preserve">it </w:t>
      </w:r>
      <w:r w:rsidRPr="00932813">
        <w:rPr>
          <w:rFonts w:asciiTheme="majorHAnsi" w:hAnsiTheme="majorHAnsi" w:cstheme="majorHAnsi"/>
          <w:b/>
          <w:bCs/>
          <w:highlight w:val="green"/>
          <w:u w:val="single"/>
        </w:rPr>
        <w:t>increases</w:t>
      </w:r>
      <w:r w:rsidRPr="00932813">
        <w:rPr>
          <w:rFonts w:asciiTheme="majorHAnsi" w:hAnsiTheme="majorHAnsi" w:cstheme="majorHAnsi"/>
          <w:highlight w:val="green"/>
          <w:u w:val="single"/>
        </w:rPr>
        <w:t xml:space="preserve"> the </w:t>
      </w:r>
      <w:r w:rsidRPr="00932813">
        <w:rPr>
          <w:rFonts w:asciiTheme="majorHAnsi" w:hAnsiTheme="majorHAnsi" w:cstheme="majorHAnsi"/>
          <w:b/>
          <w:bCs/>
          <w:highlight w:val="green"/>
          <w:u w:val="single"/>
        </w:rPr>
        <w:t>risk</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that</w:t>
      </w:r>
      <w:r w:rsidRPr="00932813">
        <w:rPr>
          <w:rFonts w:asciiTheme="majorHAnsi" w:hAnsiTheme="majorHAnsi" w:cstheme="majorHAnsi"/>
          <w:highlight w:val="green"/>
          <w:u w:val="single"/>
        </w:rPr>
        <w:t xml:space="preserve"> a </w:t>
      </w:r>
      <w:r w:rsidRPr="00932813">
        <w:rPr>
          <w:rFonts w:asciiTheme="majorHAnsi" w:hAnsiTheme="majorHAnsi" w:cstheme="majorHAnsi"/>
          <w:b/>
          <w:bCs/>
          <w:highlight w:val="green"/>
          <w:u w:val="single"/>
        </w:rPr>
        <w:t>war</w:t>
      </w:r>
      <w:r w:rsidRPr="00932813">
        <w:rPr>
          <w:rFonts w:asciiTheme="majorHAnsi" w:hAnsiTheme="majorHAnsi" w:cstheme="majorHAnsi"/>
          <w:highlight w:val="green"/>
          <w:u w:val="single"/>
        </w:rPr>
        <w:t xml:space="preserve"> between the U</w:t>
      </w:r>
      <w:r w:rsidRPr="00932813">
        <w:rPr>
          <w:rFonts w:asciiTheme="majorHAnsi" w:hAnsiTheme="majorHAnsi" w:cstheme="majorHAnsi"/>
          <w:u w:val="single"/>
        </w:rPr>
        <w:t xml:space="preserve">nited </w:t>
      </w:r>
      <w:r w:rsidRPr="00932813">
        <w:rPr>
          <w:rFonts w:asciiTheme="majorHAnsi" w:hAnsiTheme="majorHAnsi" w:cstheme="majorHAnsi"/>
          <w:highlight w:val="green"/>
          <w:u w:val="single"/>
        </w:rPr>
        <w:t>S</w:t>
      </w:r>
      <w:r w:rsidRPr="00932813">
        <w:rPr>
          <w:rFonts w:asciiTheme="majorHAnsi" w:hAnsiTheme="majorHAnsi" w:cstheme="majorHAnsi"/>
          <w:u w:val="single"/>
        </w:rPr>
        <w:t xml:space="preserve">tates </w:t>
      </w:r>
      <w:r w:rsidRPr="00932813">
        <w:rPr>
          <w:rFonts w:asciiTheme="majorHAnsi" w:hAnsiTheme="majorHAnsi" w:cstheme="majorHAnsi"/>
          <w:highlight w:val="green"/>
          <w:u w:val="single"/>
        </w:rPr>
        <w:t xml:space="preserve">and China </w:t>
      </w:r>
      <w:r w:rsidRPr="00932813">
        <w:rPr>
          <w:rFonts w:asciiTheme="majorHAnsi" w:hAnsiTheme="majorHAnsi" w:cstheme="majorHAnsi"/>
          <w:b/>
          <w:bCs/>
          <w:highlight w:val="green"/>
          <w:u w:val="single"/>
        </w:rPr>
        <w:t>will</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end</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in</w:t>
      </w:r>
      <w:r w:rsidRPr="00932813">
        <w:rPr>
          <w:rFonts w:asciiTheme="majorHAnsi" w:hAnsiTheme="majorHAnsi" w:cstheme="majorHAnsi"/>
          <w:highlight w:val="green"/>
          <w:u w:val="single"/>
        </w:rPr>
        <w:t xml:space="preserve"> a nuclear exchange with </w:t>
      </w:r>
      <w:r w:rsidRPr="00932813">
        <w:rPr>
          <w:rFonts w:asciiTheme="majorHAnsi" w:hAnsiTheme="majorHAnsi" w:cstheme="majorHAnsi"/>
          <w:u w:val="single"/>
        </w:rPr>
        <w:t xml:space="preserve">unpredictable and </w:t>
      </w:r>
      <w:r w:rsidRPr="00932813">
        <w:rPr>
          <w:rFonts w:asciiTheme="majorHAnsi" w:hAnsiTheme="majorHAnsi" w:cstheme="majorHAnsi"/>
          <w:b/>
          <w:bCs/>
          <w:highlight w:val="green"/>
          <w:u w:val="single"/>
        </w:rPr>
        <w:t>catastrophic</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consequences</w:t>
      </w:r>
      <w:r w:rsidRPr="00932813">
        <w:rPr>
          <w:rFonts w:asciiTheme="majorHAnsi" w:hAnsiTheme="majorHAnsi" w:cstheme="majorHAnsi"/>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315E0ED0" w14:textId="3FC23EFB" w:rsidR="00550FC2" w:rsidRDefault="00550FC2" w:rsidP="00550FC2"/>
    <w:p w14:paraId="19F6F3BC" w14:textId="1D29B0D4" w:rsidR="00550FC2" w:rsidRDefault="00550FC2" w:rsidP="00550FC2">
      <w:pPr>
        <w:pStyle w:val="Heading3"/>
      </w:pPr>
      <w:r>
        <w:t xml:space="preserve">Case </w:t>
      </w:r>
    </w:p>
    <w:p w14:paraId="1F93E430" w14:textId="4D6358CA" w:rsidR="00560B88" w:rsidRDefault="00560B88" w:rsidP="00550FC2">
      <w:pPr>
        <w:pStyle w:val="Heading4"/>
      </w:pPr>
      <w:r>
        <w:t>The role of the judge is to vote for whoever does the better debating—anything else is self-serving, infinitely regressive, and unpredictable—otherwise there are hundreds of different robs</w:t>
      </w:r>
      <w:r w:rsidR="00586E14">
        <w:t xml:space="preserve"> that are impossible to predict and they can just use something that will guarantee them an automatic win, which skews the debate. The roj supersedes the rob because the judge is the decision maker in the round. </w:t>
      </w:r>
    </w:p>
    <w:p w14:paraId="77FC0394" w14:textId="65CA808D" w:rsidR="00586E14" w:rsidRDefault="00586E14" w:rsidP="00586E14"/>
    <w:p w14:paraId="6256D170" w14:textId="6FE9AD30" w:rsidR="00586E14" w:rsidRPr="00E07497" w:rsidRDefault="00586E14" w:rsidP="00550FC2">
      <w:pPr>
        <w:pStyle w:val="Heading4"/>
      </w:pPr>
      <w:r>
        <w:t xml:space="preserve">Vote neg on presumption—space regulations aren’t going to stop all militarization—if anything the disads prove it will just cause more militarization on Earth. </w:t>
      </w:r>
      <w:r w:rsidR="008178AB">
        <w:t xml:space="preserve">Also no spill up. </w:t>
      </w:r>
    </w:p>
    <w:p w14:paraId="3E5BEB8F" w14:textId="77777777" w:rsidR="00E07497" w:rsidRPr="00E07497" w:rsidRDefault="00E07497" w:rsidP="00E07497"/>
    <w:p w14:paraId="0BF3A646" w14:textId="611E4C02" w:rsidR="00550FC2" w:rsidRPr="00100A2B" w:rsidRDefault="00550FC2" w:rsidP="00550FC2">
      <w:pPr>
        <w:pStyle w:val="Heading4"/>
        <w:rPr>
          <w:rFonts w:cs="Calibri"/>
        </w:rPr>
      </w:pPr>
      <w:r w:rsidRPr="00100A2B">
        <w:rPr>
          <w:rFonts w:cs="Calibri"/>
        </w:rPr>
        <w:t>Earth observation satellites key to warming adaptation</w:t>
      </w:r>
    </w:p>
    <w:p w14:paraId="1D3E711F" w14:textId="77777777" w:rsidR="00550FC2" w:rsidRPr="00100A2B" w:rsidRDefault="00550FC2" w:rsidP="00550FC2">
      <w:r w:rsidRPr="00100A2B">
        <w:rPr>
          <w:rStyle w:val="StyleUnderline"/>
          <w:sz w:val="26"/>
          <w:szCs w:val="26"/>
          <w:u w:val="none"/>
        </w:rPr>
        <w:t>Alonso 18</w:t>
      </w:r>
      <w:r w:rsidRPr="00100A2B">
        <w:t xml:space="preserve"> [(Elisa Jiménez Alonso, communications consultant with Acclimatise, climate resilience organization) “Earth Observation of Increasing Importance for Climate Change Adaptation,” Acclimatise, May 2, 2018, </w:t>
      </w:r>
      <w:hyperlink r:id="rId35" w:history="1">
        <w:r w:rsidRPr="00100A2B">
          <w:rPr>
            <w:rStyle w:val="Hyperlink"/>
          </w:rPr>
          <w:t>https://www.acclimatise.uk.com/2018/05/02/earth-observation-of-increasing-importance-for-climate-change-adaptation/</w:t>
        </w:r>
      </w:hyperlink>
      <w:r w:rsidRPr="00100A2B">
        <w:t>] TDI</w:t>
      </w:r>
    </w:p>
    <w:p w14:paraId="7F8673BF" w14:textId="77777777" w:rsidR="00550FC2" w:rsidRPr="00100A2B" w:rsidRDefault="00550FC2" w:rsidP="00550FC2">
      <w:r w:rsidRPr="00100A2B">
        <w:rPr>
          <w:rStyle w:val="StyleUnderline"/>
        </w:rPr>
        <w:t xml:space="preserve">Earth observation </w:t>
      </w:r>
      <w:r w:rsidRPr="004242AC">
        <w:rPr>
          <w:rStyle w:val="StyleUnderline"/>
          <w:highlight w:val="cyan"/>
        </w:rPr>
        <w:t>(EO) satellites are</w:t>
      </w:r>
      <w:r w:rsidRPr="00100A2B">
        <w:rPr>
          <w:rStyle w:val="StyleUnderline"/>
        </w:rPr>
        <w:t xml:space="preserve"> playing an increasingly </w:t>
      </w:r>
      <w:r w:rsidRPr="004242AC">
        <w:rPr>
          <w:rStyle w:val="StyleUnderline"/>
          <w:highlight w:val="cyan"/>
        </w:rPr>
        <w:t>important</w:t>
      </w:r>
      <w:r w:rsidRPr="00100A2B">
        <w:rPr>
          <w:rStyle w:val="StyleUnderline"/>
        </w:rPr>
        <w:t xml:space="preserve"> role </w:t>
      </w:r>
      <w:r w:rsidRPr="004242AC">
        <w:rPr>
          <w:rStyle w:val="StyleUnderline"/>
          <w:highlight w:val="cyan"/>
        </w:rPr>
        <w:t>in assessing climate change</w:t>
      </w:r>
      <w:r w:rsidRPr="004242AC">
        <w:rPr>
          <w:rStyle w:val="StyleUnderline"/>
        </w:rPr>
        <w:t xml:space="preserve">. By </w:t>
      </w:r>
      <w:r w:rsidRPr="004242AC">
        <w:rPr>
          <w:rStyle w:val="StyleUnderline"/>
          <w:highlight w:val="cyan"/>
        </w:rPr>
        <w:t xml:space="preserve">providing </w:t>
      </w:r>
      <w:r w:rsidRPr="004242AC">
        <w:rPr>
          <w:rStyle w:val="StyleUnderline"/>
        </w:rPr>
        <w:t>a constant</w:t>
      </w:r>
      <w:r w:rsidRPr="00100A2B">
        <w:rPr>
          <w:rStyle w:val="StyleUnderline"/>
        </w:rPr>
        <w:t xml:space="preserve"> and consistent </w:t>
      </w:r>
      <w:r w:rsidRPr="004242AC">
        <w:rPr>
          <w:rStyle w:val="StyleUnderline"/>
          <w:highlight w:val="cyan"/>
        </w:rPr>
        <w:t>stream of data about the</w:t>
      </w:r>
      <w:r w:rsidRPr="00100A2B">
        <w:rPr>
          <w:rStyle w:val="StyleUnderline"/>
        </w:rPr>
        <w:t xml:space="preserve"> state of the </w:t>
      </w:r>
      <w:r w:rsidRPr="004242AC">
        <w:rPr>
          <w:rStyle w:val="StyleUnderline"/>
          <w:highlight w:val="cyan"/>
        </w:rPr>
        <w:t>climate</w:t>
      </w:r>
      <w:r w:rsidRPr="004242AC">
        <w:rPr>
          <w:rStyle w:val="StyleUnderline"/>
        </w:rPr>
        <w:t>, EO is not</w:t>
      </w:r>
      <w:r w:rsidRPr="00100A2B">
        <w:rPr>
          <w:rStyle w:val="StyleUnderline"/>
        </w:rPr>
        <w:t xml:space="preserve"> just </w:t>
      </w:r>
      <w:r w:rsidRPr="004242AC">
        <w:rPr>
          <w:rStyle w:val="StyleUnderline"/>
          <w:highlight w:val="cyan"/>
        </w:rPr>
        <w:t>improving</w:t>
      </w:r>
      <w:r w:rsidRPr="00100A2B">
        <w:rPr>
          <w:rStyle w:val="StyleUnderline"/>
        </w:rPr>
        <w:t xml:space="preserve"> scientific outcomes but can also inform </w:t>
      </w:r>
      <w:r w:rsidRPr="004242AC">
        <w:rPr>
          <w:rStyle w:val="StyleUnderline"/>
          <w:highlight w:val="cyan"/>
        </w:rPr>
        <w:t>climate policy</w:t>
      </w:r>
      <w:r w:rsidRPr="00100A2B">
        <w:t>.</w:t>
      </w:r>
    </w:p>
    <w:p w14:paraId="64135D25" w14:textId="77777777" w:rsidR="00550FC2" w:rsidRPr="00100A2B" w:rsidRDefault="00550FC2" w:rsidP="00550FC2">
      <w:pPr>
        <w:rPr>
          <w:rStyle w:val="StyleUnderline"/>
        </w:rPr>
      </w:pPr>
      <w:r w:rsidRPr="004242AC">
        <w:rPr>
          <w:rStyle w:val="StyleUnderline"/>
          <w:highlight w:val="cyan"/>
        </w:rPr>
        <w:t>Managing climate</w:t>
      </w:r>
      <w:r w:rsidRPr="00100A2B">
        <w:rPr>
          <w:rStyle w:val="StyleUnderline"/>
        </w:rPr>
        <w:t xml:space="preserve">-related </w:t>
      </w:r>
      <w:r w:rsidRPr="004242AC">
        <w:rPr>
          <w:rStyle w:val="StyleUnderline"/>
          <w:highlight w:val="cyan"/>
        </w:rPr>
        <w:t>risks</w:t>
      </w:r>
      <w:r w:rsidRPr="00100A2B">
        <w:rPr>
          <w:rStyle w:val="StyleUnderline"/>
        </w:rPr>
        <w:t xml:space="preserve"> effectively </w:t>
      </w:r>
      <w:r w:rsidRPr="004242AC">
        <w:rPr>
          <w:rStyle w:val="StyleUnderline"/>
          <w:highlight w:val="cyan"/>
        </w:rPr>
        <w:t>requires</w:t>
      </w:r>
      <w:r w:rsidRPr="00100A2B">
        <w:rPr>
          <w:rStyle w:val="StyleUnderline"/>
        </w:rPr>
        <w:t xml:space="preserve"> accurate, robust, sustained, and wide-ranging climate </w:t>
      </w:r>
      <w:r w:rsidRPr="004242AC">
        <w:rPr>
          <w:rStyle w:val="StyleUnderline"/>
          <w:highlight w:val="cyan"/>
        </w:rPr>
        <w:t>information</w:t>
      </w:r>
      <w:r w:rsidRPr="00100A2B">
        <w:rPr>
          <w:rStyle w:val="StyleUnderline"/>
        </w:rPr>
        <w:t xml:space="preserve">. Reliable observational </w:t>
      </w:r>
      <w:r w:rsidRPr="004242AC">
        <w:rPr>
          <w:rStyle w:val="StyleUnderline"/>
          <w:highlight w:val="cyan"/>
        </w:rPr>
        <w:t>climate data can help</w:t>
      </w:r>
      <w:r w:rsidRPr="00100A2B">
        <w:rPr>
          <w:rStyle w:val="StyleUnderline"/>
        </w:rPr>
        <w:t xml:space="preserve"> scientists </w:t>
      </w:r>
      <w:r w:rsidRPr="004242AC">
        <w:rPr>
          <w:rStyle w:val="StyleUnderline"/>
          <w:highlight w:val="cyan"/>
        </w:rPr>
        <w:t>test</w:t>
      </w:r>
      <w:r w:rsidRPr="00100A2B">
        <w:rPr>
          <w:rStyle w:val="StyleUnderline"/>
        </w:rPr>
        <w:t xml:space="preserve"> the accuracy of their </w:t>
      </w:r>
      <w:r w:rsidRPr="004242AC">
        <w:rPr>
          <w:rStyle w:val="StyleUnderline"/>
          <w:highlight w:val="cyan"/>
        </w:rPr>
        <w:t>models</w:t>
      </w:r>
      <w:r w:rsidRPr="00100A2B">
        <w:rPr>
          <w:rStyle w:val="StyleUnderline"/>
        </w:rPr>
        <w:t xml:space="preserve"> and improve the science of attributing certain events to climate change. Information based on projections from models and historic data can help decision makers plan </w:t>
      </w:r>
      <w:r w:rsidRPr="00DE3975">
        <w:rPr>
          <w:rStyle w:val="StyleUnderline"/>
          <w:highlight w:val="cyan"/>
        </w:rPr>
        <w:t>and implement adaptation actions.</w:t>
      </w:r>
    </w:p>
    <w:p w14:paraId="55E950E5" w14:textId="77777777" w:rsidR="00550FC2" w:rsidRPr="00DE3975" w:rsidRDefault="00550FC2" w:rsidP="00550FC2">
      <w:pPr>
        <w:rPr>
          <w:sz w:val="16"/>
          <w:szCs w:val="16"/>
        </w:rPr>
      </w:pPr>
      <w:r w:rsidRPr="00DE3975">
        <w:rPr>
          <w:sz w:val="16"/>
          <w:szCs w:val="16"/>
        </w:rPr>
        <w:t>Providing information in data-sparse regions</w:t>
      </w:r>
    </w:p>
    <w:p w14:paraId="72D15614" w14:textId="77777777" w:rsidR="00550FC2" w:rsidRPr="00100A2B" w:rsidRDefault="00550FC2" w:rsidP="00550FC2">
      <w:pPr>
        <w:rPr>
          <w:rStyle w:val="StyleUnderline"/>
        </w:rPr>
      </w:pPr>
      <w:r w:rsidRPr="00100A2B">
        <w:rPr>
          <w:rStyle w:val="StyleUnderline"/>
        </w:rPr>
        <w:t>Ground-based</w:t>
      </w:r>
      <w:r w:rsidRPr="00DE3975">
        <w:rPr>
          <w:sz w:val="16"/>
        </w:rPr>
        <w:t xml:space="preserve"> weather and climate </w:t>
      </w:r>
      <w:r w:rsidRPr="00100A2B">
        <w:rPr>
          <w:rStyle w:val="StyleUnderline"/>
        </w:rPr>
        <w:t>monitoring systems only cover about 30%</w:t>
      </w:r>
      <w:r w:rsidRPr="00DE3975">
        <w:rPr>
          <w:sz w:val="16"/>
        </w:rPr>
        <w:t xml:space="preserve"> of the Earth’s surface. In many parts of the world such </w:t>
      </w:r>
      <w:r w:rsidRPr="00100A2B">
        <w:rPr>
          <w:rStyle w:val="StyleUnderline"/>
        </w:rPr>
        <w:t>data is incomplete and patchy due to poorly maintained weather stations and a general lack of such facilities.</w:t>
      </w:r>
    </w:p>
    <w:p w14:paraId="63E024E4" w14:textId="77777777" w:rsidR="00550FC2" w:rsidRPr="00100A2B" w:rsidRDefault="00550FC2" w:rsidP="00550FC2">
      <w:pPr>
        <w:rPr>
          <w:rStyle w:val="StyleUnderline"/>
        </w:rPr>
      </w:pPr>
      <w:r w:rsidRPr="00DE3975">
        <w:rPr>
          <w:rStyle w:val="StyleUnderline"/>
          <w:highlight w:val="cyan"/>
        </w:rPr>
        <w:t>EO satellites</w:t>
      </w:r>
      <w:r w:rsidRPr="00DE3975">
        <w:rPr>
          <w:sz w:val="16"/>
        </w:rPr>
        <w:t xml:space="preserve"> and rapidly improving satellite technology, especially data from open access programmes, </w:t>
      </w:r>
      <w:r w:rsidRPr="00DE3975">
        <w:rPr>
          <w:rStyle w:val="StyleUnderline"/>
          <w:highlight w:val="cyan"/>
        </w:rPr>
        <w:t>offer</w:t>
      </w:r>
      <w:r w:rsidRPr="00100A2B">
        <w:rPr>
          <w:rStyle w:val="StyleUnderline"/>
        </w:rPr>
        <w:t xml:space="preserve"> a valuable source </w:t>
      </w:r>
      <w:r w:rsidRPr="00DE3975">
        <w:rPr>
          <w:rStyle w:val="StyleUnderline"/>
          <w:highlight w:val="cyan"/>
        </w:rPr>
        <w:t>information for</w:t>
      </w:r>
      <w:r w:rsidRPr="00100A2B">
        <w:rPr>
          <w:rStyle w:val="StyleUnderline"/>
        </w:rPr>
        <w:t xml:space="preserve"> such </w:t>
      </w:r>
      <w:r w:rsidRPr="00DE3975">
        <w:rPr>
          <w:rStyle w:val="Emphasis"/>
          <w:highlight w:val="cyan"/>
        </w:rPr>
        <w:t>data-sparse regions</w:t>
      </w:r>
      <w:r w:rsidRPr="00100A2B">
        <w:rPr>
          <w:rStyle w:val="StyleUnderline"/>
        </w:rPr>
        <w:t>. This is especially important since countries and regions with a lack of climate data are often particularly vulnerable to climate change impacts.</w:t>
      </w:r>
    </w:p>
    <w:p w14:paraId="28F420C3" w14:textId="77777777" w:rsidR="00550FC2" w:rsidRPr="00DE3975" w:rsidRDefault="00550FC2" w:rsidP="00550FC2">
      <w:pPr>
        <w:rPr>
          <w:sz w:val="16"/>
          <w:szCs w:val="16"/>
        </w:rPr>
      </w:pPr>
      <w:r w:rsidRPr="00DE3975">
        <w:rPr>
          <w:sz w:val="16"/>
          <w:szCs w:val="16"/>
        </w:rPr>
        <w:t>International efforts for systematic observation</w:t>
      </w:r>
    </w:p>
    <w:p w14:paraId="38999BD4" w14:textId="77777777" w:rsidR="00550FC2" w:rsidRPr="00DE3975" w:rsidRDefault="00550FC2" w:rsidP="00550FC2">
      <w:pPr>
        <w:rPr>
          <w:sz w:val="16"/>
          <w:szCs w:val="16"/>
        </w:rPr>
      </w:pPr>
      <w:r w:rsidRPr="00DE3975">
        <w:rPr>
          <w:sz w:val="16"/>
          <w:szCs w:val="16"/>
        </w:rPr>
        <w:t>The importance of satellite-based observations is also recognised by the international community. Following the recommendations of the World Meteorological Organization’s (WMO) Global Climate Observing System (GCOS) programme, the UNFCCC strongly encourages countries that support space agencies with EO programmes to get involved in GCOS and support the programme’s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77FBD653" w14:textId="77777777" w:rsidR="00550FC2" w:rsidRPr="00DE3975" w:rsidRDefault="00550FC2" w:rsidP="00550FC2">
      <w:pPr>
        <w:rPr>
          <w:sz w:val="16"/>
          <w:szCs w:val="16"/>
        </w:rPr>
      </w:pPr>
      <w:r w:rsidRPr="00DE3975">
        <w:rPr>
          <w:sz w:val="16"/>
          <w:szCs w:val="16"/>
        </w:rPr>
        <w:t>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w:t>
      </w:r>
    </w:p>
    <w:p w14:paraId="135A24D8" w14:textId="77777777" w:rsidR="00550FC2" w:rsidRPr="00DE3975" w:rsidRDefault="00550FC2" w:rsidP="00550FC2">
      <w:pPr>
        <w:rPr>
          <w:sz w:val="16"/>
          <w:szCs w:val="16"/>
        </w:rPr>
      </w:pPr>
      <w:r w:rsidRPr="00DE3975">
        <w:rPr>
          <w:sz w:val="16"/>
          <w:szCs w:val="16"/>
        </w:rPr>
        <w:t>The 50 Essential Climate Variables as defined by GCOS.</w:t>
      </w:r>
    </w:p>
    <w:p w14:paraId="04441B29" w14:textId="77777777" w:rsidR="00550FC2" w:rsidRPr="00DE3975" w:rsidRDefault="00550FC2" w:rsidP="00550FC2">
      <w:pPr>
        <w:rPr>
          <w:sz w:val="16"/>
          <w:szCs w:val="16"/>
        </w:rPr>
      </w:pPr>
      <w:r w:rsidRPr="00DE3975">
        <w:rPr>
          <w:sz w:val="16"/>
          <w:szCs w:val="16"/>
        </w:rPr>
        <w:t xml:space="preserve"> One effort supporting the systemic observation of the climate is the European Space Agency’s (ESA) Climate Change Initiative (CCI). The programme taps into its own and its member countries’ EO archives that have been established in the last three decades in order to provide a timely and adequate contribution to the ECV databases required by the UNFCCC.</w:t>
      </w:r>
    </w:p>
    <w:p w14:paraId="43D29935" w14:textId="77777777" w:rsidR="00550FC2" w:rsidRPr="00DE3975" w:rsidRDefault="00550FC2" w:rsidP="00550FC2">
      <w:pPr>
        <w:rPr>
          <w:sz w:val="16"/>
          <w:szCs w:val="16"/>
        </w:rPr>
      </w:pPr>
      <w:r w:rsidRPr="00DE3975">
        <w:rPr>
          <w:sz w:val="16"/>
          <w:szCs w:val="16"/>
        </w:rPr>
        <w:t>Robust evidence supporting climate risk management</w:t>
      </w:r>
    </w:p>
    <w:p w14:paraId="014C71A1" w14:textId="77777777" w:rsidR="00550FC2" w:rsidRPr="00DE3975" w:rsidRDefault="00550FC2" w:rsidP="00550FC2">
      <w:pPr>
        <w:rPr>
          <w:sz w:val="16"/>
          <w:szCs w:val="16"/>
        </w:rPr>
      </w:pPr>
      <w:r w:rsidRPr="00DE3975">
        <w:rPr>
          <w:sz w:val="16"/>
          <w:szCs w:val="16"/>
        </w:rPr>
        <w:t>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6CAFEC20" w14:textId="77777777" w:rsidR="00550FC2" w:rsidRPr="00100A2B" w:rsidRDefault="00550FC2" w:rsidP="00550FC2">
      <w:pPr>
        <w:rPr>
          <w:u w:val="single"/>
        </w:rPr>
      </w:pPr>
      <w:r w:rsidRPr="00DE3975">
        <w:rPr>
          <w:rStyle w:val="StyleUnderline"/>
          <w:highlight w:val="cyan"/>
        </w:rPr>
        <w:t>Without</w:t>
      </w:r>
      <w:r w:rsidRPr="00100A2B">
        <w:rPr>
          <w:rStyle w:val="StyleUnderline"/>
        </w:rPr>
        <w:t xml:space="preserve"> insights offered by </w:t>
      </w:r>
      <w:r w:rsidRPr="00DE3975">
        <w:rPr>
          <w:rStyle w:val="StyleUnderline"/>
          <w:highlight w:val="cyan"/>
        </w:rPr>
        <w:t>EO satellites there would not be</w:t>
      </w:r>
      <w:r w:rsidRPr="00100A2B">
        <w:rPr>
          <w:rStyle w:val="StyleUnderline"/>
        </w:rPr>
        <w:t xml:space="preserve"> enough </w:t>
      </w:r>
      <w:r w:rsidRPr="00DE3975">
        <w:rPr>
          <w:rStyle w:val="StyleUnderline"/>
          <w:highlight w:val="cyan"/>
        </w:rPr>
        <w:t>evidence</w:t>
      </w:r>
      <w:r w:rsidRPr="00100A2B">
        <w:rPr>
          <w:rStyle w:val="StyleUnderline"/>
        </w:rPr>
        <w:t xml:space="preserve"> for decision makers </w:t>
      </w:r>
      <w:r w:rsidRPr="00DE3975">
        <w:rPr>
          <w:rStyle w:val="StyleUnderline"/>
          <w:highlight w:val="cyan"/>
        </w:rPr>
        <w:t>to base</w:t>
      </w:r>
      <w:r w:rsidRPr="00100A2B">
        <w:rPr>
          <w:rStyle w:val="StyleUnderline"/>
        </w:rPr>
        <w:t xml:space="preserve"> their </w:t>
      </w:r>
      <w:r w:rsidRPr="00DE3975">
        <w:rPr>
          <w:rStyle w:val="StyleUnderline"/>
          <w:highlight w:val="cyan"/>
        </w:rPr>
        <w:t xml:space="preserve">climate policies on, increasing the risk of </w:t>
      </w:r>
      <w:r w:rsidRPr="00DE3975">
        <w:rPr>
          <w:rStyle w:val="Emphasis"/>
          <w:highlight w:val="cyan"/>
        </w:rPr>
        <w:t>maladaptation</w:t>
      </w:r>
      <w:r w:rsidRPr="00100A2B">
        <w:rPr>
          <w:rStyle w:val="StyleUnderline"/>
        </w:rPr>
        <w:t xml:space="preserve">. Robust </w:t>
      </w:r>
      <w:r w:rsidRPr="00DE3975">
        <w:rPr>
          <w:rStyle w:val="StyleUnderline"/>
          <w:highlight w:val="cyan"/>
        </w:rPr>
        <w:t>EO data is</w:t>
      </w:r>
      <w:r w:rsidRPr="00100A2B">
        <w:rPr>
          <w:rStyle w:val="StyleUnderline"/>
        </w:rPr>
        <w:t xml:space="preserve"> an </w:t>
      </w:r>
      <w:r w:rsidRPr="00DE3975">
        <w:rPr>
          <w:rStyle w:val="StyleUnderline"/>
          <w:highlight w:val="cyan"/>
        </w:rPr>
        <w:t>invaluable</w:t>
      </w:r>
      <w:r w:rsidRPr="00100A2B">
        <w:rPr>
          <w:rStyle w:val="StyleUnderline"/>
        </w:rPr>
        <w:t xml:space="preserve"> resource </w:t>
      </w:r>
      <w:r w:rsidRPr="00DE3975">
        <w:rPr>
          <w:rStyle w:val="StyleUnderline"/>
          <w:highlight w:val="cyan"/>
        </w:rPr>
        <w:t>for collecting climate information that can inform</w:t>
      </w:r>
      <w:r w:rsidRPr="00100A2B">
        <w:rPr>
          <w:rStyle w:val="StyleUnderline"/>
        </w:rPr>
        <w:t xml:space="preserve"> climate </w:t>
      </w:r>
      <w:r w:rsidRPr="00DE3975">
        <w:rPr>
          <w:rStyle w:val="StyleUnderline"/>
          <w:highlight w:val="cyan"/>
        </w:rPr>
        <w:t>risk management</w:t>
      </w:r>
      <w:r w:rsidRPr="00100A2B">
        <w:rPr>
          <w:rStyle w:val="StyleUnderline"/>
        </w:rPr>
        <w:t xml:space="preserve"> and make it more effective.</w:t>
      </w:r>
    </w:p>
    <w:p w14:paraId="642CDE63" w14:textId="77777777" w:rsidR="001A020D" w:rsidRPr="006C6EEA" w:rsidRDefault="001A020D" w:rsidP="001A020D">
      <w:pPr>
        <w:pStyle w:val="Heading4"/>
        <w:rPr>
          <w:rFonts w:cs="Calibri"/>
        </w:rPr>
      </w:pPr>
      <w:r w:rsidRPr="006C6EEA">
        <w:rPr>
          <w:rFonts w:cs="Calibri"/>
        </w:rPr>
        <w:t>Early warning satellites going dark signals attacks – causes miscalc and goes nuclear</w:t>
      </w:r>
    </w:p>
    <w:p w14:paraId="285C611F" w14:textId="77777777" w:rsidR="001A020D" w:rsidRPr="006C6EEA" w:rsidRDefault="001A020D" w:rsidP="001A020D">
      <w:r w:rsidRPr="006C6EEA">
        <w:rPr>
          <w:rStyle w:val="StyleUnderline"/>
          <w:sz w:val="26"/>
          <w:szCs w:val="26"/>
          <w:u w:val="none"/>
        </w:rPr>
        <w:t>Orwig 16</w:t>
      </w:r>
      <w:r w:rsidRPr="006C6EEA">
        <w:t xml:space="preserve"> ~~[(Jessica, MS in science and tech journalism from Texas A&amp;M, BS in astronomy and physics from Ohio State) "Russia says a growing problem in space could be enough to spark a war," Insider,’ January 26, 2016, </w:t>
      </w:r>
      <w:hyperlink r:id="rId36" w:history="1">
        <w:r w:rsidRPr="006C6EEA">
          <w:rPr>
            <w:rStyle w:val="Hyperlink"/>
          </w:rPr>
          <w:t>https://www.businessinsider.com/russia-says-space-junk-could-spark-war-2016-1</w:t>
        </w:r>
      </w:hyperlink>
      <w:r w:rsidRPr="006C6EEA">
        <w:t>~~] TDI</w:t>
      </w:r>
    </w:p>
    <w:p w14:paraId="7B069DFA" w14:textId="77777777" w:rsidR="001A020D" w:rsidRPr="006C6EEA" w:rsidRDefault="001A020D" w:rsidP="001A020D">
      <w:pPr>
        <w:rPr>
          <w:rStyle w:val="StyleUnderline"/>
        </w:rPr>
      </w:pPr>
      <w:r w:rsidRPr="006C6EEA">
        <w:t xml:space="preserve">NASA has already warned that the large amount of space junk around our planet is growing beyond our control, but now a </w:t>
      </w:r>
      <w:r w:rsidRPr="006C6EEA">
        <w:rPr>
          <w:rStyle w:val="StyleUnderline"/>
        </w:rPr>
        <w:t>team of Russian scientists has cited another potentially unforeseen consequence of that debris: War.</w:t>
      </w:r>
    </w:p>
    <w:p w14:paraId="47E7771B" w14:textId="77777777" w:rsidR="001A020D" w:rsidRPr="006C6EEA" w:rsidRDefault="001A020D" w:rsidP="001A020D">
      <w:r w:rsidRPr="006C6EEA">
        <w:t>Scientists estimate that anywhere from 500,000 to 600,000 pieces of human-made space debris between 0.4 and 4 inches in size are currently orbiting the Earth and traveling at speeds over 17,000 miles per hour.</w:t>
      </w:r>
    </w:p>
    <w:p w14:paraId="15D1273F" w14:textId="77777777" w:rsidR="001A020D" w:rsidRPr="006C6EEA" w:rsidRDefault="001A020D" w:rsidP="001A020D">
      <w:r w:rsidRPr="006C6EEA">
        <w:rPr>
          <w:rStyle w:val="StyleUnderline"/>
        </w:rPr>
        <w:t xml:space="preserve">If one of those </w:t>
      </w:r>
      <w:r w:rsidRPr="009E20B0">
        <w:rPr>
          <w:rStyle w:val="StyleUnderline"/>
          <w:highlight w:val="green"/>
        </w:rPr>
        <w:t>pieces smashed into a</w:t>
      </w:r>
      <w:r w:rsidRPr="006C6EEA">
        <w:rPr>
          <w:rStyle w:val="StyleUnderline"/>
        </w:rPr>
        <w:t xml:space="preserve"> military </w:t>
      </w:r>
      <w:r w:rsidRPr="009E20B0">
        <w:rPr>
          <w:rStyle w:val="StyleUnderline"/>
          <w:highlight w:val="green"/>
        </w:rPr>
        <w:t>satellite</w:t>
      </w:r>
      <w:r w:rsidRPr="006C6EEA">
        <w:rPr>
          <w:rStyle w:val="StyleUnderline"/>
        </w:rPr>
        <w:t xml:space="preserve"> it "may </w:t>
      </w:r>
      <w:r w:rsidRPr="009E20B0">
        <w:rPr>
          <w:rStyle w:val="StyleUnderline"/>
          <w:highlight w:val="green"/>
        </w:rPr>
        <w:t xml:space="preserve">provoke </w:t>
      </w:r>
      <w:r w:rsidRPr="006C6EEA">
        <w:rPr>
          <w:rStyle w:val="StyleUnderline"/>
        </w:rPr>
        <w:t xml:space="preserve">political or even </w:t>
      </w:r>
      <w:r w:rsidRPr="009E20B0">
        <w:rPr>
          <w:rStyle w:val="StyleUnderline"/>
          <w:highlight w:val="green"/>
        </w:rPr>
        <w:t>armed</w:t>
      </w:r>
      <w:r w:rsidRPr="006C6EEA">
        <w:rPr>
          <w:rStyle w:val="StyleUnderline"/>
        </w:rPr>
        <w:t xml:space="preserve"> </w:t>
      </w:r>
      <w:r w:rsidRPr="009E20B0">
        <w:rPr>
          <w:rStyle w:val="StyleUnderline"/>
          <w:highlight w:val="green"/>
        </w:rPr>
        <w:t>conflict</w:t>
      </w:r>
      <w:r w:rsidRPr="006C6EEA">
        <w:rPr>
          <w:rStyle w:val="StyleUnderline"/>
        </w:rPr>
        <w:t xml:space="preserve"> between space-faring nations,"</w:t>
      </w:r>
      <w:r w:rsidRPr="006C6EEA">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p>
    <w:p w14:paraId="13DB4699" w14:textId="77777777" w:rsidR="001A020D" w:rsidRPr="006C6EEA" w:rsidRDefault="001A020D" w:rsidP="001A020D">
      <w:r w:rsidRPr="006C6EEA">
        <w:rPr>
          <w:rStyle w:val="StyleUnderline"/>
        </w:rPr>
        <w:t>Say, for example, that a satellite was destroyed or significantly damaged in orbit — something that a 4-inch hunk of space junk could easily do traveling at speeds of 17,500 miles per hour</w:t>
      </w:r>
      <w:r w:rsidRPr="006C6EEA">
        <w:t xml:space="preserve">, Adushkin reported. (Even smaller pieces no bigger than size of a pea could cause enough damage to the satellite that it would no longer operate correctly, he notes.) </w:t>
      </w:r>
    </w:p>
    <w:p w14:paraId="5E302396" w14:textId="77777777" w:rsidR="001A020D" w:rsidRPr="006C6EEA" w:rsidRDefault="001A020D" w:rsidP="001A020D">
      <w:pPr>
        <w:rPr>
          <w:rStyle w:val="StyleUnderline"/>
        </w:rPr>
      </w:pPr>
      <w:r w:rsidRPr="006C6EEA">
        <w:rPr>
          <w:rStyle w:val="StyleUnderline"/>
        </w:rPr>
        <w:t xml:space="preserve">It would be </w:t>
      </w:r>
      <w:r w:rsidRPr="009E20B0">
        <w:rPr>
          <w:rStyle w:val="StyleUnderline"/>
          <w:highlight w:val="green"/>
        </w:rPr>
        <w:t>difficult</w:t>
      </w:r>
      <w:r w:rsidRPr="006C6EEA">
        <w:rPr>
          <w:rStyle w:val="StyleUnderline"/>
        </w:rPr>
        <w:t xml:space="preserve"> for anyone </w:t>
      </w:r>
      <w:r w:rsidRPr="009E20B0">
        <w:rPr>
          <w:rStyle w:val="StyleUnderline"/>
          <w:highlight w:val="green"/>
        </w:rPr>
        <w:t>to determine whether the event was accidental</w:t>
      </w:r>
      <w:r w:rsidRPr="006C6EEA">
        <w:rPr>
          <w:rStyle w:val="StyleUnderline"/>
        </w:rPr>
        <w:t xml:space="preserve"> or deliberate. </w:t>
      </w:r>
    </w:p>
    <w:p w14:paraId="77D220AF" w14:textId="77777777" w:rsidR="001A020D" w:rsidRPr="006C6EEA" w:rsidRDefault="001A020D" w:rsidP="001A020D">
      <w:pPr>
        <w:rPr>
          <w:rStyle w:val="StyleUnderline"/>
        </w:rPr>
      </w:pPr>
      <w:r w:rsidRPr="006C6EEA">
        <w:rPr>
          <w:rStyle w:val="StyleUnderline"/>
        </w:rPr>
        <w:t xml:space="preserve">This </w:t>
      </w:r>
      <w:r w:rsidRPr="009E20B0">
        <w:rPr>
          <w:rStyle w:val="StyleUnderline"/>
          <w:highlight w:val="green"/>
        </w:rPr>
        <w:t>lack of</w:t>
      </w:r>
      <w:r w:rsidRPr="006C6EEA">
        <w:rPr>
          <w:rStyle w:val="StyleUnderline"/>
        </w:rPr>
        <w:t xml:space="preserve"> immediate </w:t>
      </w:r>
      <w:r w:rsidRPr="009E20B0">
        <w:rPr>
          <w:rStyle w:val="StyleUnderline"/>
          <w:highlight w:val="green"/>
        </w:rPr>
        <w:t>proof could lead to</w:t>
      </w:r>
      <w:r w:rsidRPr="006C6EEA">
        <w:rPr>
          <w:rStyle w:val="StyleUnderline"/>
        </w:rPr>
        <w:t xml:space="preserve"> false accusations, heated arguments and, eventually, </w:t>
      </w:r>
      <w:r w:rsidRPr="009E20B0">
        <w:rPr>
          <w:rStyle w:val="StyleUnderline"/>
          <w:highlight w:val="green"/>
        </w:rPr>
        <w:t>war</w:t>
      </w:r>
      <w:r w:rsidRPr="006C6EEA">
        <w:rPr>
          <w:rStyle w:val="StyleUnderline"/>
        </w:rPr>
        <w:t xml:space="preserve">, according to Adushkin and his colleagues. </w:t>
      </w:r>
    </w:p>
    <w:p w14:paraId="533CC8B1" w14:textId="77777777" w:rsidR="001A020D" w:rsidRPr="006C6EEA" w:rsidRDefault="001A020D" w:rsidP="001A020D">
      <w:r w:rsidRPr="006C6EEA">
        <w:t>A politically dangerous dilemma</w:t>
      </w:r>
    </w:p>
    <w:p w14:paraId="5DEC1686" w14:textId="77777777" w:rsidR="001A020D" w:rsidRPr="006C6EEA" w:rsidRDefault="001A020D" w:rsidP="001A020D">
      <w:pPr>
        <w:rPr>
          <w:rStyle w:val="StyleUnderline"/>
        </w:rPr>
      </w:pPr>
      <w:r w:rsidRPr="006C6EEA">
        <w:rPr>
          <w:rStyle w:val="StyleUnderline"/>
        </w:rPr>
        <w:t>In the report, the Adushkin said that there have already been repeated "</w:t>
      </w:r>
      <w:r w:rsidRPr="009E20B0">
        <w:rPr>
          <w:rStyle w:val="StyleUnderline"/>
          <w:highlight w:val="green"/>
        </w:rPr>
        <w:t>sudden failures</w:t>
      </w:r>
      <w:r w:rsidRPr="006C6EEA">
        <w:rPr>
          <w:rStyle w:val="StyleUnderline"/>
        </w:rPr>
        <w:t xml:space="preserve">" of military spacecraft in the last two decades that </w:t>
      </w:r>
      <w:r w:rsidRPr="009E20B0">
        <w:rPr>
          <w:rStyle w:val="StyleUnderline"/>
          <w:highlight w:val="green"/>
        </w:rPr>
        <w:t>cannot be explained</w:t>
      </w:r>
      <w:r w:rsidRPr="006C6EEA">
        <w:rPr>
          <w:rStyle w:val="StyleUnderline"/>
        </w:rPr>
        <w:t xml:space="preserve">. </w:t>
      </w:r>
    </w:p>
    <w:p w14:paraId="452905EB" w14:textId="77777777" w:rsidR="001A020D" w:rsidRPr="006C6EEA" w:rsidRDefault="001A020D" w:rsidP="001A020D">
      <w:pPr>
        <w:rPr>
          <w:rStyle w:val="StyleUnderline"/>
        </w:rPr>
      </w:pPr>
      <w:r w:rsidRPr="006C6EEA">
        <w:rPr>
          <w:rStyle w:val="StyleUnderline"/>
        </w:rPr>
        <w:t xml:space="preserve">"So, there are two </w:t>
      </w:r>
      <w:r w:rsidRPr="009E20B0">
        <w:rPr>
          <w:rStyle w:val="StyleUnderline"/>
          <w:highlight w:val="green"/>
        </w:rPr>
        <w:t>possible explanation</w:t>
      </w:r>
      <w:r w:rsidRPr="006C6EEA">
        <w:rPr>
          <w:rStyle w:val="StyleUnderline"/>
        </w:rPr>
        <w:t>s," he wrote. The first is "unregistered collisions with space objects." The second is "machinations" ~~[</w:t>
      </w:r>
      <w:r w:rsidRPr="009E20B0">
        <w:rPr>
          <w:rStyle w:val="StyleUnderline"/>
          <w:highlight w:val="green"/>
        </w:rPr>
        <w:t>deliberate action</w:t>
      </w:r>
      <w:r w:rsidRPr="006C6EEA">
        <w:rPr>
          <w:rStyle w:val="StyleUnderline"/>
        </w:rPr>
        <w:t xml:space="preserve">~~] of the space adversary. </w:t>
      </w:r>
    </w:p>
    <w:p w14:paraId="51D4F025" w14:textId="77777777" w:rsidR="001A020D" w:rsidRPr="006C6EEA" w:rsidRDefault="001A020D" w:rsidP="001A020D">
      <w:r w:rsidRPr="006C6EEA">
        <w:t>"</w:t>
      </w:r>
      <w:r w:rsidRPr="006C6EEA">
        <w:rPr>
          <w:rStyle w:val="StyleUnderline"/>
        </w:rPr>
        <w:t>This is a politically dangerous dilemma</w:t>
      </w:r>
      <w:r w:rsidRPr="006C6EEA">
        <w:t xml:space="preserve">," he added. </w:t>
      </w:r>
    </w:p>
    <w:p w14:paraId="710DAB3B" w14:textId="77777777" w:rsidR="001A020D" w:rsidRPr="006C6EEA" w:rsidRDefault="001A020D" w:rsidP="001A020D">
      <w:pPr>
        <w:rPr>
          <w:rStyle w:val="StyleUnderline"/>
        </w:rPr>
      </w:pPr>
      <w:r w:rsidRPr="006C6EEA">
        <w:rPr>
          <w:rStyle w:val="StyleUnderline"/>
        </w:rPr>
        <w:t xml:space="preserve">But these mysterious failures in the past aren't what concerns Adushkin most. </w:t>
      </w:r>
    </w:p>
    <w:p w14:paraId="346EF6F0" w14:textId="77777777" w:rsidR="001A020D" w:rsidRPr="006C6EEA" w:rsidRDefault="001A020D" w:rsidP="001A020D">
      <w:pPr>
        <w:rPr>
          <w:rStyle w:val="StyleUnderline"/>
        </w:rPr>
      </w:pPr>
      <w:r w:rsidRPr="006C6EEA">
        <w:rPr>
          <w:rStyle w:val="StyleUnderline"/>
        </w:rPr>
        <w:t xml:space="preserve">It's a future threat of what experts call the cascade effect that has Adushkin and other scientists around the world extremely concerned. </w:t>
      </w:r>
    </w:p>
    <w:p w14:paraId="20041C72" w14:textId="77777777" w:rsidR="001A020D" w:rsidRPr="006C6EEA" w:rsidRDefault="001A020D" w:rsidP="001A020D">
      <w:pPr>
        <w:rPr>
          <w:rStyle w:val="StyleUnderline"/>
        </w:rPr>
      </w:pPr>
      <w:r w:rsidRPr="006C6EEA">
        <w:rPr>
          <w:rStyle w:val="StyleUnderline"/>
        </w:rPr>
        <w:t>The Kessler Syndrome</w:t>
      </w:r>
    </w:p>
    <w:p w14:paraId="58C41149" w14:textId="77777777" w:rsidR="001A020D" w:rsidRPr="006C6EEA" w:rsidRDefault="001A020D" w:rsidP="001A020D">
      <w:r w:rsidRPr="006C6EEA">
        <w:t xml:space="preserve">In 1978, American astrophysicist Donald Kessler predicted that the amount of space debris around Earth would begin to grow exponentially after the turn of the millennium. </w:t>
      </w:r>
    </w:p>
    <w:p w14:paraId="74D80F7C" w14:textId="77777777" w:rsidR="001A020D" w:rsidRPr="006C6EEA" w:rsidRDefault="001A020D" w:rsidP="001A020D">
      <w:pPr>
        <w:rPr>
          <w:rStyle w:val="StyleUnderline"/>
        </w:rPr>
      </w:pPr>
      <w:r w:rsidRPr="006C6EEA">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1FD6EC74" w14:textId="77777777" w:rsidR="001A020D" w:rsidRPr="006C6EEA" w:rsidRDefault="001A020D" w:rsidP="001A020D">
      <w:pPr>
        <w:rPr>
          <w:rStyle w:val="StyleUnderline"/>
        </w:rPr>
      </w:pPr>
      <w:r w:rsidRPr="009E20B0">
        <w:rPr>
          <w:rStyle w:val="StyleUnderline"/>
          <w:highlight w:val="green"/>
        </w:rPr>
        <w:t>The cascade effect</w:t>
      </w:r>
      <w:r w:rsidRPr="006C6EEA">
        <w:rPr>
          <w:rStyle w:val="StyleUnderline"/>
        </w:rPr>
        <w:t xml:space="preserve"> — also known as the Kessler Syndrome — refers to a critical point wherein the density of space junk grows so large that a single collision </w:t>
      </w:r>
      <w:r w:rsidRPr="009E20B0">
        <w:rPr>
          <w:rStyle w:val="StyleUnderline"/>
          <w:highlight w:val="green"/>
        </w:rPr>
        <w:t>could set off a domino effect</w:t>
      </w:r>
      <w:r w:rsidRPr="006C6EEA">
        <w:rPr>
          <w:rStyle w:val="StyleUnderline"/>
        </w:rPr>
        <w:t xml:space="preserve"> of increasingly more collisions. </w:t>
      </w:r>
    </w:p>
    <w:p w14:paraId="1339E0E8" w14:textId="77777777" w:rsidR="001A020D" w:rsidRPr="006C6EEA" w:rsidRDefault="001A020D" w:rsidP="001A020D">
      <w:r w:rsidRPr="006C6EEA">
        <w:t xml:space="preserve">For Kessler, this is a problem because it would "create small debris faster than it can be removed," Kessler said last year. And this cloud of junk could eventually make missions to space too dangerous. </w:t>
      </w:r>
    </w:p>
    <w:p w14:paraId="2E75D1B0" w14:textId="77777777" w:rsidR="001A020D" w:rsidRPr="006C6EEA" w:rsidRDefault="001A020D" w:rsidP="001A020D">
      <w:pPr>
        <w:rPr>
          <w:rStyle w:val="StyleUnderline"/>
        </w:rPr>
      </w:pPr>
      <w:r w:rsidRPr="006C6EEA">
        <w:rPr>
          <w:rStyle w:val="StyleUnderline"/>
        </w:rPr>
        <w:t xml:space="preserve">For Adushkin, this </w:t>
      </w:r>
      <w:r w:rsidRPr="009E20B0">
        <w:rPr>
          <w:rStyle w:val="StyleUnderline"/>
          <w:highlight w:val="green"/>
        </w:rPr>
        <w:t>would exacerbate</w:t>
      </w:r>
      <w:r w:rsidRPr="006C6EEA">
        <w:rPr>
          <w:rStyle w:val="StyleUnderline"/>
        </w:rPr>
        <w:t xml:space="preserve"> the issue of </w:t>
      </w:r>
      <w:r w:rsidRPr="009E20B0">
        <w:rPr>
          <w:rStyle w:val="StyleUnderline"/>
          <w:highlight w:val="green"/>
        </w:rPr>
        <w:t>identifying</w:t>
      </w:r>
      <w:r w:rsidRPr="006C6EEA">
        <w:rPr>
          <w:rStyle w:val="StyleUnderline"/>
        </w:rPr>
        <w:t xml:space="preserve"> </w:t>
      </w:r>
      <w:r w:rsidRPr="009E20B0">
        <w:rPr>
          <w:rStyle w:val="StyleUnderline"/>
          <w:highlight w:val="green"/>
        </w:rPr>
        <w:t>what</w:t>
      </w:r>
      <w:r w:rsidRPr="006C6EEA">
        <w:rPr>
          <w:rStyle w:val="StyleUnderline"/>
        </w:rPr>
        <w:t xml:space="preserve">, or who, </w:t>
      </w:r>
      <w:r w:rsidRPr="009E20B0">
        <w:rPr>
          <w:rStyle w:val="StyleUnderline"/>
          <w:highlight w:val="green"/>
        </w:rPr>
        <w:t>could be behind broken satellites.</w:t>
      </w:r>
      <w:r w:rsidRPr="006C6EEA">
        <w:rPr>
          <w:rStyle w:val="StyleUnderline"/>
        </w:rPr>
        <w:t xml:space="preserve"> </w:t>
      </w:r>
    </w:p>
    <w:p w14:paraId="78FA299F" w14:textId="77777777" w:rsidR="001A020D" w:rsidRPr="006C6EEA" w:rsidRDefault="001A020D" w:rsidP="001A020D">
      <w:r w:rsidRPr="006C6EEA">
        <w:t xml:space="preserve">The future </w:t>
      </w:r>
    </w:p>
    <w:p w14:paraId="301BAD0D" w14:textId="77777777" w:rsidR="001A020D" w:rsidRPr="006C6EEA" w:rsidRDefault="001A020D" w:rsidP="001A020D">
      <w:pPr>
        <w:rPr>
          <w:rStyle w:val="StyleUnderline"/>
        </w:rPr>
      </w:pPr>
      <w:r w:rsidRPr="006C6EEA">
        <w:rPr>
          <w:rStyle w:val="StyleUnderline"/>
        </w:rPr>
        <w:t xml:space="preserve">So far, the US and Russian Space Surveillance Systems have catalogued 170,000 pieces of large space debris (between 4 and 8 inches wide) and are currently tracking them to prevent anymore dilemmas like the ones Adushkin and his colleagues cite in their paper. </w:t>
      </w:r>
    </w:p>
    <w:p w14:paraId="30CAA1F7" w14:textId="77777777" w:rsidR="001A020D" w:rsidRPr="006C6EEA" w:rsidRDefault="001A020D" w:rsidP="001A020D">
      <w:r w:rsidRPr="006C6EEA">
        <w:t xml:space="preserve">But it's not just the large objects that concern Adushkin, who reported that even small objects (less than 1/3 of an inch) could damage satellites to the point they can't function properly. </w:t>
      </w:r>
    </w:p>
    <w:p w14:paraId="68B45D31" w14:textId="77777777" w:rsidR="001A020D" w:rsidRPr="006C6EEA" w:rsidRDefault="001A020D" w:rsidP="001A020D">
      <w:r w:rsidRPr="006C6EEA">
        <w:t xml:space="preserve">Using mathematical models, Adushkin and his colleagues calculated what the situtation will be like in 200 years if we continue to leave satellites in space and make no effort to clean up the mess. They estimate we'll have: </w:t>
      </w:r>
    </w:p>
    <w:p w14:paraId="6A68002F" w14:textId="77777777" w:rsidR="001A020D" w:rsidRPr="006C6EEA" w:rsidRDefault="001A020D" w:rsidP="001A020D">
      <w:r w:rsidRPr="006C6EEA">
        <w:t xml:space="preserve">1.5 times more fragments greater than 8 inches across </w:t>
      </w:r>
    </w:p>
    <w:p w14:paraId="32DBEDAE" w14:textId="77777777" w:rsidR="001A020D" w:rsidRPr="006C6EEA" w:rsidRDefault="001A020D" w:rsidP="001A020D">
      <w:r w:rsidRPr="006C6EEA">
        <w:t xml:space="preserve">3.2 times more fragments between 4 and 8 inches across </w:t>
      </w:r>
    </w:p>
    <w:p w14:paraId="3A3A078D" w14:textId="77777777" w:rsidR="001A020D" w:rsidRPr="006C6EEA" w:rsidRDefault="001A020D" w:rsidP="001A020D">
      <w:r w:rsidRPr="006C6EEA">
        <w:t>13-20 times more smaller-sized fragments less than 4 inches across</w:t>
      </w:r>
    </w:p>
    <w:p w14:paraId="5F406FCE" w14:textId="77777777" w:rsidR="001A020D" w:rsidRPr="006C6EEA" w:rsidRDefault="001A020D" w:rsidP="001A020D">
      <w:r w:rsidRPr="006C6EEA">
        <w:rPr>
          <w:rStyle w:val="StyleUnderline"/>
        </w:rPr>
        <w:t xml:space="preserve">"The </w:t>
      </w:r>
      <w:r w:rsidRPr="009E20B0">
        <w:rPr>
          <w:rStyle w:val="StyleUnderline"/>
          <w:highlight w:val="green"/>
        </w:rPr>
        <w:t>number of</w:t>
      </w:r>
      <w:r w:rsidRPr="006C6EEA">
        <w:rPr>
          <w:rStyle w:val="StyleUnderline"/>
        </w:rPr>
        <w:t xml:space="preserve"> small-size, </w:t>
      </w:r>
      <w:r w:rsidRPr="009E20B0">
        <w:rPr>
          <w:rStyle w:val="StyleUnderline"/>
          <w:highlight w:val="green"/>
        </w:rPr>
        <w:t>non-catalogued objects will grow exponentially</w:t>
      </w:r>
      <w:r w:rsidRPr="006C6EEA">
        <w:rPr>
          <w:rStyle w:val="StyleUnderline"/>
        </w:rPr>
        <w:t xml:space="preserve"> in mutual collisions,"</w:t>
      </w:r>
      <w:r w:rsidRPr="006C6EEA">
        <w:t xml:space="preserve"> the researchers reported.</w:t>
      </w:r>
    </w:p>
    <w:p w14:paraId="7358552A" w14:textId="77777777" w:rsidR="001A020D" w:rsidRPr="006C6EEA" w:rsidRDefault="001A020D" w:rsidP="001A020D">
      <w:pPr>
        <w:pStyle w:val="Heading4"/>
        <w:rPr>
          <w:rFonts w:cs="Calibri"/>
          <w:bCs w:val="0"/>
        </w:rPr>
      </w:pPr>
      <w:r w:rsidRPr="006C6EEA">
        <w:rPr>
          <w:rFonts w:cs="Calibri"/>
          <w:bCs w:val="0"/>
        </w:rPr>
        <w:t>Anti-Satellite Weapons and Space Debris Collisions Lead to Arms Race and War</w:t>
      </w:r>
    </w:p>
    <w:p w14:paraId="1EC8329B" w14:textId="77777777" w:rsidR="001A020D" w:rsidRPr="006C6EEA" w:rsidRDefault="001A020D" w:rsidP="001A020D">
      <w:r w:rsidRPr="006C6EEA">
        <w:rPr>
          <w:b/>
          <w:bCs/>
          <w:sz w:val="26"/>
          <w:szCs w:val="26"/>
        </w:rPr>
        <w:t>Blatt 20</w:t>
      </w:r>
      <w:r w:rsidRPr="006C6EEA">
        <w:t xml:space="preserve"> Talia M. Blatt [I am a rising sophomore at Harvard, considering a joint concentration in Social Studies and Integrative Biology with a citation in Chinese. I specialize in East Asian geopolitics and security issues]., 26.MAY.2020, "Anti-Satellite Weapons and the Emerging Space Arms Race," Harvard International Review, https://hir.harvard.edu/anti-satellite-weapons-and-the-emerging-space-arms-race/</w:t>
      </w:r>
    </w:p>
    <w:p w14:paraId="014A3203" w14:textId="77777777" w:rsidR="001A020D" w:rsidRPr="001A020D" w:rsidRDefault="001A020D" w:rsidP="001A020D">
      <w:pPr>
        <w:rPr>
          <w:sz w:val="16"/>
          <w:szCs w:val="18"/>
        </w:rPr>
      </w:pPr>
      <w:r w:rsidRPr="006C6EEA">
        <w:rPr>
          <w:rStyle w:val="StyleUnderline"/>
        </w:rPr>
        <w:t xml:space="preserve">Despite their deterrent functions, </w:t>
      </w:r>
      <w:r w:rsidRPr="009E20B0">
        <w:rPr>
          <w:rStyle w:val="StyleUnderline"/>
          <w:highlight w:val="green"/>
        </w:rPr>
        <w:t>ASATs are</w:t>
      </w:r>
      <w:r w:rsidRPr="006C6EEA">
        <w:rPr>
          <w:rStyle w:val="StyleUnderline"/>
        </w:rPr>
        <w:t xml:space="preserve"> more </w:t>
      </w:r>
      <w:r w:rsidRPr="009E20B0">
        <w:rPr>
          <w:rStyle w:val="StyleUnderline"/>
          <w:highlight w:val="green"/>
        </w:rPr>
        <w:t>likely to provoke or exacerbate conflicts</w:t>
      </w:r>
      <w:r w:rsidRPr="006C6EEA">
        <w:rPr>
          <w:rStyle w:val="StyleUnderline"/>
        </w:rPr>
        <w:t xml:space="preserve"> than dampen them, especially given the risk they pose to early warning satellites. These</w:t>
      </w:r>
      <w:r w:rsidRPr="001A020D">
        <w:rPr>
          <w:sz w:val="16"/>
        </w:rPr>
        <w:t xml:space="preserve"> satellites are a crucial element of US ballistic missile defense, capable of detecting missiles immediately after launch and tracking their paths. Suppose a US early warning satellite goes dark, or is shut down. </w:t>
      </w:r>
      <w:r w:rsidRPr="009E20B0">
        <w:rPr>
          <w:rStyle w:val="StyleUnderline"/>
          <w:highlight w:val="green"/>
        </w:rPr>
        <w:t>Going dark</w:t>
      </w:r>
      <w:r w:rsidRPr="006C6EEA">
        <w:rPr>
          <w:rStyle w:val="StyleUnderline"/>
        </w:rPr>
        <w:t xml:space="preserve"> </w:t>
      </w:r>
      <w:r w:rsidRPr="001A020D">
        <w:rPr>
          <w:sz w:val="16"/>
        </w:rPr>
        <w:t xml:space="preserve">could signal a glitch, but in a world in which other countries have ASATs, it </w:t>
      </w:r>
      <w:r w:rsidRPr="009E20B0">
        <w:rPr>
          <w:rStyle w:val="StyleUnderline"/>
          <w:highlight w:val="green"/>
        </w:rPr>
        <w:t>could also signal the beginning of an attack.</w:t>
      </w:r>
      <w:r w:rsidRPr="001A020D">
        <w:rPr>
          <w:sz w:val="16"/>
        </w:rPr>
        <w:t xml:space="preserve"> Without early warning satellites, the United States is much more susceptible to nuclear missiles. Given the strategy of counterforcing—targeting nuclear silos rather than populous cities to prevent a nuclear counterattack—the Americans might believe their nuclear weapons are imminently at risk. It could be twelve hours before the United States regains satellite function, which is too long to wait to put together a nuclear counterattack. The United States, therefore, might move to mobilize a nuclear attack against Russia or China over what might just be a piece of debris shutting off a satellite. Additionally, accidental warfare, or strategic miscalculation, is uniquely likely in space. It is much easier to hold an adversary’s space systems in jeopardy with destructive ASATs than it is to sustainably defend a system, which is expensive and in some cases not technologically feasible because of limitations on satellite movement. Space is therefore considered offense-dominant; offensive tactics like weapons development are prioritized over defensive measures, such as improving GPS or making satellites more resistant to jamming. </w:t>
      </w:r>
      <w:r w:rsidRPr="006C6EEA">
        <w:rPr>
          <w:rStyle w:val="StyleUnderline"/>
        </w:rPr>
        <w:t xml:space="preserve">As a result, </w:t>
      </w:r>
      <w:r w:rsidRPr="009E20B0">
        <w:rPr>
          <w:rStyle w:val="StyleUnderline"/>
          <w:highlight w:val="green"/>
        </w:rPr>
        <w:t>countries are left with poorly defended space systems</w:t>
      </w:r>
      <w:r w:rsidRPr="006C6EEA">
        <w:rPr>
          <w:rStyle w:val="StyleUnderline"/>
        </w:rPr>
        <w:t xml:space="preserve"> and rely on offensive posturing, </w:t>
      </w:r>
      <w:r w:rsidRPr="009E20B0">
        <w:rPr>
          <w:rStyle w:val="StyleUnderline"/>
          <w:highlight w:val="green"/>
        </w:rPr>
        <w:t>which increases the risk that their actions are perceived as aggressive and incentivizes</w:t>
      </w:r>
      <w:r w:rsidRPr="006C6EEA">
        <w:rPr>
          <w:rStyle w:val="StyleUnderline"/>
        </w:rPr>
        <w:t xml:space="preserve"> rapid, risky </w:t>
      </w:r>
      <w:r w:rsidRPr="009E20B0">
        <w:rPr>
          <w:rStyle w:val="StyleUnderline"/>
          <w:highlight w:val="green"/>
        </w:rPr>
        <w:t>counterattacks</w:t>
      </w:r>
      <w:r w:rsidRPr="006C6EEA">
        <w:rPr>
          <w:rStyle w:val="StyleUnderline"/>
        </w:rPr>
        <w:t xml:space="preserve"> because militaries cannot rely on their spaced-based systems after first strikes. </w:t>
      </w:r>
      <w:r w:rsidRPr="001A020D">
        <w:rPr>
          <w:sz w:val="16"/>
        </w:rPr>
        <w:t xml:space="preserve">There are several hotspots in which ASATs and offensive-dominant systems are particularly relevant. Early warning satellites play a central role in US readiness in the event of a conflict involving North Korea. News of North Korean missile launches comes from these satellites. </w:t>
      </w:r>
      <w:r w:rsidRPr="001A020D">
        <w:rPr>
          <w:sz w:val="16"/>
          <w:szCs w:val="18"/>
        </w:rPr>
        <w:t xml:space="preserve">Given North Korea’s history of nuclear provocations, unflinchingly hostile rhetoric towards the United States and South Korea, and diplomatic opacity, North Korea is always a threatening, unknowable adversary, but recent developments have magnified the risk. With the health of Kim Jong-un potentially in jeopardy, a succession battle or even civil war on the peninsula raises the chances of loose nukes. If the regime is terminal, traditional MAD risk calculus will become moot; with nothing to lose, North Korea would have no reason to hold back its nuclear arsenal. Or China might decide to seize military assets and infrastructure of the regime. If the US does not have its early warning satellites because they have been taken out in an ASAT attack, the US, South Korea, and Japan are all in imminent nuclear peril, while China could be in a position to fundamentally reshape East Asian geopolitics. The South China Sea is another hotspot in which ASATs could risk escalation. China is developing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 But the most effective way to break an A2/AD system would be with anti-satellite weapons. ASATs could neutralize the maritime surveillance China relies upon to deny access to the region and guide cruise missiles. Thus, China is extremely wary of US ASAT development: risks to Beijing’s South China Sea strategy are seen as threats to China itself because of territorial sovereignty claims that are deeply important to the regime and have only become more pronounced under President Xi Jinping. If a Chinese satellite went dark, Beijing might perceive it as a US ASAT designed to undermine the A2/AD approach, and escalate with conventional force. </w:t>
      </w:r>
      <w:r w:rsidRPr="001A020D">
        <w:rPr>
          <w:sz w:val="16"/>
        </w:rPr>
        <w:t>Many of these conflict scenarios start with the loss of satellite function, which may seem unlikely. But ASATs threaten satellites through more than just direct attack. ASAT testing, rather than deployment, risks the exponential accumulation of debris, which endangers satellites and creates a host of other problems.</w:t>
      </w:r>
      <w:r w:rsidRPr="001A020D">
        <w:rPr>
          <w:sz w:val="16"/>
          <w:szCs w:val="18"/>
        </w:rPr>
        <w:t xml:space="preserve"> </w:t>
      </w:r>
      <w:r w:rsidRPr="001A020D">
        <w:rPr>
          <w:sz w:val="16"/>
        </w:rPr>
        <w:t>KE-ASATs rely on smashing satellites into thousands of pieces, so each test adds tremendous amounts of space debris. The 2007 Chinese KE-ASAT test alone increased the number of objects in orbit by 20 percent, producing more than two thousand pieces of debris large enough to be tracked and likely thousands more too small to be counted that will remain in orbit for centuries</w:t>
      </w:r>
      <w:r w:rsidRPr="006C6EEA">
        <w:rPr>
          <w:rStyle w:val="StyleUnderline"/>
        </w:rPr>
        <w:t xml:space="preserve">. Even </w:t>
      </w:r>
      <w:r w:rsidRPr="009E20B0">
        <w:rPr>
          <w:rStyle w:val="StyleUnderline"/>
          <w:highlight w:val="green"/>
        </w:rPr>
        <w:t>the smallest</w:t>
      </w:r>
      <w:r w:rsidRPr="006C6EEA">
        <w:rPr>
          <w:rStyle w:val="StyleUnderline"/>
        </w:rPr>
        <w:t xml:space="preserve"> pieces of </w:t>
      </w:r>
      <w:r w:rsidRPr="009E20B0">
        <w:rPr>
          <w:rStyle w:val="StyleUnderline"/>
          <w:highlight w:val="green"/>
        </w:rPr>
        <w:t>debris can do great damage</w:t>
      </w:r>
      <w:r w:rsidRPr="006C6EEA">
        <w:rPr>
          <w:rStyle w:val="StyleUnderline"/>
        </w:rPr>
        <w:t xml:space="preserve">; traveling at more than 15,000 miles per hour, </w:t>
      </w:r>
      <w:r w:rsidRPr="009E20B0">
        <w:rPr>
          <w:rStyle w:val="StyleUnderline"/>
          <w:highlight w:val="green"/>
        </w:rPr>
        <w:t>they can crash into other debris in</w:t>
      </w:r>
      <w:r w:rsidRPr="006C6EEA">
        <w:rPr>
          <w:rStyle w:val="StyleUnderline"/>
        </w:rPr>
        <w:t xml:space="preserve"> a proliferation known as </w:t>
      </w:r>
      <w:r w:rsidRPr="009E20B0">
        <w:rPr>
          <w:rStyle w:val="StyleUnderline"/>
          <w:highlight w:val="green"/>
        </w:rPr>
        <w:t>the Kessler Syndrome</w:t>
      </w:r>
      <w:r w:rsidRPr="006C6EEA">
        <w:rPr>
          <w:rStyle w:val="StyleUnderline"/>
        </w:rPr>
        <w:t xml:space="preserve">. The situation in space could approach a critical mass in which collision cascading occurs even if all launches were halted, </w:t>
      </w:r>
      <w:r w:rsidRPr="009E20B0">
        <w:rPr>
          <w:rStyle w:val="StyleUnderline"/>
          <w:highlight w:val="green"/>
        </w:rPr>
        <w:t>choking orbits with debris until all satellites are destroyed and spaceflight rendered impossible.</w:t>
      </w:r>
      <w:r w:rsidRPr="001A020D">
        <w:rPr>
          <w:sz w:val="16"/>
        </w:rPr>
        <w:t xml:space="preserve"> Compared to the negligible debris created during commercial launches, ASAT tests—especially if the arms race continues to escalate and countries with less developed space programs join with cruder designs—may accelerate the debris in space closer and closer to this critical mass.</w:t>
      </w:r>
      <w:r w:rsidRPr="001A020D">
        <w:rPr>
          <w:sz w:val="16"/>
          <w:szCs w:val="18"/>
        </w:rPr>
        <w:t xml:space="preserve"> </w:t>
      </w:r>
      <w:r w:rsidRPr="006C6EEA">
        <w:rPr>
          <w:rStyle w:val="StyleUnderline"/>
        </w:rPr>
        <w:t xml:space="preserve">If debris knocks out a satellite, an increasingly likely possibility in a world with ASAT tests, </w:t>
      </w:r>
      <w:r w:rsidRPr="009E20B0">
        <w:rPr>
          <w:rStyle w:val="StyleUnderline"/>
          <w:highlight w:val="green"/>
        </w:rPr>
        <w:t>then</w:t>
      </w:r>
      <w:r w:rsidRPr="006C6EEA">
        <w:rPr>
          <w:rStyle w:val="StyleUnderline"/>
        </w:rPr>
        <w:t xml:space="preserve"> the aforementioned </w:t>
      </w:r>
      <w:r w:rsidRPr="009E20B0">
        <w:rPr>
          <w:rStyle w:val="StyleUnderline"/>
          <w:highlight w:val="green"/>
        </w:rPr>
        <w:t>conflict scenarios become more likely</w:t>
      </w:r>
      <w:r w:rsidRPr="006C6EEA">
        <w:rPr>
          <w:rStyle w:val="StyleUnderline"/>
        </w:rPr>
        <w:t>.</w:t>
      </w:r>
      <w:r w:rsidRPr="001A020D">
        <w:rPr>
          <w:sz w:val="16"/>
        </w:rPr>
        <w:t xml:space="preserve"> Conflict aside, ASAT-based debris clouds are terrifying in their own right. Public health, transportation, climate science, and a litany of other crucial infrastructures are dependent on satellites that are now at risk. Satellite GPS is a cornerstone of the modern economy; some pundits believe that the slightest glitch in GPS satellites could shock the stock market and further destabilize an unstable global economy. During the pandemic, satellites are playing a crucial role in geospatial data collection for infectious disease modeling.</w:t>
      </w:r>
      <w:r w:rsidRPr="001A020D">
        <w:rPr>
          <w:sz w:val="16"/>
          <w:szCs w:val="18"/>
        </w:rPr>
        <w:t xml:space="preserve"> </w:t>
      </w:r>
      <w:r w:rsidRPr="001A020D">
        <w:rPr>
          <w:sz w:val="16"/>
        </w:rPr>
        <w:t>Essentially, it is hard to imagine a world without satellites, but that is a possible outcome given that there are no reliable methods of withdrawing debris from space.</w:t>
      </w:r>
    </w:p>
    <w:p w14:paraId="65B07B45" w14:textId="77777777" w:rsidR="001A020D" w:rsidRDefault="001A020D" w:rsidP="001A020D">
      <w:pPr>
        <w:pStyle w:val="Heading4"/>
      </w:pPr>
      <w:r>
        <w:t xml:space="preserve">Space dominance is key to US hegemony. </w:t>
      </w:r>
    </w:p>
    <w:p w14:paraId="3E75F855" w14:textId="77777777" w:rsidR="001A020D" w:rsidRDefault="001A020D" w:rsidP="001A020D">
      <w:pPr>
        <w:rPr>
          <w:rStyle w:val="Style13ptBold"/>
          <w:b w:val="0"/>
          <w:bCs/>
          <w:sz w:val="22"/>
          <w:szCs w:val="22"/>
        </w:rPr>
      </w:pPr>
      <w:r>
        <w:rPr>
          <w:rStyle w:val="Style13ptBold"/>
        </w:rPr>
        <w:t xml:space="preserve">Choo ’21 – </w:t>
      </w:r>
      <w:r>
        <w:rPr>
          <w:rStyle w:val="Style13ptBold"/>
          <w:b w:val="0"/>
          <w:bCs/>
          <w:sz w:val="22"/>
          <w:szCs w:val="22"/>
        </w:rPr>
        <w:t>Professor of International Politics at Kyung Hee University, South Korea, and Director of China Research Center, Korea Research Institute for National Strategy</w:t>
      </w:r>
    </w:p>
    <w:p w14:paraId="4EC4AECB" w14:textId="77777777" w:rsidR="001A020D" w:rsidRPr="00D40B24" w:rsidRDefault="001A020D" w:rsidP="001A020D">
      <w:pPr>
        <w:rPr>
          <w:rStyle w:val="Style13ptBold"/>
          <w:b w:val="0"/>
          <w:bCs/>
          <w:sz w:val="22"/>
          <w:szCs w:val="22"/>
        </w:rPr>
      </w:pPr>
      <w:r>
        <w:rPr>
          <w:rStyle w:val="Style13ptBold"/>
          <w:b w:val="0"/>
          <w:bCs/>
          <w:sz w:val="22"/>
          <w:szCs w:val="22"/>
        </w:rPr>
        <w:t xml:space="preserve">Jaewoon Choo, “The United States and China: Competition for Superiority in Space to Protect Resources and Weapon Systems,” Open Asia, 2021, </w:t>
      </w:r>
      <w:r w:rsidRPr="00D40B24">
        <w:rPr>
          <w:rStyle w:val="Style13ptBold"/>
          <w:b w:val="0"/>
          <w:bCs/>
          <w:sz w:val="22"/>
          <w:szCs w:val="22"/>
        </w:rPr>
        <w:t>https://www.openasia.asia/the-united-states-and-china-competition-for-superiority-in-space-to-protect-resources-and-weapon-systems/</w:t>
      </w:r>
    </w:p>
    <w:p w14:paraId="6A727A62" w14:textId="77777777" w:rsidR="001A020D" w:rsidRPr="00BE120D" w:rsidRDefault="001A020D" w:rsidP="001A020D">
      <w:pPr>
        <w:rPr>
          <w:rStyle w:val="StyleUnderline"/>
        </w:rPr>
      </w:pPr>
      <w:r w:rsidRPr="00BE120D">
        <w:rPr>
          <w:rStyle w:val="StyleUnderline"/>
          <w:highlight w:val="cyan"/>
        </w:rPr>
        <w:t>Whoever rules space rules the future</w:t>
      </w:r>
    </w:p>
    <w:p w14:paraId="44CDFD3C" w14:textId="77777777" w:rsidR="001A020D" w:rsidRPr="00BE120D" w:rsidRDefault="001A020D" w:rsidP="001A020D">
      <w:pPr>
        <w:rPr>
          <w:rStyle w:val="StyleUnderline"/>
        </w:rPr>
      </w:pPr>
      <w:r w:rsidRPr="00BE120D">
        <w:rPr>
          <w:rStyle w:val="StyleUnderline"/>
        </w:rPr>
        <w:t xml:space="preserve">There is one reason why the two </w:t>
      </w:r>
      <w:r w:rsidRPr="00BE120D">
        <w:rPr>
          <w:rStyle w:val="StyleUnderline"/>
          <w:highlight w:val="cyan"/>
        </w:rPr>
        <w:t>countries' space</w:t>
      </w:r>
      <w:r w:rsidRPr="00BE120D">
        <w:rPr>
          <w:rStyle w:val="StyleUnderline"/>
        </w:rPr>
        <w:t xml:space="preserve"> strategy </w:t>
      </w:r>
      <w:r w:rsidRPr="00BE120D">
        <w:rPr>
          <w:rStyle w:val="StyleUnderline"/>
          <w:highlight w:val="cyan"/>
        </w:rPr>
        <w:t>competition will</w:t>
      </w:r>
      <w:r w:rsidRPr="00BE120D">
        <w:rPr>
          <w:rStyle w:val="StyleUnderline"/>
        </w:rPr>
        <w:t xml:space="preserve"> inevitably </w:t>
      </w:r>
      <w:r w:rsidRPr="00BE120D">
        <w:rPr>
          <w:rStyle w:val="StyleUnderline"/>
          <w:highlight w:val="cyan"/>
        </w:rPr>
        <w:t>lead to a heg</w:t>
      </w:r>
      <w:r w:rsidRPr="00BE120D">
        <w:rPr>
          <w:rStyle w:val="StyleUnderline"/>
        </w:rPr>
        <w:t xml:space="preserve">emony </w:t>
      </w:r>
      <w:r w:rsidRPr="00BE120D">
        <w:rPr>
          <w:rStyle w:val="StyleUnderline"/>
          <w:highlight w:val="cyan"/>
        </w:rPr>
        <w:t>competition.</w:t>
      </w:r>
      <w:r w:rsidRPr="00BE120D">
        <w:rPr>
          <w:rStyle w:val="StyleUnderline"/>
        </w:rPr>
        <w:t xml:space="preserve"> This is </w:t>
      </w:r>
      <w:r w:rsidRPr="00BE120D">
        <w:rPr>
          <w:rStyle w:val="StyleUnderline"/>
          <w:highlight w:val="cyan"/>
        </w:rPr>
        <w:t>because they try to conquer the space order</w:t>
      </w:r>
      <w:r w:rsidRPr="00D40B24">
        <w:rPr>
          <w:sz w:val="16"/>
        </w:rPr>
        <w:t xml:space="preserve">. Conquering the space order is to define and establish the space order. </w:t>
      </w:r>
      <w:r w:rsidRPr="00BE120D">
        <w:rPr>
          <w:rStyle w:val="StyleUnderline"/>
          <w:highlight w:val="cyan"/>
        </w:rPr>
        <w:t>Those who dominate space will dominate almost</w:t>
      </w:r>
      <w:r w:rsidRPr="00BE120D">
        <w:rPr>
          <w:rStyle w:val="StyleUnderline"/>
        </w:rPr>
        <w:t xml:space="preserve"> </w:t>
      </w:r>
      <w:r w:rsidRPr="00BE120D">
        <w:rPr>
          <w:rStyle w:val="StyleUnderline"/>
          <w:highlight w:val="cyan"/>
        </w:rPr>
        <w:t>all sectors</w:t>
      </w:r>
      <w:r w:rsidRPr="00BE120D">
        <w:rPr>
          <w:rStyle w:val="StyleUnderline"/>
        </w:rPr>
        <w:t xml:space="preserve"> of the future world, including economy, technology, environment, cyberspace, transportation and energy. That's why the United States is considered as a hegemonic country on Earth today. The U.S. is recognized as a hegemonic country because it establishes and leads the economic, financial, trade, political, and diplomatic order.</w:t>
      </w:r>
    </w:p>
    <w:p w14:paraId="2D78B566" w14:textId="77777777" w:rsidR="001A020D" w:rsidRPr="00D40B24" w:rsidRDefault="001A020D" w:rsidP="001A020D">
      <w:pPr>
        <w:rPr>
          <w:sz w:val="16"/>
        </w:rPr>
      </w:pPr>
      <w:r w:rsidRPr="00BE120D">
        <w:rPr>
          <w:rStyle w:val="StyleUnderline"/>
          <w:highlight w:val="cyan"/>
        </w:rPr>
        <w:t>The</w:t>
      </w:r>
      <w:r w:rsidRPr="00BE120D">
        <w:rPr>
          <w:rStyle w:val="StyleUnderline"/>
        </w:rPr>
        <w:t xml:space="preserve">re are two </w:t>
      </w:r>
      <w:r w:rsidRPr="00BE120D">
        <w:rPr>
          <w:rStyle w:val="StyleUnderline"/>
          <w:highlight w:val="cyan"/>
        </w:rPr>
        <w:t>areas</w:t>
      </w:r>
      <w:r w:rsidRPr="00BE120D">
        <w:rPr>
          <w:rStyle w:val="StyleUnderline"/>
        </w:rPr>
        <w:t xml:space="preserve"> in the world today </w:t>
      </w:r>
      <w:r w:rsidRPr="00BE120D">
        <w:rPr>
          <w:rStyle w:val="StyleUnderline"/>
          <w:highlight w:val="cyan"/>
        </w:rPr>
        <w:t>where international order has not been established</w:t>
      </w:r>
      <w:r w:rsidRPr="00BE120D">
        <w:rPr>
          <w:rStyle w:val="StyleUnderline"/>
        </w:rPr>
        <w:t xml:space="preserve">. One </w:t>
      </w:r>
      <w:r w:rsidRPr="00BE120D">
        <w:rPr>
          <w:rStyle w:val="StyleUnderline"/>
          <w:highlight w:val="cyan"/>
        </w:rPr>
        <w:t>is</w:t>
      </w:r>
      <w:r w:rsidRPr="00BE120D">
        <w:rPr>
          <w:rStyle w:val="StyleUnderline"/>
        </w:rPr>
        <w:t xml:space="preserve"> virtual space, which is the cyber world. The other is the </w:t>
      </w:r>
      <w:r w:rsidRPr="00BE120D">
        <w:rPr>
          <w:rStyle w:val="StyleUnderline"/>
          <w:highlight w:val="cyan"/>
        </w:rPr>
        <w:t>space</w:t>
      </w:r>
      <w:r w:rsidRPr="00D40B24">
        <w:rPr>
          <w:sz w:val="16"/>
        </w:rPr>
        <w:t>. Since the international order of these two areas is closely correlated with each other, it is likely that the establishment of the order in these two areas will be pursued simultaneously. This means that cyber order cannot be discussed without discussing satellite issues.</w:t>
      </w:r>
    </w:p>
    <w:p w14:paraId="0AD3D24A" w14:textId="77777777" w:rsidR="001A020D" w:rsidRPr="00B91B5C" w:rsidRDefault="001A020D" w:rsidP="001A020D">
      <w:pPr>
        <w:rPr>
          <w:rStyle w:val="StyleUnderline"/>
        </w:rPr>
      </w:pPr>
      <w:r w:rsidRPr="00D40B24">
        <w:rPr>
          <w:sz w:val="16"/>
        </w:rPr>
        <w:t xml:space="preserve">The Communist Party of </w:t>
      </w:r>
      <w:r w:rsidRPr="00573F39">
        <w:rPr>
          <w:rStyle w:val="StyleUnderline"/>
          <w:highlight w:val="cyan"/>
        </w:rPr>
        <w:t>China recognized this early on</w:t>
      </w:r>
      <w:r w:rsidRPr="00D40B24">
        <w:rPr>
          <w:sz w:val="16"/>
        </w:rPr>
        <w:t xml:space="preserve">. At the 19th National Communist Party Congress in 2017, </w:t>
      </w:r>
      <w:r w:rsidRPr="00573F39">
        <w:rPr>
          <w:rStyle w:val="StyleUnderline"/>
          <w:highlight w:val="cyan"/>
        </w:rPr>
        <w:t>it</w:t>
      </w:r>
      <w:r w:rsidRPr="00B91B5C">
        <w:rPr>
          <w:rStyle w:val="StyleUnderline"/>
        </w:rPr>
        <w:t xml:space="preserve"> expressed its justification for establishing space order. President Xi Jinping </w:t>
      </w:r>
      <w:r w:rsidRPr="00573F39">
        <w:rPr>
          <w:rStyle w:val="StyleUnderline"/>
          <w:highlight w:val="cyan"/>
        </w:rPr>
        <w:t>declared that China's diplomatic stage</w:t>
      </w:r>
      <w:r w:rsidRPr="00B91B5C">
        <w:rPr>
          <w:rStyle w:val="StyleUnderline"/>
        </w:rPr>
        <w:t xml:space="preserve"> in the 21st century </w:t>
      </w:r>
      <w:r w:rsidRPr="00573F39">
        <w:rPr>
          <w:rStyle w:val="StyleUnderline"/>
          <w:highlight w:val="cyan"/>
        </w:rPr>
        <w:t>has expanded</w:t>
      </w:r>
      <w:r w:rsidRPr="00B91B5C">
        <w:rPr>
          <w:rStyle w:val="StyleUnderline"/>
        </w:rPr>
        <w:t xml:space="preserve"> beyond the Earth </w:t>
      </w:r>
      <w:r w:rsidRPr="00573F39">
        <w:rPr>
          <w:rStyle w:val="StyleUnderline"/>
          <w:highlight w:val="cyan"/>
        </w:rPr>
        <w:t>into space</w:t>
      </w:r>
      <w:r w:rsidRPr="00B91B5C">
        <w:rPr>
          <w:rStyle w:val="StyleUnderline"/>
        </w:rPr>
        <w:t xml:space="preserve"> and virtual space. It was the moment when China defined the concept of diplomatic space as the "universe" beyond the Earth.</w:t>
      </w:r>
    </w:p>
    <w:p w14:paraId="7B371840" w14:textId="77777777" w:rsidR="001A020D" w:rsidRPr="00B91B5C" w:rsidRDefault="001A020D" w:rsidP="001A020D">
      <w:pPr>
        <w:rPr>
          <w:rStyle w:val="StyleUnderline"/>
        </w:rPr>
      </w:pPr>
      <w:r w:rsidRPr="00B91B5C">
        <w:rPr>
          <w:rStyle w:val="StyleUnderline"/>
        </w:rPr>
        <w:t>He then explained that the establishment of a system that can even manage the order of the universe and the virtual world eventually means the establishment of practical governance</w:t>
      </w:r>
      <w:r w:rsidRPr="00D40B24">
        <w:rPr>
          <w:sz w:val="16"/>
        </w:rPr>
        <w:t xml:space="preserve">. Therefore, </w:t>
      </w:r>
      <w:r w:rsidRPr="00B91B5C">
        <w:rPr>
          <w:rStyle w:val="StyleUnderline"/>
        </w:rPr>
        <w:t>he justified that China's diplomatic horizon has no choice but to expand into space.</w:t>
      </w:r>
      <w:r w:rsidRPr="00D40B24">
        <w:rPr>
          <w:sz w:val="16"/>
        </w:rPr>
        <w:t xml:space="preserve"> Furthermore, he stressed that he is confident that the ideation of building such governance serves as the foundation for the community of common destiny for mankind which China pursues. In other words, </w:t>
      </w:r>
      <w:r w:rsidRPr="00B91B5C">
        <w:rPr>
          <w:rStyle w:val="StyleUnderline"/>
        </w:rPr>
        <w:t>he publicly urged China to have the capabilities and means to become a key country in building governance in these two areas.</w:t>
      </w:r>
    </w:p>
    <w:p w14:paraId="0BAA585F" w14:textId="77777777" w:rsidR="001A020D" w:rsidRPr="00D40B24" w:rsidRDefault="001A020D" w:rsidP="001A020D">
      <w:pPr>
        <w:rPr>
          <w:sz w:val="16"/>
        </w:rPr>
      </w:pPr>
      <w:r w:rsidRPr="00D40B24">
        <w:rPr>
          <w:sz w:val="16"/>
        </w:rPr>
        <w:t>This led the Trump administration to spare no effort to develop space science and technology and space projects, which are the basis of space order</w:t>
      </w:r>
      <w:r w:rsidRPr="00573F39">
        <w:rPr>
          <w:rStyle w:val="StyleUnderline"/>
        </w:rPr>
        <w:t xml:space="preserve">. </w:t>
      </w:r>
      <w:r w:rsidRPr="00573F39">
        <w:rPr>
          <w:rStyle w:val="StyleUnderline"/>
          <w:highlight w:val="cyan"/>
        </w:rPr>
        <w:t>Since</w:t>
      </w:r>
      <w:r w:rsidRPr="00573F39">
        <w:rPr>
          <w:rStyle w:val="StyleUnderline"/>
        </w:rPr>
        <w:t xml:space="preserve"> President George W. </w:t>
      </w:r>
      <w:r w:rsidRPr="00573F39">
        <w:rPr>
          <w:rStyle w:val="StyleUnderline"/>
          <w:highlight w:val="cyan"/>
        </w:rPr>
        <w:t>Bush, the</w:t>
      </w:r>
      <w:r w:rsidRPr="00573F39">
        <w:rPr>
          <w:rStyle w:val="StyleUnderline"/>
        </w:rPr>
        <w:t xml:space="preserve"> maintenance </w:t>
      </w:r>
      <w:r w:rsidRPr="00573F39">
        <w:rPr>
          <w:rStyle w:val="StyleUnderline"/>
          <w:highlight w:val="cyan"/>
        </w:rPr>
        <w:t>work for supremacy in space has been carried out</w:t>
      </w:r>
      <w:r w:rsidRPr="00D40B24">
        <w:rPr>
          <w:sz w:val="16"/>
        </w:rPr>
        <w:t>. President Obama also introduced a policy to encourage U.S. private companies to participate in space projects to expand the foundation for supremacy in space.</w:t>
      </w:r>
    </w:p>
    <w:p w14:paraId="210CF793" w14:textId="77777777" w:rsidR="001A020D" w:rsidRPr="00573F39" w:rsidRDefault="001A020D" w:rsidP="001A020D">
      <w:pPr>
        <w:rPr>
          <w:sz w:val="16"/>
          <w:szCs w:val="16"/>
        </w:rPr>
      </w:pPr>
      <w:r w:rsidRPr="00573F39">
        <w:rPr>
          <w:sz w:val="16"/>
          <w:szCs w:val="16"/>
        </w:rPr>
        <w:t>It was President Trump who actualized all these. He was the one who legalized private companies' space development projects under the Space Policy Directive-I. He also thoroughly reflected his “America First” principle in the space business. For example, all the substances obtained in space, including minerals, were no longer defined as "common goods." He also promised that space activities by private companies in the United States would be free from restrictions such as the Outer Space Treaty and the 1979 resolution by the United Nations Committee on the Peaceful Uses of Outer Space.</w:t>
      </w:r>
    </w:p>
    <w:p w14:paraId="09828BB0" w14:textId="77777777" w:rsidR="001A020D" w:rsidRPr="00573F39" w:rsidRDefault="001A020D" w:rsidP="001A020D">
      <w:pPr>
        <w:rPr>
          <w:sz w:val="16"/>
          <w:szCs w:val="16"/>
        </w:rPr>
      </w:pPr>
      <w:r w:rsidRPr="00573F39">
        <w:rPr>
          <w:sz w:val="16"/>
          <w:szCs w:val="16"/>
        </w:rPr>
        <w:t>Space and the moon were known as repositories of resources. As it became known that the resources that are scarce or will be depleted on Earth are very abundant outside the Earth in space, the space race has gotten intense. This is why the space race has been promoted on a geoeconomic level. However, in order to secure these benefits of geoeconomic strategies, geopolitical strategies must be accompanied. In other words, military defenses should be backed up to protect the resource acquisition process.</w:t>
      </w:r>
    </w:p>
    <w:p w14:paraId="703584C6" w14:textId="77777777" w:rsidR="001A020D" w:rsidRPr="00573F39" w:rsidRDefault="001A020D" w:rsidP="001A020D">
      <w:pPr>
        <w:rPr>
          <w:sz w:val="16"/>
          <w:szCs w:val="16"/>
        </w:rPr>
      </w:pPr>
      <w:r w:rsidRPr="00573F39">
        <w:rPr>
          <w:sz w:val="16"/>
          <w:szCs w:val="16"/>
        </w:rPr>
        <w:t>Fearing this, the United Nations Committee on the Peaceful Uses of Outer Space strictly regulates the military use of space. However, the fact that the logic of developing naval power to protect long-range foreign interests on Earth is reflected in the strategic thinking of securing space profits is the decisive factor that has driven the space race today.</w:t>
      </w:r>
    </w:p>
    <w:p w14:paraId="503395B7" w14:textId="77777777" w:rsidR="001A020D" w:rsidRPr="00573F39" w:rsidRDefault="001A020D" w:rsidP="001A020D">
      <w:pPr>
        <w:rPr>
          <w:sz w:val="16"/>
          <w:szCs w:val="16"/>
        </w:rPr>
      </w:pPr>
      <w:r w:rsidRPr="00573F39">
        <w:rPr>
          <w:sz w:val="16"/>
          <w:szCs w:val="16"/>
        </w:rPr>
        <w:t>The repositories of resources and future energy sources</w:t>
      </w:r>
    </w:p>
    <w:p w14:paraId="66037BFF" w14:textId="77777777" w:rsidR="001A020D" w:rsidRPr="00D40B24" w:rsidRDefault="001A020D" w:rsidP="001A020D">
      <w:pPr>
        <w:rPr>
          <w:sz w:val="16"/>
        </w:rPr>
      </w:pPr>
      <w:r w:rsidRPr="00D40B24">
        <w:rPr>
          <w:rStyle w:val="StyleUnderline"/>
          <w:highlight w:val="cyan"/>
        </w:rPr>
        <w:t>There are three strategic benefits that drive</w:t>
      </w:r>
      <w:r w:rsidRPr="00573F39">
        <w:rPr>
          <w:rStyle w:val="StyleUnderline"/>
        </w:rPr>
        <w:t xml:space="preserve"> the U.S.-China </w:t>
      </w:r>
      <w:r w:rsidRPr="00D40B24">
        <w:rPr>
          <w:rStyle w:val="StyleUnderline"/>
          <w:highlight w:val="cyan"/>
        </w:rPr>
        <w:t>competition for supremacy in space</w:t>
      </w:r>
      <w:r w:rsidRPr="00573F39">
        <w:rPr>
          <w:rStyle w:val="StyleUnderline"/>
        </w:rPr>
        <w:t xml:space="preserve">. The first is the </w:t>
      </w:r>
      <w:r w:rsidRPr="00D40B24">
        <w:rPr>
          <w:rStyle w:val="StyleUnderline"/>
          <w:highlight w:val="cyan"/>
        </w:rPr>
        <w:t xml:space="preserve">infinite resource </w:t>
      </w:r>
      <w:r w:rsidRPr="00D40B24">
        <w:rPr>
          <w:rStyle w:val="StyleUnderline"/>
        </w:rPr>
        <w:t>in space. There are endless resources buried in more than 10,000 asteroids orbiting the Earth. They are known to have an abundance of resources such as carbon, zinc, cobalt, platinum, gold, silver and titanium</w:t>
      </w:r>
      <w:r w:rsidRPr="00D40B24">
        <w:rPr>
          <w:sz w:val="16"/>
        </w:rPr>
        <w:t>, in which platinum and titanium, for example, can be sold for $30,000 to $50,000 per kilogram.</w:t>
      </w:r>
    </w:p>
    <w:p w14:paraId="2EB8E2C5" w14:textId="77777777" w:rsidR="001A020D" w:rsidRPr="00D40B24" w:rsidRDefault="001A020D" w:rsidP="001A020D">
      <w:pPr>
        <w:rPr>
          <w:sz w:val="16"/>
        </w:rPr>
      </w:pPr>
      <w:r w:rsidRPr="00D40B24">
        <w:rPr>
          <w:rStyle w:val="StyleUnderline"/>
        </w:rPr>
        <w:t>Second</w:t>
      </w:r>
      <w:r w:rsidRPr="00D40B24">
        <w:rPr>
          <w:rStyle w:val="StyleUnderline"/>
          <w:highlight w:val="cyan"/>
        </w:rPr>
        <w:t>, the future energy source</w:t>
      </w:r>
      <w:r w:rsidRPr="00D40B24">
        <w:rPr>
          <w:rStyle w:val="StyleUnderline"/>
        </w:rPr>
        <w:t xml:space="preserve"> lies in space</w:t>
      </w:r>
      <w:r w:rsidRPr="00D40B24">
        <w:rPr>
          <w:sz w:val="16"/>
        </w:rPr>
        <w:t xml:space="preserve">. </w:t>
      </w:r>
      <w:r w:rsidRPr="00D40B24">
        <w:rPr>
          <w:rStyle w:val="StyleUnderline"/>
        </w:rPr>
        <w:t>Power supply using solar energy will be possible by establishing a space power plant that concentrates solar energy in the Earth-Moon area and transmitting it to Earth through laser beams</w:t>
      </w:r>
      <w:r w:rsidRPr="00D40B24">
        <w:rPr>
          <w:sz w:val="16"/>
        </w:rPr>
        <w:t>. Here, the supplied solar power is known to be 35 to 70% more powerful than the solar energy on Earth. By 2100, 70 terawatts of energy will be needed, and it is expected that 332 terawatts can be supplied through the development of space solar power plants in a geostationary orbit.</w:t>
      </w:r>
    </w:p>
    <w:p w14:paraId="05E06015" w14:textId="77777777" w:rsidR="001A020D" w:rsidRPr="00D40B24" w:rsidRDefault="001A020D" w:rsidP="001A020D">
      <w:pPr>
        <w:rPr>
          <w:sz w:val="16"/>
        </w:rPr>
      </w:pPr>
      <w:r w:rsidRPr="00D40B24">
        <w:rPr>
          <w:rStyle w:val="StyleUnderline"/>
        </w:rPr>
        <w:t xml:space="preserve">Third, </w:t>
      </w:r>
      <w:r w:rsidRPr="00D40B24">
        <w:rPr>
          <w:rStyle w:val="StyleUnderline"/>
          <w:highlight w:val="cyan"/>
        </w:rPr>
        <w:t>the desire to dominate space for hegemony</w:t>
      </w:r>
      <w:r w:rsidRPr="00D40B24">
        <w:rPr>
          <w:rStyle w:val="StyleUnderline"/>
        </w:rPr>
        <w:t xml:space="preserve"> has established the space competition relationship between the U.S. and China</w:t>
      </w:r>
      <w:r w:rsidRPr="00D40B24">
        <w:rPr>
          <w:sz w:val="16"/>
        </w:rPr>
        <w:t>. Although each started from different strategic interests, in the end, they have one common goal.</w:t>
      </w:r>
    </w:p>
    <w:p w14:paraId="0BD2C82B" w14:textId="77777777" w:rsidR="001A020D" w:rsidRPr="001A42E6" w:rsidRDefault="001A020D" w:rsidP="001A020D">
      <w:pPr>
        <w:pStyle w:val="Heading4"/>
        <w:rPr>
          <w:rStyle w:val="Emphasis"/>
          <w:b/>
          <w:iCs w:val="0"/>
          <w:sz w:val="14"/>
          <w:u w:val="none"/>
        </w:rPr>
      </w:pPr>
      <w:r>
        <w:rPr>
          <w:rFonts w:ascii="Open Sans" w:hAnsi="Open Sans" w:cs="Open Sans"/>
          <w:color w:val="232323"/>
          <w:sz w:val="27"/>
          <w:szCs w:val="27"/>
        </w:rPr>
        <w:t> </w:t>
      </w: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highlight w:val="green"/>
        </w:rPr>
        <w:t>; so is</w:t>
      </w:r>
      <w:r w:rsidRPr="001A42E6">
        <w:rPr>
          <w:rStyle w:val="StyleUnderline"/>
          <w:rFonts w:cs="Calibri"/>
        </w:rPr>
        <w:t xml:space="preserve"> the political position of Chinese President Xi Jinping and </w:t>
      </w:r>
      <w:r w:rsidRPr="001A42E6">
        <w:rPr>
          <w:rStyle w:val="StyleUnderline"/>
          <w:rFonts w:cs="Calibri"/>
          <w:highlight w:val="green"/>
        </w:rPr>
        <w:t>the C</w:t>
      </w:r>
      <w:r w:rsidRPr="001A42E6">
        <w:rPr>
          <w:rStyle w:val="StyleUnderline"/>
          <w:rFonts w:cs="Calibri"/>
        </w:rPr>
        <w:t xml:space="preserve">hinese </w:t>
      </w:r>
      <w:r w:rsidRPr="001A42E6">
        <w:rPr>
          <w:rStyle w:val="StyleUnderline"/>
          <w:rFonts w:cs="Calibri"/>
          <w:highlight w:val="green"/>
        </w:rPr>
        <w:t>C</w:t>
      </w:r>
      <w:r w:rsidRPr="001A42E6">
        <w:rPr>
          <w:rStyle w:val="StyleUnderline"/>
          <w:rFonts w:cs="Calibri"/>
        </w:rPr>
        <w:t xml:space="preserve">ommunist </w:t>
      </w:r>
      <w:r w:rsidRPr="001A42E6">
        <w:rPr>
          <w:rStyle w:val="StyleUnderline"/>
          <w:rFonts w:cs="Calibri"/>
          <w:highlight w:val="green"/>
        </w:rPr>
        <w:t>P</w:t>
      </w:r>
      <w:r w:rsidRPr="001A42E6">
        <w:rPr>
          <w:rStyle w:val="StyleUnderline"/>
          <w:rFonts w:cs="Calibri"/>
        </w:rPr>
        <w:t>arty</w:t>
      </w:r>
      <w:r w:rsidRPr="001A42E6">
        <w:rPr>
          <w:rStyle w:val="StyleUnderline"/>
          <w:rFonts w:cs="Calibri"/>
          <w:highlight w:val="green"/>
        </w:rPr>
        <w:t>’s</w:t>
      </w:r>
      <w:r w:rsidRPr="001A42E6">
        <w:rPr>
          <w:rStyle w:val="StyleUnderline"/>
          <w:rFonts w:cs="Calibri"/>
        </w:rPr>
        <w:t xml:space="preserve"> (CCP) </w:t>
      </w:r>
      <w:r w:rsidRPr="001A42E6">
        <w:rPr>
          <w:rStyle w:val="Emphasis"/>
          <w:b/>
          <w:highlight w:val="green"/>
        </w:rPr>
        <w:t>domestic strength.</w:t>
      </w:r>
      <w:r w:rsidRPr="001A42E6">
        <w:rPr>
          <w:rStyle w:val="StyleUnderline"/>
          <w:rFonts w:cs="Calibri"/>
        </w:rPr>
        <w:t xml:space="preserve"> In the long term, </w:t>
      </w:r>
      <w:r w:rsidRPr="001A42E6">
        <w:rPr>
          <w:rStyle w:val="StyleUnderline"/>
          <w:rFonts w:cs="Calibri"/>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highlight w:val="green"/>
        </w:rPr>
        <w:t xml:space="preserve"> after this peak is</w:t>
      </w:r>
      <w:r w:rsidRPr="001A42E6">
        <w:rPr>
          <w:rStyle w:val="StyleUnderline"/>
          <w:rFonts w:cs="Calibri"/>
        </w:rPr>
        <w:t xml:space="preserve"> a </w:t>
      </w:r>
      <w:r w:rsidRPr="001A42E6">
        <w:rPr>
          <w:rStyle w:val="Emphasis"/>
          <w:b/>
          <w:highlight w:val="green"/>
        </w:rPr>
        <w:t xml:space="preserve">good </w:t>
      </w:r>
      <w:r w:rsidRPr="001A42E6">
        <w:rPr>
          <w:rStyle w:val="Emphasis"/>
          <w:b/>
        </w:rPr>
        <w:t>thing.</w:t>
      </w:r>
      <w:r w:rsidRPr="001A42E6">
        <w:rPr>
          <w:rStyle w:val="StyleUnderline"/>
          <w:rFonts w:cs="Calibri"/>
          <w:highlight w:val="green"/>
        </w:rPr>
        <w:t xml:space="preserve"> But</w:t>
      </w:r>
      <w:r w:rsidRPr="001A42E6">
        <w:rPr>
          <w:rStyle w:val="StyleUnderline"/>
          <w:rFonts w:cs="Calibri"/>
        </w:rPr>
        <w:t xml:space="preserve"> right </w:t>
      </w:r>
      <w:r w:rsidRPr="001A42E6">
        <w:rPr>
          <w:rStyle w:val="StyleUnderline"/>
          <w:rFonts w:cs="Calibri"/>
          <w:highlight w:val="green"/>
        </w:rPr>
        <w:t>now</w:t>
      </w:r>
      <w:r w:rsidRPr="001A42E6">
        <w:rPr>
          <w:rStyle w:val="StyleUnderline"/>
          <w:rFonts w:cs="Calibri"/>
        </w:rPr>
        <w:t xml:space="preserve">, it </w:t>
      </w:r>
      <w:r w:rsidRPr="001A42E6">
        <w:rPr>
          <w:rStyle w:val="StyleUnderline"/>
          <w:rFonts w:cs="Calibri"/>
          <w:highlight w:val="green"/>
        </w:rPr>
        <w:t xml:space="preserve">creates a </w:t>
      </w:r>
      <w:r w:rsidRPr="001A42E6">
        <w:rPr>
          <w:rStyle w:val="Emphasis"/>
          <w:b/>
          <w:highlight w:val="green"/>
        </w:rPr>
        <w:t>decade of danger</w:t>
      </w:r>
      <w:r w:rsidRPr="001A42E6">
        <w:rPr>
          <w:rStyle w:val="StyleUnderline"/>
          <w:rFonts w:cs="Calibri"/>
          <w:highlight w:val="green"/>
        </w:rPr>
        <w:t xml:space="preserve"> from a system that</w:t>
      </w:r>
      <w:r w:rsidRPr="001A42E6">
        <w:rPr>
          <w:rStyle w:val="StyleUnderline"/>
          <w:rFonts w:cs="Calibri"/>
        </w:rPr>
        <w:t xml:space="preserve"> increasingly </w:t>
      </w:r>
      <w:r w:rsidRPr="001A42E6">
        <w:rPr>
          <w:rStyle w:val="StyleUnderline"/>
          <w:rFonts w:cs="Calibri"/>
          <w:highlight w:val="green"/>
        </w:rPr>
        <w:t>realizes it</w:t>
      </w:r>
      <w:r w:rsidRPr="001A42E6">
        <w:rPr>
          <w:rStyle w:val="StyleUnderline"/>
          <w:rFonts w:cs="Calibri"/>
        </w:rPr>
        <w:t xml:space="preserve"> only </w:t>
      </w:r>
      <w:r w:rsidRPr="001A42E6">
        <w:rPr>
          <w:rStyle w:val="StyleUnderline"/>
          <w:rFonts w:cs="Calibri"/>
          <w:highlight w:val="green"/>
        </w:rPr>
        <w:t xml:space="preserve">has a </w:t>
      </w:r>
      <w:r w:rsidRPr="001A42E6">
        <w:rPr>
          <w:rStyle w:val="Emphasis"/>
          <w:b/>
          <w:highlight w:val="green"/>
        </w:rPr>
        <w:t>short time</w:t>
      </w:r>
      <w:r w:rsidRPr="001A42E6">
        <w:rPr>
          <w:rStyle w:val="StyleUnderline"/>
          <w:rFonts w:cs="Calibri"/>
          <w:highlight w:val="green"/>
        </w:rPr>
        <w:t xml:space="preserve"> to fulfill</w:t>
      </w:r>
      <w:r w:rsidRPr="001A42E6">
        <w:rPr>
          <w:rStyle w:val="StyleUnderline"/>
          <w:rFonts w:cs="Calibri"/>
        </w:rPr>
        <w:t xml:space="preserve"> some of </w:t>
      </w:r>
      <w:r w:rsidRPr="001A42E6">
        <w:rPr>
          <w:rStyle w:val="StyleUnderline"/>
          <w:rFonts w:cs="Calibri"/>
          <w:highlight w:val="green"/>
        </w:rPr>
        <w:t xml:space="preserve">its </w:t>
      </w:r>
      <w:r w:rsidRPr="001A42E6">
        <w:rPr>
          <w:rStyle w:val="Emphasis"/>
          <w:b/>
          <w:highlight w:val="green"/>
        </w:rPr>
        <w:t>most critical</w:t>
      </w:r>
      <w:r w:rsidRPr="001A42E6">
        <w:rPr>
          <w:rStyle w:val="StyleUnderline"/>
          <w:rFonts w:cs="Calibri"/>
        </w:rPr>
        <w:t xml:space="preserve">, long-held </w:t>
      </w:r>
      <w:r w:rsidRPr="001A42E6">
        <w:rPr>
          <w:rStyle w:val="Emphasis"/>
          <w:b/>
          <w:highlight w:val="green"/>
        </w:rPr>
        <w:t>goals.</w:t>
      </w:r>
    </w:p>
    <w:p w14:paraId="3055D87D" w14:textId="77777777" w:rsidR="001A020D" w:rsidRPr="001A42E6" w:rsidRDefault="001A020D" w:rsidP="001A020D">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37"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685EF618" w14:textId="77777777" w:rsidR="001A020D" w:rsidRPr="001A42E6" w:rsidRDefault="001A020D" w:rsidP="001A020D">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1E13E9E3" w14:textId="77777777" w:rsidR="001A020D" w:rsidRPr="001A42E6" w:rsidRDefault="001A020D" w:rsidP="001A020D">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7D0063E8" w14:textId="77777777" w:rsidR="001A020D" w:rsidRPr="001A42E6" w:rsidRDefault="001A020D" w:rsidP="001A020D">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1305AF33" w14:textId="77777777" w:rsidR="001A020D" w:rsidRPr="001A42E6" w:rsidRDefault="001A020D" w:rsidP="001A020D">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1A42E6">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1A42E6">
        <w:rPr>
          <w:rStyle w:val="StyleUnderline"/>
          <w:highlight w:val="green"/>
        </w:rPr>
        <w:t>push</w:t>
      </w:r>
      <w:r w:rsidRPr="001A42E6">
        <w:rPr>
          <w:rStyle w:val="StyleUnderline"/>
        </w:rPr>
        <w:t xml:space="preserve">ing </w:t>
      </w:r>
      <w:r w:rsidRPr="001A42E6">
        <w:rPr>
          <w:rStyle w:val="StyleUnderline"/>
          <w:highlight w:val="green"/>
        </w:rPr>
        <w:t>back</w:t>
      </w:r>
      <w:r w:rsidRPr="001A42E6">
        <w:rPr>
          <w:rStyle w:val="StyleUnderline"/>
        </w:rPr>
        <w:t xml:space="preserve"> against </w:t>
      </w:r>
      <w:r w:rsidRPr="001A42E6">
        <w:rPr>
          <w:rStyle w:val="StyleUnderline"/>
          <w:highlight w:val="green"/>
        </w:rPr>
        <w:t>China during</w:t>
      </w:r>
      <w:r w:rsidRPr="001A42E6">
        <w:rPr>
          <w:rStyle w:val="StyleUnderline"/>
        </w:rPr>
        <w:t xml:space="preserve"> the 2020s—</w:t>
      </w:r>
      <w:r w:rsidRPr="001A42E6">
        <w:rPr>
          <w:rStyle w:val="StyleUnderline"/>
          <w:highlight w:val="green"/>
        </w:rPr>
        <w:t>a decade of danger—before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5C1EEB00" w14:textId="77777777" w:rsidR="001A020D" w:rsidRPr="001A42E6" w:rsidRDefault="001A020D" w:rsidP="001A020D">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292A5709" w14:textId="77777777" w:rsidR="001A020D" w:rsidRPr="00711B24" w:rsidRDefault="001A020D" w:rsidP="001A020D">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5859CDA8" w14:textId="77777777" w:rsidR="001A020D" w:rsidRPr="001A42E6" w:rsidRDefault="001A020D" w:rsidP="001A020D">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08339AA0" w14:textId="77777777" w:rsidR="001A020D" w:rsidRPr="001A42E6" w:rsidRDefault="001A020D" w:rsidP="001A020D">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3EBF9184" w14:textId="77777777" w:rsidR="001A020D" w:rsidRPr="001A42E6" w:rsidRDefault="001A020D" w:rsidP="001A020D">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563E40EE" w14:textId="77777777" w:rsidR="001A020D" w:rsidRPr="001A42E6" w:rsidRDefault="001A020D" w:rsidP="001A020D">
      <w:pPr>
        <w:spacing w:before="100" w:beforeAutospacing="1" w:after="100" w:afterAutospacing="1"/>
        <w:rPr>
          <w:rStyle w:val="StyleUnderline"/>
        </w:rPr>
      </w:pPr>
      <w:r w:rsidRPr="001A42E6">
        <w:rPr>
          <w:rStyle w:val="StyleUnderline"/>
          <w:highlight w:val="green"/>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high-consequence posturing and </w:t>
      </w:r>
      <w:r w:rsidRPr="001A42E6">
        <w:rPr>
          <w:rStyle w:val="StyleUnderline"/>
          <w:highlight w:val="green"/>
        </w:rPr>
        <w:t>action.</w:t>
      </w:r>
    </w:p>
    <w:p w14:paraId="2D4DCB58" w14:textId="77777777" w:rsidR="001A020D" w:rsidRPr="00711B24" w:rsidRDefault="001A020D" w:rsidP="001A020D">
      <w:pPr>
        <w:spacing w:before="100" w:beforeAutospacing="1" w:after="100" w:afterAutospacing="1"/>
        <w:rPr>
          <w:rFonts w:eastAsia="Times New Roman"/>
          <w:color w:val="000000"/>
          <w:sz w:val="12"/>
          <w:szCs w:val="12"/>
        </w:rPr>
      </w:pPr>
      <w:r w:rsidRPr="00711B24">
        <w:rPr>
          <w:rFonts w:eastAsia="Times New Roman"/>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hyperlink r:id="rId38" w:history="1">
        <w:r w:rsidRPr="00711B24">
          <w:rPr>
            <w:rFonts w:eastAsia="Times New Roman"/>
            <w:color w:val="111111"/>
            <w:sz w:val="12"/>
            <w:szCs w:val="12"/>
            <w:u w:val="single"/>
          </w:rPr>
          <w:t>Hong Kong</w:t>
        </w:r>
      </w:hyperlink>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1C7EC37E" w14:textId="77777777" w:rsidR="001A020D" w:rsidRPr="00711B24" w:rsidRDefault="001A020D" w:rsidP="001A020D">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461E680E" w14:textId="77777777" w:rsidR="001A020D" w:rsidRPr="001A42E6" w:rsidRDefault="001A020D" w:rsidP="001A020D">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178AAC2B" w14:textId="77777777" w:rsidR="001A020D" w:rsidRPr="001A42E6" w:rsidRDefault="001A020D" w:rsidP="001A020D">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3DFBA13F" w14:textId="77777777" w:rsidR="001A020D" w:rsidRPr="00711B24" w:rsidRDefault="001A020D" w:rsidP="001A020D">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—following an extraordinary ramp-up in People’s Liberation Army capabilities and before Xi or the party state’s power grasp has ebbed or Washington and its allies have fully regrouped and rallied to the challenge.</w:t>
      </w:r>
    </w:p>
    <w:p w14:paraId="7965CD7E" w14:textId="77777777" w:rsidR="001A020D" w:rsidRPr="001A42E6" w:rsidRDefault="001A020D" w:rsidP="001A020D">
      <w:pPr>
        <w:spacing w:before="100" w:beforeAutospacing="1" w:after="100" w:afterAutospacing="1"/>
        <w:rPr>
          <w:rStyle w:val="StyleUnderline"/>
        </w:rPr>
      </w:pPr>
      <w:r w:rsidRPr="00711B24">
        <w:rPr>
          <w:rFonts w:eastAsia="Times New Roman"/>
          <w:color w:val="000000"/>
          <w:sz w:val="12"/>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Mark Milley</w:t>
      </w:r>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51895249" w14:textId="77777777" w:rsidR="001A020D" w:rsidRPr="00711B24" w:rsidRDefault="001A020D" w:rsidP="001A020D">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1C268992" w14:textId="77777777" w:rsidR="001A020D" w:rsidRPr="00711B24" w:rsidRDefault="001A020D" w:rsidP="001A020D">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hyperlink r:id="rId39" w:history="1">
        <w:r w:rsidRPr="00711B24">
          <w:rPr>
            <w:rFonts w:eastAsia="Times New Roman"/>
            <w:color w:val="111111"/>
            <w:sz w:val="12"/>
            <w:szCs w:val="12"/>
            <w:u w:val="single"/>
          </w:rPr>
          <w:t>oil</w:t>
        </w:r>
      </w:hyperlink>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0D7871B8" w14:textId="77777777" w:rsidR="001A020D" w:rsidRPr="00711B24" w:rsidRDefault="001A020D" w:rsidP="001A020D">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60AF64DA" w14:textId="77777777" w:rsidR="001A020D" w:rsidRPr="00711B24" w:rsidRDefault="001A020D" w:rsidP="001A020D">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43BCE433" w14:textId="77777777" w:rsidR="001A020D" w:rsidRPr="00711B24" w:rsidRDefault="001A020D" w:rsidP="001A020D">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hyperlink r:id="rId40" w:history="1">
        <w:r w:rsidRPr="00711B24">
          <w:rPr>
            <w:rFonts w:eastAsia="Times New Roman"/>
            <w:color w:val="111111"/>
            <w:sz w:val="12"/>
            <w:szCs w:val="12"/>
            <w:u w:val="single"/>
          </w:rPr>
          <w:t>Taiwan</w:t>
        </w:r>
      </w:hyperlink>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408B4CAC" w14:textId="77777777" w:rsidR="001A020D" w:rsidRPr="00711B24" w:rsidRDefault="001A020D" w:rsidP="001A020D">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3B093BA6" w14:textId="77777777" w:rsidR="001A020D" w:rsidRPr="00711B24" w:rsidRDefault="001A020D" w:rsidP="001A020D">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hyperlink r:id="rId41" w:history="1">
        <w:r w:rsidRPr="001A42E6">
          <w:rPr>
            <w:rFonts w:eastAsia="Times New Roman"/>
            <w:color w:val="111111"/>
            <w:szCs w:val="22"/>
            <w:u w:val="single"/>
          </w:rPr>
          <w:t>nuclear threats</w:t>
        </w:r>
      </w:hyperlink>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6C422EFC" w14:textId="77777777" w:rsidR="001A020D" w:rsidRPr="001A42E6" w:rsidRDefault="001A020D" w:rsidP="001A020D">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42117807" w14:textId="77777777" w:rsidR="001A020D" w:rsidRPr="001A42E6" w:rsidRDefault="001A020D" w:rsidP="001A020D">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1A42E6">
        <w:rPr>
          <w:rStyle w:val="StyleUnderline"/>
          <w:highlight w:val="green"/>
        </w:rPr>
        <w:t>Personal 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33366F66" w14:textId="77777777" w:rsidR="001A020D" w:rsidRPr="00711B24" w:rsidRDefault="001A020D" w:rsidP="001A020D">
      <w:pPr>
        <w:spacing w:before="100" w:beforeAutospacing="1" w:after="100" w:afterAutospacing="1"/>
        <w:rPr>
          <w:rFonts w:eastAsia="Times New Roman"/>
          <w:color w:val="000000"/>
          <w:sz w:val="12"/>
          <w:szCs w:val="22"/>
        </w:rPr>
      </w:pPr>
      <w:r w:rsidRPr="00711B24">
        <w:rPr>
          <w:rFonts w:eastAsia="Times New Roman"/>
          <w:color w:val="000000"/>
          <w:sz w:val="12"/>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pacem,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4A5C6123" w14:textId="77777777" w:rsidR="001A020D" w:rsidRPr="001A42E6" w:rsidRDefault="001A020D" w:rsidP="001A020D">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550767B0" w14:textId="77777777" w:rsidR="001A020D" w:rsidRPr="00711B24" w:rsidRDefault="001A020D" w:rsidP="001A020D">
      <w:pPr>
        <w:spacing w:before="100" w:beforeAutospacing="1" w:after="100" w:afterAutospacing="1"/>
        <w:rPr>
          <w:rFonts w:eastAsia="Times New Roman"/>
          <w:color w:val="000000"/>
          <w:sz w:val="12"/>
          <w:szCs w:val="22"/>
        </w:rPr>
      </w:pPr>
      <w:r w:rsidRPr="000769DF">
        <w:rPr>
          <w:rStyle w:val="StyleUnderline"/>
        </w:rPr>
        <w:t>Nothing we might theoretically achieve in 2035 and beyond is worth pursuing at the expense of China</w:t>
      </w:r>
      <w:r w:rsidRPr="000769DF">
        <w:rPr>
          <w:rFonts w:eastAsia="Times New Roman"/>
          <w:color w:val="000000"/>
          <w:sz w:val="12"/>
          <w:szCs w:val="22"/>
        </w:rPr>
        <w:t>-credible capabilities we can realistically achieve no later than the mid-to-late 2020s.</w:t>
      </w:r>
    </w:p>
    <w:p w14:paraId="50B0066F" w14:textId="77777777" w:rsidR="00550FC2" w:rsidRPr="00550FC2" w:rsidRDefault="00550FC2" w:rsidP="00550FC2"/>
    <w:sectPr w:rsidR="00550FC2" w:rsidRPr="00550FC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34631D1"/>
    <w:multiLevelType w:val="hybridMultilevel"/>
    <w:tmpl w:val="E30834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3D75DB"/>
    <w:multiLevelType w:val="hybridMultilevel"/>
    <w:tmpl w:val="811463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71740D"/>
    <w:multiLevelType w:val="hybridMultilevel"/>
    <w:tmpl w:val="775A2F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C4FA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020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E710D"/>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0FC2"/>
    <w:rsid w:val="005519C2"/>
    <w:rsid w:val="005523E0"/>
    <w:rsid w:val="0055320F"/>
    <w:rsid w:val="0055699B"/>
    <w:rsid w:val="0056020A"/>
    <w:rsid w:val="00560B88"/>
    <w:rsid w:val="00563D3D"/>
    <w:rsid w:val="005659AA"/>
    <w:rsid w:val="005676E8"/>
    <w:rsid w:val="00577C12"/>
    <w:rsid w:val="00580BFC"/>
    <w:rsid w:val="00581048"/>
    <w:rsid w:val="00581203"/>
    <w:rsid w:val="0058349C"/>
    <w:rsid w:val="00585FBE"/>
    <w:rsid w:val="00586E14"/>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53CA"/>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17E36"/>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78AB"/>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4FAE"/>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0AC8"/>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0D8"/>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5920"/>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0A1D"/>
    <w:rsid w:val="00D53072"/>
    <w:rsid w:val="00D57F1F"/>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07497"/>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260CE9"/>
  <w14:defaultImageDpi w14:val="300"/>
  <w15:docId w15:val="{4D6E5AE9-3191-6E4F-8993-F3625D39D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C4FA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C4F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C4FA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C4FA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8C4FA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C4F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4FAE"/>
  </w:style>
  <w:style w:type="character" w:customStyle="1" w:styleId="Heading1Char">
    <w:name w:val="Heading 1 Char"/>
    <w:aliases w:val="Pocket Char"/>
    <w:basedOn w:val="DefaultParagraphFont"/>
    <w:link w:val="Heading1"/>
    <w:uiPriority w:val="9"/>
    <w:rsid w:val="008C4FA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C4FA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C4FAE"/>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8C4FA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8C4FAE"/>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Bold Cite Char"/>
    <w:basedOn w:val="DefaultParagraphFont"/>
    <w:uiPriority w:val="1"/>
    <w:qFormat/>
    <w:rsid w:val="008C4FAE"/>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20"/>
    <w:qFormat/>
    <w:rsid w:val="008C4FAE"/>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C4FAE"/>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8C4FAE"/>
    <w:rPr>
      <w:color w:val="auto"/>
      <w:u w:val="none"/>
    </w:rPr>
  </w:style>
  <w:style w:type="paragraph" w:styleId="DocumentMap">
    <w:name w:val="Document Map"/>
    <w:basedOn w:val="Normal"/>
    <w:link w:val="DocumentMapChar"/>
    <w:uiPriority w:val="99"/>
    <w:semiHidden/>
    <w:unhideWhenUsed/>
    <w:rsid w:val="008C4FA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C4FAE"/>
    <w:rPr>
      <w:rFonts w:ascii="Lucida Grande" w:hAnsi="Lucida Grande" w:cs="Lucida Grande"/>
    </w:rPr>
  </w:style>
  <w:style w:type="paragraph" w:customStyle="1" w:styleId="textbold">
    <w:name w:val="text bold"/>
    <w:basedOn w:val="Normal"/>
    <w:link w:val="Emphasis"/>
    <w:autoRedefine/>
    <w:uiPriority w:val="20"/>
    <w:qFormat/>
    <w:rsid w:val="00550FC2"/>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bdr w:val="single" w:sz="8" w:space="0" w:color="auto"/>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tag"/>
    <w:basedOn w:val="Heading1"/>
    <w:link w:val="Hyperlink"/>
    <w:autoRedefine/>
    <w:uiPriority w:val="99"/>
    <w:qFormat/>
    <w:rsid w:val="00550FC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1A020D"/>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ationalinterest.org/feature/geostrategic-importance-outer-space-resources-154746" TargetMode="External"/><Relationship Id="rId18" Type="http://schemas.openxmlformats.org/officeDocument/2006/relationships/hyperlink" Target="https://foreignpolicy.com/2016/04/28/the-asteroid-miners-guide-to-the-galaxy-space-race-mining-asteroids-planetary-research-deep-space-industries/" TargetMode="External"/><Relationship Id="rId26" Type="http://schemas.openxmlformats.org/officeDocument/2006/relationships/hyperlink" Target="https://www.livescience.com/51990-sea-level-rise-unknowns.html" TargetMode="External"/><Relationship Id="rId39" Type="http://schemas.openxmlformats.org/officeDocument/2006/relationships/hyperlink" Target="http://english.customs.gov.cn/Statics/0aba4bfd-f8ed-477c-9d16-dc3def897b7b.html" TargetMode="External"/><Relationship Id="rId21" Type="http://schemas.openxmlformats.org/officeDocument/2006/relationships/hyperlink" Target="https://www.sciencedirect.com/science/article/pii/S0094576519313451" TargetMode="External"/><Relationship Id="rId34" Type="http://schemas.openxmlformats.org/officeDocument/2006/relationships/hyperlink" Target="http://www.jessicachenweiss.com/uploads/3/0/6/3/30636001/19-01-24-elite-statements-isq-ca.pdf"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theconversation.com/mining-the-moon-110744" TargetMode="External"/><Relationship Id="rId20" Type="http://schemas.openxmlformats.org/officeDocument/2006/relationships/hyperlink" Target="https://aerospace.csis.org/data/space-launch-to-low-earth-orbit-how-much-does-it-cost/" TargetMode="External"/><Relationship Id="rId29" Type="http://schemas.openxmlformats.org/officeDocument/2006/relationships/hyperlink" Target="https://hbr.org/2021/05/what-the-west-gets-wrong-about-china%20accessed%2012/14/21" TargetMode="External"/><Relationship Id="rId41" Type="http://schemas.openxmlformats.org/officeDocument/2006/relationships/hyperlink" Target="https://www.globaltimes.cn/page/202109/1234460.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yneinstitute.mines.edu/wp-content/uploads/sites/149/2020/09/Payne-Institute-Commentary-The-Era-of-Commercial-Space-Mining-Begins.pdf" TargetMode="External"/><Relationship Id="rId24" Type="http://schemas.openxmlformats.org/officeDocument/2006/relationships/hyperlink" Target="https://www.livescience.com/57266-amazon-river.html" TargetMode="External"/><Relationship Id="rId32" Type="http://schemas.openxmlformats.org/officeDocument/2006/relationships/hyperlink" Target="https://www.ida.org/-/media/feature/publications/e/ev/evaluation-of-chinas-commercial-space-sector/d-10873.ashx" TargetMode="External"/><Relationship Id="rId37" Type="http://schemas.openxmlformats.org/officeDocument/2006/relationships/hyperlink" Target="https://www.nytimes.com/interactive/2019/11/16/world/asia/china-xinjiang-documents.html" TargetMode="External"/><Relationship Id="rId40" Type="http://schemas.openxmlformats.org/officeDocument/2006/relationships/hyperlink" Target="https://www.andrewerickson.com/2021/06/quick-look-cmsis-4-6-may-2021-conference-large-scale-amphibious-warfare-in-chinese-military-strategy-taiwan-strait-campaign-focus/" TargetMode="External"/><Relationship Id="rId5" Type="http://schemas.openxmlformats.org/officeDocument/2006/relationships/numbering" Target="numbering.xml"/><Relationship Id="rId15" Type="http://schemas.openxmlformats.org/officeDocument/2006/relationships/hyperlink" Target="https://www.theverge.com/2018/8/23/17769034/nasa-moon-lunar-water-ice-mining-propellant-depots" TargetMode="External"/><Relationship Id="rId23" Type="http://schemas.openxmlformats.org/officeDocument/2006/relationships/hyperlink" Target="https://scholar.smu.edu/cgi/viewcontent.cgi?article=1307&amp;context=jalc" TargetMode="External"/><Relationship Id="rId28" Type="http://schemas.openxmlformats.org/officeDocument/2006/relationships/hyperlink" Target="https://hbr.org/search?term=elsbeth%20johnson&amp;search_type=search-all" TargetMode="External"/><Relationship Id="rId36" Type="http://schemas.openxmlformats.org/officeDocument/2006/relationships/hyperlink" Target="https://www.businessinsider.com/russia-says-space-junk-could-spark-war-2016-1" TargetMode="External"/><Relationship Id="rId10" Type="http://schemas.openxmlformats.org/officeDocument/2006/relationships/hyperlink" Target="https://www.investopedia.com/terms/n/non-profitorganization.asp" TargetMode="External"/><Relationship Id="rId19" Type="http://schemas.openxmlformats.org/officeDocument/2006/relationships/hyperlink" Target="https://www.sciencedirect.com/science/article/abs/pii/S0032063319301618" TargetMode="External"/><Relationship Id="rId31" Type="http://schemas.openxmlformats.org/officeDocument/2006/relationships/hyperlink" Target="http://www.cpppc.org/en/zy/994006.jhtml" TargetMode="External"/><Relationship Id="rId4" Type="http://schemas.openxmlformats.org/officeDocument/2006/relationships/customXml" Target="../customXml/item4.xml"/><Relationship Id="rId9" Type="http://schemas.openxmlformats.org/officeDocument/2006/relationships/hyperlink" Target="https://www.investopedia.com/terms/s/sector.asp" TargetMode="External"/><Relationship Id="rId14" Type="http://schemas.openxmlformats.org/officeDocument/2006/relationships/hyperlink" Target="https://issues.org/new-policies-needed-to-advance-space-mining/" TargetMode="External"/><Relationship Id="rId22" Type="http://schemas.openxmlformats.org/officeDocument/2006/relationships/hyperlink" Target="https://milkeninstitute.org/videos/infinity-and-beyond-business-space" TargetMode="External"/><Relationship Id="rId27" Type="http://schemas.openxmlformats.org/officeDocument/2006/relationships/hyperlink" Target="https://hbr.org/search?term=rana%20mitter&amp;search_type=search-all" TargetMode="External"/><Relationship Id="rId30" Type="http://schemas.openxmlformats.org/officeDocument/2006/relationships/hyperlink" Target="https://hbr.org/2011/06/what-the-west-doesnt-get-about-china" TargetMode="External"/><Relationship Id="rId35" Type="http://schemas.openxmlformats.org/officeDocument/2006/relationships/hyperlink" Target="https://www.acclimatise.uk.com/2018/05/02/earth-observation-of-increasing-importance-for-climate-change-adaptation/"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fastcompany.com/90347364/jeff-bezos-wants-to-save-earth-by-moving-industry-to-space" TargetMode="External"/><Relationship Id="rId17" Type="http://schemas.openxmlformats.org/officeDocument/2006/relationships/hyperlink" Target="http://lroc.sese.asu.edu/posts/1105" TargetMode="External"/><Relationship Id="rId25" Type="http://schemas.openxmlformats.org/officeDocument/2006/relationships/hyperlink" Target="https://www.livescience.com/55129-how-heat-waves-kill-so-quickly.html" TargetMode="External"/><Relationship Id="rId33" Type="http://schemas.openxmlformats.org/officeDocument/2006/relationships/hyperlink" Target="https://spacenews.com/spacety-releases-first-sar-images/" TargetMode="External"/><Relationship Id="rId38" Type="http://schemas.openxmlformats.org/officeDocument/2006/relationships/hyperlink" Target="https://home.treasury.gov/policy-issues/financial-sanctions/recent-actions/20210716_3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ddenlev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44</TotalTime>
  <Pages>1</Pages>
  <Words>15434</Words>
  <Characters>87980</Characters>
  <Application>Microsoft Office Word</Application>
  <DocSecurity>0</DocSecurity>
  <Lines>733</Lines>
  <Paragraphs>206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103208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Edden T. Levy &lt;Student&gt;</cp:lastModifiedBy>
  <cp:revision>6</cp:revision>
  <dcterms:created xsi:type="dcterms:W3CDTF">2022-02-06T18:27:00Z</dcterms:created>
  <dcterms:modified xsi:type="dcterms:W3CDTF">2022-02-06T20:21:00Z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