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C71D7" w14:textId="77777777" w:rsidR="00B855B7" w:rsidRDefault="00B855B7" w:rsidP="00B855B7">
      <w:pPr>
        <w:pStyle w:val="Heading3"/>
      </w:pPr>
      <w:r>
        <w:t>Xi Lashout DA</w:t>
      </w:r>
    </w:p>
    <w:p w14:paraId="6E180C5C" w14:textId="77777777" w:rsidR="00B855B7" w:rsidRDefault="00B855B7" w:rsidP="00B855B7"/>
    <w:p w14:paraId="2B9F1BA9" w14:textId="77777777" w:rsidR="00B855B7" w:rsidRPr="00932813" w:rsidRDefault="00B855B7" w:rsidP="00B855B7">
      <w:pPr>
        <w:pStyle w:val="Heading4"/>
        <w:rPr>
          <w:rFonts w:asciiTheme="majorHAnsi" w:hAnsiTheme="majorHAnsi" w:cstheme="majorHAnsi"/>
        </w:rPr>
      </w:pPr>
      <w:r w:rsidRPr="00932813">
        <w:rPr>
          <w:rFonts w:asciiTheme="majorHAnsi" w:hAnsiTheme="majorHAnsi" w:cstheme="majorHAnsi"/>
        </w:rPr>
        <w:t>Xi’s regime is stable now, but its success depends on strong growth and private sector development.</w:t>
      </w:r>
    </w:p>
    <w:p w14:paraId="11F4EE26" w14:textId="77777777" w:rsidR="00B855B7" w:rsidRPr="00932813" w:rsidRDefault="00B855B7" w:rsidP="00B855B7">
      <w:pPr>
        <w:rPr>
          <w:rFonts w:asciiTheme="majorHAnsi" w:hAnsiTheme="majorHAnsi" w:cstheme="majorHAnsi"/>
        </w:rPr>
      </w:pPr>
      <w:r w:rsidRPr="00932813">
        <w:rPr>
          <w:rFonts w:asciiTheme="majorHAnsi" w:eastAsiaTheme="majorEastAsia" w:hAnsiTheme="majorHAnsi" w:cstheme="majorHAnsi"/>
          <w:b/>
          <w:iCs/>
          <w:sz w:val="26"/>
        </w:rPr>
        <w:t>Mitter and Johnson 21</w:t>
      </w:r>
      <w:r w:rsidRPr="00932813">
        <w:rPr>
          <w:rFonts w:asciiTheme="majorHAnsi" w:hAnsiTheme="majorHAnsi" w:cstheme="majorHAnsi"/>
        </w:rPr>
        <w:t xml:space="preserve"> [Rana Mitter and Elsbeth Johnson, </w:t>
      </w:r>
      <w:hyperlink r:id="rId9" w:history="1">
        <w:r w:rsidRPr="00932813">
          <w:rPr>
            <w:rStyle w:val="Hyperlink"/>
            <w:rFonts w:asciiTheme="majorHAnsi" w:hAnsiTheme="majorHAnsi" w:cstheme="majorHAnsi"/>
          </w:rPr>
          <w:t>Rana Mitter</w:t>
        </w:r>
      </w:hyperlink>
      <w:r w:rsidRPr="00932813">
        <w:rPr>
          <w:rFonts w:asciiTheme="majorHAnsi" w:hAnsiTheme="majorHAnsi" w:cstheme="majorHAnsi"/>
        </w:rPr>
        <w:t xml:space="preserve"> is a professor of the history and politics of modern China at Oxford. </w:t>
      </w:r>
      <w:hyperlink r:id="rId10" w:history="1">
        <w:r w:rsidRPr="00932813">
          <w:rPr>
            <w:rStyle w:val="Hyperlink"/>
            <w:rFonts w:asciiTheme="majorHAnsi" w:hAnsiTheme="majorHAnsi" w:cstheme="majorHAnsi"/>
          </w:rPr>
          <w:t>Elsbeth Johnson</w:t>
        </w:r>
      </w:hyperlink>
      <w:r w:rsidRPr="00932813">
        <w:rPr>
          <w:rFonts w:asciiTheme="majorHAnsi" w:hAnsiTheme="majorHAnsi" w:cstheme="majorHAnsi"/>
        </w:rPr>
        <w:t xml:space="preserve">, formerly the strategy director for Prudential PLC’s Asian business, is a senior lecturer at MIT’s Sloan School of Management and the founder of SystemShift, a consulting firm. May-June 2021, "What the West Gets Wrong About China," Harvard Business Review, </w:t>
      </w:r>
      <w:hyperlink r:id="rId11" w:history="1">
        <w:r w:rsidRPr="00932813">
          <w:rPr>
            <w:rStyle w:val="Hyperlink"/>
            <w:rFonts w:asciiTheme="majorHAnsi" w:hAnsiTheme="majorHAnsi" w:cstheme="majorHAnsi"/>
          </w:rPr>
          <w:t>https://hbr.org/2021/05/what-the-west-gets-wrong-about-china accessed 12/14/21</w:t>
        </w:r>
      </w:hyperlink>
      <w:r w:rsidRPr="00932813">
        <w:rPr>
          <w:rFonts w:asciiTheme="majorHAnsi" w:hAnsiTheme="majorHAnsi" w:cstheme="majorHAnsi"/>
        </w:rPr>
        <w:t>] Adam</w:t>
      </w:r>
    </w:p>
    <w:p w14:paraId="7C60F3C7" w14:textId="77777777" w:rsidR="00B855B7" w:rsidRPr="00932813" w:rsidRDefault="00B855B7" w:rsidP="00B855B7">
      <w:pPr>
        <w:rPr>
          <w:rStyle w:val="StyleUnderline"/>
          <w:rFonts w:asciiTheme="majorHAnsi" w:hAnsiTheme="majorHAnsi" w:cstheme="majorHAnsi"/>
        </w:rPr>
      </w:pPr>
      <w:r w:rsidRPr="00932813">
        <w:rPr>
          <w:rStyle w:val="StyleUnderline"/>
          <w:rFonts w:asciiTheme="majorHAnsi" w:hAnsiTheme="majorHAnsi" w:cstheme="majorHAnsi"/>
          <w:highlight w:val="cyan"/>
        </w:rPr>
        <w:t>In China</w:t>
      </w:r>
      <w:r w:rsidRPr="00932813">
        <w:rPr>
          <w:rStyle w:val="StyleUnderline"/>
          <w:rFonts w:asciiTheme="majorHAnsi" w:hAnsiTheme="majorHAnsi" w:cstheme="majorHAnsi"/>
        </w:rPr>
        <w:t xml:space="preserve">, however, </w:t>
      </w:r>
      <w:r w:rsidRPr="00932813">
        <w:rPr>
          <w:rStyle w:val="StyleUnderline"/>
          <w:rFonts w:asciiTheme="majorHAnsi" w:hAnsiTheme="majorHAnsi" w:cstheme="majorHAnsi"/>
          <w:highlight w:val="cyan"/>
        </w:rPr>
        <w:t>growth</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has come in the context of</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stable</w:t>
      </w:r>
      <w:r w:rsidRPr="00932813">
        <w:rPr>
          <w:rStyle w:val="StyleUnderline"/>
          <w:rFonts w:asciiTheme="majorHAnsi" w:hAnsiTheme="majorHAnsi" w:cstheme="majorHAnsi"/>
        </w:rPr>
        <w:t xml:space="preserve"> communist </w:t>
      </w:r>
      <w:r w:rsidRPr="00932813">
        <w:rPr>
          <w:rStyle w:val="StyleUnderline"/>
          <w:rFonts w:asciiTheme="majorHAnsi" w:hAnsiTheme="majorHAnsi" w:cstheme="majorHAnsi"/>
          <w:highlight w:val="cyan"/>
        </w:rPr>
        <w:t>rule</w:t>
      </w:r>
      <w:r w:rsidRPr="00932813">
        <w:rPr>
          <w:rStyle w:val="StyleUnderline"/>
          <w:rFonts w:asciiTheme="majorHAnsi" w:hAnsiTheme="majorHAnsi" w:cstheme="majorHAnsi"/>
        </w:rPr>
        <w:t>,</w:t>
      </w:r>
      <w:r w:rsidRPr="00932813">
        <w:rPr>
          <w:rFonts w:asciiTheme="majorHAnsi" w:hAnsiTheme="majorHAnsi" w:cstheme="majorHAnsi"/>
        </w:rPr>
        <w:t xml:space="preserve"> suggesting that </w:t>
      </w:r>
      <w:r w:rsidRPr="00932813">
        <w:rPr>
          <w:rStyle w:val="StyleUnderline"/>
          <w:rFonts w:asciiTheme="majorHAnsi" w:hAnsiTheme="majorHAnsi" w:cstheme="majorHAnsi"/>
        </w:rPr>
        <w:t>democracy and growth are not inevitably mutually dependent</w:t>
      </w:r>
      <w:r w:rsidRPr="00932813">
        <w:rPr>
          <w:rFonts w:asciiTheme="majorHAnsi" w:hAnsiTheme="majorHAnsi" w:cstheme="majorHAnsi"/>
        </w:rPr>
        <w:t xml:space="preserve">. In fact, </w:t>
      </w:r>
      <w:r w:rsidRPr="00932813">
        <w:rPr>
          <w:rStyle w:val="StyleUnderline"/>
          <w:rFonts w:asciiTheme="majorHAnsi" w:hAnsiTheme="majorHAnsi" w:cstheme="majorHAnsi"/>
        </w:rPr>
        <w:t>many Chinese believe that the country’s recent economic achievements</w:t>
      </w:r>
      <w:r w:rsidRPr="00932813">
        <w:rPr>
          <w:rFonts w:asciiTheme="majorHAnsi" w:hAnsiTheme="majorHAnsi" w:cstheme="majorHAnsi"/>
        </w:rPr>
        <w:t>—</w:t>
      </w:r>
      <w:r w:rsidRPr="00932813">
        <w:rPr>
          <w:rStyle w:val="StyleUnderline"/>
          <w:rFonts w:asciiTheme="majorHAnsi" w:hAnsiTheme="majorHAnsi" w:cstheme="majorHAnsi"/>
        </w:rPr>
        <w:t xml:space="preserve">large-scale </w:t>
      </w:r>
      <w:r w:rsidRPr="00932813">
        <w:rPr>
          <w:rStyle w:val="StyleUnderline"/>
          <w:rFonts w:asciiTheme="majorHAnsi" w:hAnsiTheme="majorHAnsi" w:cstheme="majorHAnsi"/>
          <w:highlight w:val="cyan"/>
        </w:rPr>
        <w:t>poverty reduction</w:t>
      </w:r>
      <w:r w:rsidRPr="00932813">
        <w:rPr>
          <w:rStyle w:val="StyleUnderline"/>
          <w:rFonts w:asciiTheme="majorHAnsi" w:hAnsiTheme="majorHAnsi" w:cstheme="majorHAnsi"/>
        </w:rPr>
        <w:t xml:space="preserve">, huge </w:t>
      </w:r>
      <w:r w:rsidRPr="00932813">
        <w:rPr>
          <w:rStyle w:val="StyleUnderline"/>
          <w:rFonts w:asciiTheme="majorHAnsi" w:hAnsiTheme="majorHAnsi" w:cstheme="majorHAnsi"/>
          <w:highlight w:val="cyan"/>
        </w:rPr>
        <w:t>infrastructure investment</w:t>
      </w:r>
      <w:r w:rsidRPr="00932813">
        <w:rPr>
          <w:rStyle w:val="StyleUnderline"/>
          <w:rFonts w:asciiTheme="majorHAnsi" w:hAnsiTheme="majorHAnsi" w:cstheme="majorHAnsi"/>
        </w:rPr>
        <w:t xml:space="preserve">, and development as a </w:t>
      </w:r>
      <w:r w:rsidRPr="00932813">
        <w:rPr>
          <w:rStyle w:val="StyleUnderline"/>
          <w:rFonts w:asciiTheme="majorHAnsi" w:hAnsiTheme="majorHAnsi" w:cstheme="majorHAnsi"/>
          <w:highlight w:val="cyan"/>
        </w:rPr>
        <w:t>world-class</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tech innovator</w:t>
      </w:r>
      <w:r w:rsidRPr="00932813">
        <w:rPr>
          <w:rFonts w:asciiTheme="majorHAnsi" w:hAnsiTheme="majorHAnsi" w:cstheme="majorHAnsi"/>
        </w:rPr>
        <w:t xml:space="preserve">—have come about because of, not despite, China’s authoritarian form of government. Its </w:t>
      </w:r>
      <w:r w:rsidRPr="00932813">
        <w:rPr>
          <w:rStyle w:val="StyleUnderline"/>
          <w:rFonts w:asciiTheme="majorHAnsi" w:hAnsiTheme="majorHAnsi" w:cstheme="majorHAnsi"/>
        </w:rPr>
        <w:t>aggressive handling of Covid-19—in sharp contrast to that of many Western countries with higher death rates and later, less-stringent lockdowns—has, if anything, reinforced that view.</w:t>
      </w:r>
    </w:p>
    <w:p w14:paraId="2E75208A" w14:textId="77777777" w:rsidR="00B855B7" w:rsidRPr="00932813" w:rsidRDefault="00B855B7" w:rsidP="00B855B7">
      <w:pPr>
        <w:rPr>
          <w:rStyle w:val="StyleUnderline"/>
          <w:rFonts w:asciiTheme="majorHAnsi" w:hAnsiTheme="majorHAnsi" w:cstheme="majorHAnsi"/>
        </w:rPr>
      </w:pPr>
      <w:r w:rsidRPr="00932813">
        <w:rPr>
          <w:rStyle w:val="StyleUnderline"/>
          <w:rFonts w:asciiTheme="majorHAnsi" w:hAnsiTheme="majorHAnsi" w:cstheme="majorHAnsi"/>
        </w:rPr>
        <w:t>China has also defied predictions that its authoritarianism would inhibit its capacity to </w:t>
      </w:r>
      <w:hyperlink r:id="rId12" w:history="1">
        <w:r w:rsidRPr="00932813">
          <w:rPr>
            <w:rStyle w:val="StyleUnderline"/>
            <w:rFonts w:asciiTheme="majorHAnsi" w:hAnsiTheme="majorHAnsi" w:cstheme="majorHAnsi"/>
          </w:rPr>
          <w:t>innovate</w:t>
        </w:r>
      </w:hyperlink>
      <w:r w:rsidRPr="00932813">
        <w:rPr>
          <w:rStyle w:val="StyleUnderline"/>
          <w:rFonts w:asciiTheme="majorHAnsi" w:hAnsiTheme="majorHAnsi" w:cstheme="majorHAnsi"/>
        </w:rPr>
        <w:t>.</w:t>
      </w:r>
      <w:r w:rsidRPr="00932813">
        <w:rPr>
          <w:rFonts w:asciiTheme="majorHAnsi" w:hAnsiTheme="majorHAnsi" w:cstheme="majorHAnsi"/>
        </w:rPr>
        <w:t xml:space="preserve"> </w:t>
      </w:r>
      <w:r w:rsidRPr="00932813">
        <w:rPr>
          <w:rStyle w:val="StyleUnderline"/>
          <w:rFonts w:asciiTheme="majorHAnsi" w:hAnsiTheme="majorHAnsi" w:cstheme="majorHAnsi"/>
        </w:rPr>
        <w:t xml:space="preserve">It is a </w:t>
      </w:r>
      <w:r w:rsidRPr="00932813">
        <w:rPr>
          <w:rStyle w:val="StyleUnderline"/>
          <w:rFonts w:asciiTheme="majorHAnsi" w:hAnsiTheme="majorHAnsi" w:cstheme="majorHAnsi"/>
          <w:highlight w:val="cyan"/>
        </w:rPr>
        <w:t>global leader in</w:t>
      </w:r>
      <w:r w:rsidRPr="00932813">
        <w:rPr>
          <w:rStyle w:val="StyleUnderline"/>
          <w:rFonts w:asciiTheme="majorHAnsi" w:hAnsiTheme="majorHAnsi" w:cstheme="majorHAnsi"/>
        </w:rPr>
        <w:t xml:space="preserve"> AI, biotech, and </w:t>
      </w:r>
      <w:r w:rsidRPr="00932813">
        <w:rPr>
          <w:rStyle w:val="StyleUnderline"/>
          <w:rFonts w:asciiTheme="majorHAnsi" w:hAnsiTheme="majorHAnsi" w:cstheme="majorHAnsi"/>
          <w:highlight w:val="cyan"/>
        </w:rPr>
        <w:t>space exploration</w:t>
      </w:r>
      <w:r w:rsidRPr="00932813">
        <w:rPr>
          <w:rStyle w:val="StyleUnderline"/>
          <w:rFonts w:asciiTheme="majorHAnsi" w:hAnsiTheme="majorHAnsi" w:cstheme="majorHAnsi"/>
        </w:rPr>
        <w:t xml:space="preserve">. </w:t>
      </w:r>
      <w:r w:rsidRPr="00932813">
        <w:rPr>
          <w:rFonts w:asciiTheme="majorHAnsi" w:hAnsiTheme="majorHAnsi" w:cstheme="majorHAnsi"/>
        </w:rPr>
        <w:t xml:space="preserve">Some of its technological successes have been driven by market forces: People wanted to buy goods or communicate more easily, and the likes of Alibaba and Tencent have helped them do just that. But </w:t>
      </w:r>
      <w:r w:rsidRPr="00932813">
        <w:rPr>
          <w:rStyle w:val="StyleUnderline"/>
          <w:rFonts w:asciiTheme="majorHAnsi" w:hAnsiTheme="majorHAnsi" w:cstheme="majorHAnsi"/>
        </w:rPr>
        <w:t xml:space="preserve">much of the </w:t>
      </w:r>
      <w:r w:rsidRPr="00932813">
        <w:rPr>
          <w:rStyle w:val="StyleUnderline"/>
          <w:rFonts w:asciiTheme="majorHAnsi" w:hAnsiTheme="majorHAnsi" w:cstheme="majorHAnsi"/>
          <w:highlight w:val="cyan"/>
        </w:rPr>
        <w:t>technological progress</w:t>
      </w:r>
      <w:r w:rsidRPr="00932813">
        <w:rPr>
          <w:rStyle w:val="StyleUnderline"/>
          <w:rFonts w:asciiTheme="majorHAnsi" w:hAnsiTheme="majorHAnsi" w:cstheme="majorHAnsi"/>
        </w:rPr>
        <w:t xml:space="preserve"> has come from a highly innovative and well-funded military that has invested heavily in China’s burgeoning new industries.</w:t>
      </w:r>
      <w:r w:rsidRPr="00932813">
        <w:rPr>
          <w:rFonts w:asciiTheme="majorHAnsi" w:hAnsiTheme="majorHAnsi" w:cstheme="majorHAnsi"/>
        </w:rPr>
        <w:t xml:space="preserve"> This, of course, mirrors the role of U.S. defense and intelligence spending in the development of Silicon Valley. </w:t>
      </w:r>
      <w:r w:rsidRPr="00932813">
        <w:rPr>
          <w:rStyle w:val="StyleUnderline"/>
          <w:rFonts w:asciiTheme="majorHAnsi" w:hAnsiTheme="majorHAnsi" w:cstheme="majorHAnsi"/>
        </w:rPr>
        <w:t xml:space="preserve">But in China the </w:t>
      </w:r>
      <w:r w:rsidRPr="00932813">
        <w:rPr>
          <w:rStyle w:val="StyleUnderline"/>
          <w:rFonts w:asciiTheme="majorHAnsi" w:hAnsiTheme="majorHAnsi" w:cstheme="majorHAnsi"/>
          <w:highlight w:val="cyan"/>
        </w:rPr>
        <w:t>consumer applications</w:t>
      </w:r>
      <w:r w:rsidRPr="00932813">
        <w:rPr>
          <w:rStyle w:val="StyleUnderline"/>
          <w:rFonts w:asciiTheme="majorHAnsi" w:hAnsiTheme="majorHAnsi" w:cstheme="majorHAnsi"/>
        </w:rPr>
        <w:t xml:space="preserve"> have </w:t>
      </w:r>
      <w:r w:rsidRPr="00932813">
        <w:rPr>
          <w:rStyle w:val="StyleUnderline"/>
          <w:rFonts w:asciiTheme="majorHAnsi" w:hAnsiTheme="majorHAnsi" w:cstheme="majorHAnsi"/>
          <w:highlight w:val="cyan"/>
        </w:rPr>
        <w:t>come faster</w:t>
      </w:r>
      <w:r w:rsidRPr="00932813">
        <w:rPr>
          <w:rStyle w:val="StyleUnderline"/>
          <w:rFonts w:asciiTheme="majorHAnsi" w:hAnsiTheme="majorHAnsi" w:cstheme="majorHAnsi"/>
        </w:rPr>
        <w:t xml:space="preserve">, making more obvious the </w:t>
      </w:r>
      <w:r w:rsidRPr="00932813">
        <w:rPr>
          <w:rStyle w:val="StyleUnderline"/>
          <w:rFonts w:asciiTheme="majorHAnsi" w:hAnsiTheme="majorHAnsi" w:cstheme="majorHAnsi"/>
          <w:highlight w:val="cyan"/>
        </w:rPr>
        <w:t>link between government investment and</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products</w:t>
      </w:r>
      <w:r w:rsidRPr="00932813">
        <w:rPr>
          <w:rStyle w:val="StyleUnderline"/>
          <w:rFonts w:asciiTheme="majorHAnsi" w:hAnsiTheme="majorHAnsi" w:cstheme="majorHAnsi"/>
        </w:rPr>
        <w:t xml:space="preserve"> and services that benefit individuals.</w:t>
      </w:r>
      <w:r w:rsidRPr="00932813">
        <w:rPr>
          <w:rFonts w:asciiTheme="majorHAnsi" w:hAnsiTheme="majorHAnsi" w:cstheme="majorHAnsi"/>
        </w:rPr>
        <w:t xml:space="preserve"> That’s why </w:t>
      </w:r>
      <w:r w:rsidRPr="00932813">
        <w:rPr>
          <w:rStyle w:val="StyleUnderline"/>
          <w:rFonts w:asciiTheme="majorHAnsi" w:hAnsiTheme="majorHAnsi" w:cstheme="majorHAnsi"/>
        </w:rPr>
        <w:t xml:space="preserve">ordinary </w:t>
      </w:r>
      <w:r w:rsidRPr="00932813">
        <w:rPr>
          <w:rStyle w:val="StyleUnderline"/>
          <w:rFonts w:asciiTheme="majorHAnsi" w:hAnsiTheme="majorHAnsi" w:cstheme="majorHAnsi"/>
          <w:highlight w:val="cyan"/>
        </w:rPr>
        <w:t>Chinese people see</w:t>
      </w:r>
      <w:r w:rsidRPr="00932813">
        <w:rPr>
          <w:rStyle w:val="StyleUnderline"/>
          <w:rFonts w:asciiTheme="majorHAnsi" w:hAnsiTheme="majorHAnsi" w:cstheme="majorHAnsi"/>
        </w:rPr>
        <w:t xml:space="preserve"> Chinese </w:t>
      </w:r>
      <w:r w:rsidRPr="00932813">
        <w:rPr>
          <w:rStyle w:val="StyleUnderline"/>
          <w:rFonts w:asciiTheme="majorHAnsi" w:hAnsiTheme="majorHAnsi" w:cstheme="majorHAnsi"/>
          <w:highlight w:val="cyan"/>
        </w:rPr>
        <w:t>companies</w:t>
      </w:r>
      <w:r w:rsidRPr="00932813">
        <w:rPr>
          <w:rStyle w:val="StyleUnderline"/>
          <w:rFonts w:asciiTheme="majorHAnsi" w:hAnsiTheme="majorHAnsi" w:cstheme="majorHAnsi"/>
        </w:rPr>
        <w:t xml:space="preserve"> such as Alibaba, Huawei, and TikTok </w:t>
      </w:r>
      <w:r w:rsidRPr="00932813">
        <w:rPr>
          <w:rStyle w:val="StyleUnderline"/>
          <w:rFonts w:asciiTheme="majorHAnsi" w:hAnsiTheme="majorHAnsi" w:cstheme="majorHAnsi"/>
          <w:highlight w:val="cyan"/>
        </w:rPr>
        <w:t>as sources of national pride</w:t>
      </w:r>
      <w:r w:rsidRPr="00932813">
        <w:rPr>
          <w:rStyle w:val="StyleUnderline"/>
          <w:rFonts w:asciiTheme="majorHAnsi" w:hAnsiTheme="majorHAnsi" w:cstheme="majorHAnsi"/>
        </w:rPr>
        <w:t xml:space="preserve">—international </w:t>
      </w:r>
      <w:r w:rsidRPr="00932813">
        <w:rPr>
          <w:rStyle w:val="StyleUnderline"/>
          <w:rFonts w:asciiTheme="majorHAnsi" w:hAnsiTheme="majorHAnsi" w:cstheme="majorHAnsi"/>
          <w:highlight w:val="cyan"/>
        </w:rPr>
        <w:t>vanguards of Chinese success</w:t>
      </w:r>
      <w:r w:rsidRPr="00932813">
        <w:rPr>
          <w:rStyle w:val="StyleUnderline"/>
          <w:rFonts w:asciiTheme="majorHAnsi" w:hAnsiTheme="majorHAnsi" w:cstheme="majorHAnsi"/>
        </w:rPr>
        <w:t>—rather than simply sources of jobs or GDP, as they might be viewed in the West.</w:t>
      </w:r>
    </w:p>
    <w:p w14:paraId="5E6E22BA" w14:textId="77777777" w:rsidR="00B855B7" w:rsidRPr="008E2A0D" w:rsidRDefault="00B855B7" w:rsidP="00B855B7">
      <w:pPr>
        <w:rPr>
          <w:rFonts w:asciiTheme="majorHAnsi" w:hAnsiTheme="majorHAnsi" w:cstheme="majorHAnsi"/>
        </w:rPr>
      </w:pPr>
      <w:r w:rsidRPr="00932813">
        <w:rPr>
          <w:rFonts w:asciiTheme="majorHAnsi" w:hAnsiTheme="majorHAnsi" w:cstheme="majorHAnsi"/>
        </w:rPr>
        <w:t xml:space="preserve">Thus July 2020 polling data from the Ash Center at Harvard’s Kennedy School of Government revealed </w:t>
      </w:r>
      <w:r w:rsidRPr="00932813">
        <w:rPr>
          <w:rStyle w:val="StyleUnderline"/>
          <w:rFonts w:asciiTheme="majorHAnsi" w:hAnsiTheme="majorHAnsi" w:cstheme="majorHAnsi"/>
        </w:rPr>
        <w:t>95% satisfaction with the Beijing government among Chinese citizens.</w:t>
      </w:r>
      <w:r w:rsidRPr="00932813">
        <w:rPr>
          <w:rFonts w:asciiTheme="majorHAnsi" w:hAnsiTheme="majorHAnsi" w:cstheme="majorHAnsi"/>
        </w:rPr>
        <w:t xml:space="preserve"> Our own experiences on the ground in China confirm this. </w:t>
      </w:r>
      <w:r w:rsidRPr="00932813">
        <w:rPr>
          <w:rStyle w:val="StyleUnderline"/>
          <w:rFonts w:asciiTheme="majorHAnsi" w:hAnsiTheme="majorHAnsi" w:cstheme="majorHAnsi"/>
        </w:rPr>
        <w:t xml:space="preserve">Most ordinary people we meet don’t feel that the authoritarian state is solely oppressive, </w:t>
      </w:r>
      <w:r w:rsidRPr="00932813">
        <w:rPr>
          <w:rFonts w:asciiTheme="majorHAnsi" w:hAnsiTheme="majorHAnsi" w:cstheme="majorHAnsi"/>
        </w:rPr>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4237162F" w14:textId="77777777" w:rsidR="00B855B7" w:rsidRDefault="00B855B7" w:rsidP="00B855B7">
      <w:pPr>
        <w:pStyle w:val="Heading4"/>
      </w:pPr>
      <w:r>
        <w:t xml:space="preserve">Xi Jing Ping wants to increase private sector participation in the space industry. </w:t>
      </w:r>
    </w:p>
    <w:p w14:paraId="565AD008" w14:textId="77777777" w:rsidR="00B855B7" w:rsidRPr="00CA3715" w:rsidRDefault="00B855B7" w:rsidP="00B855B7">
      <w:pPr>
        <w:rPr>
          <w:bCs/>
          <w:szCs w:val="22"/>
        </w:rPr>
      </w:pPr>
      <w:r>
        <w:rPr>
          <w:rStyle w:val="Style13ptBold"/>
          <w:b w:val="0"/>
          <w:bCs/>
          <w:sz w:val="22"/>
          <w:szCs w:val="22"/>
        </w:rPr>
        <w:t xml:space="preserve">Neel Patel, “China’s Surging Private Space Industry is Out to Challenge the US,” MIT Technology Review, January 21, 2021, </w:t>
      </w:r>
      <w:r w:rsidRPr="00A031D0">
        <w:rPr>
          <w:rStyle w:val="Style13ptBold"/>
          <w:b w:val="0"/>
          <w:bCs/>
          <w:sz w:val="22"/>
          <w:szCs w:val="22"/>
        </w:rPr>
        <w:t>https://www.technologyreview.com/2021/01/21/1016513/china-private-commercial-space-industry-dominance/</w:t>
      </w:r>
    </w:p>
    <w:p w14:paraId="74EB9D44" w14:textId="77777777" w:rsidR="00B855B7" w:rsidRPr="006C57B3" w:rsidRDefault="00B855B7" w:rsidP="00B855B7">
      <w:pPr>
        <w:rPr>
          <w:rStyle w:val="StyleUnderline"/>
        </w:rPr>
      </w:pPr>
      <w:r w:rsidRPr="006C57B3">
        <w:rPr>
          <w:rStyle w:val="StyleUnderline"/>
          <w:highlight w:val="cyan"/>
        </w:rPr>
        <w:t>Until recently, China’s space activity has been</w:t>
      </w:r>
      <w:r w:rsidRPr="006C57B3">
        <w:rPr>
          <w:rStyle w:val="StyleUnderline"/>
        </w:rPr>
        <w:t xml:space="preserve"> overwhelmingly </w:t>
      </w:r>
      <w:r w:rsidRPr="006C57B3">
        <w:rPr>
          <w:rStyle w:val="StyleUnderline"/>
          <w:highlight w:val="cyan"/>
        </w:rPr>
        <w:t>dominated by</w:t>
      </w:r>
      <w:r w:rsidRPr="006C57B3">
        <w:rPr>
          <w:rStyle w:val="StyleUnderline"/>
        </w:rPr>
        <w:t xml:space="preserve"> two </w:t>
      </w:r>
      <w:r w:rsidRPr="006C57B3">
        <w:rPr>
          <w:rStyle w:val="StyleUnderline"/>
          <w:highlight w:val="cyan"/>
        </w:rPr>
        <w:t>state-owned enterprises</w:t>
      </w:r>
      <w:r w:rsidRPr="00CA3715">
        <w:rPr>
          <w:sz w:val="16"/>
        </w:rPr>
        <w:t xml:space="preserve">: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w:t>
      </w:r>
      <w:r w:rsidRPr="006C57B3">
        <w:rPr>
          <w:rStyle w:val="StyleUnderline"/>
        </w:rPr>
        <w:t>for the most part</w:t>
      </w:r>
      <w:r w:rsidRPr="006C57B3">
        <w:rPr>
          <w:rStyle w:val="StyleUnderline"/>
          <w:highlight w:val="cyan"/>
        </w:rPr>
        <w:t>, China’s commercial space industry has been nonexistent</w:t>
      </w:r>
      <w:r w:rsidRPr="006C57B3">
        <w:rPr>
          <w:rStyle w:val="StyleUnderline"/>
        </w:rPr>
        <w:t>. Satellites were expensive to build and launch, and they were too heavy and large for anything but the biggest rockets to actually deliver to orbit. The costs involved were too much for anything but national budgets to handle.</w:t>
      </w:r>
    </w:p>
    <w:p w14:paraId="0DFD3C28" w14:textId="77777777" w:rsidR="00B855B7" w:rsidRPr="006C57B3" w:rsidRDefault="00B855B7" w:rsidP="00B855B7">
      <w:pPr>
        <w:rPr>
          <w:rStyle w:val="StyleUnderline"/>
        </w:rPr>
      </w:pPr>
      <w:r w:rsidRPr="006C57B3">
        <w:rPr>
          <w:rStyle w:val="StyleUnderline"/>
        </w:rPr>
        <w:t xml:space="preserve">That all changed </w:t>
      </w:r>
      <w:r w:rsidRPr="006C57B3">
        <w:rPr>
          <w:rStyle w:val="StyleUnderline"/>
          <w:highlight w:val="cyan"/>
        </w:rPr>
        <w:t>this past decade</w:t>
      </w:r>
      <w:r w:rsidRPr="006C57B3">
        <w:rPr>
          <w:rStyle w:val="StyleUnderline"/>
        </w:rPr>
        <w:t xml:space="preserve"> as the costs of making satellites and launching rockets plunged. In 2014, a year after </w:t>
      </w:r>
      <w:r w:rsidRPr="006C57B3">
        <w:rPr>
          <w:rStyle w:val="StyleUnderline"/>
          <w:highlight w:val="cyan"/>
        </w:rPr>
        <w:t>Xi</w:t>
      </w:r>
      <w:r w:rsidRPr="006C57B3">
        <w:rPr>
          <w:rStyle w:val="StyleUnderline"/>
        </w:rPr>
        <w:t xml:space="preserve"> Jinping took over as the new leader of China, the Chinese government </w:t>
      </w:r>
      <w:r w:rsidRPr="006C57B3">
        <w:rPr>
          <w:rStyle w:val="StyleUnderline"/>
          <w:highlight w:val="cyan"/>
        </w:rPr>
        <w:t>decided to treat</w:t>
      </w:r>
      <w:r w:rsidRPr="006C57B3">
        <w:rPr>
          <w:rStyle w:val="StyleUnderline"/>
        </w:rPr>
        <w:t xml:space="preserve"> civil </w:t>
      </w:r>
      <w:r w:rsidRPr="006C57B3">
        <w:rPr>
          <w:rStyle w:val="StyleUnderline"/>
          <w:highlight w:val="cyan"/>
        </w:rPr>
        <w:t>space</w:t>
      </w:r>
      <w:r w:rsidRPr="006C57B3">
        <w:rPr>
          <w:rStyle w:val="StyleUnderline"/>
        </w:rPr>
        <w:t xml:space="preserve"> development </w:t>
      </w:r>
      <w:r w:rsidRPr="006C57B3">
        <w:rPr>
          <w:rStyle w:val="StyleUnderline"/>
          <w:highlight w:val="cyan"/>
        </w:rPr>
        <w:t>as a key area of innovation</w:t>
      </w:r>
      <w:r w:rsidRPr="00CA3715">
        <w:rPr>
          <w:sz w:val="16"/>
        </w:rPr>
        <w:t xml:space="preserve">, as it had already begun doing with AI and solar power. </w:t>
      </w:r>
      <w:r w:rsidRPr="006C57B3">
        <w:rPr>
          <w:rStyle w:val="StyleUnderline"/>
          <w:highlight w:val="cyan"/>
        </w:rPr>
        <w:t>It issued a policy directive</w:t>
      </w:r>
      <w:r w:rsidRPr="006C57B3">
        <w:rPr>
          <w:rStyle w:val="StyleUnderline"/>
        </w:rPr>
        <w:t xml:space="preserve"> called </w:t>
      </w:r>
      <w:hyperlink r:id="rId13" w:history="1">
        <w:r w:rsidRPr="006C57B3">
          <w:rPr>
            <w:rStyle w:val="StyleUnderline"/>
          </w:rPr>
          <w:t>Document 60</w:t>
        </w:r>
      </w:hyperlink>
      <w:r w:rsidRPr="006C57B3">
        <w:rPr>
          <w:rStyle w:val="StyleUnderline"/>
        </w:rPr>
        <w:t xml:space="preserve"> that year </w:t>
      </w:r>
      <w:r w:rsidRPr="006C57B3">
        <w:rPr>
          <w:rStyle w:val="StyleUnderline"/>
          <w:highlight w:val="cyan"/>
        </w:rPr>
        <w:t>to enable</w:t>
      </w:r>
      <w:r w:rsidRPr="006C57B3">
        <w:rPr>
          <w:rStyle w:val="StyleUnderline"/>
        </w:rPr>
        <w:t xml:space="preserve"> large </w:t>
      </w:r>
      <w:r w:rsidRPr="006C57B3">
        <w:rPr>
          <w:rStyle w:val="StyleUnderline"/>
          <w:highlight w:val="cyan"/>
        </w:rPr>
        <w:t>private investment in</w:t>
      </w:r>
      <w:r w:rsidRPr="006C57B3">
        <w:rPr>
          <w:rStyle w:val="StyleUnderline"/>
        </w:rPr>
        <w:t xml:space="preserve"> companies interested in participating in </w:t>
      </w:r>
      <w:r w:rsidRPr="006C57B3">
        <w:rPr>
          <w:rStyle w:val="StyleUnderline"/>
          <w:highlight w:val="cyan"/>
        </w:rPr>
        <w:t>the space industry.</w:t>
      </w:r>
      <w:r w:rsidRPr="006C57B3">
        <w:rPr>
          <w:rStyle w:val="StyleUnderline"/>
        </w:rPr>
        <w:t> </w:t>
      </w:r>
    </w:p>
    <w:p w14:paraId="46F98726" w14:textId="77777777" w:rsidR="00B855B7" w:rsidRPr="006C57B3" w:rsidRDefault="00B855B7" w:rsidP="00B855B7">
      <w:pPr>
        <w:rPr>
          <w:rStyle w:val="StyleUnderline"/>
        </w:rPr>
      </w:pPr>
      <w:r w:rsidRPr="006C57B3">
        <w:rPr>
          <w:rStyle w:val="StyleUnderline"/>
        </w:rPr>
        <w:t xml:space="preserve">“Xi’s goal was that </w:t>
      </w:r>
      <w:r w:rsidRPr="006C57B3">
        <w:rPr>
          <w:rStyle w:val="StyleUnderline"/>
          <w:highlight w:val="cyan"/>
        </w:rPr>
        <w:t>if China has to become a critical player in tech</w:t>
      </w:r>
      <w:r w:rsidRPr="006C57B3">
        <w:rPr>
          <w:rStyle w:val="StyleUnderline"/>
        </w:rPr>
        <w:t xml:space="preserve">nology, including in civil space and aerospace, </w:t>
      </w:r>
      <w:r w:rsidRPr="006C57B3">
        <w:rPr>
          <w:rStyle w:val="StyleUnderline"/>
          <w:highlight w:val="cyan"/>
        </w:rPr>
        <w:t>it was critical to develop a space ecosystem that includes the private sector</w:t>
      </w:r>
      <w:r w:rsidRPr="006C57B3">
        <w:rPr>
          <w:rStyle w:val="StyleUnderline"/>
        </w:rPr>
        <w:t>,”</w:t>
      </w:r>
      <w:r w:rsidRPr="00CA3715">
        <w:rPr>
          <w:sz w:val="16"/>
        </w:rPr>
        <w:t xml:space="preserve"> says Namrata Goswami, a geopolitics expert based in Montgomery, Alabama, who’s been studying China’s space program for many years. “</w:t>
      </w:r>
      <w:r w:rsidRPr="006C57B3">
        <w:rPr>
          <w:rStyle w:val="StyleUnderline"/>
        </w:rPr>
        <w:t xml:space="preserve">He was taking a cue from the American private sector </w:t>
      </w:r>
      <w:r w:rsidRPr="006C57B3">
        <w:rPr>
          <w:rStyle w:val="StyleUnderline"/>
          <w:highlight w:val="cyan"/>
        </w:rPr>
        <w:t>to encourage innovation</w:t>
      </w:r>
      <w:r w:rsidRPr="006C57B3">
        <w:rPr>
          <w:rStyle w:val="StyleUnderline"/>
        </w:rPr>
        <w:t xml:space="preserve"> from a talent pool that extended beyond state-funded organizations.”</w:t>
      </w:r>
    </w:p>
    <w:p w14:paraId="6DC2949E" w14:textId="77777777" w:rsidR="00B855B7" w:rsidRPr="006C57B3" w:rsidRDefault="00B855B7" w:rsidP="00B855B7">
      <w:pPr>
        <w:rPr>
          <w:sz w:val="16"/>
          <w:szCs w:val="16"/>
        </w:rPr>
      </w:pPr>
      <w:r w:rsidRPr="006C57B3">
        <w:rPr>
          <w:sz w:val="16"/>
          <w:szCs w:val="16"/>
        </w:rPr>
        <w:t>As a result, there are now 78 commercial space companies operating in China, according to a</w:t>
      </w:r>
      <w:hyperlink r:id="rId14" w:history="1">
        <w:r w:rsidRPr="006C57B3">
          <w:rPr>
            <w:rStyle w:val="Hyperlink"/>
            <w:sz w:val="16"/>
            <w:szCs w:val="16"/>
          </w:rPr>
          <w:t> 2019 report by the Institute for Defense Analyses</w:t>
        </w:r>
      </w:hyperlink>
      <w:r w:rsidRPr="006C57B3">
        <w:rPr>
          <w:sz w:val="16"/>
          <w:szCs w:val="16"/>
        </w:rPr>
        <w:t>. More than half have been founded since 2014, and the vast majority focus on satellite manufacturing and launch services.</w:t>
      </w:r>
    </w:p>
    <w:p w14:paraId="5CCC6D1B" w14:textId="77777777" w:rsidR="00B855B7" w:rsidRPr="00CA3715" w:rsidRDefault="00B855B7" w:rsidP="00B855B7">
      <w:pPr>
        <w:rPr>
          <w:sz w:val="16"/>
        </w:rPr>
      </w:pPr>
      <w:r w:rsidRPr="00CA3715">
        <w:rPr>
          <w:sz w:val="16"/>
        </w:rPr>
        <w:t xml:space="preserve">For example, </w:t>
      </w:r>
      <w:r w:rsidRPr="006C57B3">
        <w:rPr>
          <w:rStyle w:val="StyleUnderline"/>
        </w:rPr>
        <w:t>Galactic Energy</w:t>
      </w:r>
      <w:r w:rsidRPr="00CA3715">
        <w:rPr>
          <w:sz w:val="16"/>
        </w:rPr>
        <w:t xml:space="preserve">, founded in February 2018, </w:t>
      </w:r>
      <w:r w:rsidRPr="006C57B3">
        <w:rPr>
          <w:rStyle w:val="StyleUnderline"/>
        </w:rPr>
        <w:t>is building its Ceres rocket to offer rapid launch service for single payloads, while its Pallas rocket is being built to deploy entire constellations</w:t>
      </w:r>
      <w:r w:rsidRPr="00CA3715">
        <w:rPr>
          <w:sz w:val="16"/>
        </w:rPr>
        <w:t>. Rival company i-Space, formed in 2016, became the first commercial Chinese company to make it to space with its Hyperbola-1 in July 2019. It wants to pursue reusable first-stage boosters that can land vertically, like those from SpaceX. So does LinkSpace (founded in 2014), although it also hopes to use rockets to deliver packages from one terrestrial location to another. </w:t>
      </w:r>
    </w:p>
    <w:p w14:paraId="29827A74" w14:textId="77777777" w:rsidR="00B855B7" w:rsidRPr="00CA3715" w:rsidRDefault="00B855B7" w:rsidP="00B855B7">
      <w:pPr>
        <w:rPr>
          <w:sz w:val="16"/>
          <w:szCs w:val="16"/>
        </w:rPr>
      </w:pPr>
      <w:r w:rsidRPr="00CA3715">
        <w:rPr>
          <w:sz w:val="16"/>
          <w:szCs w:val="16"/>
        </w:rPr>
        <w:t>Spacety,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5" w:history="1">
        <w:r w:rsidRPr="00CA3715">
          <w:rPr>
            <w:rStyle w:val="Hyperlink"/>
            <w:sz w:val="16"/>
            <w:szCs w:val="16"/>
          </w:rPr>
          <w:t>released the first images taken by the satellite</w:t>
        </w:r>
      </w:hyperlink>
      <w:r w:rsidRPr="00CA3715">
        <w:rPr>
          <w:sz w:val="16"/>
          <w:szCs w:val="16"/>
        </w:rPr>
        <w:t>, Hisea-1, featuring three-meter resolution. Spacety wants to launch a constellation of these satellites to offer high-quality imaging at low cost. </w:t>
      </w:r>
    </w:p>
    <w:p w14:paraId="0DA07F39" w14:textId="77777777" w:rsidR="00B855B7" w:rsidRPr="006C57B3" w:rsidRDefault="00B855B7" w:rsidP="00B855B7">
      <w:pPr>
        <w:rPr>
          <w:rStyle w:val="StyleUnderline"/>
        </w:rPr>
      </w:pPr>
      <w:r w:rsidRPr="00CA3715">
        <w:rPr>
          <w:sz w:val="16"/>
        </w:rPr>
        <w:t xml:space="preserve">To a large extent, </w:t>
      </w:r>
      <w:r w:rsidRPr="006C57B3">
        <w:rPr>
          <w:rStyle w:val="StyleUnderline"/>
          <w:highlight w:val="cyan"/>
        </w:rPr>
        <w:t>China is following</w:t>
      </w:r>
      <w:r w:rsidRPr="006C57B3">
        <w:rPr>
          <w:rStyle w:val="StyleUnderline"/>
        </w:rPr>
        <w:t xml:space="preserve"> the same blueprint drawn up by </w:t>
      </w:r>
      <w:r w:rsidRPr="006C57B3">
        <w:rPr>
          <w:rStyle w:val="StyleUnderline"/>
          <w:highlight w:val="cyan"/>
        </w:rPr>
        <w:t>the US: using</w:t>
      </w:r>
      <w:r w:rsidRPr="006C57B3">
        <w:rPr>
          <w:rStyle w:val="StyleUnderline"/>
        </w:rPr>
        <w:t xml:space="preserve"> government </w:t>
      </w:r>
      <w:r w:rsidRPr="006C57B3">
        <w:rPr>
          <w:rStyle w:val="StyleUnderline"/>
          <w:highlight w:val="cyan"/>
        </w:rPr>
        <w:t>contracts and subsidies to give</w:t>
      </w:r>
      <w:r w:rsidRPr="006C57B3">
        <w:rPr>
          <w:rStyle w:val="StyleUnderline"/>
        </w:rPr>
        <w:t xml:space="preserve"> these </w:t>
      </w:r>
      <w:r w:rsidRPr="006C57B3">
        <w:rPr>
          <w:rStyle w:val="StyleUnderline"/>
          <w:highlight w:val="cyan"/>
        </w:rPr>
        <w:t>companies a foot up</w:t>
      </w:r>
      <w:r w:rsidRPr="006C57B3">
        <w:rPr>
          <w:rStyle w:val="StyleUnderline"/>
        </w:rPr>
        <w:t>. US firms like SpaceX benefited greatly from NASA contracts that paid out millions to build and test rockets and space vehicles for delivering cargo to the International Space Station</w:t>
      </w:r>
      <w:r w:rsidRPr="00CA3715">
        <w:rPr>
          <w:sz w:val="16"/>
        </w:rPr>
        <w:t xml:space="preserve">. With that experience under its belt, </w:t>
      </w:r>
      <w:r w:rsidRPr="006C57B3">
        <w:rPr>
          <w:rStyle w:val="StyleUnderline"/>
        </w:rPr>
        <w:t>SpaceX was able to attract more customers with greater confidence. </w:t>
      </w:r>
    </w:p>
    <w:p w14:paraId="613D6155" w14:textId="77777777" w:rsidR="00B855B7" w:rsidRPr="00CA3715" w:rsidRDefault="00B855B7" w:rsidP="00B855B7">
      <w:pPr>
        <w:rPr>
          <w:sz w:val="16"/>
          <w:szCs w:val="22"/>
        </w:rPr>
      </w:pPr>
      <w:r w:rsidRPr="00CA3715">
        <w:rPr>
          <w:sz w:val="16"/>
          <w:szCs w:val="22"/>
        </w:rPr>
        <w:t xml:space="preserve">Venture capital is another tried-and-true route. The IDA report estimates that </w:t>
      </w:r>
      <w:r w:rsidRPr="006C57B3">
        <w:rPr>
          <w:rStyle w:val="StyleUnderline"/>
          <w:highlight w:val="cyan"/>
        </w:rPr>
        <w:t>VC funding</w:t>
      </w:r>
      <w:r w:rsidRPr="006C57B3">
        <w:rPr>
          <w:rStyle w:val="StyleUnderline"/>
        </w:rPr>
        <w:t xml:space="preserve"> for Chinese space companies </w:t>
      </w:r>
      <w:r w:rsidRPr="006C57B3">
        <w:rPr>
          <w:rStyle w:val="StyleUnderline"/>
          <w:highlight w:val="cyan"/>
        </w:rPr>
        <w:t>was</w:t>
      </w:r>
      <w:r w:rsidRPr="006C57B3">
        <w:rPr>
          <w:rStyle w:val="StyleUnderline"/>
        </w:rPr>
        <w:t xml:space="preserve"> up to $516 million in 2018</w:t>
      </w:r>
      <w:r w:rsidRPr="00CA3715">
        <w:rPr>
          <w:sz w:val="16"/>
          <w:szCs w:val="22"/>
        </w:rPr>
        <w:t xml:space="preserve">—far shy of the $2.2 billion American companies raised, but </w:t>
      </w:r>
      <w:r w:rsidRPr="006C57B3">
        <w:rPr>
          <w:rStyle w:val="StyleUnderline"/>
          <w:highlight w:val="cyan"/>
        </w:rPr>
        <w:t>nothing to scoff at for an industry that</w:t>
      </w:r>
      <w:r w:rsidRPr="006C57B3">
        <w:rPr>
          <w:rStyle w:val="StyleUnderline"/>
        </w:rPr>
        <w:t xml:space="preserve"> really only </w:t>
      </w:r>
      <w:r w:rsidRPr="006C57B3">
        <w:rPr>
          <w:rStyle w:val="StyleUnderline"/>
          <w:highlight w:val="cyan"/>
        </w:rPr>
        <w:t>began seven years ago</w:t>
      </w:r>
      <w:r w:rsidRPr="00CA3715">
        <w:rPr>
          <w:sz w:val="16"/>
          <w:szCs w:val="22"/>
        </w:rPr>
        <w:t>. At least 42 companies had no known government funding. </w:t>
      </w:r>
    </w:p>
    <w:p w14:paraId="0ACBD97E" w14:textId="77777777" w:rsidR="00B855B7" w:rsidRPr="006C57B3" w:rsidRDefault="00B855B7" w:rsidP="00B855B7">
      <w:pPr>
        <w:rPr>
          <w:sz w:val="16"/>
          <w:szCs w:val="16"/>
        </w:rPr>
      </w:pPr>
      <w:r w:rsidRPr="006C57B3">
        <w:rPr>
          <w:sz w:val="16"/>
          <w:szCs w:val="16"/>
        </w:rPr>
        <w:t>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p>
    <w:p w14:paraId="4963618F" w14:textId="77777777" w:rsidR="00B855B7" w:rsidRPr="006C57B3" w:rsidRDefault="00B855B7" w:rsidP="00B855B7">
      <w:pPr>
        <w:rPr>
          <w:rStyle w:val="StyleUnderline"/>
        </w:rPr>
      </w:pPr>
      <w:r w:rsidRPr="006C57B3">
        <w:rPr>
          <w:rStyle w:val="StyleUnderline"/>
        </w:rPr>
        <w:t xml:space="preserve">There’s also one advantage specific to China: manufacturing. </w:t>
      </w:r>
      <w:r w:rsidRPr="00CA3715">
        <w:rPr>
          <w:sz w:val="12"/>
        </w:rPr>
        <w:t>“What is the best country to trust for manufacturing needs?” asks James Zheng, the CEO of Spacety’s Luxembourg headquarters. “</w:t>
      </w:r>
      <w:r w:rsidRPr="006C57B3">
        <w:rPr>
          <w:rStyle w:val="StyleUnderline"/>
        </w:rPr>
        <w:t xml:space="preserve">It’s </w:t>
      </w:r>
      <w:r w:rsidRPr="006C57B3">
        <w:rPr>
          <w:rStyle w:val="StyleUnderline"/>
          <w:highlight w:val="cyan"/>
        </w:rPr>
        <w:t>China.</w:t>
      </w:r>
      <w:r w:rsidRPr="006C57B3">
        <w:rPr>
          <w:rStyle w:val="StyleUnderline"/>
        </w:rPr>
        <w:t xml:space="preserve"> It’s </w:t>
      </w:r>
      <w:r w:rsidRPr="006C57B3">
        <w:rPr>
          <w:rStyle w:val="StyleUnderline"/>
          <w:highlight w:val="cyan"/>
        </w:rPr>
        <w:t>the manufacturing center of the world</w:t>
      </w:r>
      <w:r w:rsidRPr="006C57B3">
        <w:rPr>
          <w:rStyle w:val="StyleUnderline"/>
        </w:rPr>
        <w:t>.”</w:t>
      </w:r>
      <w:r w:rsidRPr="00CA3715">
        <w:rPr>
          <w:sz w:val="12"/>
        </w:rPr>
        <w:t xml:space="preserve"> Zheng believes </w:t>
      </w:r>
      <w:r w:rsidRPr="006C57B3">
        <w:rPr>
          <w:rStyle w:val="StyleUnderline"/>
        </w:rPr>
        <w:t xml:space="preserve">the country </w:t>
      </w:r>
      <w:r w:rsidRPr="006C57B3">
        <w:rPr>
          <w:rStyle w:val="StyleUnderline"/>
          <w:highlight w:val="cyan"/>
        </w:rPr>
        <w:t>is in a better position</w:t>
      </w:r>
      <w:r w:rsidRPr="006C57B3">
        <w:rPr>
          <w:rStyle w:val="StyleUnderline"/>
        </w:rPr>
        <w:t xml:space="preserve"> than any other </w:t>
      </w:r>
      <w:r w:rsidRPr="006C57B3">
        <w:rPr>
          <w:rStyle w:val="StyleUnderline"/>
          <w:highlight w:val="cyan"/>
        </w:rPr>
        <w:t>to take advantage of the space industry’s</w:t>
      </w:r>
      <w:r w:rsidRPr="006C57B3">
        <w:rPr>
          <w:rStyle w:val="StyleUnderline"/>
        </w:rPr>
        <w:t xml:space="preserve"> new </w:t>
      </w:r>
      <w:r w:rsidRPr="006C57B3">
        <w:rPr>
          <w:rStyle w:val="StyleUnderline"/>
          <w:highlight w:val="cyan"/>
        </w:rPr>
        <w:t>need for mass production</w:t>
      </w:r>
      <w:r w:rsidRPr="006C57B3">
        <w:rPr>
          <w:rStyle w:val="StyleUnderline"/>
        </w:rPr>
        <w:t xml:space="preserve"> of satellites and rockets alike. </w:t>
      </w:r>
    </w:p>
    <w:p w14:paraId="04A279ED" w14:textId="77777777" w:rsidR="00B855B7" w:rsidRPr="006C57B3" w:rsidRDefault="00B855B7" w:rsidP="00B855B7">
      <w:pPr>
        <w:rPr>
          <w:sz w:val="16"/>
          <w:szCs w:val="16"/>
        </w:rPr>
      </w:pPr>
      <w:r w:rsidRPr="006C57B3">
        <w:rPr>
          <w:sz w:val="16"/>
          <w:szCs w:val="16"/>
        </w:rPr>
        <w:t>Making friends</w:t>
      </w:r>
    </w:p>
    <w:p w14:paraId="682C3DCE" w14:textId="77777777" w:rsidR="00B855B7" w:rsidRPr="00CA3715" w:rsidRDefault="00B855B7" w:rsidP="00B855B7">
      <w:pPr>
        <w:rPr>
          <w:sz w:val="16"/>
        </w:rPr>
      </w:pPr>
      <w:r w:rsidRPr="00CA3715">
        <w:rPr>
          <w:rStyle w:val="StyleUnderline"/>
          <w:highlight w:val="cyan"/>
        </w:rPr>
        <w:t>The</w:t>
      </w:r>
      <w:r w:rsidRPr="006C57B3">
        <w:rPr>
          <w:rStyle w:val="StyleUnderline"/>
        </w:rPr>
        <w:t xml:space="preserve"> most </w:t>
      </w:r>
      <w:r w:rsidRPr="00CA3715">
        <w:rPr>
          <w:rStyle w:val="StyleUnderline"/>
          <w:highlight w:val="cyan"/>
        </w:rPr>
        <w:t>critical</w:t>
      </w:r>
      <w:r w:rsidRPr="006C57B3">
        <w:rPr>
          <w:rStyle w:val="StyleUnderline"/>
        </w:rPr>
        <w:t xml:space="preserve"> strategic </w:t>
      </w:r>
      <w:r w:rsidRPr="00CA3715">
        <w:rPr>
          <w:rStyle w:val="StyleUnderline"/>
          <w:highlight w:val="cyan"/>
        </w:rPr>
        <w:t>reason to encourage a private space sector is</w:t>
      </w:r>
      <w:r w:rsidRPr="006C57B3">
        <w:rPr>
          <w:rStyle w:val="StyleUnderline"/>
        </w:rPr>
        <w:t xml:space="preserve"> to create opportunities for </w:t>
      </w:r>
      <w:r w:rsidRPr="00CA3715">
        <w:rPr>
          <w:rStyle w:val="StyleUnderline"/>
          <w:highlight w:val="cyan"/>
        </w:rPr>
        <w:t>international collaboration</w:t>
      </w:r>
      <w:r w:rsidRPr="006C57B3">
        <w:rPr>
          <w:rStyle w:val="StyleUnderline"/>
        </w:rPr>
        <w:t>—particularly to attract customers wary of being seen to mix with the Chinese government.</w:t>
      </w:r>
      <w:r w:rsidRPr="00CA3715">
        <w:rPr>
          <w:sz w:val="16"/>
        </w:rPr>
        <w:t xml:space="preserve"> (US agencies and government contractors, for example, are barred from working with any groups the regime funds.) </w:t>
      </w:r>
      <w:r w:rsidRPr="00F008D7">
        <w:rPr>
          <w:rStyle w:val="StyleUnderline"/>
        </w:rPr>
        <w:t xml:space="preserve">Document 60 and others issued by China’s National Development and Reform Commission were aimed not just at promoting technological innovation, but also at </w:t>
      </w:r>
      <w:r w:rsidRPr="00CA3715">
        <w:rPr>
          <w:rStyle w:val="StyleUnderline"/>
          <w:highlight w:val="cyan"/>
        </w:rPr>
        <w:t>drawing in foreign investment</w:t>
      </w:r>
      <w:r w:rsidRPr="00F008D7">
        <w:rPr>
          <w:rStyle w:val="StyleUnderline"/>
        </w:rPr>
        <w:t xml:space="preserve"> and maximizing a customer base beyond Chinese borders</w:t>
      </w:r>
      <w:r w:rsidRPr="00CA3715">
        <w:rPr>
          <w:sz w:val="16"/>
        </w:rPr>
        <w:t>.</w:t>
      </w:r>
    </w:p>
    <w:p w14:paraId="044BF755" w14:textId="77777777" w:rsidR="00B855B7" w:rsidRPr="00CA3715" w:rsidRDefault="00B855B7" w:rsidP="00B855B7">
      <w:pPr>
        <w:rPr>
          <w:rStyle w:val="StyleUnderline"/>
        </w:rPr>
      </w:pPr>
      <w:r w:rsidRPr="00F008D7">
        <w:rPr>
          <w:rStyle w:val="StyleUnderline"/>
        </w:rPr>
        <w:t>“China realizes there are certain things they cannot get on their own,”</w:t>
      </w:r>
      <w:r w:rsidRPr="00CA3715">
        <w:rPr>
          <w:sz w:val="16"/>
        </w:rPr>
        <w:t xml:space="preserve"> says Frans von der Dunk, a space policy expert at the University of Nebraska–Lincoln. Chinese companies like LandSpace and MinoSpace have worked to accrue funding through foreign investment, escaping dependence on state subsidies. And </w:t>
      </w:r>
      <w:r w:rsidRPr="00CA3715">
        <w:rPr>
          <w:rStyle w:val="StyleUnderline"/>
        </w:rPr>
        <w:t>by avoiding state funding, a company can also avoid an array of restrictions on what it can and can’t do</w:t>
      </w:r>
      <w:r w:rsidRPr="00CA3715">
        <w:rPr>
          <w:sz w:val="16"/>
        </w:rPr>
        <w:t xml:space="preserve"> (such as constraints on talking with the media). </w:t>
      </w:r>
      <w:r w:rsidRPr="00CA3715">
        <w:rPr>
          <w:rStyle w:val="StyleUnderline"/>
          <w:highlight w:val="cyan"/>
        </w:rPr>
        <w:t>Foreign investment</w:t>
      </w:r>
      <w:r w:rsidRPr="00CA3715">
        <w:rPr>
          <w:rStyle w:val="StyleUnderline"/>
        </w:rPr>
        <w:t xml:space="preserve"> also </w:t>
      </w:r>
      <w:r w:rsidRPr="00CA3715">
        <w:rPr>
          <w:rStyle w:val="StyleUnderline"/>
          <w:highlight w:val="cyan"/>
        </w:rPr>
        <w:t>makes it easier to compete</w:t>
      </w:r>
      <w:r w:rsidRPr="00CA3715">
        <w:rPr>
          <w:rStyle w:val="StyleUnderline"/>
        </w:rPr>
        <w:t xml:space="preserve"> on a global scale: you’re taking on clients around the world, launching from other countries, and bringing talent from outside China. </w:t>
      </w:r>
    </w:p>
    <w:p w14:paraId="715C3624" w14:textId="77777777" w:rsidR="00B855B7" w:rsidRPr="00932813" w:rsidRDefault="00B855B7" w:rsidP="00B855B7">
      <w:pPr>
        <w:pStyle w:val="Heading4"/>
        <w:rPr>
          <w:rFonts w:asciiTheme="majorHAnsi" w:hAnsiTheme="majorHAnsi" w:cstheme="majorHAnsi"/>
        </w:rPr>
      </w:pPr>
      <w:r w:rsidRPr="00932813">
        <w:rPr>
          <w:rFonts w:asciiTheme="majorHAnsi" w:hAnsiTheme="majorHAnsi" w:cstheme="majorHAnsi"/>
        </w:rPr>
        <w:t>Shifts in regime perception threatens CCP’s legitimacy from nationalist hardliners</w:t>
      </w:r>
    </w:p>
    <w:p w14:paraId="7996011B" w14:textId="77777777" w:rsidR="00B855B7" w:rsidRPr="00932813" w:rsidRDefault="00B855B7" w:rsidP="00B855B7">
      <w:pPr>
        <w:rPr>
          <w:rFonts w:asciiTheme="majorHAnsi" w:hAnsiTheme="majorHAnsi" w:cstheme="majorHAnsi"/>
        </w:rPr>
      </w:pPr>
      <w:r w:rsidRPr="00932813">
        <w:rPr>
          <w:rStyle w:val="Style13ptBold"/>
          <w:rFonts w:asciiTheme="majorHAnsi" w:hAnsiTheme="majorHAnsi" w:cstheme="majorHAnsi"/>
        </w:rPr>
        <w:t>Weiss 19</w:t>
      </w:r>
      <w:r w:rsidRPr="00932813">
        <w:rPr>
          <w:rFonts w:asciiTheme="majorHAnsi" w:hAnsiTheme="majorHAnsi" w:cstheme="majorHAnsi"/>
        </w:rPr>
        <w:t xml:space="preserve"> Jessica Weiss 1-29-2019 “Authoritarian Audiences, Rhetoric, and Propaganda in International Crises: Evidence from China” </w:t>
      </w:r>
      <w:hyperlink r:id="rId16" w:history="1">
        <w:r w:rsidRPr="00932813">
          <w:rPr>
            <w:rStyle w:val="Hyperlink"/>
            <w:rFonts w:asciiTheme="majorHAnsi" w:hAnsiTheme="majorHAnsi" w:cstheme="majorHAnsi"/>
          </w:rPr>
          <w:t>http://www.jessicachenweiss.com/uploads/3/0/6/3/30636001/19-01-24-elite-statements-isq-ca.pdf</w:t>
        </w:r>
      </w:hyperlink>
      <w:r w:rsidRPr="00932813">
        <w:rPr>
          <w:rStyle w:val="Hyperlink"/>
          <w:rFonts w:asciiTheme="majorHAnsi" w:hAnsiTheme="majorHAnsi" w:cstheme="majorHAnsi"/>
        </w:rPr>
        <w:t xml:space="preserve"> (</w:t>
      </w:r>
      <w:r w:rsidRPr="00932813">
        <w:rPr>
          <w:rFonts w:asciiTheme="majorHAnsi" w:hAnsiTheme="majorHAnsi" w:cstheme="majorHAnsi"/>
        </w:rPr>
        <w:t>Associate Professor of Government at Cornell University)//Elmer</w:t>
      </w:r>
    </w:p>
    <w:p w14:paraId="0AB556BB" w14:textId="77777777" w:rsidR="00B855B7" w:rsidRPr="00932813" w:rsidRDefault="00B855B7" w:rsidP="00B855B7">
      <w:pPr>
        <w:rPr>
          <w:rFonts w:asciiTheme="majorHAnsi" w:hAnsiTheme="majorHAnsi" w:cstheme="majorHAnsi"/>
          <w:sz w:val="16"/>
        </w:rPr>
      </w:pPr>
      <w:r w:rsidRPr="00932813">
        <w:rPr>
          <w:rStyle w:val="StyleUnderline"/>
          <w:rFonts w:asciiTheme="majorHAnsi" w:hAnsiTheme="majorHAnsi" w:cstheme="majorHAnsi"/>
        </w:rPr>
        <w:t>Public support</w:t>
      </w:r>
      <w:r w:rsidRPr="00932813">
        <w:rPr>
          <w:rFonts w:asciiTheme="majorHAnsi" w:hAnsiTheme="majorHAnsi" w:cstheme="majorHAnsi"/>
          <w:sz w:val="16"/>
        </w:rPr>
        <w:t>—or the appearance of it—</w:t>
      </w:r>
      <w:r w:rsidRPr="00932813">
        <w:rPr>
          <w:rStyle w:val="StyleUnderline"/>
          <w:rFonts w:asciiTheme="majorHAnsi" w:hAnsiTheme="majorHAnsi" w:cstheme="majorHAnsi"/>
        </w:rPr>
        <w:t>matters to many autocracies.</w:t>
      </w:r>
      <w:r w:rsidRPr="00932813">
        <w:rPr>
          <w:rFonts w:asciiTheme="majorHAnsi" w:hAnsiTheme="majorHAnsi" w:cstheme="majorHAnsi"/>
          <w:sz w:val="16"/>
        </w:rPr>
        <w:t xml:space="preserve"> As Ithiel de Sola Pool writes, </w:t>
      </w:r>
      <w:r w:rsidRPr="00932813">
        <w:rPr>
          <w:rStyle w:val="StyleUnderline"/>
          <w:rFonts w:asciiTheme="majorHAnsi" w:hAnsiTheme="majorHAnsi" w:cstheme="majorHAnsi"/>
        </w:rPr>
        <w:t>modern dictatorships are “</w:t>
      </w:r>
      <w:r w:rsidRPr="00932813">
        <w:rPr>
          <w:rStyle w:val="Emphasis"/>
          <w:rFonts w:asciiTheme="majorHAnsi" w:hAnsiTheme="majorHAnsi" w:cstheme="majorHAnsi"/>
        </w:rPr>
        <w:t>highly conscious of public opinion</w:t>
      </w:r>
      <w:r w:rsidRPr="00932813">
        <w:rPr>
          <w:rStyle w:val="StyleUnderline"/>
          <w:rFonts w:asciiTheme="majorHAnsi" w:hAnsiTheme="majorHAnsi" w:cstheme="majorHAnsi"/>
        </w:rPr>
        <w:t xml:space="preserve"> and </w:t>
      </w:r>
      <w:r w:rsidRPr="00932813">
        <w:rPr>
          <w:rStyle w:val="Emphasis"/>
          <w:rFonts w:asciiTheme="majorHAnsi" w:hAnsiTheme="majorHAnsi" w:cstheme="majorHAnsi"/>
        </w:rPr>
        <w:t>make major efforts to affect it</w:t>
      </w:r>
      <w:r w:rsidRPr="00932813">
        <w:rPr>
          <w:rStyle w:val="StyleUnderline"/>
          <w:rFonts w:asciiTheme="majorHAnsi" w:hAnsiTheme="majorHAnsi" w:cstheme="majorHAnsi"/>
        </w:rPr>
        <w:t>.”</w:t>
      </w:r>
      <w:r w:rsidRPr="00932813">
        <w:rPr>
          <w:rFonts w:asciiTheme="majorHAnsi" w:hAnsiTheme="majorHAnsi" w:cstheme="majorHAnsi"/>
          <w:u w:val="single"/>
        </w:rPr>
        <w:t xml:space="preserve">6 </w:t>
      </w:r>
      <w:r w:rsidRPr="00932813">
        <w:rPr>
          <w:rStyle w:val="StyleUnderline"/>
          <w:rFonts w:asciiTheme="majorHAnsi" w:hAnsiTheme="majorHAnsi" w:cstheme="majorHAnsi"/>
        </w:rPr>
        <w:t>Mao</w:t>
      </w:r>
      <w:r w:rsidRPr="00932813">
        <w:rPr>
          <w:rFonts w:asciiTheme="majorHAnsi" w:hAnsiTheme="majorHAnsi" w:cstheme="majorHAnsi"/>
          <w:u w:val="single"/>
        </w:rPr>
        <w:t xml:space="preserve"> Zedong </w:t>
      </w:r>
      <w:r w:rsidRPr="00932813">
        <w:rPr>
          <w:rStyle w:val="StyleUnderline"/>
          <w:rFonts w:asciiTheme="majorHAnsi" w:hAnsiTheme="majorHAnsi" w:cstheme="majorHAnsi"/>
        </w:rPr>
        <w:t>told</w:t>
      </w:r>
      <w:r w:rsidRPr="00932813">
        <w:rPr>
          <w:rFonts w:asciiTheme="majorHAnsi" w:hAnsiTheme="majorHAnsi" w:cstheme="majorHAnsi"/>
          <w:u w:val="single"/>
        </w:rPr>
        <w:t xml:space="preserve"> his </w:t>
      </w:r>
      <w:r w:rsidRPr="00932813">
        <w:rPr>
          <w:rStyle w:val="StyleUnderline"/>
          <w:rFonts w:asciiTheme="majorHAnsi" w:hAnsiTheme="majorHAnsi" w:cstheme="majorHAnsi"/>
        </w:rPr>
        <w:t>comrades: “When you make revolution, you must first manage public opinion.”</w:t>
      </w:r>
      <w:r w:rsidRPr="00932813">
        <w:rPr>
          <w:rFonts w:asciiTheme="majorHAnsi" w:hAnsiTheme="majorHAnsi" w:cstheme="majorHAnsi"/>
          <w:u w:val="single"/>
        </w:rPr>
        <w:t xml:space="preserve">7 Because </w:t>
      </w:r>
      <w:r w:rsidRPr="00932813">
        <w:rPr>
          <w:rFonts w:asciiTheme="majorHAnsi" w:hAnsiTheme="majorHAnsi" w:cstheme="majorHAnsi"/>
          <w:highlight w:val="green"/>
          <w:u w:val="single"/>
        </w:rPr>
        <w:t>autocracies</w:t>
      </w:r>
      <w:r w:rsidRPr="00932813">
        <w:rPr>
          <w:rFonts w:asciiTheme="majorHAnsi" w:hAnsiTheme="majorHAnsi" w:cstheme="majorHAnsi"/>
          <w:u w:val="single"/>
        </w:rPr>
        <w:t xml:space="preserve"> often </w:t>
      </w:r>
      <w:r w:rsidRPr="00932813">
        <w:rPr>
          <w:rFonts w:asciiTheme="majorHAnsi" w:hAnsiTheme="majorHAnsi" w:cstheme="majorHAnsi"/>
          <w:highlight w:val="green"/>
          <w:u w:val="single"/>
        </w:rPr>
        <w:t xml:space="preserve">rely on </w:t>
      </w:r>
      <w:r w:rsidRPr="00932813">
        <w:rPr>
          <w:rFonts w:asciiTheme="majorHAnsi" w:hAnsiTheme="majorHAnsi" w:cstheme="majorHAnsi"/>
          <w:b/>
          <w:bCs/>
          <w:highlight w:val="green"/>
          <w:u w:val="single"/>
        </w:rPr>
        <w:t>nationalist mythmaking</w:t>
      </w:r>
      <w:r w:rsidRPr="00932813">
        <w:rPr>
          <w:rFonts w:asciiTheme="majorHAnsi" w:hAnsiTheme="majorHAnsi" w:cstheme="majorHAnsi"/>
          <w:u w:val="single"/>
        </w:rPr>
        <w:t xml:space="preserve">,8 </w:t>
      </w:r>
      <w:r w:rsidRPr="00932813">
        <w:rPr>
          <w:rFonts w:asciiTheme="majorHAnsi" w:hAnsiTheme="majorHAnsi" w:cstheme="majorHAnsi"/>
          <w:highlight w:val="green"/>
          <w:u w:val="single"/>
        </w:rPr>
        <w:t>success or failure in defending</w:t>
      </w:r>
      <w:r w:rsidRPr="00932813">
        <w:rPr>
          <w:rFonts w:asciiTheme="majorHAnsi" w:hAnsiTheme="majorHAnsi" w:cstheme="majorHAnsi"/>
          <w:u w:val="single"/>
        </w:rPr>
        <w:t xml:space="preserve"> the </w:t>
      </w:r>
      <w:r w:rsidRPr="00932813">
        <w:rPr>
          <w:rFonts w:asciiTheme="majorHAnsi" w:hAnsiTheme="majorHAnsi" w:cstheme="majorHAnsi"/>
          <w:highlight w:val="green"/>
          <w:u w:val="single"/>
        </w:rPr>
        <w:t xml:space="preserve">national honor in international crises could </w:t>
      </w:r>
      <w:r w:rsidRPr="00932813">
        <w:rPr>
          <w:rFonts w:asciiTheme="majorHAnsi" w:hAnsiTheme="majorHAnsi" w:cstheme="majorHAnsi"/>
          <w:u w:val="single"/>
        </w:rPr>
        <w:t xml:space="preserve">burnish the leadership’s patriotic credentials or </w:t>
      </w:r>
      <w:r w:rsidRPr="00932813">
        <w:rPr>
          <w:rFonts w:asciiTheme="majorHAnsi" w:hAnsiTheme="majorHAnsi" w:cstheme="majorHAnsi"/>
          <w:highlight w:val="green"/>
          <w:u w:val="single"/>
        </w:rPr>
        <w:t xml:space="preserve">spark opposition. </w:t>
      </w:r>
      <w:r w:rsidRPr="00932813">
        <w:rPr>
          <w:rFonts w:asciiTheme="majorHAnsi" w:hAnsiTheme="majorHAnsi" w:cstheme="majorHAnsi"/>
          <w:b/>
          <w:bCs/>
          <w:highlight w:val="green"/>
          <w:u w:val="single"/>
        </w:rPr>
        <w:t>Shared outrage at</w:t>
      </w:r>
      <w:r w:rsidRPr="00932813">
        <w:rPr>
          <w:rFonts w:asciiTheme="majorHAnsi" w:hAnsiTheme="majorHAnsi" w:cstheme="majorHAnsi"/>
          <w:b/>
          <w:bCs/>
          <w:u w:val="single"/>
        </w:rPr>
        <w:t xml:space="preserve"> the regime’s </w:t>
      </w:r>
      <w:r w:rsidRPr="00932813">
        <w:rPr>
          <w:rFonts w:asciiTheme="majorHAnsi" w:hAnsiTheme="majorHAnsi" w:cstheme="majorHAnsi"/>
          <w:b/>
          <w:bCs/>
          <w:highlight w:val="green"/>
          <w:u w:val="single"/>
        </w:rPr>
        <w:t>foreign policy failures could galvanize</w:t>
      </w:r>
      <w:r w:rsidRPr="00932813">
        <w:rPr>
          <w:rFonts w:asciiTheme="majorHAnsi" w:hAnsiTheme="majorHAnsi" w:cstheme="majorHAnsi"/>
          <w:b/>
          <w:bCs/>
          <w:u w:val="single"/>
        </w:rPr>
        <w:t xml:space="preserve"> street </w:t>
      </w:r>
      <w:r w:rsidRPr="00932813">
        <w:rPr>
          <w:rFonts w:asciiTheme="majorHAnsi" w:hAnsiTheme="majorHAnsi" w:cstheme="majorHAnsi"/>
          <w:b/>
          <w:bCs/>
          <w:highlight w:val="green"/>
          <w:u w:val="single"/>
        </w:rPr>
        <w:t>protests or elite fissures, creating intraparty upheaval</w:t>
      </w:r>
      <w:r w:rsidRPr="00932813">
        <w:rPr>
          <w:rFonts w:asciiTheme="majorHAnsi" w:hAnsiTheme="majorHAnsi" w:cstheme="majorHAnsi"/>
          <w:highlight w:val="green"/>
          <w:u w:val="single"/>
        </w:rPr>
        <w:t xml:space="preserve"> </w:t>
      </w:r>
      <w:r w:rsidRPr="00932813">
        <w:rPr>
          <w:rFonts w:asciiTheme="majorHAnsi" w:hAnsiTheme="majorHAnsi" w:cstheme="majorHAnsi"/>
          <w:u w:val="single"/>
        </w:rPr>
        <w:t xml:space="preserve">or inviting military officers to step in to restore order. </w:t>
      </w:r>
      <w:r w:rsidRPr="00932813">
        <w:rPr>
          <w:rFonts w:asciiTheme="majorHAnsi" w:hAnsiTheme="majorHAnsi" w:cstheme="majorHAnsi"/>
          <w:highlight w:val="green"/>
          <w:u w:val="single"/>
        </w:rPr>
        <w:t>Fearing</w:t>
      </w:r>
      <w:r w:rsidRPr="00932813">
        <w:rPr>
          <w:rFonts w:asciiTheme="majorHAnsi" w:hAnsiTheme="majorHAnsi" w:cstheme="majorHAnsi"/>
          <w:u w:val="single"/>
        </w:rPr>
        <w:t xml:space="preserve"> a </w:t>
      </w:r>
      <w:r w:rsidRPr="00932813">
        <w:rPr>
          <w:rFonts w:asciiTheme="majorHAnsi" w:hAnsiTheme="majorHAnsi" w:cstheme="majorHAnsi"/>
          <w:highlight w:val="green"/>
          <w:u w:val="single"/>
        </w:rPr>
        <w:t>domestic backlash, authoritarian leaders may feel compelled to take a tough international stance.</w:t>
      </w:r>
      <w:r w:rsidRPr="00932813">
        <w:rPr>
          <w:rFonts w:asciiTheme="majorHAnsi" w:hAnsiTheme="majorHAnsi" w:cstheme="majorHAnsi"/>
          <w:sz w:val="16"/>
        </w:rPr>
        <w:t xml:space="preserve"> Although authoritarian leaders are rarely held accountable to public opinion through free and fair elections, fears of popular unrest and irregular</w:t>
      </w:r>
      <w:r w:rsidRPr="00932813">
        <w:rPr>
          <w:rStyle w:val="StyleUnderline"/>
          <w:rFonts w:asciiTheme="majorHAnsi" w:hAnsiTheme="majorHAnsi" w:cstheme="majorHAnsi"/>
        </w:rPr>
        <w:t xml:space="preserve"> ouster often weigh heavily on autocrats seeking to maximize their tenure in office.</w:t>
      </w:r>
      <w:r w:rsidRPr="00932813">
        <w:rPr>
          <w:rFonts w:asciiTheme="majorHAnsi" w:hAnsiTheme="majorHAnsi" w:cstheme="majorHAnsi"/>
          <w:sz w:val="16"/>
        </w:rPr>
        <w:t xml:space="preserve"> Considering the harsh consequences that authoritarian elites face if pushed out of office, </w:t>
      </w:r>
      <w:r w:rsidRPr="00932813">
        <w:rPr>
          <w:rStyle w:val="Emphasis"/>
          <w:rFonts w:asciiTheme="majorHAnsi" w:hAnsiTheme="majorHAnsi" w:cstheme="majorHAnsi"/>
          <w:highlight w:val="green"/>
        </w:rPr>
        <w:t>even a small increase</w:t>
      </w:r>
      <w:r w:rsidRPr="00932813">
        <w:rPr>
          <w:rStyle w:val="StyleUnderline"/>
          <w:rFonts w:asciiTheme="majorHAnsi" w:hAnsiTheme="majorHAnsi" w:cstheme="majorHAnsi"/>
          <w:highlight w:val="green"/>
        </w:rPr>
        <w:t xml:space="preserve"> in</w:t>
      </w:r>
      <w:r w:rsidRPr="00932813">
        <w:rPr>
          <w:rStyle w:val="StyleUnderline"/>
          <w:rFonts w:asciiTheme="majorHAnsi" w:hAnsiTheme="majorHAnsi" w:cstheme="majorHAnsi"/>
        </w:rPr>
        <w:t xml:space="preserve"> the </w:t>
      </w:r>
      <w:r w:rsidRPr="00932813">
        <w:rPr>
          <w:rStyle w:val="StyleUnderline"/>
          <w:rFonts w:asciiTheme="majorHAnsi" w:hAnsiTheme="majorHAnsi" w:cstheme="majorHAnsi"/>
          <w:highlight w:val="green"/>
        </w:rPr>
        <w:t>probability of ouster could alter</w:t>
      </w:r>
      <w:r w:rsidRPr="00932813">
        <w:rPr>
          <w:rStyle w:val="StyleUnderline"/>
          <w:rFonts w:asciiTheme="majorHAnsi" w:hAnsiTheme="majorHAnsi" w:cstheme="majorHAnsi"/>
        </w:rPr>
        <w:t xml:space="preserve"> authoritarian </w:t>
      </w:r>
      <w:r w:rsidRPr="00932813">
        <w:rPr>
          <w:rStyle w:val="StyleUnderline"/>
          <w:rFonts w:asciiTheme="majorHAnsi" w:hAnsiTheme="majorHAnsi" w:cstheme="majorHAnsi"/>
          <w:bCs/>
          <w:highlight w:val="green"/>
        </w:rPr>
        <w:t>incentives in international crises</w:t>
      </w:r>
      <w:r w:rsidRPr="00932813">
        <w:rPr>
          <w:rStyle w:val="StyleUnderline"/>
          <w:rFonts w:asciiTheme="majorHAnsi" w:hAnsiTheme="majorHAnsi" w:cstheme="majorHAnsi"/>
          <w:highlight w:val="green"/>
        </w:rPr>
        <w:t>.</w:t>
      </w:r>
      <w:r w:rsidRPr="00932813">
        <w:rPr>
          <w:rFonts w:asciiTheme="majorHAnsi" w:hAnsiTheme="majorHAnsi" w:cstheme="majorHAnsi"/>
          <w:sz w:val="16"/>
        </w:rPr>
        <w:t xml:space="preserve">9 A </w:t>
      </w:r>
      <w:r w:rsidRPr="00932813">
        <w:rPr>
          <w:rStyle w:val="Emphasis"/>
          <w:rFonts w:asciiTheme="majorHAnsi" w:hAnsiTheme="majorHAnsi" w:cstheme="majorHAnsi"/>
          <w:highlight w:val="green"/>
        </w:rPr>
        <w:t>history of nationalist uprisings</w:t>
      </w:r>
      <w:r w:rsidRPr="00932813">
        <w:rPr>
          <w:rStyle w:val="StyleUnderline"/>
          <w:rFonts w:asciiTheme="majorHAnsi" w:hAnsiTheme="majorHAnsi" w:cstheme="majorHAnsi"/>
          <w:highlight w:val="green"/>
        </w:rPr>
        <w:t xml:space="preserve"> make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green"/>
        </w:rPr>
        <w:t>Chinese</w:t>
      </w:r>
      <w:r w:rsidRPr="00932813">
        <w:rPr>
          <w:rStyle w:val="StyleUnderline"/>
          <w:rFonts w:asciiTheme="majorHAnsi" w:hAnsiTheme="majorHAnsi" w:cstheme="majorHAnsi"/>
        </w:rPr>
        <w:t xml:space="preserve"> citizens and leaders especially </w:t>
      </w:r>
      <w:r w:rsidRPr="00932813">
        <w:rPr>
          <w:rStyle w:val="StyleUnderline"/>
          <w:rFonts w:asciiTheme="majorHAnsi" w:hAnsiTheme="majorHAnsi" w:cstheme="majorHAnsi"/>
          <w:highlight w:val="green"/>
        </w:rPr>
        <w:t>aware of</w:t>
      </w:r>
      <w:r w:rsidRPr="00932813">
        <w:rPr>
          <w:rStyle w:val="StyleUnderline"/>
          <w:rFonts w:asciiTheme="majorHAnsi" w:hAnsiTheme="majorHAnsi" w:cstheme="majorHAnsi"/>
        </w:rPr>
        <w:t xml:space="preserve"> the </w:t>
      </w:r>
      <w:r w:rsidRPr="00932813">
        <w:rPr>
          <w:rStyle w:val="StyleUnderline"/>
          <w:rFonts w:asciiTheme="majorHAnsi" w:hAnsiTheme="majorHAnsi" w:cstheme="majorHAnsi"/>
          <w:highlight w:val="green"/>
        </w:rPr>
        <w:t xml:space="preserve">linkage between </w:t>
      </w:r>
      <w:r w:rsidRPr="00932813">
        <w:rPr>
          <w:rStyle w:val="Emphasis"/>
          <w:rFonts w:asciiTheme="majorHAnsi" w:hAnsiTheme="majorHAnsi" w:cstheme="majorHAnsi"/>
          <w:highlight w:val="green"/>
        </w:rPr>
        <w:t>international disputes</w:t>
      </w:r>
      <w:r w:rsidRPr="00932813">
        <w:rPr>
          <w:rStyle w:val="StyleUnderline"/>
          <w:rFonts w:asciiTheme="majorHAnsi" w:hAnsiTheme="majorHAnsi" w:cstheme="majorHAnsi"/>
          <w:highlight w:val="green"/>
        </w:rPr>
        <w:t xml:space="preserve"> and </w:t>
      </w:r>
      <w:r w:rsidRPr="00932813">
        <w:rPr>
          <w:rStyle w:val="Emphasis"/>
          <w:rFonts w:asciiTheme="majorHAnsi" w:hAnsiTheme="majorHAnsi" w:cstheme="majorHAnsi"/>
          <w:highlight w:val="green"/>
        </w:rPr>
        <w:t>domestic unrest</w:t>
      </w:r>
      <w:r w:rsidRPr="00932813">
        <w:rPr>
          <w:rStyle w:val="StyleUnderline"/>
          <w:rFonts w:asciiTheme="majorHAnsi" w:hAnsiTheme="majorHAnsi" w:cstheme="majorHAnsi"/>
          <w:highlight w:val="green"/>
        </w:rPr>
        <w:t>.</w:t>
      </w:r>
      <w:r w:rsidRPr="00932813">
        <w:rPr>
          <w:rFonts w:asciiTheme="majorHAnsi" w:hAnsiTheme="majorHAnsi" w:cstheme="majorHAnsi"/>
          <w:sz w:val="16"/>
        </w:rPr>
        <w:t xml:space="preserve"> The </w:t>
      </w:r>
      <w:r w:rsidRPr="00932813">
        <w:rPr>
          <w:rStyle w:val="StyleUnderline"/>
          <w:rFonts w:asciiTheme="majorHAnsi" w:hAnsiTheme="majorHAnsi" w:cstheme="majorHAnsi"/>
        </w:rPr>
        <w:t xml:space="preserve">weakness of the PRC’s predecessor in defending Chinese sovereignty </w:t>
      </w:r>
      <w:r w:rsidRPr="00932813">
        <w:rPr>
          <w:rFonts w:asciiTheme="majorHAnsi" w:hAnsiTheme="majorHAnsi" w:cstheme="majorHAnsi"/>
          <w:sz w:val="16"/>
        </w:rPr>
        <w:t xml:space="preserve">at the Paris Peace Conference in 1919 </w:t>
      </w:r>
      <w:r w:rsidRPr="00932813">
        <w:rPr>
          <w:rStyle w:val="StyleUnderline"/>
          <w:rFonts w:asciiTheme="majorHAnsi" w:hAnsiTheme="majorHAnsi" w:cstheme="majorHAnsi"/>
        </w:rPr>
        <w:t>galvanized protests and a general strike, forcing the government to sack three officials</w:t>
      </w:r>
      <w:r w:rsidRPr="00932813">
        <w:rPr>
          <w:rFonts w:asciiTheme="majorHAnsi" w:hAnsiTheme="majorHAnsi" w:cstheme="majorHAnsi"/>
          <w:sz w:val="16"/>
        </w:rPr>
        <w:t xml:space="preserve"> and reject the Treaty of Versailles, which awarded territories in China to Japan. </w:t>
      </w:r>
      <w:r w:rsidRPr="00932813">
        <w:rPr>
          <w:rFonts w:asciiTheme="majorHAnsi" w:hAnsiTheme="majorHAnsi" w:cstheme="majorHAnsi"/>
          <w:u w:val="single"/>
        </w:rPr>
        <w:t xml:space="preserve">These </w:t>
      </w:r>
      <w:r w:rsidRPr="00932813">
        <w:rPr>
          <w:rStyle w:val="Emphasis"/>
          <w:rFonts w:asciiTheme="majorHAnsi" w:hAnsiTheme="majorHAnsi" w:cstheme="majorHAnsi"/>
        </w:rPr>
        <w:t>precedents</w:t>
      </w:r>
      <w:r w:rsidRPr="00932813">
        <w:rPr>
          <w:rFonts w:asciiTheme="majorHAnsi" w:hAnsiTheme="majorHAnsi" w:cstheme="majorHAnsi"/>
          <w:u w:val="single"/>
        </w:rPr>
        <w:t xml:space="preserve"> have </w:t>
      </w:r>
      <w:r w:rsidRPr="00932813">
        <w:rPr>
          <w:rStyle w:val="StyleUnderline"/>
          <w:rFonts w:asciiTheme="majorHAnsi" w:hAnsiTheme="majorHAnsi" w:cstheme="majorHAnsi"/>
        </w:rPr>
        <w:t>made Chinese officials particularly sensitive to the appearance of hewing to public opinion.</w:t>
      </w:r>
      <w:r w:rsidRPr="00932813">
        <w:rPr>
          <w:rFonts w:asciiTheme="majorHAnsi" w:hAnsiTheme="majorHAnsi" w:cstheme="majorHAnsi"/>
          <w:u w:val="single"/>
        </w:rPr>
        <w:t xml:space="preserve"> As the People’s Daily chief editor wrote: “History and reality have shown us that </w:t>
      </w:r>
      <w:r w:rsidRPr="00932813">
        <w:rPr>
          <w:rStyle w:val="Emphasis"/>
          <w:rFonts w:asciiTheme="majorHAnsi" w:hAnsiTheme="majorHAnsi" w:cstheme="majorHAnsi"/>
        </w:rPr>
        <w:t>public opinion and regime safety are inseparable</w:t>
      </w:r>
      <w:r w:rsidRPr="00932813">
        <w:rPr>
          <w:rFonts w:asciiTheme="majorHAnsi" w:hAnsiTheme="majorHAnsi" w:cstheme="majorHAnsi"/>
          <w:u w:val="single"/>
        </w:rPr>
        <w:t>.”10 One Chinese scholar even claimed: “the Chinese government probably knows the public’s opinion better and reacts to it more directly than even the U.S. government.”11</w:t>
      </w:r>
    </w:p>
    <w:p w14:paraId="69CD0964" w14:textId="77777777" w:rsidR="00B855B7" w:rsidRPr="00932813" w:rsidRDefault="00B855B7" w:rsidP="00B855B7">
      <w:pPr>
        <w:pStyle w:val="Heading4"/>
        <w:rPr>
          <w:rFonts w:asciiTheme="majorHAnsi" w:hAnsiTheme="majorHAnsi" w:cstheme="majorHAnsi"/>
        </w:rPr>
      </w:pPr>
      <w:r w:rsidRPr="00932813">
        <w:rPr>
          <w:rFonts w:asciiTheme="majorHAnsi" w:hAnsiTheme="majorHAnsi" w:cstheme="majorHAnsi"/>
        </w:rPr>
        <w:t xml:space="preserve">Xi will launch diversionary war to domestic backlash – escalates in </w:t>
      </w:r>
      <w:r w:rsidRPr="00932813">
        <w:rPr>
          <w:rFonts w:asciiTheme="majorHAnsi" w:hAnsiTheme="majorHAnsi" w:cstheme="majorHAnsi"/>
          <w:u w:val="single"/>
        </w:rPr>
        <w:t>multiple hotspots</w:t>
      </w:r>
      <w:r w:rsidRPr="00932813">
        <w:rPr>
          <w:rFonts w:asciiTheme="majorHAnsi" w:hAnsiTheme="majorHAnsi" w:cstheme="majorHAnsi"/>
        </w:rPr>
        <w:t xml:space="preserve"> </w:t>
      </w:r>
    </w:p>
    <w:p w14:paraId="79EE29C6" w14:textId="77777777" w:rsidR="00B855B7" w:rsidRPr="00932813" w:rsidRDefault="00B855B7" w:rsidP="00B855B7">
      <w:pPr>
        <w:rPr>
          <w:rFonts w:asciiTheme="majorHAnsi" w:hAnsiTheme="majorHAnsi" w:cstheme="majorHAnsi"/>
        </w:rPr>
      </w:pPr>
      <w:r w:rsidRPr="00932813">
        <w:rPr>
          <w:rStyle w:val="Style13ptBold"/>
          <w:rFonts w:asciiTheme="majorHAnsi" w:hAnsiTheme="majorHAnsi" w:cstheme="majorHAnsi"/>
        </w:rPr>
        <w:t>Norris 17</w:t>
      </w:r>
      <w:r w:rsidRPr="00932813">
        <w:rPr>
          <w:rFonts w:asciiTheme="majorHAnsi" w:hAnsiTheme="majorHAnsi" w:cstheme="majorHAnsi"/>
        </w:rPr>
        <w:t>, William J. Geostrategic Implications of China’s Twin Economic Challenges. CFR Discussion Paper, 2017. (Associate professor of Chinese foreign and security policy at Texas A&amp;M University’s Bush School of Government and Public Service)//Elmer</w:t>
      </w:r>
    </w:p>
    <w:p w14:paraId="40C59913" w14:textId="77777777" w:rsidR="00B855B7" w:rsidRPr="00932813" w:rsidRDefault="00B855B7" w:rsidP="00B855B7">
      <w:pPr>
        <w:rPr>
          <w:rFonts w:asciiTheme="majorHAnsi" w:hAnsiTheme="majorHAnsi" w:cstheme="majorHAnsi"/>
          <w:sz w:val="14"/>
        </w:rPr>
      </w:pPr>
      <w:r w:rsidRPr="00932813">
        <w:rPr>
          <w:rFonts w:asciiTheme="majorHAnsi" w:hAnsiTheme="majorHAnsi" w:cstheme="majorHAnsi"/>
          <w:u w:val="single"/>
        </w:rPr>
        <w:t xml:space="preserve">Populist pressures might tempt the </w:t>
      </w:r>
      <w:r w:rsidRPr="00932813">
        <w:rPr>
          <w:rFonts w:asciiTheme="majorHAnsi" w:hAnsiTheme="majorHAnsi" w:cstheme="majorHAnsi"/>
          <w:b/>
          <w:iCs/>
          <w:u w:val="single"/>
        </w:rPr>
        <w:t>party leadership</w:t>
      </w:r>
      <w:r w:rsidRPr="00932813">
        <w:rPr>
          <w:rFonts w:asciiTheme="majorHAnsi" w:hAnsiTheme="majorHAnsi" w:cstheme="majorHAnsi"/>
          <w:u w:val="single"/>
        </w:rPr>
        <w:t xml:space="preserve"> to encourage </w:t>
      </w:r>
      <w:r w:rsidRPr="00932813">
        <w:rPr>
          <w:rFonts w:asciiTheme="majorHAnsi" w:hAnsiTheme="majorHAnsi" w:cstheme="majorHAnsi"/>
          <w:b/>
          <w:iCs/>
          <w:u w:val="single"/>
        </w:rPr>
        <w:t>diversionary nationalism</w:t>
      </w:r>
      <w:r w:rsidRPr="00932813">
        <w:rPr>
          <w:rFonts w:asciiTheme="majorHAnsi" w:hAnsiTheme="majorHAnsi" w:cstheme="majorHAnsi"/>
          <w:u w:val="single"/>
        </w:rPr>
        <w:t>.</w:t>
      </w:r>
      <w:r w:rsidRPr="00932813">
        <w:rPr>
          <w:rFonts w:asciiTheme="majorHAnsi" w:hAnsiTheme="majorHAnsi" w:cstheme="majorHAnsi"/>
          <w:sz w:val="14"/>
        </w:rPr>
        <w:t xml:space="preserve"> The logic of this concern is straightforward: the </w:t>
      </w:r>
      <w:r w:rsidRPr="00932813">
        <w:rPr>
          <w:rFonts w:asciiTheme="majorHAnsi" w:hAnsiTheme="majorHAnsi" w:cstheme="majorHAnsi"/>
          <w:u w:val="single"/>
        </w:rPr>
        <w:t xml:space="preserve">Communist Party might seek to </w:t>
      </w:r>
      <w:r w:rsidRPr="00932813">
        <w:rPr>
          <w:rFonts w:asciiTheme="majorHAnsi" w:hAnsiTheme="majorHAnsi" w:cstheme="majorHAnsi"/>
          <w:b/>
          <w:iCs/>
          <w:u w:val="single"/>
        </w:rPr>
        <w:t>distract a restless domestic population</w:t>
      </w:r>
      <w:r w:rsidRPr="00932813">
        <w:rPr>
          <w:rFonts w:asciiTheme="majorHAnsi" w:hAnsiTheme="majorHAnsi" w:cstheme="majorHAnsi"/>
          <w:u w:val="single"/>
        </w:rPr>
        <w:t xml:space="preserve"> with </w:t>
      </w:r>
      <w:r w:rsidRPr="00932813">
        <w:rPr>
          <w:rFonts w:asciiTheme="majorHAnsi" w:hAnsiTheme="majorHAnsi" w:cstheme="majorHAnsi"/>
          <w:b/>
          <w:iCs/>
          <w:u w:val="single"/>
        </w:rPr>
        <w:t>adventurism abroad</w:t>
      </w:r>
      <w:r w:rsidRPr="00932813">
        <w:rPr>
          <w:rFonts w:asciiTheme="majorHAnsi" w:hAnsiTheme="majorHAnsi" w:cstheme="majorHAnsi"/>
          <w:u w:val="single"/>
        </w:rPr>
        <w:t>.</w:t>
      </w:r>
      <w:r w:rsidRPr="00932813">
        <w:rPr>
          <w:rFonts w:asciiTheme="majorHAnsi" w:hAnsiTheme="majorHAnsi" w:cstheme="majorHAnsi"/>
          <w:sz w:val="14"/>
        </w:rPr>
        <w:t xml:space="preserve">19 The </w:t>
      </w:r>
      <w:r w:rsidRPr="00932813">
        <w:rPr>
          <w:rFonts w:asciiTheme="majorHAnsi" w:hAnsiTheme="majorHAnsi" w:cstheme="majorHAnsi"/>
          <w:b/>
          <w:iCs/>
          <w:highlight w:val="green"/>
          <w:u w:val="single"/>
        </w:rPr>
        <w:t>Xi</w:t>
      </w:r>
      <w:r w:rsidRPr="00932813">
        <w:rPr>
          <w:rFonts w:asciiTheme="majorHAnsi" w:hAnsiTheme="majorHAnsi" w:cstheme="majorHAnsi"/>
          <w:sz w:val="14"/>
        </w:rPr>
        <w:t xml:space="preserve"> administration </w:t>
      </w:r>
      <w:r w:rsidRPr="00932813">
        <w:rPr>
          <w:rFonts w:asciiTheme="majorHAnsi" w:hAnsiTheme="majorHAnsi" w:cstheme="majorHAnsi"/>
          <w:highlight w:val="green"/>
          <w:u w:val="single"/>
        </w:rPr>
        <w:t xml:space="preserve">wants to </w:t>
      </w:r>
      <w:r w:rsidRPr="00932813">
        <w:rPr>
          <w:rFonts w:asciiTheme="majorHAnsi" w:hAnsiTheme="majorHAnsi" w:cstheme="majorHAnsi"/>
          <w:b/>
          <w:iCs/>
          <w:highlight w:val="green"/>
          <w:u w:val="single"/>
        </w:rPr>
        <w:t>appear tough</w:t>
      </w:r>
      <w:r w:rsidRPr="00932813">
        <w:rPr>
          <w:rFonts w:asciiTheme="majorHAnsi" w:hAnsiTheme="majorHAnsi" w:cstheme="majorHAnsi"/>
          <w:highlight w:val="green"/>
          <w:u w:val="single"/>
        </w:rPr>
        <w:t xml:space="preserve"> in</w:t>
      </w:r>
      <w:r w:rsidRPr="00932813">
        <w:rPr>
          <w:rFonts w:asciiTheme="majorHAnsi" w:hAnsiTheme="majorHAnsi" w:cstheme="majorHAnsi"/>
          <w:u w:val="single"/>
        </w:rPr>
        <w:t xml:space="preserve"> its </w:t>
      </w:r>
      <w:r w:rsidRPr="00932813">
        <w:rPr>
          <w:rFonts w:asciiTheme="majorHAnsi" w:hAnsiTheme="majorHAnsi" w:cstheme="majorHAnsi"/>
          <w:b/>
          <w:iCs/>
          <w:highlight w:val="green"/>
          <w:u w:val="single"/>
        </w:rPr>
        <w:t>defense of foreign encroachments</w:t>
      </w:r>
      <w:r w:rsidRPr="00932813">
        <w:rPr>
          <w:rFonts w:asciiTheme="majorHAnsi" w:hAnsiTheme="majorHAnsi" w:cstheme="majorHAnsi"/>
          <w:u w:val="single"/>
        </w:rPr>
        <w:t xml:space="preserve"> against China’s interests.</w:t>
      </w:r>
      <w:r w:rsidRPr="00932813">
        <w:rPr>
          <w:rFonts w:asciiTheme="majorHAnsi" w:hAnsiTheme="majorHAnsi" w:cstheme="majorHAnsi"/>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932813">
        <w:rPr>
          <w:rFonts w:asciiTheme="majorHAnsi" w:hAnsiTheme="majorHAnsi" w:cstheme="majorHAnsi"/>
          <w:u w:val="single"/>
        </w:rPr>
        <w:t xml:space="preserve">The </w:t>
      </w:r>
      <w:r w:rsidRPr="00932813">
        <w:rPr>
          <w:rFonts w:asciiTheme="majorHAnsi" w:hAnsiTheme="majorHAnsi" w:cstheme="majorHAnsi"/>
          <w:highlight w:val="green"/>
          <w:u w:val="single"/>
        </w:rPr>
        <w:t xml:space="preserve">party is </w:t>
      </w:r>
      <w:r w:rsidRPr="00932813">
        <w:rPr>
          <w:rFonts w:asciiTheme="majorHAnsi" w:hAnsiTheme="majorHAnsi" w:cstheme="majorHAnsi"/>
          <w:b/>
          <w:iCs/>
          <w:u w:val="single"/>
        </w:rPr>
        <w:t xml:space="preserve">particularly </w:t>
      </w:r>
      <w:r w:rsidRPr="00932813">
        <w:rPr>
          <w:rFonts w:asciiTheme="majorHAnsi" w:hAnsiTheme="majorHAnsi" w:cstheme="majorHAnsi"/>
          <w:b/>
          <w:iCs/>
          <w:highlight w:val="green"/>
          <w:u w:val="single"/>
        </w:rPr>
        <w:t>sensitive</w:t>
      </w:r>
      <w:r w:rsidRPr="00932813">
        <w:rPr>
          <w:rFonts w:asciiTheme="majorHAnsi" w:hAnsiTheme="majorHAnsi" w:cstheme="majorHAnsi"/>
          <w:highlight w:val="green"/>
          <w:u w:val="single"/>
        </w:rPr>
        <w:t xml:space="preserve"> to </w:t>
      </w:r>
      <w:r w:rsidRPr="00932813">
        <w:rPr>
          <w:rFonts w:asciiTheme="majorHAnsi" w:hAnsiTheme="majorHAnsi" w:cstheme="majorHAnsi"/>
          <w:b/>
          <w:iCs/>
          <w:highlight w:val="green"/>
          <w:u w:val="single"/>
        </w:rPr>
        <w:t>perceptions of weakness</w:t>
      </w:r>
      <w:r w:rsidRPr="00932813">
        <w:rPr>
          <w:rFonts w:asciiTheme="majorHAnsi" w:hAnsiTheme="majorHAnsi" w:cstheme="majorHAnsi"/>
          <w:highlight w:val="green"/>
          <w:u w:val="single"/>
        </w:rPr>
        <w:t xml:space="preserve"> because</w:t>
      </w:r>
      <w:r w:rsidRPr="00932813">
        <w:rPr>
          <w:rFonts w:asciiTheme="majorHAnsi" w:hAnsiTheme="majorHAnsi" w:cstheme="majorHAnsi"/>
          <w:u w:val="single"/>
        </w:rPr>
        <w:t xml:space="preserve"> much of its </w:t>
      </w:r>
      <w:r w:rsidRPr="00932813">
        <w:rPr>
          <w:rFonts w:asciiTheme="majorHAnsi" w:hAnsiTheme="majorHAnsi" w:cstheme="majorHAnsi"/>
          <w:b/>
          <w:iCs/>
          <w:highlight w:val="green"/>
          <w:u w:val="single"/>
        </w:rPr>
        <w:t>claim to legitimacy</w:t>
      </w:r>
      <w:r w:rsidRPr="00932813">
        <w:rPr>
          <w:rFonts w:asciiTheme="majorHAnsi" w:hAnsiTheme="majorHAnsi" w:cstheme="majorHAnsi"/>
          <w:u w:val="single"/>
        </w:rPr>
        <w:t xml:space="preserve">—manifested in </w:t>
      </w:r>
      <w:r w:rsidRPr="00932813">
        <w:rPr>
          <w:rFonts w:asciiTheme="majorHAnsi" w:hAnsiTheme="majorHAnsi" w:cstheme="majorHAnsi"/>
          <w:b/>
          <w:iCs/>
          <w:u w:val="single"/>
        </w:rPr>
        <w:t>Xi’s Chinese Dream</w:t>
      </w:r>
      <w:r w:rsidRPr="00932813">
        <w:rPr>
          <w:rFonts w:asciiTheme="majorHAnsi" w:hAnsiTheme="majorHAnsi" w:cstheme="majorHAnsi"/>
          <w:u w:val="single"/>
        </w:rPr>
        <w:t xml:space="preserve"> campaign today—</w:t>
      </w:r>
      <w:r w:rsidRPr="00932813">
        <w:rPr>
          <w:rFonts w:asciiTheme="majorHAnsi" w:hAnsiTheme="majorHAnsi" w:cstheme="majorHAnsi"/>
          <w:highlight w:val="green"/>
          <w:u w:val="single"/>
        </w:rPr>
        <w:t>stems from</w:t>
      </w:r>
      <w:r w:rsidRPr="00932813">
        <w:rPr>
          <w:rFonts w:asciiTheme="majorHAnsi" w:hAnsiTheme="majorHAnsi" w:cstheme="majorHAnsi"/>
          <w:u w:val="single"/>
        </w:rPr>
        <w:t xml:space="preserve"> the party’s claims of leading the </w:t>
      </w:r>
      <w:r w:rsidRPr="00932813">
        <w:rPr>
          <w:rFonts w:asciiTheme="majorHAnsi" w:hAnsiTheme="majorHAnsi" w:cstheme="majorHAnsi"/>
          <w:b/>
          <w:iCs/>
          <w:highlight w:val="green"/>
          <w:u w:val="single"/>
          <w:bdr w:val="single" w:sz="4" w:space="0" w:color="auto"/>
        </w:rPr>
        <w:t>restoration of Chinese greatness</w:t>
      </w:r>
      <w:r w:rsidRPr="00932813">
        <w:rPr>
          <w:rFonts w:asciiTheme="majorHAnsi" w:hAnsiTheme="majorHAnsi" w:cstheme="majorHAnsi"/>
          <w:highlight w:val="green"/>
          <w:u w:val="single"/>
        </w:rPr>
        <w:t>.</w:t>
      </w:r>
      <w:r w:rsidRPr="00932813">
        <w:rPr>
          <w:rFonts w:asciiTheme="majorHAnsi" w:hAnsiTheme="majorHAnsi" w:cstheme="majorHAnsi"/>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932813">
        <w:rPr>
          <w:rFonts w:asciiTheme="majorHAnsi" w:hAnsiTheme="majorHAnsi" w:cstheme="majorHAnsi"/>
          <w:b/>
          <w:iCs/>
          <w:u w:val="single"/>
        </w:rPr>
        <w:t>Diversionary nationalist frictions</w:t>
      </w:r>
      <w:r w:rsidRPr="00932813">
        <w:rPr>
          <w:rFonts w:asciiTheme="majorHAnsi" w:hAnsiTheme="majorHAnsi" w:cstheme="majorHAnsi"/>
          <w:u w:val="single"/>
        </w:rPr>
        <w:t xml:space="preserve"> would likely occur if the Chinese leadership portrayed a foreign adversary as having made the first move</w:t>
      </w:r>
      <w:r w:rsidRPr="00932813">
        <w:rPr>
          <w:rFonts w:asciiTheme="majorHAnsi" w:hAnsiTheme="majorHAnsi" w:cstheme="majorHAnsi"/>
          <w:sz w:val="14"/>
        </w:rPr>
        <w:t xml:space="preserve">, thus </w:t>
      </w:r>
      <w:r w:rsidRPr="00932813">
        <w:rPr>
          <w:rFonts w:asciiTheme="majorHAnsi" w:hAnsiTheme="majorHAnsi" w:cstheme="majorHAnsi"/>
          <w:u w:val="single"/>
        </w:rPr>
        <w:t>forcing Xi to stand up for China’s interests.</w:t>
      </w:r>
      <w:r w:rsidRPr="00932813">
        <w:rPr>
          <w:rFonts w:asciiTheme="majorHAnsi" w:hAnsiTheme="majorHAnsi" w:cstheme="majorHAnsi"/>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932813">
        <w:rPr>
          <w:rFonts w:asciiTheme="majorHAnsi" w:hAnsiTheme="majorHAnsi" w:cstheme="majorHAnsi"/>
          <w:u w:val="single"/>
        </w:rPr>
        <w:t xml:space="preserve">possible </w:t>
      </w:r>
      <w:r w:rsidRPr="00932813">
        <w:rPr>
          <w:rFonts w:asciiTheme="majorHAnsi" w:hAnsiTheme="majorHAnsi" w:cstheme="majorHAnsi"/>
          <w:highlight w:val="green"/>
          <w:u w:val="single"/>
        </w:rPr>
        <w:t>areas of conflict include</w:t>
      </w:r>
      <w:r w:rsidRPr="00932813">
        <w:rPr>
          <w:rFonts w:asciiTheme="majorHAnsi" w:hAnsiTheme="majorHAnsi" w:cstheme="majorHAnsi"/>
          <w:sz w:val="14"/>
        </w:rPr>
        <w:t xml:space="preserve">, but are not necessarily limited to, </w:t>
      </w:r>
      <w:r w:rsidRPr="00932813">
        <w:rPr>
          <w:rFonts w:asciiTheme="majorHAnsi" w:hAnsiTheme="majorHAnsi" w:cstheme="majorHAnsi"/>
          <w:b/>
          <w:iCs/>
          <w:highlight w:val="green"/>
          <w:u w:val="single"/>
        </w:rPr>
        <w:t>Taiwan</w:t>
      </w:r>
      <w:r w:rsidRPr="00932813">
        <w:rPr>
          <w:rFonts w:asciiTheme="majorHAnsi" w:hAnsiTheme="majorHAnsi" w:cstheme="majorHAnsi"/>
          <w:highlight w:val="green"/>
          <w:u w:val="single"/>
        </w:rPr>
        <w:t xml:space="preserve">, </w:t>
      </w:r>
      <w:r w:rsidRPr="00932813">
        <w:rPr>
          <w:rFonts w:asciiTheme="majorHAnsi" w:hAnsiTheme="majorHAnsi" w:cstheme="majorHAnsi"/>
          <w:b/>
          <w:iCs/>
          <w:highlight w:val="green"/>
          <w:u w:val="single"/>
        </w:rPr>
        <w:t>India</w:t>
      </w:r>
      <w:r w:rsidRPr="00932813">
        <w:rPr>
          <w:rFonts w:asciiTheme="majorHAnsi" w:hAnsiTheme="majorHAnsi" w:cstheme="majorHAnsi"/>
          <w:highlight w:val="green"/>
          <w:u w:val="single"/>
        </w:rPr>
        <w:t xml:space="preserve">, and the </w:t>
      </w:r>
      <w:r w:rsidRPr="00932813">
        <w:rPr>
          <w:rFonts w:asciiTheme="majorHAnsi" w:hAnsiTheme="majorHAnsi" w:cstheme="majorHAnsi"/>
          <w:b/>
          <w:iCs/>
          <w:highlight w:val="green"/>
          <w:u w:val="single"/>
        </w:rPr>
        <w:t>S</w:t>
      </w:r>
      <w:r w:rsidRPr="00932813">
        <w:rPr>
          <w:rFonts w:asciiTheme="majorHAnsi" w:hAnsiTheme="majorHAnsi" w:cstheme="majorHAnsi"/>
          <w:b/>
          <w:iCs/>
          <w:u w:val="single"/>
        </w:rPr>
        <w:t xml:space="preserve">outh </w:t>
      </w:r>
      <w:r w:rsidRPr="00932813">
        <w:rPr>
          <w:rFonts w:asciiTheme="majorHAnsi" w:hAnsiTheme="majorHAnsi" w:cstheme="majorHAnsi"/>
          <w:b/>
          <w:iCs/>
          <w:highlight w:val="green"/>
          <w:u w:val="single"/>
        </w:rPr>
        <w:t>C</w:t>
      </w:r>
      <w:r w:rsidRPr="00932813">
        <w:rPr>
          <w:rFonts w:asciiTheme="majorHAnsi" w:hAnsiTheme="majorHAnsi" w:cstheme="majorHAnsi"/>
          <w:b/>
          <w:iCs/>
          <w:u w:val="single"/>
        </w:rPr>
        <w:t xml:space="preserve">hina </w:t>
      </w:r>
      <w:r w:rsidRPr="00932813">
        <w:rPr>
          <w:rFonts w:asciiTheme="majorHAnsi" w:hAnsiTheme="majorHAnsi" w:cstheme="majorHAnsi"/>
          <w:b/>
          <w:iCs/>
          <w:highlight w:val="green"/>
          <w:u w:val="single"/>
        </w:rPr>
        <w:t>S</w:t>
      </w:r>
      <w:r w:rsidRPr="00932813">
        <w:rPr>
          <w:rFonts w:asciiTheme="majorHAnsi" w:hAnsiTheme="majorHAnsi" w:cstheme="majorHAnsi"/>
          <w:b/>
          <w:iCs/>
          <w:u w:val="single"/>
        </w:rPr>
        <w:t>ea</w:t>
      </w:r>
      <w:r w:rsidRPr="00932813">
        <w:rPr>
          <w:rFonts w:asciiTheme="majorHAnsi" w:hAnsiTheme="majorHAnsi" w:cstheme="majorHAnsi"/>
          <w:u w:val="single"/>
        </w:rPr>
        <w:t xml:space="preserve"> (especially </w:t>
      </w:r>
      <w:r w:rsidRPr="00932813">
        <w:rPr>
          <w:rFonts w:asciiTheme="majorHAnsi" w:hAnsiTheme="majorHAnsi" w:cstheme="majorHAnsi"/>
          <w:highlight w:val="green"/>
          <w:u w:val="single"/>
        </w:rPr>
        <w:t xml:space="preserve">with the </w:t>
      </w:r>
      <w:r w:rsidRPr="00932813">
        <w:rPr>
          <w:rFonts w:asciiTheme="majorHAnsi" w:hAnsiTheme="majorHAnsi" w:cstheme="majorHAnsi"/>
          <w:b/>
          <w:iCs/>
          <w:highlight w:val="green"/>
          <w:u w:val="single"/>
        </w:rPr>
        <w:t>Philippines</w:t>
      </w:r>
      <w:r w:rsidRPr="00932813">
        <w:rPr>
          <w:rFonts w:asciiTheme="majorHAnsi" w:hAnsiTheme="majorHAnsi" w:cstheme="majorHAnsi"/>
          <w:highlight w:val="green"/>
          <w:u w:val="single"/>
        </w:rPr>
        <w:t xml:space="preserve"> and </w:t>
      </w:r>
      <w:r w:rsidRPr="00932813">
        <w:rPr>
          <w:rFonts w:asciiTheme="majorHAnsi" w:hAnsiTheme="majorHAnsi" w:cstheme="majorHAnsi"/>
          <w:b/>
          <w:iCs/>
          <w:highlight w:val="green"/>
          <w:u w:val="single"/>
        </w:rPr>
        <w:t>Vietnam</w:t>
      </w:r>
      <w:r w:rsidRPr="00932813">
        <w:rPr>
          <w:rFonts w:asciiTheme="majorHAnsi" w:hAnsiTheme="majorHAnsi" w:cstheme="majorHAnsi"/>
          <w:u w:val="single"/>
        </w:rPr>
        <w:t>).</w:t>
      </w:r>
      <w:r w:rsidRPr="00932813">
        <w:rPr>
          <w:rFonts w:asciiTheme="majorHAnsi" w:hAnsiTheme="majorHAnsi" w:cstheme="majorHAnsi"/>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932813">
        <w:rPr>
          <w:rFonts w:asciiTheme="majorHAnsi" w:hAnsiTheme="majorHAnsi" w:cstheme="majorHAnsi"/>
          <w:u w:val="single"/>
        </w:rPr>
        <w:t xml:space="preserve">Even if the top leadership did not wish to provoke conflict, a smaller budgetary allotment for security could cause </w:t>
      </w:r>
      <w:r w:rsidRPr="00932813">
        <w:rPr>
          <w:rFonts w:asciiTheme="majorHAnsi" w:hAnsiTheme="majorHAnsi" w:cstheme="majorHAnsi"/>
          <w:b/>
          <w:iCs/>
          <w:highlight w:val="green"/>
          <w:u w:val="single"/>
        </w:rPr>
        <w:t>military interests</w:t>
      </w:r>
      <w:r w:rsidRPr="00932813">
        <w:rPr>
          <w:rFonts w:asciiTheme="majorHAnsi" w:hAnsiTheme="majorHAnsi" w:cstheme="majorHAnsi"/>
          <w:u w:val="single"/>
        </w:rPr>
        <w:t xml:space="preserve"> in China to </w:t>
      </w:r>
      <w:r w:rsidRPr="00932813">
        <w:rPr>
          <w:rFonts w:asciiTheme="majorHAnsi" w:hAnsiTheme="majorHAnsi" w:cstheme="majorHAnsi"/>
          <w:b/>
          <w:iCs/>
          <w:highlight w:val="green"/>
          <w:u w:val="single"/>
        </w:rPr>
        <w:t>deliberately instigate trouble</w:t>
      </w:r>
      <w:r w:rsidRPr="00932813">
        <w:rPr>
          <w:rFonts w:asciiTheme="majorHAnsi" w:hAnsiTheme="majorHAnsi" w:cstheme="majorHAnsi"/>
          <w:highlight w:val="green"/>
          <w:u w:val="single"/>
        </w:rPr>
        <w:t xml:space="preserve"> to </w:t>
      </w:r>
      <w:r w:rsidRPr="00932813">
        <w:rPr>
          <w:rFonts w:asciiTheme="majorHAnsi" w:hAnsiTheme="majorHAnsi" w:cstheme="majorHAnsi"/>
          <w:b/>
          <w:iCs/>
          <w:highlight w:val="green"/>
          <w:u w:val="single"/>
        </w:rPr>
        <w:t>justify</w:t>
      </w:r>
      <w:r w:rsidRPr="00932813">
        <w:rPr>
          <w:rFonts w:asciiTheme="majorHAnsi" w:hAnsiTheme="majorHAnsi" w:cstheme="majorHAnsi"/>
          <w:u w:val="single"/>
        </w:rPr>
        <w:t xml:space="preserve"> their </w:t>
      </w:r>
      <w:r w:rsidRPr="00932813">
        <w:rPr>
          <w:rFonts w:asciiTheme="majorHAnsi" w:hAnsiTheme="majorHAnsi" w:cstheme="majorHAnsi"/>
          <w:b/>
          <w:iCs/>
          <w:highlight w:val="green"/>
          <w:u w:val="single"/>
        </w:rPr>
        <w:t>claims over</w:t>
      </w:r>
      <w:r w:rsidRPr="00932813">
        <w:rPr>
          <w:rFonts w:asciiTheme="majorHAnsi" w:hAnsiTheme="majorHAnsi" w:cstheme="majorHAnsi"/>
          <w:b/>
          <w:iCs/>
          <w:u w:val="single"/>
        </w:rPr>
        <w:t xml:space="preserve"> increasingly scarce </w:t>
      </w:r>
      <w:r w:rsidRPr="00932813">
        <w:rPr>
          <w:rFonts w:asciiTheme="majorHAnsi" w:hAnsiTheme="majorHAnsi" w:cstheme="majorHAnsi"/>
          <w:b/>
          <w:iCs/>
          <w:highlight w:val="green"/>
          <w:u w:val="single"/>
        </w:rPr>
        <w:t>resources</w:t>
      </w:r>
      <w:r w:rsidRPr="00932813">
        <w:rPr>
          <w:rFonts w:asciiTheme="majorHAnsi" w:hAnsiTheme="majorHAnsi" w:cstheme="majorHAnsi"/>
          <w:highlight w:val="green"/>
          <w:u w:val="single"/>
        </w:rPr>
        <w:t>.</w:t>
      </w:r>
      <w:r w:rsidRPr="00932813">
        <w:rPr>
          <w:rFonts w:asciiTheme="majorHAnsi" w:hAnsiTheme="majorHAnsi" w:cstheme="majorHAnsi"/>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932813">
        <w:rPr>
          <w:rFonts w:asciiTheme="majorHAnsi" w:hAnsiTheme="majorHAnsi" w:cstheme="majorHAnsi"/>
          <w:u w:val="single"/>
        </w:rPr>
        <w:t xml:space="preserve">an </w:t>
      </w:r>
      <w:r w:rsidRPr="00932813">
        <w:rPr>
          <w:rFonts w:asciiTheme="majorHAnsi" w:hAnsiTheme="majorHAnsi" w:cstheme="majorHAnsi"/>
          <w:b/>
          <w:iCs/>
          <w:u w:val="single"/>
        </w:rPr>
        <w:t>economic collapse</w:t>
      </w:r>
      <w:r w:rsidRPr="00932813">
        <w:rPr>
          <w:rFonts w:asciiTheme="majorHAnsi" w:hAnsiTheme="majorHAnsi" w:cstheme="majorHAnsi"/>
          <w:u w:val="single"/>
        </w:rPr>
        <w:t xml:space="preserve"> could give rise to a Vladimir </w:t>
      </w:r>
      <w:r w:rsidRPr="00932813">
        <w:rPr>
          <w:rFonts w:asciiTheme="majorHAnsi" w:hAnsiTheme="majorHAnsi" w:cstheme="majorHAnsi"/>
          <w:b/>
          <w:iCs/>
          <w:u w:val="single"/>
        </w:rPr>
        <w:t>Putin–like redemption figure</w:t>
      </w:r>
      <w:r w:rsidRPr="00932813">
        <w:rPr>
          <w:rFonts w:asciiTheme="majorHAnsi" w:hAnsiTheme="majorHAnsi" w:cstheme="majorHAnsi"/>
          <w:u w:val="single"/>
        </w:rPr>
        <w:t xml:space="preserve"> in China. </w:t>
      </w:r>
      <w:r w:rsidRPr="00932813">
        <w:rPr>
          <w:rFonts w:asciiTheme="majorHAnsi" w:hAnsiTheme="majorHAnsi" w:cstheme="majorHAnsi"/>
          <w:highlight w:val="green"/>
          <w:u w:val="single"/>
        </w:rPr>
        <w:t>Xi’s</w:t>
      </w:r>
      <w:r w:rsidRPr="00932813">
        <w:rPr>
          <w:rFonts w:asciiTheme="majorHAnsi" w:hAnsiTheme="majorHAnsi" w:cstheme="majorHAnsi"/>
          <w:u w:val="single"/>
        </w:rPr>
        <w:t xml:space="preserve"> approach of </w:t>
      </w:r>
      <w:r w:rsidRPr="00932813">
        <w:rPr>
          <w:rFonts w:asciiTheme="majorHAnsi" w:hAnsiTheme="majorHAnsi" w:cstheme="majorHAnsi"/>
          <w:highlight w:val="green"/>
          <w:u w:val="single"/>
        </w:rPr>
        <w:t>centralizing authority</w:t>
      </w:r>
      <w:r w:rsidRPr="00932813">
        <w:rPr>
          <w:rFonts w:asciiTheme="majorHAnsi" w:hAnsiTheme="majorHAnsi" w:cstheme="majorHAnsi"/>
          <w:u w:val="single"/>
        </w:rPr>
        <w:t xml:space="preserve"> over</w:t>
      </w:r>
      <w:r w:rsidRPr="00932813">
        <w:rPr>
          <w:rFonts w:asciiTheme="majorHAnsi" w:hAnsiTheme="majorHAnsi" w:cstheme="majorHAnsi"/>
          <w:sz w:val="14"/>
        </w:rPr>
        <w:t xml:space="preserve"> a diverse, complex, and massive social, political, and </w:t>
      </w:r>
      <w:r w:rsidRPr="00932813">
        <w:rPr>
          <w:rFonts w:asciiTheme="majorHAnsi" w:hAnsiTheme="majorHAnsi" w:cstheme="majorHAnsi"/>
          <w:u w:val="single"/>
        </w:rPr>
        <w:t xml:space="preserve">economic system </w:t>
      </w:r>
      <w:r w:rsidRPr="00932813">
        <w:rPr>
          <w:rFonts w:asciiTheme="majorHAnsi" w:hAnsiTheme="majorHAnsi" w:cstheme="majorHAnsi"/>
          <w:highlight w:val="green"/>
          <w:u w:val="single"/>
        </w:rPr>
        <w:t xml:space="preserve">is a </w:t>
      </w:r>
      <w:r w:rsidRPr="00932813">
        <w:rPr>
          <w:rFonts w:asciiTheme="majorHAnsi" w:hAnsiTheme="majorHAnsi" w:cstheme="majorHAnsi"/>
          <w:b/>
          <w:iCs/>
          <w:highlight w:val="green"/>
          <w:u w:val="single"/>
        </w:rPr>
        <w:t>recipe for brittleness</w:t>
      </w:r>
      <w:r w:rsidRPr="00932813">
        <w:rPr>
          <w:rFonts w:asciiTheme="majorHAnsi" w:hAnsiTheme="majorHAnsi" w:cstheme="majorHAnsi"/>
          <w:highlight w:val="green"/>
          <w:u w:val="single"/>
        </w:rPr>
        <w:t>.</w:t>
      </w:r>
      <w:r w:rsidRPr="00932813">
        <w:rPr>
          <w:rFonts w:asciiTheme="majorHAnsi" w:hAnsiTheme="majorHAnsi" w:cstheme="majorHAnsi"/>
          <w:sz w:val="14"/>
        </w:rPr>
        <w:t xml:space="preserve"> Rather than designing a resilient, decentralized governance structure that can gracefully cope with localized failures at particular nodes in a network, </w:t>
      </w:r>
      <w:r w:rsidRPr="00932813">
        <w:rPr>
          <w:rFonts w:asciiTheme="majorHAnsi" w:hAnsiTheme="majorHAnsi" w:cstheme="majorHAnsi"/>
          <w:u w:val="single"/>
        </w:rPr>
        <w:t xml:space="preserve">a highly centralized architecture </w:t>
      </w:r>
      <w:r w:rsidRPr="00932813">
        <w:rPr>
          <w:rFonts w:asciiTheme="majorHAnsi" w:hAnsiTheme="majorHAnsi" w:cstheme="majorHAnsi"/>
          <w:b/>
          <w:iCs/>
          <w:u w:val="single"/>
        </w:rPr>
        <w:t>risks catastrophic</w:t>
      </w:r>
      <w:r w:rsidRPr="00932813">
        <w:rPr>
          <w:rFonts w:asciiTheme="majorHAnsi" w:hAnsiTheme="majorHAnsi" w:cstheme="majorHAnsi"/>
          <w:u w:val="single"/>
        </w:rPr>
        <w:t xml:space="preserve">, </w:t>
      </w:r>
      <w:r w:rsidRPr="00932813">
        <w:rPr>
          <w:rFonts w:asciiTheme="majorHAnsi" w:hAnsiTheme="majorHAnsi" w:cstheme="majorHAnsi"/>
          <w:b/>
          <w:iCs/>
          <w:u w:val="single"/>
        </w:rPr>
        <w:t>system-level failure</w:t>
      </w:r>
      <w:r w:rsidRPr="00932813">
        <w:rPr>
          <w:rFonts w:asciiTheme="majorHAnsi" w:hAnsiTheme="majorHAnsi" w:cstheme="majorHAnsi"/>
          <w:u w:val="single"/>
        </w:rPr>
        <w:t>.</w:t>
      </w:r>
      <w:r w:rsidRPr="00932813">
        <w:rPr>
          <w:rFonts w:asciiTheme="majorHAnsi" w:hAnsiTheme="majorHAnsi" w:cstheme="majorHAnsi"/>
          <w:sz w:val="14"/>
        </w:rPr>
        <w:t xml:space="preserve"> Although centralized authority offers the tantalizing chimera of stronger control from the center, it also puts all the responsibility squarely on Xi’s shoulders. With China’s ascension to great power status, the consequences of internecine domestic political battles are increasingly playing out on the world stage. The </w:t>
      </w:r>
      <w:r w:rsidRPr="00932813">
        <w:rPr>
          <w:rFonts w:asciiTheme="majorHAnsi" w:hAnsiTheme="majorHAnsi" w:cstheme="majorHAnsi"/>
          <w:u w:val="single"/>
        </w:rPr>
        <w:t>international significance of China’s domestic politics is a new paradigm for the Chinese leadership</w:t>
      </w:r>
      <w:r w:rsidRPr="00932813">
        <w:rPr>
          <w:rFonts w:asciiTheme="majorHAnsi" w:hAnsiTheme="majorHAnsi" w:cstheme="majorHAnsi"/>
          <w:sz w:val="14"/>
        </w:rPr>
        <w:t xml:space="preserve">, and one can expect an adjustment period during which the outcome of what had previously been relatively insulated </w:t>
      </w:r>
      <w:r w:rsidRPr="00932813">
        <w:rPr>
          <w:rFonts w:asciiTheme="majorHAnsi" w:hAnsiTheme="majorHAnsi" w:cstheme="majorHAnsi"/>
          <w:u w:val="single"/>
        </w:rPr>
        <w:t xml:space="preserve">domestic political frictions will likely generate </w:t>
      </w:r>
      <w:r w:rsidRPr="00932813">
        <w:rPr>
          <w:rFonts w:asciiTheme="majorHAnsi" w:hAnsiTheme="majorHAnsi" w:cstheme="majorHAnsi"/>
          <w:b/>
          <w:iCs/>
          <w:u w:val="single"/>
        </w:rPr>
        <w:t>unintended international repercussions</w:t>
      </w:r>
      <w:r w:rsidRPr="00932813">
        <w:rPr>
          <w:rFonts w:asciiTheme="majorHAnsi" w:hAnsiTheme="majorHAnsi" w:cstheme="majorHAnsi"/>
          <w:u w:val="single"/>
        </w:rPr>
        <w:t>.</w:t>
      </w:r>
      <w:r w:rsidRPr="00932813">
        <w:rPr>
          <w:rFonts w:asciiTheme="majorHAnsi" w:hAnsiTheme="majorHAnsi" w:cstheme="majorHAnsi"/>
          <w:sz w:val="14"/>
        </w:rPr>
        <w:t xml:space="preserve"> Such dynamics will influence Chinese foreign policy and security behavior. </w:t>
      </w:r>
      <w:r w:rsidRPr="00932813">
        <w:rPr>
          <w:rFonts w:asciiTheme="majorHAnsi" w:hAnsiTheme="majorHAnsi" w:cstheme="majorHAnsi"/>
          <w:u w:val="single"/>
        </w:rPr>
        <w:t xml:space="preserve">Domestic arguments over ideology, bureaucratic power struggles, and strategic direction could all have </w:t>
      </w:r>
      <w:r w:rsidRPr="00932813">
        <w:rPr>
          <w:rFonts w:asciiTheme="majorHAnsi" w:hAnsiTheme="majorHAnsi" w:cstheme="majorHAnsi"/>
          <w:b/>
          <w:iCs/>
          <w:u w:val="single"/>
        </w:rPr>
        <w:t>ripple effects abroad</w:t>
      </w:r>
      <w:r w:rsidRPr="00932813">
        <w:rPr>
          <w:rFonts w:asciiTheme="majorHAnsi" w:hAnsiTheme="majorHAnsi" w:cstheme="majorHAnsi"/>
          <w:u w:val="single"/>
        </w:rPr>
        <w:t>.</w:t>
      </w:r>
      <w:r w:rsidRPr="00932813">
        <w:rPr>
          <w:rFonts w:asciiTheme="majorHAnsi" w:hAnsiTheme="majorHAnsi" w:cstheme="majorHAnsi"/>
          <w:sz w:val="14"/>
        </w:rPr>
        <w:t xml:space="preserve"> Many of China’s party heavyweights still employ a narrow and exclusively domestic political calculus. </w:t>
      </w:r>
      <w:r w:rsidRPr="00932813">
        <w:rPr>
          <w:rFonts w:asciiTheme="majorHAnsi" w:hAnsiTheme="majorHAnsi" w:cstheme="majorHAnsi"/>
          <w:u w:val="single"/>
        </w:rPr>
        <w:t xml:space="preserve">Such behavior increases the possibility of international implications that are not fully anticipated, </w:t>
      </w:r>
      <w:r w:rsidRPr="00932813">
        <w:rPr>
          <w:rFonts w:asciiTheme="majorHAnsi" w:hAnsiTheme="majorHAnsi" w:cstheme="majorHAnsi"/>
          <w:b/>
          <w:iCs/>
          <w:u w:val="single"/>
        </w:rPr>
        <w:t>raising the risks</w:t>
      </w:r>
      <w:r w:rsidRPr="00932813">
        <w:rPr>
          <w:rFonts w:asciiTheme="majorHAnsi" w:hAnsiTheme="majorHAnsi" w:cstheme="majorHAnsi"/>
          <w:u w:val="single"/>
        </w:rPr>
        <w:t xml:space="preserve"> of </w:t>
      </w:r>
      <w:r w:rsidRPr="00932813">
        <w:rPr>
          <w:rFonts w:asciiTheme="majorHAnsi" w:hAnsiTheme="majorHAnsi" w:cstheme="majorHAnsi"/>
          <w:b/>
          <w:iCs/>
          <w:u w:val="single"/>
        </w:rPr>
        <w:t xml:space="preserve">strategic </w:t>
      </w:r>
      <w:r w:rsidRPr="00932813">
        <w:rPr>
          <w:rFonts w:asciiTheme="majorHAnsi" w:hAnsiTheme="majorHAnsi" w:cstheme="majorHAnsi"/>
          <w:b/>
          <w:iCs/>
          <w:highlight w:val="green"/>
          <w:u w:val="single"/>
        </w:rPr>
        <w:t>miscalc</w:t>
      </w:r>
      <w:r w:rsidRPr="00932813">
        <w:rPr>
          <w:rFonts w:asciiTheme="majorHAnsi" w:hAnsiTheme="majorHAnsi" w:cstheme="majorHAnsi"/>
          <w:b/>
          <w:iCs/>
          <w:u w:val="single"/>
        </w:rPr>
        <w:t>ulation</w:t>
      </w:r>
      <w:r w:rsidRPr="00932813">
        <w:rPr>
          <w:rFonts w:asciiTheme="majorHAnsi" w:hAnsiTheme="majorHAnsi" w:cstheme="majorHAnsi"/>
          <w:u w:val="single"/>
        </w:rPr>
        <w:t xml:space="preserve"> on the world stage.</w:t>
      </w:r>
      <w:r w:rsidRPr="00932813">
        <w:rPr>
          <w:rFonts w:asciiTheme="majorHAnsi" w:hAnsiTheme="majorHAnsi" w:cstheme="majorHAnsi"/>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932813">
        <w:rPr>
          <w:rFonts w:asciiTheme="majorHAnsi" w:hAnsiTheme="majorHAnsi" w:cstheme="majorHAnsi"/>
          <w:sz w:val="14"/>
          <w:u w:val="single"/>
        </w:rPr>
        <w:t xml:space="preserve">. </w:t>
      </w:r>
      <w:r w:rsidRPr="00932813">
        <w:rPr>
          <w:rFonts w:asciiTheme="majorHAnsi" w:hAnsiTheme="majorHAnsi" w:cstheme="majorHAnsi"/>
          <w:highlight w:val="green"/>
          <w:u w:val="single"/>
        </w:rPr>
        <w:t>If</w:t>
      </w:r>
      <w:r w:rsidRPr="00932813">
        <w:rPr>
          <w:rFonts w:asciiTheme="majorHAnsi" w:hAnsiTheme="majorHAnsi" w:cstheme="majorHAnsi"/>
          <w:u w:val="single"/>
        </w:rPr>
        <w:t xml:space="preserve"> today’s globally interconnected </w:t>
      </w:r>
      <w:r w:rsidRPr="00932813">
        <w:rPr>
          <w:rFonts w:asciiTheme="majorHAnsi" w:hAnsiTheme="majorHAnsi" w:cstheme="majorHAnsi"/>
          <w:highlight w:val="green"/>
          <w:u w:val="single"/>
        </w:rPr>
        <w:t>China became engulfed in</w:t>
      </w:r>
      <w:r w:rsidRPr="00932813">
        <w:rPr>
          <w:rFonts w:asciiTheme="majorHAnsi" w:hAnsiTheme="majorHAnsi" w:cstheme="majorHAnsi"/>
          <w:u w:val="single"/>
        </w:rPr>
        <w:t xml:space="preserve"> similar </w:t>
      </w:r>
      <w:r w:rsidRPr="00932813">
        <w:rPr>
          <w:rFonts w:asciiTheme="majorHAnsi" w:hAnsiTheme="majorHAnsi" w:cstheme="majorHAnsi"/>
          <w:highlight w:val="green"/>
          <w:u w:val="single"/>
        </w:rPr>
        <w:t>domestic chaos,</w:t>
      </w:r>
      <w:r w:rsidRPr="00932813">
        <w:rPr>
          <w:rFonts w:asciiTheme="majorHAnsi" w:hAnsiTheme="majorHAnsi" w:cstheme="majorHAnsi"/>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932813">
        <w:rPr>
          <w:rFonts w:asciiTheme="majorHAnsi" w:hAnsiTheme="majorHAnsi" w:cstheme="majorHAnsi"/>
          <w:highlight w:val="green"/>
          <w:u w:val="single"/>
        </w:rPr>
        <w:t>the U.S.-China relationship will be more prone to conflict</w:t>
      </w:r>
      <w:r w:rsidRPr="00932813">
        <w:rPr>
          <w:rFonts w:asciiTheme="majorHAnsi" w:hAnsiTheme="majorHAnsi" w:cstheme="majorHAnsi"/>
          <w:u w:val="single"/>
        </w:rPr>
        <w:t xml:space="preserve"> and friction</w:t>
      </w:r>
      <w:r w:rsidRPr="00932813">
        <w:rPr>
          <w:rFonts w:asciiTheme="majorHAnsi" w:hAnsiTheme="majorHAnsi" w:cstheme="majorHAnsi"/>
        </w:rPr>
        <w:t>.</w:t>
      </w:r>
      <w:r w:rsidRPr="00932813">
        <w:rPr>
          <w:rFonts w:asciiTheme="majorHAnsi" w:hAnsiTheme="majorHAnsi" w:cstheme="majorHAnsi"/>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778E4963" w14:textId="77777777" w:rsidR="00B855B7" w:rsidRPr="00932813" w:rsidRDefault="00B855B7" w:rsidP="00B855B7">
      <w:pPr>
        <w:pStyle w:val="Heading4"/>
        <w:rPr>
          <w:rStyle w:val="Style13ptBold"/>
          <w:rFonts w:asciiTheme="majorHAnsi" w:hAnsiTheme="majorHAnsi" w:cstheme="majorHAnsi"/>
          <w:b/>
          <w:bCs w:val="0"/>
        </w:rPr>
      </w:pPr>
      <w:r w:rsidRPr="00932813">
        <w:rPr>
          <w:rStyle w:val="Style13ptBold"/>
          <w:rFonts w:asciiTheme="majorHAnsi" w:hAnsiTheme="majorHAnsi" w:cstheme="majorHAnsi"/>
          <w:bCs w:val="0"/>
        </w:rPr>
        <w:t>US–China war goes nuclear – crisis mis-management ensures conventional escalation - extinction</w:t>
      </w:r>
    </w:p>
    <w:p w14:paraId="28A252DA" w14:textId="77777777" w:rsidR="00B855B7" w:rsidRPr="00932813" w:rsidRDefault="00B855B7" w:rsidP="00B855B7">
      <w:pPr>
        <w:rPr>
          <w:rFonts w:asciiTheme="majorHAnsi" w:hAnsiTheme="majorHAnsi" w:cstheme="majorHAnsi"/>
        </w:rPr>
      </w:pPr>
      <w:r w:rsidRPr="00932813">
        <w:rPr>
          <w:rStyle w:val="Style13ptBold"/>
          <w:rFonts w:asciiTheme="majorHAnsi" w:hAnsiTheme="majorHAnsi" w:cstheme="majorHAnsi"/>
        </w:rPr>
        <w:t xml:space="preserve">Kulacki 20 </w:t>
      </w:r>
      <w:r w:rsidRPr="00932813">
        <w:rPr>
          <w:rFonts w:asciiTheme="majorHAnsi" w:hAnsiTheme="majorHAnsi" w:cstheme="majorHAnsi"/>
        </w:rPr>
        <w:t>[Dr. Gregory Kulacki focuses on cross-cultural communication between the United States and China on nuclear and space arms control and is the China Project Manager for the Global Security Program at the Union of Concerned Scientists, 2020. Would China Use Nuclear Weapons First In A War With The United States?, Thediplomat.com, https://thediplomat.com/2020/04/would-china-use-nuclear-weapons-first-in-a-war-with-the-united-states/] srey</w:t>
      </w:r>
    </w:p>
    <w:p w14:paraId="765140A5" w14:textId="77777777" w:rsidR="00B855B7" w:rsidRPr="00932813" w:rsidRDefault="00B855B7" w:rsidP="00B855B7">
      <w:pPr>
        <w:rPr>
          <w:rFonts w:asciiTheme="majorHAnsi" w:hAnsiTheme="majorHAnsi" w:cstheme="majorHAnsi"/>
          <w:sz w:val="16"/>
        </w:rPr>
      </w:pPr>
      <w:r w:rsidRPr="00932813">
        <w:rPr>
          <w:rFonts w:asciiTheme="majorHAnsi" w:hAnsiTheme="majorHAnsi" w:cstheme="majorHAnsi"/>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932813">
        <w:rPr>
          <w:rFonts w:asciiTheme="majorHAnsi" w:hAnsiTheme="majorHAnsi" w:cstheme="majorHAnsi"/>
          <w:b/>
          <w:bCs/>
          <w:u w:val="single"/>
        </w:rPr>
        <w:t>China</w:t>
      </w:r>
      <w:r w:rsidRPr="00932813">
        <w:rPr>
          <w:rFonts w:asciiTheme="majorHAnsi" w:hAnsiTheme="majorHAnsi" w:cstheme="majorHAnsi"/>
          <w:sz w:val="16"/>
        </w:rPr>
        <w:t xml:space="preserve"> has been </w:t>
      </w:r>
      <w:r w:rsidRPr="00932813">
        <w:rPr>
          <w:rFonts w:asciiTheme="majorHAnsi" w:hAnsiTheme="majorHAnsi" w:cstheme="majorHAnsi"/>
          <w:u w:val="single"/>
        </w:rPr>
        <w:t xml:space="preserve">exceptionally </w:t>
      </w:r>
      <w:r w:rsidRPr="00932813">
        <w:rPr>
          <w:rFonts w:asciiTheme="majorHAnsi" w:hAnsiTheme="majorHAnsi" w:cstheme="majorHAnsi"/>
          <w:b/>
          <w:bCs/>
          <w:u w:val="single"/>
        </w:rPr>
        <w:t>clear</w:t>
      </w:r>
      <w:r w:rsidRPr="00932813">
        <w:rPr>
          <w:rFonts w:asciiTheme="majorHAnsi" w:hAnsiTheme="majorHAnsi" w:cstheme="majorHAnsi"/>
          <w:u w:val="single"/>
        </w:rPr>
        <w:t xml:space="preserve"> </w:t>
      </w:r>
      <w:r w:rsidRPr="00932813">
        <w:rPr>
          <w:rFonts w:asciiTheme="majorHAnsi" w:hAnsiTheme="majorHAnsi" w:cstheme="majorHAnsi"/>
          <w:b/>
          <w:bCs/>
          <w:u w:val="single"/>
        </w:rPr>
        <w:t>about</w:t>
      </w:r>
      <w:r w:rsidRPr="00932813">
        <w:rPr>
          <w:rFonts w:asciiTheme="majorHAnsi" w:hAnsiTheme="majorHAnsi" w:cstheme="majorHAnsi"/>
          <w:u w:val="single"/>
        </w:rPr>
        <w:t xml:space="preserve"> its </w:t>
      </w:r>
      <w:r w:rsidRPr="00932813">
        <w:rPr>
          <w:rFonts w:asciiTheme="majorHAnsi" w:hAnsiTheme="majorHAnsi" w:cstheme="majorHAnsi"/>
          <w:b/>
          <w:bCs/>
          <w:u w:val="single"/>
        </w:rPr>
        <w:t>intentions</w:t>
      </w:r>
      <w:r w:rsidRPr="00932813">
        <w:rPr>
          <w:rFonts w:asciiTheme="majorHAnsi" w:hAnsiTheme="majorHAnsi" w:cstheme="majorHAnsi"/>
          <w:u w:val="single"/>
        </w:rPr>
        <w:t xml:space="preserve"> </w:t>
      </w:r>
      <w:r w:rsidRPr="00932813">
        <w:rPr>
          <w:rFonts w:asciiTheme="majorHAnsi" w:hAnsiTheme="majorHAnsi" w:cstheme="majorHAnsi"/>
          <w:b/>
          <w:bCs/>
          <w:u w:val="single"/>
        </w:rPr>
        <w:t>on</w:t>
      </w:r>
      <w:r w:rsidRPr="00932813">
        <w:rPr>
          <w:rFonts w:asciiTheme="majorHAnsi" w:hAnsiTheme="majorHAnsi" w:cstheme="majorHAnsi"/>
          <w:u w:val="single"/>
        </w:rPr>
        <w:t xml:space="preserve"> the possible </w:t>
      </w:r>
      <w:r w:rsidRPr="00932813">
        <w:rPr>
          <w:rFonts w:asciiTheme="majorHAnsi" w:hAnsiTheme="majorHAnsi" w:cstheme="majorHAnsi"/>
          <w:b/>
          <w:bCs/>
          <w:u w:val="single"/>
        </w:rPr>
        <w:t>first</w:t>
      </w:r>
      <w:r w:rsidRPr="00932813">
        <w:rPr>
          <w:rFonts w:asciiTheme="majorHAnsi" w:hAnsiTheme="majorHAnsi" w:cstheme="majorHAnsi"/>
          <w:u w:val="single"/>
        </w:rPr>
        <w:t xml:space="preserve"> </w:t>
      </w:r>
      <w:r w:rsidRPr="00932813">
        <w:rPr>
          <w:rFonts w:asciiTheme="majorHAnsi" w:hAnsiTheme="majorHAnsi" w:cstheme="majorHAnsi"/>
          <w:b/>
          <w:bCs/>
          <w:u w:val="single"/>
        </w:rPr>
        <w:t>use</w:t>
      </w:r>
      <w:r w:rsidRPr="00932813">
        <w:rPr>
          <w:rFonts w:asciiTheme="majorHAnsi" w:hAnsiTheme="majorHAnsi" w:cstheme="majorHAnsi"/>
          <w:u w:val="single"/>
        </w:rPr>
        <w:t xml:space="preserve"> </w:t>
      </w:r>
      <w:r w:rsidRPr="00932813">
        <w:rPr>
          <w:rFonts w:asciiTheme="majorHAnsi" w:hAnsiTheme="majorHAnsi" w:cstheme="majorHAnsi"/>
          <w:b/>
          <w:bCs/>
          <w:u w:val="single"/>
        </w:rPr>
        <w:t>of</w:t>
      </w:r>
      <w:r w:rsidRPr="00932813">
        <w:rPr>
          <w:rFonts w:asciiTheme="majorHAnsi" w:hAnsiTheme="majorHAnsi" w:cstheme="majorHAnsi"/>
          <w:u w:val="single"/>
        </w:rPr>
        <w:t xml:space="preserve"> </w:t>
      </w:r>
      <w:r w:rsidRPr="00932813">
        <w:rPr>
          <w:rFonts w:asciiTheme="majorHAnsi" w:hAnsiTheme="majorHAnsi" w:cstheme="majorHAnsi"/>
          <w:b/>
          <w:bCs/>
          <w:u w:val="single"/>
        </w:rPr>
        <w:t>nuclear</w:t>
      </w:r>
      <w:r w:rsidRPr="00932813">
        <w:rPr>
          <w:rFonts w:asciiTheme="majorHAnsi" w:hAnsiTheme="majorHAnsi" w:cstheme="majorHAnsi"/>
          <w:u w:val="single"/>
        </w:rPr>
        <w:t xml:space="preserve"> </w:t>
      </w:r>
      <w:r w:rsidRPr="00932813">
        <w:rPr>
          <w:rFonts w:asciiTheme="majorHAnsi" w:hAnsiTheme="majorHAnsi" w:cstheme="majorHAnsi"/>
          <w:b/>
          <w:bCs/>
          <w:u w:val="single"/>
        </w:rPr>
        <w:t>weapons</w:t>
      </w:r>
      <w:r w:rsidRPr="00932813">
        <w:rPr>
          <w:rFonts w:asciiTheme="majorHAnsi" w:hAnsiTheme="majorHAnsi" w:cstheme="majorHAnsi"/>
          <w:sz w:val="16"/>
        </w:rPr>
        <w:t>. On the day of its first nuclear test on October 16, 1964, China declared it “will never at any time or under any circumstances be the first to use nuclear weapons.”</w:t>
      </w:r>
      <w:r w:rsidRPr="00932813">
        <w:rPr>
          <w:rFonts w:asciiTheme="majorHAnsi" w:hAnsiTheme="majorHAnsi" w:cstheme="majorHAnsi"/>
          <w:u w:val="single"/>
        </w:rPr>
        <w:t xml:space="preserve"> That </w:t>
      </w:r>
      <w:r w:rsidRPr="00932813">
        <w:rPr>
          <w:rFonts w:asciiTheme="majorHAnsi" w:hAnsiTheme="majorHAnsi" w:cstheme="majorHAnsi"/>
          <w:b/>
          <w:bCs/>
          <w:u w:val="single"/>
        </w:rPr>
        <w:t>unambiguous</w:t>
      </w:r>
      <w:r w:rsidRPr="00932813">
        <w:rPr>
          <w:rFonts w:asciiTheme="majorHAnsi" w:hAnsiTheme="majorHAnsi" w:cstheme="majorHAnsi"/>
          <w:u w:val="single"/>
        </w:rPr>
        <w:t xml:space="preserve"> </w:t>
      </w:r>
      <w:r w:rsidRPr="00932813">
        <w:rPr>
          <w:rFonts w:asciiTheme="majorHAnsi" w:hAnsiTheme="majorHAnsi" w:cstheme="majorHAnsi"/>
          <w:b/>
          <w:bCs/>
          <w:u w:val="single"/>
        </w:rPr>
        <w:t>statement</w:t>
      </w:r>
      <w:r w:rsidRPr="00932813">
        <w:rPr>
          <w:rFonts w:asciiTheme="majorHAnsi" w:hAnsiTheme="majorHAnsi" w:cstheme="majorHAnsi"/>
          <w:u w:val="single"/>
        </w:rPr>
        <w:t xml:space="preserve"> </w:t>
      </w:r>
      <w:r w:rsidRPr="00932813">
        <w:rPr>
          <w:rFonts w:asciiTheme="majorHAnsi" w:hAnsiTheme="majorHAnsi" w:cstheme="majorHAnsi"/>
          <w:b/>
          <w:bCs/>
          <w:u w:val="single"/>
        </w:rPr>
        <w:t>has</w:t>
      </w:r>
      <w:r w:rsidRPr="00932813">
        <w:rPr>
          <w:rFonts w:asciiTheme="majorHAnsi" w:hAnsiTheme="majorHAnsi" w:cstheme="majorHAnsi"/>
          <w:u w:val="single"/>
        </w:rPr>
        <w:t xml:space="preserve"> </w:t>
      </w:r>
      <w:r w:rsidRPr="00932813">
        <w:rPr>
          <w:rFonts w:asciiTheme="majorHAnsi" w:hAnsiTheme="majorHAnsi" w:cstheme="majorHAnsi"/>
          <w:b/>
          <w:bCs/>
          <w:u w:val="single"/>
        </w:rPr>
        <w:t>been</w:t>
      </w:r>
      <w:r w:rsidRPr="00932813">
        <w:rPr>
          <w:rFonts w:asciiTheme="majorHAnsi" w:hAnsiTheme="majorHAnsi" w:cstheme="majorHAnsi"/>
          <w:u w:val="single"/>
        </w:rPr>
        <w:t xml:space="preserve"> a </w:t>
      </w:r>
      <w:r w:rsidRPr="00932813">
        <w:rPr>
          <w:rFonts w:asciiTheme="majorHAnsi" w:hAnsiTheme="majorHAnsi" w:cstheme="majorHAnsi"/>
          <w:b/>
          <w:bCs/>
          <w:u w:val="single"/>
        </w:rPr>
        <w:t>cornerstone</w:t>
      </w:r>
      <w:r w:rsidRPr="00932813">
        <w:rPr>
          <w:rFonts w:asciiTheme="majorHAnsi" w:hAnsiTheme="majorHAnsi" w:cstheme="majorHAnsi"/>
          <w:u w:val="single"/>
        </w:rPr>
        <w:t xml:space="preserve"> </w:t>
      </w:r>
      <w:r w:rsidRPr="00932813">
        <w:rPr>
          <w:rFonts w:asciiTheme="majorHAnsi" w:hAnsiTheme="majorHAnsi" w:cstheme="majorHAnsi"/>
          <w:b/>
          <w:bCs/>
          <w:u w:val="single"/>
        </w:rPr>
        <w:t>of</w:t>
      </w:r>
      <w:r w:rsidRPr="00932813">
        <w:rPr>
          <w:rFonts w:asciiTheme="majorHAnsi" w:hAnsiTheme="majorHAnsi" w:cstheme="majorHAnsi"/>
          <w:u w:val="single"/>
        </w:rPr>
        <w:t xml:space="preserve"> </w:t>
      </w:r>
      <w:r w:rsidRPr="00932813">
        <w:rPr>
          <w:rFonts w:asciiTheme="majorHAnsi" w:hAnsiTheme="majorHAnsi" w:cstheme="majorHAnsi"/>
          <w:b/>
          <w:bCs/>
          <w:u w:val="single"/>
        </w:rPr>
        <w:t>Chinese</w:t>
      </w:r>
      <w:r w:rsidRPr="00932813">
        <w:rPr>
          <w:rFonts w:asciiTheme="majorHAnsi" w:hAnsiTheme="majorHAnsi" w:cstheme="majorHAnsi"/>
          <w:u w:val="single"/>
        </w:rPr>
        <w:t xml:space="preserve"> </w:t>
      </w:r>
      <w:r w:rsidRPr="00932813">
        <w:rPr>
          <w:rFonts w:asciiTheme="majorHAnsi" w:hAnsiTheme="majorHAnsi" w:cstheme="majorHAnsi"/>
          <w:b/>
          <w:bCs/>
          <w:u w:val="single"/>
        </w:rPr>
        <w:t>nuclear</w:t>
      </w:r>
      <w:r w:rsidRPr="00932813">
        <w:rPr>
          <w:rFonts w:asciiTheme="majorHAnsi" w:hAnsiTheme="majorHAnsi" w:cstheme="majorHAnsi"/>
          <w:u w:val="single"/>
        </w:rPr>
        <w:t xml:space="preserve"> </w:t>
      </w:r>
      <w:r w:rsidRPr="00932813">
        <w:rPr>
          <w:rFonts w:asciiTheme="majorHAnsi" w:hAnsiTheme="majorHAnsi" w:cstheme="majorHAnsi"/>
          <w:b/>
          <w:bCs/>
          <w:u w:val="single"/>
        </w:rPr>
        <w:t>weapons</w:t>
      </w:r>
      <w:r w:rsidRPr="00932813">
        <w:rPr>
          <w:rFonts w:asciiTheme="majorHAnsi" w:hAnsiTheme="majorHAnsi" w:cstheme="majorHAnsi"/>
          <w:u w:val="single"/>
        </w:rPr>
        <w:t xml:space="preserve"> policy for 56 years and has been repeated frequently in authoritative Chinese publications for domestic and international audiences, including a highly classified training manual for the operators of China’s nuclear forces</w:t>
      </w:r>
      <w:r w:rsidRPr="00932813">
        <w:rPr>
          <w:rFonts w:asciiTheme="majorHAnsi" w:hAnsiTheme="majorHAnsi" w:cstheme="majorHAnsi"/>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932813">
        <w:rPr>
          <w:rFonts w:asciiTheme="majorHAnsi" w:hAnsiTheme="majorHAnsi" w:cstheme="majorHAnsi"/>
          <w:b/>
          <w:bCs/>
          <w:highlight w:val="green"/>
          <w:u w:val="single"/>
        </w:rPr>
        <w:t>China</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would</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weapons</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first</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in</w:t>
      </w:r>
      <w:r w:rsidRPr="00932813">
        <w:rPr>
          <w:rFonts w:asciiTheme="majorHAnsi" w:hAnsiTheme="majorHAnsi" w:cstheme="majorHAnsi"/>
          <w:highlight w:val="green"/>
          <w:u w:val="single"/>
        </w:rPr>
        <w:t xml:space="preserve"> a </w:t>
      </w:r>
      <w:r w:rsidRPr="00932813">
        <w:rPr>
          <w:rFonts w:asciiTheme="majorHAnsi" w:hAnsiTheme="majorHAnsi" w:cstheme="majorHAnsi"/>
          <w:b/>
          <w:bCs/>
          <w:highlight w:val="green"/>
          <w:u w:val="single"/>
        </w:rPr>
        <w:t>war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with</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w:t>
      </w:r>
      <w:r w:rsidRPr="00932813">
        <w:rPr>
          <w:rFonts w:asciiTheme="majorHAnsi" w:hAnsiTheme="majorHAnsi" w:cstheme="majorHAnsi"/>
          <w:u w:val="single"/>
        </w:rPr>
        <w:t xml:space="preserve">nited </w:t>
      </w:r>
      <w:r w:rsidRPr="00932813">
        <w:rPr>
          <w:rFonts w:asciiTheme="majorHAnsi" w:hAnsiTheme="majorHAnsi" w:cstheme="majorHAnsi"/>
          <w:b/>
          <w:bCs/>
          <w:highlight w:val="green"/>
          <w:u w:val="single"/>
        </w:rPr>
        <w:t>S</w:t>
      </w:r>
      <w:r w:rsidRPr="00932813">
        <w:rPr>
          <w:rFonts w:asciiTheme="majorHAnsi" w:hAnsiTheme="majorHAnsi" w:cstheme="majorHAnsi"/>
          <w:u w:val="single"/>
        </w:rPr>
        <w:t>tates</w:t>
      </w:r>
      <w:r w:rsidRPr="00932813">
        <w:rPr>
          <w:rFonts w:asciiTheme="majorHAnsi" w:hAnsiTheme="majorHAnsi" w:cstheme="majorHAnsi"/>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932813">
        <w:rPr>
          <w:rFonts w:asciiTheme="majorHAnsi" w:hAnsiTheme="majorHAnsi" w:cstheme="majorHAnsi"/>
          <w:b/>
          <w:bCs/>
          <w:highlight w:val="green"/>
          <w:u w:val="single"/>
        </w:rPr>
        <w:t>Chinese</w:t>
      </w:r>
      <w:r w:rsidRPr="00932813">
        <w:rPr>
          <w:rFonts w:asciiTheme="majorHAnsi" w:hAnsiTheme="majorHAnsi" w:cstheme="majorHAnsi"/>
          <w:highlight w:val="green"/>
          <w:u w:val="single"/>
        </w:rPr>
        <w:t xml:space="preserve"> </w:t>
      </w:r>
      <w:r w:rsidRPr="00932813">
        <w:rPr>
          <w:rFonts w:asciiTheme="majorHAnsi" w:hAnsiTheme="majorHAnsi" w:cstheme="majorHAnsi"/>
          <w:u w:val="single"/>
        </w:rPr>
        <w:t xml:space="preserve">military </w:t>
      </w:r>
      <w:r w:rsidRPr="00932813">
        <w:rPr>
          <w:rFonts w:asciiTheme="majorHAnsi" w:hAnsiTheme="majorHAnsi" w:cstheme="majorHAnsi"/>
          <w:highlight w:val="green"/>
          <w:u w:val="single"/>
        </w:rPr>
        <w:t xml:space="preserve">planners are </w:t>
      </w:r>
      <w:r w:rsidRPr="00932813">
        <w:rPr>
          <w:rFonts w:asciiTheme="majorHAnsi" w:hAnsiTheme="majorHAnsi" w:cstheme="majorHAnsi"/>
          <w:b/>
          <w:bCs/>
          <w:highlight w:val="green"/>
          <w:u w:val="single"/>
        </w:rPr>
        <w:t>struggling</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with</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crisis</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management</w:t>
      </w:r>
      <w:r w:rsidRPr="00932813">
        <w:rPr>
          <w:rFonts w:asciiTheme="majorHAnsi" w:hAnsiTheme="majorHAnsi" w:cstheme="majorHAnsi"/>
          <w:highlight w:val="green"/>
          <w:u w:val="single"/>
        </w:rPr>
        <w:t xml:space="preserve"> </w:t>
      </w:r>
      <w:r w:rsidRPr="00932813">
        <w:rPr>
          <w:rFonts w:asciiTheme="majorHAnsi" w:hAnsiTheme="majorHAnsi" w:cstheme="majorHAnsi"/>
          <w:b/>
          <w:bCs/>
          <w:u w:val="single"/>
        </w:rPr>
        <w:t>and</w:t>
      </w:r>
      <w:r w:rsidRPr="00932813">
        <w:rPr>
          <w:rFonts w:asciiTheme="majorHAnsi" w:hAnsiTheme="majorHAnsi" w:cstheme="majorHAnsi"/>
          <w:u w:val="single"/>
        </w:rPr>
        <w:t xml:space="preserve"> </w:t>
      </w:r>
      <w:r w:rsidRPr="00932813">
        <w:rPr>
          <w:rFonts w:asciiTheme="majorHAnsi" w:hAnsiTheme="majorHAnsi" w:cstheme="majorHAnsi"/>
          <w:b/>
          <w:bCs/>
          <w:u w:val="single"/>
        </w:rPr>
        <w:t>considering</w:t>
      </w:r>
      <w:r w:rsidRPr="00932813">
        <w:rPr>
          <w:rFonts w:asciiTheme="majorHAnsi" w:hAnsiTheme="majorHAnsi" w:cstheme="majorHAnsi"/>
          <w:u w:val="single"/>
        </w:rPr>
        <w:t xml:space="preserve"> </w:t>
      </w:r>
      <w:r w:rsidRPr="00932813">
        <w:rPr>
          <w:rFonts w:asciiTheme="majorHAnsi" w:hAnsiTheme="majorHAnsi" w:cstheme="majorHAnsi"/>
          <w:b/>
          <w:bCs/>
          <w:u w:val="single"/>
        </w:rPr>
        <w:t>steps</w:t>
      </w:r>
      <w:r w:rsidRPr="00932813">
        <w:rPr>
          <w:rFonts w:asciiTheme="majorHAnsi" w:hAnsiTheme="majorHAnsi" w:cstheme="majorHAnsi"/>
          <w:u w:val="single"/>
        </w:rPr>
        <w:t xml:space="preserve"> </w:t>
      </w:r>
      <w:r w:rsidRPr="00932813">
        <w:rPr>
          <w:rFonts w:asciiTheme="majorHAnsi" w:hAnsiTheme="majorHAnsi" w:cstheme="majorHAnsi"/>
          <w:b/>
          <w:bCs/>
          <w:highlight w:val="green"/>
          <w:u w:val="single"/>
        </w:rPr>
        <w:t>that</w:t>
      </w:r>
      <w:r w:rsidRPr="00932813">
        <w:rPr>
          <w:rFonts w:asciiTheme="majorHAnsi" w:hAnsiTheme="majorHAnsi" w:cstheme="majorHAnsi"/>
          <w:highlight w:val="green"/>
          <w:u w:val="single"/>
        </w:rPr>
        <w:t xml:space="preserve"> could </w:t>
      </w:r>
      <w:r w:rsidRPr="00932813">
        <w:rPr>
          <w:rFonts w:asciiTheme="majorHAnsi" w:hAnsiTheme="majorHAnsi" w:cstheme="majorHAnsi"/>
          <w:b/>
          <w:bCs/>
          <w:highlight w:val="green"/>
          <w:u w:val="single"/>
          <w:bdr w:val="single" w:sz="4" w:space="0" w:color="auto"/>
        </w:rPr>
        <w:t>create</w:t>
      </w:r>
      <w:r w:rsidRPr="00932813">
        <w:rPr>
          <w:rFonts w:asciiTheme="majorHAnsi" w:hAnsiTheme="majorHAnsi" w:cstheme="majorHAnsi"/>
          <w:highlight w:val="green"/>
          <w:u w:val="single"/>
          <w:bdr w:val="single" w:sz="4" w:space="0" w:color="auto"/>
        </w:rPr>
        <w:t xml:space="preserve"> </w:t>
      </w:r>
      <w:r w:rsidRPr="00932813">
        <w:rPr>
          <w:rFonts w:asciiTheme="majorHAnsi" w:hAnsiTheme="majorHAnsi" w:cstheme="majorHAnsi"/>
          <w:b/>
          <w:bCs/>
          <w:highlight w:val="green"/>
          <w:u w:val="single"/>
          <w:bdr w:val="single" w:sz="4" w:space="0" w:color="auto"/>
        </w:rPr>
        <w:t>ambiguity</w:t>
      </w:r>
      <w:r w:rsidRPr="00932813">
        <w:rPr>
          <w:rFonts w:asciiTheme="majorHAnsi" w:hAnsiTheme="majorHAnsi" w:cstheme="majorHAnsi"/>
          <w:highlight w:val="green"/>
          <w:u w:val="single"/>
          <w:bdr w:val="single" w:sz="4" w:space="0" w:color="auto"/>
        </w:rPr>
        <w:t xml:space="preserve"> </w:t>
      </w:r>
      <w:r w:rsidRPr="00932813">
        <w:rPr>
          <w:rFonts w:asciiTheme="majorHAnsi" w:hAnsiTheme="majorHAnsi" w:cstheme="majorHAnsi"/>
          <w:b/>
          <w:bCs/>
          <w:highlight w:val="green"/>
          <w:u w:val="single"/>
          <w:bdr w:val="single" w:sz="4" w:space="0" w:color="auto"/>
        </w:rPr>
        <w:t>with</w:t>
      </w:r>
      <w:r w:rsidRPr="00932813">
        <w:rPr>
          <w:rFonts w:asciiTheme="majorHAnsi" w:hAnsiTheme="majorHAnsi" w:cstheme="majorHAnsi"/>
          <w:highlight w:val="green"/>
          <w:u w:val="single"/>
          <w:bdr w:val="single" w:sz="4" w:space="0" w:color="auto"/>
        </w:rPr>
        <w:t xml:space="preserve"> </w:t>
      </w:r>
      <w:r w:rsidRPr="00932813">
        <w:rPr>
          <w:rFonts w:asciiTheme="majorHAnsi" w:hAnsiTheme="majorHAnsi" w:cstheme="majorHAnsi"/>
          <w:b/>
          <w:bCs/>
          <w:highlight w:val="green"/>
          <w:u w:val="single"/>
          <w:bdr w:val="single" w:sz="4" w:space="0" w:color="auto"/>
        </w:rPr>
        <w:t>disastrous</w:t>
      </w:r>
      <w:r w:rsidRPr="00932813">
        <w:rPr>
          <w:rFonts w:asciiTheme="majorHAnsi" w:hAnsiTheme="majorHAnsi" w:cstheme="majorHAnsi"/>
          <w:highlight w:val="green"/>
          <w:u w:val="single"/>
          <w:bdr w:val="single" w:sz="4" w:space="0" w:color="auto"/>
        </w:rPr>
        <w:t xml:space="preserve"> </w:t>
      </w:r>
      <w:r w:rsidRPr="00932813">
        <w:rPr>
          <w:rFonts w:asciiTheme="majorHAnsi" w:hAnsiTheme="majorHAnsi" w:cstheme="majorHAnsi"/>
          <w:b/>
          <w:bCs/>
          <w:highlight w:val="green"/>
          <w:u w:val="single"/>
          <w:bdr w:val="single" w:sz="4" w:space="0" w:color="auto"/>
        </w:rPr>
        <w:t>consequences</w:t>
      </w:r>
      <w:r w:rsidRPr="00932813">
        <w:rPr>
          <w:rFonts w:asciiTheme="majorHAnsi" w:hAnsiTheme="majorHAnsi" w:cstheme="majorHAnsi"/>
          <w:u w:val="single"/>
        </w:rPr>
        <w:t>.</w:t>
      </w:r>
      <w:r w:rsidRPr="00932813">
        <w:rPr>
          <w:rFonts w:asciiTheme="majorHAnsi" w:hAnsiTheme="majorHAnsi" w:cstheme="majorHAnsi"/>
          <w:sz w:val="16"/>
        </w:rPr>
        <w:t xml:space="preserve"> Towards the end of the 405-page text on the operations of China’s strategic rocket forces, in a chapter entitled, “Second Artillery Deterrence Operations,” the authors explain what China’s nuclear forces train to do if </w:t>
      </w:r>
      <w:r w:rsidRPr="00932813">
        <w:rPr>
          <w:rFonts w:asciiTheme="majorHAnsi" w:hAnsiTheme="majorHAnsi" w:cstheme="majorHAnsi"/>
          <w:b/>
          <w:bCs/>
          <w:u w:val="single"/>
        </w:rPr>
        <w:t>“</w:t>
      </w:r>
      <w:r w:rsidRPr="00932813">
        <w:rPr>
          <w:rFonts w:asciiTheme="majorHAnsi" w:hAnsiTheme="majorHAnsi" w:cstheme="majorHAnsi"/>
          <w:highlight w:val="green"/>
          <w:u w:val="single"/>
        </w:rPr>
        <w:t xml:space="preserve">a strong military power possessing nuclear‐armed missiles </w:t>
      </w:r>
      <w:r w:rsidRPr="00932813">
        <w:rPr>
          <w:rFonts w:asciiTheme="majorHAnsi" w:hAnsiTheme="majorHAnsi" w:cstheme="majorHAnsi"/>
          <w:u w:val="single"/>
        </w:rPr>
        <w:t xml:space="preserve">and an absolute advantage in high‐tech conventional weapons </w:t>
      </w:r>
      <w:r w:rsidRPr="00932813">
        <w:rPr>
          <w:rFonts w:asciiTheme="majorHAnsi" w:hAnsiTheme="majorHAnsi" w:cstheme="majorHAnsi"/>
          <w:highlight w:val="green"/>
          <w:u w:val="single"/>
        </w:rPr>
        <w:t xml:space="preserve">is carrying out </w:t>
      </w:r>
      <w:r w:rsidRPr="00932813">
        <w:rPr>
          <w:rFonts w:asciiTheme="majorHAnsi" w:hAnsiTheme="majorHAnsi" w:cstheme="majorHAnsi"/>
          <w:u w:val="single"/>
        </w:rPr>
        <w:t xml:space="preserve">intense and </w:t>
      </w:r>
      <w:r w:rsidRPr="00932813">
        <w:rPr>
          <w:rFonts w:asciiTheme="majorHAnsi" w:hAnsiTheme="majorHAnsi" w:cstheme="majorHAnsi"/>
          <w:highlight w:val="green"/>
          <w:u w:val="single"/>
        </w:rPr>
        <w:t xml:space="preserve">continuous attacks </w:t>
      </w:r>
      <w:r w:rsidRPr="00932813">
        <w:rPr>
          <w:rFonts w:asciiTheme="majorHAnsi" w:hAnsiTheme="majorHAnsi" w:cstheme="majorHAnsi"/>
          <w:u w:val="single"/>
        </w:rPr>
        <w:t>against our major strategic targets and we have no good military strategy to resist the enemy.</w:t>
      </w:r>
      <w:r w:rsidRPr="00932813">
        <w:rPr>
          <w:rFonts w:asciiTheme="majorHAnsi" w:hAnsiTheme="majorHAnsi" w:cstheme="majorHAnsi"/>
          <w:b/>
          <w:bCs/>
          <w:u w:val="single"/>
        </w:rPr>
        <w:t>”</w:t>
      </w:r>
      <w:r w:rsidRPr="00932813">
        <w:rPr>
          <w:rFonts w:asciiTheme="majorHAnsi" w:hAnsiTheme="majorHAnsi" w:cstheme="majorHAnsi"/>
          <w:u w:val="single"/>
        </w:rPr>
        <w:t xml:space="preserve"> The military power they’re talking about is </w:t>
      </w:r>
      <w:r w:rsidRPr="00932813">
        <w:rPr>
          <w:rFonts w:asciiTheme="majorHAnsi" w:hAnsiTheme="majorHAnsi" w:cstheme="majorHAnsi"/>
          <w:highlight w:val="green"/>
          <w:u w:val="single"/>
        </w:rPr>
        <w:t>the U</w:t>
      </w:r>
      <w:r w:rsidRPr="00932813">
        <w:rPr>
          <w:rFonts w:asciiTheme="majorHAnsi" w:hAnsiTheme="majorHAnsi" w:cstheme="majorHAnsi"/>
          <w:u w:val="single"/>
        </w:rPr>
        <w:t xml:space="preserve">nited </w:t>
      </w:r>
      <w:r w:rsidRPr="00932813">
        <w:rPr>
          <w:rFonts w:asciiTheme="majorHAnsi" w:hAnsiTheme="majorHAnsi" w:cstheme="majorHAnsi"/>
          <w:highlight w:val="green"/>
          <w:u w:val="single"/>
        </w:rPr>
        <w:t>S</w:t>
      </w:r>
      <w:r w:rsidRPr="00932813">
        <w:rPr>
          <w:rFonts w:asciiTheme="majorHAnsi" w:hAnsiTheme="majorHAnsi" w:cstheme="majorHAnsi"/>
          <w:u w:val="single"/>
        </w:rPr>
        <w:t>tates.</w:t>
      </w:r>
      <w:r w:rsidRPr="00932813">
        <w:rPr>
          <w:rFonts w:asciiTheme="majorHAnsi" w:hAnsiTheme="majorHAnsi" w:cstheme="majorHAnsi"/>
          <w:sz w:val="16"/>
        </w:rPr>
        <w:t xml:space="preserve"> The authors indicate </w:t>
      </w:r>
      <w:r w:rsidRPr="00932813">
        <w:rPr>
          <w:rFonts w:asciiTheme="majorHAnsi" w:hAnsiTheme="majorHAnsi" w:cstheme="majorHAnsi"/>
          <w:u w:val="single"/>
        </w:rPr>
        <w:t>China’s nuclear missile forces train to take specific steps, including increasing readiness and conducting launch exercises, to “dissuade the continuation of the strong enemy’s conventional attacks.”</w:t>
      </w:r>
      <w:r w:rsidRPr="00932813">
        <w:rPr>
          <w:rFonts w:asciiTheme="majorHAnsi" w:hAnsiTheme="majorHAnsi" w:cstheme="majorHAnsi"/>
          <w:sz w:val="16"/>
        </w:rPr>
        <w:t xml:space="preserve"> </w:t>
      </w:r>
      <w:r w:rsidRPr="00932813">
        <w:rPr>
          <w:rFonts w:asciiTheme="majorHAnsi" w:hAnsiTheme="majorHAnsi" w:cstheme="majorHAnsi"/>
          <w:u w:val="single"/>
        </w:rPr>
        <w:t>The manual refers to these steps as an “adjustment” to China’s nuclear policy and a “lowering” of China’s threshold for brandishing its nuclear forces.</w:t>
      </w:r>
      <w:r w:rsidRPr="00932813">
        <w:rPr>
          <w:rFonts w:asciiTheme="majorHAnsi" w:hAnsiTheme="majorHAnsi" w:cstheme="majorHAnsi"/>
          <w:sz w:val="16"/>
        </w:rPr>
        <w:t xml:space="preserve"> Chinese leaders would only take these steps in extreme circumstances. The text highlights several triggers such as U.S. conventional bombing of China’s nuclear and hydroelectric power plants, heavy conventional bombing of large cities like Beijing and Shanghai, or other acts of </w:t>
      </w:r>
      <w:r w:rsidRPr="00932813">
        <w:rPr>
          <w:rFonts w:asciiTheme="majorHAnsi" w:hAnsiTheme="majorHAnsi" w:cstheme="majorHAnsi"/>
          <w:b/>
          <w:bCs/>
          <w:highlight w:val="green"/>
          <w:u w:val="single"/>
        </w:rPr>
        <w:t>conventional</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warfare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that</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seriously</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threatened</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 xml:space="preserve">the </w:t>
      </w:r>
      <w:r w:rsidRPr="00932813">
        <w:rPr>
          <w:rFonts w:asciiTheme="majorHAnsi" w:hAnsiTheme="majorHAnsi" w:cstheme="majorHAnsi"/>
          <w:u w:val="single"/>
        </w:rPr>
        <w:t xml:space="preserve">“safety and </w:t>
      </w:r>
      <w:r w:rsidRPr="00932813">
        <w:rPr>
          <w:rFonts w:asciiTheme="majorHAnsi" w:hAnsiTheme="majorHAnsi" w:cstheme="majorHAnsi"/>
          <w:b/>
          <w:bCs/>
          <w:highlight w:val="green"/>
          <w:u w:val="single"/>
        </w:rPr>
        <w:t>survival</w:t>
      </w:r>
      <w:r w:rsidRPr="00932813">
        <w:rPr>
          <w:rFonts w:asciiTheme="majorHAnsi" w:hAnsiTheme="majorHAnsi" w:cstheme="majorHAnsi"/>
          <w:u w:val="single"/>
        </w:rPr>
        <w:t>” of the nation</w:t>
      </w:r>
      <w:r w:rsidRPr="00932813">
        <w:rPr>
          <w:rFonts w:asciiTheme="majorHAnsi" w:hAnsiTheme="majorHAnsi" w:cstheme="majorHAnsi"/>
          <w:sz w:val="16"/>
        </w:rPr>
        <w:t xml:space="preserve">. U.S. Misunderstanding Richard seems to believe this planned adjustment in China’s nuclear posture means </w:t>
      </w:r>
      <w:r w:rsidRPr="00932813">
        <w:rPr>
          <w:rFonts w:asciiTheme="majorHAnsi" w:hAnsiTheme="majorHAnsi" w:cstheme="majorHAnsi"/>
          <w:highlight w:val="green"/>
          <w:u w:val="single"/>
        </w:rPr>
        <w:t xml:space="preserve">China is </w:t>
      </w:r>
      <w:r w:rsidRPr="00932813">
        <w:rPr>
          <w:rFonts w:asciiTheme="majorHAnsi" w:hAnsiTheme="majorHAnsi" w:cstheme="majorHAnsi"/>
          <w:b/>
          <w:bCs/>
          <w:highlight w:val="green"/>
          <w:u w:val="single"/>
        </w:rPr>
        <w:t>preparing</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to</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weapons</w:t>
      </w:r>
      <w:r w:rsidRPr="00932813">
        <w:rPr>
          <w:rFonts w:asciiTheme="majorHAnsi" w:hAnsiTheme="majorHAnsi" w:cstheme="majorHAnsi"/>
          <w:highlight w:val="green"/>
          <w:u w:val="single"/>
        </w:rPr>
        <w:t xml:space="preserve"> first under these circumstances</w:t>
      </w:r>
      <w:r w:rsidRPr="00932813">
        <w:rPr>
          <w:rFonts w:asciiTheme="majorHAnsi" w:hAnsiTheme="majorHAnsi" w:cstheme="majorHAnsi"/>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932813">
        <w:rPr>
          <w:rFonts w:asciiTheme="majorHAnsi" w:hAnsiTheme="majorHAnsi" w:cstheme="majorHAnsi"/>
          <w:b/>
          <w:bCs/>
          <w:u w:val="single"/>
        </w:rPr>
        <w:t>Chinese</w:t>
      </w:r>
      <w:r w:rsidRPr="00932813">
        <w:rPr>
          <w:rFonts w:asciiTheme="majorHAnsi" w:hAnsiTheme="majorHAnsi" w:cstheme="majorHAnsi"/>
          <w:u w:val="single"/>
        </w:rPr>
        <w:t xml:space="preserve"> would </w:t>
      </w:r>
      <w:r w:rsidRPr="00932813">
        <w:rPr>
          <w:rFonts w:asciiTheme="majorHAnsi" w:hAnsiTheme="majorHAnsi" w:cstheme="majorHAnsi"/>
          <w:b/>
          <w:bCs/>
          <w:highlight w:val="green"/>
          <w:u w:val="single"/>
        </w:rPr>
        <w:t>interpret</w:t>
      </w:r>
      <w:r w:rsidRPr="00932813">
        <w:rPr>
          <w:rFonts w:asciiTheme="majorHAnsi" w:hAnsiTheme="majorHAnsi" w:cstheme="majorHAnsi"/>
          <w:highlight w:val="green"/>
          <w:u w:val="single"/>
        </w:rPr>
        <w:t xml:space="preserve"> </w:t>
      </w:r>
      <w:r w:rsidRPr="00932813">
        <w:rPr>
          <w:rFonts w:asciiTheme="majorHAnsi" w:hAnsiTheme="majorHAnsi" w:cstheme="majorHAnsi"/>
          <w:b/>
          <w:bCs/>
          <w:u w:val="single"/>
        </w:rPr>
        <w:t>these</w:t>
      </w:r>
      <w:r w:rsidRPr="00932813">
        <w:rPr>
          <w:rFonts w:asciiTheme="majorHAnsi" w:hAnsiTheme="majorHAnsi" w:cstheme="majorHAnsi"/>
          <w:u w:val="single"/>
        </w:rPr>
        <w:t xml:space="preserve"> types of U.S. </w:t>
      </w:r>
      <w:r w:rsidRPr="00932813">
        <w:rPr>
          <w:rFonts w:asciiTheme="majorHAnsi" w:hAnsiTheme="majorHAnsi" w:cstheme="majorHAnsi"/>
          <w:highlight w:val="green"/>
          <w:u w:val="single"/>
        </w:rPr>
        <w:t xml:space="preserve">conventional </w:t>
      </w:r>
      <w:r w:rsidRPr="00932813">
        <w:rPr>
          <w:rFonts w:asciiTheme="majorHAnsi" w:hAnsiTheme="majorHAnsi" w:cstheme="majorHAnsi"/>
          <w:b/>
          <w:bCs/>
          <w:highlight w:val="green"/>
          <w:u w:val="single"/>
        </w:rPr>
        <w:t>attacks</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as</w:t>
      </w:r>
      <w:r w:rsidRPr="00932813">
        <w:rPr>
          <w:rFonts w:asciiTheme="majorHAnsi" w:hAnsiTheme="majorHAnsi" w:cstheme="majorHAnsi"/>
          <w:highlight w:val="green"/>
          <w:u w:val="single"/>
        </w:rPr>
        <w:t xml:space="preserve"> </w:t>
      </w:r>
      <w:r w:rsidRPr="00932813">
        <w:rPr>
          <w:rFonts w:asciiTheme="majorHAnsi" w:hAnsiTheme="majorHAnsi" w:cstheme="majorHAnsi"/>
          <w:b/>
          <w:bCs/>
          <w:u w:val="single"/>
        </w:rPr>
        <w:t>equivalent</w:t>
      </w:r>
      <w:r w:rsidRPr="00932813">
        <w:rPr>
          <w:rFonts w:asciiTheme="majorHAnsi" w:hAnsiTheme="majorHAnsi" w:cstheme="majorHAnsi"/>
          <w:u w:val="single"/>
        </w:rPr>
        <w:t xml:space="preserve"> </w:t>
      </w:r>
      <w:r w:rsidRPr="00932813">
        <w:rPr>
          <w:rFonts w:asciiTheme="majorHAnsi" w:hAnsiTheme="majorHAnsi" w:cstheme="majorHAnsi"/>
          <w:b/>
          <w:bCs/>
          <w:u w:val="single"/>
        </w:rPr>
        <w:t>to</w:t>
      </w:r>
      <w:r w:rsidRPr="00932813">
        <w:rPr>
          <w:rFonts w:asciiTheme="majorHAnsi" w:hAnsiTheme="majorHAnsi" w:cstheme="majorHAnsi"/>
          <w:u w:val="single"/>
        </w:rPr>
        <w:t xml:space="preserve"> a </w:t>
      </w:r>
      <w:r w:rsidRPr="00932813">
        <w:rPr>
          <w:rFonts w:asciiTheme="majorHAnsi" w:hAnsiTheme="majorHAnsi" w:cstheme="majorHAnsi"/>
          <w:b/>
          <w:bCs/>
          <w:u w:val="single"/>
        </w:rPr>
        <w:t xml:space="preserve">U.S. </w:t>
      </w:r>
      <w:r w:rsidRPr="00932813">
        <w:rPr>
          <w:rFonts w:asciiTheme="majorHAnsi" w:hAnsiTheme="majorHAnsi" w:cstheme="majorHAnsi"/>
          <w:b/>
          <w:bCs/>
          <w:highlight w:val="green"/>
          <w:u w:val="single"/>
        </w:rPr>
        <w:t>first use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of</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weapons</w:t>
      </w:r>
      <w:r w:rsidRPr="00932813">
        <w:rPr>
          <w:rFonts w:asciiTheme="majorHAnsi" w:hAnsiTheme="majorHAnsi" w:cstheme="majorHAnsi"/>
          <w:highlight w:val="green"/>
          <w:u w:val="single"/>
        </w:rPr>
        <w:t xml:space="preserve"> </w:t>
      </w:r>
      <w:r w:rsidRPr="00932813">
        <w:rPr>
          <w:rFonts w:asciiTheme="majorHAnsi" w:hAnsiTheme="majorHAnsi" w:cstheme="majorHAnsi"/>
          <w:u w:val="single"/>
        </w:rPr>
        <w:t>against China</w:t>
      </w:r>
      <w:r w:rsidRPr="00932813">
        <w:rPr>
          <w:rFonts w:asciiTheme="majorHAnsi" w:hAnsiTheme="majorHAnsi" w:cstheme="majorHAnsi"/>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missileers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932813">
        <w:rPr>
          <w:rFonts w:asciiTheme="majorHAnsi" w:hAnsiTheme="majorHAnsi" w:cstheme="majorHAnsi"/>
          <w:u w:val="single"/>
        </w:rPr>
        <w:t>United States used nuclear weapons to attempt to knock out a small fraction of the Chinese ICBMs that could reach the United States it may kill tens of millions of Chinese civilians</w:t>
      </w:r>
      <w:r w:rsidRPr="00932813">
        <w:rPr>
          <w:rFonts w:asciiTheme="majorHAnsi" w:hAnsiTheme="majorHAnsi" w:cstheme="majorHAnsi"/>
          <w:sz w:val="16"/>
        </w:rPr>
        <w:t xml:space="preserve">. The authors of the text assume </w:t>
      </w:r>
      <w:r w:rsidRPr="00932813">
        <w:rPr>
          <w:rFonts w:asciiTheme="majorHAnsi" w:hAnsiTheme="majorHAnsi" w:cstheme="majorHAnsi"/>
          <w:u w:val="single"/>
        </w:rPr>
        <w:t>alerting China’s nuclear forces would “create a great shock in the enemy’s psyche.”</w:t>
      </w:r>
      <w:r w:rsidRPr="00932813">
        <w:rPr>
          <w:rFonts w:asciiTheme="majorHAnsi" w:hAnsiTheme="majorHAnsi" w:cstheme="majorHAnsi"/>
          <w:sz w:val="16"/>
        </w:rPr>
        <w:t xml:space="preserve"> That’s a fair assumption. But they also assume this shock could “dissuade the continuation of the strong enemy’s conventional attacks against our major strategic targets.” That’s highly questionable. </w:t>
      </w:r>
      <w:r w:rsidRPr="00932813">
        <w:rPr>
          <w:rFonts w:asciiTheme="majorHAnsi" w:hAnsiTheme="majorHAnsi" w:cstheme="majorHAnsi"/>
          <w:u w:val="single"/>
        </w:rPr>
        <w:t xml:space="preserve">There is </w:t>
      </w:r>
      <w:r w:rsidRPr="00932813">
        <w:rPr>
          <w:rFonts w:asciiTheme="majorHAnsi" w:hAnsiTheme="majorHAnsi" w:cstheme="majorHAnsi"/>
          <w:highlight w:val="green"/>
          <w:u w:val="single"/>
        </w:rPr>
        <w:t xml:space="preserve">a </w:t>
      </w:r>
      <w:r w:rsidRPr="00932813">
        <w:rPr>
          <w:rFonts w:asciiTheme="majorHAnsi" w:hAnsiTheme="majorHAnsi" w:cstheme="majorHAnsi"/>
          <w:b/>
          <w:bCs/>
          <w:highlight w:val="green"/>
          <w:u w:val="single"/>
        </w:rPr>
        <w:t>substantial</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risk</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w:t>
      </w:r>
      <w:r w:rsidRPr="00932813">
        <w:rPr>
          <w:rFonts w:asciiTheme="majorHAnsi" w:hAnsiTheme="majorHAnsi" w:cstheme="majorHAnsi"/>
          <w:u w:val="single"/>
        </w:rPr>
        <w:t xml:space="preserve">nited </w:t>
      </w:r>
      <w:r w:rsidRPr="00932813">
        <w:rPr>
          <w:rFonts w:asciiTheme="majorHAnsi" w:hAnsiTheme="majorHAnsi" w:cstheme="majorHAnsi"/>
          <w:b/>
          <w:bCs/>
          <w:highlight w:val="green"/>
          <w:u w:val="single"/>
        </w:rPr>
        <w:t>S</w:t>
      </w:r>
      <w:r w:rsidRPr="00932813">
        <w:rPr>
          <w:rFonts w:asciiTheme="majorHAnsi" w:hAnsiTheme="majorHAnsi" w:cstheme="majorHAnsi"/>
          <w:u w:val="single"/>
        </w:rPr>
        <w:t xml:space="preserve">tates </w:t>
      </w:r>
      <w:r w:rsidRPr="00932813">
        <w:rPr>
          <w:rFonts w:asciiTheme="majorHAnsi" w:hAnsiTheme="majorHAnsi" w:cstheme="majorHAnsi"/>
          <w:b/>
          <w:bCs/>
          <w:highlight w:val="green"/>
          <w:u w:val="single"/>
        </w:rPr>
        <w:t>would</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respond</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to</w:t>
      </w:r>
      <w:r w:rsidRPr="00932813">
        <w:rPr>
          <w:rFonts w:asciiTheme="majorHAnsi" w:hAnsiTheme="majorHAnsi" w:cstheme="majorHAnsi"/>
          <w:highlight w:val="green"/>
          <w:u w:val="single"/>
        </w:rPr>
        <w:t xml:space="preserve"> this implicit </w:t>
      </w:r>
      <w:r w:rsidRPr="00932813">
        <w:rPr>
          <w:rFonts w:asciiTheme="majorHAnsi" w:hAnsiTheme="majorHAnsi" w:cstheme="majorHAnsi"/>
          <w:b/>
          <w:bCs/>
          <w:highlight w:val="green"/>
          <w:u w:val="single"/>
        </w:rPr>
        <w:t>Chinese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threat</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to</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weapons</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by</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escalating</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 xml:space="preserve">rather than halting, its </w:t>
      </w:r>
      <w:r w:rsidRPr="00932813">
        <w:rPr>
          <w:rFonts w:asciiTheme="majorHAnsi" w:hAnsiTheme="majorHAnsi" w:cstheme="majorHAnsi"/>
          <w:b/>
          <w:bCs/>
          <w:highlight w:val="green"/>
          <w:u w:val="single"/>
        </w:rPr>
        <w:t>conventional</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attacks</w:t>
      </w:r>
      <w:r w:rsidRPr="00932813">
        <w:rPr>
          <w:rFonts w:asciiTheme="majorHAnsi" w:hAnsiTheme="majorHAnsi" w:cstheme="majorHAnsi"/>
          <w:sz w:val="16"/>
        </w:rPr>
        <w:t xml:space="preserve">. If China’s nuclear forces were targeted, it would put even greater strain on the operators of China’s nuclear forces. </w:t>
      </w:r>
      <w:r w:rsidRPr="00932813">
        <w:rPr>
          <w:rFonts w:asciiTheme="majorHAnsi" w:hAnsiTheme="majorHAnsi" w:cstheme="majorHAnsi"/>
          <w:highlight w:val="green"/>
          <w:u w:val="single"/>
        </w:rPr>
        <w:t xml:space="preserve">A </w:t>
      </w:r>
      <w:r w:rsidRPr="00932813">
        <w:rPr>
          <w:rFonts w:asciiTheme="majorHAnsi" w:hAnsiTheme="majorHAnsi" w:cstheme="majorHAnsi"/>
          <w:b/>
          <w:bCs/>
          <w:highlight w:val="green"/>
          <w:u w:val="single"/>
        </w:rPr>
        <w:t>slippery</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slope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to</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war</w:t>
      </w:r>
      <w:r w:rsidRPr="00932813">
        <w:rPr>
          <w:rFonts w:asciiTheme="majorHAnsi" w:hAnsiTheme="majorHAnsi" w:cstheme="majorHAnsi"/>
          <w:sz w:val="16"/>
          <w:highlight w:val="green"/>
        </w:rPr>
        <w:t xml:space="preserve"> </w:t>
      </w:r>
      <w:r w:rsidRPr="00932813">
        <w:rPr>
          <w:rFonts w:asciiTheme="majorHAnsi" w:hAnsiTheme="majorHAnsi" w:cstheme="majorHAnsi"/>
          <w:sz w:val="16"/>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932813">
        <w:rPr>
          <w:rFonts w:asciiTheme="majorHAnsi" w:hAnsiTheme="majorHAnsi" w:cstheme="majorHAnsi"/>
          <w:u w:val="single"/>
        </w:rPr>
        <w:t>“</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blackmail</w:t>
      </w:r>
      <w:r w:rsidRPr="00932813">
        <w:rPr>
          <w:rFonts w:asciiTheme="majorHAnsi" w:hAnsiTheme="majorHAnsi" w:cstheme="majorHAnsi"/>
          <w:u w:val="single"/>
        </w:rPr>
        <w:t>.”</w:t>
      </w:r>
      <w:r w:rsidRPr="00932813">
        <w:rPr>
          <w:rFonts w:asciiTheme="majorHAnsi" w:hAnsiTheme="majorHAnsi" w:cstheme="majorHAnsi"/>
          <w:sz w:val="16"/>
        </w:rPr>
        <w:t xml:space="preserve"> A former director of </w:t>
      </w:r>
      <w:r w:rsidRPr="00932813">
        <w:rPr>
          <w:rFonts w:asciiTheme="majorHAnsi" w:hAnsiTheme="majorHAnsi" w:cstheme="majorHAnsi"/>
          <w:u w:val="single"/>
        </w:rPr>
        <w:t>China’s nuclear weapons laboratories told me China developed them so its leaders could “sit up with a straight spine.”</w:t>
      </w:r>
      <w:r w:rsidRPr="00932813">
        <w:rPr>
          <w:rFonts w:asciiTheme="majorHAnsi" w:hAnsiTheme="majorHAnsi" w:cstheme="majorHAnsi"/>
          <w:sz w:val="16"/>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932813">
        <w:rPr>
          <w:rFonts w:asciiTheme="majorHAnsi" w:hAnsiTheme="majorHAnsi" w:cstheme="majorHAnsi"/>
          <w:u w:val="single"/>
        </w:rPr>
        <w:t xml:space="preserve">it </w:t>
      </w:r>
      <w:r w:rsidRPr="00932813">
        <w:rPr>
          <w:rFonts w:asciiTheme="majorHAnsi" w:hAnsiTheme="majorHAnsi" w:cstheme="majorHAnsi"/>
          <w:b/>
          <w:bCs/>
          <w:highlight w:val="green"/>
          <w:u w:val="single"/>
        </w:rPr>
        <w:t>increases</w:t>
      </w:r>
      <w:r w:rsidRPr="00932813">
        <w:rPr>
          <w:rFonts w:asciiTheme="majorHAnsi" w:hAnsiTheme="majorHAnsi" w:cstheme="majorHAnsi"/>
          <w:highlight w:val="green"/>
          <w:u w:val="single"/>
        </w:rPr>
        <w:t xml:space="preserve"> the </w:t>
      </w:r>
      <w:r w:rsidRPr="00932813">
        <w:rPr>
          <w:rFonts w:asciiTheme="majorHAnsi" w:hAnsiTheme="majorHAnsi" w:cstheme="majorHAnsi"/>
          <w:b/>
          <w:bCs/>
          <w:highlight w:val="green"/>
          <w:u w:val="single"/>
        </w:rPr>
        <w:t>risk</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that</w:t>
      </w:r>
      <w:r w:rsidRPr="00932813">
        <w:rPr>
          <w:rFonts w:asciiTheme="majorHAnsi" w:hAnsiTheme="majorHAnsi" w:cstheme="majorHAnsi"/>
          <w:highlight w:val="green"/>
          <w:u w:val="single"/>
        </w:rPr>
        <w:t xml:space="preserve"> a </w:t>
      </w:r>
      <w:r w:rsidRPr="00932813">
        <w:rPr>
          <w:rFonts w:asciiTheme="majorHAnsi" w:hAnsiTheme="majorHAnsi" w:cstheme="majorHAnsi"/>
          <w:b/>
          <w:bCs/>
          <w:highlight w:val="green"/>
          <w:u w:val="single"/>
        </w:rPr>
        <w:t>war</w:t>
      </w:r>
      <w:r w:rsidRPr="00932813">
        <w:rPr>
          <w:rFonts w:asciiTheme="majorHAnsi" w:hAnsiTheme="majorHAnsi" w:cstheme="majorHAnsi"/>
          <w:highlight w:val="green"/>
          <w:u w:val="single"/>
        </w:rPr>
        <w:t xml:space="preserve"> between the U</w:t>
      </w:r>
      <w:r w:rsidRPr="00932813">
        <w:rPr>
          <w:rFonts w:asciiTheme="majorHAnsi" w:hAnsiTheme="majorHAnsi" w:cstheme="majorHAnsi"/>
          <w:u w:val="single"/>
        </w:rPr>
        <w:t xml:space="preserve">nited </w:t>
      </w:r>
      <w:r w:rsidRPr="00932813">
        <w:rPr>
          <w:rFonts w:asciiTheme="majorHAnsi" w:hAnsiTheme="majorHAnsi" w:cstheme="majorHAnsi"/>
          <w:highlight w:val="green"/>
          <w:u w:val="single"/>
        </w:rPr>
        <w:t>S</w:t>
      </w:r>
      <w:r w:rsidRPr="00932813">
        <w:rPr>
          <w:rFonts w:asciiTheme="majorHAnsi" w:hAnsiTheme="majorHAnsi" w:cstheme="majorHAnsi"/>
          <w:u w:val="single"/>
        </w:rPr>
        <w:t xml:space="preserve">tates </w:t>
      </w:r>
      <w:r w:rsidRPr="00932813">
        <w:rPr>
          <w:rFonts w:asciiTheme="majorHAnsi" w:hAnsiTheme="majorHAnsi" w:cstheme="majorHAnsi"/>
          <w:highlight w:val="green"/>
          <w:u w:val="single"/>
        </w:rPr>
        <w:t xml:space="preserve">and China </w:t>
      </w:r>
      <w:r w:rsidRPr="00932813">
        <w:rPr>
          <w:rFonts w:asciiTheme="majorHAnsi" w:hAnsiTheme="majorHAnsi" w:cstheme="majorHAnsi"/>
          <w:b/>
          <w:bCs/>
          <w:highlight w:val="green"/>
          <w:u w:val="single"/>
        </w:rPr>
        <w:t>will</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end</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in</w:t>
      </w:r>
      <w:r w:rsidRPr="00932813">
        <w:rPr>
          <w:rFonts w:asciiTheme="majorHAnsi" w:hAnsiTheme="majorHAnsi" w:cstheme="majorHAnsi"/>
          <w:highlight w:val="green"/>
          <w:u w:val="single"/>
        </w:rPr>
        <w:t xml:space="preserve"> a nuclear exchange with </w:t>
      </w:r>
      <w:r w:rsidRPr="00932813">
        <w:rPr>
          <w:rFonts w:asciiTheme="majorHAnsi" w:hAnsiTheme="majorHAnsi" w:cstheme="majorHAnsi"/>
          <w:u w:val="single"/>
        </w:rPr>
        <w:t xml:space="preserve">unpredictable and </w:t>
      </w:r>
      <w:r w:rsidRPr="00932813">
        <w:rPr>
          <w:rFonts w:asciiTheme="majorHAnsi" w:hAnsiTheme="majorHAnsi" w:cstheme="majorHAnsi"/>
          <w:b/>
          <w:bCs/>
          <w:highlight w:val="green"/>
          <w:u w:val="single"/>
        </w:rPr>
        <w:t>catastrophic</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consequences</w:t>
      </w:r>
      <w:r w:rsidRPr="00932813">
        <w:rPr>
          <w:rFonts w:asciiTheme="majorHAnsi" w:hAnsiTheme="majorHAnsi" w:cstheme="majorHAnsi"/>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2629F6C6" w14:textId="77777777" w:rsidR="00B855B7" w:rsidRDefault="00B855B7" w:rsidP="00B855B7"/>
    <w:p w14:paraId="25F13A63" w14:textId="77777777" w:rsidR="00B855B7" w:rsidRDefault="00B855B7" w:rsidP="00B855B7">
      <w:pPr>
        <w:pStyle w:val="Heading3"/>
      </w:pPr>
      <w:r>
        <w:t>REM PIC</w:t>
      </w:r>
    </w:p>
    <w:p w14:paraId="3259AFBF" w14:textId="77777777" w:rsidR="00B855B7" w:rsidRDefault="00B855B7" w:rsidP="00B855B7">
      <w:pPr>
        <w:pStyle w:val="Heading4"/>
      </w:pPr>
      <w:r>
        <w:t xml:space="preserve">CP: States, except the United States, should ban the appropriation of outer space for asteroid mining by private entities. The United States should fund the appropriation of outer space for the mining of rare earth metals from asteroids by private entities. </w:t>
      </w:r>
    </w:p>
    <w:p w14:paraId="35B80CAD" w14:textId="77777777" w:rsidR="00B855B7" w:rsidRPr="00100A2B" w:rsidRDefault="00B855B7" w:rsidP="00B855B7">
      <w:pPr>
        <w:pStyle w:val="Heading4"/>
      </w:pPr>
      <w:r w:rsidRPr="00100A2B">
        <w:t>The PIC is key to beat China and protect against Chinese REM gatekeeping</w:t>
      </w:r>
    </w:p>
    <w:p w14:paraId="70CB1DF7" w14:textId="77777777" w:rsidR="00B855B7" w:rsidRPr="00100A2B" w:rsidRDefault="00B855B7" w:rsidP="00B855B7">
      <w:r w:rsidRPr="00100A2B">
        <w:rPr>
          <w:rStyle w:val="StyleUnderline"/>
          <w:sz w:val="26"/>
          <w:szCs w:val="26"/>
          <w:u w:val="none"/>
        </w:rPr>
        <w:t>Stavridis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17" w:history="1">
        <w:r w:rsidRPr="00100A2B">
          <w:rPr>
            <w:rStyle w:val="Hyperlink"/>
          </w:rPr>
          <w:t>https://www.bloomberg.com/opinion/articles/2021-03-04/u-s-needs-a-strong-defense-against-china-s-rare-earth-weapon</w:t>
        </w:r>
      </w:hyperlink>
      <w:r w:rsidRPr="00100A2B">
        <w:t>] TDI</w:t>
      </w:r>
    </w:p>
    <w:p w14:paraId="3B4973C2" w14:textId="77777777" w:rsidR="00B855B7" w:rsidRPr="00C23703" w:rsidRDefault="00B855B7" w:rsidP="00B855B7">
      <w:pPr>
        <w:rPr>
          <w:sz w:val="16"/>
        </w:rPr>
      </w:pPr>
      <w:r w:rsidRPr="00C23703">
        <w:rPr>
          <w:sz w:val="16"/>
        </w:rPr>
        <w:t>You could be forgiven if you are confused about what’s going on with rare-earth elements. On the one hand, news reports indicate that China may increase production quotas of the minerals this quarter as a </w:t>
      </w:r>
      <w:hyperlink r:id="rId18" w:tgtFrame="_blank" w:history="1">
        <w:r w:rsidRPr="00C23703">
          <w:rPr>
            <w:rStyle w:val="Hyperlink"/>
            <w:sz w:val="16"/>
          </w:rPr>
          <w:t>goodwill gesture</w:t>
        </w:r>
      </w:hyperlink>
      <w:r w:rsidRPr="00C23703">
        <w:rPr>
          <w:sz w:val="16"/>
        </w:rPr>
        <w:t xml:space="preserve"> to the Joe Biden administration. But other </w:t>
      </w:r>
      <w:r w:rsidRPr="00100A2B">
        <w:rPr>
          <w:rStyle w:val="StyleUnderline"/>
        </w:rPr>
        <w:t xml:space="preserve">sources say that </w:t>
      </w:r>
      <w:r w:rsidRPr="00B34FB5">
        <w:rPr>
          <w:rStyle w:val="StyleUnderline"/>
          <w:highlight w:val="cyan"/>
        </w:rPr>
        <w:t>China may</w:t>
      </w:r>
      <w:r w:rsidRPr="00100A2B">
        <w:rPr>
          <w:rStyle w:val="StyleUnderline"/>
        </w:rPr>
        <w:t xml:space="preserve"> ultimately </w:t>
      </w:r>
      <w:r w:rsidRPr="00B34FB5">
        <w:rPr>
          <w:rStyle w:val="StyleUnderline"/>
          <w:highlight w:val="cyan"/>
        </w:rPr>
        <w:t>ban the export of</w:t>
      </w:r>
      <w:r w:rsidRPr="00100A2B">
        <w:rPr>
          <w:rStyle w:val="StyleUnderline"/>
        </w:rPr>
        <w:t xml:space="preserve"> the </w:t>
      </w:r>
      <w:r w:rsidRPr="00B34FB5">
        <w:rPr>
          <w:rStyle w:val="StyleUnderline"/>
          <w:highlight w:val="cyan"/>
        </w:rPr>
        <w:t>rare earths</w:t>
      </w:r>
      <w:r w:rsidRPr="00100A2B">
        <w:rPr>
          <w:rStyle w:val="StyleUnderline"/>
        </w:rPr>
        <w:t xml:space="preserve"> altogether </w:t>
      </w:r>
      <w:r w:rsidRPr="00B34FB5">
        <w:rPr>
          <w:rStyle w:val="StyleUnderline"/>
          <w:highlight w:val="cyan"/>
        </w:rPr>
        <w:t>on “</w:t>
      </w:r>
      <w:hyperlink r:id="rId19" w:tgtFrame="_blank" w:history="1">
        <w:r w:rsidRPr="00B34FB5">
          <w:rPr>
            <w:rStyle w:val="StyleUnderline"/>
            <w:highlight w:val="cyan"/>
          </w:rPr>
          <w:t>security concerns</w:t>
        </w:r>
      </w:hyperlink>
      <w:r w:rsidRPr="00B34FB5">
        <w:rPr>
          <w:rStyle w:val="StyleUnderline"/>
          <w:highlight w:val="cyan"/>
        </w:rPr>
        <w:t>.”</w:t>
      </w:r>
      <w:r w:rsidRPr="00C23703">
        <w:rPr>
          <w:sz w:val="16"/>
        </w:rPr>
        <w:t xml:space="preserve"> What’s really going on here?</w:t>
      </w:r>
    </w:p>
    <w:p w14:paraId="0BEAAA07" w14:textId="77777777" w:rsidR="00B855B7" w:rsidRPr="00100A2B" w:rsidRDefault="00B855B7" w:rsidP="00B855B7">
      <w:pPr>
        <w:rPr>
          <w:rStyle w:val="StyleUnderline"/>
        </w:rPr>
      </w:pPr>
      <w:r w:rsidRPr="00100A2B">
        <w:rPr>
          <w:rStyle w:val="StyleUnderline"/>
        </w:rPr>
        <w:t>There are 17 elements considered </w:t>
      </w:r>
      <w:hyperlink r:id="rId20" w:tgtFrame="_blank" w:history="1">
        <w:r w:rsidRPr="00100A2B">
          <w:rPr>
            <w:rStyle w:val="StyleUnderline"/>
          </w:rPr>
          <w:t>rare earths</w:t>
        </w:r>
      </w:hyperlink>
      <w:r w:rsidRPr="00C23703">
        <w:rPr>
          <w:sz w:val="16"/>
        </w:rPr>
        <w:t xml:space="preserve"> — lanthanum, cerium, praseodymium, neodymium, promethium, samarium, europium, gadolinium, terbium, dysprosium, holmium, erbium, thulium, ytterbium, lutetium, scandium and yttrium — and while many aren’t actually rare in terms of global deposits, </w:t>
      </w:r>
      <w:r w:rsidRPr="00100A2B">
        <w:rPr>
          <w:rStyle w:val="StyleUnderline"/>
        </w:rPr>
        <w:t xml:space="preserve">extracting them is difficult and expensive. </w:t>
      </w:r>
      <w:r w:rsidRPr="00B34FB5">
        <w:rPr>
          <w:rStyle w:val="StyleUnderline"/>
          <w:highlight w:val="cyan"/>
        </w:rPr>
        <w:t>They are used across</w:t>
      </w:r>
      <w:r w:rsidRPr="00100A2B">
        <w:rPr>
          <w:rStyle w:val="StyleUnderline"/>
        </w:rPr>
        <w:t xml:space="preserve"> high-tech </w:t>
      </w:r>
      <w:r w:rsidRPr="00B34FB5">
        <w:rPr>
          <w:rStyle w:val="StyleUnderline"/>
          <w:highlight w:val="cyan"/>
        </w:rPr>
        <w:t>manufacturing,</w:t>
      </w:r>
      <w:r w:rsidRPr="00100A2B">
        <w:rPr>
          <w:rStyle w:val="StyleUnderline"/>
        </w:rPr>
        <w:t xml:space="preserve"> including smartphones, fighter aircraft and components in virtually all advanced electronics. Of particular note, they are essential to many of the clean-energy technologies expected to come online in this decade.</w:t>
      </w:r>
    </w:p>
    <w:p w14:paraId="44898C22" w14:textId="77777777" w:rsidR="00B855B7" w:rsidRPr="00B34FB5" w:rsidRDefault="00B855B7" w:rsidP="00B855B7">
      <w:pPr>
        <w:rPr>
          <w:sz w:val="16"/>
          <w:szCs w:val="16"/>
        </w:rPr>
      </w:pPr>
      <w:r w:rsidRPr="00B34FB5">
        <w:rPr>
          <w:sz w:val="16"/>
          <w:szCs w:val="16"/>
        </w:rPr>
        <w:t>I began to focus on rare-earth elements when I commanded the North Atlantic Treaty Organization’s presence in Afghanistan, known as the International Security Assistance Force. While Afghans live in an extremely poor country, </w:t>
      </w:r>
      <w:hyperlink r:id="rId21" w:tgtFrame="_blank" w:history="1">
        <w:r w:rsidRPr="00B34FB5">
          <w:rPr>
            <w:rStyle w:val="Hyperlink"/>
            <w:sz w:val="16"/>
            <w:szCs w:val="16"/>
          </w:rPr>
          <w:t>studies</w:t>
        </w:r>
      </w:hyperlink>
      <w:r w:rsidRPr="00B34FB5">
        <w:rPr>
          <w:sz w:val="16"/>
          <w:szCs w:val="16"/>
        </w:rPr>
        <w:t> have assessed that they sit atop $1 trillion to $3 trillion in a wide variety of minerals, including rare earths. Some </w:t>
      </w:r>
      <w:hyperlink r:id="rId22" w:tgtFrame="_blank" w:history="1">
        <w:r w:rsidRPr="00B34FB5">
          <w:rPr>
            <w:rStyle w:val="Hyperlink"/>
            <w:sz w:val="16"/>
            <w:szCs w:val="16"/>
          </w:rPr>
          <w:t>estimates</w:t>
        </w:r>
      </w:hyperlink>
      <w:r w:rsidRPr="00B34FB5">
        <w:rPr>
          <w:sz w:val="16"/>
          <w:szCs w:val="16"/>
        </w:rPr>
        <w:t> put the rare-earth levels alone at 1.4 million metric tons.</w:t>
      </w:r>
    </w:p>
    <w:p w14:paraId="6BD1DA07" w14:textId="77777777" w:rsidR="00B855B7" w:rsidRPr="00B34FB5" w:rsidRDefault="00B855B7" w:rsidP="00B855B7">
      <w:pPr>
        <w:rPr>
          <w:sz w:val="16"/>
          <w:szCs w:val="16"/>
        </w:rPr>
      </w:pPr>
      <w:r w:rsidRPr="00B34FB5">
        <w:rPr>
          <w:sz w:val="16"/>
          <w:szCs w:val="16"/>
        </w:rPr>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6CA62B09" w14:textId="77777777" w:rsidR="00B855B7" w:rsidRPr="00100A2B" w:rsidRDefault="00B855B7" w:rsidP="00B855B7">
      <w:pPr>
        <w:rPr>
          <w:rStyle w:val="StyleUnderline"/>
        </w:rPr>
      </w:pPr>
      <w:r w:rsidRPr="00B34FB5">
        <w:rPr>
          <w:rStyle w:val="StyleUnderline"/>
          <w:highlight w:val="cyan"/>
        </w:rPr>
        <w:t>China controls</w:t>
      </w:r>
      <w:r w:rsidRPr="00100A2B">
        <w:rPr>
          <w:rStyle w:val="StyleUnderline"/>
        </w:rPr>
        <w:t xml:space="preserve"> roughly </w:t>
      </w:r>
      <w:r w:rsidRPr="00B34FB5">
        <w:rPr>
          <w:rStyle w:val="StyleUnderline"/>
          <w:highlight w:val="cyan"/>
        </w:rPr>
        <w:t>80% of the rare-earths market</w:t>
      </w:r>
      <w:r w:rsidRPr="00100A2B">
        <w:rPr>
          <w:rStyle w:val="StyleUnderline"/>
        </w:rPr>
        <w:t xml:space="preserve">, between what it mines itself and processes in raw material from elsewhere. </w:t>
      </w:r>
      <w:r w:rsidRPr="00B34FB5">
        <w:rPr>
          <w:rStyle w:val="StyleUnderline"/>
          <w:highlight w:val="cyan"/>
        </w:rPr>
        <w:t>If it decided to</w:t>
      </w:r>
      <w:r w:rsidRPr="00100A2B">
        <w:rPr>
          <w:rStyle w:val="StyleUnderline"/>
        </w:rPr>
        <w:t xml:space="preserve"> wield the weapon of </w:t>
      </w:r>
      <w:r w:rsidRPr="00B34FB5">
        <w:rPr>
          <w:rStyle w:val="StyleUnderline"/>
          <w:highlight w:val="cyan"/>
        </w:rPr>
        <w:t>restrict</w:t>
      </w:r>
      <w:r w:rsidRPr="00100A2B">
        <w:rPr>
          <w:rStyle w:val="StyleUnderline"/>
        </w:rPr>
        <w:t xml:space="preserve">ing </w:t>
      </w:r>
      <w:r w:rsidRPr="00B34FB5">
        <w:rPr>
          <w:rStyle w:val="StyleUnderline"/>
          <w:highlight w:val="cyan"/>
        </w:rPr>
        <w:t>the supply</w:t>
      </w:r>
      <w:r w:rsidRPr="00100A2B">
        <w:rPr>
          <w:rStyle w:val="StyleUnderline"/>
        </w:rPr>
        <w:t xml:space="preserve"> — something it has repeatedly </w:t>
      </w:r>
      <w:hyperlink r:id="rId23" w:tgtFrame="_blank" w:history="1">
        <w:r w:rsidRPr="00100A2B">
          <w:rPr>
            <w:rStyle w:val="StyleUnderline"/>
          </w:rPr>
          <w:t>threatened</w:t>
        </w:r>
      </w:hyperlink>
      <w:r w:rsidRPr="00100A2B">
        <w:rPr>
          <w:rStyle w:val="StyleUnderline"/>
        </w:rPr>
        <w:t xml:space="preserve"> to do — </w:t>
      </w:r>
      <w:r w:rsidRPr="00B34FB5">
        <w:rPr>
          <w:rStyle w:val="StyleUnderline"/>
          <w:highlight w:val="cyan"/>
        </w:rPr>
        <w:t>it would create a</w:t>
      </w:r>
      <w:r w:rsidRPr="00100A2B">
        <w:rPr>
          <w:rStyle w:val="StyleUnderline"/>
        </w:rPr>
        <w:t xml:space="preserve"> significant </w:t>
      </w:r>
      <w:r w:rsidRPr="00B34FB5">
        <w:rPr>
          <w:rStyle w:val="StyleUnderline"/>
          <w:highlight w:val="cyan"/>
        </w:rPr>
        <w:t>challenge for manufacturers and a geopolitical predicament</w:t>
      </w:r>
      <w:r w:rsidRPr="00100A2B">
        <w:rPr>
          <w:rStyle w:val="StyleUnderline"/>
        </w:rPr>
        <w:t xml:space="preserve"> for the industrialized world.</w:t>
      </w:r>
    </w:p>
    <w:p w14:paraId="3DCDF912" w14:textId="77777777" w:rsidR="00B855B7" w:rsidRPr="00100A2B" w:rsidRDefault="00B855B7" w:rsidP="00B855B7">
      <w:pPr>
        <w:rPr>
          <w:rStyle w:val="StyleUnderline"/>
        </w:rPr>
      </w:pPr>
      <w:r w:rsidRPr="00C23703">
        <w:rPr>
          <w:sz w:val="16"/>
        </w:rPr>
        <w:t xml:space="preserve">It could happen. </w:t>
      </w:r>
      <w:r w:rsidRPr="00100A2B">
        <w:rPr>
          <w:rStyle w:val="StyleUnderline"/>
        </w:rPr>
        <w:t xml:space="preserve">In 2010, </w:t>
      </w:r>
      <w:r w:rsidRPr="00B34FB5">
        <w:rPr>
          <w:rStyle w:val="StyleUnderline"/>
          <w:highlight w:val="cyan"/>
        </w:rPr>
        <w:t>Beijing threatened to cut off exports</w:t>
      </w:r>
      <w:r w:rsidRPr="00100A2B">
        <w:rPr>
          <w:rStyle w:val="StyleUnderline"/>
        </w:rPr>
        <w:t xml:space="preserve"> to Japan over the disputed Senkaku Islands. Two years ago, Beijing was reportedly </w:t>
      </w:r>
      <w:r w:rsidRPr="00B34FB5">
        <w:rPr>
          <w:rStyle w:val="StyleUnderline"/>
          <w:highlight w:val="cyan"/>
        </w:rPr>
        <w:t>considering restrictions on exports to the U.S</w:t>
      </w:r>
      <w:r w:rsidRPr="00100A2B">
        <w:rPr>
          <w:rStyle w:val="StyleUnderline"/>
        </w:rPr>
        <w:t>. generally, as well as against specific companies (such as defense giant Lockheed Martin Corp.) that it deemed in violation of its policies against selling advanced weapons to Taiwan. </w:t>
      </w:r>
    </w:p>
    <w:p w14:paraId="21D90AAC" w14:textId="77777777" w:rsidR="00B855B7" w:rsidRPr="00B34FB5" w:rsidRDefault="00B855B7" w:rsidP="00B855B7">
      <w:pPr>
        <w:rPr>
          <w:sz w:val="16"/>
          <w:szCs w:val="16"/>
        </w:rPr>
      </w:pPr>
      <w:r w:rsidRPr="00B34FB5">
        <w:rPr>
          <w:sz w:val="16"/>
          <w:szCs w:val="16"/>
        </w:rPr>
        <w:t>President Donald Trump’s administration issued an executive order to spur the production of rare earths domestically, and created an </w:t>
      </w:r>
      <w:hyperlink r:id="rId24" w:tgtFrame="_blank" w:history="1">
        <w:r w:rsidRPr="00B34FB5">
          <w:rPr>
            <w:rStyle w:val="Hyperlink"/>
            <w:sz w:val="16"/>
            <w:szCs w:val="16"/>
          </w:rPr>
          <w:t>Energy Resource Governance Initiative</w:t>
        </w:r>
      </w:hyperlink>
      <w:r w:rsidRPr="00B34FB5">
        <w:rPr>
          <w:sz w:val="16"/>
          <w:szCs w:val="16"/>
        </w:rPr>
        <w:t> to promote international mining. The European Union and Japan, among others, are also aggressively seeking newer sources of rare earths.</w:t>
      </w:r>
    </w:p>
    <w:p w14:paraId="1E7B27E0" w14:textId="77777777" w:rsidR="00B855B7" w:rsidRPr="00100A2B" w:rsidRDefault="00B855B7" w:rsidP="00B855B7">
      <w:pPr>
        <w:rPr>
          <w:rStyle w:val="StyleUnderline"/>
        </w:rPr>
      </w:pPr>
      <w:r w:rsidRPr="00C23703">
        <w:rPr>
          <w:sz w:val="16"/>
        </w:rPr>
        <w:t xml:space="preserve">Given this tension, it was superficially surprising that </w:t>
      </w:r>
      <w:r w:rsidRPr="00B34FB5">
        <w:rPr>
          <w:rStyle w:val="StyleUnderline"/>
          <w:highlight w:val="cyan"/>
        </w:rPr>
        <w:t>China announced it would boost its mining quotas</w:t>
      </w:r>
      <w:r w:rsidRPr="00100A2B">
        <w:rPr>
          <w:rStyle w:val="StyleUnderline"/>
        </w:rPr>
        <w:t xml:space="preserve"> in the first quarter of 2021</w:t>
      </w:r>
      <w:r w:rsidRPr="00C23703">
        <w:rPr>
          <w:sz w:val="16"/>
        </w:rPr>
        <w:t xml:space="preserve"> by nearly 30%, reflecting a continuation in strong (and rising) demand. But </w:t>
      </w:r>
      <w:r w:rsidRPr="00100A2B">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p>
    <w:p w14:paraId="75B58979" w14:textId="77777777" w:rsidR="00B855B7" w:rsidRPr="00100A2B" w:rsidRDefault="00B855B7" w:rsidP="00B855B7">
      <w:pPr>
        <w:rPr>
          <w:rStyle w:val="StyleUnderline"/>
        </w:rPr>
      </w:pPr>
      <w:r w:rsidRPr="00B34FB5">
        <w:rPr>
          <w:rStyle w:val="StyleUnderline"/>
          <w:highlight w:val="cyan"/>
        </w:rPr>
        <w:t>China will go to great lengths to maintain</w:t>
      </w:r>
      <w:r w:rsidRPr="00100A2B">
        <w:rPr>
          <w:rStyle w:val="StyleUnderline"/>
        </w:rPr>
        <w:t xml:space="preserve"> overall </w:t>
      </w:r>
      <w:r w:rsidRPr="00B34FB5">
        <w:rPr>
          <w:rStyle w:val="StyleUnderline"/>
          <w:highlight w:val="cyan"/>
        </w:rPr>
        <w:t>control of the</w:t>
      </w:r>
      <w:r w:rsidRPr="00100A2B">
        <w:rPr>
          <w:rStyle w:val="StyleUnderline"/>
        </w:rPr>
        <w:t xml:space="preserve"> global </w:t>
      </w:r>
      <w:r w:rsidRPr="00B34FB5">
        <w:rPr>
          <w:rStyle w:val="StyleUnderline"/>
          <w:highlight w:val="cyan"/>
        </w:rPr>
        <w:t>rare-earths supply</w:t>
      </w:r>
      <w:r w:rsidRPr="00100A2B">
        <w:rPr>
          <w:rStyle w:val="StyleUnderline"/>
        </w:rPr>
        <w:t>. This fits neatly within the geo-economic approach of the </w:t>
      </w:r>
      <w:hyperlink r:id="rId25" w:tgtFrame="_blank" w:history="1">
        <w:r w:rsidRPr="00100A2B">
          <w:rPr>
            <w:rStyle w:val="StyleUnderline"/>
          </w:rPr>
          <w:t>One Belt, One Road</w:t>
        </w:r>
      </w:hyperlink>
      <w:r w:rsidRPr="00100A2B">
        <w:rPr>
          <w:rStyle w:val="StyleUnderline"/>
        </w:rPr>
        <w:t> initiative</w:t>
      </w:r>
      <w:r w:rsidRPr="00C23703">
        <w:rPr>
          <w:sz w:val="16"/>
        </w:rPr>
        <w:t xml:space="preserve">, which seeks to use a variety of carrots and sticks — economic, trade, diplomatic and security — </w:t>
      </w:r>
      <w:r w:rsidRPr="00100A2B">
        <w:rPr>
          <w:rStyle w:val="StyleUnderline"/>
        </w:rPr>
        <w:t xml:space="preserve">to create zones of influence globally. In terms of rare earths, the strategy seems to be </w:t>
      </w:r>
      <w:r w:rsidRPr="00B34FB5">
        <w:rPr>
          <w:rStyle w:val="StyleUnderline"/>
          <w:highlight w:val="cyan"/>
        </w:rPr>
        <w:t>allowing carefully calibrated access</w:t>
      </w:r>
      <w:r w:rsidRPr="00100A2B">
        <w:rPr>
          <w:rStyle w:val="StyleUnderline"/>
        </w:rPr>
        <w:t xml:space="preserve"> to the elements at a level </w:t>
      </w:r>
      <w:r w:rsidRPr="00B34FB5">
        <w:rPr>
          <w:rStyle w:val="StyleUnderline"/>
          <w:highlight w:val="cyan"/>
        </w:rPr>
        <w:t xml:space="preserve">that makes it economically less attractive for </w:t>
      </w:r>
      <w:r w:rsidRPr="00C23703">
        <w:rPr>
          <w:rStyle w:val="StyleUnderline"/>
          <w:highlight w:val="cyan"/>
        </w:rPr>
        <w:t>competitors to undertake</w:t>
      </w:r>
      <w:r w:rsidRPr="00100A2B">
        <w:rPr>
          <w:rStyle w:val="StyleUnderline"/>
        </w:rPr>
        <w:t xml:space="preserve"> costly exploration and </w:t>
      </w:r>
      <w:r w:rsidRPr="00C23703">
        <w:rPr>
          <w:rStyle w:val="StyleUnderline"/>
          <w:highlight w:val="cyan"/>
        </w:rPr>
        <w:t>mining operations.</w:t>
      </w:r>
      <w:r w:rsidRPr="00100A2B">
        <w:rPr>
          <w:rStyle w:val="StyleUnderline"/>
        </w:rPr>
        <w:t xml:space="preserve"> This is similar to the oil-market strategy used by Russia and the Organization of Petroleum Exporting Countries for decades.</w:t>
      </w:r>
    </w:p>
    <w:p w14:paraId="5067E3A3" w14:textId="77777777" w:rsidR="00B855B7" w:rsidRPr="00C23703" w:rsidRDefault="00B855B7" w:rsidP="00B855B7">
      <w:pPr>
        <w:rPr>
          <w:sz w:val="16"/>
          <w:szCs w:val="16"/>
        </w:rPr>
      </w:pPr>
      <w:r w:rsidRPr="00C23703">
        <w:rPr>
          <w:sz w:val="16"/>
          <w:szCs w:val="16"/>
        </w:rPr>
        <w:t>Some free-market advocates believe that China will not take aggressive action choking off supply because that could </w:t>
      </w:r>
      <w:hyperlink r:id="rId26" w:tgtFrame="_blank" w:history="1">
        <w:r w:rsidRPr="00C23703">
          <w:rPr>
            <w:rStyle w:val="Hyperlink"/>
            <w:sz w:val="16"/>
            <w:szCs w:val="16"/>
          </w:rPr>
          <w:t>precipitate retaliation</w:t>
        </w:r>
      </w:hyperlink>
      <w:r w:rsidRPr="00C23703">
        <w:rPr>
          <w:sz w:val="16"/>
          <w:szCs w:val="16"/>
        </w:rPr>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3C94C7A5" w14:textId="77777777" w:rsidR="00B855B7" w:rsidRPr="00100A2B" w:rsidRDefault="00B855B7" w:rsidP="00B855B7">
      <w:pPr>
        <w:rPr>
          <w:rStyle w:val="StyleUnderline"/>
        </w:rPr>
      </w:pPr>
      <w:r w:rsidRPr="00C23703">
        <w:rPr>
          <w:rStyle w:val="StyleUnderline"/>
          <w:highlight w:val="cyan"/>
        </w:rPr>
        <w:t>The path to rare-earth independence for the U.S. must include: Ensuring supply chains</w:t>
      </w:r>
      <w:r w:rsidRPr="00100A2B">
        <w:rPr>
          <w:rStyle w:val="StyleUnderline"/>
        </w:rPr>
        <w:t xml:space="preserve"> of rare earths </w:t>
      </w:r>
      <w:r w:rsidRPr="00C23703">
        <w:rPr>
          <w:rStyle w:val="StyleUnderline"/>
          <w:highlight w:val="cyan"/>
        </w:rPr>
        <w:t>necessary for national security;</w:t>
      </w:r>
      <w:r w:rsidRPr="00100A2B">
        <w:rPr>
          <w:rStyle w:val="StyleUnderline"/>
        </w:rPr>
        <w:t xml:space="preserve"> promoting the </w:t>
      </w:r>
      <w:r w:rsidRPr="00C23703">
        <w:rPr>
          <w:rStyle w:val="StyleUnderline"/>
          <w:highlight w:val="cyan"/>
        </w:rPr>
        <w:t>exploitation of the elements</w:t>
      </w:r>
      <w:r w:rsidRPr="00100A2B">
        <w:rPr>
          <w:rStyle w:val="StyleUnderline"/>
        </w:rPr>
        <w:t xml:space="preserve"> domestically (and removing barriers to responsibly doing so); </w:t>
      </w:r>
      <w:r w:rsidRPr="00C23703">
        <w:rPr>
          <w:rStyle w:val="StyleUnderline"/>
          <w:highlight w:val="cyan"/>
        </w:rPr>
        <w:t>mandating that defense contractors and</w:t>
      </w:r>
      <w:r w:rsidRPr="00100A2B">
        <w:rPr>
          <w:rStyle w:val="StyleUnderline"/>
        </w:rPr>
        <w:t xml:space="preserve"> other </w:t>
      </w:r>
      <w:r w:rsidRPr="00C23703">
        <w:rPr>
          <w:rStyle w:val="StyleUnderline"/>
          <w:highlight w:val="cyan"/>
        </w:rPr>
        <w:t>critical-infrastructure entities wean themselves off Chinese rare earths; sponsoring r</w:t>
      </w:r>
      <w:r w:rsidRPr="00100A2B">
        <w:rPr>
          <w:rStyle w:val="StyleUnderline"/>
        </w:rPr>
        <w:t xml:space="preserve">esearch </w:t>
      </w:r>
      <w:r w:rsidRPr="00C23703">
        <w:rPr>
          <w:rStyle w:val="StyleUnderline"/>
          <w:highlight w:val="cyan"/>
        </w:rPr>
        <w:t>and d</w:t>
      </w:r>
      <w:r w:rsidRPr="00100A2B">
        <w:rPr>
          <w:rStyle w:val="StyleUnderline"/>
        </w:rPr>
        <w:t xml:space="preserve">evelopment </w:t>
      </w:r>
      <w:r w:rsidRPr="00C23703">
        <w:rPr>
          <w:rStyle w:val="StyleUnderline"/>
          <w:highlight w:val="cyan"/>
        </w:rPr>
        <w:t>to find alternative materials,</w:t>
      </w:r>
      <w:r w:rsidRPr="00100A2B">
        <w:rPr>
          <w:rStyle w:val="StyleUnderline"/>
        </w:rPr>
        <w:t xml:space="preserve"> especially for clean energy technology; </w:t>
      </w:r>
      <w:r w:rsidRPr="00C23703">
        <w:rPr>
          <w:rStyle w:val="StyleUnderline"/>
          <w:highlight w:val="cyan"/>
        </w:rPr>
        <w:t>and creating a</w:t>
      </w:r>
      <w:r w:rsidRPr="00100A2B">
        <w:rPr>
          <w:rStyle w:val="StyleUnderline"/>
        </w:rPr>
        <w:t xml:space="preserve"> substantial </w:t>
      </w:r>
      <w:r w:rsidRPr="00C23703">
        <w:rPr>
          <w:rStyle w:val="StyleUnderline"/>
          <w:highlight w:val="cyan"/>
        </w:rPr>
        <w:t>stockpile</w:t>
      </w:r>
      <w:r w:rsidRPr="00100A2B">
        <w:rPr>
          <w:rStyle w:val="StyleUnderline"/>
        </w:rPr>
        <w:t xml:space="preserve"> of the elements </w:t>
      </w:r>
      <w:r w:rsidRPr="00C23703">
        <w:rPr>
          <w:rStyle w:val="StyleUnderline"/>
          <w:highlight w:val="cyan"/>
        </w:rPr>
        <w:t>in case of a Chinese boycott</w:t>
      </w:r>
      <w:r w:rsidRPr="00100A2B">
        <w:rPr>
          <w:rStyle w:val="StyleUnderline"/>
        </w:rPr>
        <w:t>.</w:t>
      </w:r>
    </w:p>
    <w:p w14:paraId="32BBE035" w14:textId="77777777" w:rsidR="00B855B7" w:rsidRPr="00C23703" w:rsidRDefault="00B855B7" w:rsidP="00B855B7">
      <w:pPr>
        <w:rPr>
          <w:sz w:val="16"/>
        </w:rPr>
      </w:pPr>
      <w:r w:rsidRPr="00100A2B">
        <w:rPr>
          <w:rStyle w:val="StyleUnderline"/>
        </w:rPr>
        <w:t>This is a bipartisan agenda. The Trump administration’s </w:t>
      </w:r>
      <w:hyperlink r:id="rId27" w:tgtFrame="_blank" w:history="1">
        <w:r w:rsidRPr="00100A2B">
          <w:rPr>
            <w:rStyle w:val="StyleUnderline"/>
          </w:rPr>
          <w:t>strategic assessment</w:t>
        </w:r>
      </w:hyperlink>
      <w:r w:rsidRPr="00C23703">
        <w:rPr>
          <w:sz w:val="16"/>
        </w:rPr>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C23703">
        <w:rPr>
          <w:sz w:val="16"/>
        </w:rPr>
        <w:t xml:space="preserve"> and Congress.</w:t>
      </w:r>
    </w:p>
    <w:p w14:paraId="6C950DDE" w14:textId="77777777" w:rsidR="00B855B7" w:rsidRDefault="00B855B7" w:rsidP="00B855B7">
      <w:pPr>
        <w:pStyle w:val="Heading4"/>
      </w:pPr>
      <w:r>
        <w:t xml:space="preserve">Rare earth elements are critical to the development of technologies that reduce emissions and in the production of US weapons, making them vital to US national security. </w:t>
      </w:r>
    </w:p>
    <w:p w14:paraId="2D41FBD4" w14:textId="77777777" w:rsidR="00B855B7" w:rsidRDefault="00B855B7" w:rsidP="00B855B7">
      <w:pPr>
        <w:rPr>
          <w:rStyle w:val="Style13ptBold"/>
          <w:b w:val="0"/>
          <w:bCs/>
          <w:sz w:val="22"/>
          <w:szCs w:val="22"/>
        </w:rPr>
      </w:pPr>
      <w:r>
        <w:rPr>
          <w:rStyle w:val="Style13ptBold"/>
        </w:rPr>
        <w:t xml:space="preserve">Butler ’14 – </w:t>
      </w:r>
      <w:r>
        <w:rPr>
          <w:rStyle w:val="Style13ptBold"/>
          <w:b w:val="0"/>
          <w:bCs/>
          <w:sz w:val="22"/>
          <w:szCs w:val="22"/>
        </w:rPr>
        <w:t>Commander of the 611</w:t>
      </w:r>
      <w:r w:rsidRPr="005240DA">
        <w:rPr>
          <w:rStyle w:val="Style13ptBold"/>
          <w:b w:val="0"/>
          <w:bCs/>
          <w:sz w:val="22"/>
          <w:szCs w:val="22"/>
          <w:vertAlign w:val="superscript"/>
        </w:rPr>
        <w:t>th</w:t>
      </w:r>
      <w:r>
        <w:rPr>
          <w:rStyle w:val="Style13ptBold"/>
          <w:b w:val="0"/>
          <w:bCs/>
          <w:sz w:val="22"/>
          <w:szCs w:val="22"/>
        </w:rPr>
        <w:t xml:space="preserve"> Air and Space Operations Center at Joint Base Elmendorf-Richardson, Alaska, previous commander of the 3</w:t>
      </w:r>
      <w:r w:rsidRPr="005240DA">
        <w:rPr>
          <w:rStyle w:val="Style13ptBold"/>
          <w:b w:val="0"/>
          <w:bCs/>
          <w:sz w:val="22"/>
          <w:szCs w:val="22"/>
          <w:vertAlign w:val="superscript"/>
        </w:rPr>
        <w:t>rd</w:t>
      </w:r>
      <w:r>
        <w:rPr>
          <w:rStyle w:val="Style13ptBold"/>
          <w:b w:val="0"/>
          <w:bCs/>
          <w:sz w:val="22"/>
          <w:szCs w:val="22"/>
        </w:rPr>
        <w:t xml:space="preserve"> Operations Group at Joint-Base. Elmendorf-Richardson, Alaska, graduated from the Air Force Academy</w:t>
      </w:r>
    </w:p>
    <w:p w14:paraId="5766C95C" w14:textId="77777777" w:rsidR="00B855B7" w:rsidRPr="005240DA" w:rsidRDefault="00B855B7" w:rsidP="00B855B7">
      <w:pPr>
        <w:rPr>
          <w:rStyle w:val="Style13ptBold"/>
          <w:b w:val="0"/>
          <w:bCs/>
          <w:sz w:val="22"/>
          <w:szCs w:val="22"/>
        </w:rPr>
      </w:pPr>
      <w:r>
        <w:rPr>
          <w:rStyle w:val="Style13ptBold"/>
          <w:b w:val="0"/>
          <w:bCs/>
          <w:sz w:val="22"/>
          <w:szCs w:val="22"/>
        </w:rPr>
        <w:t xml:space="preserve">Colonel Charles J. Butler, “Rare Earth Elements: China’s Monopoly and Implications for US National Security,” 2014, </w:t>
      </w:r>
      <w:r w:rsidRPr="005240DA">
        <w:rPr>
          <w:rStyle w:val="Style13ptBold"/>
          <w:b w:val="0"/>
          <w:bCs/>
          <w:sz w:val="22"/>
          <w:szCs w:val="22"/>
        </w:rPr>
        <w:t>https://static1.squarespace.com/static/579fc2ad725e253a86230610/t/57ec77e3be6594808a453ff4/1475114980255/38-1_Butler1.pdf</w:t>
      </w:r>
    </w:p>
    <w:p w14:paraId="1D47A3FE" w14:textId="77777777" w:rsidR="00B855B7" w:rsidRPr="00C30F43" w:rsidRDefault="00B855B7" w:rsidP="00B855B7">
      <w:pPr>
        <w:rPr>
          <w:rStyle w:val="StyleUnderline"/>
        </w:rPr>
      </w:pPr>
      <w:r w:rsidRPr="00C30F43">
        <w:rPr>
          <w:rStyle w:val="StyleUnderline"/>
        </w:rPr>
        <w:t xml:space="preserve">The concern over access to a secure and reliable supply of </w:t>
      </w:r>
      <w:r w:rsidRPr="00C30F43">
        <w:rPr>
          <w:rStyle w:val="StyleUnderline"/>
          <w:highlight w:val="cyan"/>
        </w:rPr>
        <w:t>rare earths</w:t>
      </w:r>
      <w:r w:rsidRPr="00C30F43">
        <w:rPr>
          <w:rStyle w:val="StyleUnderline"/>
        </w:rPr>
        <w:t xml:space="preserve"> stems from the ubiquitous nature of the </w:t>
      </w:r>
      <w:r w:rsidRPr="00C30F43">
        <w:rPr>
          <w:rStyle w:val="StyleUnderline"/>
          <w:highlight w:val="cyan"/>
        </w:rPr>
        <w:t>commercial and defense sector products</w:t>
      </w:r>
      <w:r w:rsidRPr="00C30F43">
        <w:rPr>
          <w:rStyle w:val="StyleUnderline"/>
        </w:rPr>
        <w:t xml:space="preserve"> made from these elements. These products </w:t>
      </w:r>
      <w:r w:rsidRPr="005240DA">
        <w:rPr>
          <w:rStyle w:val="StyleUnderline"/>
          <w:highlight w:val="cyan"/>
        </w:rPr>
        <w:t>rang</w:t>
      </w:r>
      <w:r w:rsidRPr="00C30F43">
        <w:rPr>
          <w:rStyle w:val="StyleUnderline"/>
          <w:highlight w:val="cyan"/>
        </w:rPr>
        <w:t>e from touch screens</w:t>
      </w:r>
      <w:r w:rsidRPr="00C30F43">
        <w:rPr>
          <w:rStyle w:val="StyleUnderline"/>
        </w:rPr>
        <w:t xml:space="preserve"> for iPhones </w:t>
      </w:r>
      <w:r w:rsidRPr="00C30F43">
        <w:rPr>
          <w:rStyle w:val="StyleUnderline"/>
          <w:highlight w:val="cyan"/>
        </w:rPr>
        <w:t>to</w:t>
      </w:r>
      <w:r w:rsidRPr="00C30F43">
        <w:rPr>
          <w:rStyle w:val="StyleUnderline"/>
        </w:rPr>
        <w:t xml:space="preserve"> guidance components on advanced air-to-air </w:t>
      </w:r>
      <w:r w:rsidRPr="00C30F43">
        <w:rPr>
          <w:rStyle w:val="StyleUnderline"/>
          <w:highlight w:val="cyan"/>
        </w:rPr>
        <w:t>missiles. Without</w:t>
      </w:r>
      <w:r w:rsidRPr="00C30F43">
        <w:rPr>
          <w:rStyle w:val="StyleUnderline"/>
        </w:rPr>
        <w:t xml:space="preserve"> a sufficient supply of </w:t>
      </w:r>
      <w:r w:rsidRPr="00C30F43">
        <w:rPr>
          <w:rStyle w:val="StyleUnderline"/>
          <w:highlight w:val="cyan"/>
        </w:rPr>
        <w:t>rare earths, numerous</w:t>
      </w:r>
      <w:r w:rsidRPr="00C30F43">
        <w:rPr>
          <w:rStyle w:val="StyleUnderline"/>
        </w:rPr>
        <w:t xml:space="preserve"> everyday </w:t>
      </w:r>
      <w:r w:rsidRPr="00C30F43">
        <w:rPr>
          <w:rStyle w:val="StyleUnderline"/>
          <w:highlight w:val="cyan"/>
        </w:rPr>
        <w:t>products would no longer be available</w:t>
      </w:r>
      <w:r w:rsidRPr="00C30F43">
        <w:rPr>
          <w:rStyle w:val="StyleUnderline"/>
        </w:rPr>
        <w:t xml:space="preserve"> </w:t>
      </w:r>
      <w:r w:rsidRPr="00B82D29">
        <w:rPr>
          <w:sz w:val="16"/>
        </w:rPr>
        <w:t xml:space="preserve">to the American consumer. More importantly, </w:t>
      </w:r>
      <w:r w:rsidRPr="00C30F43">
        <w:rPr>
          <w:rStyle w:val="StyleUnderline"/>
        </w:rPr>
        <w:t xml:space="preserve">essential components in </w:t>
      </w:r>
      <w:r w:rsidRPr="00C30F43">
        <w:rPr>
          <w:rStyle w:val="StyleUnderline"/>
          <w:highlight w:val="cyan"/>
        </w:rPr>
        <w:t>U.S. weapons</w:t>
      </w:r>
      <w:r w:rsidRPr="00C30F43">
        <w:rPr>
          <w:rStyle w:val="StyleUnderline"/>
        </w:rPr>
        <w:t xml:space="preserve"> systems </w:t>
      </w:r>
      <w:r w:rsidRPr="00C30F43">
        <w:rPr>
          <w:rStyle w:val="StyleUnderline"/>
          <w:highlight w:val="cyan"/>
        </w:rPr>
        <w:t>would be diffi- cult</w:t>
      </w:r>
      <w:r w:rsidRPr="00C30F43">
        <w:rPr>
          <w:rStyle w:val="StyleUnderline"/>
        </w:rPr>
        <w:t xml:space="preserve"> if not impossible </w:t>
      </w:r>
      <w:r w:rsidRPr="00C30F43">
        <w:rPr>
          <w:rStyle w:val="StyleUnderline"/>
          <w:highlight w:val="cyan"/>
        </w:rPr>
        <w:t>to produce</w:t>
      </w:r>
      <w:r w:rsidRPr="00C30F43">
        <w:rPr>
          <w:rStyle w:val="StyleUnderline"/>
        </w:rPr>
        <w:t xml:space="preserve"> without them. </w:t>
      </w:r>
    </w:p>
    <w:p w14:paraId="606B0B62" w14:textId="77777777" w:rsidR="00B855B7" w:rsidRPr="00C30F43" w:rsidRDefault="00B855B7" w:rsidP="00B855B7">
      <w:pPr>
        <w:rPr>
          <w:sz w:val="16"/>
          <w:szCs w:val="16"/>
        </w:rPr>
      </w:pPr>
      <w:r w:rsidRPr="00C30F43">
        <w:rPr>
          <w:sz w:val="16"/>
          <w:szCs w:val="16"/>
        </w:rPr>
        <w:t xml:space="preserve">Rare earths are important in the manufacture of a myriad of products due to their unique ability to readily give up and accept electrons.20 This property makes them beneficial in many electronic, optical, magnetic, and catalytic applications.21 Permanent magnets and rare earth phosphors are the most prevalent of the rare earths–based products in today’s market. </w:t>
      </w:r>
    </w:p>
    <w:p w14:paraId="05A08CB7" w14:textId="77777777" w:rsidR="00B855B7" w:rsidRPr="00C30F43" w:rsidRDefault="00B855B7" w:rsidP="00B855B7">
      <w:pPr>
        <w:rPr>
          <w:sz w:val="16"/>
          <w:szCs w:val="16"/>
        </w:rPr>
      </w:pPr>
      <w:r w:rsidRPr="00C30F43">
        <w:rPr>
          <w:sz w:val="16"/>
          <w:szCs w:val="16"/>
        </w:rPr>
        <w:t xml:space="preserve">Permanent magnets incorporate neodymium, praseodymium, dysprosium, and terbium as key elements.22 Rare earth phosphors use yttrium, euro- pium, terbium, gadolinium, and cerium, which contribute to the brilliant display of colors on flat panel television screens.23 Additionally, rare earths also aid in fiber optic signal amplification through the incorporation of yttrium, europium, terbium, and erbium.24 Nickel metal hydride batteries use lanthanum to increase energy storage capacity.25 Finally, catalytic crackers and convertors employ cerium and lanthanum.26 </w:t>
      </w:r>
    </w:p>
    <w:p w14:paraId="7B430159" w14:textId="77777777" w:rsidR="00B855B7" w:rsidRPr="00B82D29" w:rsidRDefault="00B855B7" w:rsidP="00B855B7">
      <w:pPr>
        <w:rPr>
          <w:sz w:val="16"/>
        </w:rPr>
      </w:pPr>
      <w:r w:rsidRPr="00C30F43">
        <w:rPr>
          <w:rStyle w:val="StyleUnderline"/>
        </w:rPr>
        <w:t xml:space="preserve">Many </w:t>
      </w:r>
      <w:r w:rsidRPr="00C30F43">
        <w:rPr>
          <w:rStyle w:val="StyleUnderline"/>
          <w:highlight w:val="cyan"/>
        </w:rPr>
        <w:t>rare earth products</w:t>
      </w:r>
      <w:r w:rsidRPr="00C30F43">
        <w:rPr>
          <w:rStyle w:val="StyleUnderline"/>
        </w:rPr>
        <w:t xml:space="preserve"> and technologies possess dual-use attri- butes, meaning they </w:t>
      </w:r>
      <w:r w:rsidRPr="00C30F43">
        <w:rPr>
          <w:rStyle w:val="StyleUnderline"/>
          <w:highlight w:val="cyan"/>
        </w:rPr>
        <w:t>are used for</w:t>
      </w:r>
      <w:r w:rsidRPr="00C30F43">
        <w:rPr>
          <w:rStyle w:val="StyleUnderline"/>
        </w:rPr>
        <w:t xml:space="preserve"> both </w:t>
      </w:r>
      <w:r w:rsidRPr="00C30F43">
        <w:rPr>
          <w:rStyle w:val="StyleUnderline"/>
          <w:highlight w:val="cyan"/>
        </w:rPr>
        <w:t>commercial and military purposes</w:t>
      </w:r>
      <w:r w:rsidRPr="00B82D29">
        <w:rPr>
          <w:sz w:val="16"/>
        </w:rPr>
        <w:t xml:space="preserve">. In the commercial sector, for example, </w:t>
      </w:r>
      <w:r w:rsidRPr="00C30F43">
        <w:rPr>
          <w:rStyle w:val="StyleUnderline"/>
        </w:rPr>
        <w:t>today’s hybrid vehicles employ rare earths permanent magnets in their electric traction drives,27 which either replace or supplement internal combustion engines in hybrid automobiles</w:t>
      </w:r>
      <w:r w:rsidRPr="00B82D29">
        <w:rPr>
          <w:rStyle w:val="StyleUnderline"/>
          <w:highlight w:val="cyan"/>
        </w:rPr>
        <w:t>, increasing energy efficiency</w:t>
      </w:r>
      <w:r w:rsidRPr="00B82D29">
        <w:rPr>
          <w:sz w:val="16"/>
        </w:rPr>
        <w:t xml:space="preserve">.28 Additionally, </w:t>
      </w:r>
      <w:r w:rsidRPr="00B82D29">
        <w:rPr>
          <w:rStyle w:val="StyleUnderline"/>
          <w:highlight w:val="cyan"/>
        </w:rPr>
        <w:t>the</w:t>
      </w:r>
      <w:r w:rsidRPr="00C30F43">
        <w:rPr>
          <w:rStyle w:val="StyleUnderline"/>
        </w:rPr>
        <w:t xml:space="preserve"> Toyota Prius has a nickel metal hydride (Ni-MH) battery for energy storage, which increases overall </w:t>
      </w:r>
      <w:r w:rsidRPr="00B82D29">
        <w:rPr>
          <w:rStyle w:val="StyleUnderline"/>
          <w:highlight w:val="cyan"/>
        </w:rPr>
        <w:t>fuel economy</w:t>
      </w:r>
      <w:r w:rsidRPr="00C30F43">
        <w:rPr>
          <w:rStyle w:val="StyleUnderline"/>
        </w:rPr>
        <w:t xml:space="preserve">.29 Wind turbines also integrate permanent magnets in gear- less generators for better </w:t>
      </w:r>
      <w:r w:rsidRPr="00B82D29">
        <w:rPr>
          <w:rStyle w:val="StyleUnderline"/>
          <w:highlight w:val="cyan"/>
        </w:rPr>
        <w:t>reliability</w:t>
      </w:r>
      <w:r w:rsidRPr="00C30F43">
        <w:rPr>
          <w:rStyle w:val="StyleUnderline"/>
        </w:rPr>
        <w:t xml:space="preserve"> and online performance.30</w:t>
      </w:r>
      <w:r w:rsidRPr="00B82D29">
        <w:rPr>
          <w:sz w:val="16"/>
        </w:rPr>
        <w:t xml:space="preserve"> </w:t>
      </w:r>
      <w:r w:rsidRPr="00C30F43">
        <w:rPr>
          <w:rStyle w:val="StyleUnderline"/>
        </w:rPr>
        <w:t>The new fluorescent light bulbs on the market utilize rare earth phosphors. These light bulbs consume 70 percent less energy than the older incandescent bulbs</w:t>
      </w:r>
      <w:r w:rsidRPr="00B82D29">
        <w:rPr>
          <w:sz w:val="16"/>
        </w:rPr>
        <w:t xml:space="preserve">.31 Finally, </w:t>
      </w:r>
      <w:r w:rsidRPr="00B82D29">
        <w:rPr>
          <w:rStyle w:val="StyleUnderline"/>
          <w:highlight w:val="cyan"/>
        </w:rPr>
        <w:t>rare earths</w:t>
      </w:r>
      <w:r w:rsidRPr="00C30F43">
        <w:rPr>
          <w:rStyle w:val="StyleUnderline"/>
        </w:rPr>
        <w:t xml:space="preserve"> are found in automobile catalytic convertors to </w:t>
      </w:r>
      <w:r w:rsidRPr="00B82D29">
        <w:rPr>
          <w:rStyle w:val="StyleUnderline"/>
          <w:highlight w:val="cyan"/>
        </w:rPr>
        <w:t>reduce</w:t>
      </w:r>
      <w:r w:rsidRPr="00C30F43">
        <w:rPr>
          <w:rStyle w:val="StyleUnderline"/>
        </w:rPr>
        <w:t xml:space="preserve"> dangerous </w:t>
      </w:r>
      <w:r w:rsidRPr="00B82D29">
        <w:rPr>
          <w:rStyle w:val="StyleUnderline"/>
          <w:highlight w:val="cyan"/>
        </w:rPr>
        <w:t>emissions</w:t>
      </w:r>
      <w:r w:rsidRPr="00C30F43">
        <w:rPr>
          <w:rStyle w:val="StyleUnderline"/>
        </w:rPr>
        <w:t xml:space="preserve"> of CO2 and ozone, contributing to a cleaner environment</w:t>
      </w:r>
      <w:r w:rsidRPr="00B82D29">
        <w:rPr>
          <w:sz w:val="16"/>
        </w:rPr>
        <w:t xml:space="preserve">.32 </w:t>
      </w:r>
    </w:p>
    <w:p w14:paraId="5497AE5D" w14:textId="77777777" w:rsidR="00B855B7" w:rsidRPr="00B82D29" w:rsidRDefault="00B855B7" w:rsidP="00B855B7">
      <w:pPr>
        <w:rPr>
          <w:sz w:val="16"/>
        </w:rPr>
      </w:pPr>
      <w:r w:rsidRPr="00B82D29">
        <w:rPr>
          <w:sz w:val="16"/>
        </w:rPr>
        <w:t xml:space="preserve">Furthermore, </w:t>
      </w:r>
      <w:r w:rsidRPr="00B82D29">
        <w:rPr>
          <w:rStyle w:val="StyleUnderline"/>
          <w:highlight w:val="cyan"/>
        </w:rPr>
        <w:t>dual-use components made from rare earths play a vital role in U.S. national security</w:t>
      </w:r>
      <w:r w:rsidRPr="00B82D29">
        <w:rPr>
          <w:rStyle w:val="StyleUnderline"/>
        </w:rPr>
        <w:t xml:space="preserve"> through defense sector applications. </w:t>
      </w:r>
      <w:r w:rsidRPr="00B82D29">
        <w:rPr>
          <w:rStyle w:val="StyleUnderline"/>
          <w:highlight w:val="cyan"/>
        </w:rPr>
        <w:t>Permanent magnets are</w:t>
      </w:r>
      <w:r w:rsidRPr="00B82D29">
        <w:rPr>
          <w:rStyle w:val="StyleUnderline"/>
        </w:rPr>
        <w:t xml:space="preserve"> incorporated in </w:t>
      </w:r>
      <w:r w:rsidRPr="00B82D29">
        <w:rPr>
          <w:rStyle w:val="StyleUnderline"/>
          <w:highlight w:val="cyan"/>
        </w:rPr>
        <w:t>critical</w:t>
      </w:r>
      <w:r w:rsidRPr="00B82D29">
        <w:rPr>
          <w:rStyle w:val="StyleUnderline"/>
        </w:rPr>
        <w:t xml:space="preserve"> guidance and </w:t>
      </w:r>
      <w:r w:rsidRPr="00B82D29">
        <w:rPr>
          <w:rStyle w:val="StyleUnderline"/>
          <w:highlight w:val="cyan"/>
        </w:rPr>
        <w:t>control mech- anisms of</w:t>
      </w:r>
      <w:r w:rsidRPr="00B82D29">
        <w:rPr>
          <w:rStyle w:val="StyleUnderline"/>
        </w:rPr>
        <w:t xml:space="preserve"> U.S.-built </w:t>
      </w:r>
      <w:r w:rsidRPr="00B82D29">
        <w:rPr>
          <w:rStyle w:val="StyleUnderline"/>
          <w:highlight w:val="cyan"/>
        </w:rPr>
        <w:t>weapons,</w:t>
      </w:r>
      <w:r w:rsidRPr="00B82D29">
        <w:rPr>
          <w:rStyle w:val="StyleUnderline"/>
        </w:rPr>
        <w:t xml:space="preserve"> enabling kinetic weapons to impact their target</w:t>
      </w:r>
      <w:r w:rsidRPr="00B82D29">
        <w:rPr>
          <w:sz w:val="16"/>
        </w:rPr>
        <w:t xml:space="preserve">.33 </w:t>
      </w:r>
      <w:r w:rsidRPr="00B82D29">
        <w:rPr>
          <w:rStyle w:val="StyleUnderline"/>
        </w:rPr>
        <w:t xml:space="preserve">Today’s advanced </w:t>
      </w:r>
      <w:r w:rsidRPr="00B82D29">
        <w:rPr>
          <w:rStyle w:val="StyleUnderline"/>
          <w:highlight w:val="cyan"/>
        </w:rPr>
        <w:t>jet engines are coated with rare earth elements for increased thermal stress</w:t>
      </w:r>
      <w:r w:rsidRPr="00B82D29">
        <w:rPr>
          <w:rStyle w:val="StyleUnderline"/>
        </w:rPr>
        <w:t xml:space="preserve"> resistance</w:t>
      </w:r>
      <w:r w:rsidRPr="00B82D29">
        <w:rPr>
          <w:sz w:val="16"/>
        </w:rPr>
        <w:t xml:space="preserve">.34 </w:t>
      </w:r>
      <w:r w:rsidRPr="00B82D29">
        <w:rPr>
          <w:rStyle w:val="StyleUnderline"/>
        </w:rPr>
        <w:t xml:space="preserve">The performance requirements for the engines on the F-22A Raptor and F-35 Joint Strike Fighter (JSF) are extremely stringent based on the environment in which these aircraft routinely operate. </w:t>
      </w:r>
      <w:r w:rsidRPr="00B82D29">
        <w:rPr>
          <w:rStyle w:val="StyleUnderline"/>
          <w:highlight w:val="cyan"/>
        </w:rPr>
        <w:t>Without the</w:t>
      </w:r>
      <w:r w:rsidRPr="00B82D29">
        <w:rPr>
          <w:rStyle w:val="StyleUnderline"/>
        </w:rPr>
        <w:t xml:space="preserve"> added </w:t>
      </w:r>
      <w:r w:rsidRPr="00B82D29">
        <w:rPr>
          <w:rStyle w:val="StyleUnderline"/>
          <w:highlight w:val="cyan"/>
        </w:rPr>
        <w:t>thermal protection</w:t>
      </w:r>
      <w:r w:rsidRPr="00B82D29">
        <w:rPr>
          <w:rStyle w:val="StyleUnderline"/>
        </w:rPr>
        <w:t xml:space="preserve"> rare earths provide, </w:t>
      </w:r>
      <w:r w:rsidRPr="00B82D29">
        <w:rPr>
          <w:rStyle w:val="StyleUnderline"/>
          <w:highlight w:val="cyan"/>
        </w:rPr>
        <w:t>engine performance may be degraded</w:t>
      </w:r>
      <w:r w:rsidRPr="00B82D29">
        <w:rPr>
          <w:rStyle w:val="StyleUnderline"/>
        </w:rPr>
        <w:t xml:space="preserve"> with catastrophic results.</w:t>
      </w:r>
      <w:r w:rsidRPr="00B82D29">
        <w:rPr>
          <w:sz w:val="16"/>
        </w:rPr>
        <w:t xml:space="preserve"> </w:t>
      </w:r>
    </w:p>
    <w:p w14:paraId="5A090983" w14:textId="77777777" w:rsidR="00B855B7" w:rsidRPr="00B25E7C" w:rsidRDefault="00B855B7" w:rsidP="00B855B7">
      <w:pPr>
        <w:rPr>
          <w:u w:val="single"/>
        </w:rPr>
      </w:pPr>
      <w:r w:rsidRPr="00B82D29">
        <w:rPr>
          <w:rStyle w:val="StyleUnderline"/>
          <w:highlight w:val="cyan"/>
        </w:rPr>
        <w:t>Rare earths technology used in electronics</w:t>
      </w:r>
      <w:r w:rsidRPr="00B82D29">
        <w:rPr>
          <w:rStyle w:val="StyleUnderline"/>
        </w:rPr>
        <w:t xml:space="preserve"> also </w:t>
      </w:r>
      <w:r w:rsidRPr="00B82D29">
        <w:rPr>
          <w:rStyle w:val="StyleUnderline"/>
          <w:highlight w:val="cyan"/>
        </w:rPr>
        <w:t>has</w:t>
      </w:r>
      <w:r w:rsidRPr="00B82D29">
        <w:rPr>
          <w:rStyle w:val="StyleUnderline"/>
        </w:rPr>
        <w:t xml:space="preserve"> numerous </w:t>
      </w:r>
      <w:r w:rsidRPr="00B82D29">
        <w:rPr>
          <w:rStyle w:val="StyleUnderline"/>
          <w:highlight w:val="cyan"/>
        </w:rPr>
        <w:t>defense applications</w:t>
      </w:r>
      <w:r w:rsidRPr="00B82D29">
        <w:rPr>
          <w:rStyle w:val="StyleUnderline"/>
        </w:rPr>
        <w:t xml:space="preserve">. The same technology used in manufacturing commercial Ni-MH batteries is also found </w:t>
      </w:r>
      <w:r w:rsidRPr="00B82D29">
        <w:rPr>
          <w:rStyle w:val="StyleUnderline"/>
          <w:highlight w:val="cyan"/>
        </w:rPr>
        <w:t>in</w:t>
      </w:r>
      <w:r w:rsidRPr="00B82D29">
        <w:rPr>
          <w:rStyle w:val="StyleUnderline"/>
        </w:rPr>
        <w:t xml:space="preserve"> both </w:t>
      </w:r>
      <w:r w:rsidRPr="00B82D29">
        <w:rPr>
          <w:rStyle w:val="StyleUnderline"/>
          <w:highlight w:val="cyan"/>
        </w:rPr>
        <w:t>electronic warfare</w:t>
      </w:r>
      <w:r w:rsidRPr="00B82D29">
        <w:rPr>
          <w:rStyle w:val="StyleUnderline"/>
        </w:rPr>
        <w:t xml:space="preserve"> systems </w:t>
      </w:r>
      <w:r w:rsidRPr="00B82D29">
        <w:rPr>
          <w:rStyle w:val="StyleUnderline"/>
          <w:highlight w:val="cyan"/>
        </w:rPr>
        <w:t>and</w:t>
      </w:r>
      <w:r w:rsidRPr="00B82D29">
        <w:rPr>
          <w:rStyle w:val="StyleUnderline"/>
        </w:rPr>
        <w:t xml:space="preserve"> directed </w:t>
      </w:r>
      <w:r w:rsidRPr="00B82D29">
        <w:rPr>
          <w:rStyle w:val="StyleUnderline"/>
          <w:highlight w:val="cyan"/>
        </w:rPr>
        <w:t>energy weapons</w:t>
      </w:r>
      <w:r w:rsidRPr="00B82D29">
        <w:rPr>
          <w:rStyle w:val="StyleUnderline"/>
        </w:rPr>
        <w:t>.</w:t>
      </w:r>
      <w:r w:rsidRPr="00B82D29">
        <w:rPr>
          <w:sz w:val="16"/>
        </w:rPr>
        <w:t xml:space="preserve">35 </w:t>
      </w:r>
      <w:r w:rsidRPr="00B82D29">
        <w:rPr>
          <w:rStyle w:val="StyleUnderline"/>
          <w:highlight w:val="cyan"/>
        </w:rPr>
        <w:t>Examples</w:t>
      </w:r>
      <w:r w:rsidRPr="00B82D29">
        <w:rPr>
          <w:rStyle w:val="StyleUnderline"/>
        </w:rPr>
        <w:t xml:space="preserve"> of their use </w:t>
      </w:r>
      <w:r w:rsidRPr="00B82D29">
        <w:rPr>
          <w:rStyle w:val="StyleUnderline"/>
          <w:highlight w:val="cyan"/>
        </w:rPr>
        <w:t>include smart jammers</w:t>
      </w:r>
      <w:r w:rsidRPr="00B82D29">
        <w:rPr>
          <w:rStyle w:val="StyleUnderline"/>
        </w:rPr>
        <w:t xml:space="preserve"> on advanced U.S. fighter aircraft, </w:t>
      </w:r>
      <w:r w:rsidRPr="00B82D29">
        <w:rPr>
          <w:rStyle w:val="StyleUnderline"/>
          <w:highlight w:val="cyan"/>
        </w:rPr>
        <w:t>area denial weapons</w:t>
      </w:r>
      <w:r w:rsidRPr="00B82D29">
        <w:rPr>
          <w:rStyle w:val="StyleUnderline"/>
        </w:rPr>
        <w:t xml:space="preserve"> systems, </w:t>
      </w:r>
      <w:r w:rsidRPr="00B82D29">
        <w:rPr>
          <w:rStyle w:val="StyleUnderline"/>
          <w:highlight w:val="cyan"/>
        </w:rPr>
        <w:t>and the electromagnetic railgun</w:t>
      </w:r>
      <w:r w:rsidRPr="00B82D29">
        <w:rPr>
          <w:sz w:val="16"/>
        </w:rPr>
        <w:t xml:space="preserve">.36 </w:t>
      </w:r>
      <w:r w:rsidRPr="00B82D29">
        <w:rPr>
          <w:rStyle w:val="StyleUnderline"/>
        </w:rPr>
        <w:t>All of these weapons require high efficiency battery technology to function properly</w:t>
      </w:r>
      <w:r w:rsidRPr="00B82D29">
        <w:rPr>
          <w:sz w:val="16"/>
        </w:rPr>
        <w:t xml:space="preserve">. Additionally, </w:t>
      </w:r>
      <w:r w:rsidRPr="00B82D29">
        <w:rPr>
          <w:rStyle w:val="StyleUnderline"/>
        </w:rPr>
        <w:t xml:space="preserve">computer drives manufactured with critical </w:t>
      </w:r>
      <w:r w:rsidRPr="00B82D29">
        <w:rPr>
          <w:rStyle w:val="StyleUnderline"/>
          <w:highlight w:val="cyan"/>
        </w:rPr>
        <w:t>rare earths enable precision</w:t>
      </w:r>
      <w:r w:rsidRPr="00B82D29">
        <w:rPr>
          <w:rStyle w:val="StyleUnderline"/>
        </w:rPr>
        <w:t xml:space="preserve"> weapons systems to reach their targets, while </w:t>
      </w:r>
      <w:r w:rsidRPr="00B82D29">
        <w:rPr>
          <w:rStyle w:val="StyleUnderline"/>
          <w:highlight w:val="cyan"/>
        </w:rPr>
        <w:t>laser tech</w:t>
      </w:r>
      <w:r w:rsidRPr="00B82D29">
        <w:rPr>
          <w:rStyle w:val="StyleUnderline"/>
        </w:rPr>
        <w:t xml:space="preserve">nology </w:t>
      </w:r>
      <w:r w:rsidRPr="00B82D29">
        <w:rPr>
          <w:rStyle w:val="StyleUnderline"/>
          <w:highlight w:val="cyan"/>
        </w:rPr>
        <w:t>depends on the amplification properties of rare earths</w:t>
      </w:r>
      <w:r w:rsidRPr="00B82D29">
        <w:rPr>
          <w:rStyle w:val="StyleUnderline"/>
        </w:rPr>
        <w:t xml:space="preserve"> for targeting</w:t>
      </w:r>
      <w:r w:rsidRPr="00B82D29">
        <w:rPr>
          <w:sz w:val="16"/>
        </w:rPr>
        <w:t xml:space="preserve">.37 </w:t>
      </w:r>
      <w:r w:rsidRPr="00B82D29">
        <w:rPr>
          <w:rStyle w:val="StyleUnderline"/>
          <w:highlight w:val="cyan"/>
        </w:rPr>
        <w:t>Without these</w:t>
      </w:r>
      <w:r w:rsidRPr="00B82D29">
        <w:rPr>
          <w:rStyle w:val="StyleUnderline"/>
        </w:rPr>
        <w:t xml:space="preserve"> critical components, </w:t>
      </w:r>
      <w:r w:rsidRPr="00B82D29">
        <w:rPr>
          <w:rStyle w:val="StyleUnderline"/>
          <w:highlight w:val="cyan"/>
        </w:rPr>
        <w:t>accuracy would deteriorate</w:t>
      </w:r>
      <w:r w:rsidRPr="00B82D29">
        <w:rPr>
          <w:rStyle w:val="StyleUnderline"/>
        </w:rPr>
        <w:t xml:space="preserve">, potentially </w:t>
      </w:r>
      <w:r w:rsidRPr="00B82D29">
        <w:rPr>
          <w:rStyle w:val="StyleUnderline"/>
          <w:highlight w:val="cyan"/>
        </w:rPr>
        <w:t>resulting in</w:t>
      </w:r>
      <w:r w:rsidRPr="00B82D29">
        <w:rPr>
          <w:rStyle w:val="StyleUnderline"/>
        </w:rPr>
        <w:t xml:space="preserve"> increased collateral </w:t>
      </w:r>
      <w:r w:rsidRPr="00B82D29">
        <w:rPr>
          <w:rStyle w:val="StyleUnderline"/>
          <w:highlight w:val="cyan"/>
        </w:rPr>
        <w:t>damage and weapons expenditure.</w:t>
      </w:r>
      <w:r w:rsidRPr="00B82D29">
        <w:rPr>
          <w:rStyle w:val="StyleUnderline"/>
        </w:rPr>
        <w:t xml:space="preserve"> </w:t>
      </w:r>
    </w:p>
    <w:p w14:paraId="27BEDDBA" w14:textId="77777777" w:rsidR="00B855B7" w:rsidRDefault="00B855B7" w:rsidP="00B855B7">
      <w:pPr>
        <w:pStyle w:val="Heading4"/>
      </w:pPr>
      <w:r>
        <w:t xml:space="preserve">US reliance on China for REMS puts the US at a strategic disadvantage in the case of conflict with China—China can use its rare earth advantage as a weapon against nations that require these metals. </w:t>
      </w:r>
    </w:p>
    <w:p w14:paraId="604CFB11" w14:textId="77777777" w:rsidR="00B855B7" w:rsidRDefault="00B855B7" w:rsidP="00B855B7">
      <w:pPr>
        <w:rPr>
          <w:rStyle w:val="Style13ptBold"/>
          <w:b w:val="0"/>
          <w:bCs/>
          <w:sz w:val="22"/>
          <w:szCs w:val="22"/>
        </w:rPr>
      </w:pPr>
      <w:r>
        <w:rPr>
          <w:rStyle w:val="Style13ptBold"/>
        </w:rPr>
        <w:t xml:space="preserve">Butler ’14 – </w:t>
      </w:r>
      <w:r>
        <w:rPr>
          <w:rStyle w:val="Style13ptBold"/>
          <w:b w:val="0"/>
          <w:bCs/>
          <w:sz w:val="22"/>
          <w:szCs w:val="22"/>
        </w:rPr>
        <w:t>Commander of the 611</w:t>
      </w:r>
      <w:r w:rsidRPr="005240DA">
        <w:rPr>
          <w:rStyle w:val="Style13ptBold"/>
          <w:b w:val="0"/>
          <w:bCs/>
          <w:sz w:val="22"/>
          <w:szCs w:val="22"/>
          <w:vertAlign w:val="superscript"/>
        </w:rPr>
        <w:t>th</w:t>
      </w:r>
      <w:r>
        <w:rPr>
          <w:rStyle w:val="Style13ptBold"/>
          <w:b w:val="0"/>
          <w:bCs/>
          <w:sz w:val="22"/>
          <w:szCs w:val="22"/>
        </w:rPr>
        <w:t xml:space="preserve"> Air and Space Operations Center at Joint Base Elmendorf-Richardson, Alaska, previous commander of the 3</w:t>
      </w:r>
      <w:r w:rsidRPr="005240DA">
        <w:rPr>
          <w:rStyle w:val="Style13ptBold"/>
          <w:b w:val="0"/>
          <w:bCs/>
          <w:sz w:val="22"/>
          <w:szCs w:val="22"/>
          <w:vertAlign w:val="superscript"/>
        </w:rPr>
        <w:t>rd</w:t>
      </w:r>
      <w:r>
        <w:rPr>
          <w:rStyle w:val="Style13ptBold"/>
          <w:b w:val="0"/>
          <w:bCs/>
          <w:sz w:val="22"/>
          <w:szCs w:val="22"/>
        </w:rPr>
        <w:t xml:space="preserve"> Operations Group at Joint-Base. Elmendorf-Richardson, Alaska, graduated from the Air Force Academy</w:t>
      </w:r>
    </w:p>
    <w:p w14:paraId="0448947F" w14:textId="77777777" w:rsidR="00B855B7" w:rsidRPr="00C47EBF" w:rsidRDefault="00B855B7" w:rsidP="00B855B7">
      <w:pPr>
        <w:rPr>
          <w:bCs/>
          <w:szCs w:val="22"/>
        </w:rPr>
      </w:pPr>
      <w:r>
        <w:rPr>
          <w:rStyle w:val="Style13ptBold"/>
          <w:b w:val="0"/>
          <w:bCs/>
          <w:sz w:val="22"/>
          <w:szCs w:val="22"/>
        </w:rPr>
        <w:t xml:space="preserve">Colonel Charles J. Butler, “Rare Earth Elements: China’s Monopoly and Implications for US National Security,” 2014, </w:t>
      </w:r>
      <w:r w:rsidRPr="005240DA">
        <w:rPr>
          <w:rStyle w:val="Style13ptBold"/>
          <w:b w:val="0"/>
          <w:bCs/>
          <w:sz w:val="22"/>
          <w:szCs w:val="22"/>
        </w:rPr>
        <w:t>https://static1.squarespace.com/static/579fc2ad725e253a86230610/t/57ec77e3be6594808a453ff4/1475114980255/38-1_Butler1.pdf</w:t>
      </w:r>
    </w:p>
    <w:p w14:paraId="6F756D07" w14:textId="77777777" w:rsidR="00B855B7" w:rsidRPr="004C1D96" w:rsidRDefault="00B855B7" w:rsidP="00B855B7">
      <w:pPr>
        <w:rPr>
          <w:sz w:val="16"/>
        </w:rPr>
      </w:pPr>
      <w:r w:rsidRPr="00631DF6">
        <w:rPr>
          <w:rStyle w:val="StyleUnderline"/>
          <w:highlight w:val="cyan"/>
        </w:rPr>
        <w:t>For one nation to possess 95 percent of</w:t>
      </w:r>
      <w:r w:rsidRPr="00631DF6">
        <w:rPr>
          <w:rStyle w:val="StyleUnderline"/>
        </w:rPr>
        <w:t xml:space="preserve"> the production capacity of </w:t>
      </w:r>
      <w:r w:rsidRPr="00631DF6">
        <w:rPr>
          <w:rStyle w:val="StyleUnderline"/>
          <w:highlight w:val="cyan"/>
        </w:rPr>
        <w:t>a</w:t>
      </w:r>
      <w:r w:rsidRPr="00631DF6">
        <w:rPr>
          <w:rStyle w:val="StyleUnderline"/>
        </w:rPr>
        <w:t xml:space="preserve">n increasingly global, </w:t>
      </w:r>
      <w:r w:rsidRPr="00631DF6">
        <w:rPr>
          <w:rStyle w:val="StyleUnderline"/>
          <w:highlight w:val="cyan"/>
        </w:rPr>
        <w:t>vital</w:t>
      </w:r>
      <w:r w:rsidRPr="00631DF6">
        <w:rPr>
          <w:rStyle w:val="StyleUnderline"/>
        </w:rPr>
        <w:t xml:space="preserve"> natural </w:t>
      </w:r>
      <w:r w:rsidRPr="00631DF6">
        <w:rPr>
          <w:rStyle w:val="StyleUnderline"/>
          <w:highlight w:val="cyan"/>
        </w:rPr>
        <w:t>resource is cause for concern. The fact that the nation that controls that resource has not proven to be</w:t>
      </w:r>
      <w:r w:rsidRPr="00631DF6">
        <w:rPr>
          <w:rStyle w:val="StyleUnderline"/>
        </w:rPr>
        <w:t xml:space="preserve"> a </w:t>
      </w:r>
      <w:r w:rsidRPr="004C1D96">
        <w:rPr>
          <w:rStyle w:val="StyleUnderline"/>
          <w:highlight w:val="cyan"/>
        </w:rPr>
        <w:t>trans- parent</w:t>
      </w:r>
      <w:r w:rsidRPr="00631DF6">
        <w:rPr>
          <w:rStyle w:val="StyleUnderline"/>
        </w:rPr>
        <w:t xml:space="preserve"> and accountable global partner </w:t>
      </w:r>
      <w:r w:rsidRPr="004C1D96">
        <w:rPr>
          <w:rStyle w:val="StyleUnderline"/>
          <w:highlight w:val="cyan"/>
        </w:rPr>
        <w:t>with regards to territorial claims and</w:t>
      </w:r>
      <w:r w:rsidRPr="00631DF6">
        <w:rPr>
          <w:rStyle w:val="StyleUnderline"/>
        </w:rPr>
        <w:t xml:space="preserve"> increased </w:t>
      </w:r>
      <w:r w:rsidRPr="004C1D96">
        <w:rPr>
          <w:rStyle w:val="StyleUnderline"/>
          <w:highlight w:val="cyan"/>
        </w:rPr>
        <w:t>military spending raises</w:t>
      </w:r>
      <w:r w:rsidRPr="00631DF6">
        <w:rPr>
          <w:rStyle w:val="StyleUnderline"/>
        </w:rPr>
        <w:t xml:space="preserve"> the level of </w:t>
      </w:r>
      <w:r w:rsidRPr="004C1D96">
        <w:rPr>
          <w:rStyle w:val="StyleUnderline"/>
          <w:highlight w:val="cyan"/>
        </w:rPr>
        <w:t>concern s</w:t>
      </w:r>
      <w:r w:rsidRPr="00631DF6">
        <w:rPr>
          <w:rStyle w:val="StyleUnderline"/>
        </w:rPr>
        <w:t>ignificantly</w:t>
      </w:r>
      <w:r w:rsidRPr="004C1D96">
        <w:rPr>
          <w:sz w:val="16"/>
        </w:rPr>
        <w:t xml:space="preserve">. For these reasons, China’s monopoly of the rare earths industry presents national security and manufacturing concerns for the United States and its partners and allies. </w:t>
      </w:r>
    </w:p>
    <w:p w14:paraId="06E49BC9" w14:textId="77777777" w:rsidR="00B855B7" w:rsidRPr="004C1D96" w:rsidRDefault="00B855B7" w:rsidP="00B855B7">
      <w:pPr>
        <w:rPr>
          <w:sz w:val="14"/>
        </w:rPr>
      </w:pPr>
      <w:r w:rsidRPr="002261F4">
        <w:rPr>
          <w:rStyle w:val="StyleUnderline"/>
        </w:rPr>
        <w:t xml:space="preserve">It is difficult to envision the United States or any other nation relying exclusively on a single supplier for its vital resource needs. </w:t>
      </w:r>
      <w:r w:rsidRPr="004C1D96">
        <w:rPr>
          <w:sz w:val="14"/>
        </w:rPr>
        <w:t xml:space="preserve">The United States diversifies its petroleum imports to avoid such a scenario. Even if the United States were able to import all of its petroleum requirements from a single, secure, external source, such as Canada, it would be a dangerous choice due to a number of factors. For instance, </w:t>
      </w:r>
      <w:r w:rsidRPr="002261F4">
        <w:rPr>
          <w:rStyle w:val="StyleUnderline"/>
        </w:rPr>
        <w:t xml:space="preserve">contingencies such as </w:t>
      </w:r>
      <w:r w:rsidRPr="002261F4">
        <w:rPr>
          <w:rStyle w:val="StyleUnderline"/>
          <w:highlight w:val="cyan"/>
        </w:rPr>
        <w:t>labor strikes</w:t>
      </w:r>
      <w:r w:rsidRPr="002261F4">
        <w:rPr>
          <w:rStyle w:val="StyleUnderline"/>
        </w:rPr>
        <w:t xml:space="preserve">, souring diplomatic </w:t>
      </w:r>
      <w:r w:rsidRPr="002261F4">
        <w:rPr>
          <w:rStyle w:val="StyleUnderline"/>
          <w:highlight w:val="cyan"/>
        </w:rPr>
        <w:t>relations, and</w:t>
      </w:r>
      <w:r w:rsidRPr="002261F4">
        <w:rPr>
          <w:rStyle w:val="StyleUnderline"/>
        </w:rPr>
        <w:t xml:space="preserve"> natural </w:t>
      </w:r>
      <w:r w:rsidRPr="002261F4">
        <w:rPr>
          <w:rStyle w:val="StyleUnderline"/>
          <w:highlight w:val="cyan"/>
        </w:rPr>
        <w:t>disasters make over- reliance on one source a strategic miscalculation</w:t>
      </w:r>
      <w:r w:rsidRPr="004C1D96">
        <w:rPr>
          <w:sz w:val="14"/>
        </w:rPr>
        <w:t xml:space="preserve">. It is therefore wise for nations to diversify their imports of vital natural resources, using a variety of suppliers and geographic regions if domestic sources are insufficient or unavailable. </w:t>
      </w:r>
    </w:p>
    <w:p w14:paraId="0B39136A" w14:textId="77777777" w:rsidR="00B855B7" w:rsidRPr="002261F4" w:rsidRDefault="00B855B7" w:rsidP="00B855B7">
      <w:pPr>
        <w:rPr>
          <w:rStyle w:val="StyleUnderline"/>
        </w:rPr>
      </w:pPr>
      <w:r w:rsidRPr="004C1D96">
        <w:rPr>
          <w:sz w:val="16"/>
        </w:rPr>
        <w:t xml:space="preserve">As demonstrated in the hypothetical scenario at the beginning of this paper, </w:t>
      </w:r>
      <w:r w:rsidRPr="002261F4">
        <w:rPr>
          <w:rStyle w:val="StyleUnderline"/>
          <w:highlight w:val="cyan"/>
        </w:rPr>
        <w:t>China’s hold on rare earths may be a</w:t>
      </w:r>
      <w:r w:rsidRPr="002261F4">
        <w:rPr>
          <w:rStyle w:val="StyleUnderline"/>
        </w:rPr>
        <w:t xml:space="preserve"> decisive </w:t>
      </w:r>
      <w:r w:rsidRPr="002261F4">
        <w:rPr>
          <w:rStyle w:val="StyleUnderline"/>
          <w:highlight w:val="cyan"/>
        </w:rPr>
        <w:t>factor in</w:t>
      </w:r>
      <w:r w:rsidRPr="002261F4">
        <w:rPr>
          <w:rStyle w:val="StyleUnderline"/>
        </w:rPr>
        <w:t xml:space="preserve"> a future </w:t>
      </w:r>
      <w:r w:rsidRPr="002261F4">
        <w:rPr>
          <w:rStyle w:val="StyleUnderline"/>
          <w:highlight w:val="cyan"/>
        </w:rPr>
        <w:t>confrontation with the U</w:t>
      </w:r>
      <w:r w:rsidRPr="002261F4">
        <w:rPr>
          <w:rStyle w:val="StyleUnderline"/>
        </w:rPr>
        <w:t xml:space="preserve">nited </w:t>
      </w:r>
      <w:r w:rsidRPr="002261F4">
        <w:rPr>
          <w:rStyle w:val="StyleUnderline"/>
          <w:highlight w:val="cyan"/>
        </w:rPr>
        <w:t>S</w:t>
      </w:r>
      <w:r w:rsidRPr="002261F4">
        <w:rPr>
          <w:rStyle w:val="StyleUnderline"/>
        </w:rPr>
        <w:t xml:space="preserve">tates. </w:t>
      </w:r>
      <w:r w:rsidRPr="002261F4">
        <w:rPr>
          <w:rStyle w:val="StyleUnderline"/>
          <w:highlight w:val="cyan"/>
        </w:rPr>
        <w:t>The</w:t>
      </w:r>
      <w:r w:rsidRPr="002261F4">
        <w:rPr>
          <w:rStyle w:val="StyleUnderline"/>
        </w:rPr>
        <w:t xml:space="preserve"> numerous </w:t>
      </w:r>
      <w:r w:rsidRPr="002261F4">
        <w:rPr>
          <w:rStyle w:val="StyleUnderline"/>
          <w:highlight w:val="cyan"/>
        </w:rPr>
        <w:t>weapons</w:t>
      </w:r>
      <w:r w:rsidRPr="002261F4">
        <w:rPr>
          <w:rStyle w:val="StyleUnderline"/>
        </w:rPr>
        <w:t xml:space="preserve"> systems </w:t>
      </w:r>
      <w:r w:rsidRPr="002261F4">
        <w:rPr>
          <w:rStyle w:val="StyleUnderline"/>
          <w:highlight w:val="cyan"/>
        </w:rPr>
        <w:t>that rely on</w:t>
      </w:r>
      <w:r w:rsidRPr="002261F4">
        <w:rPr>
          <w:rStyle w:val="StyleUnderline"/>
        </w:rPr>
        <w:t xml:space="preserve"> </w:t>
      </w:r>
      <w:r w:rsidRPr="002261F4">
        <w:rPr>
          <w:rStyle w:val="StyleUnderline"/>
          <w:highlight w:val="cyan"/>
        </w:rPr>
        <w:t>rare earths</w:t>
      </w:r>
      <w:r w:rsidRPr="002261F4">
        <w:rPr>
          <w:rStyle w:val="StyleUnderline"/>
        </w:rPr>
        <w:t xml:space="preserve"> technology </w:t>
      </w:r>
      <w:r w:rsidRPr="002261F4">
        <w:rPr>
          <w:rStyle w:val="StyleUnderline"/>
          <w:highlight w:val="cyan"/>
        </w:rPr>
        <w:t>place the U</w:t>
      </w:r>
      <w:r w:rsidRPr="002261F4">
        <w:rPr>
          <w:rStyle w:val="StyleUnderline"/>
        </w:rPr>
        <w:t xml:space="preserve">nited </w:t>
      </w:r>
      <w:r w:rsidRPr="002261F4">
        <w:rPr>
          <w:rStyle w:val="StyleUnderline"/>
          <w:highlight w:val="cyan"/>
        </w:rPr>
        <w:t>S</w:t>
      </w:r>
      <w:r w:rsidRPr="002261F4">
        <w:rPr>
          <w:rStyle w:val="StyleUnderline"/>
        </w:rPr>
        <w:t xml:space="preserve">tates </w:t>
      </w:r>
      <w:r w:rsidRPr="002261F4">
        <w:rPr>
          <w:rStyle w:val="StyleUnderline"/>
          <w:highlight w:val="cyan"/>
        </w:rPr>
        <w:t>at a</w:t>
      </w:r>
      <w:r w:rsidRPr="002261F4">
        <w:rPr>
          <w:rStyle w:val="StyleUnderline"/>
        </w:rPr>
        <w:t xml:space="preserve"> strategic </w:t>
      </w:r>
      <w:r w:rsidRPr="002261F4">
        <w:rPr>
          <w:rStyle w:val="StyleUnderline"/>
          <w:highlight w:val="cyan"/>
        </w:rPr>
        <w:t>disad- vantage with regards to China. If</w:t>
      </w:r>
      <w:r w:rsidRPr="002261F4">
        <w:rPr>
          <w:rStyle w:val="StyleUnderline"/>
        </w:rPr>
        <w:t xml:space="preserve"> a prolonged, large-scale </w:t>
      </w:r>
      <w:r w:rsidRPr="002261F4">
        <w:rPr>
          <w:rStyle w:val="StyleUnderline"/>
          <w:highlight w:val="cyan"/>
        </w:rPr>
        <w:t>conflict</w:t>
      </w:r>
      <w:r w:rsidRPr="002261F4">
        <w:rPr>
          <w:rStyle w:val="StyleUnderline"/>
        </w:rPr>
        <w:t xml:space="preserve"> between the two nations </w:t>
      </w:r>
      <w:r w:rsidRPr="002261F4">
        <w:rPr>
          <w:rStyle w:val="StyleUnderline"/>
          <w:highlight w:val="cyan"/>
        </w:rPr>
        <w:t>broke out</w:t>
      </w:r>
      <w:r w:rsidRPr="002261F4">
        <w:rPr>
          <w:rStyle w:val="StyleUnderline"/>
        </w:rPr>
        <w:t xml:space="preserve"> over a Taiwan Strait or South China Sea dispute, </w:t>
      </w:r>
      <w:r w:rsidRPr="002261F4">
        <w:rPr>
          <w:rStyle w:val="StyleUnderline"/>
          <w:highlight w:val="cyan"/>
        </w:rPr>
        <w:t>the U</w:t>
      </w:r>
      <w:r w:rsidRPr="002261F4">
        <w:rPr>
          <w:rStyle w:val="StyleUnderline"/>
        </w:rPr>
        <w:t xml:space="preserve">nited </w:t>
      </w:r>
      <w:r w:rsidRPr="002261F4">
        <w:rPr>
          <w:rStyle w:val="StyleUnderline"/>
          <w:highlight w:val="cyan"/>
        </w:rPr>
        <w:t>S</w:t>
      </w:r>
      <w:r w:rsidRPr="002261F4">
        <w:rPr>
          <w:rStyle w:val="StyleUnderline"/>
        </w:rPr>
        <w:t xml:space="preserve">tates </w:t>
      </w:r>
      <w:r w:rsidRPr="002261F4">
        <w:rPr>
          <w:rStyle w:val="StyleUnderline"/>
          <w:highlight w:val="cyan"/>
        </w:rPr>
        <w:t>may find itself squeezed to obtain sufficient supplies of rare earths to</w:t>
      </w:r>
      <w:r w:rsidRPr="002261F4">
        <w:rPr>
          <w:rStyle w:val="StyleUnderline"/>
        </w:rPr>
        <w:t xml:space="preserve"> manufacture replacement parts or systems to </w:t>
      </w:r>
      <w:r w:rsidRPr="002261F4">
        <w:rPr>
          <w:rStyle w:val="StyleUnderline"/>
          <w:highlight w:val="cyan"/>
        </w:rPr>
        <w:t>remain engaged in the fight</w:t>
      </w:r>
      <w:r w:rsidRPr="004C1D96">
        <w:rPr>
          <w:sz w:val="16"/>
        </w:rPr>
        <w:t xml:space="preserve">. Much as the lack of secure access to oil was crippling to the Germans at the end of World War II, </w:t>
      </w:r>
      <w:r w:rsidRPr="002261F4">
        <w:rPr>
          <w:rStyle w:val="StyleUnderline"/>
          <w:highlight w:val="cyan"/>
        </w:rPr>
        <w:t>rare earths could play a</w:t>
      </w:r>
      <w:r w:rsidRPr="002261F4">
        <w:rPr>
          <w:rStyle w:val="StyleUnderline"/>
        </w:rPr>
        <w:t xml:space="preserve"> similar, </w:t>
      </w:r>
      <w:r w:rsidRPr="002261F4">
        <w:rPr>
          <w:rStyle w:val="StyleUnderline"/>
          <w:highlight w:val="cyan"/>
        </w:rPr>
        <w:t>pivotal role in a future conflict with China</w:t>
      </w:r>
      <w:r w:rsidRPr="004C1D96">
        <w:rPr>
          <w:sz w:val="16"/>
        </w:rPr>
        <w:t>. In the air-to-air arena alone</w:t>
      </w:r>
      <w:r w:rsidRPr="004C1D96">
        <w:rPr>
          <w:sz w:val="16"/>
          <w:highlight w:val="cyan"/>
        </w:rPr>
        <w:t xml:space="preserve">, </w:t>
      </w:r>
      <w:r w:rsidRPr="002261F4">
        <w:rPr>
          <w:rStyle w:val="StyleUnderline"/>
          <w:highlight w:val="cyan"/>
        </w:rPr>
        <w:t>the requirement to replace</w:t>
      </w:r>
      <w:r w:rsidRPr="002261F4">
        <w:rPr>
          <w:rStyle w:val="StyleUnderline"/>
        </w:rPr>
        <w:t xml:space="preserve"> expended stockpiles of advanced </w:t>
      </w:r>
      <w:r w:rsidRPr="002261F4">
        <w:rPr>
          <w:rStyle w:val="StyleUnderline"/>
          <w:highlight w:val="cyan"/>
        </w:rPr>
        <w:t>air-to-air missiles could become a factor</w:t>
      </w:r>
      <w:r w:rsidRPr="002261F4">
        <w:rPr>
          <w:rStyle w:val="StyleUnderline"/>
        </w:rPr>
        <w:t xml:space="preserve"> very quickly based on the number of aircraft China would be capable of employing. </w:t>
      </w:r>
    </w:p>
    <w:p w14:paraId="27AA6F20" w14:textId="77777777" w:rsidR="00B855B7" w:rsidRPr="004C1D96" w:rsidRDefault="00B855B7" w:rsidP="00B855B7">
      <w:pPr>
        <w:rPr>
          <w:sz w:val="16"/>
          <w:szCs w:val="16"/>
        </w:rPr>
      </w:pPr>
      <w:r w:rsidRPr="004C1D96">
        <w:rPr>
          <w:sz w:val="16"/>
          <w:szCs w:val="16"/>
        </w:rPr>
        <w:t xml:space="preserve">Japan recently learned that relying on a single resource supplier was imprudent following an incident between the Japanese Coast Guard and a Chinese fishing trawler near the Senkaku, or Diaoyu Islands.67 In September 2010, a Japanese Coast Guard vessel attempted to stop a Chinese trawler purported to be fishing illegally in Japanese waters. During the incident, the captain of the trawler intentionally rammed the coast guard vessel. Subsequently, the Japanese Coast Guard apprehended the captain. The ensuing political spat boiled over for several weeks with the Japanese threatening to try the captain, while the Chinese suspended high-level contacts with Japan.68 During this period, an unanticipated consequence unfolded. The Chinese were scheduled to deliver several metric tons of rare earths to Japan for use in Japanese commercial industries. In what can only be seen as a direct use of its economic power in a diplomatic tussle, the Chinese withheld shipments of the rare earths during the dispute while awaiting an apology, reparations, and the release of the captain.69 China denied all accusations that it was purposefully withholding the shipments as a polit- ical bargaining tool against Japan.70 </w:t>
      </w:r>
    </w:p>
    <w:p w14:paraId="5075D925" w14:textId="77777777" w:rsidR="00B855B7" w:rsidRPr="002261F4" w:rsidRDefault="00B855B7" w:rsidP="00B855B7">
      <w:pPr>
        <w:rPr>
          <w:rStyle w:val="StyleUnderline"/>
        </w:rPr>
      </w:pPr>
      <w:r w:rsidRPr="004C1D96">
        <w:rPr>
          <w:sz w:val="16"/>
        </w:rPr>
        <w:t xml:space="preserve">Whether China purposefully withheld the shipments or not, the lesson learned by Japan as well as outside observers was that </w:t>
      </w:r>
      <w:r w:rsidRPr="002261F4">
        <w:rPr>
          <w:rStyle w:val="StyleUnderline"/>
          <w:highlight w:val="cyan"/>
        </w:rPr>
        <w:t>China possesses a powerful</w:t>
      </w:r>
      <w:r w:rsidRPr="002261F4">
        <w:rPr>
          <w:rStyle w:val="StyleUnderline"/>
        </w:rPr>
        <w:t xml:space="preserve"> economic </w:t>
      </w:r>
      <w:r w:rsidRPr="002261F4">
        <w:rPr>
          <w:rStyle w:val="StyleUnderline"/>
          <w:highlight w:val="cyan"/>
        </w:rPr>
        <w:t>instrument to employ against nations</w:t>
      </w:r>
      <w:r w:rsidRPr="002261F4">
        <w:rPr>
          <w:rStyle w:val="StyleUnderline"/>
        </w:rPr>
        <w:t xml:space="preserve"> </w:t>
      </w:r>
      <w:r w:rsidRPr="002261F4">
        <w:rPr>
          <w:rStyle w:val="StyleUnderline"/>
          <w:highlight w:val="cyan"/>
        </w:rPr>
        <w:t>that depend on Chinese rare earths</w:t>
      </w:r>
      <w:r w:rsidRPr="002261F4">
        <w:rPr>
          <w:rStyle w:val="StyleUnderline"/>
        </w:rPr>
        <w:t xml:space="preserve"> to sustain their economic livelihood. </w:t>
      </w:r>
    </w:p>
    <w:p w14:paraId="541834F6" w14:textId="77777777" w:rsidR="00B855B7" w:rsidRPr="00100A2B" w:rsidRDefault="00B855B7" w:rsidP="00B855B7">
      <w:pPr>
        <w:pStyle w:val="Heading4"/>
      </w:pPr>
      <w:r w:rsidRPr="00100A2B">
        <w:t>Primacy and allied commitments solve arms races and great power war – unipolarity is sustainable, and prevents power vacuums and global escalation</w:t>
      </w:r>
    </w:p>
    <w:p w14:paraId="3FB49703" w14:textId="77777777" w:rsidR="00B855B7" w:rsidRPr="00100A2B" w:rsidRDefault="00B855B7" w:rsidP="00B855B7">
      <w:r w:rsidRPr="00100A2B">
        <w:rPr>
          <w:rStyle w:val="StyleUnderline"/>
          <w:sz w:val="26"/>
          <w:szCs w:val="26"/>
          <w:u w:val="none"/>
        </w:rPr>
        <w:t>Brands 18</w:t>
      </w:r>
      <w:r w:rsidRPr="00100A2B">
        <w:t xml:space="preserve"> [(Hal, Henry Kissinger Distinguished Professor at Johns Hopkins University's School of Advanced International Studies and a senior fellow at the Center for Strategic and Budgetary Assessments) "American Grand Strategy in the Age of Trump," Page 129-133] </w:t>
      </w:r>
    </w:p>
    <w:p w14:paraId="0E12192C" w14:textId="77777777" w:rsidR="00B855B7" w:rsidRPr="00A21E8D" w:rsidRDefault="00B855B7" w:rsidP="00B855B7">
      <w:pPr>
        <w:rPr>
          <w:sz w:val="16"/>
        </w:rPr>
      </w:pPr>
      <w:r w:rsidRPr="00100A2B">
        <w:rPr>
          <w:rStyle w:val="StyleUnderline"/>
        </w:rPr>
        <w:t xml:space="preserve">Since World War II, </w:t>
      </w:r>
      <w:r w:rsidRPr="001305CC">
        <w:rPr>
          <w:rStyle w:val="StyleUnderline"/>
          <w:highlight w:val="cyan"/>
        </w:rPr>
        <w:t>the U</w:t>
      </w:r>
      <w:r w:rsidRPr="00100A2B">
        <w:rPr>
          <w:rStyle w:val="StyleUnderline"/>
        </w:rPr>
        <w:t xml:space="preserve">nited </w:t>
      </w:r>
      <w:r w:rsidRPr="001305CC">
        <w:rPr>
          <w:rStyle w:val="StyleUnderline"/>
          <w:highlight w:val="cyan"/>
        </w:rPr>
        <w:t>S</w:t>
      </w:r>
      <w:r w:rsidRPr="00100A2B">
        <w:rPr>
          <w:rStyle w:val="StyleUnderline"/>
        </w:rPr>
        <w:t xml:space="preserve">tates </w:t>
      </w:r>
      <w:r w:rsidRPr="001305CC">
        <w:rPr>
          <w:rStyle w:val="StyleUnderline"/>
          <w:highlight w:val="cyan"/>
        </w:rPr>
        <w:t>has had</w:t>
      </w:r>
      <w:r w:rsidRPr="00100A2B">
        <w:rPr>
          <w:rStyle w:val="StyleUnderline"/>
        </w:rPr>
        <w:t xml:space="preserve"> a military </w:t>
      </w:r>
      <w:r w:rsidRPr="00100A2B">
        <w:rPr>
          <w:rStyle w:val="Emphasis"/>
        </w:rPr>
        <w:t>second to none</w:t>
      </w:r>
      <w:r w:rsidRPr="00A21E8D">
        <w:rPr>
          <w:sz w:val="16"/>
        </w:rPr>
        <w:t xml:space="preserve">. Since the Cold War, </w:t>
      </w:r>
      <w:r w:rsidRPr="00100A2B">
        <w:rPr>
          <w:rStyle w:val="StyleUnderline"/>
        </w:rPr>
        <w:t xml:space="preserve">America has </w:t>
      </w:r>
      <w:r w:rsidRPr="00100A2B">
        <w:rPr>
          <w:rStyle w:val="Emphasis"/>
        </w:rPr>
        <w:t>committed</w:t>
      </w:r>
      <w:r w:rsidRPr="00100A2B">
        <w:rPr>
          <w:rStyle w:val="StyleUnderline"/>
        </w:rPr>
        <w:t xml:space="preserve"> to having</w:t>
      </w:r>
      <w:r w:rsidRPr="00A21E8D">
        <w:rPr>
          <w:sz w:val="16"/>
        </w:rPr>
        <w:t xml:space="preserve"> </w:t>
      </w:r>
      <w:r w:rsidRPr="00100A2B">
        <w:rPr>
          <w:rStyle w:val="Emphasis"/>
        </w:rPr>
        <w:t xml:space="preserve">overwhelming </w:t>
      </w:r>
      <w:r w:rsidRPr="001305CC">
        <w:rPr>
          <w:rStyle w:val="Emphasis"/>
          <w:highlight w:val="cyan"/>
        </w:rPr>
        <w:t>military primacy</w:t>
      </w:r>
      <w:r w:rsidRPr="00A21E8D">
        <w:rPr>
          <w:sz w:val="16"/>
        </w:rPr>
        <w:t xml:space="preserve">. The idea, as George W. Bush declared in 2002, that America must possess “strengths beyond challenge” has featured in every major U.S. strategy document for a quarter century; it has also been reflected in concrete terms.6 </w:t>
      </w:r>
    </w:p>
    <w:p w14:paraId="675C609C" w14:textId="77777777" w:rsidR="00B855B7" w:rsidRPr="00100A2B" w:rsidRDefault="00B855B7" w:rsidP="00B855B7">
      <w:pPr>
        <w:rPr>
          <w:rStyle w:val="Emphasis"/>
        </w:rPr>
      </w:pPr>
      <w:r w:rsidRPr="00A21E8D">
        <w:rPr>
          <w:sz w:val="16"/>
        </w:rPr>
        <w:t xml:space="preserve">From the early 1990s, for example, the </w:t>
      </w:r>
      <w:r w:rsidRPr="00100A2B">
        <w:rPr>
          <w:rStyle w:val="Emphasis"/>
        </w:rPr>
        <w:t>U</w:t>
      </w:r>
      <w:r w:rsidRPr="00100A2B">
        <w:rPr>
          <w:rStyle w:val="StyleUnderline"/>
        </w:rPr>
        <w:t xml:space="preserve">nited </w:t>
      </w:r>
      <w:r w:rsidRPr="00100A2B">
        <w:rPr>
          <w:rStyle w:val="Emphasis"/>
        </w:rPr>
        <w:t>S</w:t>
      </w:r>
      <w:r w:rsidRPr="00100A2B">
        <w:rPr>
          <w:rStyle w:val="StyleUnderline"/>
        </w:rPr>
        <w:t xml:space="preserve">tates consistently accounted for around 35 to 45 percent of world defense spending </w:t>
      </w:r>
      <w:r w:rsidRPr="001305CC">
        <w:rPr>
          <w:rStyle w:val="StyleUnderline"/>
          <w:highlight w:val="cyan"/>
        </w:rPr>
        <w:t>and maintained</w:t>
      </w:r>
      <w:r w:rsidRPr="00100A2B">
        <w:rPr>
          <w:rStyle w:val="StyleUnderline"/>
        </w:rPr>
        <w:t xml:space="preserve"> </w:t>
      </w:r>
      <w:r w:rsidRPr="00100A2B">
        <w:rPr>
          <w:rStyle w:val="Emphasis"/>
        </w:rPr>
        <w:t xml:space="preserve">peerless </w:t>
      </w:r>
      <w:r w:rsidRPr="001305CC">
        <w:rPr>
          <w:rStyle w:val="Emphasis"/>
          <w:highlight w:val="cyan"/>
        </w:rPr>
        <w:t>global power-projection capabilities</w:t>
      </w:r>
      <w:r w:rsidRPr="00A21E8D">
        <w:rPr>
          <w:sz w:val="16"/>
        </w:rPr>
        <w:t xml:space="preserve">.7 Perhaps more important, U.S. </w:t>
      </w:r>
      <w:r w:rsidRPr="00100A2B">
        <w:rPr>
          <w:rStyle w:val="StyleUnderline"/>
        </w:rPr>
        <w:t xml:space="preserve">primacy was also unrivaled </w:t>
      </w:r>
      <w:r w:rsidRPr="001305CC">
        <w:rPr>
          <w:rStyle w:val="StyleUnderline"/>
          <w:highlight w:val="cyan"/>
        </w:rPr>
        <w:t>in</w:t>
      </w:r>
      <w:r w:rsidRPr="00100A2B">
        <w:rPr>
          <w:rStyle w:val="StyleUnderline"/>
        </w:rPr>
        <w:t xml:space="preserve"> key overseas </w:t>
      </w:r>
      <w:r w:rsidRPr="001305CC">
        <w:rPr>
          <w:rStyle w:val="Emphasis"/>
          <w:highlight w:val="cyan"/>
        </w:rPr>
        <w:t>strategic regions</w:t>
      </w:r>
      <w:r w:rsidRPr="00A21E8D">
        <w:rPr>
          <w:sz w:val="16"/>
        </w:rPr>
        <w:t>—</w:t>
      </w:r>
      <w:r w:rsidRPr="00100A2B">
        <w:rPr>
          <w:rStyle w:val="Emphasis"/>
        </w:rPr>
        <w:t>Europe, East Asia, the Middle East</w:t>
      </w:r>
      <w:r w:rsidRPr="00A21E8D">
        <w:rPr>
          <w:sz w:val="16"/>
        </w:rPr>
        <w:t xml:space="preserve">. </w:t>
      </w:r>
      <w:r w:rsidRPr="00100A2B">
        <w:rPr>
          <w:rStyle w:val="StyleUnderline"/>
        </w:rPr>
        <w:t xml:space="preserve">From </w:t>
      </w:r>
      <w:r w:rsidRPr="00100A2B">
        <w:rPr>
          <w:rStyle w:val="Emphasis"/>
        </w:rPr>
        <w:t>thrashing Saddam</w:t>
      </w:r>
      <w:r w:rsidRPr="00A21E8D">
        <w:rPr>
          <w:sz w:val="16"/>
        </w:rPr>
        <w:t xml:space="preserve"> Hussein’s million-man Iraqi military </w:t>
      </w:r>
      <w:r w:rsidRPr="00100A2B">
        <w:rPr>
          <w:rStyle w:val="StyleUnderline"/>
        </w:rPr>
        <w:t xml:space="preserve">during Operation Desert Storm, to deploying—with impunity—two carrier strike groups off Taiwan during the China-Taiwan crisis of 1995– 96, Washington has been able to project military power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p>
    <w:p w14:paraId="5DF32047" w14:textId="77777777" w:rsidR="00B855B7" w:rsidRPr="00A21E8D" w:rsidRDefault="00B855B7" w:rsidP="00B855B7">
      <w:pPr>
        <w:rPr>
          <w:sz w:val="16"/>
        </w:rPr>
      </w:pPr>
      <w:r w:rsidRPr="00A21E8D">
        <w:rPr>
          <w:sz w:val="16"/>
        </w:rPr>
        <w:t xml:space="preserve">This </w:t>
      </w:r>
      <w:r w:rsidRPr="001305CC">
        <w:rPr>
          <w:rStyle w:val="Emphasis"/>
          <w:highlight w:val="cyan"/>
        </w:rPr>
        <w:t>military dominance</w:t>
      </w:r>
      <w:r w:rsidRPr="00A21E8D">
        <w:rPr>
          <w:sz w:val="16"/>
          <w:highlight w:val="cyan"/>
        </w:rPr>
        <w:t xml:space="preserve"> </w:t>
      </w:r>
      <w:r w:rsidRPr="001305CC">
        <w:rPr>
          <w:rStyle w:val="StyleUnderline"/>
          <w:highlight w:val="cyan"/>
        </w:rPr>
        <w:t>has constituted the</w:t>
      </w:r>
      <w:r w:rsidRPr="00A21E8D">
        <w:rPr>
          <w:sz w:val="16"/>
          <w:highlight w:val="cyan"/>
        </w:rPr>
        <w:t xml:space="preserve"> </w:t>
      </w:r>
      <w:r w:rsidRPr="001305CC">
        <w:rPr>
          <w:rStyle w:val="Emphasis"/>
          <w:highlight w:val="cyan"/>
        </w:rPr>
        <w:t xml:space="preserve">hard-power backbone </w:t>
      </w:r>
      <w:r w:rsidRPr="001305CC">
        <w:rPr>
          <w:rStyle w:val="StyleUnderline"/>
          <w:highlight w:val="cyan"/>
        </w:rPr>
        <w:t>of an ambitious global strategy</w:t>
      </w:r>
      <w:r w:rsidRPr="00100A2B">
        <w:rPr>
          <w:rStyle w:val="StyleUnderline"/>
        </w:rPr>
        <w:t xml:space="preserve">. </w:t>
      </w:r>
      <w:r w:rsidRPr="00A21E8D">
        <w:rPr>
          <w:sz w:val="16"/>
        </w:rPr>
        <w:t>After the Cold War, U.S.</w:t>
      </w:r>
      <w:r w:rsidRPr="00100A2B">
        <w:rPr>
          <w:rStyle w:val="StyleUnderline"/>
        </w:rPr>
        <w:t xml:space="preserve"> </w:t>
      </w:r>
      <w:r w:rsidRPr="001305CC">
        <w:rPr>
          <w:rStyle w:val="StyleUnderline"/>
          <w:highlight w:val="cyan"/>
        </w:rPr>
        <w:t>policymakers committed to averting</w:t>
      </w:r>
      <w:r w:rsidRPr="00100A2B">
        <w:rPr>
          <w:rStyle w:val="StyleUnderline"/>
        </w:rPr>
        <w:t xml:space="preserve"> a return to the </w:t>
      </w:r>
      <w:r w:rsidRPr="001305CC">
        <w:rPr>
          <w:rStyle w:val="Emphasis"/>
          <w:highlight w:val="cyan"/>
        </w:rPr>
        <w:t>unstable multipolarity</w:t>
      </w:r>
      <w:r w:rsidRPr="00100A2B">
        <w:rPr>
          <w:rStyle w:val="StyleUnderline"/>
        </w:rPr>
        <w:t xml:space="preserve"> of earlier eras, and to </w:t>
      </w:r>
      <w:r w:rsidRPr="001305CC">
        <w:rPr>
          <w:rStyle w:val="StyleUnderline"/>
          <w:highlight w:val="cyan"/>
        </w:rPr>
        <w:t>perpetuating the</w:t>
      </w:r>
      <w:r w:rsidRPr="00100A2B">
        <w:rPr>
          <w:rStyle w:val="StyleUnderline"/>
        </w:rPr>
        <w:t xml:space="preserve"> more favorable </w:t>
      </w:r>
      <w:r w:rsidRPr="001305CC">
        <w:rPr>
          <w:rStyle w:val="StyleUnderline"/>
          <w:highlight w:val="cyan"/>
        </w:rPr>
        <w:t>unipolar order.</w:t>
      </w:r>
      <w:r w:rsidRPr="00A21E8D">
        <w:rPr>
          <w:sz w:val="16"/>
        </w:rPr>
        <w:t xml:space="preserve"> </w:t>
      </w:r>
      <w:r w:rsidRPr="00100A2B">
        <w:rPr>
          <w:rStyle w:val="StyleUnderline"/>
        </w:rPr>
        <w:t xml:space="preserve">They committed to building on the successes of the postwar era </w:t>
      </w:r>
      <w:r w:rsidRPr="001305CC">
        <w:rPr>
          <w:rStyle w:val="StyleUnderline"/>
          <w:highlight w:val="cyan"/>
        </w:rPr>
        <w:t>by</w:t>
      </w:r>
      <w:r w:rsidRPr="00100A2B">
        <w:rPr>
          <w:rStyle w:val="StyleUnderline"/>
        </w:rPr>
        <w:t xml:space="preserve"> further </w:t>
      </w:r>
      <w:r w:rsidRPr="001305CC">
        <w:rPr>
          <w:rStyle w:val="StyleUnderline"/>
          <w:highlight w:val="cyan"/>
        </w:rPr>
        <w:t xml:space="preserve">advancing </w:t>
      </w:r>
      <w:r w:rsidRPr="001305CC">
        <w:rPr>
          <w:rStyle w:val="Emphasis"/>
          <w:highlight w:val="cyan"/>
        </w:rPr>
        <w:t>liberal political values</w:t>
      </w:r>
      <w:r w:rsidRPr="001305CC">
        <w:rPr>
          <w:rStyle w:val="StyleUnderline"/>
          <w:highlight w:val="cyan"/>
        </w:rPr>
        <w:t xml:space="preserve"> and an open international </w:t>
      </w:r>
      <w:r w:rsidRPr="001305CC">
        <w:rPr>
          <w:rStyle w:val="Emphasis"/>
          <w:highlight w:val="cyan"/>
        </w:rPr>
        <w:t>economy</w:t>
      </w:r>
      <w:r w:rsidRPr="001305CC">
        <w:rPr>
          <w:rStyle w:val="StyleUnderline"/>
          <w:highlight w:val="cyan"/>
        </w:rPr>
        <w:t>, and</w:t>
      </w:r>
      <w:r w:rsidRPr="00100A2B">
        <w:rPr>
          <w:rStyle w:val="StyleUnderline"/>
        </w:rPr>
        <w:t xml:space="preserve"> to </w:t>
      </w:r>
      <w:r w:rsidRPr="001305CC">
        <w:rPr>
          <w:rStyle w:val="Emphasis"/>
          <w:highlight w:val="cyan"/>
        </w:rPr>
        <w:t>suppressing</w:t>
      </w:r>
      <w:r w:rsidRPr="00100A2B">
        <w:rPr>
          <w:rStyle w:val="StyleUnderline"/>
        </w:rPr>
        <w:t xml:space="preserve"> international scourges such as </w:t>
      </w:r>
      <w:r w:rsidRPr="001305CC">
        <w:rPr>
          <w:rStyle w:val="Emphasis"/>
          <w:highlight w:val="cyan"/>
        </w:rPr>
        <w:t>rogue states</w:t>
      </w:r>
      <w:r w:rsidRPr="001305CC">
        <w:rPr>
          <w:rStyle w:val="StyleUnderline"/>
          <w:highlight w:val="cyan"/>
        </w:rPr>
        <w:t xml:space="preserve">, </w:t>
      </w:r>
      <w:r w:rsidRPr="001305CC">
        <w:rPr>
          <w:rStyle w:val="Emphasis"/>
          <w:highlight w:val="cyan"/>
        </w:rPr>
        <w:t>nuclear proliferation</w:t>
      </w:r>
      <w:r w:rsidRPr="001305CC">
        <w:rPr>
          <w:rStyle w:val="StyleUnderline"/>
          <w:highlight w:val="cyan"/>
        </w:rPr>
        <w:t>, and</w:t>
      </w:r>
      <w:r w:rsidRPr="00100A2B">
        <w:rPr>
          <w:rStyle w:val="StyleUnderline"/>
        </w:rPr>
        <w:t xml:space="preserve"> catastrophic </w:t>
      </w:r>
      <w:r w:rsidRPr="001305CC">
        <w:rPr>
          <w:rStyle w:val="Emphasis"/>
          <w:highlight w:val="cyan"/>
        </w:rPr>
        <w:t>terrorism</w:t>
      </w:r>
      <w:r w:rsidRPr="00100A2B">
        <w:rPr>
          <w:rStyle w:val="StyleUnderline"/>
        </w:rPr>
        <w:t xml:space="preserve">. </w:t>
      </w:r>
      <w:r w:rsidRPr="00A21E8D">
        <w:rPr>
          <w:sz w:val="16"/>
        </w:rPr>
        <w:t xml:space="preserve">And because they recognized that military force remained the ultima ratio regum, </w:t>
      </w:r>
      <w:r w:rsidRPr="00100A2B">
        <w:rPr>
          <w:rStyle w:val="StyleUnderline"/>
        </w:rPr>
        <w:t>they understood the</w:t>
      </w:r>
      <w:r w:rsidRPr="00A21E8D">
        <w:rPr>
          <w:sz w:val="16"/>
        </w:rPr>
        <w:t xml:space="preserve"> </w:t>
      </w:r>
      <w:r w:rsidRPr="00100A2B">
        <w:rPr>
          <w:rStyle w:val="Emphasis"/>
        </w:rPr>
        <w:t>centrality</w:t>
      </w:r>
      <w:r w:rsidRPr="00A21E8D">
        <w:rPr>
          <w:sz w:val="16"/>
        </w:rPr>
        <w:t xml:space="preserve"> </w:t>
      </w:r>
      <w:r w:rsidRPr="00100A2B">
        <w:rPr>
          <w:rStyle w:val="StyleUnderline"/>
        </w:rPr>
        <w:t>of military preponderance</w:t>
      </w:r>
      <w:r w:rsidRPr="00A21E8D">
        <w:rPr>
          <w:sz w:val="16"/>
        </w:rPr>
        <w:t xml:space="preserve">. </w:t>
      </w:r>
    </w:p>
    <w:p w14:paraId="532A3B4E" w14:textId="77777777" w:rsidR="00B855B7" w:rsidRPr="00100A2B" w:rsidRDefault="00B855B7" w:rsidP="00B855B7">
      <w:pPr>
        <w:rPr>
          <w:rStyle w:val="StyleUnderline"/>
        </w:rPr>
      </w:pPr>
      <w:r w:rsidRPr="001305CC">
        <w:rPr>
          <w:rStyle w:val="StyleUnderline"/>
          <w:highlight w:val="cyan"/>
        </w:rPr>
        <w:t xml:space="preserve">Washington would </w:t>
      </w:r>
      <w:r w:rsidRPr="001305CC">
        <w:rPr>
          <w:rStyle w:val="Emphasis"/>
          <w:highlight w:val="cyan"/>
        </w:rPr>
        <w:t>need</w:t>
      </w:r>
      <w:r w:rsidRPr="001305CC">
        <w:rPr>
          <w:rStyle w:val="StyleUnderline"/>
          <w:highlight w:val="cyan"/>
        </w:rPr>
        <w:t xml:space="preserve"> the </w:t>
      </w:r>
      <w:r w:rsidRPr="001305CC">
        <w:rPr>
          <w:rStyle w:val="Emphasis"/>
          <w:highlight w:val="cyan"/>
        </w:rPr>
        <w:t>military power</w:t>
      </w:r>
      <w:r w:rsidRPr="00A21E8D">
        <w:rPr>
          <w:sz w:val="16"/>
        </w:rPr>
        <w:t xml:space="preserve"> </w:t>
      </w:r>
      <w:r w:rsidRPr="00100A2B">
        <w:rPr>
          <w:rStyle w:val="StyleUnderline"/>
        </w:rPr>
        <w:t xml:space="preserve">necessary </w:t>
      </w:r>
      <w:r w:rsidRPr="001305CC">
        <w:rPr>
          <w:rStyle w:val="StyleUnderline"/>
          <w:highlight w:val="cyan"/>
        </w:rPr>
        <w:t xml:space="preserve">to </w:t>
      </w:r>
      <w:r w:rsidRPr="001305CC">
        <w:rPr>
          <w:rStyle w:val="Emphasis"/>
          <w:highlight w:val="cyan"/>
        </w:rPr>
        <w:t>underwrite</w:t>
      </w:r>
      <w:r w:rsidRPr="00100A2B">
        <w:rPr>
          <w:rStyle w:val="StyleUnderline"/>
        </w:rPr>
        <w:t xml:space="preserve"> worldwide </w:t>
      </w:r>
      <w:r w:rsidRPr="00A21E8D">
        <w:rPr>
          <w:rStyle w:val="Emphasis"/>
          <w:highlight w:val="cyan"/>
        </w:rPr>
        <w:t>alliance commitments</w:t>
      </w:r>
      <w:r w:rsidRPr="00100A2B">
        <w:rPr>
          <w:rStyle w:val="StyleUnderline"/>
        </w:rPr>
        <w:t xml:space="preserve">. It would have </w:t>
      </w:r>
      <w:r w:rsidRPr="00A21E8D">
        <w:rPr>
          <w:rStyle w:val="StyleUnderline"/>
          <w:highlight w:val="cyan"/>
        </w:rPr>
        <w:t xml:space="preserve">to preserve </w:t>
      </w:r>
      <w:r w:rsidRPr="00A21E8D">
        <w:rPr>
          <w:rStyle w:val="Emphasis"/>
          <w:highlight w:val="cyan"/>
        </w:rPr>
        <w:t>substantial overmatch</w:t>
      </w:r>
      <w:r w:rsidRPr="00A21E8D">
        <w:rPr>
          <w:sz w:val="16"/>
        </w:rPr>
        <w:t xml:space="preserve"> </w:t>
      </w:r>
      <w:r w:rsidRPr="00100A2B">
        <w:rPr>
          <w:rStyle w:val="StyleUnderline"/>
        </w:rPr>
        <w:t>versus any potential</w:t>
      </w:r>
      <w:r w:rsidRPr="00A21E8D">
        <w:rPr>
          <w:sz w:val="16"/>
        </w:rPr>
        <w:t xml:space="preserve"> </w:t>
      </w:r>
      <w:r w:rsidRPr="00100A2B">
        <w:rPr>
          <w:rStyle w:val="Emphasis"/>
        </w:rPr>
        <w:t xml:space="preserve">great-power rival. </w:t>
      </w:r>
      <w:r w:rsidRPr="00A21E8D">
        <w:rPr>
          <w:sz w:val="16"/>
        </w:rPr>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w:t>
      </w:r>
      <w:r w:rsidRPr="00A21E8D">
        <w:rPr>
          <w:rStyle w:val="StyleUnderline"/>
          <w:highlight w:val="cyan"/>
        </w:rPr>
        <w:t xml:space="preserve">global </w:t>
      </w:r>
      <w:r w:rsidRPr="00A21E8D">
        <w:rPr>
          <w:rStyle w:val="Emphasis"/>
          <w:highlight w:val="cyan"/>
        </w:rPr>
        <w:t>norms</w:t>
      </w:r>
      <w:r w:rsidRPr="00100A2B">
        <w:rPr>
          <w:rStyle w:val="StyleUnderline"/>
        </w:rPr>
        <w:t xml:space="preserve"> generally </w:t>
      </w:r>
      <w:r w:rsidRPr="00A21E8D">
        <w:rPr>
          <w:rStyle w:val="StyleUnderline"/>
          <w:highlight w:val="cyan"/>
        </w:rPr>
        <w:t xml:space="preserve">reflect </w:t>
      </w:r>
      <w:r w:rsidRPr="00A21E8D">
        <w:rPr>
          <w:rStyle w:val="Emphasis"/>
          <w:highlight w:val="cyan"/>
        </w:rPr>
        <w:t>hard-power realities</w:t>
      </w:r>
      <w:r w:rsidRPr="00A21E8D">
        <w:rPr>
          <w:rStyle w:val="StyleUnderline"/>
          <w:highlight w:val="cyan"/>
        </w:rPr>
        <w:t>, America would need</w:t>
      </w:r>
      <w:r w:rsidRPr="00100A2B">
        <w:rPr>
          <w:rStyle w:val="StyleUnderline"/>
        </w:rPr>
        <w:t xml:space="preserve"> the superiority </w:t>
      </w:r>
      <w:r w:rsidRPr="00A21E8D">
        <w:rPr>
          <w:rStyle w:val="StyleUnderline"/>
          <w:highlight w:val="cyan"/>
        </w:rPr>
        <w:t xml:space="preserve">to assure that its own </w:t>
      </w:r>
      <w:r w:rsidRPr="00A21E8D">
        <w:rPr>
          <w:rStyle w:val="Emphasis"/>
          <w:highlight w:val="cyan"/>
        </w:rPr>
        <w:t>values remained ascendant</w:t>
      </w:r>
      <w:r w:rsidRPr="00100A2B">
        <w:rPr>
          <w:rStyle w:val="StyleUnderline"/>
        </w:rPr>
        <w:t>. It was impolitic to say that U.S. strategy and the international order required “</w:t>
      </w:r>
      <w:r w:rsidRPr="00100A2B">
        <w:rPr>
          <w:rStyle w:val="Emphasis"/>
        </w:rPr>
        <w:t>strengths beyond challenge</w:t>
      </w:r>
      <w:r w:rsidRPr="00100A2B">
        <w:rPr>
          <w:rStyle w:val="StyleUnderline"/>
        </w:rPr>
        <w:t>,” but it was not at all inaccurate.</w:t>
      </w:r>
    </w:p>
    <w:p w14:paraId="1631EE50" w14:textId="77777777" w:rsidR="00B855B7" w:rsidRPr="00A21E8D" w:rsidRDefault="00B855B7" w:rsidP="00B855B7">
      <w:pPr>
        <w:rPr>
          <w:sz w:val="16"/>
          <w:szCs w:val="16"/>
        </w:rPr>
      </w:pPr>
      <w:r w:rsidRPr="00A21E8D">
        <w:rPr>
          <w:sz w:val="16"/>
          <w:szCs w:val="16"/>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149037C6" w14:textId="77777777" w:rsidR="00B855B7" w:rsidRPr="00100A2B" w:rsidRDefault="00B855B7" w:rsidP="00B855B7">
      <w:pPr>
        <w:rPr>
          <w:rStyle w:val="StyleUnderline"/>
        </w:rPr>
      </w:pPr>
      <w:r w:rsidRPr="00A21E8D">
        <w:rPr>
          <w:sz w:val="16"/>
        </w:rPr>
        <w:t xml:space="preserve">Yet U.S. strategy also heeded, at least until recently, </w:t>
      </w:r>
      <w:r w:rsidRPr="00100A2B">
        <w:rPr>
          <w:rStyle w:val="StyleUnderline"/>
        </w:rPr>
        <w:t xml:space="preserve">the fact that there was a limit to how cheaply that primacy could be had. The American military did shrink significantly during the 1990s, but U.S. officials understood that </w:t>
      </w:r>
      <w:r w:rsidRPr="00A21E8D">
        <w:rPr>
          <w:rStyle w:val="StyleUnderline"/>
          <w:highlight w:val="cyan"/>
        </w:rPr>
        <w:t>if</w:t>
      </w:r>
      <w:r w:rsidRPr="00100A2B">
        <w:rPr>
          <w:rStyle w:val="StyleUnderline"/>
        </w:rPr>
        <w:t xml:space="preserve"> Washington cut back too far, its </w:t>
      </w:r>
      <w:r w:rsidRPr="00A21E8D">
        <w:rPr>
          <w:rStyle w:val="StyleUnderline"/>
          <w:highlight w:val="cyan"/>
        </w:rPr>
        <w:t>primacy would erode to</w:t>
      </w:r>
      <w:r w:rsidRPr="00100A2B">
        <w:rPr>
          <w:rStyle w:val="StyleUnderline"/>
        </w:rPr>
        <w:t xml:space="preserve"> a point </w:t>
      </w:r>
      <w:r w:rsidRPr="00A21E8D">
        <w:rPr>
          <w:rStyle w:val="StyleUnderline"/>
          <w:highlight w:val="cyan"/>
        </w:rPr>
        <w:t>where it ceased to deliver</w:t>
      </w:r>
      <w:r w:rsidRPr="00100A2B">
        <w:rPr>
          <w:rStyle w:val="StyleUnderline"/>
        </w:rPr>
        <w:t xml:space="preserve"> its </w:t>
      </w:r>
      <w:r w:rsidRPr="00A21E8D">
        <w:rPr>
          <w:rStyle w:val="StyleUnderline"/>
          <w:highlight w:val="cyan"/>
        </w:rPr>
        <w:t>geopolitical benefits</w:t>
      </w:r>
      <w:r w:rsidRPr="00A21E8D">
        <w:rPr>
          <w:sz w:val="16"/>
          <w:highlight w:val="cyan"/>
        </w:rPr>
        <w:t xml:space="preserve">. </w:t>
      </w:r>
      <w:r w:rsidRPr="00A21E8D">
        <w:rPr>
          <w:rStyle w:val="Emphasis"/>
          <w:highlight w:val="cyan"/>
        </w:rPr>
        <w:t>Alliances</w:t>
      </w:r>
      <w:r w:rsidRPr="00A21E8D">
        <w:rPr>
          <w:sz w:val="16"/>
          <w:highlight w:val="cyan"/>
        </w:rPr>
        <w:t xml:space="preserve"> </w:t>
      </w:r>
      <w:r w:rsidRPr="00A21E8D">
        <w:rPr>
          <w:rStyle w:val="StyleUnderline"/>
          <w:highlight w:val="cyan"/>
        </w:rPr>
        <w:t>would</w:t>
      </w:r>
      <w:r w:rsidRPr="00A21E8D">
        <w:rPr>
          <w:sz w:val="16"/>
          <w:highlight w:val="cyan"/>
        </w:rPr>
        <w:t xml:space="preserve"> </w:t>
      </w:r>
      <w:r w:rsidRPr="00A21E8D">
        <w:rPr>
          <w:rStyle w:val="Emphasis"/>
          <w:highlight w:val="cyan"/>
        </w:rPr>
        <w:t>lose credibility</w:t>
      </w:r>
      <w:r w:rsidRPr="00A21E8D">
        <w:rPr>
          <w:sz w:val="16"/>
        </w:rPr>
        <w:t xml:space="preserve">; </w:t>
      </w:r>
      <w:r w:rsidRPr="00100A2B">
        <w:rPr>
          <w:rStyle w:val="StyleUnderline"/>
        </w:rPr>
        <w:t>the</w:t>
      </w:r>
      <w:r w:rsidRPr="00A21E8D">
        <w:rPr>
          <w:sz w:val="16"/>
        </w:rPr>
        <w:t xml:space="preserve"> </w:t>
      </w:r>
      <w:r w:rsidRPr="00A21E8D">
        <w:rPr>
          <w:rStyle w:val="StyleUnderline"/>
          <w:highlight w:val="cyan"/>
        </w:rPr>
        <w:t xml:space="preserve">stability of key </w:t>
      </w:r>
      <w:r w:rsidRPr="00A21E8D">
        <w:rPr>
          <w:rStyle w:val="Emphasis"/>
          <w:highlight w:val="cyan"/>
        </w:rPr>
        <w:t>regions</w:t>
      </w:r>
      <w:r w:rsidRPr="00100A2B">
        <w:rPr>
          <w:rStyle w:val="StyleUnderline"/>
        </w:rPr>
        <w:t xml:space="preserve"> </w:t>
      </w:r>
      <w:r w:rsidRPr="00A21E8D">
        <w:rPr>
          <w:rStyle w:val="StyleUnderline"/>
          <w:highlight w:val="cyan"/>
        </w:rPr>
        <w:t xml:space="preserve">would be </w:t>
      </w:r>
      <w:r w:rsidRPr="00A21E8D">
        <w:rPr>
          <w:rStyle w:val="Emphasis"/>
          <w:highlight w:val="cyan"/>
        </w:rPr>
        <w:t>eroded</w:t>
      </w:r>
      <w:r w:rsidRPr="00A21E8D">
        <w:rPr>
          <w:sz w:val="16"/>
          <w:highlight w:val="cyan"/>
        </w:rPr>
        <w:t xml:space="preserve">; </w:t>
      </w:r>
      <w:r w:rsidRPr="00A21E8D">
        <w:rPr>
          <w:rStyle w:val="Emphasis"/>
          <w:highlight w:val="cyan"/>
        </w:rPr>
        <w:t>rivals would be emboldened</w:t>
      </w:r>
      <w:r w:rsidRPr="00A21E8D">
        <w:rPr>
          <w:sz w:val="16"/>
          <w:highlight w:val="cyan"/>
        </w:rPr>
        <w:t xml:space="preserve">; </w:t>
      </w:r>
      <w:r w:rsidRPr="00A21E8D">
        <w:rPr>
          <w:rStyle w:val="Emphasis"/>
          <w:highlight w:val="cyan"/>
        </w:rPr>
        <w:t>international crises would go unaddressed</w:t>
      </w:r>
      <w:r w:rsidRPr="00A21E8D">
        <w:rPr>
          <w:sz w:val="16"/>
        </w:rPr>
        <w:t xml:space="preserve">. American </w:t>
      </w:r>
      <w:r w:rsidRPr="00100A2B">
        <w:rPr>
          <w:rStyle w:val="StyleUnderline"/>
        </w:rPr>
        <w:t xml:space="preserve">primacy was thus like a </w:t>
      </w:r>
      <w:r w:rsidRPr="00100A2B">
        <w:rPr>
          <w:rStyle w:val="Emphasis"/>
        </w:rPr>
        <w:t>reasonably priced insurance policy</w:t>
      </w:r>
      <w:r w:rsidRPr="00A21E8D">
        <w:rPr>
          <w:sz w:val="16"/>
        </w:rPr>
        <w:t xml:space="preserve">. </w:t>
      </w:r>
      <w:r w:rsidRPr="00100A2B">
        <w:rPr>
          <w:rStyle w:val="StyleUnderline"/>
        </w:rPr>
        <w:t>It required nontrivial expenditures, but protected against far costlier outcomes.</w:t>
      </w:r>
      <w:r w:rsidRPr="00A21E8D">
        <w:rPr>
          <w:sz w:val="16"/>
        </w:rPr>
        <w:t>9 Washington paid its insurance premiums for two decades after the Cold War. But more</w:t>
      </w:r>
      <w:r w:rsidRPr="00100A2B">
        <w:rPr>
          <w:rStyle w:val="StyleUnderline"/>
        </w:rPr>
        <w:t xml:space="preserve"> recently American primacy and strategic solvency have been imperiled.</w:t>
      </w:r>
    </w:p>
    <w:p w14:paraId="7BB8700E" w14:textId="77777777" w:rsidR="00B855B7" w:rsidRPr="00A21E8D" w:rsidRDefault="00B855B7" w:rsidP="00B855B7">
      <w:pPr>
        <w:rPr>
          <w:sz w:val="16"/>
        </w:rPr>
      </w:pPr>
      <w:r w:rsidRPr="00A21E8D">
        <w:rPr>
          <w:sz w:val="16"/>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A21E8D">
        <w:rPr>
          <w:rStyle w:val="StyleUnderline"/>
          <w:highlight w:val="cyan"/>
        </w:rPr>
        <w:t>two decades after</w:t>
      </w:r>
      <w:r w:rsidRPr="00100A2B">
        <w:rPr>
          <w:rStyle w:val="StyleUnderline"/>
        </w:rPr>
        <w:t xml:space="preserve"> the </w:t>
      </w:r>
      <w:r w:rsidRPr="00A21E8D">
        <w:rPr>
          <w:rStyle w:val="StyleUnderline"/>
          <w:highlight w:val="cyan"/>
        </w:rPr>
        <w:t>Soviet collapse, the world was characterized by</w:t>
      </w:r>
      <w:r w:rsidRPr="00100A2B">
        <w:rPr>
          <w:rStyle w:val="StyleUnderline"/>
        </w:rPr>
        <w:t xml:space="preserve"> </w:t>
      </w:r>
      <w:r w:rsidRPr="00100A2B">
        <w:rPr>
          <w:rStyle w:val="Emphasis"/>
        </w:rPr>
        <w:t xml:space="preserve">remarkably </w:t>
      </w:r>
      <w:r w:rsidRPr="00A21E8D">
        <w:rPr>
          <w:rStyle w:val="Emphasis"/>
          <w:highlight w:val="cyan"/>
        </w:rPr>
        <w:t xml:space="preserve">low levels of great-power competition, </w:t>
      </w:r>
      <w:r w:rsidRPr="00A21E8D">
        <w:rPr>
          <w:rStyle w:val="StyleUnderline"/>
          <w:highlight w:val="cyan"/>
        </w:rPr>
        <w:t>high</w:t>
      </w:r>
      <w:r w:rsidRPr="00100A2B">
        <w:rPr>
          <w:rStyle w:val="StyleUnderline"/>
        </w:rPr>
        <w:t xml:space="preserve"> levels of </w:t>
      </w:r>
      <w:r w:rsidRPr="00A21E8D">
        <w:rPr>
          <w:rStyle w:val="Emphasis"/>
          <w:highlight w:val="cyan"/>
        </w:rPr>
        <w:t>security</w:t>
      </w:r>
      <w:r w:rsidRPr="00A21E8D">
        <w:rPr>
          <w:rStyle w:val="StyleUnderline"/>
          <w:highlight w:val="cyan"/>
        </w:rPr>
        <w:t xml:space="preserve"> i</w:t>
      </w:r>
      <w:r w:rsidRPr="00100A2B">
        <w:rPr>
          <w:rStyle w:val="StyleUnderline"/>
        </w:rPr>
        <w:t xml:space="preserve">n key theaters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w:t>
      </w:r>
      <w:r w:rsidRPr="00A21E8D">
        <w:rPr>
          <w:rStyle w:val="StyleUnderline"/>
          <w:highlight w:val="cyan"/>
        </w:rPr>
        <w:t>and</w:t>
      </w:r>
      <w:r w:rsidRPr="00100A2B">
        <w:rPr>
          <w:rStyle w:val="StyleUnderline"/>
        </w:rPr>
        <w:t xml:space="preserve"> the </w:t>
      </w:r>
      <w:r w:rsidRPr="00100A2B">
        <w:rPr>
          <w:rStyle w:val="Emphasis"/>
        </w:rPr>
        <w:t xml:space="preserve">comparative </w:t>
      </w:r>
      <w:r w:rsidRPr="00A21E8D">
        <w:rPr>
          <w:rStyle w:val="Emphasis"/>
          <w:highlight w:val="cyan"/>
        </w:rPr>
        <w:t>weakness</w:t>
      </w:r>
      <w:r w:rsidRPr="00A21E8D">
        <w:rPr>
          <w:rStyle w:val="StyleUnderline"/>
          <w:highlight w:val="cyan"/>
        </w:rPr>
        <w:t xml:space="preserve"> o</w:t>
      </w:r>
      <w:r w:rsidRPr="00100A2B">
        <w:rPr>
          <w:rStyle w:val="StyleUnderline"/>
        </w:rPr>
        <w:t>f those “</w:t>
      </w:r>
      <w:r w:rsidRPr="00A21E8D">
        <w:rPr>
          <w:rStyle w:val="Emphasis"/>
          <w:highlight w:val="cyan"/>
        </w:rPr>
        <w:t>rogue” actors</w:t>
      </w:r>
      <w:r w:rsidRPr="00100A2B">
        <w:rPr>
          <w:rStyle w:val="StyleUnderline"/>
        </w:rPr>
        <w:t>—Iran, Iraq, North Korea, al-Qaeda—who most aggressively challenged American power.</w:t>
      </w:r>
      <w:r w:rsidRPr="00A21E8D">
        <w:rPr>
          <w:sz w:val="16"/>
        </w:rPr>
        <w:t xml:space="preserve"> During the 1990s, some observers even spoke of a “strategic pause,” the idea being that the end of the Cold War had afforded the United States a respite from normal levels of geopolitical danger and competition. Now, however, </w:t>
      </w:r>
      <w:r w:rsidRPr="00100A2B">
        <w:rPr>
          <w:rStyle w:val="Emphasis"/>
        </w:rPr>
        <w:t>the strategic horizon is darkening</w:t>
      </w:r>
      <w:r w:rsidRPr="00A21E8D">
        <w:rPr>
          <w:sz w:val="16"/>
        </w:rPr>
        <w:t>, due to four factors.</w:t>
      </w:r>
    </w:p>
    <w:p w14:paraId="6DAFD413" w14:textId="77777777" w:rsidR="00B855B7" w:rsidRPr="00100A2B" w:rsidRDefault="00B855B7" w:rsidP="00B855B7">
      <w:pPr>
        <w:rPr>
          <w:rStyle w:val="Emphasis"/>
        </w:rPr>
      </w:pPr>
      <w:r w:rsidRPr="00A21E8D">
        <w:rPr>
          <w:sz w:val="16"/>
        </w:rPr>
        <w:t xml:space="preserve">First, </w:t>
      </w:r>
      <w:r w:rsidRPr="00A21E8D">
        <w:rPr>
          <w:rStyle w:val="Emphasis"/>
          <w:highlight w:val="cyan"/>
        </w:rPr>
        <w:t>great-power military competition is back</w:t>
      </w:r>
      <w:r w:rsidRPr="00A21E8D">
        <w:rPr>
          <w:sz w:val="16"/>
        </w:rPr>
        <w:t xml:space="preserve">. </w:t>
      </w:r>
      <w:r w:rsidRPr="00100A2B">
        <w:rPr>
          <w:rStyle w:val="StyleUnderline"/>
        </w:rPr>
        <w:t>The world’s two leading authoritarian powers</w:t>
      </w:r>
      <w:r w:rsidRPr="00A21E8D">
        <w:rPr>
          <w:sz w:val="16"/>
        </w:rPr>
        <w:t>—</w:t>
      </w:r>
      <w:r w:rsidRPr="00A21E8D">
        <w:rPr>
          <w:rStyle w:val="Emphasis"/>
          <w:highlight w:val="cyan"/>
        </w:rPr>
        <w:t>China</w:t>
      </w:r>
      <w:r w:rsidRPr="00A21E8D">
        <w:rPr>
          <w:sz w:val="16"/>
          <w:highlight w:val="cyan"/>
        </w:rPr>
        <w:t xml:space="preserve"> </w:t>
      </w:r>
      <w:r w:rsidRPr="00A21E8D">
        <w:rPr>
          <w:rStyle w:val="StyleUnderline"/>
          <w:highlight w:val="cyan"/>
        </w:rPr>
        <w:t>and</w:t>
      </w:r>
      <w:r w:rsidRPr="00A21E8D">
        <w:rPr>
          <w:sz w:val="16"/>
          <w:highlight w:val="cyan"/>
        </w:rPr>
        <w:t xml:space="preserve"> </w:t>
      </w:r>
      <w:r w:rsidRPr="00A21E8D">
        <w:rPr>
          <w:rStyle w:val="Emphasis"/>
          <w:highlight w:val="cyan"/>
        </w:rPr>
        <w:t>Russia</w:t>
      </w:r>
      <w:r w:rsidRPr="00A21E8D">
        <w:rPr>
          <w:sz w:val="16"/>
          <w:highlight w:val="cyan"/>
        </w:rPr>
        <w:t>—</w:t>
      </w:r>
      <w:r w:rsidRPr="00A21E8D">
        <w:rPr>
          <w:rStyle w:val="StyleUnderline"/>
          <w:highlight w:val="cyan"/>
        </w:rPr>
        <w:t xml:space="preserve">are seeking </w:t>
      </w:r>
      <w:r w:rsidRPr="00A21E8D">
        <w:rPr>
          <w:rStyle w:val="Emphasis"/>
          <w:highlight w:val="cyan"/>
        </w:rPr>
        <w:t>regional hegemony</w:t>
      </w:r>
      <w:r w:rsidRPr="00A21E8D">
        <w:rPr>
          <w:sz w:val="16"/>
        </w:rPr>
        <w:t xml:space="preserve">, </w:t>
      </w:r>
      <w:r w:rsidRPr="00100A2B">
        <w:rPr>
          <w:rStyle w:val="StyleUnderline"/>
        </w:rPr>
        <w:t xml:space="preserve">contesting global norms such as nonaggression and freedom of navigation, and </w:t>
      </w:r>
      <w:r w:rsidRPr="00A21E8D">
        <w:rPr>
          <w:rStyle w:val="StyleUnderline"/>
          <w:highlight w:val="cyan"/>
        </w:rPr>
        <w:t xml:space="preserve">developing the </w:t>
      </w:r>
      <w:r w:rsidRPr="00A21E8D">
        <w:rPr>
          <w:rStyle w:val="Emphasis"/>
          <w:highlight w:val="cyan"/>
        </w:rPr>
        <w:t>military punch</w:t>
      </w:r>
      <w:r w:rsidRPr="00100A2B">
        <w:rPr>
          <w:rStyle w:val="StyleUnderline"/>
        </w:rPr>
        <w:t xml:space="preserve"> to underwrite these ambitions</w:t>
      </w:r>
      <w:r w:rsidRPr="00A21E8D">
        <w:rPr>
          <w:sz w:val="16"/>
        </w:rPr>
        <w:t>. Notwithstanding severe economic and demographic problems</w:t>
      </w:r>
      <w:r w:rsidRPr="00100A2B">
        <w:rPr>
          <w:rStyle w:val="StyleUnderline"/>
        </w:rPr>
        <w:t xml:space="preserve">, Russia has conducted a major </w:t>
      </w:r>
      <w:r w:rsidRPr="00A21E8D">
        <w:rPr>
          <w:rStyle w:val="StyleUnderline"/>
          <w:highlight w:val="cyan"/>
        </w:rPr>
        <w:t xml:space="preserve">military </w:t>
      </w:r>
      <w:r w:rsidRPr="00A21E8D">
        <w:rPr>
          <w:rStyle w:val="Emphasis"/>
          <w:highlight w:val="cyan"/>
        </w:rPr>
        <w:t>modernization</w:t>
      </w:r>
      <w:r w:rsidRPr="00100A2B">
        <w:rPr>
          <w:rStyle w:val="StyleUnderline"/>
        </w:rPr>
        <w:t xml:space="preserve"> emphasizing </w:t>
      </w:r>
      <w:r w:rsidRPr="00A21E8D">
        <w:rPr>
          <w:rStyle w:val="Emphasis"/>
          <w:highlight w:val="cyan"/>
        </w:rPr>
        <w:t>nuclear weapons</w:t>
      </w:r>
      <w:r w:rsidRPr="00100A2B">
        <w:rPr>
          <w:rStyle w:val="StyleUnderline"/>
        </w:rPr>
        <w:t xml:space="preserve">, high-end conventional capabilities, </w:t>
      </w:r>
      <w:r w:rsidRPr="00A21E8D">
        <w:rPr>
          <w:rStyle w:val="StyleUnderline"/>
          <w:highlight w:val="cyan"/>
        </w:rPr>
        <w:t>and</w:t>
      </w:r>
      <w:r w:rsidRPr="00100A2B">
        <w:rPr>
          <w:rStyle w:val="StyleUnderline"/>
        </w:rPr>
        <w:t xml:space="preserve"> rapid-deployment and special </w:t>
      </w:r>
      <w:r w:rsidRPr="00A21E8D">
        <w:rPr>
          <w:rStyle w:val="StyleUnderline"/>
          <w:highlight w:val="cyan"/>
        </w:rPr>
        <w:t>operations forces</w:t>
      </w:r>
      <w:r w:rsidRPr="00100A2B">
        <w:rPr>
          <w:rStyle w:val="StyleUnderline"/>
        </w:rPr>
        <w:t>— and utilized many of these capabilities in conflicts in Ukraine and Syria</w:t>
      </w:r>
      <w:r w:rsidRPr="00A21E8D">
        <w:rPr>
          <w:sz w:val="16"/>
        </w:rPr>
        <w:t xml:space="preserve">.10 </w:t>
      </w:r>
      <w:r w:rsidRPr="00100A2B">
        <w:rPr>
          <w:rStyle w:val="StyleUnderline"/>
        </w:rPr>
        <w:t>China</w:t>
      </w:r>
      <w:r w:rsidRPr="00A21E8D">
        <w:rPr>
          <w:sz w:val="16"/>
        </w:rPr>
        <w:t xml:space="preserve">, meanwhile, </w:t>
      </w:r>
      <w:r w:rsidRPr="00100A2B">
        <w:rPr>
          <w:rStyle w:val="StyleUnderline"/>
        </w:rPr>
        <w:t xml:space="preserve">has carried out a </w:t>
      </w:r>
      <w:r w:rsidRPr="00100A2B">
        <w:rPr>
          <w:rStyle w:val="Emphasis"/>
        </w:rPr>
        <w:t>buildup of historic proportions,</w:t>
      </w:r>
      <w:r w:rsidRPr="00A21E8D">
        <w:rPr>
          <w:sz w:val="16"/>
        </w:rPr>
        <w:t xml:space="preserve"> with constant-dollar defense outlays rising from US$26 billion in 1995 to US$226 billion in 2016.11 Ominously, </w:t>
      </w:r>
      <w:r w:rsidRPr="00100A2B">
        <w:rPr>
          <w:rStyle w:val="StyleUnderline"/>
        </w:rPr>
        <w:t xml:space="preserve">these expenditures have funded development of </w:t>
      </w:r>
      <w:r w:rsidRPr="00100A2B">
        <w:rPr>
          <w:rStyle w:val="Emphasis"/>
        </w:rPr>
        <w:t>power-projection</w:t>
      </w:r>
      <w:r w:rsidRPr="00100A2B">
        <w:rPr>
          <w:rStyle w:val="StyleUnderline"/>
        </w:rPr>
        <w:t xml:space="preserve"> and antiaccess/area denial (A2/</w:t>
      </w:r>
      <w:r w:rsidRPr="00100A2B">
        <w:rPr>
          <w:rStyle w:val="Emphasis"/>
        </w:rPr>
        <w:t>AD) tools</w:t>
      </w:r>
      <w:r w:rsidRPr="00A21E8D">
        <w:rPr>
          <w:sz w:val="16"/>
        </w:rPr>
        <w:t xml:space="preserve"> </w:t>
      </w:r>
      <w:r w:rsidRPr="00100A2B">
        <w:rPr>
          <w:rStyle w:val="StyleUnderline"/>
        </w:rPr>
        <w:t>necessary to threaten China’s neighbors and complicate U.S. intervention on their behalf</w:t>
      </w:r>
      <w:r w:rsidRPr="00A21E8D">
        <w:rPr>
          <w:sz w:val="16"/>
        </w:rPr>
        <w:t xml:space="preserve">. Washington has grown accustomed to having a generational military lead; </w:t>
      </w:r>
      <w:r w:rsidRPr="00A21E8D">
        <w:rPr>
          <w:rStyle w:val="StyleUnderline"/>
          <w:highlight w:val="cyan"/>
        </w:rPr>
        <w:t>Russian and Chinese modernization</w:t>
      </w:r>
      <w:r w:rsidRPr="00100A2B">
        <w:rPr>
          <w:rStyle w:val="StyleUnderline"/>
        </w:rPr>
        <w:t xml:space="preserve"> efforts </w:t>
      </w:r>
      <w:r w:rsidRPr="00A21E8D">
        <w:rPr>
          <w:rStyle w:val="StyleUnderline"/>
          <w:highlight w:val="cyan"/>
        </w:rPr>
        <w:t>are</w:t>
      </w:r>
      <w:r w:rsidRPr="00100A2B">
        <w:rPr>
          <w:rStyle w:val="StyleUnderline"/>
        </w:rPr>
        <w:t xml:space="preserve"> now </w:t>
      </w:r>
      <w:r w:rsidRPr="00A21E8D">
        <w:rPr>
          <w:rStyle w:val="StyleUnderline"/>
          <w:highlight w:val="cyan"/>
        </w:rPr>
        <w:t xml:space="preserve">creating a </w:t>
      </w:r>
      <w:r w:rsidRPr="00A21E8D">
        <w:rPr>
          <w:rStyle w:val="Emphasis"/>
          <w:highlight w:val="cyan"/>
        </w:rPr>
        <w:t>far more competitive environment</w:t>
      </w:r>
      <w:r w:rsidRPr="00100A2B">
        <w:rPr>
          <w:rStyle w:val="Emphasis"/>
        </w:rPr>
        <w:t xml:space="preserve">. </w:t>
      </w:r>
    </w:p>
    <w:p w14:paraId="2E5336BC" w14:textId="77777777" w:rsidR="00B855B7" w:rsidRDefault="00B855B7" w:rsidP="00B855B7">
      <w:pPr>
        <w:pStyle w:val="Heading4"/>
      </w:pPr>
      <w:r>
        <w:t xml:space="preserve">Space mining is key to solve climate change—resources needed for the green transition are becoming limited on Earth. </w:t>
      </w:r>
    </w:p>
    <w:p w14:paraId="49679021" w14:textId="77777777" w:rsidR="00B855B7" w:rsidRDefault="00B855B7" w:rsidP="00B855B7">
      <w:pPr>
        <w:rPr>
          <w:rStyle w:val="Style13ptBold"/>
          <w:b w:val="0"/>
          <w:bCs/>
          <w:sz w:val="22"/>
          <w:szCs w:val="22"/>
        </w:rPr>
      </w:pPr>
      <w:r>
        <w:rPr>
          <w:rStyle w:val="Style13ptBold"/>
        </w:rPr>
        <w:t xml:space="preserve">Duran ’21 – </w:t>
      </w:r>
      <w:r>
        <w:rPr>
          <w:rStyle w:val="Style13ptBold"/>
          <w:b w:val="0"/>
          <w:bCs/>
          <w:sz w:val="22"/>
          <w:szCs w:val="22"/>
        </w:rPr>
        <w:t>Journalist and Industry Analyst</w:t>
      </w:r>
    </w:p>
    <w:p w14:paraId="251126EB" w14:textId="77777777" w:rsidR="00B855B7" w:rsidRPr="00C33F04" w:rsidRDefault="00B855B7" w:rsidP="00B855B7">
      <w:pPr>
        <w:rPr>
          <w:rStyle w:val="Style13ptBold"/>
          <w:b w:val="0"/>
          <w:bCs/>
          <w:sz w:val="22"/>
          <w:szCs w:val="22"/>
        </w:rPr>
      </w:pPr>
      <w:r>
        <w:rPr>
          <w:rStyle w:val="Style13ptBold"/>
          <w:b w:val="0"/>
          <w:bCs/>
          <w:sz w:val="22"/>
          <w:szCs w:val="22"/>
        </w:rPr>
        <w:t xml:space="preserve">Paloma Duran, “Is Space Mining the Best Option to Face Climate Change?,” Mexico Business News, November 3, 2017, </w:t>
      </w:r>
      <w:r w:rsidRPr="00C33F04">
        <w:rPr>
          <w:rStyle w:val="Style13ptBold"/>
          <w:b w:val="0"/>
          <w:bCs/>
          <w:sz w:val="22"/>
          <w:szCs w:val="22"/>
        </w:rPr>
        <w:t>https://mexicobusiness.news/mining/news/space-mining-best-option-face-climate-change</w:t>
      </w:r>
    </w:p>
    <w:p w14:paraId="1E0ED28D" w14:textId="77777777" w:rsidR="00B855B7" w:rsidRPr="006A149D" w:rsidRDefault="00B855B7" w:rsidP="00B855B7">
      <w:pPr>
        <w:rPr>
          <w:rStyle w:val="StyleUnderline"/>
        </w:rPr>
      </w:pPr>
      <w:r w:rsidRPr="006A149D">
        <w:rPr>
          <w:rStyle w:val="StyleUnderline"/>
          <w:highlight w:val="cyan"/>
        </w:rPr>
        <w:t>Going to net zero means</w:t>
      </w:r>
      <w:r w:rsidRPr="006A149D">
        <w:rPr>
          <w:rStyle w:val="StyleUnderline"/>
        </w:rPr>
        <w:t xml:space="preserve"> that more </w:t>
      </w:r>
      <w:r w:rsidRPr="006A149D">
        <w:rPr>
          <w:rStyle w:val="StyleUnderline"/>
          <w:highlight w:val="cyan"/>
        </w:rPr>
        <w:t>mining is needed</w:t>
      </w:r>
      <w:r w:rsidRPr="00C33F04">
        <w:rPr>
          <w:sz w:val="16"/>
        </w:rPr>
        <w:t xml:space="preserve">. Experts have said that </w:t>
      </w:r>
      <w:r w:rsidRPr="006A149D">
        <w:rPr>
          <w:rStyle w:val="StyleUnderline"/>
          <w:highlight w:val="cyan"/>
        </w:rPr>
        <w:t>the current supply cannot support the</w:t>
      </w:r>
      <w:r w:rsidRPr="006A149D">
        <w:rPr>
          <w:rStyle w:val="StyleUnderline"/>
        </w:rPr>
        <w:t xml:space="preserve"> necessary </w:t>
      </w:r>
      <w:r w:rsidRPr="006A149D">
        <w:rPr>
          <w:rStyle w:val="StyleUnderline"/>
          <w:highlight w:val="cyan"/>
        </w:rPr>
        <w:t>metals demand for the green transition</w:t>
      </w:r>
      <w:r w:rsidRPr="00C33F04">
        <w:rPr>
          <w:sz w:val="16"/>
        </w:rPr>
        <w:t>. As a result</w:t>
      </w:r>
      <w:r w:rsidRPr="006A149D">
        <w:rPr>
          <w:rStyle w:val="StyleUnderline"/>
        </w:rPr>
        <w:t>, new mining alternatives have gained greater relevance, among them is space mining. Several countries</w:t>
      </w:r>
      <w:r w:rsidRPr="00C33F04">
        <w:rPr>
          <w:sz w:val="16"/>
        </w:rPr>
        <w:t xml:space="preserve">, including Mexico, </w:t>
      </w:r>
      <w:r w:rsidRPr="006A149D">
        <w:rPr>
          <w:rStyle w:val="StyleUnderline"/>
        </w:rPr>
        <w:t>have shown their interest in this alternative, creating a new space race.</w:t>
      </w:r>
    </w:p>
    <w:p w14:paraId="39B02225" w14:textId="77777777" w:rsidR="00B855B7" w:rsidRPr="00C33F04" w:rsidRDefault="00B855B7" w:rsidP="00B855B7">
      <w:pPr>
        <w:rPr>
          <w:sz w:val="16"/>
        </w:rPr>
      </w:pPr>
      <w:r w:rsidRPr="006A149D">
        <w:rPr>
          <w:rStyle w:val="StyleUnderline"/>
          <w:highlight w:val="cyan"/>
        </w:rPr>
        <w:t>“The solar system can support a billion times greater industry than we have on Earth</w:t>
      </w:r>
      <w:r w:rsidRPr="006A149D">
        <w:rPr>
          <w:rStyle w:val="StyleUnderline"/>
        </w:rPr>
        <w:t>. When you go to vastly larger scales of civilization,</w:t>
      </w:r>
      <w:r w:rsidRPr="00C33F04">
        <w:rPr>
          <w:sz w:val="16"/>
        </w:rPr>
        <w:t xml:space="preserve"> beyond the scale that a planet can support, </w:t>
      </w:r>
      <w:r w:rsidRPr="006A149D">
        <w:rPr>
          <w:rStyle w:val="StyleUnderline"/>
        </w:rPr>
        <w:t>then the types of things that civilization can do are incomprehensible to us</w:t>
      </w:r>
      <w:r w:rsidRPr="00C33F04">
        <w:rPr>
          <w:sz w:val="16"/>
        </w:rPr>
        <w:t xml:space="preserve"> … </w:t>
      </w:r>
      <w:r w:rsidRPr="006A149D">
        <w:rPr>
          <w:rStyle w:val="StyleUnderline"/>
        </w:rPr>
        <w:t>We would be able to</w:t>
      </w:r>
      <w:r w:rsidRPr="00C33F04">
        <w:rPr>
          <w:sz w:val="16"/>
        </w:rPr>
        <w:t xml:space="preserve"> promote healthy societies all over the world at the same time that we would </w:t>
      </w:r>
      <w:r w:rsidRPr="006A149D">
        <w:rPr>
          <w:rStyle w:val="StyleUnderline"/>
        </w:rPr>
        <w:t xml:space="preserve">be </w:t>
      </w:r>
      <w:r w:rsidRPr="006A149D">
        <w:rPr>
          <w:rStyle w:val="StyleUnderline"/>
          <w:highlight w:val="cyan"/>
        </w:rPr>
        <w:t>reducing the environmental burden</w:t>
      </w:r>
      <w:r w:rsidRPr="006A149D">
        <w:rPr>
          <w:rStyle w:val="StyleUnderline"/>
        </w:rPr>
        <w:t xml:space="preserve"> on the Earth,” </w:t>
      </w:r>
      <w:r w:rsidRPr="00C33F04">
        <w:rPr>
          <w:sz w:val="16"/>
        </w:rPr>
        <w:t>said Dr. Phil Metzger, Planetary Scientist at the University of Central Florida.</w:t>
      </w:r>
    </w:p>
    <w:p w14:paraId="351AC4C0" w14:textId="77777777" w:rsidR="00B855B7" w:rsidRPr="006A149D" w:rsidRDefault="00B855B7" w:rsidP="00B855B7">
      <w:pPr>
        <w:rPr>
          <w:rStyle w:val="StyleUnderline"/>
        </w:rPr>
      </w:pPr>
      <w:r w:rsidRPr="00C33F04">
        <w:rPr>
          <w:sz w:val="16"/>
        </w:rPr>
        <w:t xml:space="preserve">Currently, there are several attempts to address global warming and transition to a net zero carbon economy. </w:t>
      </w:r>
      <w:r w:rsidRPr="006A149D">
        <w:rPr>
          <w:rStyle w:val="StyleUnderline"/>
        </w:rPr>
        <w:t xml:space="preserve">There has been an increasing </w:t>
      </w:r>
      <w:r w:rsidRPr="006A149D">
        <w:rPr>
          <w:rStyle w:val="StyleUnderline"/>
          <w:highlight w:val="cyan"/>
        </w:rPr>
        <w:t>interest in renewable energy</w:t>
      </w:r>
      <w:r w:rsidRPr="006A149D">
        <w:rPr>
          <w:rStyle w:val="StyleUnderline"/>
        </w:rPr>
        <w:t xml:space="preserve"> and infrastructure, which </w:t>
      </w:r>
      <w:r w:rsidRPr="006A149D">
        <w:rPr>
          <w:rStyle w:val="StyleUnderline"/>
          <w:highlight w:val="cyan"/>
        </w:rPr>
        <w:t>has increased demand for</w:t>
      </w:r>
      <w:r w:rsidRPr="006A149D">
        <w:rPr>
          <w:rStyle w:val="StyleUnderline"/>
        </w:rPr>
        <w:t xml:space="preserve"> various </w:t>
      </w:r>
      <w:r w:rsidRPr="006A149D">
        <w:rPr>
          <w:rStyle w:val="StyleUnderline"/>
          <w:highlight w:val="cyan"/>
        </w:rPr>
        <w:t>minerals,</w:t>
      </w:r>
      <w:r w:rsidRPr="006A149D">
        <w:rPr>
          <w:rStyle w:val="StyleUnderline"/>
        </w:rPr>
        <w:t xml:space="preserve"> especially lithium, cobalt, nickel, copper </w:t>
      </w:r>
      <w:r w:rsidRPr="006A149D">
        <w:rPr>
          <w:rStyle w:val="StyleUnderline"/>
          <w:highlight w:val="cyan"/>
        </w:rPr>
        <w:t>and rare earth elements</w:t>
      </w:r>
      <w:r w:rsidRPr="006A149D">
        <w:rPr>
          <w:rStyle w:val="StyleUnderline"/>
        </w:rPr>
        <w:t>. However,</w:t>
      </w:r>
      <w:r w:rsidRPr="00C33F04">
        <w:rPr>
          <w:sz w:val="16"/>
        </w:rPr>
        <w:t xml:space="preserve"> according to experts, </w:t>
      </w:r>
      <w:r w:rsidRPr="006A149D">
        <w:rPr>
          <w:rStyle w:val="StyleUnderline"/>
        </w:rPr>
        <w:t xml:space="preserve">the world is close to entering a metals supercycle, where </w:t>
      </w:r>
      <w:r w:rsidRPr="006A149D">
        <w:rPr>
          <w:rStyle w:val="StyleUnderline"/>
          <w:highlight w:val="cyan"/>
        </w:rPr>
        <w:t>demand</w:t>
      </w:r>
      <w:r w:rsidRPr="006A149D">
        <w:rPr>
          <w:rStyle w:val="StyleUnderline"/>
        </w:rPr>
        <w:t xml:space="preserve"> </w:t>
      </w:r>
      <w:r w:rsidRPr="006A149D">
        <w:rPr>
          <w:rStyle w:val="StyleUnderline"/>
          <w:highlight w:val="cyan"/>
        </w:rPr>
        <w:t>will exceed</w:t>
      </w:r>
      <w:r w:rsidRPr="006A149D">
        <w:rPr>
          <w:rStyle w:val="StyleUnderline"/>
        </w:rPr>
        <w:t xml:space="preserve"> available </w:t>
      </w:r>
      <w:r w:rsidRPr="006A149D">
        <w:rPr>
          <w:rStyle w:val="StyleUnderline"/>
          <w:highlight w:val="cyan"/>
        </w:rPr>
        <w:t>supply,</w:t>
      </w:r>
      <w:r w:rsidRPr="006A149D">
        <w:rPr>
          <w:rStyle w:val="StyleUnderline"/>
        </w:rPr>
        <w:t xml:space="preserve"> causing prices to skyrocket.</w:t>
      </w:r>
    </w:p>
    <w:p w14:paraId="5EFAD563" w14:textId="77777777" w:rsidR="00B855B7" w:rsidRPr="00C33F04" w:rsidRDefault="00B855B7" w:rsidP="00B855B7">
      <w:pPr>
        <w:rPr>
          <w:sz w:val="16"/>
        </w:rPr>
      </w:pPr>
      <w:r w:rsidRPr="00C33F04">
        <w:rPr>
          <w:sz w:val="16"/>
        </w:rPr>
        <w:t xml:space="preserve">Consequently, </w:t>
      </w:r>
      <w:r w:rsidRPr="006A149D">
        <w:rPr>
          <w:rStyle w:val="StyleUnderline"/>
        </w:rPr>
        <w:t xml:space="preserve">the mining industry has sought alternatives to achieve the required supply. Options include recycling and improved mine waste management, sea mining and </w:t>
      </w:r>
      <w:r w:rsidRPr="006A149D">
        <w:rPr>
          <w:rStyle w:val="StyleUnderline"/>
          <w:highlight w:val="cyan"/>
        </w:rPr>
        <w:t>space mining</w:t>
      </w:r>
      <w:r w:rsidRPr="006A149D">
        <w:rPr>
          <w:rStyle w:val="StyleUnderline"/>
        </w:rPr>
        <w:t xml:space="preserve">. The latter </w:t>
      </w:r>
      <w:r w:rsidRPr="006A149D">
        <w:rPr>
          <w:rStyle w:val="StyleUnderline"/>
          <w:highlight w:val="cyan"/>
        </w:rPr>
        <w:t>is</w:t>
      </w:r>
      <w:r w:rsidRPr="006A149D">
        <w:rPr>
          <w:rStyle w:val="StyleUnderline"/>
        </w:rPr>
        <w:t xml:space="preserve"> considered one of </w:t>
      </w:r>
      <w:r w:rsidRPr="006A149D">
        <w:rPr>
          <w:rStyle w:val="StyleUnderline"/>
          <w:highlight w:val="cyan"/>
        </w:rPr>
        <w:t>the alternatives with the greatest potential</w:t>
      </w:r>
      <w:r w:rsidRPr="00C33F04">
        <w:rPr>
          <w:sz w:val="16"/>
        </w:rPr>
        <w:t>. However, a regulatory framework is still lacking and there is almost no experience in this regard. </w:t>
      </w:r>
    </w:p>
    <w:p w14:paraId="57D9166C" w14:textId="77777777" w:rsidR="00B855B7" w:rsidRPr="006A149D" w:rsidRDefault="00B855B7" w:rsidP="00B855B7">
      <w:pPr>
        <w:rPr>
          <w:rStyle w:val="StyleUnderline"/>
        </w:rPr>
      </w:pPr>
      <w:r w:rsidRPr="00C33F04">
        <w:rPr>
          <w:sz w:val="16"/>
        </w:rPr>
        <w:t xml:space="preserve">Despite the lack of knowledge regarding space mining, </w:t>
      </w:r>
      <w:r w:rsidRPr="006A149D">
        <w:rPr>
          <w:rStyle w:val="StyleUnderline"/>
        </w:rPr>
        <w:t>it has become a very attractive option since the planet is running out of resources</w:t>
      </w:r>
      <w:r w:rsidRPr="00C33F04">
        <w:rPr>
          <w:sz w:val="16"/>
        </w:rPr>
        <w:t xml:space="preserve">. While some people believe that land-based mining is cheaper than space mining, experts believe this may change in the long term. Furthermore, </w:t>
      </w:r>
      <w:r w:rsidRPr="006A149D">
        <w:rPr>
          <w:rStyle w:val="StyleUnderline"/>
          <w:highlight w:val="cyan"/>
        </w:rPr>
        <w:t>within the solar system there are countless</w:t>
      </w:r>
      <w:r w:rsidRPr="006A149D">
        <w:rPr>
          <w:rStyle w:val="StyleUnderline"/>
        </w:rPr>
        <w:t xml:space="preserve"> bodies rich in </w:t>
      </w:r>
      <w:r w:rsidRPr="006A149D">
        <w:rPr>
          <w:rStyle w:val="StyleUnderline"/>
          <w:highlight w:val="cyan"/>
        </w:rPr>
        <w:t>minerals,</w:t>
      </w:r>
      <w:r w:rsidRPr="006A149D">
        <w:rPr>
          <w:rStyle w:val="StyleUnderline"/>
        </w:rPr>
        <w:t xml:space="preserve"> ores </w:t>
      </w:r>
      <w:r w:rsidRPr="006A149D">
        <w:rPr>
          <w:rStyle w:val="StyleUnderline"/>
          <w:highlight w:val="cyan"/>
        </w:rPr>
        <w:t>and elements that</w:t>
      </w:r>
      <w:r w:rsidRPr="006A149D">
        <w:rPr>
          <w:rStyle w:val="StyleUnderline"/>
        </w:rPr>
        <w:t xml:space="preserve"> will </w:t>
      </w:r>
      <w:r w:rsidRPr="006A149D">
        <w:rPr>
          <w:rStyle w:val="StyleUnderline"/>
          <w:highlight w:val="cyan"/>
        </w:rPr>
        <w:t>accelerate the fight against climate change.</w:t>
      </w:r>
      <w:r w:rsidRPr="006A149D">
        <w:rPr>
          <w:rStyle w:val="StyleUnderline"/>
        </w:rPr>
        <w:t> </w:t>
      </w:r>
    </w:p>
    <w:p w14:paraId="3E3E16CF" w14:textId="77777777" w:rsidR="00B855B7" w:rsidRPr="00C33F04" w:rsidRDefault="00B855B7" w:rsidP="00B855B7">
      <w:pPr>
        <w:rPr>
          <w:sz w:val="16"/>
        </w:rPr>
      </w:pPr>
      <w:r w:rsidRPr="00C33F04">
        <w:rPr>
          <w:rStyle w:val="StyleUnderline"/>
        </w:rPr>
        <w:t>“There will come a point when there is nothing left to mine on the surface</w:t>
      </w:r>
      <w:r w:rsidRPr="00C33F04">
        <w:rPr>
          <w:sz w:val="16"/>
        </w:rPr>
        <w:t xml:space="preserve">, prompting mines to reach even further below. But even those resources are destined to run out and so we will aim toward ocean mining, which already has specific technologies that are being developed. Nevertheless, even those mines are limited as well. </w:t>
      </w:r>
      <w:r w:rsidRPr="00C33F04">
        <w:rPr>
          <w:rStyle w:val="StyleUnderline"/>
          <w:highlight w:val="cyan"/>
        </w:rPr>
        <w:t>The mine of the future</w:t>
      </w:r>
      <w:r w:rsidRPr="00C33F04">
        <w:rPr>
          <w:sz w:val="16"/>
        </w:rPr>
        <w:t xml:space="preserve">, which today may seem unlikely, </w:t>
      </w:r>
      <w:r w:rsidRPr="00C33F04">
        <w:rPr>
          <w:rStyle w:val="StyleUnderline"/>
          <w:highlight w:val="cyan"/>
        </w:rPr>
        <w:t>will no longer be on our planet</w:t>
      </w:r>
      <w:r w:rsidRPr="00C33F04">
        <w:rPr>
          <w:rStyle w:val="StyleUnderline"/>
        </w:rPr>
        <w:t>. There will be a time when space mining will be as common as an open leach mine</w:t>
      </w:r>
      <w:r w:rsidRPr="00C33F04">
        <w:rPr>
          <w:sz w:val="16"/>
        </w:rPr>
        <w:t>,” Eder Lugo, Minerals Head at Siemens, told MBN. </w:t>
      </w:r>
    </w:p>
    <w:p w14:paraId="6EFDDA6A" w14:textId="77777777" w:rsidR="00B855B7" w:rsidRPr="00C33F04" w:rsidRDefault="00B855B7" w:rsidP="00B855B7">
      <w:pPr>
        <w:rPr>
          <w:sz w:val="16"/>
        </w:rPr>
      </w:pPr>
      <w:r w:rsidRPr="00C33F04">
        <w:rPr>
          <w:rStyle w:val="StyleUnderline"/>
        </w:rPr>
        <w:t>More than 150 million asteroids measuring approximately 100m are believed to be in the inner solar system alone</w:t>
      </w:r>
      <w:r w:rsidRPr="00C33F04">
        <w:rPr>
          <w:sz w:val="16"/>
        </w:rPr>
        <w:t xml:space="preserve">. In addition, </w:t>
      </w:r>
      <w:r w:rsidRPr="00C33F04">
        <w:rPr>
          <w:rStyle w:val="StyleUnderline"/>
          <w:highlight w:val="cyan"/>
        </w:rPr>
        <w:t>astronomers</w:t>
      </w:r>
      <w:r w:rsidRPr="00C33F04">
        <w:rPr>
          <w:rStyle w:val="StyleUnderline"/>
        </w:rPr>
        <w:t xml:space="preserve"> have also identified </w:t>
      </w:r>
      <w:r w:rsidRPr="00C33F04">
        <w:rPr>
          <w:rStyle w:val="StyleUnderline"/>
          <w:highlight w:val="cyan"/>
        </w:rPr>
        <w:t>abundant minerals near the</w:t>
      </w:r>
      <w:r w:rsidRPr="00C33F04">
        <w:rPr>
          <w:rStyle w:val="StyleUnderline"/>
        </w:rPr>
        <w:t xml:space="preserve"> Earth’s space and the Main </w:t>
      </w:r>
      <w:r w:rsidRPr="00C33F04">
        <w:rPr>
          <w:rStyle w:val="StyleUnderline"/>
          <w:highlight w:val="cyan"/>
        </w:rPr>
        <w:t>Asteroid Belt</w:t>
      </w:r>
      <w:r w:rsidRPr="00C33F04">
        <w:rPr>
          <w:rStyle w:val="StyleUnderline"/>
        </w:rPr>
        <w:t>.</w:t>
      </w:r>
      <w:r w:rsidRPr="00C33F04">
        <w:rPr>
          <w:sz w:val="16"/>
        </w:rPr>
        <w:t xml:space="preserve"> There are three main groups into which asteroids are divided: C- type, S- type, and M- type. The last two groups are the most abundant in minerals such as gold, platinum, cobalt, zinc, tin, lead, indium, silver, copper and rare earth metals. </w:t>
      </w:r>
    </w:p>
    <w:p w14:paraId="1BB0FED5" w14:textId="77777777" w:rsidR="00B855B7" w:rsidRPr="00C33F04" w:rsidRDefault="00B855B7" w:rsidP="00B855B7">
      <w:pPr>
        <w:rPr>
          <w:sz w:val="16"/>
        </w:rPr>
      </w:pPr>
      <w:r w:rsidRPr="00C33F04">
        <w:rPr>
          <w:sz w:val="16"/>
        </w:rPr>
        <w:t>"</w:t>
      </w:r>
      <w:r w:rsidRPr="00C33F04">
        <w:rPr>
          <w:rStyle w:val="StyleUnderline"/>
          <w:highlight w:val="cyan"/>
        </w:rPr>
        <w:t>Energy is limited</w:t>
      </w:r>
      <w:r w:rsidRPr="00C33F04">
        <w:rPr>
          <w:rStyle w:val="StyleUnderline"/>
        </w:rPr>
        <w:t xml:space="preserve"> here. Within just a few hundred years, you will have to cover all of the landmass of Earth in solar cells</w:t>
      </w:r>
      <w:r w:rsidRPr="00C33F04">
        <w:rPr>
          <w:sz w:val="16"/>
        </w:rPr>
        <w:t xml:space="preserve">. So, what are you going to do? Well, </w:t>
      </w:r>
      <w:r w:rsidRPr="00C33F04">
        <w:rPr>
          <w:rStyle w:val="StyleUnderline"/>
        </w:rPr>
        <w:t xml:space="preserve">what I think you are going to do is </w:t>
      </w:r>
      <w:r w:rsidRPr="00C33F04">
        <w:rPr>
          <w:rStyle w:val="StyleUnderline"/>
          <w:highlight w:val="cyan"/>
        </w:rPr>
        <w:t>you are going to move out in space</w:t>
      </w:r>
      <w:r w:rsidRPr="00C33F04">
        <w:rPr>
          <w:rStyle w:val="StyleUnderline"/>
        </w:rPr>
        <w:t xml:space="preserve"> … all of our heavy industry will be moved off-planet and Earth will be zoned residential and light-industrial,</w:t>
      </w:r>
      <w:r w:rsidRPr="00C33F04">
        <w:rPr>
          <w:sz w:val="16"/>
        </w:rPr>
        <w:t>” said Jeff Bezos, Founder of Amazon and the Space Launch Provider Blue Origin.</w:t>
      </w:r>
    </w:p>
    <w:p w14:paraId="11430E69" w14:textId="23BF241E" w:rsidR="00E42E4C" w:rsidRDefault="00B855B7" w:rsidP="00B855B7">
      <w:pPr>
        <w:pStyle w:val="Heading3"/>
      </w:pPr>
      <w:r>
        <w:t>Case</w:t>
      </w:r>
    </w:p>
    <w:p w14:paraId="76D9640B" w14:textId="0CDFEF56" w:rsidR="00B855B7" w:rsidRDefault="00B855B7" w:rsidP="00B855B7"/>
    <w:p w14:paraId="05ED7B1B" w14:textId="167FD112" w:rsidR="00B855B7" w:rsidRDefault="00B855B7" w:rsidP="00B855B7">
      <w:pPr>
        <w:pStyle w:val="Heading3"/>
      </w:pPr>
      <w:r>
        <w:t>AT Inequality</w:t>
      </w:r>
    </w:p>
    <w:p w14:paraId="40845F74" w14:textId="1F78E725" w:rsidR="00B855B7" w:rsidRDefault="00B855B7" w:rsidP="00B855B7">
      <w:pPr>
        <w:pStyle w:val="Heading4"/>
      </w:pPr>
      <w:r>
        <w:t>Non uq—capitalism and colonialism happening in the squo</w:t>
      </w:r>
    </w:p>
    <w:p w14:paraId="34A858DE" w14:textId="19CAC5F2" w:rsidR="00B855B7" w:rsidRDefault="00B855B7" w:rsidP="00B855B7">
      <w:pPr>
        <w:pStyle w:val="Heading3"/>
      </w:pPr>
      <w:r>
        <w:t>AT Debris</w:t>
      </w:r>
    </w:p>
    <w:p w14:paraId="1D9AED0F" w14:textId="77777777" w:rsidR="00B855B7" w:rsidRDefault="00B855B7" w:rsidP="00B855B7">
      <w:pPr>
        <w:pStyle w:val="Heading4"/>
      </w:pPr>
      <w:bookmarkStart w:id="0" w:name="_Toc91718359"/>
      <w:r>
        <w:t>Property rights are key to preventing congestion in space, which would lead to worse space debris</w:t>
      </w:r>
      <w:bookmarkEnd w:id="0"/>
      <w:r>
        <w:t xml:space="preserve"> </w:t>
      </w:r>
    </w:p>
    <w:p w14:paraId="5B85209B" w14:textId="77777777" w:rsidR="00B855B7" w:rsidRDefault="00B855B7" w:rsidP="00B855B7">
      <w:r w:rsidRPr="000550DA">
        <w:rPr>
          <w:b/>
          <w:bCs/>
          <w:sz w:val="26"/>
          <w:szCs w:val="26"/>
        </w:rPr>
        <w:t>Scheraga 86</w:t>
      </w:r>
      <w:r>
        <w:t xml:space="preserve"> [Joel D. Scheraga, Visiting Assistant Professor of Economics at Princeton University &amp; Assistant Professor of Economics at Rutgers University, “Homesteading and the creation of property rights in outer space”, 1986, AIP Conference Proceedings 148, </w:t>
      </w:r>
      <w:hyperlink r:id="rId28" w:history="1">
        <w:r w:rsidRPr="00D57866">
          <w:rPr>
            <w:rStyle w:val="Hyperlink"/>
          </w:rPr>
          <w:t>https://doi.org/10.1063/1.36015</w:t>
        </w:r>
      </w:hyperlink>
      <w:r>
        <w:t xml:space="preserve"> ] // Triumph Debate</w:t>
      </w:r>
    </w:p>
    <w:p w14:paraId="1D40B114" w14:textId="77777777" w:rsidR="00B855B7" w:rsidRPr="00A547FB" w:rsidRDefault="00B855B7" w:rsidP="00B855B7">
      <w:pPr>
        <w:rPr>
          <w:b/>
          <w:u w:val="single"/>
        </w:rPr>
      </w:pPr>
      <w:r w:rsidRPr="00D25890">
        <w:rPr>
          <w:b/>
          <w:u w:val="single"/>
        </w:rPr>
        <w:t xml:space="preserve">As space is colonized, it is inevitable that problems of </w:t>
      </w:r>
      <w:r w:rsidRPr="00ED5917">
        <w:rPr>
          <w:b/>
          <w:highlight w:val="green"/>
          <w:u w:val="single"/>
        </w:rPr>
        <w:t>congestion will occur if property rights are not established. In the absence of property rights, the price of exploiting a scarce resource</w:t>
      </w:r>
      <w:r w:rsidRPr="00ED5917">
        <w:rPr>
          <w:sz w:val="16"/>
        </w:rPr>
        <w:t xml:space="preserve"> (such as desirable locations for settlements on the Moon and orbital slots for geosynchronous satellites) </w:t>
      </w:r>
      <w:r w:rsidRPr="00ED5917">
        <w:rPr>
          <w:b/>
          <w:highlight w:val="green"/>
          <w:u w:val="single"/>
        </w:rPr>
        <w:t>is zero.</w:t>
      </w:r>
      <w:r w:rsidRPr="00ED5917">
        <w:rPr>
          <w:sz w:val="16"/>
        </w:rPr>
        <w:t xml:space="preserve"> Students of economics will recognize that the opportunity cost to any nation of colonizing a particular location is lower than if property rights were assigned, so that scarce locations will be overused and over colonized.[3] </w:t>
      </w:r>
      <w:r w:rsidRPr="00ED5917">
        <w:rPr>
          <w:b/>
          <w:highlight w:val="green"/>
          <w:u w:val="single"/>
        </w:rPr>
        <w:t xml:space="preserve">The failure to define property rights leads to a divergence between the private costs faced by an individual nation and the social costs to all nations </w:t>
      </w:r>
      <w:r w:rsidRPr="00D25890">
        <w:rPr>
          <w:b/>
          <w:u w:val="single"/>
        </w:rPr>
        <w:t>in the world community</w:t>
      </w:r>
      <w:r w:rsidRPr="00ED5917">
        <w:rPr>
          <w:b/>
          <w:highlight w:val="green"/>
          <w:u w:val="single"/>
        </w:rPr>
        <w:t xml:space="preserve">. In the absence of private property, a country </w:t>
      </w:r>
      <w:r w:rsidRPr="00D25890">
        <w:rPr>
          <w:b/>
          <w:u w:val="single"/>
        </w:rPr>
        <w:t>colonizing areas in space</w:t>
      </w:r>
      <w:r w:rsidRPr="00ED5917">
        <w:rPr>
          <w:b/>
          <w:highlight w:val="green"/>
          <w:u w:val="single"/>
        </w:rPr>
        <w:t xml:space="preserve"> will not </w:t>
      </w:r>
      <w:r w:rsidRPr="00D25890">
        <w:rPr>
          <w:b/>
          <w:u w:val="single"/>
        </w:rPr>
        <w:t>fully</w:t>
      </w:r>
      <w:r w:rsidRPr="00ED5917">
        <w:rPr>
          <w:b/>
          <w:highlight w:val="green"/>
          <w:u w:val="single"/>
        </w:rPr>
        <w:t xml:space="preserve"> take into account the "external costs" </w:t>
      </w:r>
      <w:r w:rsidRPr="00D25890">
        <w:rPr>
          <w:b/>
          <w:u w:val="single"/>
        </w:rPr>
        <w:t>that it imposes</w:t>
      </w:r>
      <w:r w:rsidRPr="00ED5917">
        <w:rPr>
          <w:b/>
          <w:highlight w:val="green"/>
          <w:u w:val="single"/>
        </w:rPr>
        <w:t xml:space="preserve"> on </w:t>
      </w:r>
      <w:r w:rsidRPr="00D25890">
        <w:rPr>
          <w:b/>
          <w:u w:val="single"/>
        </w:rPr>
        <w:t>all</w:t>
      </w:r>
      <w:r w:rsidRPr="00ED5917">
        <w:rPr>
          <w:b/>
          <w:highlight w:val="green"/>
          <w:u w:val="single"/>
        </w:rPr>
        <w:t xml:space="preserve"> other nations </w:t>
      </w:r>
      <w:r w:rsidRPr="00D25890">
        <w:rPr>
          <w:b/>
          <w:u w:val="single"/>
        </w:rPr>
        <w:t>that may also want to exploit these locations</w:t>
      </w:r>
      <w:r w:rsidRPr="00ED5917">
        <w:rPr>
          <w:b/>
          <w:highlight w:val="green"/>
          <w:u w:val="single"/>
        </w:rPr>
        <w:t>.</w:t>
      </w:r>
      <w:r w:rsidRPr="00ED5917">
        <w:rPr>
          <w:sz w:val="16"/>
        </w:rPr>
        <w:t xml:space="preserve"> </w:t>
      </w:r>
      <w:r w:rsidRPr="00ED5917">
        <w:rPr>
          <w:b/>
          <w:highlight w:val="green"/>
          <w:u w:val="single"/>
        </w:rPr>
        <w:t xml:space="preserve">The </w:t>
      </w:r>
      <w:r w:rsidRPr="00D25890">
        <w:rPr>
          <w:b/>
          <w:u w:val="single"/>
        </w:rPr>
        <w:t xml:space="preserve">colonizing </w:t>
      </w:r>
      <w:r w:rsidRPr="00ED5917">
        <w:rPr>
          <w:b/>
          <w:highlight w:val="green"/>
          <w:u w:val="single"/>
        </w:rPr>
        <w:t xml:space="preserve">country has no incentive to consider the </w:t>
      </w:r>
      <w:r w:rsidRPr="00D25890">
        <w:rPr>
          <w:b/>
          <w:u w:val="single"/>
        </w:rPr>
        <w:t>social</w:t>
      </w:r>
      <w:r w:rsidRPr="00ED5917">
        <w:rPr>
          <w:b/>
          <w:highlight w:val="green"/>
          <w:u w:val="single"/>
        </w:rPr>
        <w:t xml:space="preserve"> cost of exploiting another scarce location. It will consider only its own private cost of the colonization project.</w:t>
      </w:r>
      <w:r w:rsidRPr="00ED5917">
        <w:rPr>
          <w:sz w:val="16"/>
        </w:rPr>
        <w:t xml:space="preserve"> </w:t>
      </w:r>
      <w:r w:rsidRPr="00ED5917">
        <w:rPr>
          <w:b/>
          <w:highlight w:val="green"/>
          <w:u w:val="single"/>
        </w:rPr>
        <w:t xml:space="preserve">To understand this point better, consider the expected future colonization of the Moon. </w:t>
      </w:r>
      <w:r w:rsidRPr="00D25890">
        <w:rPr>
          <w:b/>
          <w:u w:val="single"/>
        </w:rPr>
        <w:t>The far side of the Moon offers scientists an ideal location for the placement of astronomical telescopes</w:t>
      </w:r>
      <w:r w:rsidRPr="00ED5917">
        <w:rPr>
          <w:b/>
          <w:u w:val="single"/>
        </w:rPr>
        <w:t xml:space="preserve"> </w:t>
      </w:r>
      <w:r w:rsidRPr="00ED5917">
        <w:rPr>
          <w:sz w:val="16"/>
        </w:rPr>
        <w:t xml:space="preserve">that would probe the universe. The absence of a turbulent and filtering atmosphere permits telescopes to scan the ultraviolet and infrared regions of the spectrum that are unobservable on the Earth. Radio telescopes on the far side are protected from the abundance of radio noise emanating from the Earth. </w:t>
      </w:r>
      <w:r w:rsidRPr="00D25890">
        <w:rPr>
          <w:b/>
          <w:u w:val="single"/>
        </w:rPr>
        <w:t xml:space="preserve">Now suppose a country has decided </w:t>
      </w:r>
      <w:r w:rsidRPr="00D25890">
        <w:rPr>
          <w:b/>
          <w:highlight w:val="green"/>
          <w:u w:val="single"/>
        </w:rPr>
        <w:t>to place a</w:t>
      </w:r>
      <w:r w:rsidRPr="00D25890">
        <w:rPr>
          <w:b/>
          <w:u w:val="single"/>
        </w:rPr>
        <w:t xml:space="preserve"> large </w:t>
      </w:r>
      <w:r w:rsidRPr="00D25890">
        <w:rPr>
          <w:b/>
          <w:highlight w:val="green"/>
          <w:u w:val="single"/>
        </w:rPr>
        <w:t>nuclear-waste disposal site</w:t>
      </w:r>
      <w:r w:rsidRPr="00D25890">
        <w:rPr>
          <w:b/>
          <w:u w:val="single"/>
        </w:rPr>
        <w:t xml:space="preserve"> on the far side of the Moon,</w:t>
      </w:r>
      <w:r w:rsidRPr="00ED5917">
        <w:rPr>
          <w:sz w:val="16"/>
        </w:rPr>
        <w:t xml:space="preserve"> rather than in some alternative location in space. </w:t>
      </w:r>
      <w:r w:rsidRPr="00D25890">
        <w:rPr>
          <w:b/>
          <w:u w:val="single"/>
        </w:rPr>
        <w:t xml:space="preserve">When the disposal site is constructed, it </w:t>
      </w:r>
      <w:r w:rsidRPr="0049151D">
        <w:rPr>
          <w:b/>
          <w:highlight w:val="green"/>
          <w:u w:val="single"/>
        </w:rPr>
        <w:t>imposes a</w:t>
      </w:r>
      <w:r w:rsidRPr="00D25890">
        <w:rPr>
          <w:b/>
          <w:u w:val="single"/>
        </w:rPr>
        <w:t xml:space="preserve"> nonpecuniary </w:t>
      </w:r>
      <w:r w:rsidRPr="0049151D">
        <w:rPr>
          <w:b/>
          <w:highlight w:val="green"/>
          <w:u w:val="single"/>
        </w:rPr>
        <w:t>externality</w:t>
      </w:r>
      <w:r w:rsidRPr="00ED5917">
        <w:rPr>
          <w:sz w:val="16"/>
        </w:rPr>
        <w:t xml:space="preserve"> (or external effect) </w:t>
      </w:r>
      <w:r w:rsidRPr="00ED5917">
        <w:rPr>
          <w:b/>
          <w:highlight w:val="green"/>
          <w:u w:val="single"/>
        </w:rPr>
        <w:t xml:space="preserve">on </w:t>
      </w:r>
      <w:r w:rsidRPr="0049151D">
        <w:rPr>
          <w:b/>
          <w:u w:val="single"/>
        </w:rPr>
        <w:t xml:space="preserve">all other </w:t>
      </w:r>
      <w:r w:rsidRPr="00ED5917">
        <w:rPr>
          <w:b/>
          <w:highlight w:val="green"/>
          <w:u w:val="single"/>
        </w:rPr>
        <w:t xml:space="preserve">countries </w:t>
      </w:r>
      <w:r w:rsidRPr="0049151D">
        <w:rPr>
          <w:b/>
          <w:u w:val="single"/>
        </w:rPr>
        <w:t xml:space="preserve">that are </w:t>
      </w:r>
      <w:r w:rsidRPr="00ED5917">
        <w:rPr>
          <w:b/>
          <w:highlight w:val="green"/>
          <w:u w:val="single"/>
        </w:rPr>
        <w:t xml:space="preserve">interested in building </w:t>
      </w:r>
      <w:r w:rsidRPr="0049151D">
        <w:rPr>
          <w:b/>
          <w:u w:val="single"/>
        </w:rPr>
        <w:t xml:space="preserve">and occupying lunar </w:t>
      </w:r>
      <w:r w:rsidRPr="00ED5917">
        <w:rPr>
          <w:b/>
          <w:highlight w:val="green"/>
          <w:u w:val="single"/>
        </w:rPr>
        <w:t xml:space="preserve">bases </w:t>
      </w:r>
      <w:r w:rsidRPr="0049151D">
        <w:rPr>
          <w:b/>
          <w:u w:val="single"/>
        </w:rPr>
        <w:t>in this region</w:t>
      </w:r>
      <w:r w:rsidRPr="00ED5917">
        <w:rPr>
          <w:b/>
          <w:highlight w:val="green"/>
          <w:u w:val="single"/>
        </w:rPr>
        <w:t>.</w:t>
      </w:r>
      <w:r w:rsidRPr="00ED5917">
        <w:rPr>
          <w:sz w:val="16"/>
        </w:rPr>
        <w:t xml:space="preserve"> By building the disposal site, </w:t>
      </w:r>
      <w:r w:rsidRPr="00ED5917">
        <w:rPr>
          <w:b/>
          <w:highlight w:val="green"/>
          <w:u w:val="single"/>
        </w:rPr>
        <w:t xml:space="preserve">the country adds to congestion </w:t>
      </w:r>
      <w:r w:rsidRPr="0049151D">
        <w:rPr>
          <w:b/>
          <w:u w:val="single"/>
        </w:rPr>
        <w:t>in the area</w:t>
      </w:r>
      <w:r w:rsidRPr="00ED5917">
        <w:rPr>
          <w:b/>
          <w:highlight w:val="green"/>
          <w:u w:val="single"/>
        </w:rPr>
        <w:t xml:space="preserve">, and appropriates a location that could have </w:t>
      </w:r>
      <w:r w:rsidRPr="0049151D">
        <w:rPr>
          <w:b/>
          <w:u w:val="single"/>
        </w:rPr>
        <w:t>alternatively</w:t>
      </w:r>
      <w:r w:rsidRPr="00ED5917">
        <w:rPr>
          <w:b/>
          <w:highlight w:val="green"/>
          <w:u w:val="single"/>
        </w:rPr>
        <w:t xml:space="preserve"> been </w:t>
      </w:r>
      <w:r w:rsidRPr="0049151D">
        <w:rPr>
          <w:b/>
          <w:u w:val="single"/>
        </w:rPr>
        <w:t xml:space="preserve">used </w:t>
      </w:r>
      <w:r w:rsidRPr="00ED5917">
        <w:rPr>
          <w:b/>
          <w:highlight w:val="green"/>
          <w:u w:val="single"/>
        </w:rPr>
        <w:t>for scientific purposes.</w:t>
      </w:r>
      <w:r w:rsidRPr="00ED5917">
        <w:rPr>
          <w:sz w:val="16"/>
        </w:rPr>
        <w:t xml:space="preserve"> </w:t>
      </w:r>
      <w:r w:rsidRPr="0049151D">
        <w:rPr>
          <w:b/>
          <w:u w:val="single"/>
        </w:rPr>
        <w:t xml:space="preserve">The external effect on any one country is small, but the total effect summed over all countries is large. </w:t>
      </w:r>
      <w:r w:rsidRPr="00ED5917">
        <w:rPr>
          <w:b/>
          <w:highlight w:val="green"/>
          <w:u w:val="single"/>
        </w:rPr>
        <w:t xml:space="preserve">The country building the </w:t>
      </w:r>
      <w:r w:rsidRPr="0049151D">
        <w:rPr>
          <w:b/>
          <w:u w:val="single"/>
        </w:rPr>
        <w:t xml:space="preserve">waste-disposal </w:t>
      </w:r>
      <w:r w:rsidRPr="00ED5917">
        <w:rPr>
          <w:b/>
          <w:highlight w:val="green"/>
          <w:u w:val="single"/>
        </w:rPr>
        <w:t xml:space="preserve">site, </w:t>
      </w:r>
      <w:r w:rsidRPr="0049151D">
        <w:rPr>
          <w:b/>
          <w:u w:val="single"/>
        </w:rPr>
        <w:t>however</w:t>
      </w:r>
      <w:r w:rsidRPr="00ED5917">
        <w:rPr>
          <w:b/>
          <w:highlight w:val="green"/>
          <w:u w:val="single"/>
        </w:rPr>
        <w:t xml:space="preserve">, does not consider this </w:t>
      </w:r>
      <w:r w:rsidRPr="0049151D">
        <w:rPr>
          <w:b/>
          <w:u w:val="single"/>
        </w:rPr>
        <w:t>total effect</w:t>
      </w:r>
      <w:r w:rsidRPr="00ED5917">
        <w:rPr>
          <w:b/>
          <w:highlight w:val="green"/>
          <w:u w:val="single"/>
        </w:rPr>
        <w:t>.</w:t>
      </w:r>
      <w:r w:rsidRPr="00ED5917">
        <w:rPr>
          <w:b/>
          <w:u w:val="single"/>
        </w:rPr>
        <w:t xml:space="preserve"> </w:t>
      </w:r>
      <w:r w:rsidRPr="00ED5917">
        <w:rPr>
          <w:sz w:val="16"/>
        </w:rPr>
        <w:t>It does not consider the social cost of occupying the scarce lunar location</w:t>
      </w:r>
      <w:r w:rsidRPr="0049151D">
        <w:rPr>
          <w:b/>
          <w:u w:val="single"/>
        </w:rPr>
        <w:t>. It considers only the average cost of constructing the lunar garbage dump.</w:t>
      </w:r>
      <w:r w:rsidRPr="00ED5917">
        <w:rPr>
          <w:sz w:val="16"/>
        </w:rPr>
        <w:t xml:space="preserve"> propositlon I: Each individual country that is colonizing outer space, acting in its own self-interest, will not make socially correct decisions when the scarce locations being colonized are not owned by anyone. </w:t>
      </w:r>
      <w:r w:rsidRPr="0049151D">
        <w:rPr>
          <w:b/>
          <w:u w:val="single"/>
        </w:rPr>
        <w:t xml:space="preserve">The resolution to the problem is straightforward. Adam Smith's generalization, as applied to scarcity problems in outer space, asserts that </w:t>
      </w:r>
      <w:r w:rsidRPr="00ED5917">
        <w:rPr>
          <w:b/>
          <w:highlight w:val="green"/>
          <w:u w:val="single"/>
        </w:rPr>
        <w:t xml:space="preserve">if the rights to scarce resources </w:t>
      </w:r>
      <w:r w:rsidRPr="0049151D">
        <w:rPr>
          <w:b/>
          <w:u w:val="single"/>
        </w:rPr>
        <w:t xml:space="preserve">in space </w:t>
      </w:r>
      <w:r w:rsidRPr="00ED5917">
        <w:rPr>
          <w:b/>
          <w:highlight w:val="green"/>
          <w:u w:val="single"/>
        </w:rPr>
        <w:t>are assigned unambiguously</w:t>
      </w:r>
      <w:r w:rsidRPr="00ED5917">
        <w:rPr>
          <w:sz w:val="16"/>
        </w:rPr>
        <w:t xml:space="preserve"> to a particular country, </w:t>
      </w:r>
      <w:r w:rsidRPr="00ED5917">
        <w:rPr>
          <w:b/>
          <w:highlight w:val="green"/>
          <w:u w:val="single"/>
        </w:rPr>
        <w:t xml:space="preserve">and </w:t>
      </w:r>
      <w:r w:rsidRPr="0049151D">
        <w:rPr>
          <w:b/>
          <w:u w:val="single"/>
        </w:rPr>
        <w:t>if</w:t>
      </w:r>
      <w:r w:rsidRPr="00ED5917">
        <w:rPr>
          <w:b/>
          <w:highlight w:val="green"/>
          <w:u w:val="single"/>
        </w:rPr>
        <w:t xml:space="preserve"> free exchange </w:t>
      </w:r>
      <w:r w:rsidRPr="0049151D">
        <w:rPr>
          <w:b/>
          <w:u w:val="single"/>
        </w:rPr>
        <w:t>of the rights</w:t>
      </w:r>
      <w:r w:rsidRPr="00ED5917">
        <w:rPr>
          <w:b/>
          <w:highlight w:val="green"/>
          <w:u w:val="single"/>
        </w:rPr>
        <w:t xml:space="preserve"> is permitted, </w:t>
      </w:r>
      <w:r w:rsidRPr="0049151D">
        <w:rPr>
          <w:b/>
          <w:u w:val="single"/>
        </w:rPr>
        <w:t xml:space="preserve">then </w:t>
      </w:r>
      <w:r w:rsidRPr="00ED5917">
        <w:rPr>
          <w:b/>
          <w:highlight w:val="green"/>
          <w:u w:val="single"/>
        </w:rPr>
        <w:t>these resources will be used efficiently.</w:t>
      </w:r>
    </w:p>
    <w:p w14:paraId="131893B5" w14:textId="55D60CC7" w:rsidR="00B855B7" w:rsidRDefault="00B855B7" w:rsidP="00B855B7"/>
    <w:p w14:paraId="0FB51732" w14:textId="0BF86737" w:rsidR="00B855B7" w:rsidRDefault="00B855B7" w:rsidP="00B855B7">
      <w:pPr>
        <w:pStyle w:val="Heading3"/>
      </w:pPr>
      <w:r>
        <w:t>AT Space Wars</w:t>
      </w:r>
    </w:p>
    <w:p w14:paraId="539C6299" w14:textId="068CF3EC" w:rsidR="00B855B7" w:rsidRPr="00B855B7" w:rsidRDefault="00B855B7" w:rsidP="00B855B7">
      <w:pPr>
        <w:pStyle w:val="Heading4"/>
      </w:pPr>
      <w:r>
        <w:t>Mining answer this—resources scarce on Earth, resource war without mining, try or die for neg</w:t>
      </w:r>
    </w:p>
    <w:sectPr w:rsidR="00B855B7" w:rsidRPr="00B855B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84D8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D8B"/>
    <w:rsid w:val="00496BB2"/>
    <w:rsid w:val="004B2081"/>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0D8"/>
    <w:rsid w:val="00B75C54"/>
    <w:rsid w:val="00B855B7"/>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7F1F"/>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9B17A8"/>
  <w14:defaultImageDpi w14:val="300"/>
  <w15:docId w15:val="{42EA29D7-68B7-1541-BCD9-B2CC8C57A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855B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84D8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84D8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84D8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484D8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84D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4D8B"/>
  </w:style>
  <w:style w:type="character" w:customStyle="1" w:styleId="Heading1Char">
    <w:name w:val="Heading 1 Char"/>
    <w:aliases w:val="Pocket Char"/>
    <w:basedOn w:val="DefaultParagraphFont"/>
    <w:link w:val="Heading1"/>
    <w:uiPriority w:val="9"/>
    <w:rsid w:val="00484D8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84D8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84D8B"/>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484D8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484D8B"/>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Bold Cite Char"/>
    <w:basedOn w:val="DefaultParagraphFont"/>
    <w:uiPriority w:val="1"/>
    <w:qFormat/>
    <w:rsid w:val="00484D8B"/>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20"/>
    <w:qFormat/>
    <w:rsid w:val="00484D8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84D8B"/>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484D8B"/>
    <w:rPr>
      <w:color w:val="auto"/>
      <w:u w:val="none"/>
    </w:rPr>
  </w:style>
  <w:style w:type="paragraph" w:styleId="DocumentMap">
    <w:name w:val="Document Map"/>
    <w:basedOn w:val="Normal"/>
    <w:link w:val="DocumentMapChar"/>
    <w:uiPriority w:val="99"/>
    <w:semiHidden/>
    <w:unhideWhenUsed/>
    <w:rsid w:val="00484D8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84D8B"/>
    <w:rPr>
      <w:rFonts w:ascii="Lucida Grande" w:hAnsi="Lucida Grande" w:cs="Lucida Grande"/>
    </w:rPr>
  </w:style>
  <w:style w:type="paragraph" w:customStyle="1" w:styleId="textbold">
    <w:name w:val="text bold"/>
    <w:basedOn w:val="Normal"/>
    <w:link w:val="Emphasis"/>
    <w:autoRedefine/>
    <w:uiPriority w:val="20"/>
    <w:qFormat/>
    <w:rsid w:val="00B855B7"/>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8" w:space="0" w:color="auto"/>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tag"/>
    <w:basedOn w:val="Heading1"/>
    <w:link w:val="Hyperlink"/>
    <w:autoRedefine/>
    <w:uiPriority w:val="99"/>
    <w:qFormat/>
    <w:rsid w:val="00B855B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pppc.org/en/zy/994006.jhtml" TargetMode="External"/><Relationship Id="rId18" Type="http://schemas.openxmlformats.org/officeDocument/2006/relationships/hyperlink" Target="https://www.scmp.com/news/china/diplomacy/article/3122501/china-raises-rare-earth-quotas-goodwill-trade-signal-us" TargetMode="External"/><Relationship Id="rId26" Type="http://schemas.openxmlformats.org/officeDocument/2006/relationships/hyperlink" Target="https://www.bloomberg.com/opinion/articles/2021-02-22/china-weaponizing-rare-earths-technology-will-probably-backfire" TargetMode="External"/><Relationship Id="rId3" Type="http://schemas.openxmlformats.org/officeDocument/2006/relationships/customXml" Target="../customXml/item3.xml"/><Relationship Id="rId21" Type="http://schemas.openxmlformats.org/officeDocument/2006/relationships/hyperlink" Target="https://thediplomat.com/2020/02/afghanistans-mineral-resources-are-a-lost-opportunity-and-a-threat/" TargetMode="External"/><Relationship Id="rId7" Type="http://schemas.openxmlformats.org/officeDocument/2006/relationships/settings" Target="settings.xml"/><Relationship Id="rId12" Type="http://schemas.openxmlformats.org/officeDocument/2006/relationships/hyperlink" Target="https://hbr.org/2011/06/what-the-west-doesnt-get-about-china" TargetMode="External"/><Relationship Id="rId17" Type="http://schemas.openxmlformats.org/officeDocument/2006/relationships/hyperlink" Target="https://www.bloomberg.com/opinion/articles/2021-03-04/u-s-needs-a-strong-defense-against-china-s-rare-earth-weapon" TargetMode="External"/><Relationship Id="rId25" Type="http://schemas.openxmlformats.org/officeDocument/2006/relationships/hyperlink" Target="https://www.bloomberg.com/opinion/articles/2019-10-30/china-is-determined-to-reshape-the-globe" TargetMode="External"/><Relationship Id="rId2" Type="http://schemas.openxmlformats.org/officeDocument/2006/relationships/customXml" Target="../customXml/item2.xml"/><Relationship Id="rId16" Type="http://schemas.openxmlformats.org/officeDocument/2006/relationships/hyperlink" Target="http://www.jessicachenweiss.com/uploads/3/0/6/3/30636001/19-01-24-elite-statements-isq-ca.pdf" TargetMode="External"/><Relationship Id="rId20" Type="http://schemas.openxmlformats.org/officeDocument/2006/relationships/hyperlink" Target="https://www.bloomberg.com/news/articles/2021-02-16/why-rare-earths-are-achilles-heal-for-europe-u-s-quicktak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2021/05/what-the-west-gets-wrong-about-china%20accessed%2012/14/21" TargetMode="External"/><Relationship Id="rId24" Type="http://schemas.openxmlformats.org/officeDocument/2006/relationships/hyperlink" Target="https://www.state.gov/wp-content/uploads/2019/06/Energy-Resource-Governance-Initiative-ERGI-Fact-Sheet.pdf" TargetMode="External"/><Relationship Id="rId5" Type="http://schemas.openxmlformats.org/officeDocument/2006/relationships/numbering" Target="numbering.xml"/><Relationship Id="rId15" Type="http://schemas.openxmlformats.org/officeDocument/2006/relationships/hyperlink" Target="https://spacenews.com/spacety-releases-first-sar-images/" TargetMode="External"/><Relationship Id="rId23" Type="http://schemas.openxmlformats.org/officeDocument/2006/relationships/hyperlink" Target="https://www.wsj.com/articles/china-trade-fight-raises-specter-of-rare-earth-shortage-11559304000" TargetMode="External"/><Relationship Id="rId28" Type="http://schemas.openxmlformats.org/officeDocument/2006/relationships/hyperlink" Target="https://doi.org/10.1063/1.36015" TargetMode="External"/><Relationship Id="rId10" Type="http://schemas.openxmlformats.org/officeDocument/2006/relationships/hyperlink" Target="https://hbr.org/search?term=elsbeth%20johnson&amp;search_type=search-all" TargetMode="External"/><Relationship Id="rId19" Type="http://schemas.openxmlformats.org/officeDocument/2006/relationships/hyperlink" Target="https://www.bloomberg.com/news/articles/2021-02-19/china-may-ban-rare-earth-technology-exports-on-security-concerns?sref=QYxyklwO" TargetMode="External"/><Relationship Id="rId4" Type="http://schemas.openxmlformats.org/officeDocument/2006/relationships/customXml" Target="../customXml/item4.xml"/><Relationship Id="rId9" Type="http://schemas.openxmlformats.org/officeDocument/2006/relationships/hyperlink" Target="https://hbr.org/search?term=rana%20mitter&amp;search_type=search-all" TargetMode="External"/><Relationship Id="rId14" Type="http://schemas.openxmlformats.org/officeDocument/2006/relationships/hyperlink" Target="https://www.ida.org/-/media/feature/publications/e/ev/evaluation-of-chinas-commercial-space-sector/d-10873.ashx" TargetMode="External"/><Relationship Id="rId22" Type="http://schemas.openxmlformats.org/officeDocument/2006/relationships/hyperlink" Target="https://www.fraserinstitute.org/article/afghanistans-rare-earth-element-bonanza" TargetMode="External"/><Relationship Id="rId27" Type="http://schemas.openxmlformats.org/officeDocument/2006/relationships/hyperlink" Target="https://www.commerce.gov/news/press-releases/2019/06/department-commerce-releases-report-critical-minerals"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ddenlev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9154</Words>
  <Characters>52181</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61213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Edden T. Levy &lt;Student&gt;</cp:lastModifiedBy>
  <cp:revision>2</cp:revision>
  <dcterms:created xsi:type="dcterms:W3CDTF">2022-02-05T22:48:00Z</dcterms:created>
  <dcterms:modified xsi:type="dcterms:W3CDTF">2022-02-05T23:14:00Z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