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0BECC" w14:textId="6BDFC2EE" w:rsidR="00E06B6E" w:rsidRDefault="00E06B6E" w:rsidP="00E06B6E">
      <w:pPr>
        <w:pStyle w:val="Heading4"/>
      </w:pPr>
    </w:p>
    <w:p w14:paraId="02462292" w14:textId="437996E9" w:rsidR="00E06B6E" w:rsidRDefault="00E06B6E" w:rsidP="00E06B6E">
      <w:pPr>
        <w:pStyle w:val="Heading1"/>
      </w:pPr>
      <w:r>
        <w:t>Health Care DA</w:t>
      </w:r>
    </w:p>
    <w:p w14:paraId="3AB6775E" w14:textId="77777777" w:rsidR="00E06B6E" w:rsidRDefault="00E06B6E" w:rsidP="00E06B6E">
      <w:pPr>
        <w:pStyle w:val="Heading4"/>
      </w:pPr>
      <w:r>
        <w:t xml:space="preserve">Nurse strikes </w:t>
      </w:r>
      <w:r>
        <w:rPr>
          <w:u w:val="single"/>
        </w:rPr>
        <w:t>devastates</w:t>
      </w:r>
      <w:r>
        <w:t xml:space="preserve"> hospitals</w:t>
      </w:r>
    </w:p>
    <w:p w14:paraId="050E1E1B" w14:textId="77777777" w:rsidR="00E06B6E" w:rsidRPr="00EF0944" w:rsidRDefault="00E06B6E" w:rsidP="00E06B6E">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FollowedHyperlink"/>
          </w:rPr>
          <w:t>https://www.nber.org/digest/jul10/evidence-effects-nurses-strikes</w:t>
        </w:r>
      </w:hyperlink>
      <w:r>
        <w:t xml:space="preserve"> (Researcher at National Bureau of Economic Research)</w:t>
      </w:r>
    </w:p>
    <w:p w14:paraId="09A593D4" w14:textId="77777777" w:rsidR="00E06B6E" w:rsidRPr="00592349" w:rsidRDefault="00E06B6E" w:rsidP="00E06B6E">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024F153" w14:textId="77777777" w:rsidR="00E06B6E" w:rsidRDefault="00E06B6E" w:rsidP="00E06B6E">
      <w:pPr>
        <w:pStyle w:val="Heading4"/>
      </w:pPr>
      <w:r>
        <w:t xml:space="preserve">Hospitals are the critical </w:t>
      </w:r>
      <w:r>
        <w:rPr>
          <w:u w:val="single"/>
        </w:rPr>
        <w:t>internal link</w:t>
      </w:r>
      <w:r>
        <w:t xml:space="preserve"> for pandemic preparedness.</w:t>
      </w:r>
    </w:p>
    <w:p w14:paraId="144AD7AB" w14:textId="77777777" w:rsidR="00E06B6E" w:rsidRPr="00EF0944" w:rsidRDefault="00E06B6E" w:rsidP="00E06B6E">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16407EC9" w14:textId="77777777" w:rsidR="00E06B6E" w:rsidRPr="00C01178" w:rsidRDefault="00E06B6E" w:rsidP="00E06B6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434C9952" w14:textId="77777777" w:rsidR="00E06B6E" w:rsidRDefault="00E06B6E" w:rsidP="00E06B6E">
      <w:pPr>
        <w:pStyle w:val="Heading4"/>
      </w:pPr>
      <w:r>
        <w:t>New Pandemics are deadlier and faster are coming – COVID is just the beginning</w:t>
      </w:r>
    </w:p>
    <w:p w14:paraId="6CA2B062" w14:textId="77777777" w:rsidR="00E06B6E" w:rsidRPr="006D3786" w:rsidRDefault="00E06B6E" w:rsidP="00E06B6E">
      <w:r w:rsidRPr="006D3786">
        <w:rPr>
          <w:rStyle w:val="Style13ptBold"/>
        </w:rPr>
        <w:t>Antonelli 20</w:t>
      </w:r>
      <w:r>
        <w:t xml:space="preserve"> </w:t>
      </w:r>
      <w:r w:rsidRPr="006D3786">
        <w:t>Ashley Fuoco Antonelli 5-15-2020</w:t>
      </w:r>
      <w:r>
        <w:t xml:space="preserve"> </w:t>
      </w:r>
      <w:hyperlink r:id="rId10" w:history="1">
        <w:r w:rsidRPr="00656867">
          <w:rPr>
            <w:rStyle w:val="Followed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8559863" w14:textId="77777777" w:rsidR="00E06B6E" w:rsidRPr="00435BA1" w:rsidRDefault="00E06B6E" w:rsidP="00E06B6E">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46C3E050" w14:textId="77777777" w:rsidR="00E06B6E" w:rsidRDefault="00E06B6E" w:rsidP="00E06B6E">
      <w:pPr>
        <w:pStyle w:val="Heading4"/>
      </w:pPr>
      <w:r>
        <w:t>Future pandemics will cause extinction – it only takes one ‘super-spreader’ – US prevention is key</w:t>
      </w:r>
    </w:p>
    <w:p w14:paraId="63812870" w14:textId="77777777" w:rsidR="00E06B6E" w:rsidRDefault="00E06B6E" w:rsidP="00E06B6E">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FollowedHyperlink"/>
          </w:rPr>
          <w:t>http://necsi.edu/research/social/pandemics/transition</w:t>
        </w:r>
      </w:hyperlink>
      <w:r w:rsidRPr="00CD3030">
        <w:t xml:space="preserve"> (Professor and President, New England Complex System Institute; PhD in Physics, MIT)</w:t>
      </w:r>
    </w:p>
    <w:p w14:paraId="6CF9468C" w14:textId="77777777" w:rsidR="00E06B6E" w:rsidRPr="00EF0944" w:rsidRDefault="00E06B6E" w:rsidP="00E06B6E">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2A9F4841" w14:textId="32145E59" w:rsidR="00E06B6E" w:rsidRDefault="00E06B6E" w:rsidP="00E06B6E"/>
    <w:p w14:paraId="52744EFA" w14:textId="11858DC1" w:rsidR="00E06B6E" w:rsidRDefault="00E06B6E" w:rsidP="00E06B6E">
      <w:pPr>
        <w:pStyle w:val="Heading1"/>
      </w:pPr>
      <w:r>
        <w:t xml:space="preserve">NGA </w:t>
      </w:r>
    </w:p>
    <w:p w14:paraId="4C8331BC" w14:textId="77777777" w:rsidR="00E06B6E" w:rsidRDefault="00E06B6E" w:rsidP="00E06B6E">
      <w:pPr>
        <w:pStyle w:val="Heading4"/>
      </w:pPr>
      <w:r>
        <w:t xml:space="preserve">CP Text: All just governments should recognize the unconditional right of workers to strike except the United States federal government. The fifty states and all relevant sub-federal governments should inform the White House that state cooperation with federal initiatives will be contingent on the United States federal government recognizing the unconditional right of workers to strike.  </w:t>
      </w:r>
    </w:p>
    <w:p w14:paraId="6017C5A6" w14:textId="77777777" w:rsidR="00E06B6E" w:rsidRDefault="00E06B6E" w:rsidP="00E06B6E"/>
    <w:p w14:paraId="0B064EAB" w14:textId="77777777" w:rsidR="00E06B6E" w:rsidRDefault="00E06B6E" w:rsidP="00E06B6E">
      <w:pPr>
        <w:pStyle w:val="Heading4"/>
      </w:pPr>
      <w:r>
        <w:t xml:space="preserve">The counterplan solves the </w:t>
      </w:r>
      <w:proofErr w:type="spellStart"/>
      <w:r>
        <w:t>aff</w:t>
      </w:r>
      <w:proofErr w:type="spellEnd"/>
      <w:r>
        <w:t xml:space="preserve"> by forcing the federal government to adopt the plan </w:t>
      </w:r>
      <w:proofErr w:type="gramStart"/>
      <w:r>
        <w:t>through the use of</w:t>
      </w:r>
      <w:proofErr w:type="gramEnd"/>
      <w:r>
        <w:t xml:space="preserve"> uncooperative federalism. </w:t>
      </w:r>
    </w:p>
    <w:p w14:paraId="0C04B60A" w14:textId="77777777" w:rsidR="00E06B6E" w:rsidRDefault="00E06B6E" w:rsidP="00E06B6E">
      <w:pPr>
        <w:rPr>
          <w:rStyle w:val="Style13ptBold"/>
          <w:b w:val="0"/>
          <w:bCs/>
          <w:sz w:val="22"/>
          <w:szCs w:val="22"/>
        </w:rPr>
      </w:pPr>
      <w:proofErr w:type="spellStart"/>
      <w:r>
        <w:rPr>
          <w:rStyle w:val="Style13ptBold"/>
        </w:rPr>
        <w:t>Gerken</w:t>
      </w:r>
      <w:proofErr w:type="spellEnd"/>
      <w:r>
        <w:rPr>
          <w:rStyle w:val="Style13ptBold"/>
        </w:rPr>
        <w:t xml:space="preserve"> ’17 – </w:t>
      </w:r>
      <w:r>
        <w:rPr>
          <w:rStyle w:val="Style13ptBold"/>
          <w:b w:val="0"/>
          <w:bCs/>
          <w:sz w:val="22"/>
          <w:szCs w:val="22"/>
        </w:rPr>
        <w:t>Dean and professor at Yale Law School and one of the country’s leading experts on constitutional law and election law</w:t>
      </w:r>
    </w:p>
    <w:p w14:paraId="2BC84ECA" w14:textId="77777777" w:rsidR="00E06B6E" w:rsidRDefault="00E06B6E" w:rsidP="00E06B6E">
      <w:pPr>
        <w:rPr>
          <w:rStyle w:val="Style13ptBold"/>
          <w:b w:val="0"/>
          <w:bCs/>
          <w:sz w:val="22"/>
          <w:szCs w:val="22"/>
        </w:rPr>
      </w:pPr>
      <w:r>
        <w:rPr>
          <w:rStyle w:val="Style13ptBold"/>
          <w:b w:val="0"/>
          <w:bCs/>
          <w:sz w:val="22"/>
          <w:szCs w:val="22"/>
        </w:rPr>
        <w:t xml:space="preserve">Heather </w:t>
      </w:r>
      <w:proofErr w:type="spellStart"/>
      <w:r>
        <w:rPr>
          <w:rStyle w:val="Style13ptBold"/>
          <w:b w:val="0"/>
          <w:bCs/>
          <w:sz w:val="22"/>
          <w:szCs w:val="22"/>
        </w:rPr>
        <w:t>Gerken</w:t>
      </w:r>
      <w:proofErr w:type="spellEnd"/>
      <w:r>
        <w:rPr>
          <w:rStyle w:val="Style13ptBold"/>
          <w:b w:val="0"/>
          <w:bCs/>
          <w:sz w:val="22"/>
          <w:szCs w:val="22"/>
        </w:rPr>
        <w:t xml:space="preserve">, “We’re About To See States’ Rights Used Defensively Against Trump,” Vox, January 20 2017, </w:t>
      </w:r>
      <w:hyperlink r:id="rId12" w:history="1">
        <w:r w:rsidRPr="00A33C84">
          <w:rPr>
            <w:rStyle w:val="Hyperlink"/>
            <w:bCs/>
            <w:szCs w:val="22"/>
          </w:rPr>
          <w:t>https://www.vox.com/the-big-idea/2016/12/12/13915990/federalism-trump-progressive-uncooperative</w:t>
        </w:r>
      </w:hyperlink>
    </w:p>
    <w:p w14:paraId="3E8354DA" w14:textId="77777777" w:rsidR="00E06B6E" w:rsidRPr="006947E1" w:rsidRDefault="00E06B6E" w:rsidP="00E06B6E">
      <w:pPr>
        <w:rPr>
          <w:sz w:val="16"/>
        </w:rPr>
      </w:pPr>
      <w:r w:rsidRPr="006947E1">
        <w:rPr>
          <w:sz w:val="16"/>
        </w:rPr>
        <w:t xml:space="preserve">People assume that if Congress changes a law, everything changes on a dime. They forget that </w:t>
      </w:r>
      <w:r w:rsidRPr="00055027">
        <w:rPr>
          <w:rStyle w:val="StyleUnderline"/>
          <w:highlight w:val="cyan"/>
        </w:rPr>
        <w:t>Congress depends</w:t>
      </w:r>
      <w:r w:rsidRPr="00055027">
        <w:rPr>
          <w:rStyle w:val="StyleUnderline"/>
        </w:rPr>
        <w:t xml:space="preserve"> heavily </w:t>
      </w:r>
      <w:r w:rsidRPr="00055027">
        <w:rPr>
          <w:rStyle w:val="StyleUnderline"/>
          <w:highlight w:val="cyan"/>
        </w:rPr>
        <w:t>on states and localities to implement federal policy</w:t>
      </w:r>
      <w:r w:rsidRPr="006947E1">
        <w:rPr>
          <w:sz w:val="16"/>
        </w:rPr>
        <w:t>. </w:t>
      </w:r>
    </w:p>
    <w:p w14:paraId="4F5B153F" w14:textId="77777777" w:rsidR="00E06B6E" w:rsidRPr="006947E1" w:rsidRDefault="00E06B6E" w:rsidP="00E06B6E">
      <w:pPr>
        <w:rPr>
          <w:sz w:val="16"/>
        </w:rPr>
      </w:pPr>
      <w:r w:rsidRPr="00055027">
        <w:rPr>
          <w:rStyle w:val="StyleUnderline"/>
          <w:highlight w:val="cyan"/>
        </w:rPr>
        <w:t>The federal government doesn’t have</w:t>
      </w:r>
      <w:r w:rsidRPr="00055027">
        <w:rPr>
          <w:rStyle w:val="StyleUnderline"/>
        </w:rPr>
        <w:t xml:space="preserve"> enough </w:t>
      </w:r>
      <w:r w:rsidRPr="00055027">
        <w:rPr>
          <w:rStyle w:val="StyleUnderline"/>
          <w:highlight w:val="cyan"/>
        </w:rPr>
        <w:t>resources to deal with immigration</w:t>
      </w:r>
      <w:r w:rsidRPr="00055027">
        <w:rPr>
          <w:rStyle w:val="StyleUnderline"/>
        </w:rPr>
        <w:t xml:space="preserve">, enforce its own </w:t>
      </w:r>
      <w:r w:rsidRPr="00055027">
        <w:rPr>
          <w:rStyle w:val="StyleUnderline"/>
          <w:highlight w:val="cyan"/>
        </w:rPr>
        <w:t>drug laws</w:t>
      </w:r>
      <w:r w:rsidRPr="00055027">
        <w:rPr>
          <w:rStyle w:val="StyleUnderline"/>
        </w:rPr>
        <w:t xml:space="preserve">, carry out its </w:t>
      </w:r>
      <w:r w:rsidRPr="00055027">
        <w:rPr>
          <w:rStyle w:val="StyleUnderline"/>
          <w:highlight w:val="cyan"/>
        </w:rPr>
        <w:t>environmental policies</w:t>
      </w:r>
      <w:r w:rsidRPr="00055027">
        <w:rPr>
          <w:rStyle w:val="StyleUnderline"/>
        </w:rPr>
        <w:t xml:space="preserve">, build its own </w:t>
      </w:r>
      <w:r w:rsidRPr="00055027">
        <w:rPr>
          <w:rStyle w:val="StyleUnderline"/>
          <w:highlight w:val="cyan"/>
        </w:rPr>
        <w:t>infrastructure, or</w:t>
      </w:r>
      <w:r w:rsidRPr="00055027">
        <w:rPr>
          <w:rStyle w:val="StyleUnderline"/>
        </w:rPr>
        <w:t xml:space="preserve"> administer </w:t>
      </w:r>
      <w:r w:rsidRPr="00055027">
        <w:rPr>
          <w:rStyle w:val="StyleUnderline"/>
          <w:highlight w:val="cyan"/>
        </w:rPr>
        <w:t>its health care system.</w:t>
      </w:r>
      <w:r w:rsidRPr="00055027">
        <w:rPr>
          <w:rStyle w:val="StyleUnderline"/>
        </w:rPr>
        <w:t xml:space="preserve"> Instead, </w:t>
      </w:r>
      <w:r w:rsidRPr="00055027">
        <w:rPr>
          <w:rStyle w:val="StyleUnderline"/>
          <w:highlight w:val="cyan"/>
        </w:rPr>
        <w:t>it relies on</w:t>
      </w:r>
      <w:r w:rsidRPr="00055027">
        <w:rPr>
          <w:rStyle w:val="StyleUnderline"/>
        </w:rPr>
        <w:t xml:space="preserve"> the </w:t>
      </w:r>
      <w:r w:rsidRPr="00055027">
        <w:rPr>
          <w:rStyle w:val="StyleUnderline"/>
          <w:highlight w:val="cyan"/>
        </w:rPr>
        <w:t>states</w:t>
      </w:r>
      <w:r w:rsidRPr="00055027">
        <w:rPr>
          <w:rStyle w:val="StyleUnderline"/>
        </w:rPr>
        <w:t xml:space="preserve"> to do much of this work</w:t>
      </w:r>
      <w:r w:rsidRPr="006947E1">
        <w:rPr>
          <w:sz w:val="16"/>
        </w:rPr>
        <w:t>. We call such arrangements between the states and federal government “cooperative federalism.” But we forget that they create many opportunities for what Jessica Bulman-</w:t>
      </w:r>
      <w:proofErr w:type="spellStart"/>
      <w:proofErr w:type="gramStart"/>
      <w:r w:rsidRPr="006947E1">
        <w:rPr>
          <w:sz w:val="16"/>
        </w:rPr>
        <w:t>Pozen</w:t>
      </w:r>
      <w:proofErr w:type="spellEnd"/>
      <w:proofErr w:type="gramEnd"/>
      <w:r w:rsidRPr="006947E1">
        <w:rPr>
          <w:sz w:val="16"/>
        </w:rPr>
        <w:t xml:space="preserve"> and I have called “</w:t>
      </w:r>
      <w:hyperlink r:id="rId13" w:history="1">
        <w:r w:rsidRPr="006947E1">
          <w:rPr>
            <w:rStyle w:val="Hyperlink"/>
            <w:sz w:val="16"/>
          </w:rPr>
          <w:t>uncooperative federalism</w:t>
        </w:r>
      </w:hyperlink>
      <w:r w:rsidRPr="006947E1">
        <w:rPr>
          <w:sz w:val="16"/>
        </w:rPr>
        <w:t>.”</w:t>
      </w:r>
    </w:p>
    <w:p w14:paraId="744AFADC" w14:textId="77777777" w:rsidR="00E06B6E" w:rsidRPr="006947E1" w:rsidRDefault="00E06B6E" w:rsidP="00E06B6E">
      <w:pPr>
        <w:rPr>
          <w:sz w:val="16"/>
        </w:rPr>
      </w:pPr>
      <w:r w:rsidRPr="00055027">
        <w:rPr>
          <w:rStyle w:val="StyleUnderline"/>
          <w:highlight w:val="cyan"/>
        </w:rPr>
        <w:t>Progressives at the state and local level</w:t>
      </w:r>
      <w:r w:rsidRPr="00055027">
        <w:rPr>
          <w:rStyle w:val="StyleUnderline"/>
        </w:rPr>
        <w:t xml:space="preserve"> can </w:t>
      </w:r>
      <w:r w:rsidRPr="00055027">
        <w:rPr>
          <w:rStyle w:val="StyleUnderline"/>
          <w:highlight w:val="cyan"/>
        </w:rPr>
        <w:t>influence policy</w:t>
      </w:r>
      <w:r w:rsidRPr="00055027">
        <w:rPr>
          <w:rStyle w:val="StyleUnderline"/>
        </w:rPr>
        <w:t xml:space="preserve"> simply </w:t>
      </w:r>
      <w:r w:rsidRPr="00055027">
        <w:rPr>
          <w:rStyle w:val="StyleUnderline"/>
          <w:highlight w:val="cyan"/>
        </w:rPr>
        <w:t>by refusing to partner with the federal government</w:t>
      </w:r>
      <w:r w:rsidRPr="006947E1">
        <w:rPr>
          <w:sz w:val="16"/>
        </w:rPr>
        <w:t>. By doing so, they force issues onto the national agenda, foregrounding debates that the Republicans would rather avoid. More importantly, defeating state or local opposition costs fiscal resources and political capital the federal government would rather employ elsewhere. </w:t>
      </w:r>
    </w:p>
    <w:p w14:paraId="7B86B61D" w14:textId="77777777" w:rsidR="00E06B6E" w:rsidRPr="006947E1" w:rsidRDefault="00E06B6E" w:rsidP="00E06B6E">
      <w:pPr>
        <w:rPr>
          <w:sz w:val="16"/>
        </w:rPr>
      </w:pPr>
      <w:r w:rsidRPr="006947E1">
        <w:rPr>
          <w:rStyle w:val="StyleUnderline"/>
          <w:highlight w:val="cyan"/>
        </w:rPr>
        <w:t>The</w:t>
      </w:r>
      <w:r w:rsidRPr="006947E1">
        <w:rPr>
          <w:sz w:val="16"/>
        </w:rPr>
        <w:t xml:space="preserve"> GOP-controlled </w:t>
      </w:r>
      <w:r w:rsidRPr="006947E1">
        <w:rPr>
          <w:rStyle w:val="StyleUnderline"/>
        </w:rPr>
        <w:t xml:space="preserve">federal </w:t>
      </w:r>
      <w:r w:rsidRPr="009C5226">
        <w:rPr>
          <w:rStyle w:val="StyleUnderline"/>
          <w:highlight w:val="cyan"/>
        </w:rPr>
        <w:t>government</w:t>
      </w:r>
      <w:r w:rsidRPr="006947E1">
        <w:rPr>
          <w:rStyle w:val="StyleUnderline"/>
        </w:rPr>
        <w:t xml:space="preserve"> can’t put cops on every beat or bureaucrats at every desk; it </w:t>
      </w:r>
      <w:r w:rsidRPr="006947E1">
        <w:rPr>
          <w:rStyle w:val="StyleUnderline"/>
          <w:highlight w:val="cyan"/>
        </w:rPr>
        <w:t>needs state and local officials to get its agenda through</w:t>
      </w:r>
      <w:r w:rsidRPr="006947E1">
        <w:rPr>
          <w:sz w:val="16"/>
        </w:rPr>
        <w:t>. If blue states and cities refuse to implement Trump’s agenda, Republicans will sometimes be forced to compromise rather than pay a political and fiscal price.</w:t>
      </w:r>
    </w:p>
    <w:p w14:paraId="7A0581D3" w14:textId="77777777" w:rsidR="00E06B6E" w:rsidRPr="006947E1" w:rsidRDefault="00E06B6E" w:rsidP="00E06B6E">
      <w:pPr>
        <w:rPr>
          <w:sz w:val="16"/>
          <w:szCs w:val="16"/>
        </w:rPr>
      </w:pPr>
      <w:r w:rsidRPr="006947E1">
        <w:rPr>
          <w:sz w:val="16"/>
          <w:szCs w:val="16"/>
        </w:rPr>
        <w:t>Deploying federalism against the Patriot Act and education reform</w:t>
      </w:r>
    </w:p>
    <w:p w14:paraId="40526F44" w14:textId="77777777" w:rsidR="00E06B6E" w:rsidRPr="006947E1" w:rsidRDefault="00E06B6E" w:rsidP="00E06B6E">
      <w:pPr>
        <w:rPr>
          <w:sz w:val="16"/>
          <w:szCs w:val="16"/>
        </w:rPr>
      </w:pPr>
      <w:r w:rsidRPr="006947E1">
        <w:rPr>
          <w:sz w:val="16"/>
          <w:szCs w:val="16"/>
        </w:rPr>
        <w:t>Sometimes states engaged in uncooperative federalism simply refuse to participate in federal programs, or they do so begrudgingly. Some states have refused to carry out the </w:t>
      </w:r>
      <w:hyperlink r:id="rId14" w:history="1">
        <w:r w:rsidRPr="006947E1">
          <w:rPr>
            <w:rStyle w:val="Hyperlink"/>
            <w:sz w:val="16"/>
            <w:szCs w:val="16"/>
          </w:rPr>
          <w:t>Patriot Act and federal immigration law</w:t>
        </w:r>
      </w:hyperlink>
      <w:r w:rsidRPr="006947E1">
        <w:rPr>
          <w:sz w:val="16"/>
          <w:szCs w:val="16"/>
        </w:rPr>
        <w:t>. States didn’t just denounce the Patriot Act’s broad surveillance and detention rules as an attack on civil liberties. Blue and red states </w:t>
      </w:r>
      <w:hyperlink r:id="rId15" w:history="1">
        <w:r w:rsidRPr="006947E1">
          <w:rPr>
            <w:rStyle w:val="Hyperlink"/>
            <w:sz w:val="16"/>
            <w:szCs w:val="16"/>
          </w:rPr>
          <w:t>instructed their own officials</w:t>
        </w:r>
      </w:hyperlink>
      <w:r w:rsidRPr="006947E1">
        <w:rPr>
          <w:sz w:val="16"/>
          <w:szCs w:val="16"/>
        </w:rPr>
        <w:t> not to collect or share information with the federal government unless there was a reasonable suspicion of criminal activity, or they forbade state officials to engage in activities inconsistent with the states’ constitutions.</w:t>
      </w:r>
    </w:p>
    <w:p w14:paraId="35836808" w14:textId="77777777" w:rsidR="00E06B6E" w:rsidRPr="006947E1" w:rsidRDefault="00E06B6E" w:rsidP="00E06B6E">
      <w:pPr>
        <w:rPr>
          <w:sz w:val="16"/>
          <w:szCs w:val="16"/>
        </w:rPr>
      </w:pPr>
      <w:r w:rsidRPr="006947E1">
        <w:rPr>
          <w:sz w:val="16"/>
          <w:szCs w:val="16"/>
        </w:rPr>
        <w:t>Other states have repeatedly stymied federal education reform just by dragging their feet. States resisted the No Child Left Behind Act by manipulating testing standards and by slow-walking reforms. State recalcitrance was so great that eventually the Bush Administration threw in the towel and granted states so many waivers that the federal program was </w:t>
      </w:r>
      <w:hyperlink r:id="rId16" w:history="1">
        <w:r w:rsidRPr="006947E1">
          <w:rPr>
            <w:rStyle w:val="Hyperlink"/>
            <w:sz w:val="16"/>
            <w:szCs w:val="16"/>
          </w:rPr>
          <w:t>basically gutted</w:t>
        </w:r>
      </w:hyperlink>
      <w:r w:rsidRPr="006947E1">
        <w:rPr>
          <w:sz w:val="16"/>
          <w:szCs w:val="16"/>
        </w:rPr>
        <w:t>. </w:t>
      </w:r>
    </w:p>
    <w:p w14:paraId="0D3ADD11" w14:textId="77777777" w:rsidR="00E06B6E" w:rsidRPr="006947E1" w:rsidRDefault="00E06B6E" w:rsidP="00E06B6E">
      <w:pPr>
        <w:rPr>
          <w:sz w:val="16"/>
        </w:rPr>
      </w:pPr>
      <w:r w:rsidRPr="006947E1">
        <w:rPr>
          <w:rStyle w:val="StyleUnderline"/>
          <w:highlight w:val="cyan"/>
        </w:rPr>
        <w:t>Federal dependence on states is so pronounced</w:t>
      </w:r>
      <w:r w:rsidRPr="006947E1">
        <w:rPr>
          <w:sz w:val="16"/>
        </w:rPr>
        <w:t xml:space="preserve"> in criminal law that the Vanderbilt law professor </w:t>
      </w:r>
      <w:hyperlink r:id="rId17" w:history="1">
        <w:r w:rsidRPr="006947E1">
          <w:rPr>
            <w:rStyle w:val="Hyperlink"/>
            <w:sz w:val="16"/>
          </w:rPr>
          <w:t xml:space="preserve">Robert </w:t>
        </w:r>
        <w:proofErr w:type="spellStart"/>
        <w:r w:rsidRPr="006947E1">
          <w:rPr>
            <w:rStyle w:val="Hyperlink"/>
            <w:sz w:val="16"/>
          </w:rPr>
          <w:t>Mikos</w:t>
        </w:r>
        <w:proofErr w:type="spellEnd"/>
      </w:hyperlink>
      <w:r w:rsidRPr="006947E1">
        <w:rPr>
          <w:sz w:val="16"/>
        </w:rPr>
        <w:t> has suggested that states can effectively “nullify” federal marijuana law simply by withdrawing enforcement resources, as did Colorado and Washington. To be sure, Jeff Sessions, Trump’s choice for attorney general, can try to change the equation by selectively targeting a few businesses, but it will be an uphill climb.</w:t>
      </w:r>
    </w:p>
    <w:p w14:paraId="263F86B5" w14:textId="77777777" w:rsidR="00E06B6E" w:rsidRPr="006947E1" w:rsidRDefault="00E06B6E" w:rsidP="00E06B6E">
      <w:pPr>
        <w:rPr>
          <w:sz w:val="16"/>
          <w:szCs w:val="16"/>
        </w:rPr>
      </w:pPr>
      <w:r w:rsidRPr="006947E1">
        <w:rPr>
          <w:sz w:val="16"/>
          <w:szCs w:val="16"/>
        </w:rPr>
        <w:t>Sometimes states take advantage of the gaps that are inevitable in any regulatory scheme to take a program in a direction Congress never anticipated. In the early 1990s, </w:t>
      </w:r>
      <w:hyperlink r:id="rId18" w:history="1">
        <w:r w:rsidRPr="006947E1">
          <w:rPr>
            <w:rStyle w:val="Hyperlink"/>
            <w:sz w:val="16"/>
            <w:szCs w:val="16"/>
          </w:rPr>
          <w:t>Michigan and Wisconsin</w:t>
        </w:r>
      </w:hyperlink>
      <w:r w:rsidRPr="006947E1">
        <w:rPr>
          <w:sz w:val="16"/>
          <w:szCs w:val="16"/>
        </w:rPr>
        <w:t>, led by their Republican governors, enacted the models for “Welfare to Work” inside the very federal welfare scheme they aimed to topple. Their successes eventually won over Bill Clinton to their cause and pushed Democrats on the Hill to junk the existing system and follow their model. National welfare reform was the still-controversial result. </w:t>
      </w:r>
    </w:p>
    <w:p w14:paraId="6E1F83B3" w14:textId="77777777" w:rsidR="00E06B6E" w:rsidRPr="006947E1" w:rsidRDefault="00E06B6E" w:rsidP="00E06B6E">
      <w:pPr>
        <w:rPr>
          <w:sz w:val="16"/>
          <w:szCs w:val="16"/>
        </w:rPr>
      </w:pPr>
      <w:r w:rsidRPr="006947E1">
        <w:rPr>
          <w:sz w:val="16"/>
          <w:szCs w:val="16"/>
        </w:rPr>
        <w:t>States used their powers under the State Children’s Health Insurance program to provide coverage for adults. Back in 2006, Massachusetts used Medicaid funds to help enact “</w:t>
      </w:r>
      <w:proofErr w:type="spellStart"/>
      <w:r w:rsidRPr="006947E1">
        <w:rPr>
          <w:sz w:val="16"/>
          <w:szCs w:val="16"/>
        </w:rPr>
        <w:t>Romneycare</w:t>
      </w:r>
      <w:proofErr w:type="spellEnd"/>
      <w:r w:rsidRPr="006947E1">
        <w:rPr>
          <w:sz w:val="16"/>
          <w:szCs w:val="16"/>
        </w:rPr>
        <w:t>,” which would become the model for Obamacare. And when states are pushed too hard, uncooperative federalism can even devolve into outright defiance (as in the case of the Patriot Act).</w:t>
      </w:r>
    </w:p>
    <w:p w14:paraId="4A0C61D6" w14:textId="77777777" w:rsidR="00E06B6E" w:rsidRPr="006947E1" w:rsidRDefault="00E06B6E" w:rsidP="00E06B6E">
      <w:pPr>
        <w:rPr>
          <w:sz w:val="16"/>
          <w:szCs w:val="16"/>
        </w:rPr>
      </w:pPr>
      <w:r w:rsidRPr="006947E1">
        <w:rPr>
          <w:sz w:val="16"/>
          <w:szCs w:val="16"/>
        </w:rPr>
        <w:t>Uncooperative states and towns</w:t>
      </w:r>
    </w:p>
    <w:p w14:paraId="581239AA" w14:textId="77777777" w:rsidR="00E06B6E" w:rsidRPr="006947E1" w:rsidRDefault="00E06B6E" w:rsidP="00E06B6E">
      <w:pPr>
        <w:rPr>
          <w:sz w:val="16"/>
        </w:rPr>
      </w:pPr>
      <w:hyperlink r:id="rId19" w:history="1">
        <w:r w:rsidRPr="006947E1">
          <w:rPr>
            <w:rStyle w:val="Hyperlink"/>
            <w:sz w:val="16"/>
          </w:rPr>
          <w:t>Uncooperative “localism”</w:t>
        </w:r>
      </w:hyperlink>
      <w:r w:rsidRPr="006947E1">
        <w:rPr>
          <w:sz w:val="16"/>
        </w:rPr>
        <w:t xml:space="preserve"> — resistance at the level of city or town — can be just as effective as uncooperative federalism. </w:t>
      </w:r>
      <w:r w:rsidRPr="006947E1">
        <w:rPr>
          <w:rStyle w:val="StyleUnderline"/>
          <w:highlight w:val="cyan"/>
        </w:rPr>
        <w:t>When cities refuse to assist</w:t>
      </w:r>
      <w:r w:rsidRPr="006947E1">
        <w:rPr>
          <w:rStyle w:val="StyleUnderline"/>
        </w:rPr>
        <w:t xml:space="preserve"> homeland security or deportation </w:t>
      </w:r>
      <w:r w:rsidRPr="006947E1">
        <w:rPr>
          <w:rStyle w:val="StyleUnderline"/>
          <w:highlight w:val="cyan"/>
        </w:rPr>
        <w:t>efforts, there is</w:t>
      </w:r>
      <w:r w:rsidRPr="006947E1">
        <w:rPr>
          <w:rStyle w:val="StyleUnderline"/>
        </w:rPr>
        <w:t xml:space="preserve"> relatively </w:t>
      </w:r>
      <w:r w:rsidRPr="006947E1">
        <w:rPr>
          <w:rStyle w:val="StyleUnderline"/>
          <w:highlight w:val="cyan"/>
        </w:rPr>
        <w:t>little the federal government can do.</w:t>
      </w:r>
      <w:r w:rsidRPr="006947E1">
        <w:rPr>
          <w:rStyle w:val="StyleUnderline"/>
        </w:rPr>
        <w:t xml:space="preserve"> </w:t>
      </w:r>
      <w:r w:rsidRPr="006947E1">
        <w:rPr>
          <w:sz w:val="16"/>
        </w:rPr>
        <w:t>That’s presumably why the Trump administration is so panicked about </w:t>
      </w:r>
      <w:hyperlink r:id="rId20" w:history="1">
        <w:r w:rsidRPr="006947E1">
          <w:rPr>
            <w:rStyle w:val="Hyperlink"/>
            <w:sz w:val="16"/>
          </w:rPr>
          <w:t>sanctuary cities</w:t>
        </w:r>
      </w:hyperlink>
      <w:r w:rsidRPr="006947E1">
        <w:rPr>
          <w:sz w:val="16"/>
        </w:rPr>
        <w:t> that have promised not to implement his immigration policies. (“Sanctuary cities” is not a legal term, but it typically refers to municipalities that refuse to assist with certain types of deportation efforts — for instance, instructing their police not to ask about a person’s immigration status). </w:t>
      </w:r>
    </w:p>
    <w:p w14:paraId="4E3B1050" w14:textId="77777777" w:rsidR="00E06B6E" w:rsidRPr="006947E1" w:rsidRDefault="00E06B6E" w:rsidP="00E06B6E">
      <w:pPr>
        <w:rPr>
          <w:sz w:val="16"/>
          <w:szCs w:val="16"/>
        </w:rPr>
      </w:pPr>
      <w:r w:rsidRPr="006947E1">
        <w:rPr>
          <w:sz w:val="16"/>
          <w:szCs w:val="16"/>
        </w:rPr>
        <w:t>The Trump administration already threatened to </w:t>
      </w:r>
      <w:hyperlink r:id="rId21" w:history="1">
        <w:r w:rsidRPr="006947E1">
          <w:rPr>
            <w:rStyle w:val="Hyperlink"/>
            <w:sz w:val="16"/>
            <w:szCs w:val="16"/>
          </w:rPr>
          <w:t>cut off all federal funding</w:t>
        </w:r>
      </w:hyperlink>
      <w:r w:rsidRPr="006947E1">
        <w:rPr>
          <w:sz w:val="16"/>
          <w:szCs w:val="16"/>
        </w:rPr>
        <w:t> to such cities. While the federal government can entice states to carry out federal policy by offering financial incentives, a decision </w:t>
      </w:r>
      <w:hyperlink r:id="rId22" w:history="1">
        <w:r w:rsidRPr="006947E1">
          <w:rPr>
            <w:rStyle w:val="Hyperlink"/>
            <w:sz w:val="16"/>
            <w:szCs w:val="16"/>
          </w:rPr>
          <w:t>penned by Chief Justice Roberts</w:t>
        </w:r>
      </w:hyperlink>
      <w:r w:rsidRPr="006947E1">
        <w:rPr>
          <w:sz w:val="16"/>
          <w:szCs w:val="16"/>
        </w:rPr>
        <w:t> forbids the federal government from using conditional spending to coerce state officials. (The case involved the Obama administration’s attempt to force states to expand Medicaid as part of the Affordable Care Act, lest they lose all Medicaid funding.)</w:t>
      </w:r>
    </w:p>
    <w:p w14:paraId="4AEDB9EF" w14:textId="77777777" w:rsidR="00E06B6E" w:rsidRPr="006947E1" w:rsidRDefault="00E06B6E" w:rsidP="00E06B6E">
      <w:pPr>
        <w:rPr>
          <w:sz w:val="16"/>
        </w:rPr>
      </w:pPr>
      <w:r w:rsidRPr="006947E1">
        <w:rPr>
          <w:sz w:val="16"/>
        </w:rPr>
        <w:t>Even if President Trump spends enough political capital to win this or that battle against blue cities and states, he cannot win the war</w:t>
      </w:r>
      <w:r w:rsidRPr="006947E1">
        <w:rPr>
          <w:sz w:val="16"/>
          <w:highlight w:val="cyan"/>
        </w:rPr>
        <w:t xml:space="preserve">. </w:t>
      </w:r>
      <w:r w:rsidRPr="006947E1">
        <w:rPr>
          <w:rStyle w:val="StyleUnderline"/>
          <w:highlight w:val="cyan"/>
        </w:rPr>
        <w:t>The</w:t>
      </w:r>
      <w:r w:rsidRPr="006947E1">
        <w:rPr>
          <w:rStyle w:val="StyleUnderline"/>
        </w:rPr>
        <w:t xml:space="preserve"> federal </w:t>
      </w:r>
      <w:r w:rsidRPr="006947E1">
        <w:rPr>
          <w:rStyle w:val="StyleUnderline"/>
          <w:highlight w:val="cyan"/>
        </w:rPr>
        <w:t>government doesn’t have the resources to carry out</w:t>
      </w:r>
      <w:r w:rsidRPr="006947E1">
        <w:rPr>
          <w:sz w:val="16"/>
        </w:rPr>
        <w:t xml:space="preserve"> Trump’s </w:t>
      </w:r>
      <w:r w:rsidRPr="006947E1">
        <w:rPr>
          <w:rStyle w:val="StyleUnderline"/>
          <w:highlight w:val="cyan"/>
        </w:rPr>
        <w:t>policies</w:t>
      </w:r>
      <w:r w:rsidRPr="006947E1">
        <w:rPr>
          <w:sz w:val="16"/>
        </w:rPr>
        <w:t xml:space="preserve">. </w:t>
      </w:r>
      <w:r w:rsidRPr="006947E1">
        <w:rPr>
          <w:rStyle w:val="StyleUnderline"/>
          <w:highlight w:val="cyan"/>
        </w:rPr>
        <w:t>Spending political capital</w:t>
      </w:r>
      <w:r w:rsidRPr="006947E1">
        <w:rPr>
          <w:rStyle w:val="StyleUnderline"/>
        </w:rPr>
        <w:t xml:space="preserve"> and legal resources to win the marijuana dispute, for instance, </w:t>
      </w:r>
      <w:r w:rsidRPr="006947E1">
        <w:rPr>
          <w:rStyle w:val="StyleUnderline"/>
          <w:highlight w:val="cyan"/>
        </w:rPr>
        <w:t>takes away resources from the immigration fight or battling California on climate change</w:t>
      </w:r>
      <w:r w:rsidRPr="006947E1">
        <w:rPr>
          <w:rStyle w:val="StyleUnderline"/>
        </w:rPr>
        <w:t>.</w:t>
      </w:r>
      <w:r w:rsidRPr="006947E1">
        <w:rPr>
          <w:sz w:val="16"/>
        </w:rPr>
        <w:t xml:space="preserve"> Political scientists have long talked about the power of the </w:t>
      </w:r>
      <w:hyperlink r:id="rId23" w:history="1">
        <w:r w:rsidRPr="006947E1">
          <w:rPr>
            <w:rStyle w:val="Hyperlink"/>
            <w:sz w:val="16"/>
          </w:rPr>
          <w:t>“street-level bureaucrat”</w:t>
        </w:r>
      </w:hyperlink>
      <w:r w:rsidRPr="006947E1">
        <w:rPr>
          <w:sz w:val="16"/>
        </w:rPr>
        <w:t> to thwart the law the legislature enacts. But in today’s federalism, the power of the street-level bureaucrat is rarely confined to the street. </w:t>
      </w:r>
    </w:p>
    <w:p w14:paraId="1D02DCBE" w14:textId="77777777" w:rsidR="00E06B6E" w:rsidRPr="006947E1" w:rsidRDefault="00E06B6E" w:rsidP="00E06B6E">
      <w:pPr>
        <w:rPr>
          <w:sz w:val="16"/>
        </w:rPr>
      </w:pPr>
      <w:r w:rsidRPr="006947E1">
        <w:rPr>
          <w:rStyle w:val="StyleUnderline"/>
          <w:highlight w:val="cyan"/>
        </w:rPr>
        <w:t>Federal dependence on states and localities</w:t>
      </w:r>
      <w:r w:rsidRPr="006947E1">
        <w:rPr>
          <w:rStyle w:val="StyleUnderline"/>
        </w:rPr>
        <w:t xml:space="preserve"> thus </w:t>
      </w:r>
      <w:r w:rsidRPr="006947E1">
        <w:rPr>
          <w:rStyle w:val="StyleUnderline"/>
          <w:highlight w:val="cyan"/>
        </w:rPr>
        <w:t>creates an</w:t>
      </w:r>
      <w:r w:rsidRPr="006947E1">
        <w:rPr>
          <w:rStyle w:val="StyleUnderline"/>
        </w:rPr>
        <w:t xml:space="preserve"> enormous </w:t>
      </w:r>
      <w:r w:rsidRPr="006947E1">
        <w:rPr>
          <w:rStyle w:val="StyleUnderline"/>
          <w:highlight w:val="cyan"/>
        </w:rPr>
        <w:t>incentive for</w:t>
      </w:r>
      <w:r w:rsidRPr="006947E1">
        <w:rPr>
          <w:rStyle w:val="StyleUnderline"/>
        </w:rPr>
        <w:t xml:space="preserve"> moderation and </w:t>
      </w:r>
      <w:r w:rsidRPr="006947E1">
        <w:rPr>
          <w:rStyle w:val="StyleUnderline"/>
          <w:highlight w:val="cyan"/>
        </w:rPr>
        <w:t>compromise</w:t>
      </w:r>
      <w:r w:rsidRPr="006947E1">
        <w:rPr>
          <w:sz w:val="16"/>
          <w:highlight w:val="cyan"/>
        </w:rPr>
        <w:t>.</w:t>
      </w:r>
      <w:r w:rsidRPr="006947E1">
        <w:rPr>
          <w:sz w:val="16"/>
        </w:rPr>
        <w:t xml:space="preserve"> </w:t>
      </w:r>
      <w:r w:rsidRPr="006947E1">
        <w:rPr>
          <w:rStyle w:val="StyleUnderline"/>
        </w:rPr>
        <w:t xml:space="preserve">Often </w:t>
      </w:r>
      <w:r w:rsidRPr="006947E1">
        <w:rPr>
          <w:rStyle w:val="StyleUnderline"/>
          <w:highlight w:val="cyan"/>
        </w:rPr>
        <w:t>the only way for a national program to succeed is to have</w:t>
      </w:r>
      <w:r w:rsidRPr="006947E1">
        <w:rPr>
          <w:sz w:val="16"/>
        </w:rPr>
        <w:t xml:space="preserve"> a national consensus behind it. Just ask President Obama, who had to </w:t>
      </w:r>
      <w:hyperlink r:id="rId24" w:history="1">
        <w:r w:rsidRPr="006947E1">
          <w:rPr>
            <w:rStyle w:val="Hyperlink"/>
            <w:sz w:val="16"/>
          </w:rPr>
          <w:t>compromise a great deal</w:t>
        </w:r>
      </w:hyperlink>
      <w:r w:rsidRPr="006947E1">
        <w:rPr>
          <w:sz w:val="16"/>
        </w:rPr>
        <w:t xml:space="preserve"> to bring Obamacare to the red states, offering individual red states waivers and incentives to convince them to join. Trump may not have to cooperate with Democrats on the Hill, but he’s going to need </w:t>
      </w:r>
      <w:r w:rsidRPr="006947E1">
        <w:rPr>
          <w:rStyle w:val="StyleUnderline"/>
          <w:highlight w:val="cyan"/>
        </w:rPr>
        <w:t>the support of</w:t>
      </w:r>
      <w:r w:rsidRPr="006947E1">
        <w:rPr>
          <w:rStyle w:val="StyleUnderline"/>
        </w:rPr>
        <w:t xml:space="preserve"> blue </w:t>
      </w:r>
      <w:r w:rsidRPr="006947E1">
        <w:rPr>
          <w:rStyle w:val="StyleUnderline"/>
          <w:highlight w:val="cyan"/>
        </w:rPr>
        <w:t>states and cities</w:t>
      </w:r>
      <w:r w:rsidRPr="006947E1">
        <w:rPr>
          <w:sz w:val="16"/>
        </w:rPr>
        <w:t xml:space="preserve"> if he wants to get things done. A federal program that doesn’t touch California, New York, or Illinois won’t affect a large swath of the American economy. That should create a healthy incentive for moderation going forward. </w:t>
      </w:r>
    </w:p>
    <w:p w14:paraId="11DB337A" w14:textId="77777777" w:rsidR="00E06B6E" w:rsidRDefault="00E06B6E" w:rsidP="00E06B6E">
      <w:pPr>
        <w:rPr>
          <w:rFonts w:ascii="Times New Roman" w:hAnsi="Times New Roman"/>
          <w:sz w:val="24"/>
        </w:rPr>
      </w:pPr>
    </w:p>
    <w:p w14:paraId="2152899E" w14:textId="77777777" w:rsidR="00E06B6E" w:rsidRDefault="00E06B6E" w:rsidP="00E06B6E">
      <w:pPr>
        <w:pStyle w:val="Heading4"/>
      </w:pPr>
      <w:r>
        <w:t xml:space="preserve">Uncooperative federalism allows for effective climate change mitigation. </w:t>
      </w:r>
    </w:p>
    <w:p w14:paraId="76763202" w14:textId="77777777" w:rsidR="00E06B6E" w:rsidRPr="00AF37FD" w:rsidRDefault="00E06B6E" w:rsidP="00E06B6E">
      <w:pPr>
        <w:spacing w:after="0" w:line="240" w:lineRule="auto"/>
        <w:rPr>
          <w:rFonts w:ascii="Times New Roman" w:eastAsia="Times New Roman" w:hAnsi="Times New Roman" w:cs="Times New Roman"/>
          <w:color w:val="000000" w:themeColor="text1"/>
          <w:szCs w:val="22"/>
          <w:lang w:eastAsia="zh-CN"/>
        </w:rPr>
      </w:pPr>
      <w:r>
        <w:rPr>
          <w:rStyle w:val="Style13ptBold"/>
        </w:rPr>
        <w:t xml:space="preserve">Galbraith ’17 - </w:t>
      </w:r>
      <w:r w:rsidRPr="00AF37FD">
        <w:rPr>
          <w:rFonts w:ascii="Arial" w:eastAsia="Times New Roman" w:hAnsi="Arial" w:cs="Arial"/>
          <w:color w:val="000000" w:themeColor="text1"/>
          <w:szCs w:val="22"/>
          <w:shd w:val="clear" w:color="auto" w:fill="FFFFFF"/>
          <w:lang w:eastAsia="zh-CN"/>
        </w:rPr>
        <w:t xml:space="preserve">Jean Galbraith is a scholar of public international law and U.S. foreign relations law. She has published extensively on the separation of U.S. foreign affairs powers and on the design of international treaty regimes. She received her BA summa cum laude from Harvard University and her JD from Berkeley Law School, where she was the Editor-in-Chief of the California Law Review. After graduating law school, she clerked for Judge David S. </w:t>
      </w:r>
      <w:proofErr w:type="spellStart"/>
      <w:r w:rsidRPr="00AF37FD">
        <w:rPr>
          <w:rFonts w:ascii="Arial" w:eastAsia="Times New Roman" w:hAnsi="Arial" w:cs="Arial"/>
          <w:color w:val="000000" w:themeColor="text1"/>
          <w:szCs w:val="22"/>
          <w:shd w:val="clear" w:color="auto" w:fill="FFFFFF"/>
          <w:lang w:eastAsia="zh-CN"/>
        </w:rPr>
        <w:t>Tatel</w:t>
      </w:r>
      <w:proofErr w:type="spellEnd"/>
      <w:r w:rsidRPr="00AF37FD">
        <w:rPr>
          <w:rFonts w:ascii="Arial" w:eastAsia="Times New Roman" w:hAnsi="Arial" w:cs="Arial"/>
          <w:color w:val="000000" w:themeColor="text1"/>
          <w:szCs w:val="22"/>
          <w:shd w:val="clear" w:color="auto" w:fill="FFFFFF"/>
          <w:lang w:eastAsia="zh-CN"/>
        </w:rPr>
        <w:t xml:space="preserve"> of the U.S. Court of Appeals for the D.C. Circuit, for Justice John Paul Stevens of the Supreme Court of the United States, and for Judge Theodor </w:t>
      </w:r>
      <w:proofErr w:type="spellStart"/>
      <w:r w:rsidRPr="00AF37FD">
        <w:rPr>
          <w:rFonts w:ascii="Arial" w:eastAsia="Times New Roman" w:hAnsi="Arial" w:cs="Arial"/>
          <w:color w:val="000000" w:themeColor="text1"/>
          <w:szCs w:val="22"/>
          <w:shd w:val="clear" w:color="auto" w:fill="FFFFFF"/>
          <w:lang w:eastAsia="zh-CN"/>
        </w:rPr>
        <w:t>Meron</w:t>
      </w:r>
      <w:proofErr w:type="spellEnd"/>
      <w:r w:rsidRPr="00AF37FD">
        <w:rPr>
          <w:rFonts w:ascii="Arial" w:eastAsia="Times New Roman" w:hAnsi="Arial" w:cs="Arial"/>
          <w:color w:val="000000" w:themeColor="text1"/>
          <w:szCs w:val="22"/>
          <w:shd w:val="clear" w:color="auto" w:fill="FFFFFF"/>
          <w:lang w:eastAsia="zh-CN"/>
        </w:rPr>
        <w:t xml:space="preserve"> of the International Criminal Tribunal for the former Yugoslavia. She practiced as an associate at </w:t>
      </w:r>
      <w:proofErr w:type="spellStart"/>
      <w:r w:rsidRPr="00AF37FD">
        <w:rPr>
          <w:rFonts w:ascii="Arial" w:eastAsia="Times New Roman" w:hAnsi="Arial" w:cs="Arial"/>
          <w:color w:val="000000" w:themeColor="text1"/>
          <w:szCs w:val="22"/>
          <w:shd w:val="clear" w:color="auto" w:fill="FFFFFF"/>
          <w:lang w:eastAsia="zh-CN"/>
        </w:rPr>
        <w:t>Hangley</w:t>
      </w:r>
      <w:proofErr w:type="spellEnd"/>
      <w:r w:rsidRPr="00AF37FD">
        <w:rPr>
          <w:rFonts w:ascii="Arial" w:eastAsia="Times New Roman" w:hAnsi="Arial" w:cs="Arial"/>
          <w:color w:val="000000" w:themeColor="text1"/>
          <w:szCs w:val="22"/>
          <w:shd w:val="clear" w:color="auto" w:fill="FFFFFF"/>
          <w:lang w:eastAsia="zh-CN"/>
        </w:rPr>
        <w:t xml:space="preserve"> </w:t>
      </w:r>
      <w:proofErr w:type="spellStart"/>
      <w:r w:rsidRPr="00AF37FD">
        <w:rPr>
          <w:rFonts w:ascii="Arial" w:eastAsia="Times New Roman" w:hAnsi="Arial" w:cs="Arial"/>
          <w:color w:val="000000" w:themeColor="text1"/>
          <w:szCs w:val="22"/>
          <w:shd w:val="clear" w:color="auto" w:fill="FFFFFF"/>
          <w:lang w:eastAsia="zh-CN"/>
        </w:rPr>
        <w:t>Aronchick</w:t>
      </w:r>
      <w:proofErr w:type="spellEnd"/>
      <w:r w:rsidRPr="00AF37FD">
        <w:rPr>
          <w:rFonts w:ascii="Arial" w:eastAsia="Times New Roman" w:hAnsi="Arial" w:cs="Arial"/>
          <w:color w:val="000000" w:themeColor="text1"/>
          <w:szCs w:val="22"/>
          <w:shd w:val="clear" w:color="auto" w:fill="FFFFFF"/>
          <w:lang w:eastAsia="zh-CN"/>
        </w:rPr>
        <w:t xml:space="preserve"> Segal &amp; </w:t>
      </w:r>
      <w:proofErr w:type="spellStart"/>
      <w:r w:rsidRPr="00AF37FD">
        <w:rPr>
          <w:rFonts w:ascii="Arial" w:eastAsia="Times New Roman" w:hAnsi="Arial" w:cs="Arial"/>
          <w:color w:val="000000" w:themeColor="text1"/>
          <w:szCs w:val="22"/>
          <w:shd w:val="clear" w:color="auto" w:fill="FFFFFF"/>
          <w:lang w:eastAsia="zh-CN"/>
        </w:rPr>
        <w:t>Pudlin</w:t>
      </w:r>
      <w:proofErr w:type="spellEnd"/>
      <w:r w:rsidRPr="00AF37FD">
        <w:rPr>
          <w:rFonts w:ascii="Arial" w:eastAsia="Times New Roman" w:hAnsi="Arial" w:cs="Arial"/>
          <w:color w:val="000000" w:themeColor="text1"/>
          <w:szCs w:val="22"/>
          <w:shd w:val="clear" w:color="auto" w:fill="FFFFFF"/>
          <w:lang w:eastAsia="zh-CN"/>
        </w:rPr>
        <w:t xml:space="preserve"> and continues to litigate appellate cases as the Co-Director of Penn Law’s Appellate Advocacy Clinic. In 2017 and again in 2020, she received the Harvey Levin Memorial Award for Teaching Excellence, which is awarded by vote of the graduating 3L class</w:t>
      </w:r>
    </w:p>
    <w:p w14:paraId="2F697F19" w14:textId="77777777" w:rsidR="00E06B6E" w:rsidRDefault="00E06B6E" w:rsidP="00E06B6E">
      <w:pPr>
        <w:rPr>
          <w:rStyle w:val="Style13ptBold"/>
          <w:b w:val="0"/>
          <w:bCs/>
          <w:color w:val="000000" w:themeColor="text1"/>
          <w:sz w:val="22"/>
          <w:szCs w:val="22"/>
        </w:rPr>
      </w:pPr>
      <w:r w:rsidRPr="00AF37FD">
        <w:rPr>
          <w:rStyle w:val="Style13ptBold"/>
          <w:b w:val="0"/>
          <w:bCs/>
          <w:color w:val="000000" w:themeColor="text1"/>
          <w:sz w:val="22"/>
          <w:szCs w:val="22"/>
        </w:rPr>
        <w:t xml:space="preserve">Jean Galbraith, </w:t>
      </w:r>
      <w:r>
        <w:rPr>
          <w:rStyle w:val="Style13ptBold"/>
          <w:b w:val="0"/>
          <w:bCs/>
          <w:color w:val="000000" w:themeColor="text1"/>
          <w:sz w:val="22"/>
          <w:szCs w:val="22"/>
        </w:rPr>
        <w:t xml:space="preserve">“Cooperative and Uncooperative Foreign Affairs Federalism,” Penn Law, June 10, 2017, </w:t>
      </w:r>
      <w:hyperlink r:id="rId25" w:history="1">
        <w:r w:rsidRPr="00A33C84">
          <w:rPr>
            <w:rStyle w:val="Hyperlink"/>
            <w:bCs/>
            <w:szCs w:val="22"/>
          </w:rPr>
          <w:t>https://scholarship.law.upenn.edu/cgi/viewcontent.cgi?article=2772&amp;context=faculty_scholarship</w:t>
        </w:r>
      </w:hyperlink>
    </w:p>
    <w:p w14:paraId="7D3DAC08" w14:textId="77777777" w:rsidR="00E06B6E" w:rsidRPr="000B2CB5" w:rsidRDefault="00E06B6E" w:rsidP="00E06B6E">
      <w:pPr>
        <w:rPr>
          <w:sz w:val="16"/>
        </w:rPr>
      </w:pPr>
      <w:r w:rsidRPr="00E03D45">
        <w:rPr>
          <w:rStyle w:val="StyleUnderline"/>
          <w:highlight w:val="cyan"/>
        </w:rPr>
        <w:t>Mitigating climate change is a challenge for all levels of government</w:t>
      </w:r>
      <w:r w:rsidRPr="00E03D45">
        <w:rPr>
          <w:rStyle w:val="StyleUnderline"/>
        </w:rPr>
        <w:t xml:space="preserve"> </w:t>
      </w:r>
      <w:r w:rsidRPr="000B2CB5">
        <w:rPr>
          <w:sz w:val="16"/>
        </w:rPr>
        <w:t xml:space="preserve">— international, national, state, and local. As Glennon and Sloane note, </w:t>
      </w:r>
      <w:r w:rsidRPr="00E03D45">
        <w:rPr>
          <w:rStyle w:val="StyleUnderline"/>
        </w:rPr>
        <w:t xml:space="preserve">some </w:t>
      </w:r>
      <w:r w:rsidRPr="00E03D45">
        <w:rPr>
          <w:rStyle w:val="StyleUnderline"/>
          <w:highlight w:val="cyan"/>
        </w:rPr>
        <w:t>states and cities</w:t>
      </w:r>
      <w:r w:rsidRPr="00E03D45">
        <w:rPr>
          <w:rStyle w:val="StyleUnderline"/>
        </w:rPr>
        <w:t xml:space="preserve"> have </w:t>
      </w:r>
      <w:r w:rsidRPr="00E03D45">
        <w:rPr>
          <w:rStyle w:val="StyleUnderline"/>
          <w:highlight w:val="cyan"/>
        </w:rPr>
        <w:t>embraced climate change mitigation</w:t>
      </w:r>
      <w:r w:rsidRPr="00E03D45">
        <w:rPr>
          <w:rStyle w:val="StyleUnderline"/>
        </w:rPr>
        <w:t xml:space="preserve"> measure</w:t>
      </w:r>
      <w:r w:rsidRPr="000B2CB5">
        <w:rPr>
          <w:sz w:val="16"/>
        </w:rPr>
        <w:t xml:space="preserve">s (pp. 62–63). In doing so, states have often coordinated with each other and with foreign counterparts in both practical and expressivist ways (pp. 62–63). California’s efforts are exceptionally notable. </w:t>
      </w:r>
      <w:r w:rsidRPr="000B2CB5">
        <w:rPr>
          <w:rStyle w:val="StyleUnderline"/>
          <w:highlight w:val="cyan"/>
        </w:rPr>
        <w:t xml:space="preserve">State legislation requires sweeping emissions reductions; </w:t>
      </w:r>
      <w:r w:rsidRPr="000B2CB5">
        <w:rPr>
          <w:sz w:val="16"/>
          <w:highlight w:val="cyan"/>
        </w:rPr>
        <w:t>California</w:t>
      </w:r>
      <w:r w:rsidRPr="000B2CB5">
        <w:rPr>
          <w:sz w:val="16"/>
        </w:rPr>
        <w:t xml:space="preserve"> and Quebec have sought to integrate their cap-and-trade programs. and </w:t>
      </w:r>
      <w:r w:rsidRPr="000B2CB5">
        <w:rPr>
          <w:rStyle w:val="StyleUnderline"/>
          <w:highlight w:val="cyan"/>
        </w:rPr>
        <w:t>California</w:t>
      </w:r>
      <w:r w:rsidRPr="000B2CB5">
        <w:rPr>
          <w:rStyle w:val="StyleUnderline"/>
        </w:rPr>
        <w:t xml:space="preserve"> has spearheaded a coalition </w:t>
      </w:r>
      <w:r w:rsidRPr="000B2CB5">
        <w:rPr>
          <w:rStyle w:val="StyleUnderline"/>
          <w:highlight w:val="cyan"/>
        </w:rPr>
        <w:t>of state and local governments</w:t>
      </w:r>
      <w:r w:rsidRPr="000B2CB5">
        <w:rPr>
          <w:rStyle w:val="StyleUnderline"/>
        </w:rPr>
        <w:t xml:space="preserve"> around the world who </w:t>
      </w:r>
      <w:r w:rsidRPr="000B2CB5">
        <w:rPr>
          <w:rStyle w:val="StyleUnderline"/>
          <w:highlight w:val="cyan"/>
        </w:rPr>
        <w:t>have committed to climate policy</w:t>
      </w:r>
      <w:r w:rsidRPr="000B2CB5">
        <w:rPr>
          <w:sz w:val="16"/>
        </w:rPr>
        <w:t>. California even sent a large and high-profile delegation to the United Nations conference on climate change in Paris in 2015.</w:t>
      </w:r>
    </w:p>
    <w:p w14:paraId="41FDB9D3" w14:textId="77777777" w:rsidR="00E06B6E" w:rsidRPr="000B2CB5" w:rsidRDefault="00E06B6E" w:rsidP="00E06B6E">
      <w:pPr>
        <w:rPr>
          <w:sz w:val="16"/>
          <w:szCs w:val="16"/>
        </w:rPr>
      </w:pPr>
      <w:r w:rsidRPr="000B2CB5">
        <w:rPr>
          <w:sz w:val="16"/>
          <w:szCs w:val="16"/>
        </w:rPr>
        <w:t xml:space="preserve">The issue of climate policy is a rebuttal to all three of the “myths” identified by Glennon and Sloane. It is self-evidently a matter of both domestic and foreign affairs; states and local governments are acting in this space; and some states and local governments are doing so in progressive ways. The actions of state and local governments in this space invite constitutional inquiry. Can California constitutionally regulate carbon emissions, enter into a highly formalized agreement with Quebec and softer agreements with other subnational governments, and send delegations to international negotiating conferences? </w:t>
      </w:r>
    </w:p>
    <w:p w14:paraId="3DCEA480" w14:textId="77777777" w:rsidR="00E06B6E" w:rsidRPr="000B2CB5" w:rsidRDefault="00E06B6E" w:rsidP="00E06B6E">
      <w:pPr>
        <w:rPr>
          <w:sz w:val="16"/>
          <w:szCs w:val="16"/>
        </w:rPr>
      </w:pPr>
      <w:r w:rsidRPr="000B2CB5">
        <w:rPr>
          <w:sz w:val="16"/>
          <w:szCs w:val="16"/>
        </w:rPr>
        <w:t xml:space="preserve">Yet focusing exclusively on these questions would lead to a highly incomplete sense of the legal scope of California’s power to act. For although Glennon and Sloane do not mention it, California is acting amidst a welter of federal laws, regulations, and other executive branch actions applicable to climate change. In 2007, in a lawsuit brought by liberal states against the EPA, the Supreme Court held that the federal Clean Air Act supplies to greenhouse gas emissions. This Act explicitly delegates authority to California to pursue stronger emissions measures for new motor vehicles than are undertaken at the federal level and in general involves states in the Act’s enforcement through cooperative federalism. </w:t>
      </w:r>
    </w:p>
    <w:p w14:paraId="3B899BF7" w14:textId="77777777" w:rsidR="00E06B6E" w:rsidRPr="000B2CB5" w:rsidRDefault="00E06B6E" w:rsidP="00E06B6E">
      <w:pPr>
        <w:rPr>
          <w:sz w:val="16"/>
          <w:szCs w:val="16"/>
        </w:rPr>
      </w:pPr>
      <w:r w:rsidRPr="000B2CB5">
        <w:rPr>
          <w:sz w:val="16"/>
          <w:szCs w:val="16"/>
        </w:rPr>
        <w:t xml:space="preserve">During the Obama Administration, </w:t>
      </w:r>
      <w:proofErr w:type="gramStart"/>
      <w:r w:rsidRPr="000B2CB5">
        <w:rPr>
          <w:sz w:val="16"/>
          <w:szCs w:val="16"/>
        </w:rPr>
        <w:t>state</w:t>
      </w:r>
      <w:proofErr w:type="gramEnd"/>
      <w:r w:rsidRPr="000B2CB5">
        <w:rPr>
          <w:sz w:val="16"/>
          <w:szCs w:val="16"/>
        </w:rPr>
        <w:t xml:space="preserve"> and local government efforts to reduce greenhouse gas emissions were not only congruent with the aims of the Clean Air Act (as interpreted to apply to greenhouse gases), but also with the goals of the executive branch. The EPA during the Obama Administration applauded and sought to facilitate state and local efforts. Its leading rule on climate change mitigation measures, known as the Clean Power Plan, explicitly gave states substantial autonomy in crafting their own approaches,73 although this rule is currently facing a court challenge brought by states that oppose federal efforts to </w:t>
      </w:r>
      <w:proofErr w:type="spellStart"/>
      <w:r w:rsidRPr="000B2CB5">
        <w:rPr>
          <w:sz w:val="16"/>
          <w:szCs w:val="16"/>
        </w:rPr>
        <w:t>reguate</w:t>
      </w:r>
      <w:proofErr w:type="spellEnd"/>
      <w:r w:rsidRPr="000B2CB5">
        <w:rPr>
          <w:sz w:val="16"/>
          <w:szCs w:val="16"/>
        </w:rPr>
        <w:t xml:space="preserve"> emissions. The Obama White House expressed approval of the transnational coalitions that California and other state and local governments have joined in seeking to address climate change. </w:t>
      </w:r>
    </w:p>
    <w:p w14:paraId="293127ED" w14:textId="77777777" w:rsidR="00E06B6E" w:rsidRPr="000B2CB5" w:rsidRDefault="00E06B6E" w:rsidP="00E06B6E">
      <w:pPr>
        <w:rPr>
          <w:sz w:val="16"/>
          <w:szCs w:val="16"/>
        </w:rPr>
      </w:pPr>
      <w:r w:rsidRPr="000B2CB5">
        <w:rPr>
          <w:sz w:val="16"/>
          <w:szCs w:val="16"/>
        </w:rPr>
        <w:t xml:space="preserve">All this positive reinforcement will presumably diminish or disappear under the Trump administration. The Trump Administration may even try to roll back climate change mitigation efforts by progressive states and cities, in addition to undermining or reversing Obama- era regulations and international commitments. If it does so, however, the legal questions that such efforts would raise probably have </w:t>
      </w:r>
      <w:proofErr w:type="gramStart"/>
      <w:r w:rsidRPr="000B2CB5">
        <w:rPr>
          <w:sz w:val="16"/>
          <w:szCs w:val="16"/>
        </w:rPr>
        <w:t>fairly little</w:t>
      </w:r>
      <w:proofErr w:type="gramEnd"/>
      <w:r w:rsidRPr="000B2CB5">
        <w:rPr>
          <w:sz w:val="16"/>
          <w:szCs w:val="16"/>
        </w:rPr>
        <w:t xml:space="preserve"> to do with the constitutional issues posed by traditional foreign affairs federalism. Instead, they would center on administrative law — around the interpretation of the Clean Air Act and the laws and norms that govern regulatory practice — as they had already come to do by the end of the George W. Bush Administration. </w:t>
      </w:r>
    </w:p>
    <w:p w14:paraId="5DD576BA" w14:textId="77777777" w:rsidR="00E06B6E" w:rsidRPr="000B2CB5" w:rsidRDefault="00E06B6E" w:rsidP="00E06B6E">
      <w:pPr>
        <w:rPr>
          <w:sz w:val="16"/>
        </w:rPr>
      </w:pPr>
      <w:r w:rsidRPr="000B2CB5">
        <w:rPr>
          <w:sz w:val="16"/>
        </w:rPr>
        <w:t xml:space="preserve">These four illustrations are far from unique. </w:t>
      </w:r>
      <w:r w:rsidRPr="000B2CB5">
        <w:rPr>
          <w:rStyle w:val="StyleUnderline"/>
          <w:highlight w:val="cyan"/>
        </w:rPr>
        <w:t>Sometimes state</w:t>
      </w:r>
      <w:r w:rsidRPr="000B2CB5">
        <w:rPr>
          <w:rStyle w:val="StyleUnderline"/>
        </w:rPr>
        <w:t xml:space="preserve"> and local government </w:t>
      </w:r>
      <w:r w:rsidRPr="000B2CB5">
        <w:rPr>
          <w:rStyle w:val="StyleUnderline"/>
          <w:highlight w:val="cyan"/>
        </w:rPr>
        <w:t>activity</w:t>
      </w:r>
      <w:r w:rsidRPr="000B2CB5">
        <w:rPr>
          <w:rStyle w:val="StyleUnderline"/>
        </w:rPr>
        <w:t xml:space="preserve"> in relation to foreign affairs </w:t>
      </w:r>
      <w:r w:rsidRPr="000B2CB5">
        <w:rPr>
          <w:rStyle w:val="StyleUnderline"/>
          <w:highlight w:val="cyan"/>
        </w:rPr>
        <w:t>occurs against</w:t>
      </w:r>
      <w:r w:rsidRPr="000B2CB5">
        <w:rPr>
          <w:rStyle w:val="StyleUnderline"/>
        </w:rPr>
        <w:t xml:space="preserve"> a backdrop of </w:t>
      </w:r>
      <w:r w:rsidRPr="000B2CB5">
        <w:rPr>
          <w:rStyle w:val="StyleUnderline"/>
          <w:highlight w:val="cyan"/>
        </w:rPr>
        <w:t>federal inaction</w:t>
      </w:r>
      <w:r w:rsidRPr="000B2CB5">
        <w:rPr>
          <w:rStyle w:val="StyleUnderline"/>
        </w:rPr>
        <w:t>,</w:t>
      </w:r>
      <w:r w:rsidRPr="000B2CB5">
        <w:rPr>
          <w:sz w:val="16"/>
        </w:rPr>
        <w:t xml:space="preserve"> as is the case with the incorporation of unratified human rights treaties into the municipal law of progressive cities</w:t>
      </w:r>
      <w:r w:rsidRPr="000B2CB5">
        <w:rPr>
          <w:sz w:val="16"/>
          <w:highlight w:val="cyan"/>
        </w:rPr>
        <w:t xml:space="preserve">. </w:t>
      </w:r>
      <w:r w:rsidRPr="000B2CB5">
        <w:rPr>
          <w:rStyle w:val="StyleUnderline"/>
          <w:highlight w:val="cyan"/>
        </w:rPr>
        <w:t>But interaction is</w:t>
      </w:r>
      <w:r w:rsidRPr="000B2CB5">
        <w:rPr>
          <w:rStyle w:val="StyleUnderline"/>
        </w:rPr>
        <w:t xml:space="preserve"> far </w:t>
      </w:r>
      <w:r w:rsidRPr="000B2CB5">
        <w:rPr>
          <w:rStyle w:val="StyleUnderline"/>
          <w:highlight w:val="cyan"/>
        </w:rPr>
        <w:t>more common</w:t>
      </w:r>
      <w:r w:rsidRPr="000B2CB5">
        <w:rPr>
          <w:rStyle w:val="StyleUnderline"/>
        </w:rPr>
        <w:t xml:space="preserve">, sometimes </w:t>
      </w:r>
      <w:proofErr w:type="gramStart"/>
      <w:r w:rsidRPr="000B2CB5">
        <w:rPr>
          <w:rStyle w:val="StyleUnderline"/>
        </w:rPr>
        <w:t>cooperative</w:t>
      </w:r>
      <w:proofErr w:type="gramEnd"/>
      <w:r w:rsidRPr="000B2CB5">
        <w:rPr>
          <w:rStyle w:val="StyleUnderline"/>
        </w:rPr>
        <w:t xml:space="preserve"> and sometimes full of contestation</w:t>
      </w:r>
      <w:r w:rsidRPr="000B2CB5">
        <w:rPr>
          <w:sz w:val="16"/>
        </w:rPr>
        <w:t xml:space="preserve">. The executive branch approves of and provides some support for states and cities seeking to promote tourism or encourage exports abroad. The federal government collaborates with states in determining U.S. international negotiating positions with respect to insurance. In private international law, the federal government has shown strong interest in using state law rather than federal law to implement certain treaties. And all levels of government deal with security — both traditional and cyber — and inter- act with each other over it. To understand what is going on, we must focus on the political branches as much as (or even more than) the courts. And we must think not just in terms of constitutional law, but also in terms of international law, administrative law, and state law. </w:t>
      </w:r>
    </w:p>
    <w:p w14:paraId="6138B049" w14:textId="77777777" w:rsidR="00E06B6E" w:rsidRPr="000B2CB5" w:rsidRDefault="00E06B6E" w:rsidP="00E06B6E">
      <w:pPr>
        <w:rPr>
          <w:sz w:val="16"/>
          <w:szCs w:val="16"/>
        </w:rPr>
      </w:pPr>
      <w:r w:rsidRPr="000B2CB5">
        <w:rPr>
          <w:sz w:val="16"/>
          <w:szCs w:val="16"/>
        </w:rPr>
        <w:t xml:space="preserve">III. COOPERATIVE AND UNCOOPERATIVE FEDERALISM </w:t>
      </w:r>
    </w:p>
    <w:p w14:paraId="56CFBDE1" w14:textId="77777777" w:rsidR="00E06B6E" w:rsidRPr="000B2CB5" w:rsidRDefault="00E06B6E" w:rsidP="00E06B6E">
      <w:pPr>
        <w:rPr>
          <w:sz w:val="16"/>
          <w:szCs w:val="16"/>
        </w:rPr>
      </w:pPr>
      <w:r w:rsidRPr="000B2CB5">
        <w:rPr>
          <w:sz w:val="16"/>
          <w:szCs w:val="16"/>
        </w:rPr>
        <w:t xml:space="preserve">IN THE CONTEXT OF FOREIGN AFFAIRS </w:t>
      </w:r>
    </w:p>
    <w:p w14:paraId="7AB44703" w14:textId="77777777" w:rsidR="00E06B6E" w:rsidRPr="000B2CB5" w:rsidRDefault="00E06B6E" w:rsidP="00E06B6E">
      <w:pPr>
        <w:rPr>
          <w:sz w:val="16"/>
          <w:szCs w:val="16"/>
        </w:rPr>
      </w:pPr>
      <w:r w:rsidRPr="000B2CB5">
        <w:rPr>
          <w:sz w:val="16"/>
          <w:szCs w:val="16"/>
        </w:rPr>
        <w:t xml:space="preserve">As foreign affairs federalism becomes increasingly interactive, how much will it resemble cooperative and uncooperative federalism in the domestic context? At the very least, scholarship on cooperative and uncooperative federalism as a domestic matter, especially work focused on the political branches, provides a valuable starting point for under- standing foreign affairs federalism today. This scholarship offers in- sights into how the federal government can incentivize state and local governments to help advance federal interests, how these state and local governments can in turn influence and resist federal policy, and how Congress and the executive branch can each use state and local action to build power at the expense of the other branch. These broad themes manifest themselves in the foreign affairs context as well. Yet the foreign affairs context brings some additional complexities because of its ties to international law and global governance and because it comes with stronger presidential powers. This leads to certain differences between cooperative and uncooperative federalism in the realm of foreign affairs, in terms of both how practice proceeds and of what doctrine should be. </w:t>
      </w:r>
    </w:p>
    <w:p w14:paraId="71153BF7" w14:textId="77777777" w:rsidR="00E06B6E" w:rsidRPr="000B2CB5" w:rsidRDefault="00E06B6E" w:rsidP="00E06B6E">
      <w:pPr>
        <w:rPr>
          <w:sz w:val="16"/>
          <w:szCs w:val="16"/>
        </w:rPr>
      </w:pPr>
      <w:r w:rsidRPr="000B2CB5">
        <w:rPr>
          <w:sz w:val="16"/>
          <w:szCs w:val="16"/>
        </w:rPr>
        <w:t xml:space="preserve">A. Structural Implications </w:t>
      </w:r>
    </w:p>
    <w:p w14:paraId="56AA78ED" w14:textId="77777777" w:rsidR="00E06B6E" w:rsidRPr="000B2CB5" w:rsidRDefault="00E06B6E" w:rsidP="00E06B6E">
      <w:pPr>
        <w:rPr>
          <w:sz w:val="16"/>
          <w:szCs w:val="16"/>
        </w:rPr>
      </w:pPr>
      <w:r w:rsidRPr="000B2CB5">
        <w:rPr>
          <w:sz w:val="16"/>
          <w:szCs w:val="16"/>
        </w:rPr>
        <w:t xml:space="preserve">The interactions between the federal government and state and lo </w:t>
      </w:r>
      <w:proofErr w:type="spellStart"/>
      <w:r w:rsidRPr="000B2CB5">
        <w:rPr>
          <w:sz w:val="16"/>
          <w:szCs w:val="16"/>
        </w:rPr>
        <w:t>cal</w:t>
      </w:r>
      <w:proofErr w:type="spellEnd"/>
      <w:r w:rsidRPr="000B2CB5">
        <w:rPr>
          <w:sz w:val="16"/>
          <w:szCs w:val="16"/>
        </w:rPr>
        <w:t xml:space="preserve"> governments in relation to foreign affairs mean that federal policy shapes state and local policy. By </w:t>
      </w:r>
      <w:proofErr w:type="gramStart"/>
      <w:r w:rsidRPr="000B2CB5">
        <w:rPr>
          <w:sz w:val="16"/>
          <w:szCs w:val="16"/>
        </w:rPr>
        <w:t>providing assistance</w:t>
      </w:r>
      <w:proofErr w:type="gramEnd"/>
      <w:r w:rsidRPr="000B2CB5">
        <w:rPr>
          <w:sz w:val="16"/>
          <w:szCs w:val="16"/>
        </w:rPr>
        <w:t xml:space="preserve">, financial and otherwise, to the sister-cities program, the federal government makes it easier for cities to participate. By signaling its support for state “Buy American” laws, Congress encourages them — and the Department of Transportation incentivizes them even further by refusing to </w:t>
      </w:r>
      <w:proofErr w:type="spellStart"/>
      <w:r w:rsidRPr="000B2CB5">
        <w:rPr>
          <w:sz w:val="16"/>
          <w:szCs w:val="16"/>
        </w:rPr>
        <w:t>partici</w:t>
      </w:r>
      <w:proofErr w:type="spellEnd"/>
      <w:r w:rsidRPr="000B2CB5">
        <w:rPr>
          <w:sz w:val="16"/>
          <w:szCs w:val="16"/>
        </w:rPr>
        <w:t xml:space="preserve">- pate in contracts governed by state “Buy American” laws that are less strict than the federal ones. In the context of immigration and climate change, the federal government incentivizes (and sometimes comes close to forcing) state and local action in support of federal policy. All of these examples in the foreign affairs context reflect an “increasing concentration of power at Washington in the instigation and supervision of local policies, just as cooperative federalism arrangements do in the domestic context. </w:t>
      </w:r>
    </w:p>
    <w:p w14:paraId="64EE0239" w14:textId="77777777" w:rsidR="00E06B6E" w:rsidRPr="000B2CB5" w:rsidRDefault="00E06B6E" w:rsidP="00E06B6E">
      <w:pPr>
        <w:rPr>
          <w:sz w:val="16"/>
        </w:rPr>
      </w:pPr>
      <w:r w:rsidRPr="000B2CB5">
        <w:rPr>
          <w:sz w:val="16"/>
          <w:szCs w:val="16"/>
        </w:rPr>
        <w:t xml:space="preserve">In work focused on the domestic context, Heather </w:t>
      </w:r>
      <w:proofErr w:type="spellStart"/>
      <w:r w:rsidRPr="000B2CB5">
        <w:rPr>
          <w:sz w:val="16"/>
          <w:szCs w:val="16"/>
        </w:rPr>
        <w:t>Gerken</w:t>
      </w:r>
      <w:proofErr w:type="spellEnd"/>
      <w:r w:rsidRPr="000B2CB5">
        <w:rPr>
          <w:sz w:val="16"/>
          <w:szCs w:val="16"/>
        </w:rPr>
        <w:t xml:space="preserve"> shows that the interactive nature of modern federalism also provides</w:t>
      </w:r>
      <w:r w:rsidRPr="000B2CB5">
        <w:rPr>
          <w:sz w:val="16"/>
        </w:rPr>
        <w:t xml:space="preserve"> state and local governments with ways to influence federal policy. </w:t>
      </w:r>
      <w:r w:rsidRPr="001B66F1">
        <w:rPr>
          <w:rStyle w:val="StyleUnderline"/>
          <w:highlight w:val="cyan"/>
        </w:rPr>
        <w:t>State and local actors exercise “the power</w:t>
      </w:r>
      <w:r w:rsidRPr="001B66F1">
        <w:rPr>
          <w:rStyle w:val="StyleUnderline"/>
        </w:rPr>
        <w:t xml:space="preserve"> . . . of the servant,” which offers the chance “</w:t>
      </w:r>
      <w:r w:rsidRPr="001B66F1">
        <w:rPr>
          <w:rStyle w:val="StyleUnderline"/>
          <w:highlight w:val="cyan"/>
        </w:rPr>
        <w:t>not just to complain about national policy, but to help set it</w:t>
      </w:r>
      <w:r w:rsidRPr="001B66F1">
        <w:rPr>
          <w:rStyle w:val="StyleUnderline"/>
        </w:rPr>
        <w:t>.</w:t>
      </w:r>
      <w:r w:rsidRPr="000B2CB5">
        <w:rPr>
          <w:sz w:val="16"/>
        </w:rPr>
        <w:t xml:space="preserve"> In shaping federal policy, these actors are not simply employing the traditional tools of process federalism; rather, it is their role in </w:t>
      </w:r>
      <w:proofErr w:type="spellStart"/>
      <w:r w:rsidRPr="000B2CB5">
        <w:rPr>
          <w:sz w:val="16"/>
        </w:rPr>
        <w:t>adminis</w:t>
      </w:r>
      <w:proofErr w:type="spellEnd"/>
      <w:r w:rsidRPr="000B2CB5">
        <w:rPr>
          <w:sz w:val="16"/>
        </w:rPr>
        <w:t xml:space="preserve"> </w:t>
      </w:r>
      <w:proofErr w:type="spellStart"/>
      <w:r w:rsidRPr="000B2CB5">
        <w:rPr>
          <w:sz w:val="16"/>
        </w:rPr>
        <w:t>tering</w:t>
      </w:r>
      <w:proofErr w:type="spellEnd"/>
      <w:r w:rsidRPr="000B2CB5">
        <w:rPr>
          <w:sz w:val="16"/>
        </w:rPr>
        <w:t xml:space="preserve"> federal policy that gives them a say in the shape that this implementation will take. Yet the scope of this role also limits what they can do: “power dynamics are fluid; minority rule is contingent, limited, and subject to reversal by the national majority. In related work, </w:t>
      </w:r>
      <w:proofErr w:type="spellStart"/>
      <w:r w:rsidRPr="000B2CB5">
        <w:rPr>
          <w:sz w:val="16"/>
        </w:rPr>
        <w:t>Gerken</w:t>
      </w:r>
      <w:proofErr w:type="spellEnd"/>
      <w:r w:rsidRPr="000B2CB5">
        <w:rPr>
          <w:sz w:val="16"/>
        </w:rPr>
        <w:t xml:space="preserve"> and Jessica Bulman-</w:t>
      </w:r>
      <w:proofErr w:type="spellStart"/>
      <w:r w:rsidRPr="000B2CB5">
        <w:rPr>
          <w:sz w:val="16"/>
        </w:rPr>
        <w:t>Pozen</w:t>
      </w:r>
      <w:proofErr w:type="spellEnd"/>
      <w:r w:rsidRPr="000B2CB5">
        <w:rPr>
          <w:sz w:val="16"/>
        </w:rPr>
        <w:t xml:space="preserve"> elaborate on the ways in which state and local governments can engage in “uncooperative federalism,” including by resisting federal policies that they are charged with enforcing.</w:t>
      </w:r>
    </w:p>
    <w:p w14:paraId="19D834A7" w14:textId="77777777" w:rsidR="00E06B6E" w:rsidRPr="000B2CB5" w:rsidRDefault="00E06B6E" w:rsidP="00E06B6E">
      <w:pPr>
        <w:rPr>
          <w:sz w:val="16"/>
        </w:rPr>
      </w:pPr>
      <w:r w:rsidRPr="000B2CB5">
        <w:rPr>
          <w:sz w:val="16"/>
        </w:rPr>
        <w:t xml:space="preserve"> Building on the core insight that </w:t>
      </w:r>
      <w:r w:rsidRPr="000B2CB5">
        <w:rPr>
          <w:rStyle w:val="StyleUnderline"/>
          <w:highlight w:val="cyan"/>
        </w:rPr>
        <w:t>state and local governments can</w:t>
      </w:r>
      <w:r w:rsidRPr="000B2CB5">
        <w:rPr>
          <w:rStyle w:val="StyleUnderline"/>
        </w:rPr>
        <w:t xml:space="preserve"> help </w:t>
      </w:r>
      <w:r w:rsidRPr="000B2CB5">
        <w:rPr>
          <w:rStyle w:val="StyleUnderline"/>
          <w:highlight w:val="cyan"/>
        </w:rPr>
        <w:t>shape federal policy through their roles in implementing federal law</w:t>
      </w:r>
      <w:r w:rsidRPr="000B2CB5">
        <w:rPr>
          <w:sz w:val="16"/>
        </w:rPr>
        <w:t>, Bulman-</w:t>
      </w:r>
      <w:proofErr w:type="spellStart"/>
      <w:r w:rsidRPr="000B2CB5">
        <w:rPr>
          <w:sz w:val="16"/>
        </w:rPr>
        <w:t>Pozen</w:t>
      </w:r>
      <w:proofErr w:type="spellEnd"/>
      <w:r w:rsidRPr="000B2CB5">
        <w:rPr>
          <w:sz w:val="16"/>
        </w:rPr>
        <w:t xml:space="preserve"> further shows that these interactions can affect the distribution of power between Congress and the executive branch. In a pair of articles, she describes the ways in which state and local activities can strengthen the powers of one branch against the other. The more that Congress invites or effectively requires state and local participation in the administration of a federal statutory regime, the more these actors can serve as checks on the executive branch’s power to implement this regime. On the flip side, such shared roles in implementing previously enacted statutory schemes can empower the executive branch and subnational executive actors to work together in ways that crowd out the current Congress. </w:t>
      </w:r>
    </w:p>
    <w:p w14:paraId="1668AC62" w14:textId="77777777" w:rsidR="00E06B6E" w:rsidRPr="000B2CB5" w:rsidRDefault="00E06B6E" w:rsidP="00E06B6E">
      <w:pPr>
        <w:rPr>
          <w:sz w:val="16"/>
        </w:rPr>
      </w:pPr>
      <w:r w:rsidRPr="000B2CB5">
        <w:rPr>
          <w:sz w:val="16"/>
        </w:rPr>
        <w:t xml:space="preserve">Similar dynamics can occur with respect to foreign affairs federal- ism. Indeed, some of the examples that </w:t>
      </w:r>
      <w:proofErr w:type="spellStart"/>
      <w:r w:rsidRPr="000B2CB5">
        <w:rPr>
          <w:sz w:val="16"/>
        </w:rPr>
        <w:t>Gerken</w:t>
      </w:r>
      <w:proofErr w:type="spellEnd"/>
      <w:r w:rsidRPr="000B2CB5">
        <w:rPr>
          <w:sz w:val="16"/>
        </w:rPr>
        <w:t xml:space="preserve"> and Bulman-</w:t>
      </w:r>
      <w:proofErr w:type="spellStart"/>
      <w:r w:rsidRPr="000B2CB5">
        <w:rPr>
          <w:sz w:val="16"/>
        </w:rPr>
        <w:t>Pozen</w:t>
      </w:r>
      <w:proofErr w:type="spellEnd"/>
      <w:r w:rsidRPr="000B2CB5">
        <w:rPr>
          <w:sz w:val="16"/>
        </w:rPr>
        <w:t xml:space="preserve"> focus on are issues that have transnational implications. to climate, for example, they show how </w:t>
      </w:r>
      <w:r w:rsidRPr="001B66F1">
        <w:rPr>
          <w:rStyle w:val="StyleUnderline"/>
          <w:highlight w:val="cyan"/>
        </w:rPr>
        <w:t>states have used the power of the servant to</w:t>
      </w:r>
      <w:r w:rsidRPr="001B66F1">
        <w:rPr>
          <w:rStyle w:val="StyleUnderline"/>
        </w:rPr>
        <w:t xml:space="preserve"> try to </w:t>
      </w:r>
      <w:r w:rsidRPr="001B66F1">
        <w:rPr>
          <w:rStyle w:val="StyleUnderline"/>
          <w:highlight w:val="cyan"/>
        </w:rPr>
        <w:t>shape federal policy</w:t>
      </w:r>
      <w:r w:rsidRPr="000B2CB5">
        <w:rPr>
          <w:sz w:val="16"/>
        </w:rPr>
        <w:t xml:space="preserve">, including efforts by </w:t>
      </w:r>
      <w:proofErr w:type="spellStart"/>
      <w:r w:rsidRPr="000B2CB5">
        <w:rPr>
          <w:sz w:val="16"/>
        </w:rPr>
        <w:t>conserva-tive</w:t>
      </w:r>
      <w:proofErr w:type="spellEnd"/>
      <w:r w:rsidRPr="000B2CB5">
        <w:rPr>
          <w:sz w:val="16"/>
        </w:rPr>
        <w:t xml:space="preserve"> states to push back against the federal regulatory scheme and by progressive states to make it stronger. </w:t>
      </w:r>
      <w:r w:rsidRPr="001B66F1">
        <w:rPr>
          <w:rStyle w:val="StyleUnderline"/>
          <w:highlight w:val="cyan"/>
        </w:rPr>
        <w:t>Bulman-</w:t>
      </w:r>
      <w:proofErr w:type="spellStart"/>
      <w:r w:rsidRPr="001B66F1">
        <w:rPr>
          <w:rStyle w:val="StyleUnderline"/>
          <w:highlight w:val="cyan"/>
        </w:rPr>
        <w:t>Pozen</w:t>
      </w:r>
      <w:proofErr w:type="spellEnd"/>
      <w:r w:rsidRPr="001B66F1">
        <w:rPr>
          <w:rStyle w:val="StyleUnderline"/>
          <w:highlight w:val="cyan"/>
        </w:rPr>
        <w:t xml:space="preserve"> also uses climate as an example of how “federal and state executives negotiate</w:t>
      </w:r>
      <w:r w:rsidRPr="001B66F1">
        <w:rPr>
          <w:rStyle w:val="StyleUnderline"/>
        </w:rPr>
        <w:t xml:space="preserve"> </w:t>
      </w:r>
      <w:r w:rsidRPr="000B2CB5">
        <w:rPr>
          <w:sz w:val="16"/>
        </w:rPr>
        <w:t>without Congress once a broad statutory scheme is in place.</w:t>
      </w:r>
      <w:r w:rsidRPr="001B66F1">
        <w:rPr>
          <w:rStyle w:val="StyleUnderline"/>
        </w:rPr>
        <w:t xml:space="preserve"> </w:t>
      </w:r>
      <w:r w:rsidRPr="000B2CB5">
        <w:rPr>
          <w:sz w:val="16"/>
        </w:rPr>
        <w:t>Some payoffs for the foreign affairs context here are simply derivative</w:t>
      </w:r>
      <w:r w:rsidRPr="001B66F1">
        <w:rPr>
          <w:rStyle w:val="StyleUnderline"/>
        </w:rPr>
        <w:t xml:space="preserve">: </w:t>
      </w:r>
      <w:r w:rsidRPr="001B66F1">
        <w:rPr>
          <w:rStyle w:val="StyleUnderline"/>
          <w:highlight w:val="cyan"/>
        </w:rPr>
        <w:t>the more that state and local governments enhance</w:t>
      </w:r>
      <w:r w:rsidRPr="000B2CB5">
        <w:rPr>
          <w:sz w:val="16"/>
        </w:rPr>
        <w:t xml:space="preserve"> or reduce federal </w:t>
      </w:r>
      <w:r w:rsidRPr="001B66F1">
        <w:rPr>
          <w:rStyle w:val="StyleUnderline"/>
          <w:highlight w:val="cyan"/>
        </w:rPr>
        <w:t xml:space="preserve">efforts to mitigate climate change, then the </w:t>
      </w:r>
      <w:proofErr w:type="gramStart"/>
      <w:r w:rsidRPr="001B66F1">
        <w:rPr>
          <w:rStyle w:val="StyleUnderline"/>
          <w:highlight w:val="cyan"/>
        </w:rPr>
        <w:t>more</w:t>
      </w:r>
      <w:r w:rsidRPr="000B2CB5">
        <w:rPr>
          <w:sz w:val="16"/>
        </w:rPr>
        <w:t xml:space="preserve"> or less </w:t>
      </w:r>
      <w:r w:rsidRPr="001B66F1">
        <w:rPr>
          <w:rStyle w:val="StyleUnderline"/>
          <w:highlight w:val="cyan"/>
        </w:rPr>
        <w:t>the</w:t>
      </w:r>
      <w:proofErr w:type="gramEnd"/>
      <w:r w:rsidRPr="001B66F1">
        <w:rPr>
          <w:rStyle w:val="StyleUnderline"/>
          <w:highlight w:val="cyan"/>
        </w:rPr>
        <w:t xml:space="preserve"> U</w:t>
      </w:r>
      <w:r w:rsidRPr="001B66F1">
        <w:rPr>
          <w:rStyle w:val="StyleUnderline"/>
        </w:rPr>
        <w:t xml:space="preserve">nited </w:t>
      </w:r>
      <w:r w:rsidRPr="001B66F1">
        <w:rPr>
          <w:rStyle w:val="StyleUnderline"/>
          <w:highlight w:val="cyan"/>
        </w:rPr>
        <w:t>S</w:t>
      </w:r>
      <w:r w:rsidRPr="001B66F1">
        <w:rPr>
          <w:rStyle w:val="StyleUnderline"/>
        </w:rPr>
        <w:t xml:space="preserve">tates </w:t>
      </w:r>
      <w:r w:rsidRPr="001B66F1">
        <w:rPr>
          <w:rStyle w:val="StyleUnderline"/>
          <w:highlight w:val="cyan"/>
        </w:rPr>
        <w:t>does</w:t>
      </w:r>
      <w:r w:rsidRPr="001B66F1">
        <w:rPr>
          <w:rStyle w:val="StyleUnderline"/>
        </w:rPr>
        <w:t xml:space="preserve"> with respect </w:t>
      </w:r>
      <w:r w:rsidRPr="001B66F1">
        <w:rPr>
          <w:rStyle w:val="StyleUnderline"/>
          <w:highlight w:val="cyan"/>
        </w:rPr>
        <w:t>to address</w:t>
      </w:r>
      <w:r w:rsidRPr="001B66F1">
        <w:rPr>
          <w:rStyle w:val="StyleUnderline"/>
        </w:rPr>
        <w:t xml:space="preserve">ing </w:t>
      </w:r>
      <w:r w:rsidRPr="001B66F1">
        <w:rPr>
          <w:rStyle w:val="StyleUnderline"/>
          <w:highlight w:val="cyan"/>
        </w:rPr>
        <w:t>this</w:t>
      </w:r>
      <w:r w:rsidRPr="001B66F1">
        <w:rPr>
          <w:rStyle w:val="StyleUnderline"/>
        </w:rPr>
        <w:t xml:space="preserve"> global problem</w:t>
      </w:r>
      <w:r w:rsidRPr="000B2CB5">
        <w:rPr>
          <w:sz w:val="16"/>
        </w:rPr>
        <w:t xml:space="preserve">. But other implications relate specifically to how the United States engages inter- nationally. Continuing with the climate context, the extent to which President Obama could make commitments on behalf of the United States during the negotiations for the 2015 Paris Agreement was largely limited by the scope of the Clean Air Act, since he had no realistic chance of getting new congressional legislation that would advance his since he had no realistic chance of getting new congressional legislation that would advance his goals with respect to climate. But since California and other progressive state and local actors were doing more than what the Clean Air Act required, President Obama could take this into account in set- ting the target to which the United States was committing with respect to climate change mitigation. President Obama’s option set was thus enhanced by state and local action in the climate context. </w:t>
      </w:r>
    </w:p>
    <w:p w14:paraId="48A9EA8B" w14:textId="77777777" w:rsidR="00E06B6E" w:rsidRDefault="00E06B6E" w:rsidP="00E06B6E">
      <w:pPr>
        <w:pStyle w:val="Heading4"/>
      </w:pPr>
      <w:r>
        <w:t xml:space="preserve">Climate change causes extinction. </w:t>
      </w:r>
    </w:p>
    <w:p w14:paraId="3997A027" w14:textId="77777777" w:rsidR="00E06B6E" w:rsidRDefault="00E06B6E" w:rsidP="00E06B6E">
      <w:pPr>
        <w:rPr>
          <w:rStyle w:val="Style13ptBold"/>
          <w:b w:val="0"/>
          <w:bCs/>
          <w:sz w:val="22"/>
          <w:szCs w:val="22"/>
        </w:rPr>
      </w:pPr>
      <w:r>
        <w:rPr>
          <w:rStyle w:val="Style13ptBold"/>
        </w:rPr>
        <w:t xml:space="preserve">Weston ’21 – </w:t>
      </w:r>
      <w:r>
        <w:rPr>
          <w:rStyle w:val="Style13ptBold"/>
          <w:b w:val="0"/>
          <w:bCs/>
          <w:sz w:val="22"/>
          <w:szCs w:val="22"/>
        </w:rPr>
        <w:t>Biodiversity writer for The Guardian</w:t>
      </w:r>
    </w:p>
    <w:p w14:paraId="08E7C0DA" w14:textId="77777777" w:rsidR="00E06B6E" w:rsidRDefault="00E06B6E" w:rsidP="00E06B6E">
      <w:pPr>
        <w:rPr>
          <w:rStyle w:val="Style13ptBold"/>
          <w:b w:val="0"/>
          <w:bCs/>
          <w:sz w:val="22"/>
          <w:szCs w:val="22"/>
        </w:rPr>
      </w:pPr>
      <w:r>
        <w:rPr>
          <w:rStyle w:val="Style13ptBold"/>
          <w:b w:val="0"/>
          <w:bCs/>
          <w:sz w:val="22"/>
          <w:szCs w:val="22"/>
        </w:rPr>
        <w:t xml:space="preserve">Phoebe Weston, “Top Scientists Warn Of Ghastly Future Of Mass Extinction And Climate Disruption,’ The Guardian, January 13, 2021, </w:t>
      </w:r>
      <w:hyperlink r:id="rId26" w:history="1">
        <w:r w:rsidRPr="00A33C84">
          <w:rPr>
            <w:rStyle w:val="Hyperlink"/>
            <w:bCs/>
            <w:szCs w:val="22"/>
          </w:rPr>
          <w:t>https://www.theguardian.com/environment/2021/jan/13/top-scientists-warn-of-ghastly-future-of-mass-extinction-and-climate-disruption-aoe</w:t>
        </w:r>
      </w:hyperlink>
    </w:p>
    <w:p w14:paraId="3DDE2604" w14:textId="77777777" w:rsidR="00E06B6E" w:rsidRPr="00974C90" w:rsidRDefault="00E06B6E" w:rsidP="00E06B6E">
      <w:pPr>
        <w:rPr>
          <w:sz w:val="16"/>
        </w:rPr>
      </w:pPr>
      <w:r w:rsidRPr="00974C90">
        <w:rPr>
          <w:rStyle w:val="StyleUnderline"/>
          <w:highlight w:val="cyan"/>
        </w:rPr>
        <w:t>The planet is facing a</w:t>
      </w:r>
      <w:r w:rsidRPr="00974C90">
        <w:rPr>
          <w:rStyle w:val="StyleUnderline"/>
        </w:rPr>
        <w:t xml:space="preserve"> “ghastly </w:t>
      </w:r>
      <w:r w:rsidRPr="00974C90">
        <w:rPr>
          <w:rStyle w:val="StyleUnderline"/>
          <w:highlight w:val="cyan"/>
        </w:rPr>
        <w:t>future of mass extinction, declining health and climate-disruption</w:t>
      </w:r>
      <w:r w:rsidRPr="00974C90">
        <w:rPr>
          <w:rStyle w:val="StyleUnderline"/>
        </w:rPr>
        <w:t xml:space="preserve"> upheavals” </w:t>
      </w:r>
      <w:r w:rsidRPr="00974C90">
        <w:rPr>
          <w:rStyle w:val="StyleUnderline"/>
          <w:highlight w:val="cyan"/>
        </w:rPr>
        <w:t>that threaten human survival</w:t>
      </w:r>
      <w:r w:rsidRPr="00974C90">
        <w:rPr>
          <w:rStyle w:val="StyleUnderline"/>
        </w:rPr>
        <w:t xml:space="preserve"> </w:t>
      </w:r>
      <w:r w:rsidRPr="00974C90">
        <w:rPr>
          <w:sz w:val="16"/>
        </w:rPr>
        <w:t>because of ignorance and inaction, according to an international group of scientists, who warn people still haven’t grasped the urgency of the biodiversity and climate crises.</w:t>
      </w:r>
    </w:p>
    <w:p w14:paraId="0E65317C" w14:textId="77777777" w:rsidR="00E06B6E" w:rsidRPr="00974C90" w:rsidRDefault="00E06B6E" w:rsidP="00E06B6E">
      <w:pPr>
        <w:rPr>
          <w:sz w:val="16"/>
          <w:szCs w:val="16"/>
        </w:rPr>
      </w:pPr>
      <w:r w:rsidRPr="00974C90">
        <w:rPr>
          <w:sz w:val="16"/>
          <w:szCs w:val="16"/>
        </w:rPr>
        <w:t xml:space="preserve">The 17 experts, including Prof Paul Ehrlich from Stanford University, author of The Population Bomb, and scientists from Mexico, </w:t>
      </w:r>
      <w:proofErr w:type="gramStart"/>
      <w:r w:rsidRPr="00974C90">
        <w:rPr>
          <w:sz w:val="16"/>
          <w:szCs w:val="16"/>
        </w:rPr>
        <w:t>Australia</w:t>
      </w:r>
      <w:proofErr w:type="gramEnd"/>
      <w:r w:rsidRPr="00974C90">
        <w:rPr>
          <w:sz w:val="16"/>
          <w:szCs w:val="16"/>
        </w:rPr>
        <w:t xml:space="preserve"> and the US, say the planet is in a much worse state than most people – even scientists – understood.</w:t>
      </w:r>
    </w:p>
    <w:p w14:paraId="5B282734" w14:textId="77777777" w:rsidR="00E06B6E" w:rsidRPr="00974C90" w:rsidRDefault="00E06B6E" w:rsidP="00E06B6E">
      <w:pPr>
        <w:rPr>
          <w:sz w:val="16"/>
          <w:szCs w:val="16"/>
        </w:rPr>
      </w:pPr>
      <w:r w:rsidRPr="00974C90">
        <w:rPr>
          <w:sz w:val="16"/>
          <w:szCs w:val="16"/>
        </w:rPr>
        <w:t>“The scale of the threats to the biosphere and all its lifeforms – including humanity – is in fact so great that it is difficult to grasp for even well-informed experts,” they write in a report in</w:t>
      </w:r>
      <w:hyperlink r:id="rId27" w:history="1">
        <w:r w:rsidRPr="00974C90">
          <w:rPr>
            <w:rStyle w:val="Hyperlink"/>
            <w:sz w:val="16"/>
            <w:szCs w:val="16"/>
          </w:rPr>
          <w:t xml:space="preserve"> Frontiers in Conservation </w:t>
        </w:r>
        <w:proofErr w:type="spellStart"/>
        <w:r w:rsidRPr="00974C90">
          <w:rPr>
            <w:rStyle w:val="Hyperlink"/>
            <w:sz w:val="16"/>
            <w:szCs w:val="16"/>
          </w:rPr>
          <w:t>Science</w:t>
        </w:r>
      </w:hyperlink>
      <w:r w:rsidRPr="00974C90">
        <w:rPr>
          <w:sz w:val="16"/>
          <w:szCs w:val="16"/>
        </w:rPr>
        <w:t>which</w:t>
      </w:r>
      <w:proofErr w:type="spellEnd"/>
      <w:r w:rsidRPr="00974C90">
        <w:rPr>
          <w:sz w:val="16"/>
          <w:szCs w:val="16"/>
        </w:rPr>
        <w:t xml:space="preserve"> references more than 150 studies detailing the world’s major environmental challenges.</w:t>
      </w:r>
    </w:p>
    <w:p w14:paraId="2E74E8D5" w14:textId="77777777" w:rsidR="00E06B6E" w:rsidRPr="00974C90" w:rsidRDefault="00E06B6E" w:rsidP="00E06B6E">
      <w:pPr>
        <w:rPr>
          <w:rStyle w:val="StyleUnderline"/>
        </w:rPr>
      </w:pPr>
      <w:r w:rsidRPr="00974C90">
        <w:rPr>
          <w:sz w:val="16"/>
        </w:rPr>
        <w:t xml:space="preserve">The delay between destruction of the natural world and the impacts of these actions means people do not </w:t>
      </w:r>
      <w:proofErr w:type="spellStart"/>
      <w:r w:rsidRPr="00974C90">
        <w:rPr>
          <w:sz w:val="16"/>
        </w:rPr>
        <w:t>recognise</w:t>
      </w:r>
      <w:proofErr w:type="spellEnd"/>
      <w:r w:rsidRPr="00974C90">
        <w:rPr>
          <w:sz w:val="16"/>
        </w:rPr>
        <w:t xml:space="preserve"> how vast the problem is, the paper argues. </w:t>
      </w:r>
      <w:r w:rsidRPr="00974C90">
        <w:rPr>
          <w:sz w:val="16"/>
          <w:highlight w:val="cyan"/>
        </w:rPr>
        <w:t>“[</w:t>
      </w:r>
      <w:r w:rsidRPr="00974C90">
        <w:rPr>
          <w:rStyle w:val="StyleUnderline"/>
          <w:highlight w:val="cyan"/>
        </w:rPr>
        <w:t>The] mainstream is having difficulty grasping the magnitude of this</w:t>
      </w:r>
      <w:r w:rsidRPr="00974C90">
        <w:rPr>
          <w:rStyle w:val="StyleUnderline"/>
        </w:rPr>
        <w:t xml:space="preserve"> loss, despite the steady erosion of the fabric of human </w:t>
      </w:r>
      <w:proofErr w:type="spellStart"/>
      <w:r w:rsidRPr="00974C90">
        <w:rPr>
          <w:rStyle w:val="StyleUnderline"/>
        </w:rPr>
        <w:t>civilisation</w:t>
      </w:r>
      <w:proofErr w:type="spellEnd"/>
      <w:r w:rsidRPr="00974C90">
        <w:rPr>
          <w:rStyle w:val="StyleUnderline"/>
        </w:rPr>
        <w:t>.”</w:t>
      </w:r>
    </w:p>
    <w:p w14:paraId="5614FF48" w14:textId="77777777" w:rsidR="00E06B6E" w:rsidRPr="00974C90" w:rsidRDefault="00E06B6E" w:rsidP="00E06B6E">
      <w:pPr>
        <w:rPr>
          <w:rStyle w:val="StyleUnderline"/>
        </w:rPr>
      </w:pPr>
      <w:r w:rsidRPr="00974C90">
        <w:rPr>
          <w:rStyle w:val="StyleUnderline"/>
        </w:rPr>
        <w:t xml:space="preserve">The report warns that </w:t>
      </w:r>
      <w:r w:rsidRPr="00974C90">
        <w:rPr>
          <w:rStyle w:val="StyleUnderline"/>
          <w:highlight w:val="cyan"/>
        </w:rPr>
        <w:t>climate-induced mass migrations</w:t>
      </w:r>
      <w:r w:rsidRPr="00974C90">
        <w:rPr>
          <w:rStyle w:val="StyleUnderline"/>
        </w:rPr>
        <w:t xml:space="preserve">, more </w:t>
      </w:r>
      <w:r w:rsidRPr="00974C90">
        <w:rPr>
          <w:rStyle w:val="StyleUnderline"/>
          <w:highlight w:val="cyan"/>
        </w:rPr>
        <w:t>pandemics and conflicts over resources will be inevitable unless</w:t>
      </w:r>
      <w:r w:rsidRPr="00974C90">
        <w:rPr>
          <w:rStyle w:val="StyleUnderline"/>
        </w:rPr>
        <w:t xml:space="preserve"> urgent </w:t>
      </w:r>
      <w:r w:rsidRPr="00974C90">
        <w:rPr>
          <w:rStyle w:val="StyleUnderline"/>
          <w:highlight w:val="cyan"/>
        </w:rPr>
        <w:t>action is taken.</w:t>
      </w:r>
    </w:p>
    <w:p w14:paraId="7E924711" w14:textId="77777777" w:rsidR="00E06B6E" w:rsidRPr="00974C90" w:rsidRDefault="00E06B6E" w:rsidP="00E06B6E">
      <w:pPr>
        <w:rPr>
          <w:sz w:val="16"/>
          <w:szCs w:val="16"/>
        </w:rPr>
      </w:pPr>
      <w:r w:rsidRPr="00974C90">
        <w:rPr>
          <w:sz w:val="16"/>
          <w:szCs w:val="16"/>
        </w:rPr>
        <w:t>Dealing with the enormity of the problem requires far-reaching changes to global capitalism, education and equality, the paper says. These include abolishing the idea of perpetual economic growth, properly pricing environmental externalities, stopping the use of fossil fuels, reining in corporate lobbying, and empowering women, the researchers argue.</w:t>
      </w:r>
    </w:p>
    <w:p w14:paraId="4CBD562E" w14:textId="77777777" w:rsidR="00E06B6E" w:rsidRPr="00974C90" w:rsidRDefault="00E06B6E" w:rsidP="00E06B6E">
      <w:pPr>
        <w:rPr>
          <w:sz w:val="16"/>
          <w:szCs w:val="16"/>
        </w:rPr>
      </w:pPr>
      <w:r w:rsidRPr="00974C90">
        <w:rPr>
          <w:sz w:val="16"/>
          <w:szCs w:val="16"/>
        </w:rPr>
        <w:t>The report comes months after the world </w:t>
      </w:r>
      <w:hyperlink r:id="rId28" w:history="1">
        <w:r w:rsidRPr="00974C90">
          <w:rPr>
            <w:rStyle w:val="Hyperlink"/>
            <w:sz w:val="16"/>
            <w:szCs w:val="16"/>
          </w:rPr>
          <w:t>failed to meet</w:t>
        </w:r>
      </w:hyperlink>
      <w:r w:rsidRPr="00974C90">
        <w:rPr>
          <w:sz w:val="16"/>
          <w:szCs w:val="16"/>
        </w:rPr>
        <w:t> a single UN Aichi biodiversity target, created to stem the destruction of the natural world, the </w:t>
      </w:r>
      <w:hyperlink r:id="rId29" w:history="1">
        <w:r w:rsidRPr="00974C90">
          <w:rPr>
            <w:rStyle w:val="Hyperlink"/>
            <w:sz w:val="16"/>
            <w:szCs w:val="16"/>
          </w:rPr>
          <w:t>second consecutive time</w:t>
        </w:r>
      </w:hyperlink>
      <w:r w:rsidRPr="00974C90">
        <w:rPr>
          <w:sz w:val="16"/>
          <w:szCs w:val="16"/>
        </w:rPr>
        <w:t> governments have failed to meet their 10-year biodiversity goals. This week a coalition of more than 50 countries </w:t>
      </w:r>
      <w:hyperlink r:id="rId30" w:history="1">
        <w:r w:rsidRPr="00974C90">
          <w:rPr>
            <w:rStyle w:val="Hyperlink"/>
            <w:sz w:val="16"/>
            <w:szCs w:val="16"/>
          </w:rPr>
          <w:t>pledged</w:t>
        </w:r>
      </w:hyperlink>
      <w:r w:rsidRPr="00974C90">
        <w:rPr>
          <w:sz w:val="16"/>
          <w:szCs w:val="16"/>
        </w:rPr>
        <w:t> to protect almost a third of the planet by 2030.</w:t>
      </w:r>
    </w:p>
    <w:p w14:paraId="169FF80F" w14:textId="77777777" w:rsidR="00E06B6E" w:rsidRPr="00974C90" w:rsidRDefault="00E06B6E" w:rsidP="00E06B6E">
      <w:pPr>
        <w:rPr>
          <w:rStyle w:val="StyleUnderline"/>
        </w:rPr>
      </w:pPr>
      <w:r w:rsidRPr="00974C90">
        <w:rPr>
          <w:rStyle w:val="StyleUnderline"/>
        </w:rPr>
        <w:t xml:space="preserve">An estimated </w:t>
      </w:r>
      <w:r w:rsidRPr="00974C90">
        <w:rPr>
          <w:rStyle w:val="StyleUnderline"/>
          <w:highlight w:val="cyan"/>
        </w:rPr>
        <w:t>one million species are at risk of extinction</w:t>
      </w:r>
      <w:r w:rsidRPr="00974C90">
        <w:rPr>
          <w:rStyle w:val="StyleUnderline"/>
        </w:rPr>
        <w:t xml:space="preserve">, many </w:t>
      </w:r>
      <w:r w:rsidRPr="00974C90">
        <w:rPr>
          <w:rStyle w:val="StyleUnderline"/>
          <w:highlight w:val="cyan"/>
        </w:rPr>
        <w:t>within decades</w:t>
      </w:r>
      <w:r w:rsidRPr="00974C90">
        <w:rPr>
          <w:rStyle w:val="StyleUnderline"/>
        </w:rPr>
        <w:t>, according to a recent </w:t>
      </w:r>
      <w:hyperlink r:id="rId31" w:anchor=":~:text=The%20Report%20finds%20that%20around,20%25%2C%20mostly%20since%201900" w:history="1">
        <w:r w:rsidRPr="00974C90">
          <w:rPr>
            <w:rStyle w:val="StyleUnderline"/>
          </w:rPr>
          <w:t>UN report</w:t>
        </w:r>
      </w:hyperlink>
      <w:r w:rsidRPr="00974C90">
        <w:rPr>
          <w:rStyle w:val="StyleUnderline"/>
        </w:rPr>
        <w:t>.</w:t>
      </w:r>
    </w:p>
    <w:p w14:paraId="11FC06A8" w14:textId="77777777" w:rsidR="00E06B6E" w:rsidRPr="00974C90" w:rsidRDefault="00E06B6E" w:rsidP="00E06B6E">
      <w:pPr>
        <w:rPr>
          <w:sz w:val="16"/>
        </w:rPr>
      </w:pPr>
      <w:r w:rsidRPr="00974C90">
        <w:rPr>
          <w:sz w:val="16"/>
        </w:rPr>
        <w:t>“</w:t>
      </w:r>
      <w:r w:rsidRPr="00974C90">
        <w:rPr>
          <w:rStyle w:val="StyleUnderline"/>
          <w:highlight w:val="cyan"/>
        </w:rPr>
        <w:t>Environmental deterioration is</w:t>
      </w:r>
      <w:r w:rsidRPr="00974C90">
        <w:rPr>
          <w:rStyle w:val="StyleUnderline"/>
        </w:rPr>
        <w:t xml:space="preserve"> </w:t>
      </w:r>
      <w:r w:rsidRPr="00974C90">
        <w:rPr>
          <w:rStyle w:val="StyleUnderline"/>
          <w:highlight w:val="cyan"/>
        </w:rPr>
        <w:t>infinitely</w:t>
      </w:r>
      <w:r w:rsidRPr="00974C90">
        <w:rPr>
          <w:rStyle w:val="StyleUnderline"/>
        </w:rPr>
        <w:t xml:space="preserve"> more </w:t>
      </w:r>
      <w:r w:rsidRPr="00974C90">
        <w:rPr>
          <w:rStyle w:val="StyleUnderline"/>
          <w:highlight w:val="cyan"/>
        </w:rPr>
        <w:t xml:space="preserve">threatening to </w:t>
      </w:r>
      <w:proofErr w:type="spellStart"/>
      <w:r w:rsidRPr="00974C90">
        <w:rPr>
          <w:rStyle w:val="StyleUnderline"/>
          <w:highlight w:val="cyan"/>
        </w:rPr>
        <w:t>civilisation</w:t>
      </w:r>
      <w:proofErr w:type="spellEnd"/>
      <w:r w:rsidRPr="00974C90">
        <w:rPr>
          <w:sz w:val="16"/>
        </w:rPr>
        <w:t xml:space="preserve"> than Trumpism or Covid-19,” Ehrlich told the Guardian. </w:t>
      </w:r>
    </w:p>
    <w:p w14:paraId="0C981F25" w14:textId="77777777" w:rsidR="00E06B6E" w:rsidRPr="00974C90" w:rsidRDefault="00E06B6E" w:rsidP="00E06B6E">
      <w:pPr>
        <w:rPr>
          <w:sz w:val="16"/>
          <w:szCs w:val="16"/>
        </w:rPr>
      </w:pPr>
      <w:r w:rsidRPr="00974C90">
        <w:rPr>
          <w:sz w:val="16"/>
          <w:szCs w:val="16"/>
        </w:rPr>
        <w:t>In The Population Bomb, published in 1968, Ehrlich warned of imminent population explosion and hundreds of millions of people starving to death. Although he has acknowledged some timings were wrong, </w:t>
      </w:r>
      <w:hyperlink r:id="rId32" w:history="1">
        <w:r w:rsidRPr="00974C90">
          <w:rPr>
            <w:rStyle w:val="Hyperlink"/>
            <w:sz w:val="16"/>
            <w:szCs w:val="16"/>
          </w:rPr>
          <w:t>he has said he stands by</w:t>
        </w:r>
      </w:hyperlink>
      <w:r w:rsidRPr="00974C90">
        <w:rPr>
          <w:sz w:val="16"/>
          <w:szCs w:val="16"/>
        </w:rPr>
        <w:t> its fundamental message that population growth and high levels of consumption by wealthy nations is driving destruction.</w:t>
      </w:r>
    </w:p>
    <w:p w14:paraId="42EF8630" w14:textId="77777777" w:rsidR="00E06B6E" w:rsidRPr="00974C90" w:rsidRDefault="00E06B6E" w:rsidP="00E06B6E">
      <w:pPr>
        <w:rPr>
          <w:sz w:val="16"/>
          <w:szCs w:val="16"/>
        </w:rPr>
      </w:pPr>
      <w:r w:rsidRPr="00974C90">
        <w:rPr>
          <w:sz w:val="16"/>
          <w:szCs w:val="16"/>
        </w:rPr>
        <w:t>He told the Guardian: “</w:t>
      </w:r>
      <w:proofErr w:type="spellStart"/>
      <w:r w:rsidRPr="00974C90">
        <w:rPr>
          <w:sz w:val="16"/>
          <w:szCs w:val="16"/>
        </w:rPr>
        <w:t>Growthmania</w:t>
      </w:r>
      <w:proofErr w:type="spellEnd"/>
      <w:r w:rsidRPr="00974C90">
        <w:rPr>
          <w:sz w:val="16"/>
          <w:szCs w:val="16"/>
        </w:rPr>
        <w:t xml:space="preserve"> is the fatal disease of </w:t>
      </w:r>
      <w:proofErr w:type="spellStart"/>
      <w:r w:rsidRPr="00974C90">
        <w:rPr>
          <w:sz w:val="16"/>
          <w:szCs w:val="16"/>
        </w:rPr>
        <w:t>civilisation</w:t>
      </w:r>
      <w:proofErr w:type="spellEnd"/>
      <w:r w:rsidRPr="00974C90">
        <w:rPr>
          <w:sz w:val="16"/>
          <w:szCs w:val="16"/>
        </w:rPr>
        <w:t xml:space="preserve"> - it must be replaced by campaigns that make equity and well-being society’s goals - not consuming more junk.”</w:t>
      </w:r>
    </w:p>
    <w:p w14:paraId="79FBBEAB" w14:textId="77777777" w:rsidR="00E06B6E" w:rsidRPr="00974C90" w:rsidRDefault="00E06B6E" w:rsidP="00E06B6E">
      <w:pPr>
        <w:rPr>
          <w:rStyle w:val="StyleUnderline"/>
        </w:rPr>
      </w:pPr>
      <w:r w:rsidRPr="00974C90">
        <w:rPr>
          <w:sz w:val="16"/>
        </w:rPr>
        <w:t xml:space="preserve">Large populations and their continued growth drive soil degradation and biodiversity loss, the new paper warns. “More people means that </w:t>
      </w:r>
      <w:r w:rsidRPr="00974C90">
        <w:rPr>
          <w:rStyle w:val="StyleUnderline"/>
        </w:rPr>
        <w:t xml:space="preserve">more </w:t>
      </w:r>
      <w:r w:rsidRPr="00974C90">
        <w:rPr>
          <w:rStyle w:val="StyleUnderline"/>
          <w:highlight w:val="cyan"/>
        </w:rPr>
        <w:t>synthetic compounds and dangerous</w:t>
      </w:r>
      <w:r w:rsidRPr="00974C90">
        <w:rPr>
          <w:rStyle w:val="StyleUnderline"/>
        </w:rPr>
        <w:t xml:space="preserve"> throwaway </w:t>
      </w:r>
      <w:r w:rsidRPr="00974C90">
        <w:rPr>
          <w:rStyle w:val="StyleUnderline"/>
          <w:highlight w:val="cyan"/>
        </w:rPr>
        <w:t>plastic</w:t>
      </w:r>
      <w:r w:rsidRPr="00974C90">
        <w:rPr>
          <w:rStyle w:val="StyleUnderline"/>
        </w:rPr>
        <w:t xml:space="preserve">s are manufactured, many of which </w:t>
      </w:r>
      <w:r w:rsidRPr="00974C90">
        <w:rPr>
          <w:rStyle w:val="StyleUnderline"/>
          <w:highlight w:val="cyan"/>
        </w:rPr>
        <w:t>add to the</w:t>
      </w:r>
      <w:r w:rsidRPr="00974C90">
        <w:rPr>
          <w:rStyle w:val="StyleUnderline"/>
        </w:rPr>
        <w:t xml:space="preserve"> growing </w:t>
      </w:r>
      <w:r w:rsidRPr="00974C90">
        <w:rPr>
          <w:rStyle w:val="StyleUnderline"/>
          <w:highlight w:val="cyan"/>
        </w:rPr>
        <w:t>toxification of the Earth. It also increases the chances of pandemics that fuel</w:t>
      </w:r>
      <w:r w:rsidRPr="00974C90">
        <w:rPr>
          <w:rStyle w:val="StyleUnderline"/>
        </w:rPr>
        <w:t xml:space="preserve"> ever-more </w:t>
      </w:r>
      <w:r w:rsidRPr="00974C90">
        <w:rPr>
          <w:rStyle w:val="StyleUnderline"/>
          <w:highlight w:val="cyan"/>
        </w:rPr>
        <w:t>desperate hunts for scarce resources.”</w:t>
      </w:r>
    </w:p>
    <w:p w14:paraId="4B9BDC1C" w14:textId="3622CA19" w:rsidR="00E06B6E" w:rsidRDefault="00D72C8B" w:rsidP="00D72C8B">
      <w:pPr>
        <w:pStyle w:val="Heading1"/>
      </w:pPr>
      <w:r>
        <w:t>Cap K</w:t>
      </w:r>
    </w:p>
    <w:p w14:paraId="20B4CD47" w14:textId="1FD6C55D" w:rsidR="00D72C8B" w:rsidRPr="00EB3B01" w:rsidRDefault="00D72C8B" w:rsidP="00D72C8B">
      <w:pPr>
        <w:pStyle w:val="Heading4"/>
      </w:pPr>
      <w:r>
        <w:t>The telos of the 1ac’s politics is the strike – that naturalizes capital’s control and is parasitic on political organizing</w:t>
      </w:r>
      <w:r w:rsidR="00723DD5">
        <w:t xml:space="preserve">. Strikes are an ineffective vehicle for changing the system, and only redistribute the capitalist system. </w:t>
      </w:r>
    </w:p>
    <w:p w14:paraId="5333D969" w14:textId="77777777" w:rsidR="00D72C8B" w:rsidRPr="00EB3B01" w:rsidRDefault="00D72C8B" w:rsidP="00D72C8B">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72868F7" w14:textId="77777777" w:rsidR="00D72C8B" w:rsidRPr="00EB3B01" w:rsidRDefault="00D72C8B" w:rsidP="00D72C8B">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33"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34"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35"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44F7AB6" w14:textId="77777777" w:rsidR="00D72C8B" w:rsidRDefault="00D72C8B" w:rsidP="00D72C8B">
      <w:pPr>
        <w:pStyle w:val="Heading4"/>
      </w:pPr>
      <w:r>
        <w:t xml:space="preserve">Capitalism results in environmental destruction, mass violence, surveillance, war, and fascism—culminates in extinction. </w:t>
      </w:r>
    </w:p>
    <w:p w14:paraId="68236DAF" w14:textId="77777777" w:rsidR="00D72C8B" w:rsidRDefault="00D72C8B" w:rsidP="00D72C8B">
      <w:pPr>
        <w:rPr>
          <w:rStyle w:val="Style13ptBold"/>
          <w:b w:val="0"/>
          <w:bCs/>
          <w:sz w:val="22"/>
          <w:szCs w:val="22"/>
        </w:rPr>
      </w:pPr>
      <w:r>
        <w:rPr>
          <w:rStyle w:val="Style13ptBold"/>
        </w:rPr>
        <w:t xml:space="preserve">Robinson ’14 – </w:t>
      </w:r>
      <w:r>
        <w:rPr>
          <w:rStyle w:val="Style13ptBold"/>
          <w:b w:val="0"/>
          <w:bCs/>
          <w:sz w:val="22"/>
          <w:szCs w:val="22"/>
        </w:rPr>
        <w:t xml:space="preserve">Professor of sociology at the University of California, Santa Barbara, </w:t>
      </w:r>
      <w:proofErr w:type="gramStart"/>
      <w:r>
        <w:rPr>
          <w:rStyle w:val="Style13ptBold"/>
          <w:b w:val="0"/>
          <w:bCs/>
          <w:sz w:val="22"/>
          <w:szCs w:val="22"/>
        </w:rPr>
        <w:t>researches</w:t>
      </w:r>
      <w:proofErr w:type="gramEnd"/>
      <w:r>
        <w:rPr>
          <w:rStyle w:val="Style13ptBold"/>
          <w:b w:val="0"/>
          <w:bCs/>
          <w:sz w:val="22"/>
          <w:szCs w:val="22"/>
        </w:rPr>
        <w:t xml:space="preserve"> political economy, globalization, and historical materialism</w:t>
      </w:r>
    </w:p>
    <w:p w14:paraId="3233BD0C" w14:textId="77777777" w:rsidR="00D72C8B" w:rsidRPr="00095471" w:rsidRDefault="00D72C8B" w:rsidP="00D72C8B">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05E85379" w14:textId="77777777" w:rsidR="00D72C8B" w:rsidRPr="005C19BB" w:rsidRDefault="00D72C8B" w:rsidP="00D72C8B">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proofErr w:type="gramStart"/>
      <w:r w:rsidRPr="00726EA0">
        <w:rPr>
          <w:rStyle w:val="StyleUnderline"/>
        </w:rPr>
        <w:t>couples</w:t>
      </w:r>
      <w:proofErr w:type="gramEnd"/>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3CD701D4" w14:textId="77777777" w:rsidR="00D72C8B" w:rsidRPr="00095471" w:rsidRDefault="00D72C8B" w:rsidP="00D72C8B">
      <w:pPr>
        <w:rPr>
          <w:sz w:val="16"/>
        </w:rPr>
      </w:pPr>
      <w:r w:rsidRPr="00095471">
        <w:rPr>
          <w:sz w:val="16"/>
        </w:rPr>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w:t>
      </w:r>
      <w:proofErr w:type="spellStart"/>
      <w:r w:rsidRPr="00095471">
        <w:rPr>
          <w:sz w:val="16"/>
        </w:rPr>
        <w:t>Computerised</w:t>
      </w:r>
      <w:proofErr w:type="spellEnd"/>
      <w:r w:rsidRPr="00095471">
        <w:rPr>
          <w:sz w:val="16"/>
        </w:rPr>
        <w:t xml:space="preserve"> wars, drones, bunker-buster bombs, </w:t>
      </w:r>
      <w:proofErr w:type="gramStart"/>
      <w:r w:rsidRPr="00095471">
        <w:rPr>
          <w:sz w:val="16"/>
        </w:rPr>
        <w:t>star wars</w:t>
      </w:r>
      <w:proofErr w:type="gramEnd"/>
      <w:r w:rsidRPr="00095471">
        <w:rPr>
          <w:sz w:val="16"/>
        </w:rPr>
        <w:t xml:space="preserve">, and so forth, have changed the face of warfare. </w:t>
      </w:r>
      <w:r w:rsidRPr="005C19BB">
        <w:rPr>
          <w:rStyle w:val="StyleUnderline"/>
          <w:highlight w:val="cyan"/>
        </w:rPr>
        <w:t xml:space="preserve">Warfare has become </w:t>
      </w:r>
      <w:proofErr w:type="spellStart"/>
      <w:r w:rsidRPr="005C19BB">
        <w:rPr>
          <w:rStyle w:val="StyleUnderline"/>
          <w:highlight w:val="cyan"/>
        </w:rPr>
        <w:t>normalised</w:t>
      </w:r>
      <w:proofErr w:type="spellEnd"/>
      <w:r w:rsidRPr="005C19BB">
        <w:rPr>
          <w:rStyle w:val="StyleUnderline"/>
          <w:highlight w:val="cyan"/>
        </w:rPr>
        <w:t xml:space="preserve"> </w:t>
      </w:r>
      <w:r w:rsidRPr="00726EA0">
        <w:rPr>
          <w:rStyle w:val="StyleUnderline"/>
        </w:rPr>
        <w:t xml:space="preserve">and </w:t>
      </w:r>
      <w:proofErr w:type="spellStart"/>
      <w:r w:rsidRPr="00726EA0">
        <w:rPr>
          <w:rStyle w:val="StyleUnderline"/>
        </w:rPr>
        <w:t>sanitised</w:t>
      </w:r>
      <w:proofErr w:type="spellEnd"/>
      <w:r w:rsidRPr="005C19BB">
        <w:rPr>
          <w:rStyle w:val="StyleUnderline"/>
        </w:rPr>
        <w:t xml:space="preserve"> for those not directly at the receiving end of armed aggression</w:t>
      </w:r>
      <w:r w:rsidRPr="00095471">
        <w:rPr>
          <w:sz w:val="16"/>
        </w:rPr>
        <w:t xml:space="preserve">. At the same </w:t>
      </w:r>
      <w:proofErr w:type="gramStart"/>
      <w:r w:rsidRPr="00095471">
        <w:rPr>
          <w:sz w:val="16"/>
        </w:rPr>
        <w:t>time</w:t>
      </w:r>
      <w:proofErr w:type="gramEnd"/>
      <w:r w:rsidRPr="00095471">
        <w:rPr>
          <w:sz w:val="16"/>
        </w:rPr>
        <w:t xml:space="preserv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w:t>
      </w:r>
      <w:proofErr w:type="gramStart"/>
      <w:r w:rsidRPr="00095471">
        <w:rPr>
          <w:sz w:val="16"/>
        </w:rPr>
        <w:t>arrived;</w:t>
      </w:r>
      <w:proofErr w:type="gramEnd"/>
      <w:r w:rsidRPr="00095471">
        <w:rPr>
          <w:sz w:val="16"/>
        </w:rPr>
        <w:t xml:space="preserve"> </w:t>
      </w:r>
    </w:p>
    <w:p w14:paraId="1F6DF6B0" w14:textId="77777777" w:rsidR="00D72C8B" w:rsidRPr="00095471" w:rsidRDefault="00D72C8B" w:rsidP="00D72C8B">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w:t>
      </w:r>
      <w:proofErr w:type="spellStart"/>
      <w:r w:rsidRPr="00095471">
        <w:rPr>
          <w:sz w:val="16"/>
        </w:rPr>
        <w:t>deruralisation</w:t>
      </w:r>
      <w:proofErr w:type="spellEnd"/>
      <w:r w:rsidRPr="00095471">
        <w:rPr>
          <w:sz w:val="16"/>
        </w:rPr>
        <w:t xml:space="preserve">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w:t>
      </w:r>
      <w:proofErr w:type="gramStart"/>
      <w:r w:rsidRPr="00095471">
        <w:rPr>
          <w:sz w:val="16"/>
        </w:rPr>
        <w:t>never before</w:t>
      </w:r>
      <w:proofErr w:type="gramEnd"/>
      <w:r w:rsidRPr="00095471">
        <w:rPr>
          <w:sz w:val="16"/>
        </w:rPr>
        <w:t xml:space="preserve"> seen. Capitalism must continually expand or collapse. How or where will it now expand? </w:t>
      </w:r>
    </w:p>
    <w:p w14:paraId="589D7B27" w14:textId="77777777" w:rsidR="00D72C8B" w:rsidRPr="00A30A7F" w:rsidRDefault="00D72C8B" w:rsidP="00D72C8B">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w:t>
      </w:r>
      <w:proofErr w:type="spellStart"/>
      <w:r w:rsidRPr="00A30A7F">
        <w:t>militarised</w:t>
      </w:r>
      <w:proofErr w:type="spellEnd"/>
      <w:r w:rsidRPr="00A30A7F">
        <w:t xml:space="preserve"> gentrification, and so </w:t>
      </w:r>
      <w:proofErr w:type="gramStart"/>
      <w:r w:rsidRPr="00A30A7F">
        <w:t>on;</w:t>
      </w:r>
      <w:proofErr w:type="gramEnd"/>
      <w:r w:rsidRPr="00A30A7F">
        <w:t xml:space="preserve"> </w:t>
      </w:r>
    </w:p>
    <w:p w14:paraId="2C8A705E" w14:textId="77777777" w:rsidR="00D72C8B" w:rsidRPr="00095471" w:rsidRDefault="00D72C8B" w:rsidP="00D72C8B">
      <w:pPr>
        <w:rPr>
          <w:sz w:val="16"/>
        </w:rPr>
      </w:pPr>
      <w:r w:rsidRPr="00095471">
        <w:rPr>
          <w:sz w:val="16"/>
        </w:rPr>
        <w:t xml:space="preserve">5. </w:t>
      </w:r>
      <w:r w:rsidRPr="005C19BB">
        <w:rPr>
          <w:rStyle w:val="StyleUnderline"/>
          <w:highlight w:val="cyan"/>
        </w:rPr>
        <w:t xml:space="preserve">There is a disjuncture between a </w:t>
      </w:r>
      <w:proofErr w:type="spellStart"/>
      <w:r w:rsidRPr="005C19BB">
        <w:rPr>
          <w:rStyle w:val="StyleUnderline"/>
          <w:highlight w:val="cyan"/>
        </w:rPr>
        <w:t>globalising</w:t>
      </w:r>
      <w:proofErr w:type="spellEnd"/>
      <w:r w:rsidRPr="005C19BB">
        <w:rPr>
          <w:rStyle w:val="StyleUnderline"/>
          <w:highlight w:val="cyan"/>
        </w:rPr>
        <w:t xml:space="preserve"> economy and a </w:t>
      </w:r>
      <w:proofErr w:type="gramStart"/>
      <w:r w:rsidRPr="005C19BB">
        <w:rPr>
          <w:rStyle w:val="StyleUnderline"/>
          <w:highlight w:val="cyan"/>
        </w:rPr>
        <w:t>nation-state based</w:t>
      </w:r>
      <w:proofErr w:type="gramEnd"/>
      <w:r w:rsidRPr="005C19BB">
        <w:rPr>
          <w:rStyle w:val="StyleUnderline"/>
          <w:highlight w:val="cyan"/>
        </w:rPr>
        <w:t xml:space="preserve">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w:t>
      </w:r>
      <w:proofErr w:type="spellStart"/>
      <w:r w:rsidRPr="00095471">
        <w:rPr>
          <w:sz w:val="16"/>
        </w:rPr>
        <w:t>organise</w:t>
      </w:r>
      <w:proofErr w:type="spellEnd"/>
      <w:r w:rsidRPr="00095471">
        <w:rPr>
          <w:sz w:val="16"/>
        </w:rPr>
        <w:t xml:space="preserve"> and </w:t>
      </w:r>
      <w:proofErr w:type="spellStart"/>
      <w:r w:rsidRPr="00095471">
        <w:rPr>
          <w:sz w:val="16"/>
        </w:rPr>
        <w:t>stabilise</w:t>
      </w:r>
      <w:proofErr w:type="spellEnd"/>
      <w:r w:rsidRPr="00095471">
        <w:rPr>
          <w:sz w:val="16"/>
        </w:rPr>
        <w:t xml:space="preserv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proofErr w:type="spellStart"/>
      <w:r w:rsidRPr="005C19BB">
        <w:rPr>
          <w:rStyle w:val="StyleUnderline"/>
          <w:highlight w:val="cyan"/>
        </w:rPr>
        <w:t>militarisation</w:t>
      </w:r>
      <w:proofErr w:type="spellEnd"/>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5605A0E3" w14:textId="77777777" w:rsidR="00D72C8B" w:rsidRPr="005C19BB" w:rsidRDefault="00D72C8B" w:rsidP="00D72C8B">
      <w:pPr>
        <w:rPr>
          <w:sz w:val="16"/>
          <w:szCs w:val="16"/>
        </w:rPr>
      </w:pPr>
      <w:r w:rsidRPr="005C19BB">
        <w:rPr>
          <w:sz w:val="16"/>
          <w:szCs w:val="16"/>
        </w:rPr>
        <w:t xml:space="preserve">Global Police State </w:t>
      </w:r>
    </w:p>
    <w:p w14:paraId="30F9FD08" w14:textId="77777777" w:rsidR="00D72C8B" w:rsidRPr="005C19BB" w:rsidRDefault="00D72C8B" w:rsidP="00D72C8B">
      <w:pPr>
        <w:rPr>
          <w:sz w:val="16"/>
          <w:szCs w:val="16"/>
        </w:rPr>
      </w:pPr>
      <w:r w:rsidRPr="005C19BB">
        <w:rPr>
          <w:sz w:val="16"/>
          <w:szCs w:val="16"/>
        </w:rPr>
        <w:t xml:space="preserve">How have social and political forces worldwide responded to crisis? The crisis has resulted in a rapid political </w:t>
      </w:r>
      <w:proofErr w:type="spellStart"/>
      <w:r w:rsidRPr="005C19BB">
        <w:rPr>
          <w:sz w:val="16"/>
          <w:szCs w:val="16"/>
        </w:rPr>
        <w:t>polarisation</w:t>
      </w:r>
      <w:proofErr w:type="spellEnd"/>
      <w:r w:rsidRPr="005C19BB">
        <w:rPr>
          <w:sz w:val="16"/>
          <w:szCs w:val="16"/>
        </w:rPr>
        <w:t xml:space="preserve"> in global society. Both right and left-wing forces are ascendant. Three responses seem to be in dispute. </w:t>
      </w:r>
    </w:p>
    <w:p w14:paraId="016CEA36" w14:textId="77777777" w:rsidR="00D72C8B" w:rsidRPr="00095471" w:rsidRDefault="00D72C8B" w:rsidP="00D72C8B">
      <w:pPr>
        <w:rPr>
          <w:sz w:val="16"/>
          <w:szCs w:val="16"/>
        </w:rPr>
      </w:pPr>
      <w:r w:rsidRPr="00095471">
        <w:rPr>
          <w:sz w:val="16"/>
          <w:szCs w:val="16"/>
        </w:rPr>
        <w:t xml:space="preserve">One is what we could call “reformism from above.” This elite reformism is aimed at </w:t>
      </w:r>
      <w:proofErr w:type="spellStart"/>
      <w:r w:rsidRPr="00095471">
        <w:rPr>
          <w:sz w:val="16"/>
          <w:szCs w:val="16"/>
        </w:rPr>
        <w:t>stabilising</w:t>
      </w:r>
      <w:proofErr w:type="spellEnd"/>
      <w:r w:rsidRPr="00095471">
        <w:rPr>
          <w:sz w:val="16"/>
          <w:szCs w:val="16"/>
        </w:rPr>
        <w:t xml:space="preserve">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w:t>
      </w:r>
      <w:proofErr w:type="gramStart"/>
      <w:r w:rsidRPr="00095471">
        <w:rPr>
          <w:sz w:val="16"/>
          <w:szCs w:val="16"/>
        </w:rPr>
        <w:t>grassroots</w:t>
      </w:r>
      <w:proofErr w:type="gramEnd"/>
      <w:r w:rsidRPr="00095471">
        <w:rPr>
          <w:sz w:val="16"/>
          <w:szCs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4A61C5F9" w14:textId="77777777" w:rsidR="00D72C8B" w:rsidRPr="005C19BB" w:rsidRDefault="00D72C8B" w:rsidP="00D72C8B">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w:t>
      </w:r>
      <w:proofErr w:type="spellStart"/>
      <w:r w:rsidRPr="00095471">
        <w:rPr>
          <w:sz w:val="16"/>
        </w:rPr>
        <w:t>organise</w:t>
      </w:r>
      <w:proofErr w:type="spellEnd"/>
      <w:r w:rsidRPr="00095471">
        <w:rPr>
          <w:sz w:val="16"/>
        </w:rPr>
        <w:t xml:space="preserv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w:t>
      </w:r>
      <w:proofErr w:type="spellStart"/>
      <w:r w:rsidRPr="005C19BB">
        <w:rPr>
          <w:rStyle w:val="StyleUnderline"/>
          <w:highlight w:val="cyan"/>
        </w:rPr>
        <w:t>masculinisation</w:t>
      </w:r>
      <w:proofErr w:type="spellEnd"/>
      <w:r w:rsidRPr="005C19BB">
        <w:rPr>
          <w:rStyle w:val="StyleUnderline"/>
          <w:highlight w:val="cyan"/>
        </w:rPr>
        <w:t xml:space="preserve">, homophobia, </w:t>
      </w:r>
      <w:proofErr w:type="gramStart"/>
      <w:r w:rsidRPr="005C19BB">
        <w:rPr>
          <w:rStyle w:val="StyleUnderline"/>
          <w:highlight w:val="cyan"/>
        </w:rPr>
        <w:t>racism</w:t>
      </w:r>
      <w:proofErr w:type="gramEnd"/>
      <w:r w:rsidRPr="005C19BB">
        <w:rPr>
          <w:rStyle w:val="StyleUnderline"/>
          <w:highlight w:val="cyan"/>
        </w:rPr>
        <w:t xml:space="preserve"> and racist </w:t>
      </w:r>
      <w:proofErr w:type="spellStart"/>
      <w:r w:rsidRPr="005C19BB">
        <w:rPr>
          <w:rStyle w:val="StyleUnderline"/>
          <w:highlight w:val="cyan"/>
        </w:rPr>
        <w:t>mobilisations</w:t>
      </w:r>
      <w:proofErr w:type="spellEnd"/>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w:t>
      </w:r>
      <w:proofErr w:type="spellStart"/>
      <w:r w:rsidRPr="005C19BB">
        <w:rPr>
          <w:rStyle w:val="StyleUnderline"/>
        </w:rPr>
        <w:t>idealised</w:t>
      </w:r>
      <w:proofErr w:type="spellEnd"/>
      <w:r w:rsidRPr="005C19BB">
        <w:rPr>
          <w:rStyle w:val="StyleUnderline"/>
        </w:rPr>
        <w:t xml:space="preserve"> </w:t>
      </w:r>
      <w:r w:rsidRPr="005C19BB">
        <w:rPr>
          <w:rStyle w:val="StyleUnderline"/>
          <w:highlight w:val="cyan"/>
        </w:rPr>
        <w:t>and</w:t>
      </w:r>
      <w:r w:rsidRPr="005C19BB">
        <w:rPr>
          <w:rStyle w:val="StyleUnderline"/>
        </w:rPr>
        <w:t xml:space="preserve"> mythical past. Neo-fascist culture </w:t>
      </w:r>
      <w:proofErr w:type="spellStart"/>
      <w:r w:rsidRPr="005C19BB">
        <w:rPr>
          <w:rStyle w:val="StyleUnderline"/>
          <w:highlight w:val="cyan"/>
        </w:rPr>
        <w:t>normalises</w:t>
      </w:r>
      <w:proofErr w:type="spellEnd"/>
      <w:r w:rsidRPr="005C19BB">
        <w:rPr>
          <w:rStyle w:val="StyleUnderline"/>
        </w:rPr>
        <w:t xml:space="preserve"> and </w:t>
      </w:r>
      <w:proofErr w:type="spellStart"/>
      <w:r w:rsidRPr="005C19BB">
        <w:rPr>
          <w:rStyle w:val="StyleUnderline"/>
        </w:rPr>
        <w:t>glamorises</w:t>
      </w:r>
      <w:proofErr w:type="spellEnd"/>
      <w:r w:rsidRPr="005C19BB">
        <w:rPr>
          <w:rStyle w:val="StyleUnderline"/>
        </w:rPr>
        <w:t xml:space="preserve">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23F4CFAE" w14:textId="77777777" w:rsidR="00D72C8B" w:rsidRPr="00FA512F" w:rsidRDefault="00D72C8B" w:rsidP="00D72C8B">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w:t>
      </w:r>
      <w:proofErr w:type="spellStart"/>
      <w:r w:rsidRPr="005C19BB">
        <w:rPr>
          <w:rStyle w:val="StyleUnderline"/>
        </w:rPr>
        <w:t>organised</w:t>
      </w:r>
      <w:proofErr w:type="spellEnd"/>
      <w:r w:rsidRPr="005C19BB">
        <w:rPr>
          <w:rStyle w:val="StyleUnderline"/>
        </w:rPr>
        <w:t xml:space="preserve">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gives a powerful 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proofErr w:type="gramStart"/>
      <w:r w:rsidRPr="00CC3BC0">
        <w:rPr>
          <w:rStyle w:val="StyleUnderline"/>
        </w:rPr>
        <w:t>changes</w:t>
      </w:r>
      <w:proofErr w:type="gramEnd"/>
      <w:r w:rsidRPr="00CC3BC0">
        <w:rPr>
          <w:rStyle w:val="StyleUnderline"/>
        </w:rPr>
        <w:t xml:space="preserve">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w:t>
      </w:r>
      <w:proofErr w:type="gramStart"/>
      <w:r w:rsidRPr="005C19BB">
        <w:rPr>
          <w:sz w:val="16"/>
        </w:rPr>
        <w:t>the poor majority of</w:t>
      </w:r>
      <w:proofErr w:type="gramEnd"/>
      <w:r w:rsidRPr="005C19BB">
        <w:rPr>
          <w:sz w:val="16"/>
        </w:rPr>
        <w:t xml:space="preserve">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01D00C93" w14:textId="77777777" w:rsidR="00D72C8B" w:rsidRDefault="00D72C8B" w:rsidP="00D72C8B">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257F0605" w14:textId="77777777" w:rsidR="00D72C8B" w:rsidRDefault="00D72C8B" w:rsidP="00D72C8B">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1516C484" w14:textId="77777777" w:rsidR="00D72C8B" w:rsidRDefault="00D72C8B" w:rsidP="00D72C8B">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36" w:history="1">
        <w:r w:rsidRPr="00F66AD7">
          <w:rPr>
            <w:rStyle w:val="Hyperlink"/>
            <w:bCs/>
            <w:szCs w:val="22"/>
          </w:rPr>
          <w:t>https://regenerationmag.org/communism-and-climate-change-a-dual-power-approach/</w:t>
        </w:r>
      </w:hyperlink>
    </w:p>
    <w:p w14:paraId="257DA624" w14:textId="77777777" w:rsidR="00D72C8B" w:rsidRPr="00417217" w:rsidRDefault="00D72C8B" w:rsidP="00D72C8B">
      <w:pPr>
        <w:rPr>
          <w:rStyle w:val="StyleUnderline"/>
        </w:rPr>
      </w:pPr>
      <w:r w:rsidRPr="00417217">
        <w:rPr>
          <w:sz w:val="16"/>
        </w:rPr>
        <w:t xml:space="preserve"> Much has been written over the last few years about a dual power approach to communist strategy. I have written extensively about it</w:t>
      </w:r>
      <w:hyperlink r:id="rId37" w:history="1">
        <w:r w:rsidRPr="00417217">
          <w:rPr>
            <w:rStyle w:val="Hyperlink"/>
            <w:sz w:val="16"/>
          </w:rPr>
          <w:t> at The Forge News</w:t>
        </w:r>
      </w:hyperlink>
      <w:r w:rsidRPr="00417217">
        <w:rPr>
          <w:sz w:val="16"/>
        </w:rPr>
        <w:t>, and discussed in video format in my YouTube video,</w:t>
      </w:r>
      <w:hyperlink r:id="rId38"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w:t>
      </w:r>
      <w:proofErr w:type="gramStart"/>
      <w:r w:rsidRPr="00417217">
        <w:rPr>
          <w:sz w:val="16"/>
        </w:rPr>
        <w:t>in order to</w:t>
      </w:r>
      <w:proofErr w:type="gramEnd"/>
      <w:r w:rsidRPr="00417217">
        <w:rPr>
          <w:sz w:val="16"/>
        </w:rPr>
        <w:t xml:space="preserve">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605B70AB" w14:textId="77777777" w:rsidR="00D72C8B" w:rsidRPr="00417217" w:rsidRDefault="00D72C8B" w:rsidP="00D72C8B">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2EFE35CD" w14:textId="77777777" w:rsidR="00D72C8B" w:rsidRPr="00417217" w:rsidRDefault="00D72C8B" w:rsidP="00D72C8B">
      <w:pPr>
        <w:rPr>
          <w:sz w:val="16"/>
          <w:szCs w:val="16"/>
        </w:rPr>
      </w:pPr>
      <w:r w:rsidRPr="00417217">
        <w:rPr>
          <w:sz w:val="16"/>
          <w:szCs w:val="16"/>
        </w:rPr>
        <w:t xml:space="preserve">One of the most pressing of the various crises which humanity faces today is climate change. Capitalist production has devastated the planet, and </w:t>
      </w:r>
      <w:proofErr w:type="spellStart"/>
      <w:r w:rsidRPr="00417217">
        <w:rPr>
          <w:sz w:val="16"/>
          <w:szCs w:val="16"/>
        </w:rPr>
        <w:t>everyday</w:t>
      </w:r>
      <w:proofErr w:type="spellEnd"/>
      <w:r w:rsidRPr="00417217">
        <w:rPr>
          <w:sz w:val="16"/>
          <w:szCs w:val="16"/>
        </w:rPr>
        <w:t xml:space="preserve"> we discover that the small window of time for avoiding its most disastrous effects is shorter than previously understood. </w:t>
      </w:r>
      <w:proofErr w:type="spellStart"/>
      <w:r w:rsidRPr="00417217">
        <w:rPr>
          <w:sz w:val="16"/>
          <w:szCs w:val="16"/>
        </w:rPr>
        <w:t>The</w:t>
      </w:r>
      <w:hyperlink r:id="rId39" w:history="1">
        <w:r w:rsidRPr="00417217">
          <w:rPr>
            <w:rStyle w:val="Hyperlink"/>
            <w:sz w:val="16"/>
            <w:szCs w:val="16"/>
          </w:rPr>
          <w:t>Intergovernmental</w:t>
        </w:r>
        <w:proofErr w:type="spellEnd"/>
        <w:r w:rsidRPr="00417217">
          <w:rPr>
            <w:rStyle w:val="Hyperlink"/>
            <w:sz w:val="16"/>
            <w:szCs w:val="16"/>
          </w:rPr>
          <w:t xml:space="preserve">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6962BF9A" w14:textId="77777777" w:rsidR="00D72C8B" w:rsidRPr="00417217" w:rsidRDefault="00D72C8B" w:rsidP="00D72C8B">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0C5D77C0" w14:textId="77777777" w:rsidR="00D72C8B" w:rsidRPr="00417217" w:rsidRDefault="00D72C8B" w:rsidP="00D72C8B">
      <w:pPr>
        <w:rPr>
          <w:sz w:val="16"/>
          <w:szCs w:val="16"/>
        </w:rPr>
      </w:pPr>
      <w:r w:rsidRPr="00417217">
        <w:rPr>
          <w:sz w:val="16"/>
          <w:szCs w:val="16"/>
        </w:rPr>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40" w:history="1">
        <w:r w:rsidRPr="00417217">
          <w:rPr>
            <w:rStyle w:val="Hyperlink"/>
            <w:sz w:val="16"/>
            <w:szCs w:val="16"/>
          </w:rPr>
          <w:t> National Geographic reports</w:t>
        </w:r>
      </w:hyperlink>
      <w:r w:rsidRPr="00417217">
        <w:rPr>
          <w:sz w:val="16"/>
          <w:szCs w:val="16"/>
        </w:rPr>
        <w:t xml:space="preserve">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417217">
        <w:rPr>
          <w:sz w:val="16"/>
          <w:szCs w:val="16"/>
        </w:rPr>
        <w:t>actually combating</w:t>
      </w:r>
      <w:proofErr w:type="gramEnd"/>
      <w:r w:rsidRPr="00417217">
        <w:rPr>
          <w:sz w:val="16"/>
          <w:szCs w:val="16"/>
        </w:rPr>
        <w:t xml:space="preserve"> the fossil fuel industry driving the current climate crisis.</w:t>
      </w:r>
    </w:p>
    <w:p w14:paraId="78C7BD70" w14:textId="77777777" w:rsidR="00D72C8B" w:rsidRPr="00417217" w:rsidRDefault="00D72C8B" w:rsidP="00D72C8B">
      <w:pPr>
        <w:rPr>
          <w:sz w:val="16"/>
          <w:szCs w:val="16"/>
        </w:rPr>
      </w:pPr>
      <w:r w:rsidRPr="00417217">
        <w:rPr>
          <w:sz w:val="16"/>
          <w:szCs w:val="16"/>
        </w:rPr>
        <w:t xml:space="preserve">The technocratic market solutions offered in the Green New Deal fail to adequately combat the driving factors of climate change. What is worse, they rely on a violent imperialist global system </w:t>
      </w:r>
      <w:proofErr w:type="gramStart"/>
      <w:r w:rsidRPr="00417217">
        <w:rPr>
          <w:sz w:val="16"/>
          <w:szCs w:val="16"/>
        </w:rPr>
        <w:t>in order to</w:t>
      </w:r>
      <w:proofErr w:type="gramEnd"/>
      <w:r w:rsidRPr="00417217">
        <w:rPr>
          <w:sz w:val="16"/>
          <w:szCs w:val="16"/>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417217">
        <w:rPr>
          <w:sz w:val="16"/>
          <w:szCs w:val="16"/>
        </w:rPr>
        <w:t>in order to</w:t>
      </w:r>
      <w:proofErr w:type="gramEnd"/>
      <w:r w:rsidRPr="00417217">
        <w:rPr>
          <w:sz w:val="16"/>
          <w:szCs w:val="16"/>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21BB76D6" w14:textId="77777777" w:rsidR="00D72C8B" w:rsidRPr="00417217" w:rsidRDefault="00D72C8B" w:rsidP="00D72C8B">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2FCAC10A" w14:textId="77777777" w:rsidR="00D72C8B" w:rsidRPr="00417217" w:rsidRDefault="00D72C8B" w:rsidP="00D72C8B">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105C798C" w14:textId="77777777" w:rsidR="00D72C8B" w:rsidRPr="00417217" w:rsidRDefault="00D72C8B" w:rsidP="00D72C8B">
      <w:pPr>
        <w:rPr>
          <w:sz w:val="16"/>
          <w:szCs w:val="16"/>
        </w:rPr>
      </w:pPr>
      <w:r w:rsidRPr="00417217">
        <w:rPr>
          <w:sz w:val="16"/>
          <w:szCs w:val="16"/>
        </w:rPr>
        <w:t>Revolution and Dual Power</w:t>
      </w:r>
    </w:p>
    <w:p w14:paraId="46AFAC54" w14:textId="77777777" w:rsidR="00D72C8B" w:rsidRPr="00417217" w:rsidRDefault="00D72C8B" w:rsidP="00D72C8B">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w:t>
      </w:r>
      <w:proofErr w:type="gramStart"/>
      <w:r w:rsidRPr="00417217">
        <w:rPr>
          <w:sz w:val="16"/>
        </w:rPr>
        <w:t>have to</w:t>
      </w:r>
      <w:proofErr w:type="gramEnd"/>
      <w:r w:rsidRPr="00417217">
        <w:rPr>
          <w:sz w:val="16"/>
        </w:rPr>
        <w:t xml:space="preserve"> abandon the idea that electoral strategy will be sufficient to resolve the underlying causes of this crisis within twelve years.</w:t>
      </w:r>
    </w:p>
    <w:p w14:paraId="5C72DC65" w14:textId="77777777" w:rsidR="00D72C8B" w:rsidRPr="00417217" w:rsidRDefault="00D72C8B" w:rsidP="00D72C8B">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3D7DEC47" w14:textId="77777777" w:rsidR="00D72C8B" w:rsidRPr="00417217" w:rsidRDefault="00D72C8B" w:rsidP="00D72C8B">
      <w:pPr>
        <w:rPr>
          <w:sz w:val="16"/>
        </w:rPr>
      </w:pPr>
      <w:r w:rsidRPr="00417217">
        <w:rPr>
          <w:sz w:val="16"/>
        </w:rPr>
        <w:t xml:space="preserve">Much of the left has sought to ignore this truth by embracing adventurism and violent protest theatrics, in the </w:t>
      </w:r>
      <w:proofErr w:type="gramStart"/>
      <w:r w:rsidRPr="00417217">
        <w:rPr>
          <w:sz w:val="16"/>
        </w:rPr>
        <w:t>vain</w:t>
      </w:r>
      <w:proofErr w:type="gramEnd"/>
      <w:r w:rsidRPr="00417217">
        <w:rPr>
          <w:sz w:val="16"/>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22DE349D" w14:textId="77777777" w:rsidR="00D72C8B" w:rsidRPr="00417217" w:rsidRDefault="00D72C8B" w:rsidP="00D72C8B">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w:t>
      </w:r>
      <w:proofErr w:type="gramStart"/>
      <w:r w:rsidRPr="00417217">
        <w:rPr>
          <w:sz w:val="16"/>
        </w:rPr>
        <w:t>left wing</w:t>
      </w:r>
      <w:proofErr w:type="gramEnd"/>
      <w:r w:rsidRPr="00417217">
        <w:rPr>
          <w:sz w:val="16"/>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ought to be structured towards 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41953630" w14:textId="77777777" w:rsidR="00D72C8B" w:rsidRPr="0039634C" w:rsidRDefault="00D72C8B" w:rsidP="00D72C8B">
      <w:pPr>
        <w:rPr>
          <w:u w:val="single"/>
        </w:rPr>
      </w:pPr>
      <w:r w:rsidRPr="00417217">
        <w:rPr>
          <w:sz w:val="16"/>
        </w:rPr>
        <w:t xml:space="preserve">To accomplish this goal, we cannot simply declare these institutions to be revolutionary. Rather they </w:t>
      </w:r>
      <w:proofErr w:type="gramStart"/>
      <w:r w:rsidRPr="00417217">
        <w:rPr>
          <w:sz w:val="16"/>
        </w:rPr>
        <w:t>have to</w:t>
      </w:r>
      <w:proofErr w:type="gramEnd"/>
      <w:r w:rsidRPr="00417217">
        <w:rPr>
          <w:sz w:val="16"/>
        </w:rPr>
        <w:t xml:space="preserve">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w:t>
      </w:r>
      <w:proofErr w:type="gramStart"/>
      <w:r w:rsidRPr="00417217">
        <w:rPr>
          <w:sz w:val="16"/>
        </w:rPr>
        <w:t>end in itself</w:t>
      </w:r>
      <w:proofErr w:type="gramEnd"/>
      <w:r w:rsidRPr="00417217">
        <w:rPr>
          <w:sz w:val="16"/>
        </w:rPr>
        <w:t xml:space="preserve">. The explicit purpose of these institutions has to be to </w:t>
      </w:r>
      <w:r w:rsidRPr="00417217">
        <w:rPr>
          <w:rStyle w:val="StyleUnderline"/>
          <w:highlight w:val="cyan"/>
        </w:rPr>
        <w:t xml:space="preserve">radicalize the masses through meeting their </w:t>
      </w:r>
      <w:proofErr w:type="gramStart"/>
      <w:r w:rsidRPr="00417217">
        <w:rPr>
          <w:rStyle w:val="StyleUnderline"/>
          <w:highlight w:val="cyan"/>
        </w:rPr>
        <w:t>needs, and</w:t>
      </w:r>
      <w:proofErr w:type="gramEnd"/>
      <w:r w:rsidRPr="00417217">
        <w:rPr>
          <w:rStyle w:val="StyleUnderline"/>
          <w:highlight w:val="cyan"/>
        </w:rPr>
        <w:t xml:space="preserve">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6FAFEC4F" w14:textId="4EDB65B4" w:rsidR="00D72C8B" w:rsidRDefault="00D72C8B" w:rsidP="00D72C8B"/>
    <w:p w14:paraId="51D999F5" w14:textId="3369B5A4" w:rsidR="00723DD5" w:rsidRDefault="00723DD5" w:rsidP="00723DD5">
      <w:pPr>
        <w:pStyle w:val="Heading1"/>
      </w:pPr>
      <w:r>
        <w:t>Framing</w:t>
      </w:r>
    </w:p>
    <w:p w14:paraId="75BADC1F" w14:textId="77777777" w:rsidR="00723DD5" w:rsidRPr="00991F08" w:rsidRDefault="00723DD5" w:rsidP="00723DD5">
      <w:pPr>
        <w:pStyle w:val="Heading4"/>
        <w:rPr>
          <w:rFonts w:cs="Times New Roman"/>
        </w:rPr>
      </w:pPr>
      <w:r>
        <w:rPr>
          <w:rFonts w:cs="Times New Roman"/>
        </w:rPr>
        <w:t xml:space="preserve">Default to a utilitarianist framework. </w:t>
      </w:r>
    </w:p>
    <w:p w14:paraId="1C9B98CF" w14:textId="77777777" w:rsidR="00723DD5" w:rsidRPr="00991F08" w:rsidRDefault="00723DD5" w:rsidP="00723DD5">
      <w:proofErr w:type="spellStart"/>
      <w:r w:rsidRPr="00991F08">
        <w:rPr>
          <w:rStyle w:val="Style13ptBold"/>
        </w:rPr>
        <w:t>Cummisky</w:t>
      </w:r>
      <w:proofErr w:type="spellEnd"/>
      <w:r w:rsidRPr="00991F08">
        <w:rPr>
          <w:rStyle w:val="Style13ptBold"/>
        </w:rPr>
        <w:t xml:space="preserve"> 96</w:t>
      </w:r>
      <w:r w:rsidRPr="00991F08">
        <w:t xml:space="preserve"> (David, professor of philosophy at Bates, “Kantian Consequentialism”, p. 131) </w:t>
      </w:r>
    </w:p>
    <w:p w14:paraId="1842074E" w14:textId="77777777" w:rsidR="00723DD5" w:rsidRPr="00991F08" w:rsidRDefault="00723DD5" w:rsidP="00723DD5">
      <w:pPr>
        <w:rPr>
          <w:sz w:val="16"/>
        </w:rPr>
      </w:pPr>
      <w:r w:rsidRPr="00991F08">
        <w:rPr>
          <w:sz w:val="16"/>
          <w:szCs w:val="16"/>
        </w:rPr>
        <w:t xml:space="preserve">Finally, </w:t>
      </w:r>
      <w:r w:rsidRPr="00991F08">
        <w:rPr>
          <w:rStyle w:val="StyleUnderline"/>
          <w:highlight w:val="cyan"/>
        </w:rPr>
        <w:t xml:space="preserve">even if </w:t>
      </w:r>
      <w:r w:rsidRPr="00991F08">
        <w:rPr>
          <w:rStyle w:val="StyleUnderline"/>
        </w:rPr>
        <w:t xml:space="preserve">one grants that </w:t>
      </w:r>
      <w:r w:rsidRPr="00991F08">
        <w:rPr>
          <w:rStyle w:val="StyleUnderline"/>
          <w:highlight w:val="cyan"/>
        </w:rPr>
        <w:t>saving two persons</w:t>
      </w:r>
      <w:r w:rsidRPr="00991F08">
        <w:rPr>
          <w:rStyle w:val="StyleUnderline"/>
        </w:rPr>
        <w:t xml:space="preserve"> with dignity </w:t>
      </w:r>
      <w:r w:rsidRPr="00991F08">
        <w:rPr>
          <w:rStyle w:val="StyleUnderline"/>
          <w:highlight w:val="cyan"/>
        </w:rPr>
        <w:t>cannot outweigh</w:t>
      </w:r>
      <w:r w:rsidRPr="00991F08">
        <w:rPr>
          <w:rStyle w:val="StyleUnderline"/>
        </w:rPr>
        <w:t xml:space="preserve"> and compensate for </w:t>
      </w:r>
      <w:r w:rsidRPr="00991F08">
        <w:rPr>
          <w:rStyle w:val="StyleUnderline"/>
          <w:highlight w:val="cyan"/>
        </w:rPr>
        <w:t>killing one</w:t>
      </w:r>
      <w:r w:rsidRPr="00991F08">
        <w:rPr>
          <w:rStyle w:val="StyleUnderline"/>
        </w:rPr>
        <w:t>—because dignity cannot be added and summed in this way—</w:t>
      </w:r>
      <w:r w:rsidRPr="00991F08">
        <w:rPr>
          <w:rStyle w:val="StyleUnderline"/>
          <w:highlight w:val="cyan"/>
        </w:rPr>
        <w:t>this</w:t>
      </w:r>
      <w:r w:rsidRPr="00991F08">
        <w:rPr>
          <w:rStyle w:val="StyleUnderline"/>
        </w:rPr>
        <w:t xml:space="preserve"> point still </w:t>
      </w:r>
      <w:r w:rsidRPr="00991F08">
        <w:rPr>
          <w:rStyle w:val="StyleUnderline"/>
          <w:highlight w:val="cyan"/>
        </w:rPr>
        <w:t>does not justify deontological constraints</w:t>
      </w:r>
      <w:r w:rsidRPr="00991F08">
        <w:rPr>
          <w:sz w:val="16"/>
        </w:rPr>
        <w:t xml:space="preserve">. On the extreme interpretation, why would not killing one person be a stronger obligation than saving two persons? </w:t>
      </w:r>
      <w:r w:rsidRPr="00991F08">
        <w:rPr>
          <w:rStyle w:val="StyleUnderline"/>
        </w:rPr>
        <w:t xml:space="preserve">If I am concerned with the priceless dignity of each, </w:t>
      </w:r>
      <w:proofErr w:type="gramStart"/>
      <w:r w:rsidRPr="00991F08">
        <w:rPr>
          <w:rStyle w:val="StyleUnderline"/>
        </w:rPr>
        <w:t>it would seem that I</w:t>
      </w:r>
      <w:proofErr w:type="gramEnd"/>
      <w:r w:rsidRPr="00991F08">
        <w:rPr>
          <w:rStyle w:val="StyleUnderline"/>
        </w:rPr>
        <w:t xml:space="preserve"> may still save two</w:t>
      </w:r>
      <w:r w:rsidRPr="00991F08">
        <w:rPr>
          <w:sz w:val="16"/>
        </w:rPr>
        <w:t xml:space="preserve">; it is just that my reason cannot be that the two compensate for the loss of the one. Consider Hill's example of a priceless object: If I can save two of three priceless statutes only by destroying one, then I cannot claim that saving two makes up for the loss of the one. But similarly, the loss of the two is not outweighed by the one that was not destroyed. Indeed, </w:t>
      </w:r>
      <w:r w:rsidRPr="00991F08">
        <w:rPr>
          <w:rStyle w:val="StyleUnderline"/>
        </w:rPr>
        <w:t xml:space="preserve">even if dignity cannot be simply summed up, how is the extreme interpretation inconsistent with the idea that I should save as many priceless objects as possible? </w:t>
      </w:r>
      <w:r w:rsidRPr="00991F08">
        <w:rPr>
          <w:rStyle w:val="StyleUnderline"/>
          <w:highlight w:val="cyan"/>
        </w:rPr>
        <w:t>Even if two</w:t>
      </w:r>
      <w:r w:rsidRPr="00991F08">
        <w:rPr>
          <w:rStyle w:val="StyleUnderline"/>
        </w:rPr>
        <w:t xml:space="preserve"> </w:t>
      </w:r>
      <w:r w:rsidRPr="00991F08">
        <w:rPr>
          <w:rStyle w:val="StyleUnderline"/>
          <w:highlight w:val="cyan"/>
        </w:rPr>
        <w:t>do not</w:t>
      </w:r>
      <w:r w:rsidRPr="00991F08">
        <w:rPr>
          <w:rStyle w:val="StyleUnderline"/>
        </w:rPr>
        <w:t xml:space="preserve"> simply </w:t>
      </w:r>
      <w:r w:rsidRPr="00991F08">
        <w:rPr>
          <w:rStyle w:val="StyleUnderline"/>
          <w:highlight w:val="cyan"/>
        </w:rPr>
        <w:t>outweigh</w:t>
      </w:r>
      <w:r w:rsidRPr="00991F08">
        <w:rPr>
          <w:rStyle w:val="StyleUnderline"/>
        </w:rPr>
        <w:t xml:space="preserve"> and thus compensate for </w:t>
      </w:r>
      <w:r w:rsidRPr="00991F08">
        <w:rPr>
          <w:rStyle w:val="StyleUnderline"/>
          <w:highlight w:val="cyan"/>
        </w:rPr>
        <w:t>the loss of the one,</w:t>
      </w:r>
      <w:r w:rsidRPr="00991F08">
        <w:rPr>
          <w:rStyle w:val="StyleUnderline"/>
        </w:rPr>
        <w:t xml:space="preserve"> </w:t>
      </w:r>
      <w:r w:rsidRPr="00991F08">
        <w:rPr>
          <w:rStyle w:val="Emphasis"/>
          <w:highlight w:val="cyan"/>
        </w:rPr>
        <w:t>each is priceless</w:t>
      </w:r>
      <w:r w:rsidRPr="00991F08">
        <w:rPr>
          <w:rStyle w:val="StyleUnderline"/>
          <w:highlight w:val="cyan"/>
        </w:rPr>
        <w:t xml:space="preserve">; thus, I have good reason to </w:t>
      </w:r>
      <w:r w:rsidRPr="00991F08">
        <w:rPr>
          <w:rStyle w:val="Emphasis"/>
          <w:highlight w:val="cyan"/>
        </w:rPr>
        <w:t>save as many as I can</w:t>
      </w:r>
      <w:r w:rsidRPr="00991F08">
        <w:rPr>
          <w:sz w:val="16"/>
          <w:highlight w:val="cyan"/>
        </w:rPr>
        <w:t>.</w:t>
      </w:r>
      <w:r w:rsidRPr="00991F08">
        <w:rPr>
          <w:sz w:val="16"/>
        </w:rPr>
        <w:t xml:space="preserve"> In short, it is not clear how the extreme interpretation justifies the ordinary killing/letting-die distinction or even how it conflicts with the conclusion that the more persons with dignity who are saved, the better.8</w:t>
      </w:r>
    </w:p>
    <w:p w14:paraId="381F0777" w14:textId="77777777" w:rsidR="00723DD5" w:rsidRPr="00544A47" w:rsidRDefault="00723DD5" w:rsidP="00723DD5">
      <w:pPr>
        <w:pStyle w:val="Heading4"/>
        <w:rPr>
          <w:rFonts w:cs="Times New Roman"/>
        </w:rPr>
      </w:pPr>
      <w:r>
        <w:rPr>
          <w:rFonts w:cs="Times New Roman"/>
        </w:rPr>
        <w:t xml:space="preserve">Prioritize preventing extinction. </w:t>
      </w:r>
    </w:p>
    <w:p w14:paraId="196E28B0" w14:textId="77777777" w:rsidR="00723DD5" w:rsidRPr="00544A47" w:rsidRDefault="00723DD5" w:rsidP="00723DD5">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321BB437" w14:textId="77777777" w:rsidR="00723DD5" w:rsidRDefault="00723DD5" w:rsidP="00723DD5">
      <w:pPr>
        <w:rPr>
          <w:rStyle w:val="StyleUnderline"/>
        </w:rPr>
      </w:pPr>
      <w:r w:rsidRPr="00544A47">
        <w:rPr>
          <w:sz w:val="16"/>
        </w:rPr>
        <w:t xml:space="preserve">2. What Is GCR </w:t>
      </w:r>
      <w:proofErr w:type="gramStart"/>
      <w:r w:rsidRPr="00544A47">
        <w:rPr>
          <w:sz w:val="16"/>
        </w:rPr>
        <w:t>And</w:t>
      </w:r>
      <w:proofErr w:type="gramEnd"/>
      <w:r w:rsidRPr="00544A47">
        <w:rPr>
          <w:sz w:val="16"/>
        </w:rPr>
        <w:t xml:space="preserve">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w:t>
      </w:r>
      <w:proofErr w:type="spellStart"/>
      <w:r w:rsidRPr="00544A47">
        <w:rPr>
          <w:sz w:val="16"/>
        </w:rPr>
        <w:t>Ćirković</w:t>
      </w:r>
      <w:proofErr w:type="spellEnd"/>
      <w:r w:rsidRPr="00544A47">
        <w:rPr>
          <w:sz w:val="16"/>
        </w:rPr>
        <w:t xml:space="preserve"> 2008), or death of one quarter of the human population (Atkinson 1999; </w:t>
      </w:r>
      <w:proofErr w:type="spellStart"/>
      <w:r w:rsidRPr="00544A47">
        <w:rPr>
          <w:sz w:val="16"/>
        </w:rPr>
        <w:t>Hempsell</w:t>
      </w:r>
      <w:proofErr w:type="spellEnd"/>
      <w:r w:rsidRPr="00544A47">
        <w:rPr>
          <w:sz w:val="16"/>
        </w:rPr>
        <w:t xml:space="preserve">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w:t>
      </w:r>
      <w:proofErr w:type="spellStart"/>
      <w:r w:rsidRPr="00544A47">
        <w:rPr>
          <w:sz w:val="16"/>
        </w:rPr>
        <w:t>Beckstead</w:t>
      </w:r>
      <w:proofErr w:type="spellEnd"/>
      <w:r w:rsidRPr="00544A47">
        <w:rPr>
          <w:sz w:val="16"/>
        </w:rPr>
        <w:t xml:space="preserve">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xml:space="preserve">. The analysis here takes an adventurous turn, hinging on the evolution of the human species and the long-term fate of the universe. On these </w:t>
      </w:r>
      <w:proofErr w:type="gramStart"/>
      <w:r w:rsidRPr="00544A47">
        <w:rPr>
          <w:sz w:val="16"/>
        </w:rPr>
        <w:t>long time</w:t>
      </w:r>
      <w:proofErr w:type="gramEnd"/>
      <w:r w:rsidRPr="00544A47">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w:t>
      </w:r>
      <w:proofErr w:type="gramStart"/>
      <w:r w:rsidRPr="00544A47">
        <w:rPr>
          <w:sz w:val="16"/>
        </w:rPr>
        <w:t>e.g.</w:t>
      </w:r>
      <w:proofErr w:type="gramEnd"/>
      <w:r w:rsidRPr="00544A47">
        <w:rPr>
          <w:sz w:val="16"/>
        </w:rPr>
        <w:t xml:space="preserve"> </w:t>
      </w:r>
      <w:proofErr w:type="spellStart"/>
      <w:r w:rsidRPr="00544A47">
        <w:rPr>
          <w:sz w:val="16"/>
        </w:rPr>
        <w:t>Ćirković</w:t>
      </w:r>
      <w:proofErr w:type="spellEnd"/>
      <w:r w:rsidRPr="00544A47">
        <w:rPr>
          <w:sz w:val="16"/>
        </w:rPr>
        <w:t xml:space="preserve">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w:t>
      </w:r>
      <w:proofErr w:type="gramStart"/>
      <w:r w:rsidRPr="00544A47">
        <w:rPr>
          <w:rStyle w:val="StyleUnderline"/>
        </w:rPr>
        <w:t>Or,</w:t>
      </w:r>
      <w:proofErr w:type="gramEnd"/>
      <w:r w:rsidRPr="00544A47">
        <w:rPr>
          <w:rStyle w:val="StyleUnderline"/>
        </w:rPr>
        <w:t xml:space="preserve">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spend at least </w:t>
      </w:r>
      <w:r w:rsidRPr="00544A47">
        <w:rPr>
          <w:rStyle w:val="StyleUnderline"/>
        </w:rPr>
        <w:t>$1 million for a one-in-500-million reduction in the probability of global catastrophe</w:t>
      </w:r>
      <w:r w:rsidRPr="00544A47">
        <w:rPr>
          <w:sz w:val="16"/>
        </w:rPr>
        <w:t xml:space="preserve">. </w:t>
      </w:r>
      <w:proofErr w:type="gramStart"/>
      <w:r w:rsidRPr="00544A47">
        <w:rPr>
          <w:sz w:val="16"/>
        </w:rPr>
        <w:t>Thus</w:t>
      </w:r>
      <w:proofErr w:type="gramEnd"/>
      <w:r w:rsidRPr="00544A47">
        <w:rPr>
          <w:sz w:val="16"/>
        </w:rPr>
        <w:t xml:space="preserve">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proofErr w:type="gramStart"/>
      <w:r w:rsidRPr="00544A47">
        <w:rPr>
          <w:rStyle w:val="StyleUnderline"/>
        </w:rPr>
        <w:t>as long as</w:t>
      </w:r>
      <w:proofErr w:type="gramEnd"/>
      <w:r w:rsidRPr="00544A47">
        <w:rPr>
          <w:rStyle w:val="StyleUnderline"/>
        </w:rPr>
        <w:t xml:space="preserve"> something along the lines of the standard </w:t>
      </w:r>
      <w:proofErr w:type="spellStart"/>
      <w:r w:rsidRPr="00544A47">
        <w:rPr>
          <w:rStyle w:val="StyleUnderline"/>
        </w:rPr>
        <w:t>riskequals</w:t>
      </w:r>
      <w:proofErr w:type="spellEnd"/>
      <w:r w:rsidRPr="00544A47">
        <w:rPr>
          <w:rStyle w:val="StyleUnderline"/>
        </w:rPr>
        <w:t xml:space="preserve">-probability-times-magnitude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in which 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6BDD785F" w14:textId="77777777" w:rsidR="00723DD5" w:rsidRDefault="00723DD5" w:rsidP="00723DD5">
      <w:pPr>
        <w:rPr>
          <w:rStyle w:val="StyleUnderline"/>
        </w:rPr>
      </w:pPr>
    </w:p>
    <w:p w14:paraId="2A5FBEE9" w14:textId="77777777" w:rsidR="00723DD5" w:rsidRDefault="00723DD5" w:rsidP="00723DD5">
      <w:pPr>
        <w:pStyle w:val="Heading4"/>
      </w:pPr>
      <w:r>
        <w:t xml:space="preserve">Even </w:t>
      </w:r>
      <w:r w:rsidRPr="00544A47">
        <w:rPr>
          <w:u w:val="single"/>
        </w:rPr>
        <w:t>unlikely</w:t>
      </w:r>
      <w:r>
        <w:t xml:space="preserve"> threats </w:t>
      </w:r>
      <w:r>
        <w:rPr>
          <w:u w:val="single"/>
        </w:rPr>
        <w:t>spiral</w:t>
      </w:r>
      <w:r>
        <w:t xml:space="preserve"> into extinction---lots of cascading effects.</w:t>
      </w:r>
    </w:p>
    <w:p w14:paraId="362BC7C9" w14:textId="77777777" w:rsidR="00723DD5" w:rsidRDefault="00723DD5" w:rsidP="00723DD5">
      <w:r>
        <w:t>--AT Ks of Predictions</w:t>
      </w:r>
    </w:p>
    <w:p w14:paraId="489C4D60" w14:textId="77777777" w:rsidR="00723DD5" w:rsidRPr="002D682E" w:rsidRDefault="00723DD5" w:rsidP="00723DD5">
      <w:r>
        <w:t>--good warming real + defensible/cascading effects</w:t>
      </w:r>
    </w:p>
    <w:p w14:paraId="2F51302C" w14:textId="77777777" w:rsidR="00723DD5" w:rsidRDefault="00723DD5" w:rsidP="00723DD5">
      <w:r w:rsidRPr="0091481B">
        <w:rPr>
          <w:rStyle w:val="Heading4Char"/>
        </w:rPr>
        <w:t>Guy 20</w:t>
      </w:r>
      <w:r w:rsidRPr="0091481B">
        <w:t xml:space="preserve"> - PhD Candidate and Lecturer in International Relations, University of Oxford</w:t>
      </w:r>
    </w:p>
    <w:p w14:paraId="58B1C8B9" w14:textId="77777777" w:rsidR="00723DD5" w:rsidRPr="0091481B" w:rsidRDefault="00723DD5" w:rsidP="00723DD5">
      <w:r>
        <w:t xml:space="preserve">Kate Guy, “Coronavirus Shows We Are Not </w:t>
      </w:r>
      <w:proofErr w:type="gramStart"/>
      <w:r>
        <w:t>At</w:t>
      </w:r>
      <w:proofErr w:type="gramEnd"/>
      <w:r>
        <w:t xml:space="preserve"> All Prepared From the Security Threats of Climate Change”, The Conversation, 4-15-20, </w:t>
      </w:r>
      <w:r w:rsidRPr="0091481B">
        <w:t>https://theconversation.com/coronavirus-shows-we-are-not-at-all-prepared-for-the-security-threat-of-climate-change-136029</w:t>
      </w:r>
    </w:p>
    <w:p w14:paraId="376E38A6" w14:textId="77777777" w:rsidR="00723DD5" w:rsidRPr="002D682E" w:rsidRDefault="00723DD5" w:rsidP="00723DD5">
      <w:pPr>
        <w:rPr>
          <w:sz w:val="16"/>
        </w:rPr>
      </w:pPr>
      <w:r w:rsidRPr="002D682E">
        <w:rPr>
          <w:sz w:val="16"/>
        </w:rPr>
        <w:t xml:space="preserve">How might </w:t>
      </w:r>
      <w:r w:rsidRPr="00E868FA">
        <w:rPr>
          <w:rStyle w:val="StyleUnderline"/>
          <w:highlight w:val="cyan"/>
        </w:rPr>
        <w:t>a</w:t>
      </w:r>
      <w:r w:rsidRPr="00E868FA">
        <w:rPr>
          <w:sz w:val="16"/>
          <w:highlight w:val="cyan"/>
        </w:rPr>
        <w:t xml:space="preserve"> </w:t>
      </w:r>
      <w:r w:rsidRPr="00E868FA">
        <w:rPr>
          <w:rStyle w:val="Emphasis"/>
          <w:highlight w:val="cyan"/>
        </w:rPr>
        <w:t>single threat</w:t>
      </w:r>
      <w:r w:rsidRPr="002D682E">
        <w:rPr>
          <w:sz w:val="16"/>
        </w:rPr>
        <w:t xml:space="preserve">, </w:t>
      </w:r>
      <w:r w:rsidRPr="00E868FA">
        <w:rPr>
          <w:rStyle w:val="StyleUnderline"/>
          <w:highlight w:val="cyan"/>
        </w:rPr>
        <w:t>even one</w:t>
      </w:r>
      <w:r w:rsidRPr="00544A47">
        <w:rPr>
          <w:rStyle w:val="StyleUnderline"/>
        </w:rPr>
        <w:t xml:space="preserve"> deemed</w:t>
      </w:r>
      <w:r w:rsidRPr="002D682E">
        <w:rPr>
          <w:sz w:val="16"/>
        </w:rPr>
        <w:t xml:space="preserve"> </w:t>
      </w:r>
      <w:r w:rsidRPr="00E868FA">
        <w:rPr>
          <w:rStyle w:val="Emphasis"/>
          <w:highlight w:val="cyan"/>
        </w:rPr>
        <w:t>unlikely</w:t>
      </w:r>
      <w:r w:rsidRPr="002D682E">
        <w:rPr>
          <w:sz w:val="16"/>
        </w:rPr>
        <w:t xml:space="preserve">, </w:t>
      </w:r>
      <w:r w:rsidRPr="00E868FA">
        <w:rPr>
          <w:rStyle w:val="Emphasis"/>
          <w:highlight w:val="cyan"/>
        </w:rPr>
        <w:t>spiral</w:t>
      </w:r>
      <w:r w:rsidRPr="002D682E">
        <w:rPr>
          <w:sz w:val="16"/>
        </w:rPr>
        <w:t xml:space="preserve"> </w:t>
      </w:r>
      <w:r w:rsidRPr="00E868FA">
        <w:rPr>
          <w:rStyle w:val="StyleUnderline"/>
          <w:highlight w:val="cyan"/>
        </w:rPr>
        <w:t>into</w:t>
      </w:r>
      <w:r w:rsidRPr="00544A47">
        <w:rPr>
          <w:rStyle w:val="StyleUnderline"/>
        </w:rPr>
        <w:t xml:space="preserve"> an</w:t>
      </w:r>
      <w:r w:rsidRPr="002D682E">
        <w:rPr>
          <w:sz w:val="16"/>
        </w:rPr>
        <w:t xml:space="preserve"> </w:t>
      </w:r>
      <w:r w:rsidRPr="00544A47">
        <w:rPr>
          <w:rStyle w:val="Emphasis"/>
        </w:rPr>
        <w:t xml:space="preserve">evolving </w:t>
      </w:r>
      <w:r w:rsidRPr="00E868FA">
        <w:rPr>
          <w:rStyle w:val="Emphasis"/>
          <w:highlight w:val="cyan"/>
        </w:rPr>
        <w:t>global crisis</w:t>
      </w:r>
      <w:r w:rsidRPr="002D682E">
        <w:rPr>
          <w:sz w:val="16"/>
        </w:rPr>
        <w:t xml:space="preserve"> </w:t>
      </w:r>
      <w:r w:rsidRPr="00544A47">
        <w:rPr>
          <w:rStyle w:val="StyleUnderline"/>
        </w:rPr>
        <w:t>which challenges the</w:t>
      </w:r>
      <w:r w:rsidRPr="002D682E">
        <w:rPr>
          <w:sz w:val="16"/>
        </w:rPr>
        <w:t xml:space="preserve"> </w:t>
      </w:r>
      <w:r w:rsidRPr="00544A47">
        <w:rPr>
          <w:rStyle w:val="StyleUnderline"/>
        </w:rPr>
        <w:t>foundations of</w:t>
      </w:r>
      <w:r w:rsidRPr="002D682E">
        <w:rPr>
          <w:sz w:val="16"/>
        </w:rPr>
        <w:t xml:space="preserve"> </w:t>
      </w:r>
      <w:r w:rsidRPr="00544A47">
        <w:rPr>
          <w:rStyle w:val="Emphasis"/>
        </w:rPr>
        <w:t>global security</w:t>
      </w:r>
      <w:r w:rsidRPr="002D682E">
        <w:rPr>
          <w:sz w:val="16"/>
        </w:rPr>
        <w:t xml:space="preserve">, </w:t>
      </w:r>
      <w:r w:rsidRPr="00544A47">
        <w:rPr>
          <w:rStyle w:val="Emphasis"/>
        </w:rPr>
        <w:t xml:space="preserve">economic </w:t>
      </w:r>
      <w:proofErr w:type="gramStart"/>
      <w:r w:rsidRPr="00544A47">
        <w:rPr>
          <w:rStyle w:val="Emphasis"/>
        </w:rPr>
        <w:t>stability</w:t>
      </w:r>
      <w:proofErr w:type="gramEnd"/>
      <w:r w:rsidRPr="002D682E">
        <w:rPr>
          <w:sz w:val="16"/>
        </w:rPr>
        <w:t xml:space="preserve"> </w:t>
      </w:r>
      <w:r w:rsidRPr="00544A47">
        <w:rPr>
          <w:rStyle w:val="StyleUnderline"/>
        </w:rPr>
        <w:t>and</w:t>
      </w:r>
      <w:r w:rsidRPr="002D682E">
        <w:rPr>
          <w:sz w:val="16"/>
        </w:rPr>
        <w:t xml:space="preserve"> </w:t>
      </w:r>
      <w:r w:rsidRPr="00544A47">
        <w:rPr>
          <w:rStyle w:val="Emphasis"/>
        </w:rPr>
        <w:t>democratic governance</w:t>
      </w:r>
      <w:r w:rsidRPr="002D682E">
        <w:rPr>
          <w:sz w:val="16"/>
        </w:rPr>
        <w:t xml:space="preserve">, all </w:t>
      </w:r>
      <w:r w:rsidRPr="00E868FA">
        <w:rPr>
          <w:rStyle w:val="StyleUnderline"/>
          <w:highlight w:val="cyan"/>
        </w:rPr>
        <w:t>in</w:t>
      </w:r>
      <w:r w:rsidRPr="00544A47">
        <w:rPr>
          <w:rStyle w:val="StyleUnderline"/>
        </w:rPr>
        <w:t xml:space="preserve"> the matter of</w:t>
      </w:r>
      <w:r w:rsidRPr="002D682E">
        <w:rPr>
          <w:sz w:val="16"/>
        </w:rPr>
        <w:t xml:space="preserve"> </w:t>
      </w:r>
      <w:r w:rsidRPr="00544A47">
        <w:rPr>
          <w:rStyle w:val="Emphasis"/>
        </w:rPr>
        <w:t xml:space="preserve">a few </w:t>
      </w:r>
      <w:r w:rsidRPr="00E868FA">
        <w:rPr>
          <w:rStyle w:val="Emphasis"/>
          <w:highlight w:val="cyan"/>
        </w:rPr>
        <w:t>weeks</w:t>
      </w:r>
      <w:r w:rsidRPr="002D682E">
        <w:rPr>
          <w:sz w:val="16"/>
        </w:rPr>
        <w:t>?</w:t>
      </w:r>
    </w:p>
    <w:p w14:paraId="1A80112C" w14:textId="77777777" w:rsidR="00723DD5" w:rsidRPr="002D682E" w:rsidRDefault="00723DD5" w:rsidP="00723DD5">
      <w:pPr>
        <w:rPr>
          <w:sz w:val="16"/>
        </w:rPr>
      </w:pPr>
      <w:r w:rsidRPr="002D682E">
        <w:rPr>
          <w:sz w:val="16"/>
        </w:rPr>
        <w:t xml:space="preserve">My research on threats to national security, governance and geopolitics has focused on exactly this question, albeit with a focus on the disruptive potential of climate change, rather than a novel coronavirus. </w:t>
      </w:r>
      <w:r w:rsidRPr="00544A47">
        <w:rPr>
          <w:rStyle w:val="StyleUnderline"/>
        </w:rPr>
        <w:t>In</w:t>
      </w:r>
      <w:r w:rsidRPr="002D682E">
        <w:rPr>
          <w:sz w:val="16"/>
        </w:rPr>
        <w:t xml:space="preserve"> recent </w:t>
      </w:r>
      <w:r w:rsidRPr="00544A47">
        <w:rPr>
          <w:rStyle w:val="StyleUnderline"/>
        </w:rPr>
        <w:t>work alongside</w:t>
      </w:r>
      <w:r w:rsidRPr="002D682E">
        <w:rPr>
          <w:sz w:val="16"/>
        </w:rPr>
        <w:t xml:space="preserve"> </w:t>
      </w:r>
      <w:r w:rsidRPr="00544A47">
        <w:rPr>
          <w:rStyle w:val="Emphasis"/>
        </w:rPr>
        <w:t>intelligence</w:t>
      </w:r>
      <w:r w:rsidRPr="002D682E">
        <w:rPr>
          <w:sz w:val="16"/>
        </w:rPr>
        <w:t xml:space="preserve"> </w:t>
      </w:r>
      <w:r w:rsidRPr="00544A47">
        <w:rPr>
          <w:rStyle w:val="StyleUnderline"/>
        </w:rPr>
        <w:t>and</w:t>
      </w:r>
      <w:r w:rsidRPr="002D682E">
        <w:rPr>
          <w:sz w:val="16"/>
        </w:rPr>
        <w:t xml:space="preserve"> </w:t>
      </w:r>
      <w:proofErr w:type="spellStart"/>
      <w:r w:rsidRPr="00544A47">
        <w:rPr>
          <w:rStyle w:val="Emphasis"/>
        </w:rPr>
        <w:t>defence</w:t>
      </w:r>
      <w:proofErr w:type="spellEnd"/>
      <w:r w:rsidRPr="00544A47">
        <w:rPr>
          <w:rStyle w:val="Emphasis"/>
        </w:rPr>
        <w:t xml:space="preserve"> experts</w:t>
      </w:r>
      <w:r w:rsidRPr="002D682E">
        <w:rPr>
          <w:sz w:val="16"/>
        </w:rPr>
        <w:t xml:space="preserve"> at the think-tank Center for Climate and Security, I </w:t>
      </w:r>
      <w:proofErr w:type="spellStart"/>
      <w:r w:rsidRPr="002D682E">
        <w:rPr>
          <w:sz w:val="16"/>
        </w:rPr>
        <w:t>analysed</w:t>
      </w:r>
      <w:proofErr w:type="spellEnd"/>
      <w:r w:rsidRPr="002D682E">
        <w:rPr>
          <w:sz w:val="16"/>
        </w:rPr>
        <w:t xml:space="preserve"> how </w:t>
      </w:r>
      <w:r w:rsidRPr="00544A47">
        <w:rPr>
          <w:rStyle w:val="StyleUnderline"/>
        </w:rPr>
        <w:t>future</w:t>
      </w:r>
      <w:r w:rsidRPr="002D682E">
        <w:rPr>
          <w:sz w:val="16"/>
        </w:rPr>
        <w:t xml:space="preserve"> warming </w:t>
      </w:r>
      <w:r w:rsidRPr="00E868FA">
        <w:rPr>
          <w:rStyle w:val="StyleUnderline"/>
          <w:highlight w:val="cyan"/>
        </w:rPr>
        <w:t>scenarios</w:t>
      </w:r>
      <w:r w:rsidRPr="00544A47">
        <w:rPr>
          <w:rStyle w:val="StyleUnderline"/>
        </w:rPr>
        <w:t xml:space="preserve"> could</w:t>
      </w:r>
      <w:r w:rsidRPr="002D682E">
        <w:rPr>
          <w:sz w:val="16"/>
        </w:rPr>
        <w:t xml:space="preserve"> </w:t>
      </w:r>
      <w:r w:rsidRPr="00E868FA">
        <w:rPr>
          <w:rStyle w:val="Emphasis"/>
          <w:highlight w:val="cyan"/>
        </w:rPr>
        <w:t>disrupt security and governance worldwide</w:t>
      </w:r>
      <w:r w:rsidRPr="002D682E">
        <w:rPr>
          <w:sz w:val="16"/>
        </w:rPr>
        <w:t xml:space="preserve"> throughout the 21st century. Our culminating report, </w:t>
      </w:r>
      <w:hyperlink r:id="rId41" w:history="1">
        <w:r w:rsidRPr="002D682E">
          <w:rPr>
            <w:rStyle w:val="Hyperlink"/>
            <w:sz w:val="16"/>
          </w:rPr>
          <w:t>A Security Threat Assessment of Global Climate Change</w:t>
        </w:r>
      </w:hyperlink>
      <w:r w:rsidRPr="002D682E">
        <w:rPr>
          <w:sz w:val="16"/>
        </w:rPr>
        <w:t>, was launched in Washington just as the first coronavirus cases were spreading undetected across the US.</w:t>
      </w:r>
    </w:p>
    <w:p w14:paraId="3E1F88CC" w14:textId="77777777" w:rsidR="00723DD5" w:rsidRPr="002D682E" w:rsidRDefault="00723DD5" w:rsidP="00723DD5">
      <w:pPr>
        <w:rPr>
          <w:sz w:val="16"/>
        </w:rPr>
      </w:pPr>
      <w:r w:rsidRPr="002D682E">
        <w:rPr>
          <w:sz w:val="16"/>
        </w:rPr>
        <w:t xml:space="preserve">The analysis uses future scenarios to imagine how and where </w:t>
      </w:r>
      <w:r w:rsidRPr="00E868FA">
        <w:rPr>
          <w:rStyle w:val="StyleUnderline"/>
          <w:highlight w:val="cyan"/>
        </w:rPr>
        <w:t>regions</w:t>
      </w:r>
      <w:r w:rsidRPr="00544A47">
        <w:rPr>
          <w:rStyle w:val="StyleUnderline"/>
        </w:rPr>
        <w:t xml:space="preserve"> might be</w:t>
      </w:r>
      <w:r w:rsidRPr="002D682E">
        <w:rPr>
          <w:sz w:val="16"/>
        </w:rPr>
        <w:t xml:space="preserve"> </w:t>
      </w:r>
      <w:r w:rsidRPr="00544A47">
        <w:rPr>
          <w:rStyle w:val="Emphasis"/>
        </w:rPr>
        <w:t xml:space="preserve">increasingly </w:t>
      </w:r>
      <w:r w:rsidRPr="00E868FA">
        <w:rPr>
          <w:rStyle w:val="Emphasis"/>
          <w:highlight w:val="cyan"/>
        </w:rPr>
        <w:t>vulnerable</w:t>
      </w:r>
      <w:r w:rsidRPr="002D682E">
        <w:rPr>
          <w:sz w:val="16"/>
        </w:rPr>
        <w:t xml:space="preserve"> </w:t>
      </w:r>
      <w:r w:rsidRPr="00E868FA">
        <w:rPr>
          <w:rStyle w:val="StyleUnderline"/>
          <w:highlight w:val="cyan"/>
        </w:rPr>
        <w:t>to</w:t>
      </w:r>
      <w:r w:rsidRPr="00544A47">
        <w:rPr>
          <w:rStyle w:val="StyleUnderline"/>
        </w:rPr>
        <w:t xml:space="preserve"> the</w:t>
      </w:r>
      <w:r w:rsidRPr="002D682E">
        <w:rPr>
          <w:sz w:val="16"/>
        </w:rPr>
        <w:t xml:space="preserve"> </w:t>
      </w:r>
      <w:r w:rsidRPr="00544A47">
        <w:rPr>
          <w:rStyle w:val="Emphasis"/>
        </w:rPr>
        <w:t>resource</w:t>
      </w:r>
      <w:r w:rsidRPr="002D682E">
        <w:rPr>
          <w:sz w:val="16"/>
        </w:rPr>
        <w:t xml:space="preserve">, </w:t>
      </w:r>
      <w:r w:rsidRPr="00544A47">
        <w:rPr>
          <w:rStyle w:val="Emphasis"/>
        </w:rPr>
        <w:t>weather</w:t>
      </w:r>
      <w:r w:rsidRPr="002D682E">
        <w:rPr>
          <w:sz w:val="16"/>
        </w:rPr>
        <w:t xml:space="preserve"> </w:t>
      </w:r>
      <w:r w:rsidRPr="00544A47">
        <w:rPr>
          <w:rStyle w:val="StyleUnderline"/>
        </w:rPr>
        <w:t>and</w:t>
      </w:r>
      <w:r w:rsidRPr="002D682E">
        <w:rPr>
          <w:sz w:val="16"/>
        </w:rPr>
        <w:t xml:space="preserve"> </w:t>
      </w:r>
      <w:r w:rsidRPr="00544A47">
        <w:rPr>
          <w:rStyle w:val="Emphasis"/>
        </w:rPr>
        <w:t xml:space="preserve">economic </w:t>
      </w:r>
      <w:r w:rsidRPr="00E868FA">
        <w:rPr>
          <w:rStyle w:val="Emphasis"/>
          <w:highlight w:val="cyan"/>
        </w:rPr>
        <w:t>shocks</w:t>
      </w:r>
      <w:r w:rsidRPr="002D682E">
        <w:rPr>
          <w:sz w:val="16"/>
        </w:rPr>
        <w:t xml:space="preserve"> </w:t>
      </w:r>
      <w:r w:rsidRPr="00E868FA">
        <w:rPr>
          <w:rStyle w:val="StyleUnderline"/>
          <w:highlight w:val="cyan"/>
        </w:rPr>
        <w:t>brought about</w:t>
      </w:r>
      <w:r w:rsidRPr="00544A47">
        <w:rPr>
          <w:rStyle w:val="StyleUnderline"/>
        </w:rPr>
        <w:t xml:space="preserve"> by </w:t>
      </w:r>
      <w:r w:rsidRPr="00E868FA">
        <w:rPr>
          <w:rStyle w:val="StyleUnderline"/>
          <w:highlight w:val="cyan"/>
        </w:rPr>
        <w:t>a</w:t>
      </w:r>
      <w:r w:rsidRPr="00544A47">
        <w:rPr>
          <w:rStyle w:val="StyleUnderline"/>
        </w:rPr>
        <w:t>n</w:t>
      </w:r>
      <w:r w:rsidRPr="002D682E">
        <w:rPr>
          <w:sz w:val="16"/>
        </w:rPr>
        <w:t xml:space="preserve"> </w:t>
      </w:r>
      <w:r w:rsidRPr="00544A47">
        <w:rPr>
          <w:rStyle w:val="Emphasis"/>
        </w:rPr>
        <w:t xml:space="preserve">increasingly </w:t>
      </w:r>
      <w:proofErr w:type="spellStart"/>
      <w:r w:rsidRPr="00E868FA">
        <w:rPr>
          <w:rStyle w:val="Emphasis"/>
          <w:highlight w:val="cyan"/>
        </w:rPr>
        <w:t>destabilised</w:t>
      </w:r>
      <w:proofErr w:type="spellEnd"/>
      <w:r w:rsidRPr="00E868FA">
        <w:rPr>
          <w:rStyle w:val="Emphasis"/>
          <w:highlight w:val="cyan"/>
        </w:rPr>
        <w:t xml:space="preserve"> climate</w:t>
      </w:r>
      <w:r w:rsidRPr="002D682E">
        <w:rPr>
          <w:sz w:val="16"/>
        </w:rPr>
        <w:t>. In it, we warn:</w:t>
      </w:r>
    </w:p>
    <w:p w14:paraId="5ACFBC58" w14:textId="77777777" w:rsidR="00723DD5" w:rsidRPr="002D682E" w:rsidRDefault="00723DD5" w:rsidP="00723DD5">
      <w:pPr>
        <w:rPr>
          <w:sz w:val="16"/>
        </w:rPr>
      </w:pPr>
      <w:r w:rsidRPr="002D682E">
        <w:rPr>
          <w:sz w:val="16"/>
        </w:rPr>
        <w:t>Little did we know when writing these words and imagining the rapidly evolving shocks to come, that a very similar test of our global system was already brewing as governments sputtered to contain the damage of COVID-19.</w:t>
      </w:r>
    </w:p>
    <w:p w14:paraId="6E796BAF" w14:textId="77777777" w:rsidR="00723DD5" w:rsidRPr="002D682E" w:rsidRDefault="00723DD5" w:rsidP="00723DD5">
      <w:pPr>
        <w:rPr>
          <w:sz w:val="16"/>
        </w:rPr>
      </w:pPr>
      <w:r w:rsidRPr="002D682E">
        <w:rPr>
          <w:sz w:val="16"/>
        </w:rPr>
        <w:t xml:space="preserve">Over the first few crucial weeks of this crisis, we’ve seen world leaders take </w:t>
      </w:r>
      <w:proofErr w:type="gramStart"/>
      <w:r w:rsidRPr="002D682E">
        <w:rPr>
          <w:sz w:val="16"/>
        </w:rPr>
        <w:t>a number of</w:t>
      </w:r>
      <w:proofErr w:type="gramEnd"/>
      <w:r w:rsidRPr="002D682E">
        <w:rPr>
          <w:sz w:val="16"/>
        </w:rPr>
        <w:t xml:space="preserve"> actions that indicate how climate shocks could </w:t>
      </w:r>
      <w:proofErr w:type="spellStart"/>
      <w:r w:rsidRPr="002D682E">
        <w:rPr>
          <w:sz w:val="16"/>
        </w:rPr>
        <w:t>destabilise</w:t>
      </w:r>
      <w:proofErr w:type="spellEnd"/>
      <w:r w:rsidRPr="002D682E">
        <w:rPr>
          <w:sz w:val="16"/>
        </w:rPr>
        <w:t xml:space="preserve"> the world order. With climate change disasters, as with infectious diseases, rapid response time and global coordination are of the essence. </w:t>
      </w:r>
      <w:r w:rsidRPr="00544A47">
        <w:rPr>
          <w:rStyle w:val="StyleUnderline"/>
        </w:rPr>
        <w:t>At this stage</w:t>
      </w:r>
      <w:r w:rsidRPr="002D682E">
        <w:rPr>
          <w:sz w:val="16"/>
        </w:rPr>
        <w:t xml:space="preserve"> in the COVID-19 situation, </w:t>
      </w:r>
      <w:r w:rsidRPr="00544A47">
        <w:rPr>
          <w:rStyle w:val="StyleUnderline"/>
        </w:rPr>
        <w:t>there are three primary lessons for a climate-changing future</w:t>
      </w:r>
      <w:r w:rsidRPr="002D682E">
        <w:rPr>
          <w:sz w:val="16"/>
        </w:rPr>
        <w:t xml:space="preserve">: </w:t>
      </w:r>
      <w:r w:rsidRPr="00544A47">
        <w:rPr>
          <w:rStyle w:val="StyleUnderline"/>
        </w:rPr>
        <w:t>the</w:t>
      </w:r>
      <w:r w:rsidRPr="002D682E">
        <w:rPr>
          <w:sz w:val="16"/>
        </w:rPr>
        <w:t xml:space="preserve"> </w:t>
      </w:r>
      <w:r w:rsidRPr="00544A47">
        <w:rPr>
          <w:rStyle w:val="Emphasis"/>
        </w:rPr>
        <w:t>immense challenge</w:t>
      </w:r>
      <w:r w:rsidRPr="002D682E">
        <w:rPr>
          <w:sz w:val="16"/>
        </w:rPr>
        <w:t xml:space="preserve"> </w:t>
      </w:r>
      <w:r w:rsidRPr="00544A47">
        <w:rPr>
          <w:rStyle w:val="StyleUnderline"/>
        </w:rPr>
        <w:t>of</w:t>
      </w:r>
      <w:r w:rsidRPr="002D682E">
        <w:rPr>
          <w:sz w:val="16"/>
        </w:rPr>
        <w:t xml:space="preserve"> </w:t>
      </w:r>
      <w:r w:rsidRPr="00544A47">
        <w:rPr>
          <w:rStyle w:val="Emphasis"/>
        </w:rPr>
        <w:t>global coordination</w:t>
      </w:r>
      <w:r w:rsidRPr="002D682E">
        <w:rPr>
          <w:sz w:val="16"/>
        </w:rPr>
        <w:t xml:space="preserve"> </w:t>
      </w:r>
      <w:r w:rsidRPr="00544A47">
        <w:rPr>
          <w:rStyle w:val="StyleUnderline"/>
        </w:rPr>
        <w:t>during a crisis</w:t>
      </w:r>
      <w:r w:rsidRPr="002D682E">
        <w:rPr>
          <w:sz w:val="16"/>
        </w:rPr>
        <w:t xml:space="preserve">, </w:t>
      </w:r>
      <w:r w:rsidRPr="00544A47">
        <w:rPr>
          <w:rStyle w:val="StyleUnderline"/>
        </w:rPr>
        <w:t>the potential for</w:t>
      </w:r>
      <w:r w:rsidRPr="002D682E">
        <w:rPr>
          <w:sz w:val="16"/>
        </w:rPr>
        <w:t xml:space="preserve"> </w:t>
      </w:r>
      <w:r w:rsidRPr="00544A47">
        <w:rPr>
          <w:rStyle w:val="Emphasis"/>
        </w:rPr>
        <w:t>authoritarian emergency responses</w:t>
      </w:r>
      <w:r w:rsidRPr="002D682E">
        <w:rPr>
          <w:sz w:val="16"/>
        </w:rPr>
        <w:t xml:space="preserve">, </w:t>
      </w:r>
      <w:r w:rsidRPr="00544A47">
        <w:rPr>
          <w:rStyle w:val="StyleUnderline"/>
        </w:rPr>
        <w:t>and the</w:t>
      </w:r>
      <w:r w:rsidRPr="002D682E">
        <w:rPr>
          <w:sz w:val="16"/>
        </w:rPr>
        <w:t xml:space="preserve"> </w:t>
      </w:r>
      <w:proofErr w:type="spellStart"/>
      <w:r w:rsidRPr="00544A47">
        <w:rPr>
          <w:rStyle w:val="Emphasis"/>
        </w:rPr>
        <w:t>spiralling</w:t>
      </w:r>
      <w:proofErr w:type="spellEnd"/>
      <w:r w:rsidRPr="00544A47">
        <w:rPr>
          <w:rStyle w:val="Emphasis"/>
        </w:rPr>
        <w:t xml:space="preserve"> danger</w:t>
      </w:r>
      <w:r w:rsidRPr="002D682E">
        <w:rPr>
          <w:sz w:val="16"/>
        </w:rPr>
        <w:t xml:space="preserve"> </w:t>
      </w:r>
      <w:r w:rsidRPr="00544A47">
        <w:rPr>
          <w:rStyle w:val="StyleUnderline"/>
        </w:rPr>
        <w:t>of</w:t>
      </w:r>
      <w:r w:rsidRPr="002D682E">
        <w:rPr>
          <w:sz w:val="16"/>
        </w:rPr>
        <w:t xml:space="preserve"> </w:t>
      </w:r>
      <w:r w:rsidRPr="00544A47">
        <w:rPr>
          <w:rStyle w:val="Emphasis"/>
        </w:rPr>
        <w:t>compounding shocks</w:t>
      </w:r>
      <w:r w:rsidRPr="002D682E">
        <w:rPr>
          <w:sz w:val="16"/>
        </w:rPr>
        <w:t>.</w:t>
      </w:r>
    </w:p>
    <w:p w14:paraId="4325121C" w14:textId="77777777" w:rsidR="00723DD5" w:rsidRPr="002D682E" w:rsidRDefault="00723DD5" w:rsidP="00723DD5">
      <w:pPr>
        <w:rPr>
          <w:sz w:val="16"/>
        </w:rPr>
      </w:pPr>
      <w:r w:rsidRPr="006E6CD7">
        <w:rPr>
          <w:rStyle w:val="Emphasis"/>
        </w:rPr>
        <w:t>An uncoordinated response</w:t>
      </w:r>
    </w:p>
    <w:p w14:paraId="003487A1" w14:textId="77777777" w:rsidR="00723DD5" w:rsidRPr="002D682E" w:rsidRDefault="00723DD5" w:rsidP="00723DD5">
      <w:pPr>
        <w:rPr>
          <w:sz w:val="16"/>
        </w:rPr>
      </w:pPr>
      <w:r w:rsidRPr="002D682E">
        <w:rPr>
          <w:sz w:val="16"/>
        </w:rPr>
        <w:t xml:space="preserve">First, while the COVID-19 crisis has engendered a massive public response, </w:t>
      </w:r>
      <w:r w:rsidRPr="00E868FA">
        <w:rPr>
          <w:rStyle w:val="StyleUnderline"/>
          <w:highlight w:val="cyan"/>
        </w:rPr>
        <w:t>governments</w:t>
      </w:r>
      <w:r w:rsidRPr="002D682E">
        <w:rPr>
          <w:rStyle w:val="StyleUnderline"/>
        </w:rPr>
        <w:t xml:space="preserve"> have been</w:t>
      </w:r>
      <w:r w:rsidRPr="002D682E">
        <w:rPr>
          <w:sz w:val="16"/>
        </w:rPr>
        <w:t xml:space="preserve"> </w:t>
      </w:r>
      <w:r w:rsidRPr="002D682E">
        <w:rPr>
          <w:rStyle w:val="Emphasis"/>
        </w:rPr>
        <w:t xml:space="preserve">largely </w:t>
      </w:r>
      <w:r w:rsidRPr="00E868FA">
        <w:rPr>
          <w:rStyle w:val="Emphasis"/>
          <w:highlight w:val="cyan"/>
        </w:rPr>
        <w:t>uncoordinated</w:t>
      </w:r>
      <w:r w:rsidRPr="002D682E">
        <w:rPr>
          <w:sz w:val="16"/>
        </w:rPr>
        <w:t xml:space="preserve"> </w:t>
      </w:r>
      <w:r w:rsidRPr="002D682E">
        <w:rPr>
          <w:rStyle w:val="StyleUnderline"/>
        </w:rPr>
        <w:t xml:space="preserve">in </w:t>
      </w:r>
      <w:r w:rsidRPr="00E868FA">
        <w:rPr>
          <w:rStyle w:val="StyleUnderline"/>
          <w:highlight w:val="cyan"/>
        </w:rPr>
        <w:t>their efforts</w:t>
      </w:r>
      <w:r w:rsidRPr="002D682E">
        <w:rPr>
          <w:rStyle w:val="StyleUnderline"/>
        </w:rPr>
        <w:t xml:space="preserve"> to manage the virus’s spread</w:t>
      </w:r>
      <w:r w:rsidRPr="002D682E">
        <w:rPr>
          <w:sz w:val="16"/>
        </w:rPr>
        <w:t>. According to Oxford’s </w:t>
      </w:r>
      <w:hyperlink r:id="rId42" w:history="1">
        <w:r w:rsidRPr="002D682E">
          <w:rPr>
            <w:rStyle w:val="Hyperlink"/>
            <w:sz w:val="16"/>
          </w:rPr>
          <w:t>COVID-19 Government Response Tracker</w:t>
        </w:r>
      </w:hyperlink>
      <w:r w:rsidRPr="002D682E">
        <w:rPr>
          <w:sz w:val="16"/>
        </w:rPr>
        <w:t xml:space="preserve">, </w:t>
      </w:r>
      <w:r w:rsidRPr="00E868FA">
        <w:rPr>
          <w:rStyle w:val="StyleUnderline"/>
          <w:highlight w:val="cyan"/>
        </w:rPr>
        <w:t>countries vary</w:t>
      </w:r>
      <w:r w:rsidRPr="002D682E">
        <w:rPr>
          <w:sz w:val="16"/>
        </w:rPr>
        <w:t xml:space="preserve"> </w:t>
      </w:r>
      <w:r w:rsidRPr="002D682E">
        <w:rPr>
          <w:rStyle w:val="Emphasis"/>
        </w:rPr>
        <w:t>widely</w:t>
      </w:r>
      <w:r w:rsidRPr="002D682E">
        <w:rPr>
          <w:sz w:val="16"/>
        </w:rPr>
        <w:t xml:space="preserve"> </w:t>
      </w:r>
      <w:r w:rsidRPr="00E868FA">
        <w:rPr>
          <w:rStyle w:val="StyleUnderline"/>
          <w:highlight w:val="cyan"/>
        </w:rPr>
        <w:t>in</w:t>
      </w:r>
      <w:r w:rsidRPr="002D682E">
        <w:rPr>
          <w:rStyle w:val="StyleUnderline"/>
        </w:rPr>
        <w:t xml:space="preserve"> the stringency of their </w:t>
      </w:r>
      <w:r w:rsidRPr="00E868FA">
        <w:rPr>
          <w:rStyle w:val="StyleUnderline"/>
          <w:highlight w:val="cyan"/>
        </w:rPr>
        <w:t>policies</w:t>
      </w:r>
      <w:r w:rsidRPr="002D682E">
        <w:rPr>
          <w:sz w:val="16"/>
        </w:rPr>
        <w:t xml:space="preserve">, </w:t>
      </w:r>
      <w:r w:rsidRPr="002D682E">
        <w:rPr>
          <w:rStyle w:val="StyleUnderline"/>
        </w:rPr>
        <w:t>with</w:t>
      </w:r>
      <w:r w:rsidRPr="002D682E">
        <w:rPr>
          <w:sz w:val="16"/>
        </w:rPr>
        <w:t xml:space="preserve"> </w:t>
      </w:r>
      <w:r w:rsidRPr="002D682E">
        <w:rPr>
          <w:rStyle w:val="Emphasis"/>
        </w:rPr>
        <w:t>no two countries</w:t>
      </w:r>
      <w:r w:rsidRPr="002D682E">
        <w:rPr>
          <w:sz w:val="16"/>
        </w:rPr>
        <w:t xml:space="preserve"> </w:t>
      </w:r>
      <w:r w:rsidRPr="002D682E">
        <w:rPr>
          <w:rStyle w:val="StyleUnderline"/>
        </w:rPr>
        <w:t xml:space="preserve">implementing a </w:t>
      </w:r>
      <w:proofErr w:type="spellStart"/>
      <w:r w:rsidRPr="002D682E">
        <w:rPr>
          <w:rStyle w:val="StyleUnderline"/>
        </w:rPr>
        <w:t>synchronised</w:t>
      </w:r>
      <w:proofErr w:type="spellEnd"/>
      <w:r w:rsidRPr="002D682E">
        <w:rPr>
          <w:rStyle w:val="StyleUnderline"/>
        </w:rPr>
        <w:t xml:space="preserve"> course of action</w:t>
      </w:r>
      <w:r w:rsidRPr="002D682E">
        <w:rPr>
          <w:sz w:val="16"/>
        </w:rPr>
        <w:t>.</w:t>
      </w:r>
    </w:p>
    <w:p w14:paraId="7A43DB97" w14:textId="77777777" w:rsidR="00723DD5" w:rsidRPr="002D682E" w:rsidRDefault="00723DD5" w:rsidP="00723DD5">
      <w:pPr>
        <w:rPr>
          <w:sz w:val="16"/>
        </w:rPr>
      </w:pPr>
      <w:r w:rsidRPr="002D682E">
        <w:rPr>
          <w:sz w:val="16"/>
        </w:rPr>
        <w:t xml:space="preserve">While traditionally a great power like the US might step forward to direct a collective international response, </w:t>
      </w:r>
      <w:r w:rsidRPr="00E868FA">
        <w:rPr>
          <w:sz w:val="16"/>
        </w:rPr>
        <w:t xml:space="preserve">instead the </w:t>
      </w:r>
      <w:r w:rsidRPr="00E868FA">
        <w:rPr>
          <w:rStyle w:val="StyleUnderline"/>
        </w:rPr>
        <w:t>Trump</w:t>
      </w:r>
      <w:r w:rsidRPr="00E868FA">
        <w:rPr>
          <w:sz w:val="16"/>
        </w:rPr>
        <w:t xml:space="preserve"> administration </w:t>
      </w:r>
      <w:r w:rsidRPr="00E868FA">
        <w:rPr>
          <w:rStyle w:val="StyleUnderline"/>
        </w:rPr>
        <w:t>has</w:t>
      </w:r>
      <w:r w:rsidRPr="00E868FA">
        <w:rPr>
          <w:sz w:val="16"/>
        </w:rPr>
        <w:t xml:space="preserve"> </w:t>
      </w:r>
      <w:r w:rsidRPr="00E868FA">
        <w:rPr>
          <w:rStyle w:val="Emphasis"/>
        </w:rPr>
        <w:t>repeatedly</w:t>
      </w:r>
      <w:r w:rsidRPr="00E868FA">
        <w:rPr>
          <w:sz w:val="16"/>
        </w:rPr>
        <w:t xml:space="preserve"> </w:t>
      </w:r>
      <w:r w:rsidRPr="00E868FA">
        <w:rPr>
          <w:rStyle w:val="StyleUnderline"/>
        </w:rPr>
        <w:t>chosen to blindside</w:t>
      </w:r>
      <w:r w:rsidRPr="00E868FA">
        <w:rPr>
          <w:sz w:val="16"/>
        </w:rPr>
        <w:t xml:space="preserve"> its </w:t>
      </w:r>
      <w:r w:rsidRPr="00E868FA">
        <w:rPr>
          <w:rStyle w:val="StyleUnderline"/>
        </w:rPr>
        <w:t>allies with the introduction of new limitations on trade and movement of peoples</w:t>
      </w:r>
      <w:r w:rsidRPr="00E868FA">
        <w:rPr>
          <w:sz w:val="16"/>
        </w:rPr>
        <w:t xml:space="preserve">. </w:t>
      </w:r>
      <w:r w:rsidRPr="00E868FA">
        <w:rPr>
          <w:rStyle w:val="StyleUnderline"/>
        </w:rPr>
        <w:t xml:space="preserve">This </w:t>
      </w:r>
      <w:r w:rsidRPr="00E868FA">
        <w:rPr>
          <w:rStyle w:val="StyleUnderline"/>
          <w:highlight w:val="cyan"/>
        </w:rPr>
        <w:t>mismanagement</w:t>
      </w:r>
      <w:r w:rsidRPr="002D682E">
        <w:rPr>
          <w:rStyle w:val="StyleUnderline"/>
        </w:rPr>
        <w:t xml:space="preserve"> has </w:t>
      </w:r>
      <w:r w:rsidRPr="00E868FA">
        <w:rPr>
          <w:rStyle w:val="StyleUnderline"/>
          <w:highlight w:val="cyan"/>
        </w:rPr>
        <w:t>led to</w:t>
      </w:r>
      <w:r w:rsidRPr="00E868FA">
        <w:rPr>
          <w:sz w:val="16"/>
          <w:highlight w:val="cyan"/>
        </w:rPr>
        <w:t xml:space="preserve"> </w:t>
      </w:r>
      <w:r w:rsidRPr="00E868FA">
        <w:rPr>
          <w:rStyle w:val="StyleUnderline"/>
          <w:highlight w:val="cyan"/>
        </w:rPr>
        <w:t>each</w:t>
      </w:r>
      <w:r w:rsidRPr="002D682E">
        <w:rPr>
          <w:rStyle w:val="StyleUnderline"/>
        </w:rPr>
        <w:t xml:space="preserve"> nation going </w:t>
      </w:r>
      <w:r w:rsidRPr="00E868FA">
        <w:rPr>
          <w:rStyle w:val="StyleUnderline"/>
          <w:highlight w:val="cyan"/>
        </w:rPr>
        <w:t>on its own</w:t>
      </w:r>
      <w:r w:rsidRPr="002D682E">
        <w:rPr>
          <w:sz w:val="16"/>
        </w:rPr>
        <w:t xml:space="preserve">, </w:t>
      </w:r>
      <w:proofErr w:type="gramStart"/>
      <w:r w:rsidRPr="002D682E">
        <w:rPr>
          <w:sz w:val="16"/>
        </w:rPr>
        <w:t>despite the fact that</w:t>
      </w:r>
      <w:proofErr w:type="gramEnd"/>
      <w:r w:rsidRPr="002D682E">
        <w:rPr>
          <w:sz w:val="16"/>
        </w:rPr>
        <w:t xml:space="preserve"> </w:t>
      </w:r>
      <w:r w:rsidRPr="002D682E">
        <w:rPr>
          <w:rStyle w:val="StyleUnderline"/>
        </w:rPr>
        <w:t>working together would net</w:t>
      </w:r>
      <w:r w:rsidRPr="002D682E">
        <w:rPr>
          <w:sz w:val="16"/>
        </w:rPr>
        <w:t xml:space="preserve"> </w:t>
      </w:r>
      <w:r w:rsidRPr="002D682E">
        <w:rPr>
          <w:rStyle w:val="Emphasis"/>
        </w:rPr>
        <w:t>greater gains</w:t>
      </w:r>
      <w:r w:rsidRPr="002D682E">
        <w:rPr>
          <w:sz w:val="16"/>
        </w:rPr>
        <w:t xml:space="preserve"> </w:t>
      </w:r>
      <w:r w:rsidRPr="002D682E">
        <w:rPr>
          <w:rStyle w:val="StyleUnderline"/>
        </w:rPr>
        <w:t>for all</w:t>
      </w:r>
      <w:r w:rsidRPr="002D682E">
        <w:rPr>
          <w:sz w:val="16"/>
        </w:rPr>
        <w:t>. As the </w:t>
      </w:r>
      <w:hyperlink r:id="rId43" w:history="1">
        <w:r w:rsidRPr="002D682E">
          <w:rPr>
            <w:rStyle w:val="Hyperlink"/>
            <w:sz w:val="16"/>
          </w:rPr>
          <w:t>New York Times’s Mark Landler</w:t>
        </w:r>
      </w:hyperlink>
      <w:r w:rsidRPr="002D682E">
        <w:rPr>
          <w:sz w:val="16"/>
        </w:rPr>
        <w:t xml:space="preserve"> put it, the voices of </w:t>
      </w:r>
      <w:r w:rsidRPr="002D682E">
        <w:rPr>
          <w:rStyle w:val="StyleUnderline"/>
        </w:rPr>
        <w:t>world leaders are forming</w:t>
      </w:r>
      <w:r w:rsidRPr="002D682E">
        <w:rPr>
          <w:sz w:val="16"/>
        </w:rPr>
        <w:t xml:space="preserve"> “less a choir than </w:t>
      </w:r>
      <w:r w:rsidRPr="002D682E">
        <w:rPr>
          <w:rStyle w:val="StyleUnderline"/>
        </w:rPr>
        <w:t>a</w:t>
      </w:r>
      <w:r w:rsidRPr="002D682E">
        <w:rPr>
          <w:sz w:val="16"/>
        </w:rPr>
        <w:t xml:space="preserve"> </w:t>
      </w:r>
      <w:r w:rsidRPr="002D682E">
        <w:rPr>
          <w:rStyle w:val="Emphasis"/>
        </w:rPr>
        <w:t>cacophony</w:t>
      </w:r>
      <w:r w:rsidRPr="002D682E">
        <w:rPr>
          <w:sz w:val="16"/>
        </w:rPr>
        <w:t xml:space="preserve">”, </w:t>
      </w:r>
      <w:r w:rsidRPr="00E868FA">
        <w:rPr>
          <w:rStyle w:val="StyleUnderline"/>
          <w:highlight w:val="cyan"/>
        </w:rPr>
        <w:t>leading to</w:t>
      </w:r>
      <w:r w:rsidRPr="002D682E">
        <w:rPr>
          <w:sz w:val="16"/>
        </w:rPr>
        <w:t xml:space="preserve"> </w:t>
      </w:r>
      <w:r w:rsidRPr="00E868FA">
        <w:rPr>
          <w:rStyle w:val="Emphasis"/>
          <w:highlight w:val="cyan"/>
        </w:rPr>
        <w:t>mixed</w:t>
      </w:r>
      <w:r w:rsidRPr="002D682E">
        <w:rPr>
          <w:rStyle w:val="Emphasis"/>
        </w:rPr>
        <w:t xml:space="preserve"> global </w:t>
      </w:r>
      <w:r w:rsidRPr="00E868FA">
        <w:rPr>
          <w:rStyle w:val="Emphasis"/>
          <w:highlight w:val="cyan"/>
        </w:rPr>
        <w:t>messages</w:t>
      </w:r>
      <w:r w:rsidRPr="002D682E">
        <w:rPr>
          <w:sz w:val="16"/>
        </w:rPr>
        <w:t xml:space="preserve">, </w:t>
      </w:r>
      <w:r w:rsidRPr="00E868FA">
        <w:rPr>
          <w:rStyle w:val="Emphasis"/>
          <w:highlight w:val="cyan"/>
        </w:rPr>
        <w:t>undetected spread</w:t>
      </w:r>
      <w:r w:rsidRPr="002D682E">
        <w:rPr>
          <w:sz w:val="16"/>
        </w:rPr>
        <w:t xml:space="preserve">, </w:t>
      </w:r>
      <w:r w:rsidRPr="00E868FA">
        <w:rPr>
          <w:rStyle w:val="StyleUnderline"/>
          <w:highlight w:val="cyan"/>
        </w:rPr>
        <w:t>and</w:t>
      </w:r>
      <w:r w:rsidRPr="002D682E">
        <w:rPr>
          <w:sz w:val="16"/>
        </w:rPr>
        <w:t xml:space="preserve"> </w:t>
      </w:r>
      <w:r w:rsidRPr="002D682E">
        <w:rPr>
          <w:rStyle w:val="StyleUnderline"/>
        </w:rPr>
        <w:t xml:space="preserve">ongoing </w:t>
      </w:r>
      <w:r w:rsidRPr="00E868FA">
        <w:rPr>
          <w:rStyle w:val="StyleUnderline"/>
          <w:highlight w:val="cyan"/>
        </w:rPr>
        <w:t>fights over</w:t>
      </w:r>
      <w:r w:rsidRPr="002D682E">
        <w:rPr>
          <w:sz w:val="16"/>
        </w:rPr>
        <w:t xml:space="preserve"> </w:t>
      </w:r>
      <w:r w:rsidRPr="002D682E">
        <w:rPr>
          <w:rStyle w:val="Emphasis"/>
        </w:rPr>
        <w:t xml:space="preserve">limited </w:t>
      </w:r>
      <w:r w:rsidRPr="00E868FA">
        <w:rPr>
          <w:rStyle w:val="Emphasis"/>
          <w:highlight w:val="cyan"/>
        </w:rPr>
        <w:t>resources</w:t>
      </w:r>
      <w:r w:rsidRPr="002D682E">
        <w:rPr>
          <w:sz w:val="16"/>
        </w:rPr>
        <w:t>.</w:t>
      </w:r>
    </w:p>
    <w:p w14:paraId="184C213A" w14:textId="77777777" w:rsidR="00723DD5" w:rsidRPr="002D682E" w:rsidRDefault="00723DD5" w:rsidP="00723DD5">
      <w:pPr>
        <w:rPr>
          <w:sz w:val="16"/>
        </w:rPr>
      </w:pPr>
      <w:r w:rsidRPr="002D682E">
        <w:rPr>
          <w:rStyle w:val="StyleUnderline"/>
        </w:rPr>
        <w:t>In the face of climate change</w:t>
      </w:r>
      <w:r w:rsidRPr="002D682E">
        <w:rPr>
          <w:sz w:val="16"/>
        </w:rPr>
        <w:t xml:space="preserve">, </w:t>
      </w:r>
      <w:r w:rsidRPr="00E868FA">
        <w:rPr>
          <w:rStyle w:val="StyleUnderline"/>
          <w:highlight w:val="cyan"/>
        </w:rPr>
        <w:t>such</w:t>
      </w:r>
      <w:r w:rsidRPr="002D682E">
        <w:rPr>
          <w:rStyle w:val="StyleUnderline"/>
        </w:rPr>
        <w:t xml:space="preserve"> a </w:t>
      </w:r>
      <w:r w:rsidRPr="00E868FA">
        <w:rPr>
          <w:rStyle w:val="StyleUnderline"/>
          <w:highlight w:val="cyan"/>
        </w:rPr>
        <w:t>lack</w:t>
      </w:r>
      <w:r w:rsidRPr="002D682E">
        <w:rPr>
          <w:rStyle w:val="StyleUnderline"/>
        </w:rPr>
        <w:t xml:space="preserve"> of coordination </w:t>
      </w:r>
      <w:r w:rsidRPr="00E868FA">
        <w:rPr>
          <w:rStyle w:val="StyleUnderline"/>
          <w:highlight w:val="cyan"/>
        </w:rPr>
        <w:t>could be</w:t>
      </w:r>
      <w:r w:rsidRPr="002D682E">
        <w:rPr>
          <w:sz w:val="16"/>
        </w:rPr>
        <w:t xml:space="preserve"> </w:t>
      </w:r>
      <w:r w:rsidRPr="00E868FA">
        <w:rPr>
          <w:rStyle w:val="Emphasis"/>
        </w:rPr>
        <w:t xml:space="preserve">highly </w:t>
      </w:r>
      <w:proofErr w:type="spellStart"/>
      <w:r w:rsidRPr="00B3641C">
        <w:rPr>
          <w:rStyle w:val="Emphasis"/>
          <w:highlight w:val="cyan"/>
        </w:rPr>
        <w:t>destabilising</w:t>
      </w:r>
      <w:proofErr w:type="spellEnd"/>
      <w:r w:rsidRPr="002D682E">
        <w:rPr>
          <w:sz w:val="16"/>
        </w:rPr>
        <w:t xml:space="preserve"> </w:t>
      </w:r>
      <w:r w:rsidRPr="00E868FA">
        <w:rPr>
          <w:rStyle w:val="StyleUnderline"/>
        </w:rPr>
        <w:t>to world</w:t>
      </w:r>
      <w:r w:rsidRPr="00E868FA">
        <w:rPr>
          <w:sz w:val="16"/>
        </w:rPr>
        <w:t xml:space="preserve"> </w:t>
      </w:r>
      <w:r w:rsidRPr="00E868FA">
        <w:rPr>
          <w:rStyle w:val="Emphasis"/>
        </w:rPr>
        <w:t>social</w:t>
      </w:r>
      <w:r w:rsidRPr="00E868FA">
        <w:rPr>
          <w:sz w:val="16"/>
        </w:rPr>
        <w:t xml:space="preserve"> </w:t>
      </w:r>
      <w:r w:rsidRPr="00E868FA">
        <w:rPr>
          <w:rStyle w:val="StyleUnderline"/>
        </w:rPr>
        <w:t>and</w:t>
      </w:r>
      <w:r w:rsidRPr="00E868FA">
        <w:rPr>
          <w:sz w:val="16"/>
        </w:rPr>
        <w:t xml:space="preserve"> </w:t>
      </w:r>
      <w:r w:rsidRPr="00E868FA">
        <w:rPr>
          <w:rStyle w:val="Emphasis"/>
        </w:rPr>
        <w:t>economic order</w:t>
      </w:r>
      <w:r w:rsidRPr="002D682E">
        <w:rPr>
          <w:sz w:val="16"/>
        </w:rPr>
        <w:t xml:space="preserve">. </w:t>
      </w:r>
      <w:r w:rsidRPr="00B3641C">
        <w:rPr>
          <w:rStyle w:val="StyleUnderline"/>
        </w:rPr>
        <w:t xml:space="preserve">The </w:t>
      </w:r>
      <w:r w:rsidRPr="00E868FA">
        <w:rPr>
          <w:rStyle w:val="StyleUnderline"/>
          <w:highlight w:val="cyan"/>
        </w:rPr>
        <w:t>mass</w:t>
      </w:r>
      <w:r w:rsidRPr="002D682E">
        <w:rPr>
          <w:rStyle w:val="StyleUnderline"/>
        </w:rPr>
        <w:t xml:space="preserve"> </w:t>
      </w:r>
      <w:r w:rsidRPr="00B3641C">
        <w:rPr>
          <w:rStyle w:val="StyleUnderline"/>
          <w:highlight w:val="cyan"/>
        </w:rPr>
        <w:t>displacement</w:t>
      </w:r>
      <w:r w:rsidRPr="002D682E">
        <w:rPr>
          <w:rStyle w:val="StyleUnderline"/>
        </w:rPr>
        <w:t xml:space="preserve"> of people</w:t>
      </w:r>
      <w:r w:rsidRPr="002D682E">
        <w:rPr>
          <w:sz w:val="16"/>
        </w:rPr>
        <w:t xml:space="preserve">, </w:t>
      </w:r>
      <w:r w:rsidRPr="002D682E">
        <w:rPr>
          <w:rStyle w:val="StyleUnderline"/>
        </w:rPr>
        <w:t xml:space="preserve">the </w:t>
      </w:r>
      <w:r w:rsidRPr="00B3641C">
        <w:rPr>
          <w:rStyle w:val="StyleUnderline"/>
          <w:highlight w:val="cyan"/>
        </w:rPr>
        <w:t>devaluation of assets</w:t>
      </w:r>
      <w:r w:rsidRPr="002D682E">
        <w:rPr>
          <w:sz w:val="16"/>
        </w:rPr>
        <w:t xml:space="preserve">, </w:t>
      </w:r>
      <w:r w:rsidRPr="00B3641C">
        <w:rPr>
          <w:rStyle w:val="StyleUnderline"/>
          <w:highlight w:val="cyan"/>
        </w:rPr>
        <w:t>rising seas</w:t>
      </w:r>
      <w:r w:rsidRPr="002D682E">
        <w:rPr>
          <w:sz w:val="16"/>
        </w:rPr>
        <w:t xml:space="preserve"> </w:t>
      </w:r>
      <w:r w:rsidRPr="00B3641C">
        <w:rPr>
          <w:rStyle w:val="StyleUnderline"/>
          <w:highlight w:val="cyan"/>
        </w:rPr>
        <w:t>and</w:t>
      </w:r>
      <w:r w:rsidRPr="002D682E">
        <w:rPr>
          <w:sz w:val="16"/>
        </w:rPr>
        <w:t xml:space="preserve"> </w:t>
      </w:r>
      <w:r w:rsidRPr="00B3641C">
        <w:rPr>
          <w:rStyle w:val="StyleUnderline"/>
          <w:highlight w:val="cyan"/>
        </w:rPr>
        <w:t>natural disasters</w:t>
      </w:r>
      <w:r w:rsidRPr="002D682E">
        <w:rPr>
          <w:sz w:val="16"/>
        </w:rPr>
        <w:t xml:space="preserve"> </w:t>
      </w:r>
      <w:r w:rsidRPr="002D682E">
        <w:rPr>
          <w:rStyle w:val="StyleUnderline"/>
        </w:rPr>
        <w:t xml:space="preserve">will </w:t>
      </w:r>
      <w:r w:rsidRPr="00B3641C">
        <w:rPr>
          <w:rStyle w:val="StyleUnderline"/>
          <w:highlight w:val="cyan"/>
        </w:rPr>
        <w:t>call for</w:t>
      </w:r>
      <w:r w:rsidRPr="002D682E">
        <w:rPr>
          <w:sz w:val="16"/>
        </w:rPr>
        <w:t xml:space="preserve"> </w:t>
      </w:r>
      <w:r w:rsidRPr="00B3641C">
        <w:rPr>
          <w:rStyle w:val="Emphasis"/>
          <w:highlight w:val="cyan"/>
        </w:rPr>
        <w:t>shared practices</w:t>
      </w:r>
      <w:r w:rsidRPr="002D682E">
        <w:rPr>
          <w:rStyle w:val="Emphasis"/>
        </w:rPr>
        <w:t xml:space="preserve"> and common decency</w:t>
      </w:r>
      <w:r w:rsidRPr="002D682E">
        <w:rPr>
          <w:sz w:val="16"/>
        </w:rPr>
        <w:t xml:space="preserve"> </w:t>
      </w:r>
      <w:r w:rsidRPr="002D682E">
        <w:rPr>
          <w:rStyle w:val="StyleUnderline"/>
        </w:rPr>
        <w:t>in the face of continued tragedy</w:t>
      </w:r>
      <w:r w:rsidRPr="002D682E">
        <w:rPr>
          <w:sz w:val="16"/>
        </w:rPr>
        <w:t>. Many climate impacts will raise new questions the world has yet to answer. What do we do with nation-states that can </w:t>
      </w:r>
      <w:hyperlink r:id="rId44" w:history="1">
        <w:r w:rsidRPr="002D682E">
          <w:rPr>
            <w:rStyle w:val="Hyperlink"/>
            <w:sz w:val="16"/>
          </w:rPr>
          <w:t>no longer reside in their homeland</w:t>
        </w:r>
      </w:hyperlink>
      <w:r w:rsidRPr="002D682E">
        <w:rPr>
          <w:sz w:val="16"/>
        </w:rPr>
        <w:t>? How do we compensate sectors for ceasing harmful practices such as fossil fuel extraction and deforestation, especially where national economies may depend on them?</w:t>
      </w:r>
    </w:p>
    <w:p w14:paraId="3BA36930" w14:textId="77777777" w:rsidR="00723DD5" w:rsidRPr="002D682E" w:rsidRDefault="00723DD5" w:rsidP="00723DD5">
      <w:pPr>
        <w:rPr>
          <w:sz w:val="16"/>
        </w:rPr>
      </w:pPr>
      <w:r w:rsidRPr="002D682E">
        <w:rPr>
          <w:sz w:val="16"/>
        </w:rPr>
        <w:t>We also face new global governance questions around the use of risky geoengineering technologies, which can be deployed unilaterally to alter local climates, but with the potential for vast unintended regional or even global consequences. These are challenges which, like climate change itself, can only be solved collectively through </w:t>
      </w:r>
      <w:hyperlink r:id="rId45" w:history="1">
        <w:r w:rsidRPr="002D682E">
          <w:rPr>
            <w:rStyle w:val="Hyperlink"/>
            <w:sz w:val="16"/>
          </w:rPr>
          <w:t>coordinated policies and clear communication</w:t>
        </w:r>
      </w:hyperlink>
      <w:r w:rsidRPr="002D682E">
        <w:rPr>
          <w:sz w:val="16"/>
        </w:rPr>
        <w:t xml:space="preserve">. </w:t>
      </w:r>
      <w:r w:rsidRPr="00B3641C">
        <w:rPr>
          <w:rStyle w:val="StyleUnderline"/>
          <w:highlight w:val="cyan"/>
        </w:rPr>
        <w:t>The</w:t>
      </w:r>
      <w:r w:rsidRPr="002D682E">
        <w:rPr>
          <w:sz w:val="16"/>
        </w:rPr>
        <w:t xml:space="preserve"> sort of </w:t>
      </w:r>
      <w:r w:rsidRPr="00B3641C">
        <w:rPr>
          <w:rStyle w:val="Emphasis"/>
          <w:highlight w:val="cyan"/>
        </w:rPr>
        <w:t>wayward responses</w:t>
      </w:r>
      <w:r w:rsidRPr="002D682E">
        <w:rPr>
          <w:sz w:val="16"/>
        </w:rPr>
        <w:t xml:space="preserve"> </w:t>
      </w:r>
      <w:r w:rsidRPr="002D682E">
        <w:rPr>
          <w:rStyle w:val="StyleUnderline"/>
        </w:rPr>
        <w:t>and</w:t>
      </w:r>
      <w:r w:rsidRPr="002D682E">
        <w:rPr>
          <w:sz w:val="16"/>
        </w:rPr>
        <w:t xml:space="preserve"> </w:t>
      </w:r>
      <w:r w:rsidRPr="002D682E">
        <w:rPr>
          <w:rStyle w:val="Emphasis"/>
        </w:rPr>
        <w:t>lack of leadership</w:t>
      </w:r>
      <w:r w:rsidRPr="002D682E">
        <w:rPr>
          <w:sz w:val="16"/>
        </w:rPr>
        <w:t xml:space="preserve"> </w:t>
      </w:r>
      <w:r w:rsidRPr="002D682E">
        <w:rPr>
          <w:rStyle w:val="StyleUnderline"/>
        </w:rPr>
        <w:t xml:space="preserve">in response to COVID-19 would only </w:t>
      </w:r>
      <w:r w:rsidRPr="00B3641C">
        <w:rPr>
          <w:rStyle w:val="StyleUnderline"/>
          <w:highlight w:val="cyan"/>
        </w:rPr>
        <w:t>lead to</w:t>
      </w:r>
      <w:r w:rsidRPr="00B3641C">
        <w:rPr>
          <w:sz w:val="16"/>
          <w:highlight w:val="cyan"/>
        </w:rPr>
        <w:t xml:space="preserve"> </w:t>
      </w:r>
      <w:r w:rsidRPr="00B3641C">
        <w:rPr>
          <w:rStyle w:val="Emphasis"/>
          <w:highlight w:val="cyan"/>
        </w:rPr>
        <w:t>further destruction</w:t>
      </w:r>
      <w:r w:rsidRPr="00B3641C">
        <w:rPr>
          <w:sz w:val="16"/>
          <w:highlight w:val="cyan"/>
        </w:rPr>
        <w:t xml:space="preserve"> </w:t>
      </w:r>
      <w:r w:rsidRPr="00B3641C">
        <w:rPr>
          <w:rStyle w:val="StyleUnderline"/>
          <w:highlight w:val="cyan"/>
        </w:rPr>
        <w:t>of</w:t>
      </w:r>
      <w:r w:rsidRPr="002D682E">
        <w:rPr>
          <w:rStyle w:val="StyleUnderline"/>
        </w:rPr>
        <w:t xml:space="preserve"> </w:t>
      </w:r>
      <w:r w:rsidRPr="00B3641C">
        <w:rPr>
          <w:rStyle w:val="StyleUnderline"/>
          <w:highlight w:val="cyan"/>
        </w:rPr>
        <w:t>livelihoods and order</w:t>
      </w:r>
      <w:r w:rsidRPr="002D682E">
        <w:rPr>
          <w:rStyle w:val="StyleUnderline"/>
        </w:rPr>
        <w:t xml:space="preserve"> in the decades to come</w:t>
      </w:r>
      <w:r w:rsidRPr="002D682E">
        <w:rPr>
          <w:sz w:val="16"/>
        </w:rPr>
        <w:t>.</w:t>
      </w:r>
    </w:p>
    <w:p w14:paraId="07073C58" w14:textId="77777777" w:rsidR="00723DD5" w:rsidRPr="00803B0C" w:rsidRDefault="00723DD5" w:rsidP="00723DD5">
      <w:pPr>
        <w:rPr>
          <w:rStyle w:val="Emphasis"/>
        </w:rPr>
      </w:pPr>
      <w:r w:rsidRPr="00803B0C">
        <w:rPr>
          <w:rStyle w:val="Emphasis"/>
        </w:rPr>
        <w:t>Authoritarian agendas</w:t>
      </w:r>
    </w:p>
    <w:p w14:paraId="3BA2B0A5" w14:textId="77777777" w:rsidR="00723DD5" w:rsidRPr="002D682E" w:rsidRDefault="00723DD5" w:rsidP="00723DD5">
      <w:pPr>
        <w:rPr>
          <w:sz w:val="16"/>
        </w:rPr>
      </w:pPr>
      <w:r w:rsidRPr="00B3641C">
        <w:rPr>
          <w:rStyle w:val="StyleUnderline"/>
          <w:highlight w:val="cyan"/>
        </w:rPr>
        <w:t>This</w:t>
      </w:r>
      <w:r w:rsidRPr="002D682E">
        <w:rPr>
          <w:sz w:val="16"/>
        </w:rPr>
        <w:t xml:space="preserve"> historic </w:t>
      </w:r>
      <w:r w:rsidRPr="002D682E">
        <w:rPr>
          <w:rStyle w:val="StyleUnderline"/>
        </w:rPr>
        <w:t xml:space="preserve">moment </w:t>
      </w:r>
      <w:r w:rsidRPr="00B3641C">
        <w:rPr>
          <w:rStyle w:val="StyleUnderline"/>
          <w:highlight w:val="cyan"/>
        </w:rPr>
        <w:t>is</w:t>
      </w:r>
      <w:r w:rsidRPr="002D682E">
        <w:rPr>
          <w:rStyle w:val="StyleUnderline"/>
        </w:rPr>
        <w:t xml:space="preserve"> also </w:t>
      </w:r>
      <w:r w:rsidRPr="00B3641C">
        <w:rPr>
          <w:rStyle w:val="StyleUnderline"/>
          <w:highlight w:val="cyan"/>
        </w:rPr>
        <w:t>offering</w:t>
      </w:r>
      <w:r w:rsidRPr="002D682E">
        <w:rPr>
          <w:sz w:val="16"/>
        </w:rPr>
        <w:t xml:space="preserve"> </w:t>
      </w:r>
      <w:r w:rsidRPr="002D682E">
        <w:rPr>
          <w:rStyle w:val="Emphasis"/>
        </w:rPr>
        <w:t xml:space="preserve">new </w:t>
      </w:r>
      <w:r w:rsidRPr="00B3641C">
        <w:rPr>
          <w:rStyle w:val="Emphasis"/>
          <w:highlight w:val="cyan"/>
        </w:rPr>
        <w:t>opportunities</w:t>
      </w:r>
      <w:r w:rsidRPr="002D682E">
        <w:rPr>
          <w:sz w:val="16"/>
        </w:rPr>
        <w:t xml:space="preserve"> </w:t>
      </w:r>
      <w:r w:rsidRPr="00B3641C">
        <w:rPr>
          <w:rStyle w:val="StyleUnderline"/>
          <w:highlight w:val="cyan"/>
        </w:rPr>
        <w:t>for</w:t>
      </w:r>
      <w:r w:rsidRPr="002D682E">
        <w:rPr>
          <w:rStyle w:val="StyleUnderline"/>
        </w:rPr>
        <w:t xml:space="preserve"> leaders to further</w:t>
      </w:r>
      <w:r w:rsidRPr="002D682E">
        <w:rPr>
          <w:sz w:val="16"/>
        </w:rPr>
        <w:t xml:space="preserve"> </w:t>
      </w:r>
      <w:r w:rsidRPr="00B3641C">
        <w:rPr>
          <w:rStyle w:val="Emphasis"/>
          <w:highlight w:val="cyan"/>
        </w:rPr>
        <w:t>dangerous</w:t>
      </w:r>
      <w:r w:rsidRPr="002D682E">
        <w:rPr>
          <w:sz w:val="16"/>
        </w:rPr>
        <w:t xml:space="preserve">, </w:t>
      </w:r>
      <w:r w:rsidRPr="00B3641C">
        <w:rPr>
          <w:rStyle w:val="Emphasis"/>
          <w:highlight w:val="cyan"/>
        </w:rPr>
        <w:t>illiberal</w:t>
      </w:r>
      <w:r w:rsidRPr="002D682E">
        <w:rPr>
          <w:sz w:val="16"/>
        </w:rPr>
        <w:t xml:space="preserve"> </w:t>
      </w:r>
      <w:r w:rsidRPr="00B3641C">
        <w:rPr>
          <w:rStyle w:val="StyleUnderline"/>
          <w:highlight w:val="cyan"/>
        </w:rPr>
        <w:t>agendas</w:t>
      </w:r>
      <w:r w:rsidRPr="002D682E">
        <w:rPr>
          <w:sz w:val="16"/>
        </w:rPr>
        <w:t xml:space="preserve">. </w:t>
      </w:r>
      <w:r w:rsidRPr="00565A1A">
        <w:rPr>
          <w:rStyle w:val="StyleUnderline"/>
          <w:highlight w:val="cyan"/>
        </w:rPr>
        <w:t>Authoritarians</w:t>
      </w:r>
      <w:r w:rsidRPr="002D682E">
        <w:rPr>
          <w:rStyle w:val="StyleUnderline"/>
        </w:rPr>
        <w:t xml:space="preserve"> have</w:t>
      </w:r>
      <w:r w:rsidRPr="002D682E">
        <w:rPr>
          <w:sz w:val="16"/>
        </w:rPr>
        <w:t xml:space="preserve"> long </w:t>
      </w:r>
      <w:r w:rsidRPr="00565A1A">
        <w:rPr>
          <w:rStyle w:val="StyleUnderline"/>
          <w:highlight w:val="cyan"/>
        </w:rPr>
        <w:t>use</w:t>
      </w:r>
      <w:r w:rsidRPr="002D682E">
        <w:rPr>
          <w:rStyle w:val="StyleUnderline"/>
        </w:rPr>
        <w:t xml:space="preserve">d </w:t>
      </w:r>
      <w:r w:rsidRPr="00565A1A">
        <w:rPr>
          <w:rStyle w:val="StyleUnderline"/>
          <w:highlight w:val="cyan"/>
        </w:rPr>
        <w:t>emergency situations</w:t>
      </w:r>
      <w:r w:rsidRPr="002D682E">
        <w:rPr>
          <w:rStyle w:val="StyleUnderline"/>
        </w:rPr>
        <w:t xml:space="preserve"> as a</w:t>
      </w:r>
      <w:r w:rsidRPr="002D682E">
        <w:rPr>
          <w:sz w:val="16"/>
        </w:rPr>
        <w:t xml:space="preserve"> </w:t>
      </w:r>
      <w:r w:rsidRPr="002D682E">
        <w:rPr>
          <w:rStyle w:val="Emphasis"/>
        </w:rPr>
        <w:t>pretext</w:t>
      </w:r>
      <w:r w:rsidRPr="002D682E">
        <w:rPr>
          <w:sz w:val="16"/>
        </w:rPr>
        <w:t xml:space="preserve"> </w:t>
      </w:r>
      <w:r w:rsidRPr="00565A1A">
        <w:rPr>
          <w:rStyle w:val="StyleUnderline"/>
          <w:highlight w:val="cyan"/>
        </w:rPr>
        <w:t>to</w:t>
      </w:r>
      <w:r w:rsidRPr="002D682E">
        <w:rPr>
          <w:sz w:val="16"/>
        </w:rPr>
        <w:t xml:space="preserve"> </w:t>
      </w:r>
      <w:r w:rsidRPr="002D682E">
        <w:rPr>
          <w:rStyle w:val="Emphasis"/>
        </w:rPr>
        <w:t xml:space="preserve">further </w:t>
      </w:r>
      <w:r w:rsidRPr="00565A1A">
        <w:rPr>
          <w:rStyle w:val="Emphasis"/>
          <w:highlight w:val="cyan"/>
        </w:rPr>
        <w:t>curtail</w:t>
      </w:r>
      <w:r w:rsidRPr="002D682E">
        <w:rPr>
          <w:sz w:val="16"/>
        </w:rPr>
        <w:t xml:space="preserve"> </w:t>
      </w:r>
      <w:r w:rsidRPr="002D682E">
        <w:rPr>
          <w:rStyle w:val="StyleUnderline"/>
        </w:rPr>
        <w:t xml:space="preserve">individual </w:t>
      </w:r>
      <w:r w:rsidRPr="00565A1A">
        <w:rPr>
          <w:rStyle w:val="StyleUnderline"/>
          <w:highlight w:val="cyan"/>
        </w:rPr>
        <w:t>rights</w:t>
      </w:r>
      <w:r w:rsidRPr="002D682E">
        <w:rPr>
          <w:sz w:val="16"/>
        </w:rPr>
        <w:t xml:space="preserve"> </w:t>
      </w:r>
      <w:r w:rsidRPr="00565A1A">
        <w:rPr>
          <w:rStyle w:val="StyleUnderline"/>
          <w:highlight w:val="cyan"/>
        </w:rPr>
        <w:t>and</w:t>
      </w:r>
      <w:r w:rsidRPr="002D682E">
        <w:rPr>
          <w:sz w:val="16"/>
        </w:rPr>
        <w:t xml:space="preserve"> </w:t>
      </w:r>
      <w:r w:rsidRPr="00565A1A">
        <w:rPr>
          <w:rStyle w:val="Emphasis"/>
          <w:highlight w:val="cyan"/>
        </w:rPr>
        <w:t>consolidate</w:t>
      </w:r>
      <w:r w:rsidRPr="002D682E">
        <w:rPr>
          <w:rStyle w:val="Emphasis"/>
        </w:rPr>
        <w:t xml:space="preserve"> personal </w:t>
      </w:r>
      <w:r w:rsidRPr="00565A1A">
        <w:rPr>
          <w:rStyle w:val="Emphasis"/>
          <w:highlight w:val="cyan"/>
        </w:rPr>
        <w:t>power</w:t>
      </w:r>
      <w:r w:rsidRPr="002D682E">
        <w:rPr>
          <w:sz w:val="16"/>
        </w:rPr>
        <w:t xml:space="preserve"> </w:t>
      </w:r>
      <w:r w:rsidRPr="002D682E">
        <w:rPr>
          <w:rStyle w:val="StyleUnderline"/>
        </w:rPr>
        <w:t>against backdrops of real or imagined public danger</w:t>
      </w:r>
      <w:r w:rsidRPr="002D682E">
        <w:rPr>
          <w:sz w:val="16"/>
        </w:rPr>
        <w:t xml:space="preserve">. </w:t>
      </w:r>
      <w:r w:rsidRPr="002D682E">
        <w:rPr>
          <w:rStyle w:val="StyleUnderline"/>
        </w:rPr>
        <w:t>We’ve seen these actions spiral</w:t>
      </w:r>
      <w:r w:rsidRPr="002D682E">
        <w:rPr>
          <w:sz w:val="16"/>
        </w:rPr>
        <w:t xml:space="preserve"> </w:t>
      </w:r>
      <w:r w:rsidRPr="002D682E">
        <w:rPr>
          <w:rStyle w:val="Emphasis"/>
        </w:rPr>
        <w:t>worldwide</w:t>
      </w:r>
      <w:r w:rsidRPr="002D682E">
        <w:rPr>
          <w:sz w:val="16"/>
        </w:rPr>
        <w:t xml:space="preserve"> </w:t>
      </w:r>
      <w:r w:rsidRPr="002D682E">
        <w:rPr>
          <w:rStyle w:val="StyleUnderline"/>
        </w:rPr>
        <w:t>in the past month in autocracies and backsliding democracies</w:t>
      </w:r>
      <w:r w:rsidRPr="002D682E">
        <w:rPr>
          <w:sz w:val="16"/>
        </w:rPr>
        <w:t>, alike.</w:t>
      </w:r>
    </w:p>
    <w:p w14:paraId="6B5F7804" w14:textId="77777777" w:rsidR="00723DD5" w:rsidRPr="002D682E" w:rsidRDefault="00723DD5" w:rsidP="00723DD5">
      <w:pPr>
        <w:rPr>
          <w:sz w:val="16"/>
        </w:rPr>
      </w:pPr>
      <w:r w:rsidRPr="002D682E">
        <w:rPr>
          <w:sz w:val="16"/>
        </w:rPr>
        <w:t xml:space="preserve">President Rodrigo </w:t>
      </w:r>
      <w:r w:rsidRPr="00565A1A">
        <w:rPr>
          <w:rStyle w:val="Emphasis"/>
          <w:highlight w:val="cyan"/>
        </w:rPr>
        <w:t>Duterte</w:t>
      </w:r>
      <w:r w:rsidRPr="002D682E">
        <w:rPr>
          <w:sz w:val="16"/>
        </w:rPr>
        <w:t xml:space="preserve"> in the Philippines </w:t>
      </w:r>
      <w:r w:rsidRPr="002D682E">
        <w:rPr>
          <w:rStyle w:val="StyleUnderline"/>
        </w:rPr>
        <w:t xml:space="preserve">has </w:t>
      </w:r>
      <w:r w:rsidRPr="00565A1A">
        <w:rPr>
          <w:rStyle w:val="StyleUnderline"/>
          <w:highlight w:val="cyan"/>
        </w:rPr>
        <w:t>given</w:t>
      </w:r>
      <w:r w:rsidRPr="002D682E">
        <w:rPr>
          <w:rStyle w:val="StyleUnderline"/>
        </w:rPr>
        <w:t xml:space="preserve"> security services the </w:t>
      </w:r>
      <w:r w:rsidRPr="00565A1A">
        <w:rPr>
          <w:rStyle w:val="StyleUnderline"/>
          <w:highlight w:val="cyan"/>
        </w:rPr>
        <w:t>directive to</w:t>
      </w:r>
      <w:r w:rsidRPr="002D682E">
        <w:rPr>
          <w:sz w:val="16"/>
        </w:rPr>
        <w:t> </w:t>
      </w:r>
      <w:hyperlink r:id="rId46" w:history="1">
        <w:r w:rsidRPr="002D682E">
          <w:rPr>
            <w:rStyle w:val="Emphasis"/>
          </w:rPr>
          <w:t xml:space="preserve">open </w:t>
        </w:r>
        <w:r w:rsidRPr="00565A1A">
          <w:rPr>
            <w:rStyle w:val="Emphasis"/>
            <w:highlight w:val="cyan"/>
          </w:rPr>
          <w:t>fire</w:t>
        </w:r>
        <w:r w:rsidRPr="002D682E">
          <w:rPr>
            <w:rStyle w:val="Emphasis"/>
          </w:rPr>
          <w:t xml:space="preserve"> on protestors</w:t>
        </w:r>
      </w:hyperlink>
      <w:r w:rsidRPr="002D682E">
        <w:rPr>
          <w:sz w:val="16"/>
        </w:rPr>
        <w:t xml:space="preserve"> while Vladimir </w:t>
      </w:r>
      <w:r w:rsidRPr="00565A1A">
        <w:rPr>
          <w:rStyle w:val="Emphasis"/>
          <w:highlight w:val="cyan"/>
        </w:rPr>
        <w:t>Putin</w:t>
      </w:r>
      <w:r w:rsidRPr="002D682E">
        <w:rPr>
          <w:sz w:val="16"/>
        </w:rPr>
        <w:t xml:space="preserve"> </w:t>
      </w:r>
      <w:r w:rsidRPr="002D682E">
        <w:rPr>
          <w:rStyle w:val="StyleUnderline"/>
        </w:rPr>
        <w:t>is</w:t>
      </w:r>
      <w:r w:rsidRPr="002D682E">
        <w:rPr>
          <w:sz w:val="16"/>
        </w:rPr>
        <w:t xml:space="preserve"> </w:t>
      </w:r>
      <w:r w:rsidRPr="00565A1A">
        <w:rPr>
          <w:rStyle w:val="Emphasis"/>
          <w:highlight w:val="cyan"/>
        </w:rPr>
        <w:t>deploying</w:t>
      </w:r>
      <w:r w:rsidRPr="002D682E">
        <w:rPr>
          <w:rStyle w:val="Emphasis"/>
        </w:rPr>
        <w:t xml:space="preserve"> mass </w:t>
      </w:r>
      <w:r w:rsidRPr="00565A1A">
        <w:rPr>
          <w:rStyle w:val="Emphasis"/>
          <w:highlight w:val="cyan"/>
        </w:rPr>
        <w:t>surveillance</w:t>
      </w:r>
      <w:r w:rsidRPr="002D682E">
        <w:rPr>
          <w:sz w:val="16"/>
        </w:rPr>
        <w:t xml:space="preserve"> </w:t>
      </w:r>
      <w:r w:rsidRPr="00565A1A">
        <w:rPr>
          <w:rStyle w:val="StyleUnderline"/>
          <w:highlight w:val="cyan"/>
        </w:rPr>
        <w:t>tech</w:t>
      </w:r>
      <w:r w:rsidRPr="002D682E">
        <w:rPr>
          <w:rStyle w:val="StyleUnderline"/>
        </w:rPr>
        <w:t>nologies</w:t>
      </w:r>
      <w:r w:rsidRPr="002D682E">
        <w:rPr>
          <w:sz w:val="16"/>
        </w:rPr>
        <w:t xml:space="preserve"> </w:t>
      </w:r>
      <w:r w:rsidRPr="00565A1A">
        <w:rPr>
          <w:rStyle w:val="StyleUnderline"/>
          <w:highlight w:val="cyan"/>
        </w:rPr>
        <w:t>and</w:t>
      </w:r>
      <w:r w:rsidRPr="002D682E">
        <w:rPr>
          <w:sz w:val="16"/>
        </w:rPr>
        <w:t xml:space="preserve"> </w:t>
      </w:r>
      <w:r w:rsidRPr="002D682E">
        <w:rPr>
          <w:rStyle w:val="Emphasis"/>
        </w:rPr>
        <w:t xml:space="preserve">new criminal </w:t>
      </w:r>
      <w:r w:rsidRPr="00565A1A">
        <w:rPr>
          <w:rStyle w:val="Emphasis"/>
          <w:highlight w:val="cyan"/>
        </w:rPr>
        <w:t>penalties</w:t>
      </w:r>
      <w:r w:rsidRPr="002D682E">
        <w:rPr>
          <w:sz w:val="16"/>
        </w:rPr>
        <w:t xml:space="preserve"> </w:t>
      </w:r>
      <w:r w:rsidRPr="002D682E">
        <w:rPr>
          <w:rStyle w:val="StyleUnderline"/>
        </w:rPr>
        <w:t>to </w:t>
      </w:r>
      <w:hyperlink r:id="rId47" w:history="1">
        <w:r w:rsidRPr="002D682E">
          <w:rPr>
            <w:rStyle w:val="StyleUnderline"/>
          </w:rPr>
          <w:t>monitor the Russian population</w:t>
        </w:r>
      </w:hyperlink>
      <w:r w:rsidRPr="002D682E">
        <w:rPr>
          <w:sz w:val="16"/>
        </w:rPr>
        <w:t xml:space="preserve">. Hungary’s prime minister Viktor </w:t>
      </w:r>
      <w:proofErr w:type="spellStart"/>
      <w:r w:rsidRPr="00565A1A">
        <w:rPr>
          <w:rStyle w:val="Emphasis"/>
          <w:highlight w:val="cyan"/>
        </w:rPr>
        <w:t>Orbán</w:t>
      </w:r>
      <w:proofErr w:type="spellEnd"/>
      <w:r w:rsidRPr="002D682E">
        <w:rPr>
          <w:sz w:val="16"/>
        </w:rPr>
        <w:t xml:space="preserve"> </w:t>
      </w:r>
      <w:r w:rsidRPr="002D682E">
        <w:rPr>
          <w:rStyle w:val="StyleUnderline"/>
        </w:rPr>
        <w:t xml:space="preserve">has </w:t>
      </w:r>
      <w:r w:rsidRPr="00565A1A">
        <w:rPr>
          <w:rStyle w:val="StyleUnderline"/>
          <w:highlight w:val="cyan"/>
        </w:rPr>
        <w:t>forced</w:t>
      </w:r>
      <w:r w:rsidRPr="002D682E">
        <w:rPr>
          <w:sz w:val="16"/>
        </w:rPr>
        <w:t xml:space="preserve"> </w:t>
      </w:r>
      <w:r w:rsidRPr="002D682E">
        <w:rPr>
          <w:rStyle w:val="Emphasis"/>
        </w:rPr>
        <w:t xml:space="preserve">new </w:t>
      </w:r>
      <w:r w:rsidRPr="00565A1A">
        <w:rPr>
          <w:rStyle w:val="Emphasis"/>
          <w:highlight w:val="cyan"/>
        </w:rPr>
        <w:t>emergency powers</w:t>
      </w:r>
      <w:r w:rsidRPr="002D682E">
        <w:rPr>
          <w:sz w:val="16"/>
        </w:rPr>
        <w:t xml:space="preserve"> </w:t>
      </w:r>
      <w:r w:rsidRPr="002D682E">
        <w:rPr>
          <w:rStyle w:val="StyleUnderline"/>
        </w:rPr>
        <w:t xml:space="preserve">through parliament </w:t>
      </w:r>
      <w:r w:rsidRPr="00565A1A">
        <w:rPr>
          <w:rStyle w:val="StyleUnderline"/>
          <w:highlight w:val="cyan"/>
        </w:rPr>
        <w:t>that</w:t>
      </w:r>
      <w:r w:rsidRPr="002D682E">
        <w:rPr>
          <w:sz w:val="16"/>
        </w:rPr>
        <w:t xml:space="preserve"> </w:t>
      </w:r>
      <w:r w:rsidRPr="00565A1A">
        <w:rPr>
          <w:rStyle w:val="Emphasis"/>
          <w:highlight w:val="cyan"/>
        </w:rPr>
        <w:t>muzzle</w:t>
      </w:r>
      <w:r w:rsidRPr="002D682E">
        <w:rPr>
          <w:rStyle w:val="Emphasis"/>
        </w:rPr>
        <w:t xml:space="preserve"> political </w:t>
      </w:r>
      <w:r w:rsidRPr="00565A1A">
        <w:rPr>
          <w:rStyle w:val="Emphasis"/>
          <w:highlight w:val="cyan"/>
        </w:rPr>
        <w:t>opposition</w:t>
      </w:r>
      <w:r w:rsidRPr="002D682E">
        <w:rPr>
          <w:sz w:val="16"/>
        </w:rPr>
        <w:t xml:space="preserve"> </w:t>
      </w:r>
      <w:r w:rsidRPr="002D682E">
        <w:rPr>
          <w:rStyle w:val="StyleUnderline"/>
        </w:rPr>
        <w:t>and </w:t>
      </w:r>
      <w:hyperlink r:id="rId48" w:history="1">
        <w:r w:rsidRPr="002D682E">
          <w:rPr>
            <w:rStyle w:val="StyleUnderline"/>
          </w:rPr>
          <w:t>allow for his</w:t>
        </w:r>
        <w:r w:rsidRPr="002D682E">
          <w:rPr>
            <w:rStyle w:val="Hyperlink"/>
            <w:sz w:val="16"/>
          </w:rPr>
          <w:t xml:space="preserve"> </w:t>
        </w:r>
        <w:r w:rsidRPr="002D682E">
          <w:rPr>
            <w:rStyle w:val="Emphasis"/>
          </w:rPr>
          <w:t>indefinite rule</w:t>
        </w:r>
      </w:hyperlink>
      <w:r w:rsidRPr="002D682E">
        <w:rPr>
          <w:sz w:val="16"/>
        </w:rPr>
        <w:t xml:space="preserve">. </w:t>
      </w:r>
      <w:r w:rsidRPr="00565A1A">
        <w:rPr>
          <w:rStyle w:val="StyleUnderline"/>
          <w:highlight w:val="cyan"/>
        </w:rPr>
        <w:t>Even the</w:t>
      </w:r>
      <w:r w:rsidRPr="002D682E">
        <w:rPr>
          <w:rStyle w:val="StyleUnderline"/>
        </w:rPr>
        <w:t xml:space="preserve"> supposed</w:t>
      </w:r>
      <w:r w:rsidRPr="002D682E">
        <w:rPr>
          <w:sz w:val="16"/>
        </w:rPr>
        <w:t xml:space="preserve"> </w:t>
      </w:r>
      <w:r w:rsidRPr="002D682E">
        <w:rPr>
          <w:rStyle w:val="Emphasis"/>
        </w:rPr>
        <w:t>democratic bastions</w:t>
      </w:r>
      <w:r w:rsidRPr="002D682E">
        <w:rPr>
          <w:sz w:val="16"/>
        </w:rPr>
        <w:t xml:space="preserve"> </w:t>
      </w:r>
      <w:r w:rsidRPr="002D682E">
        <w:rPr>
          <w:rStyle w:val="StyleUnderline"/>
        </w:rPr>
        <w:t xml:space="preserve">of the </w:t>
      </w:r>
      <w:r w:rsidRPr="00565A1A">
        <w:rPr>
          <w:rStyle w:val="StyleUnderline"/>
          <w:highlight w:val="cyan"/>
        </w:rPr>
        <w:t>US</w:t>
      </w:r>
      <w:r w:rsidRPr="002D682E">
        <w:rPr>
          <w:rStyle w:val="StyleUnderline"/>
        </w:rPr>
        <w:t xml:space="preserve"> </w:t>
      </w:r>
      <w:r w:rsidRPr="00565A1A">
        <w:rPr>
          <w:rStyle w:val="StyleUnderline"/>
          <w:highlight w:val="cyan"/>
        </w:rPr>
        <w:t>and</w:t>
      </w:r>
      <w:r w:rsidRPr="002D682E">
        <w:rPr>
          <w:rStyle w:val="StyleUnderline"/>
        </w:rPr>
        <w:t xml:space="preserve"> the </w:t>
      </w:r>
      <w:r w:rsidRPr="00565A1A">
        <w:rPr>
          <w:rStyle w:val="StyleUnderline"/>
          <w:highlight w:val="cyan"/>
        </w:rPr>
        <w:t>UK</w:t>
      </w:r>
      <w:r w:rsidRPr="002D682E">
        <w:rPr>
          <w:rStyle w:val="StyleUnderline"/>
        </w:rPr>
        <w:t xml:space="preserve"> are </w:t>
      </w:r>
      <w:r w:rsidRPr="00565A1A">
        <w:rPr>
          <w:rStyle w:val="StyleUnderline"/>
          <w:highlight w:val="cyan"/>
        </w:rPr>
        <w:t>see</w:t>
      </w:r>
      <w:r w:rsidRPr="002D682E">
        <w:rPr>
          <w:rStyle w:val="StyleUnderline"/>
        </w:rPr>
        <w:t>ing</w:t>
      </w:r>
      <w:r w:rsidRPr="002D682E">
        <w:rPr>
          <w:sz w:val="16"/>
        </w:rPr>
        <w:t xml:space="preserve"> </w:t>
      </w:r>
      <w:r w:rsidRPr="002D682E">
        <w:rPr>
          <w:rStyle w:val="Emphasis"/>
        </w:rPr>
        <w:t xml:space="preserve">worrying </w:t>
      </w:r>
      <w:r w:rsidRPr="00A959A4">
        <w:rPr>
          <w:rStyle w:val="Emphasis"/>
          <w:highlight w:val="cyan"/>
        </w:rPr>
        <w:t>signs</w:t>
      </w:r>
      <w:r w:rsidRPr="00A959A4">
        <w:rPr>
          <w:sz w:val="16"/>
          <w:highlight w:val="cyan"/>
        </w:rPr>
        <w:t xml:space="preserve"> </w:t>
      </w:r>
      <w:r w:rsidRPr="00A959A4">
        <w:rPr>
          <w:rStyle w:val="StyleUnderline"/>
          <w:highlight w:val="cyan"/>
        </w:rPr>
        <w:t>of</w:t>
      </w:r>
      <w:r w:rsidRPr="00A959A4">
        <w:rPr>
          <w:sz w:val="16"/>
          <w:highlight w:val="cyan"/>
        </w:rPr>
        <w:t xml:space="preserve"> </w:t>
      </w:r>
      <w:r w:rsidRPr="00A959A4">
        <w:rPr>
          <w:rStyle w:val="Emphasis"/>
          <w:highlight w:val="cyan"/>
        </w:rPr>
        <w:t>autocratic policies</w:t>
      </w:r>
      <w:r w:rsidRPr="002D682E">
        <w:rPr>
          <w:sz w:val="16"/>
        </w:rPr>
        <w:t xml:space="preserve">, </w:t>
      </w:r>
      <w:r w:rsidRPr="002D682E">
        <w:rPr>
          <w:rStyle w:val="StyleUnderline"/>
        </w:rPr>
        <w:t>as</w:t>
      </w:r>
      <w:r w:rsidRPr="002D682E">
        <w:rPr>
          <w:sz w:val="16"/>
        </w:rPr>
        <w:t xml:space="preserve"> </w:t>
      </w:r>
      <w:r w:rsidRPr="002D682E">
        <w:rPr>
          <w:rStyle w:val="Emphasis"/>
        </w:rPr>
        <w:t>surveillance drones</w:t>
      </w:r>
      <w:r w:rsidRPr="002D682E">
        <w:rPr>
          <w:sz w:val="16"/>
        </w:rPr>
        <w:t xml:space="preserve"> </w:t>
      </w:r>
      <w:r w:rsidRPr="002D682E">
        <w:rPr>
          <w:rStyle w:val="StyleUnderline"/>
        </w:rPr>
        <w:t>are deployed to monitor citizens</w:t>
      </w:r>
      <w:r w:rsidRPr="002D682E">
        <w:rPr>
          <w:sz w:val="16"/>
        </w:rPr>
        <w:t xml:space="preserve">, </w:t>
      </w:r>
      <w:r w:rsidRPr="002D682E">
        <w:rPr>
          <w:rStyle w:val="StyleUnderline"/>
        </w:rPr>
        <w:t>scientific expertise is</w:t>
      </w:r>
      <w:r w:rsidRPr="002D682E">
        <w:rPr>
          <w:sz w:val="16"/>
        </w:rPr>
        <w:t xml:space="preserve"> </w:t>
      </w:r>
      <w:r w:rsidRPr="002D682E">
        <w:rPr>
          <w:rStyle w:val="Emphasis"/>
        </w:rPr>
        <w:t>undermined</w:t>
      </w:r>
      <w:r w:rsidRPr="002D682E">
        <w:rPr>
          <w:sz w:val="16"/>
        </w:rPr>
        <w:t xml:space="preserve">, </w:t>
      </w:r>
      <w:r w:rsidRPr="002D682E">
        <w:rPr>
          <w:rStyle w:val="StyleUnderline"/>
        </w:rPr>
        <w:t>and open-ended </w:t>
      </w:r>
      <w:hyperlink r:id="rId49" w:history="1">
        <w:r w:rsidRPr="002D682E">
          <w:rPr>
            <w:rStyle w:val="StyleUnderline"/>
          </w:rPr>
          <w:t>emergency powers</w:t>
        </w:r>
      </w:hyperlink>
      <w:r w:rsidRPr="002D682E">
        <w:rPr>
          <w:rStyle w:val="StyleUnderline"/>
        </w:rPr>
        <w:t> are granted to</w:t>
      </w:r>
      <w:r w:rsidRPr="002D682E">
        <w:rPr>
          <w:sz w:val="16"/>
        </w:rPr>
        <w:t xml:space="preserve"> </w:t>
      </w:r>
      <w:r w:rsidRPr="002D682E">
        <w:rPr>
          <w:rStyle w:val="Emphasis"/>
        </w:rPr>
        <w:t>police forces</w:t>
      </w:r>
      <w:r w:rsidRPr="002D682E">
        <w:rPr>
          <w:sz w:val="16"/>
        </w:rPr>
        <w:t xml:space="preserve"> </w:t>
      </w:r>
      <w:r w:rsidRPr="002D682E">
        <w:rPr>
          <w:rStyle w:val="StyleUnderline"/>
        </w:rPr>
        <w:t>for</w:t>
      </w:r>
      <w:r w:rsidRPr="002D682E">
        <w:rPr>
          <w:sz w:val="16"/>
        </w:rPr>
        <w:t xml:space="preserve"> </w:t>
      </w:r>
      <w:r w:rsidRPr="002D682E">
        <w:rPr>
          <w:rStyle w:val="Emphasis"/>
        </w:rPr>
        <w:t>undetermined time frames</w:t>
      </w:r>
      <w:r w:rsidRPr="002D682E">
        <w:rPr>
          <w:sz w:val="16"/>
        </w:rPr>
        <w:t>.</w:t>
      </w:r>
    </w:p>
    <w:p w14:paraId="488C15A2" w14:textId="77777777" w:rsidR="00723DD5" w:rsidRPr="00E868FA" w:rsidRDefault="00723DD5" w:rsidP="00723DD5">
      <w:pPr>
        <w:rPr>
          <w:sz w:val="16"/>
        </w:rPr>
      </w:pPr>
      <w:r w:rsidRPr="00803B0C">
        <w:rPr>
          <w:rStyle w:val="StyleUnderline"/>
        </w:rPr>
        <w:t xml:space="preserve">A </w:t>
      </w:r>
      <w:r w:rsidRPr="00A959A4">
        <w:rPr>
          <w:rStyle w:val="StyleUnderline"/>
          <w:highlight w:val="cyan"/>
        </w:rPr>
        <w:t>warming</w:t>
      </w:r>
      <w:r w:rsidRPr="00803B0C">
        <w:rPr>
          <w:rStyle w:val="StyleUnderline"/>
        </w:rPr>
        <w:t xml:space="preserve"> world </w:t>
      </w:r>
      <w:r w:rsidRPr="00A959A4">
        <w:rPr>
          <w:rStyle w:val="StyleUnderline"/>
          <w:highlight w:val="cyan"/>
        </w:rPr>
        <w:t>will</w:t>
      </w:r>
      <w:r w:rsidRPr="00803B0C">
        <w:rPr>
          <w:rStyle w:val="StyleUnderline"/>
        </w:rPr>
        <w:t xml:space="preserve"> only </w:t>
      </w:r>
      <w:r w:rsidRPr="00A959A4">
        <w:rPr>
          <w:rStyle w:val="StyleUnderline"/>
          <w:highlight w:val="cyan"/>
        </w:rPr>
        <w:t>result in</w:t>
      </w:r>
      <w:r w:rsidRPr="00A959A4">
        <w:rPr>
          <w:sz w:val="16"/>
        </w:rPr>
        <w:t xml:space="preserve"> </w:t>
      </w:r>
      <w:r w:rsidRPr="00A959A4">
        <w:rPr>
          <w:rStyle w:val="Emphasis"/>
        </w:rPr>
        <w:t>more</w:t>
      </w:r>
      <w:r w:rsidRPr="00803B0C">
        <w:rPr>
          <w:rStyle w:val="Emphasis"/>
        </w:rPr>
        <w:t xml:space="preserve"> </w:t>
      </w:r>
      <w:r w:rsidRPr="00A959A4">
        <w:rPr>
          <w:rStyle w:val="Emphasis"/>
          <w:highlight w:val="cyan"/>
        </w:rPr>
        <w:t>disaster</w:t>
      </w:r>
      <w:r w:rsidRPr="00803B0C">
        <w:rPr>
          <w:rStyle w:val="Emphasis"/>
        </w:rPr>
        <w:t xml:space="preserve">-related </w:t>
      </w:r>
      <w:r w:rsidRPr="00A959A4">
        <w:rPr>
          <w:rStyle w:val="Emphasis"/>
          <w:highlight w:val="cyan"/>
        </w:rPr>
        <w:t>events</w:t>
      </w:r>
      <w:r w:rsidRPr="00E868FA">
        <w:rPr>
          <w:sz w:val="16"/>
        </w:rPr>
        <w:t xml:space="preserve"> </w:t>
      </w:r>
      <w:r w:rsidRPr="00803B0C">
        <w:rPr>
          <w:rStyle w:val="StyleUnderline"/>
        </w:rPr>
        <w:t>for</w:t>
      </w:r>
      <w:r w:rsidRPr="00E868FA">
        <w:rPr>
          <w:sz w:val="16"/>
        </w:rPr>
        <w:t xml:space="preserve"> </w:t>
      </w:r>
      <w:r w:rsidRPr="00803B0C">
        <w:rPr>
          <w:rStyle w:val="Emphasis"/>
        </w:rPr>
        <w:t>power-hungry leaders</w:t>
      </w:r>
      <w:r w:rsidRPr="00E868FA">
        <w:rPr>
          <w:sz w:val="16"/>
        </w:rPr>
        <w:t xml:space="preserve"> </w:t>
      </w:r>
      <w:r w:rsidRPr="00803B0C">
        <w:rPr>
          <w:rStyle w:val="StyleUnderline"/>
        </w:rPr>
        <w:t>to take advantage of</w:t>
      </w:r>
      <w:r w:rsidRPr="00E868FA">
        <w:rPr>
          <w:sz w:val="16"/>
        </w:rPr>
        <w:t xml:space="preserve"> in the years ahead. </w:t>
      </w:r>
      <w:r w:rsidRPr="00803B0C">
        <w:rPr>
          <w:rStyle w:val="StyleUnderline"/>
        </w:rPr>
        <w:t>From the</w:t>
      </w:r>
      <w:r w:rsidRPr="00E868FA">
        <w:rPr>
          <w:sz w:val="16"/>
        </w:rPr>
        <w:t xml:space="preserve"> </w:t>
      </w:r>
      <w:proofErr w:type="spellStart"/>
      <w:r w:rsidRPr="00A959A4">
        <w:rPr>
          <w:rStyle w:val="Emphasis"/>
          <w:highlight w:val="cyan"/>
        </w:rPr>
        <w:t>nationalisation</w:t>
      </w:r>
      <w:proofErr w:type="spellEnd"/>
      <w:r w:rsidRPr="00A959A4">
        <w:rPr>
          <w:rStyle w:val="Emphasis"/>
          <w:highlight w:val="cyan"/>
        </w:rPr>
        <w:t xml:space="preserve"> of resources</w:t>
      </w:r>
      <w:r w:rsidRPr="00E868FA">
        <w:rPr>
          <w:sz w:val="16"/>
        </w:rPr>
        <w:t xml:space="preserve"> </w:t>
      </w:r>
      <w:r w:rsidRPr="00803B0C">
        <w:rPr>
          <w:rStyle w:val="StyleUnderline"/>
        </w:rPr>
        <w:t>to the</w:t>
      </w:r>
      <w:r w:rsidRPr="00E868FA">
        <w:rPr>
          <w:sz w:val="16"/>
        </w:rPr>
        <w:t xml:space="preserve"> </w:t>
      </w:r>
      <w:r w:rsidRPr="00A959A4">
        <w:rPr>
          <w:rStyle w:val="Emphasis"/>
          <w:highlight w:val="cyan"/>
        </w:rPr>
        <w:t>deployment of militaries</w:t>
      </w:r>
      <w:r w:rsidRPr="00E868FA">
        <w:rPr>
          <w:sz w:val="16"/>
        </w:rPr>
        <w:t xml:space="preserve"> </w:t>
      </w:r>
      <w:r w:rsidRPr="00803B0C">
        <w:rPr>
          <w:rStyle w:val="StyleUnderline"/>
        </w:rPr>
        <w:t xml:space="preserve">in response to </w:t>
      </w:r>
      <w:r w:rsidRPr="00A959A4">
        <w:rPr>
          <w:rStyle w:val="StyleUnderline"/>
          <w:highlight w:val="cyan"/>
        </w:rPr>
        <w:t>climate shocks</w:t>
      </w:r>
      <w:r w:rsidRPr="00E868FA">
        <w:rPr>
          <w:sz w:val="16"/>
        </w:rPr>
        <w:t xml:space="preserve">, </w:t>
      </w:r>
      <w:r w:rsidRPr="00803B0C">
        <w:rPr>
          <w:rStyle w:val="StyleUnderline"/>
        </w:rPr>
        <w:t>it can be</w:t>
      </w:r>
      <w:r w:rsidRPr="00E868FA">
        <w:rPr>
          <w:sz w:val="16"/>
        </w:rPr>
        <w:t xml:space="preserve"> </w:t>
      </w:r>
      <w:r w:rsidRPr="00803B0C">
        <w:rPr>
          <w:rStyle w:val="Emphasis"/>
        </w:rPr>
        <w:t>all-</w:t>
      </w:r>
      <w:proofErr w:type="gramStart"/>
      <w:r w:rsidRPr="00803B0C">
        <w:rPr>
          <w:rStyle w:val="Emphasis"/>
        </w:rPr>
        <w:t>too-easy</w:t>
      </w:r>
      <w:proofErr w:type="gramEnd"/>
      <w:r w:rsidRPr="00E868FA">
        <w:rPr>
          <w:sz w:val="16"/>
        </w:rPr>
        <w:t xml:space="preserve"> </w:t>
      </w:r>
      <w:r w:rsidRPr="00803B0C">
        <w:rPr>
          <w:rStyle w:val="StyleUnderline"/>
        </w:rPr>
        <w:t>for public safety needs to bleed into personal political opportunities</w:t>
      </w:r>
      <w:r w:rsidRPr="00E868FA">
        <w:rPr>
          <w:sz w:val="16"/>
        </w:rPr>
        <w:t xml:space="preserve">. </w:t>
      </w:r>
      <w:r w:rsidRPr="00A959A4">
        <w:rPr>
          <w:rStyle w:val="StyleUnderline"/>
          <w:highlight w:val="cyan"/>
        </w:rPr>
        <w:t>The</w:t>
      </w:r>
      <w:r w:rsidRPr="00E868FA">
        <w:rPr>
          <w:sz w:val="16"/>
        </w:rPr>
        <w:t xml:space="preserve"> </w:t>
      </w:r>
      <w:r w:rsidRPr="00A959A4">
        <w:rPr>
          <w:rStyle w:val="Emphasis"/>
          <w:highlight w:val="cyan"/>
        </w:rPr>
        <w:t>second-order effects</w:t>
      </w:r>
      <w:r w:rsidRPr="00E868FA">
        <w:rPr>
          <w:sz w:val="16"/>
        </w:rPr>
        <w:t xml:space="preserve"> </w:t>
      </w:r>
      <w:r w:rsidRPr="00803B0C">
        <w:rPr>
          <w:rStyle w:val="StyleUnderline"/>
        </w:rPr>
        <w:t>of climate change</w:t>
      </w:r>
      <w:r w:rsidRPr="00E868FA">
        <w:rPr>
          <w:sz w:val="16"/>
        </w:rPr>
        <w:t xml:space="preserve">, </w:t>
      </w:r>
      <w:r w:rsidRPr="00A959A4">
        <w:rPr>
          <w:rStyle w:val="StyleUnderline"/>
          <w:highlight w:val="cyan"/>
        </w:rPr>
        <w:t>from</w:t>
      </w:r>
      <w:r w:rsidRPr="00E868FA">
        <w:rPr>
          <w:sz w:val="16"/>
        </w:rPr>
        <w:t xml:space="preserve"> </w:t>
      </w:r>
      <w:r w:rsidRPr="00A959A4">
        <w:rPr>
          <w:rStyle w:val="Emphasis"/>
          <w:highlight w:val="cyan"/>
        </w:rPr>
        <w:t>supply</w:t>
      </w:r>
      <w:r w:rsidRPr="00803B0C">
        <w:rPr>
          <w:rStyle w:val="Emphasis"/>
        </w:rPr>
        <w:t xml:space="preserve"> chain </w:t>
      </w:r>
      <w:r w:rsidRPr="00A959A4">
        <w:rPr>
          <w:rStyle w:val="Emphasis"/>
          <w:highlight w:val="cyan"/>
        </w:rPr>
        <w:t>instability</w:t>
      </w:r>
      <w:r w:rsidRPr="00E868FA">
        <w:rPr>
          <w:sz w:val="16"/>
        </w:rPr>
        <w:t xml:space="preserve"> </w:t>
      </w:r>
      <w:r w:rsidRPr="00A959A4">
        <w:rPr>
          <w:rStyle w:val="StyleUnderline"/>
          <w:highlight w:val="cyan"/>
        </w:rPr>
        <w:t>to</w:t>
      </w:r>
      <w:r w:rsidRPr="00E868FA">
        <w:rPr>
          <w:sz w:val="16"/>
        </w:rPr>
        <w:t xml:space="preserve"> the </w:t>
      </w:r>
      <w:r w:rsidRPr="00A959A4">
        <w:rPr>
          <w:rStyle w:val="Emphasis"/>
          <w:highlight w:val="cyan"/>
        </w:rPr>
        <w:t>migration</w:t>
      </w:r>
      <w:r w:rsidRPr="00803B0C">
        <w:rPr>
          <w:rStyle w:val="Emphasis"/>
        </w:rPr>
        <w:t xml:space="preserve"> of peoples</w:t>
      </w:r>
      <w:r w:rsidRPr="00E868FA">
        <w:rPr>
          <w:sz w:val="16"/>
        </w:rPr>
        <w:t xml:space="preserve">, </w:t>
      </w:r>
      <w:r w:rsidRPr="00803B0C">
        <w:rPr>
          <w:rStyle w:val="StyleUnderline"/>
        </w:rPr>
        <w:t>will</w:t>
      </w:r>
      <w:r w:rsidRPr="00E868FA">
        <w:rPr>
          <w:sz w:val="16"/>
        </w:rPr>
        <w:t xml:space="preserve"> also </w:t>
      </w:r>
      <w:r w:rsidRPr="00A959A4">
        <w:rPr>
          <w:rStyle w:val="StyleUnderline"/>
        </w:rPr>
        <w:t>provide</w:t>
      </w:r>
      <w:r w:rsidRPr="00803B0C">
        <w:rPr>
          <w:rStyle w:val="StyleUnderline"/>
        </w:rPr>
        <w:t xml:space="preserve"> authoritarian </w:t>
      </w:r>
      <w:r w:rsidRPr="00A959A4">
        <w:rPr>
          <w:rStyle w:val="StyleUnderline"/>
        </w:rPr>
        <w:t>leaders</w:t>
      </w:r>
      <w:r w:rsidRPr="00E868FA">
        <w:rPr>
          <w:sz w:val="16"/>
        </w:rPr>
        <w:t xml:space="preserve"> </w:t>
      </w:r>
      <w:r w:rsidRPr="00803B0C">
        <w:rPr>
          <w:rStyle w:val="Emphasis"/>
        </w:rPr>
        <w:t>more fodder</w:t>
      </w:r>
      <w:r w:rsidRPr="00E868FA">
        <w:rPr>
          <w:sz w:val="16"/>
        </w:rPr>
        <w:t xml:space="preserve"> </w:t>
      </w:r>
      <w:r w:rsidRPr="00803B0C">
        <w:rPr>
          <w:rStyle w:val="StyleUnderline"/>
        </w:rPr>
        <w:t>for their ethno-nationalist ideologies</w:t>
      </w:r>
      <w:r w:rsidRPr="00E868FA">
        <w:rPr>
          <w:sz w:val="16"/>
        </w:rPr>
        <w:t xml:space="preserve">, </w:t>
      </w:r>
      <w:r w:rsidRPr="00803B0C">
        <w:rPr>
          <w:rStyle w:val="StyleUnderline"/>
        </w:rPr>
        <w:t>which</w:t>
      </w:r>
      <w:r w:rsidRPr="00E868FA">
        <w:rPr>
          <w:sz w:val="16"/>
        </w:rPr>
        <w:t xml:space="preserve"> </w:t>
      </w:r>
      <w:r w:rsidRPr="00A959A4">
        <w:rPr>
          <w:rStyle w:val="Emphasis"/>
          <w:highlight w:val="cyan"/>
        </w:rPr>
        <w:t>inflame divisions</w:t>
      </w:r>
      <w:r w:rsidRPr="00E868FA">
        <w:rPr>
          <w:sz w:val="16"/>
        </w:rPr>
        <w:t xml:space="preserve"> </w:t>
      </w:r>
      <w:r w:rsidRPr="00803B0C">
        <w:rPr>
          <w:rStyle w:val="StyleUnderline"/>
        </w:rPr>
        <w:t xml:space="preserve">in society </w:t>
      </w:r>
      <w:r w:rsidRPr="00A959A4">
        <w:rPr>
          <w:rStyle w:val="StyleUnderline"/>
          <w:highlight w:val="cyan"/>
        </w:rPr>
        <w:t>and</w:t>
      </w:r>
      <w:r w:rsidRPr="00803B0C">
        <w:rPr>
          <w:rStyle w:val="StyleUnderline"/>
        </w:rPr>
        <w:t xml:space="preserve"> could</w:t>
      </w:r>
      <w:r w:rsidRPr="00E868FA">
        <w:rPr>
          <w:sz w:val="16"/>
        </w:rPr>
        <w:t xml:space="preserve"> help </w:t>
      </w:r>
      <w:r w:rsidRPr="00A959A4">
        <w:rPr>
          <w:rStyle w:val="Emphasis"/>
          <w:highlight w:val="cyan"/>
        </w:rPr>
        <w:t>broaden</w:t>
      </w:r>
      <w:r w:rsidRPr="00E868FA">
        <w:rPr>
          <w:sz w:val="16"/>
        </w:rPr>
        <w:t xml:space="preserve"> </w:t>
      </w:r>
      <w:r w:rsidRPr="00803B0C">
        <w:rPr>
          <w:rStyle w:val="StyleUnderline"/>
        </w:rPr>
        <w:t xml:space="preserve">their personal </w:t>
      </w:r>
      <w:r w:rsidRPr="00A959A4">
        <w:rPr>
          <w:rStyle w:val="StyleUnderline"/>
          <w:highlight w:val="cyan"/>
        </w:rPr>
        <w:t>appeal</w:t>
      </w:r>
      <w:r w:rsidRPr="00E868FA">
        <w:rPr>
          <w:sz w:val="16"/>
        </w:rPr>
        <w:t xml:space="preserve">. Without clear and sturdy limits on executive power, </w:t>
      </w:r>
      <w:r w:rsidRPr="00A959A4">
        <w:rPr>
          <w:rStyle w:val="StyleUnderline"/>
          <w:highlight w:val="cyan"/>
        </w:rPr>
        <w:t>the</w:t>
      </w:r>
      <w:r w:rsidRPr="00803B0C">
        <w:rPr>
          <w:rStyle w:val="StyleUnderline"/>
        </w:rPr>
        <w:t xml:space="preserve"> disruptive </w:t>
      </w:r>
      <w:r w:rsidRPr="00A959A4">
        <w:rPr>
          <w:rStyle w:val="StyleUnderline"/>
          <w:highlight w:val="cyan"/>
        </w:rPr>
        <w:t>impacts of climate change</w:t>
      </w:r>
      <w:r w:rsidRPr="00803B0C">
        <w:rPr>
          <w:rStyle w:val="StyleUnderline"/>
        </w:rPr>
        <w:t xml:space="preserve"> </w:t>
      </w:r>
      <w:r w:rsidRPr="00A959A4">
        <w:rPr>
          <w:rStyle w:val="StyleUnderline"/>
          <w:highlight w:val="cyan"/>
        </w:rPr>
        <w:t>will</w:t>
      </w:r>
      <w:r w:rsidRPr="00803B0C">
        <w:rPr>
          <w:rStyle w:val="StyleUnderline"/>
        </w:rPr>
        <w:t xml:space="preserve"> be used to</w:t>
      </w:r>
      <w:r w:rsidRPr="00E868FA">
        <w:rPr>
          <w:sz w:val="16"/>
        </w:rPr>
        <w:t xml:space="preserve"> </w:t>
      </w:r>
      <w:r w:rsidRPr="00803B0C">
        <w:rPr>
          <w:rStyle w:val="Emphasis"/>
        </w:rPr>
        <w:t xml:space="preserve">further </w:t>
      </w:r>
      <w:r w:rsidRPr="00A959A4">
        <w:rPr>
          <w:rStyle w:val="Emphasis"/>
          <w:highlight w:val="cyan"/>
        </w:rPr>
        <w:t>chip away</w:t>
      </w:r>
      <w:r w:rsidRPr="00A959A4">
        <w:rPr>
          <w:sz w:val="16"/>
          <w:highlight w:val="cyan"/>
        </w:rPr>
        <w:t xml:space="preserve"> </w:t>
      </w:r>
      <w:r w:rsidRPr="00A959A4">
        <w:rPr>
          <w:rStyle w:val="StyleUnderline"/>
          <w:highlight w:val="cyan"/>
        </w:rPr>
        <w:t>at</w:t>
      </w:r>
      <w:r w:rsidRPr="00803B0C">
        <w:rPr>
          <w:rStyle w:val="StyleUnderline"/>
        </w:rPr>
        <w:t xml:space="preserve"> democratic </w:t>
      </w:r>
      <w:r w:rsidRPr="00A959A4">
        <w:rPr>
          <w:rStyle w:val="StyleUnderline"/>
          <w:highlight w:val="cyan"/>
        </w:rPr>
        <w:t>freedoms</w:t>
      </w:r>
      <w:r w:rsidRPr="00803B0C">
        <w:rPr>
          <w:rStyle w:val="StyleUnderline"/>
        </w:rPr>
        <w:t xml:space="preserve"> across the world</w:t>
      </w:r>
      <w:r w:rsidRPr="00E868FA">
        <w:rPr>
          <w:sz w:val="16"/>
        </w:rPr>
        <w:t>.</w:t>
      </w:r>
    </w:p>
    <w:p w14:paraId="4126BC25" w14:textId="77777777" w:rsidR="00723DD5" w:rsidRPr="00803B0C" w:rsidRDefault="00723DD5" w:rsidP="00723DD5">
      <w:pPr>
        <w:rPr>
          <w:rStyle w:val="Emphasis"/>
        </w:rPr>
      </w:pPr>
      <w:r w:rsidRPr="00803B0C">
        <w:rPr>
          <w:rStyle w:val="Emphasis"/>
        </w:rPr>
        <w:t>Overlapping shocks are the new normal</w:t>
      </w:r>
    </w:p>
    <w:p w14:paraId="060CBE8C" w14:textId="77777777" w:rsidR="00723DD5" w:rsidRPr="00E868FA" w:rsidRDefault="00723DD5" w:rsidP="00723DD5">
      <w:pPr>
        <w:rPr>
          <w:sz w:val="16"/>
        </w:rPr>
      </w:pPr>
      <w:r w:rsidRPr="00E868FA">
        <w:rPr>
          <w:sz w:val="16"/>
        </w:rPr>
        <w:t xml:space="preserve">Finally, </w:t>
      </w:r>
      <w:r w:rsidRPr="00803B0C">
        <w:rPr>
          <w:rStyle w:val="StyleUnderline"/>
        </w:rPr>
        <w:t xml:space="preserve">this situation is teaching the </w:t>
      </w:r>
      <w:proofErr w:type="spellStart"/>
      <w:r w:rsidRPr="00803B0C">
        <w:rPr>
          <w:rStyle w:val="StyleUnderline"/>
        </w:rPr>
        <w:t>globalised</w:t>
      </w:r>
      <w:proofErr w:type="spellEnd"/>
      <w:r w:rsidRPr="00803B0C">
        <w:rPr>
          <w:rStyle w:val="StyleUnderline"/>
        </w:rPr>
        <w:t xml:space="preserve"> world</w:t>
      </w:r>
      <w:r w:rsidRPr="00E868FA">
        <w:rPr>
          <w:sz w:val="16"/>
        </w:rPr>
        <w:t xml:space="preserve"> </w:t>
      </w:r>
      <w:r w:rsidRPr="00803B0C">
        <w:rPr>
          <w:rStyle w:val="Emphasis"/>
        </w:rPr>
        <w:t xml:space="preserve">new </w:t>
      </w:r>
      <w:r w:rsidRPr="005A6405">
        <w:rPr>
          <w:rStyle w:val="Emphasis"/>
          <w:highlight w:val="cyan"/>
        </w:rPr>
        <w:t>lessons</w:t>
      </w:r>
      <w:r w:rsidRPr="00E868FA">
        <w:rPr>
          <w:sz w:val="16"/>
        </w:rPr>
        <w:t xml:space="preserve"> </w:t>
      </w:r>
      <w:r w:rsidRPr="005A6405">
        <w:rPr>
          <w:rStyle w:val="StyleUnderline"/>
          <w:highlight w:val="cyan"/>
        </w:rPr>
        <w:t>on</w:t>
      </w:r>
      <w:r w:rsidRPr="00803B0C">
        <w:rPr>
          <w:rStyle w:val="StyleUnderline"/>
        </w:rPr>
        <w:t xml:space="preserve"> the</w:t>
      </w:r>
      <w:r w:rsidRPr="00E868FA">
        <w:rPr>
          <w:sz w:val="16"/>
        </w:rPr>
        <w:t xml:space="preserve"> </w:t>
      </w:r>
      <w:r w:rsidRPr="00803B0C">
        <w:rPr>
          <w:rStyle w:val="Emphasis"/>
        </w:rPr>
        <w:t xml:space="preserve">devastating </w:t>
      </w:r>
      <w:r w:rsidRPr="005A6405">
        <w:rPr>
          <w:rStyle w:val="Emphasis"/>
          <w:highlight w:val="cyan"/>
        </w:rPr>
        <w:t>consequences</w:t>
      </w:r>
      <w:r w:rsidRPr="00E868FA">
        <w:rPr>
          <w:sz w:val="16"/>
        </w:rPr>
        <w:t xml:space="preserve"> </w:t>
      </w:r>
      <w:r w:rsidRPr="005A6405">
        <w:rPr>
          <w:rStyle w:val="StyleUnderline"/>
          <w:highlight w:val="cyan"/>
        </w:rPr>
        <w:t>of</w:t>
      </w:r>
      <w:r w:rsidRPr="00E868FA">
        <w:rPr>
          <w:sz w:val="16"/>
        </w:rPr>
        <w:t xml:space="preserve"> </w:t>
      </w:r>
      <w:r w:rsidRPr="00803B0C">
        <w:rPr>
          <w:rStyle w:val="Emphasis"/>
        </w:rPr>
        <w:t xml:space="preserve">compounding </w:t>
      </w:r>
      <w:r w:rsidRPr="005A6405">
        <w:rPr>
          <w:rStyle w:val="Emphasis"/>
          <w:highlight w:val="cyan"/>
        </w:rPr>
        <w:t>shocks</w:t>
      </w:r>
      <w:r w:rsidRPr="00E868FA">
        <w:rPr>
          <w:sz w:val="16"/>
        </w:rPr>
        <w:t xml:space="preserve">. </w:t>
      </w:r>
      <w:r w:rsidRPr="00803B0C">
        <w:rPr>
          <w:rStyle w:val="StyleUnderline"/>
        </w:rPr>
        <w:t>Managing a deadly global pandemic is</w:t>
      </w:r>
      <w:r w:rsidRPr="00E868FA">
        <w:rPr>
          <w:sz w:val="16"/>
        </w:rPr>
        <w:t xml:space="preserve"> </w:t>
      </w:r>
      <w:r w:rsidRPr="00803B0C">
        <w:rPr>
          <w:rStyle w:val="Emphasis"/>
        </w:rPr>
        <w:t>bad enough</w:t>
      </w:r>
      <w:r w:rsidRPr="00E868FA">
        <w:rPr>
          <w:sz w:val="16"/>
        </w:rPr>
        <w:t xml:space="preserve">, </w:t>
      </w:r>
      <w:r w:rsidRPr="00803B0C">
        <w:rPr>
          <w:rStyle w:val="StyleUnderline"/>
        </w:rPr>
        <w:t>even before you layer on the</w:t>
      </w:r>
      <w:r w:rsidRPr="00E868FA">
        <w:rPr>
          <w:sz w:val="16"/>
        </w:rPr>
        <w:t xml:space="preserve"> </w:t>
      </w:r>
      <w:r w:rsidRPr="00803B0C">
        <w:rPr>
          <w:rStyle w:val="Emphasis"/>
        </w:rPr>
        <w:t xml:space="preserve">massive </w:t>
      </w:r>
      <w:r w:rsidRPr="005A6405">
        <w:rPr>
          <w:rStyle w:val="Emphasis"/>
          <w:highlight w:val="cyan"/>
        </w:rPr>
        <w:t>unemployment</w:t>
      </w:r>
      <w:r w:rsidRPr="00E868FA">
        <w:rPr>
          <w:sz w:val="16"/>
        </w:rPr>
        <w:t xml:space="preserve">, </w:t>
      </w:r>
      <w:r w:rsidRPr="005A6405">
        <w:rPr>
          <w:rStyle w:val="Emphasis"/>
          <w:highlight w:val="cyan"/>
        </w:rPr>
        <w:t>trade disruptions</w:t>
      </w:r>
      <w:r w:rsidRPr="00E868FA">
        <w:rPr>
          <w:sz w:val="16"/>
        </w:rPr>
        <w:t xml:space="preserve"> </w:t>
      </w:r>
      <w:r w:rsidRPr="005A6405">
        <w:rPr>
          <w:rStyle w:val="StyleUnderline"/>
          <w:highlight w:val="cyan"/>
        </w:rPr>
        <w:t>and</w:t>
      </w:r>
      <w:r w:rsidRPr="00E868FA">
        <w:rPr>
          <w:sz w:val="16"/>
        </w:rPr>
        <w:t xml:space="preserve"> </w:t>
      </w:r>
      <w:r w:rsidRPr="00803B0C">
        <w:rPr>
          <w:rStyle w:val="Emphasis"/>
        </w:rPr>
        <w:t xml:space="preserve">economic </w:t>
      </w:r>
      <w:r w:rsidRPr="005A6405">
        <w:rPr>
          <w:rStyle w:val="Emphasis"/>
          <w:highlight w:val="cyan"/>
        </w:rPr>
        <w:t>shutdown</w:t>
      </w:r>
      <w:r w:rsidRPr="00E868FA">
        <w:rPr>
          <w:sz w:val="16"/>
        </w:rPr>
        <w:t xml:space="preserve"> </w:t>
      </w:r>
      <w:r w:rsidRPr="00803B0C">
        <w:rPr>
          <w:rStyle w:val="StyleUnderline"/>
        </w:rPr>
        <w:t xml:space="preserve">that its mitigation </w:t>
      </w:r>
      <w:r w:rsidRPr="005A6405">
        <w:rPr>
          <w:rStyle w:val="StyleUnderline"/>
          <w:highlight w:val="cyan"/>
        </w:rPr>
        <w:t>sets</w:t>
      </w:r>
      <w:r w:rsidRPr="00803B0C">
        <w:rPr>
          <w:rStyle w:val="StyleUnderline"/>
        </w:rPr>
        <w:t xml:space="preserve"> in motion</w:t>
      </w:r>
      <w:r w:rsidRPr="00E868FA">
        <w:rPr>
          <w:sz w:val="16"/>
        </w:rPr>
        <w:t>.</w:t>
      </w:r>
    </w:p>
    <w:p w14:paraId="31F6B1F0" w14:textId="77777777" w:rsidR="00723DD5" w:rsidRPr="00E868FA" w:rsidRDefault="00723DD5" w:rsidP="00723DD5">
      <w:pPr>
        <w:rPr>
          <w:sz w:val="16"/>
        </w:rPr>
      </w:pPr>
      <w:r w:rsidRPr="00803B0C">
        <w:rPr>
          <w:rStyle w:val="StyleUnderline"/>
        </w:rPr>
        <w:t xml:space="preserve">The months ahead will </w:t>
      </w:r>
      <w:r w:rsidRPr="005A6405">
        <w:rPr>
          <w:rStyle w:val="StyleUnderline"/>
          <w:highlight w:val="cyan"/>
        </w:rPr>
        <w:t>bring</w:t>
      </w:r>
      <w:r w:rsidRPr="00803B0C">
        <w:rPr>
          <w:rStyle w:val="StyleUnderline"/>
        </w:rPr>
        <w:t xml:space="preserve"> about</w:t>
      </w:r>
      <w:r w:rsidRPr="00E868FA">
        <w:rPr>
          <w:sz w:val="16"/>
        </w:rPr>
        <w:t xml:space="preserve"> </w:t>
      </w:r>
      <w:r w:rsidRPr="005A6405">
        <w:rPr>
          <w:rStyle w:val="Emphasis"/>
          <w:highlight w:val="cyan"/>
        </w:rPr>
        <w:t>additional crises</w:t>
      </w:r>
      <w:r w:rsidRPr="00E868FA">
        <w:rPr>
          <w:sz w:val="16"/>
        </w:rPr>
        <w:t xml:space="preserve"> – </w:t>
      </w:r>
      <w:r w:rsidRPr="00E868FA">
        <w:rPr>
          <w:rStyle w:val="StyleUnderline"/>
        </w:rPr>
        <w:t>some related to the pandemic</w:t>
      </w:r>
      <w:r w:rsidRPr="00E868FA">
        <w:rPr>
          <w:sz w:val="16"/>
        </w:rPr>
        <w:t xml:space="preserve">, </w:t>
      </w:r>
      <w:r w:rsidRPr="005A6405">
        <w:rPr>
          <w:rStyle w:val="StyleUnderline"/>
          <w:highlight w:val="cyan"/>
        </w:rPr>
        <w:t>like</w:t>
      </w:r>
      <w:r w:rsidRPr="005A6405">
        <w:rPr>
          <w:rStyle w:val="StyleUnderline"/>
        </w:rPr>
        <w:t xml:space="preserve"> a</w:t>
      </w:r>
      <w:r w:rsidRPr="00E868FA">
        <w:rPr>
          <w:sz w:val="16"/>
        </w:rPr>
        <w:t xml:space="preserve"> </w:t>
      </w:r>
      <w:r w:rsidRPr="005A6405">
        <w:rPr>
          <w:rStyle w:val="Emphasis"/>
          <w:highlight w:val="cyan"/>
        </w:rPr>
        <w:t>massive</w:t>
      </w:r>
      <w:r w:rsidRPr="00E868FA">
        <w:rPr>
          <w:rStyle w:val="Emphasis"/>
        </w:rPr>
        <w:t xml:space="preserve"> uptick in public </w:t>
      </w:r>
      <w:r w:rsidRPr="005A6405">
        <w:rPr>
          <w:rStyle w:val="Emphasis"/>
          <w:highlight w:val="cyan"/>
        </w:rPr>
        <w:t>debt</w:t>
      </w:r>
      <w:r w:rsidRPr="00E868FA">
        <w:rPr>
          <w:sz w:val="16"/>
        </w:rPr>
        <w:t xml:space="preserve"> </w:t>
      </w:r>
      <w:r w:rsidRPr="00E868FA">
        <w:rPr>
          <w:rStyle w:val="StyleUnderline"/>
        </w:rPr>
        <w:t>used to bail out national economies</w:t>
      </w:r>
      <w:r w:rsidRPr="00E868FA">
        <w:rPr>
          <w:sz w:val="16"/>
        </w:rPr>
        <w:t xml:space="preserve">. </w:t>
      </w:r>
      <w:r w:rsidRPr="00E868FA">
        <w:rPr>
          <w:rStyle w:val="StyleUnderline"/>
        </w:rPr>
        <w:t>But other near-term shocks may themselves be</w:t>
      </w:r>
      <w:r w:rsidRPr="00E868FA">
        <w:rPr>
          <w:sz w:val="16"/>
        </w:rPr>
        <w:t xml:space="preserve"> </w:t>
      </w:r>
      <w:r w:rsidRPr="005A6405">
        <w:rPr>
          <w:rStyle w:val="Emphasis"/>
          <w:highlight w:val="cyan"/>
        </w:rPr>
        <w:t>climate change</w:t>
      </w:r>
      <w:r w:rsidRPr="00E868FA">
        <w:rPr>
          <w:rStyle w:val="Emphasis"/>
        </w:rPr>
        <w:t>-induced</w:t>
      </w:r>
      <w:r w:rsidRPr="00E868FA">
        <w:rPr>
          <w:sz w:val="16"/>
        </w:rPr>
        <w:t xml:space="preserve">, </w:t>
      </w:r>
      <w:r w:rsidRPr="00E868FA">
        <w:rPr>
          <w:rStyle w:val="StyleUnderline"/>
        </w:rPr>
        <w:t>from</w:t>
      </w:r>
      <w:r w:rsidRPr="00E868FA">
        <w:rPr>
          <w:sz w:val="16"/>
        </w:rPr>
        <w:t xml:space="preserve"> </w:t>
      </w:r>
      <w:r w:rsidRPr="00E868FA">
        <w:rPr>
          <w:rStyle w:val="Emphasis"/>
        </w:rPr>
        <w:t>new forecasts</w:t>
      </w:r>
      <w:r w:rsidRPr="00E868FA">
        <w:rPr>
          <w:sz w:val="16"/>
        </w:rPr>
        <w:t xml:space="preserve"> </w:t>
      </w:r>
      <w:r w:rsidRPr="00E868FA">
        <w:rPr>
          <w:rStyle w:val="StyleUnderline"/>
        </w:rPr>
        <w:t>for</w:t>
      </w:r>
      <w:r w:rsidRPr="00E868FA">
        <w:rPr>
          <w:sz w:val="16"/>
        </w:rPr>
        <w:t> </w:t>
      </w:r>
      <w:hyperlink r:id="rId50" w:history="1">
        <w:r w:rsidRPr="005A6405">
          <w:rPr>
            <w:rStyle w:val="Emphasis"/>
          </w:rPr>
          <w:t xml:space="preserve">large-scale </w:t>
        </w:r>
        <w:r w:rsidRPr="005A6405">
          <w:rPr>
            <w:rStyle w:val="Emphasis"/>
            <w:highlight w:val="cyan"/>
          </w:rPr>
          <w:t>floods</w:t>
        </w:r>
        <w:r w:rsidRPr="005A6405">
          <w:rPr>
            <w:rStyle w:val="Hyperlink"/>
          </w:rPr>
          <w:t xml:space="preserve"> </w:t>
        </w:r>
        <w:r w:rsidRPr="005A6405">
          <w:rPr>
            <w:rStyle w:val="Hyperlink"/>
            <w:sz w:val="16"/>
            <w:szCs w:val="16"/>
          </w:rPr>
          <w:t>this spring</w:t>
        </w:r>
      </w:hyperlink>
      <w:r w:rsidRPr="00E868FA">
        <w:rPr>
          <w:sz w:val="16"/>
        </w:rPr>
        <w:t> </w:t>
      </w:r>
      <w:r w:rsidRPr="00E868FA">
        <w:rPr>
          <w:rStyle w:val="StyleUnderline"/>
        </w:rPr>
        <w:t>in the central US</w:t>
      </w:r>
      <w:r w:rsidRPr="00E868FA">
        <w:rPr>
          <w:sz w:val="16"/>
        </w:rPr>
        <w:t xml:space="preserve">, </w:t>
      </w:r>
      <w:r w:rsidRPr="00E868FA">
        <w:rPr>
          <w:rStyle w:val="StyleUnderline"/>
        </w:rPr>
        <w:t>to</w:t>
      </w:r>
      <w:r w:rsidRPr="00E868FA">
        <w:rPr>
          <w:sz w:val="16"/>
        </w:rPr>
        <w:t xml:space="preserve"> a prospective repeat of </w:t>
      </w:r>
      <w:hyperlink r:id="rId51" w:history="1">
        <w:r w:rsidRPr="00E868FA">
          <w:rPr>
            <w:rStyle w:val="Hyperlink"/>
            <w:sz w:val="16"/>
          </w:rPr>
          <w:t xml:space="preserve">2019’s </w:t>
        </w:r>
        <w:r w:rsidRPr="00696785">
          <w:rPr>
            <w:rStyle w:val="Emphasis"/>
          </w:rPr>
          <w:t xml:space="preserve">severe summer </w:t>
        </w:r>
        <w:r w:rsidRPr="005A6405">
          <w:rPr>
            <w:rStyle w:val="Emphasis"/>
            <w:highlight w:val="cyan"/>
          </w:rPr>
          <w:t>heat waves</w:t>
        </w:r>
      </w:hyperlink>
      <w:r w:rsidRPr="00E868FA">
        <w:rPr>
          <w:sz w:val="16"/>
        </w:rPr>
        <w:t> </w:t>
      </w:r>
      <w:r w:rsidRPr="00E868FA">
        <w:rPr>
          <w:rStyle w:val="StyleUnderline"/>
        </w:rPr>
        <w:t>across Europe</w:t>
      </w:r>
      <w:r w:rsidRPr="00E868FA">
        <w:rPr>
          <w:sz w:val="16"/>
        </w:rPr>
        <w:t>.</w:t>
      </w:r>
    </w:p>
    <w:p w14:paraId="60151D0D" w14:textId="77777777" w:rsidR="00723DD5" w:rsidRPr="00E868FA" w:rsidRDefault="00723DD5" w:rsidP="00723DD5">
      <w:pPr>
        <w:rPr>
          <w:sz w:val="14"/>
        </w:rPr>
      </w:pPr>
      <w:r w:rsidRPr="00E868FA">
        <w:rPr>
          <w:rStyle w:val="StyleUnderline"/>
        </w:rPr>
        <w:t xml:space="preserve">These </w:t>
      </w:r>
      <w:r w:rsidRPr="005A6405">
        <w:rPr>
          <w:rStyle w:val="StyleUnderline"/>
          <w:highlight w:val="cyan"/>
        </w:rPr>
        <w:t>disasters</w:t>
      </w:r>
      <w:r w:rsidRPr="005A6405">
        <w:rPr>
          <w:rStyle w:val="StyleUnderline"/>
        </w:rPr>
        <w:t xml:space="preserve"> have the potential to strike</w:t>
      </w:r>
      <w:r w:rsidRPr="005A6405">
        <w:rPr>
          <w:sz w:val="14"/>
        </w:rPr>
        <w:t xml:space="preserve"> </w:t>
      </w:r>
      <w:r w:rsidRPr="005A6405">
        <w:rPr>
          <w:rStyle w:val="Emphasis"/>
        </w:rPr>
        <w:t>just at the time</w:t>
      </w:r>
      <w:r w:rsidRPr="005A6405">
        <w:rPr>
          <w:sz w:val="14"/>
        </w:rPr>
        <w:t xml:space="preserve"> </w:t>
      </w:r>
      <w:r w:rsidRPr="005A6405">
        <w:rPr>
          <w:rStyle w:val="StyleUnderline"/>
        </w:rPr>
        <w:t>when people</w:t>
      </w:r>
      <w:r w:rsidRPr="00E868FA">
        <w:rPr>
          <w:rStyle w:val="StyleUnderline"/>
        </w:rPr>
        <w:t xml:space="preserve"> are being advised to shelter inside</w:t>
      </w:r>
      <w:r w:rsidRPr="00E868FA">
        <w:rPr>
          <w:sz w:val="14"/>
        </w:rPr>
        <w:t xml:space="preserve">, </w:t>
      </w:r>
      <w:r w:rsidRPr="00E868FA">
        <w:rPr>
          <w:rStyle w:val="Emphasis"/>
        </w:rPr>
        <w:t>many</w:t>
      </w:r>
      <w:r w:rsidRPr="00E868FA">
        <w:rPr>
          <w:sz w:val="14"/>
        </w:rPr>
        <w:t xml:space="preserve"> </w:t>
      </w:r>
      <w:r w:rsidRPr="00E868FA">
        <w:rPr>
          <w:rStyle w:val="StyleUnderline"/>
        </w:rPr>
        <w:t>in</w:t>
      </w:r>
      <w:r w:rsidRPr="00E868FA">
        <w:rPr>
          <w:sz w:val="14"/>
        </w:rPr>
        <w:t xml:space="preserve"> </w:t>
      </w:r>
      <w:r w:rsidRPr="00E868FA">
        <w:rPr>
          <w:rStyle w:val="Emphasis"/>
        </w:rPr>
        <w:t>at-risk areas</w:t>
      </w:r>
      <w:r w:rsidRPr="00E868FA">
        <w:rPr>
          <w:sz w:val="14"/>
        </w:rPr>
        <w:t xml:space="preserve"> </w:t>
      </w:r>
      <w:r w:rsidRPr="00E868FA">
        <w:rPr>
          <w:rStyle w:val="StyleUnderline"/>
        </w:rPr>
        <w:t>and</w:t>
      </w:r>
      <w:r w:rsidRPr="00E868FA">
        <w:rPr>
          <w:sz w:val="14"/>
        </w:rPr>
        <w:t xml:space="preserve"> </w:t>
      </w:r>
      <w:r w:rsidRPr="00E868FA">
        <w:rPr>
          <w:rStyle w:val="StyleUnderline"/>
        </w:rPr>
        <w:t>without adequate indoor cooling</w:t>
      </w:r>
      <w:r w:rsidRPr="00E868FA">
        <w:rPr>
          <w:sz w:val="14"/>
        </w:rPr>
        <w:t xml:space="preserve">. </w:t>
      </w:r>
      <w:r w:rsidRPr="00E868FA">
        <w:rPr>
          <w:rStyle w:val="StyleUnderline"/>
        </w:rPr>
        <w:t xml:space="preserve">Overlapping, historic shocks like this are </w:t>
      </w:r>
      <w:r w:rsidRPr="005A6405">
        <w:rPr>
          <w:rStyle w:val="StyleUnderline"/>
          <w:highlight w:val="cyan"/>
        </w:rPr>
        <w:t>becom</w:t>
      </w:r>
      <w:r w:rsidRPr="00E868FA">
        <w:rPr>
          <w:rStyle w:val="StyleUnderline"/>
        </w:rPr>
        <w:t xml:space="preserve">ing </w:t>
      </w:r>
      <w:r w:rsidRPr="005A6405">
        <w:rPr>
          <w:rStyle w:val="StyleUnderline"/>
          <w:highlight w:val="cyan"/>
        </w:rPr>
        <w:t>the</w:t>
      </w:r>
      <w:r w:rsidRPr="005A6405">
        <w:rPr>
          <w:sz w:val="14"/>
          <w:highlight w:val="cyan"/>
        </w:rPr>
        <w:t xml:space="preserve"> </w:t>
      </w:r>
      <w:r w:rsidRPr="005A6405">
        <w:rPr>
          <w:rStyle w:val="Emphasis"/>
          <w:highlight w:val="cyan"/>
        </w:rPr>
        <w:t>new norm</w:t>
      </w:r>
      <w:r w:rsidRPr="00E868FA">
        <w:rPr>
          <w:rStyle w:val="Emphasis"/>
        </w:rPr>
        <w:t>al</w:t>
      </w:r>
      <w:r w:rsidRPr="00E868FA">
        <w:rPr>
          <w:sz w:val="14"/>
        </w:rPr>
        <w:t xml:space="preserve"> </w:t>
      </w:r>
      <w:r w:rsidRPr="00E868FA">
        <w:rPr>
          <w:rStyle w:val="StyleUnderline"/>
        </w:rPr>
        <w:t>in our climate-changed era</w:t>
      </w:r>
      <w:r w:rsidRPr="00E868FA">
        <w:rPr>
          <w:sz w:val="14"/>
        </w:rPr>
        <w:t xml:space="preserve">. </w:t>
      </w:r>
      <w:r w:rsidRPr="005A6405">
        <w:rPr>
          <w:rStyle w:val="StyleUnderline"/>
          <w:highlight w:val="cyan"/>
        </w:rPr>
        <w:t>As</w:t>
      </w:r>
      <w:r w:rsidRPr="00E868FA">
        <w:rPr>
          <w:sz w:val="14"/>
        </w:rPr>
        <w:t xml:space="preserve"> </w:t>
      </w:r>
      <w:r w:rsidRPr="00E868FA">
        <w:rPr>
          <w:rStyle w:val="StyleUnderline"/>
        </w:rPr>
        <w:t xml:space="preserve">public disaster response </w:t>
      </w:r>
      <w:r w:rsidRPr="005A6405">
        <w:rPr>
          <w:rStyle w:val="StyleUnderline"/>
          <w:highlight w:val="cyan"/>
        </w:rPr>
        <w:t>budgets</w:t>
      </w:r>
      <w:r w:rsidRPr="005A6405">
        <w:rPr>
          <w:sz w:val="14"/>
          <w:highlight w:val="cyan"/>
        </w:rPr>
        <w:t xml:space="preserve"> </w:t>
      </w:r>
      <w:r w:rsidRPr="005A6405">
        <w:rPr>
          <w:rStyle w:val="Emphasis"/>
          <w:highlight w:val="cyan"/>
        </w:rPr>
        <w:t>spiral</w:t>
      </w:r>
      <w:r w:rsidRPr="00E868FA">
        <w:rPr>
          <w:sz w:val="14"/>
        </w:rPr>
        <w:t xml:space="preserve"> </w:t>
      </w:r>
      <w:r w:rsidRPr="005A6405">
        <w:rPr>
          <w:rStyle w:val="StyleUnderline"/>
          <w:highlight w:val="cyan"/>
        </w:rPr>
        <w:t>and</w:t>
      </w:r>
      <w:r w:rsidRPr="00E868FA">
        <w:rPr>
          <w:sz w:val="14"/>
        </w:rPr>
        <w:t xml:space="preserve"> </w:t>
      </w:r>
      <w:r w:rsidRPr="005A6405">
        <w:rPr>
          <w:rStyle w:val="StyleUnderline"/>
          <w:highlight w:val="cyan"/>
        </w:rPr>
        <w:t>loss of life</w:t>
      </w:r>
      <w:r w:rsidRPr="005A6405">
        <w:rPr>
          <w:sz w:val="14"/>
          <w:highlight w:val="cyan"/>
        </w:rPr>
        <w:t xml:space="preserve"> </w:t>
      </w:r>
      <w:r w:rsidRPr="005A6405">
        <w:rPr>
          <w:rStyle w:val="Emphasis"/>
          <w:highlight w:val="cyan"/>
        </w:rPr>
        <w:t>mounts</w:t>
      </w:r>
      <w:r w:rsidRPr="00E868FA">
        <w:rPr>
          <w:sz w:val="14"/>
        </w:rPr>
        <w:t xml:space="preserve"> </w:t>
      </w:r>
      <w:r w:rsidRPr="00E868FA">
        <w:rPr>
          <w:rStyle w:val="StyleUnderline"/>
        </w:rPr>
        <w:t>each year</w:t>
      </w:r>
      <w:r w:rsidRPr="00E868FA">
        <w:rPr>
          <w:sz w:val="14"/>
        </w:rPr>
        <w:t xml:space="preserve">, </w:t>
      </w:r>
      <w:r w:rsidRPr="005A6405">
        <w:rPr>
          <w:rStyle w:val="StyleUnderline"/>
          <w:highlight w:val="cyan"/>
        </w:rPr>
        <w:t>governments</w:t>
      </w:r>
      <w:r w:rsidRPr="00E868FA">
        <w:rPr>
          <w:rStyle w:val="StyleUnderline"/>
        </w:rPr>
        <w:t xml:space="preserve"> will</w:t>
      </w:r>
      <w:r w:rsidRPr="00E868FA">
        <w:rPr>
          <w:sz w:val="14"/>
        </w:rPr>
        <w:t xml:space="preserve"> </w:t>
      </w:r>
      <w:r w:rsidRPr="005A6405">
        <w:rPr>
          <w:rStyle w:val="Emphasis"/>
          <w:highlight w:val="cyan"/>
        </w:rPr>
        <w:t>continue to struggle</w:t>
      </w:r>
      <w:r w:rsidRPr="00E868FA">
        <w:rPr>
          <w:sz w:val="14"/>
        </w:rPr>
        <w:t xml:space="preserve"> </w:t>
      </w:r>
      <w:r w:rsidRPr="00E868FA">
        <w:rPr>
          <w:rStyle w:val="StyleUnderline"/>
        </w:rPr>
        <w:t>to contain their</w:t>
      </w:r>
      <w:r w:rsidRPr="00E868FA">
        <w:rPr>
          <w:sz w:val="14"/>
        </w:rPr>
        <w:t xml:space="preserve"> </w:t>
      </w:r>
      <w:r w:rsidRPr="00E868FA">
        <w:rPr>
          <w:rStyle w:val="Emphasis"/>
        </w:rPr>
        <w:t>compounding damage</w:t>
      </w:r>
      <w:r w:rsidRPr="00E868FA">
        <w:rPr>
          <w:sz w:val="14"/>
        </w:rPr>
        <w:t>.</w:t>
      </w:r>
    </w:p>
    <w:p w14:paraId="250865E6" w14:textId="77777777" w:rsidR="00723DD5" w:rsidRPr="00E868FA" w:rsidRDefault="00723DD5" w:rsidP="00723DD5">
      <w:pPr>
        <w:rPr>
          <w:sz w:val="14"/>
        </w:rPr>
      </w:pPr>
      <w:r w:rsidRPr="005A6405">
        <w:rPr>
          <w:rStyle w:val="Emphasis"/>
          <w:highlight w:val="cyan"/>
        </w:rPr>
        <w:t>Scientists</w:t>
      </w:r>
      <w:r w:rsidRPr="00E868FA">
        <w:rPr>
          <w:sz w:val="14"/>
        </w:rPr>
        <w:t xml:space="preserve"> </w:t>
      </w:r>
      <w:r w:rsidRPr="005A6405">
        <w:rPr>
          <w:rStyle w:val="StyleUnderline"/>
          <w:highlight w:val="cyan"/>
        </w:rPr>
        <w:t>and</w:t>
      </w:r>
      <w:r w:rsidRPr="00E868FA">
        <w:rPr>
          <w:sz w:val="14"/>
        </w:rPr>
        <w:t xml:space="preserve"> </w:t>
      </w:r>
      <w:r w:rsidRPr="005A6405">
        <w:rPr>
          <w:rStyle w:val="Emphasis"/>
          <w:highlight w:val="cyan"/>
        </w:rPr>
        <w:t>security professionals</w:t>
      </w:r>
      <w:r w:rsidRPr="00E868FA">
        <w:rPr>
          <w:sz w:val="14"/>
        </w:rPr>
        <w:t xml:space="preserve"> alike </w:t>
      </w:r>
      <w:r w:rsidRPr="005A6405">
        <w:rPr>
          <w:rStyle w:val="StyleUnderline"/>
          <w:highlight w:val="cyan"/>
        </w:rPr>
        <w:t>have</w:t>
      </w:r>
      <w:r w:rsidRPr="00E868FA">
        <w:rPr>
          <w:sz w:val="14"/>
        </w:rPr>
        <w:t xml:space="preserve"> </w:t>
      </w:r>
      <w:r w:rsidRPr="00E868FA">
        <w:rPr>
          <w:rStyle w:val="Emphasis"/>
        </w:rPr>
        <w:t xml:space="preserve">long </w:t>
      </w:r>
      <w:r w:rsidRPr="005A6405">
        <w:rPr>
          <w:rStyle w:val="Emphasis"/>
          <w:highlight w:val="cyan"/>
        </w:rPr>
        <w:t>warned</w:t>
      </w:r>
      <w:r w:rsidRPr="00E868FA">
        <w:rPr>
          <w:sz w:val="14"/>
        </w:rPr>
        <w:t xml:space="preserve"> </w:t>
      </w:r>
      <w:r w:rsidRPr="00E868FA">
        <w:rPr>
          <w:rStyle w:val="StyleUnderline"/>
        </w:rPr>
        <w:t xml:space="preserve">about </w:t>
      </w:r>
      <w:r w:rsidRPr="005A6405">
        <w:rPr>
          <w:rStyle w:val="StyleUnderline"/>
          <w:highlight w:val="cyan"/>
        </w:rPr>
        <w:t>the</w:t>
      </w:r>
      <w:r w:rsidRPr="00E868FA">
        <w:rPr>
          <w:sz w:val="14"/>
        </w:rPr>
        <w:t xml:space="preserve"> </w:t>
      </w:r>
      <w:r w:rsidRPr="00E868FA">
        <w:rPr>
          <w:rStyle w:val="Emphasis"/>
        </w:rPr>
        <w:t xml:space="preserve">devastating </w:t>
      </w:r>
      <w:r w:rsidRPr="005A6405">
        <w:rPr>
          <w:rStyle w:val="Emphasis"/>
          <w:highlight w:val="cyan"/>
        </w:rPr>
        <w:t>potential</w:t>
      </w:r>
      <w:r w:rsidRPr="00E868FA">
        <w:rPr>
          <w:sz w:val="14"/>
        </w:rPr>
        <w:t xml:space="preserve"> </w:t>
      </w:r>
      <w:r w:rsidRPr="005A6405">
        <w:rPr>
          <w:rStyle w:val="StyleUnderline"/>
          <w:highlight w:val="cyan"/>
        </w:rPr>
        <w:t>of climate change</w:t>
      </w:r>
      <w:r w:rsidRPr="00E868FA">
        <w:rPr>
          <w:sz w:val="14"/>
        </w:rPr>
        <w:t xml:space="preserve">, </w:t>
      </w:r>
      <w:r w:rsidRPr="00E868FA">
        <w:rPr>
          <w:rStyle w:val="StyleUnderline"/>
        </w:rPr>
        <w:t xml:space="preserve">alluding to how </w:t>
      </w:r>
      <w:r w:rsidRPr="005A6405">
        <w:rPr>
          <w:rStyle w:val="StyleUnderline"/>
          <w:highlight w:val="cyan"/>
        </w:rPr>
        <w:t>it</w:t>
      </w:r>
      <w:r w:rsidRPr="005A6405">
        <w:rPr>
          <w:sz w:val="14"/>
          <w:highlight w:val="cyan"/>
        </w:rPr>
        <w:t xml:space="preserve"> </w:t>
      </w:r>
      <w:r w:rsidRPr="005A6405">
        <w:rPr>
          <w:rStyle w:val="StyleUnderline"/>
          <w:highlight w:val="cyan"/>
        </w:rPr>
        <w:t>might</w:t>
      </w:r>
      <w:r w:rsidRPr="00E868FA">
        <w:rPr>
          <w:sz w:val="14"/>
        </w:rPr>
        <w:t xml:space="preserve"> </w:t>
      </w:r>
      <w:r w:rsidRPr="005A6405">
        <w:rPr>
          <w:rStyle w:val="Emphasis"/>
          <w:highlight w:val="cyan"/>
        </w:rPr>
        <w:t>rattle our</w:t>
      </w:r>
      <w:r w:rsidRPr="00E868FA">
        <w:rPr>
          <w:rStyle w:val="Emphasis"/>
        </w:rPr>
        <w:t xml:space="preserve"> global governance </w:t>
      </w:r>
      <w:r w:rsidRPr="005A6405">
        <w:rPr>
          <w:rStyle w:val="Emphasis"/>
          <w:highlight w:val="cyan"/>
        </w:rPr>
        <w:t>systems</w:t>
      </w:r>
      <w:r w:rsidRPr="00E868FA">
        <w:rPr>
          <w:sz w:val="14"/>
        </w:rPr>
        <w:t xml:space="preserve"> </w:t>
      </w:r>
      <w:r w:rsidRPr="005A6405">
        <w:rPr>
          <w:rStyle w:val="StyleUnderline"/>
          <w:highlight w:val="cyan"/>
        </w:rPr>
        <w:t>to</w:t>
      </w:r>
      <w:r w:rsidRPr="00E868FA">
        <w:rPr>
          <w:sz w:val="14"/>
        </w:rPr>
        <w:t xml:space="preserve"> </w:t>
      </w:r>
      <w:r w:rsidRPr="005A6405">
        <w:rPr>
          <w:rStyle w:val="Emphasis"/>
          <w:highlight w:val="cyan"/>
        </w:rPr>
        <w:t>breaking point</w:t>
      </w:r>
      <w:r w:rsidRPr="00E868FA">
        <w:rPr>
          <w:sz w:val="14"/>
        </w:rPr>
        <w:t xml:space="preserve">. But </w:t>
      </w:r>
      <w:r w:rsidRPr="005A6405">
        <w:rPr>
          <w:rStyle w:val="Emphasis"/>
          <w:highlight w:val="cyan"/>
        </w:rPr>
        <w:t>few</w:t>
      </w:r>
      <w:r w:rsidRPr="00E868FA">
        <w:rPr>
          <w:sz w:val="14"/>
        </w:rPr>
        <w:t xml:space="preserve"> </w:t>
      </w:r>
      <w:r w:rsidRPr="005A6405">
        <w:rPr>
          <w:rStyle w:val="StyleUnderline"/>
          <w:highlight w:val="cyan"/>
        </w:rPr>
        <w:t>could</w:t>
      </w:r>
      <w:r w:rsidRPr="00E868FA">
        <w:rPr>
          <w:rStyle w:val="StyleUnderline"/>
        </w:rPr>
        <w:t xml:space="preserve"> have </w:t>
      </w:r>
      <w:r w:rsidRPr="005A6405">
        <w:rPr>
          <w:rStyle w:val="StyleUnderline"/>
          <w:highlight w:val="cyan"/>
        </w:rPr>
        <w:t>expect</w:t>
      </w:r>
      <w:r w:rsidRPr="00E868FA">
        <w:rPr>
          <w:rStyle w:val="StyleUnderline"/>
        </w:rPr>
        <w:t>ed that the fissures in our institutions would</w:t>
      </w:r>
      <w:r w:rsidRPr="00E868FA">
        <w:rPr>
          <w:sz w:val="14"/>
        </w:rPr>
        <w:t xml:space="preserve"> </w:t>
      </w:r>
      <w:r w:rsidRPr="00E868FA">
        <w:rPr>
          <w:rStyle w:val="StyleUnderline"/>
        </w:rPr>
        <w:t>be revealed</w:t>
      </w:r>
      <w:r w:rsidRPr="00E868FA">
        <w:rPr>
          <w:sz w:val="14"/>
        </w:rPr>
        <w:t xml:space="preserve"> so soon, let alone </w:t>
      </w:r>
      <w:r w:rsidRPr="00E868FA">
        <w:rPr>
          <w:rStyle w:val="StyleUnderline"/>
        </w:rPr>
        <w:t xml:space="preserve">on such </w:t>
      </w:r>
      <w:r w:rsidRPr="005A6405">
        <w:rPr>
          <w:rStyle w:val="StyleUnderline"/>
          <w:highlight w:val="cyan"/>
        </w:rPr>
        <w:t>a</w:t>
      </w:r>
      <w:r w:rsidRPr="00E868FA">
        <w:rPr>
          <w:sz w:val="14"/>
        </w:rPr>
        <w:t xml:space="preserve"> </w:t>
      </w:r>
      <w:r w:rsidRPr="005A6405">
        <w:rPr>
          <w:rStyle w:val="Emphasis"/>
          <w:highlight w:val="cyan"/>
        </w:rPr>
        <w:t>disturbingly large</w:t>
      </w:r>
      <w:r w:rsidRPr="005A6405">
        <w:rPr>
          <w:sz w:val="14"/>
          <w:highlight w:val="cyan"/>
        </w:rPr>
        <w:t xml:space="preserve"> </w:t>
      </w:r>
      <w:r w:rsidRPr="005A6405">
        <w:rPr>
          <w:rStyle w:val="StyleUnderline"/>
          <w:highlight w:val="cyan"/>
        </w:rPr>
        <w:t>scale</w:t>
      </w:r>
      <w:r w:rsidRPr="00E868FA">
        <w:rPr>
          <w:sz w:val="14"/>
        </w:rPr>
        <w:t>.</w:t>
      </w:r>
    </w:p>
    <w:p w14:paraId="4E39EACA" w14:textId="77777777" w:rsidR="00723DD5" w:rsidRPr="00E868FA" w:rsidRDefault="00723DD5" w:rsidP="00723DD5">
      <w:pPr>
        <w:rPr>
          <w:sz w:val="14"/>
        </w:rPr>
      </w:pPr>
      <w:r w:rsidRPr="00E868FA">
        <w:rPr>
          <w:rStyle w:val="StyleUnderline"/>
        </w:rPr>
        <w:t xml:space="preserve">We can treat </w:t>
      </w:r>
      <w:r w:rsidRPr="00FB4535">
        <w:rPr>
          <w:rStyle w:val="StyleUnderline"/>
          <w:highlight w:val="cyan"/>
        </w:rPr>
        <w:t>the current</w:t>
      </w:r>
      <w:r w:rsidRPr="00E868FA">
        <w:rPr>
          <w:rStyle w:val="StyleUnderline"/>
        </w:rPr>
        <w:t xml:space="preserve"> global </w:t>
      </w:r>
      <w:r w:rsidRPr="00FB4535">
        <w:rPr>
          <w:rStyle w:val="StyleUnderline"/>
          <w:highlight w:val="cyan"/>
        </w:rPr>
        <w:t>crisis</w:t>
      </w:r>
      <w:r w:rsidRPr="00E868FA">
        <w:rPr>
          <w:rStyle w:val="StyleUnderline"/>
        </w:rPr>
        <w:t xml:space="preserve"> as a</w:t>
      </w:r>
      <w:r w:rsidRPr="00E868FA">
        <w:rPr>
          <w:sz w:val="14"/>
        </w:rPr>
        <w:t xml:space="preserve"> sort of “</w:t>
      </w:r>
      <w:r w:rsidRPr="00E868FA">
        <w:rPr>
          <w:rStyle w:val="Emphasis"/>
        </w:rPr>
        <w:t>stress test</w:t>
      </w:r>
      <w:r w:rsidRPr="00E868FA">
        <w:rPr>
          <w:sz w:val="14"/>
        </w:rPr>
        <w:t xml:space="preserve">” </w:t>
      </w:r>
      <w:r w:rsidRPr="00E868FA">
        <w:rPr>
          <w:rStyle w:val="StyleUnderline"/>
        </w:rPr>
        <w:t>on</w:t>
      </w:r>
      <w:r w:rsidRPr="00E868FA">
        <w:rPr>
          <w:sz w:val="14"/>
        </w:rPr>
        <w:t xml:space="preserve"> these </w:t>
      </w:r>
      <w:r w:rsidRPr="00E868FA">
        <w:rPr>
          <w:rStyle w:val="StyleUnderline"/>
        </w:rPr>
        <w:t>institutions</w:t>
      </w:r>
      <w:r w:rsidRPr="00E868FA">
        <w:rPr>
          <w:sz w:val="14"/>
        </w:rPr>
        <w:t xml:space="preserve">, </w:t>
      </w:r>
      <w:r w:rsidRPr="00FB4535">
        <w:rPr>
          <w:rStyle w:val="StyleUnderline"/>
          <w:highlight w:val="cyan"/>
        </w:rPr>
        <w:t>exposing</w:t>
      </w:r>
      <w:r w:rsidRPr="00E868FA">
        <w:rPr>
          <w:rStyle w:val="StyleUnderline"/>
        </w:rPr>
        <w:t xml:space="preserve"> their</w:t>
      </w:r>
      <w:r w:rsidRPr="00E868FA">
        <w:rPr>
          <w:sz w:val="14"/>
        </w:rPr>
        <w:t xml:space="preserve"> </w:t>
      </w:r>
      <w:r w:rsidRPr="00FB4535">
        <w:rPr>
          <w:rStyle w:val="Emphasis"/>
          <w:highlight w:val="cyan"/>
        </w:rPr>
        <w:t>vulnerabilities</w:t>
      </w:r>
      <w:r w:rsidRPr="00E868FA">
        <w:rPr>
          <w:sz w:val="14"/>
        </w:rPr>
        <w:t xml:space="preserve"> </w:t>
      </w:r>
      <w:r w:rsidRPr="00E868FA">
        <w:rPr>
          <w:rStyle w:val="StyleUnderline"/>
        </w:rPr>
        <w:t xml:space="preserve">but also </w:t>
      </w:r>
      <w:r w:rsidRPr="00FB4535">
        <w:rPr>
          <w:rStyle w:val="StyleUnderline"/>
        </w:rPr>
        <w:t>providing</w:t>
      </w:r>
      <w:r w:rsidRPr="00E868FA">
        <w:rPr>
          <w:rStyle w:val="StyleUnderline"/>
        </w:rPr>
        <w:t xml:space="preserve"> the</w:t>
      </w:r>
      <w:r w:rsidRPr="00E868FA">
        <w:rPr>
          <w:sz w:val="14"/>
        </w:rPr>
        <w:t xml:space="preserve"> </w:t>
      </w:r>
      <w:r w:rsidRPr="00FB4535">
        <w:rPr>
          <w:rStyle w:val="StyleUnderline"/>
        </w:rPr>
        <w:t>urgent</w:t>
      </w:r>
      <w:r w:rsidRPr="00E868FA">
        <w:rPr>
          <w:rStyle w:val="StyleUnderline"/>
        </w:rPr>
        <w:t xml:space="preserve"> impetus to</w:t>
      </w:r>
      <w:r w:rsidRPr="00E868FA">
        <w:rPr>
          <w:sz w:val="14"/>
        </w:rPr>
        <w:t xml:space="preserve"> </w:t>
      </w:r>
      <w:r w:rsidRPr="00E868FA">
        <w:rPr>
          <w:rStyle w:val="Emphasis"/>
        </w:rPr>
        <w:t>build new resilience</w:t>
      </w:r>
      <w:r w:rsidRPr="00E868FA">
        <w:rPr>
          <w:sz w:val="14"/>
        </w:rPr>
        <w:t xml:space="preserve">. In that light, </w:t>
      </w:r>
      <w:r w:rsidRPr="00E868FA">
        <w:rPr>
          <w:rStyle w:val="StyleUnderline"/>
        </w:rPr>
        <w:t>we could</w:t>
      </w:r>
      <w:r w:rsidRPr="00E868FA">
        <w:rPr>
          <w:sz w:val="14"/>
        </w:rPr>
        <w:t xml:space="preserve"> </w:t>
      </w:r>
      <w:r w:rsidRPr="00E868FA">
        <w:rPr>
          <w:rStyle w:val="Emphasis"/>
        </w:rPr>
        <w:t>successfully rebound</w:t>
      </w:r>
      <w:r w:rsidRPr="00E868FA">
        <w:rPr>
          <w:sz w:val="14"/>
        </w:rPr>
        <w:t xml:space="preserve"> </w:t>
      </w:r>
      <w:r w:rsidRPr="00E868FA">
        <w:rPr>
          <w:rStyle w:val="StyleUnderline"/>
        </w:rPr>
        <w:t xml:space="preserve">from this moment </w:t>
      </w:r>
      <w:r w:rsidRPr="00FB4535">
        <w:rPr>
          <w:rStyle w:val="StyleUnderline"/>
        </w:rPr>
        <w:t>with</w:t>
      </w:r>
      <w:r w:rsidRPr="00E868FA">
        <w:rPr>
          <w:sz w:val="14"/>
        </w:rPr>
        <w:t xml:space="preserve"> </w:t>
      </w:r>
      <w:r w:rsidRPr="00E868FA">
        <w:rPr>
          <w:rStyle w:val="Emphasis"/>
        </w:rPr>
        <w:t>more solid</w:t>
      </w:r>
      <w:r w:rsidRPr="00E868FA">
        <w:rPr>
          <w:sz w:val="14"/>
        </w:rPr>
        <w:t xml:space="preserve"> </w:t>
      </w:r>
      <w:r w:rsidRPr="00E868FA">
        <w:rPr>
          <w:rStyle w:val="Emphasis"/>
        </w:rPr>
        <w:t>global security</w:t>
      </w:r>
      <w:r w:rsidRPr="00E868FA">
        <w:rPr>
          <w:sz w:val="14"/>
        </w:rPr>
        <w:t xml:space="preserve"> </w:t>
      </w:r>
      <w:r w:rsidRPr="00E868FA">
        <w:rPr>
          <w:rStyle w:val="StyleUnderline"/>
        </w:rPr>
        <w:t>and</w:t>
      </w:r>
      <w:r w:rsidRPr="00E868FA">
        <w:rPr>
          <w:sz w:val="14"/>
        </w:rPr>
        <w:t xml:space="preserve"> </w:t>
      </w:r>
      <w:r w:rsidRPr="00E868FA">
        <w:rPr>
          <w:rStyle w:val="Emphasis"/>
        </w:rPr>
        <w:t>cooperation</w:t>
      </w:r>
      <w:r w:rsidRPr="00E868FA">
        <w:rPr>
          <w:sz w:val="14"/>
        </w:rPr>
        <w:t xml:space="preserve"> </w:t>
      </w:r>
      <w:r w:rsidRPr="00E868FA">
        <w:rPr>
          <w:rStyle w:val="StyleUnderline"/>
        </w:rPr>
        <w:t>than we knew going into it</w:t>
      </w:r>
      <w:r w:rsidRPr="00E868FA">
        <w:rPr>
          <w:sz w:val="14"/>
        </w:rPr>
        <w:t xml:space="preserve">. </w:t>
      </w:r>
      <w:r w:rsidRPr="00E868FA">
        <w:rPr>
          <w:rStyle w:val="StyleUnderline"/>
        </w:rPr>
        <w:t>Decision-makers should take a</w:t>
      </w:r>
      <w:r w:rsidRPr="00E868FA">
        <w:rPr>
          <w:sz w:val="14"/>
        </w:rPr>
        <w:t xml:space="preserve"> </w:t>
      </w:r>
      <w:r w:rsidRPr="00E868FA">
        <w:rPr>
          <w:rStyle w:val="Emphasis"/>
        </w:rPr>
        <w:t>hard look</w:t>
      </w:r>
      <w:r w:rsidRPr="00E868FA">
        <w:rPr>
          <w:sz w:val="14"/>
        </w:rPr>
        <w:t xml:space="preserve"> </w:t>
      </w:r>
      <w:r w:rsidRPr="00E868FA">
        <w:rPr>
          <w:rStyle w:val="StyleUnderline"/>
        </w:rPr>
        <w:t>at their current responses</w:t>
      </w:r>
      <w:r w:rsidRPr="00E868FA">
        <w:rPr>
          <w:sz w:val="14"/>
        </w:rPr>
        <w:t>, problem-solving methods, and institutional design with future climate forecasts like our </w:t>
      </w:r>
      <w:hyperlink r:id="rId52" w:history="1">
        <w:r w:rsidRPr="00E868FA">
          <w:rPr>
            <w:rStyle w:val="Hyperlink"/>
            <w:sz w:val="14"/>
          </w:rPr>
          <w:t>Threat Assessment</w:t>
        </w:r>
      </w:hyperlink>
      <w:r w:rsidRPr="00E868FA">
        <w:rPr>
          <w:sz w:val="14"/>
        </w:rPr>
        <w:t> in mind.</w:t>
      </w:r>
    </w:p>
    <w:p w14:paraId="1EF1371A" w14:textId="77777777" w:rsidR="00723DD5" w:rsidRPr="00E868FA" w:rsidRDefault="00723DD5" w:rsidP="00723DD5">
      <w:pPr>
        <w:rPr>
          <w:rStyle w:val="StyleUnderline"/>
          <w:sz w:val="14"/>
          <w:u w:val="none"/>
        </w:rPr>
      </w:pPr>
      <w:r w:rsidRPr="00E868FA">
        <w:rPr>
          <w:sz w:val="14"/>
        </w:rPr>
        <w:t xml:space="preserve">We know that even </w:t>
      </w:r>
      <w:r w:rsidRPr="00FB4535">
        <w:rPr>
          <w:rStyle w:val="Emphasis"/>
          <w:highlight w:val="cyan"/>
        </w:rPr>
        <w:t>steeper</w:t>
      </w:r>
      <w:r w:rsidRPr="00E868FA">
        <w:rPr>
          <w:sz w:val="14"/>
        </w:rPr>
        <w:t xml:space="preserve"> </w:t>
      </w:r>
      <w:r w:rsidRPr="00FB4535">
        <w:rPr>
          <w:rStyle w:val="StyleUnderline"/>
          <w:highlight w:val="cyan"/>
        </w:rPr>
        <w:t>and</w:t>
      </w:r>
      <w:r w:rsidRPr="00E868FA">
        <w:rPr>
          <w:sz w:val="14"/>
        </w:rPr>
        <w:t xml:space="preserve"> </w:t>
      </w:r>
      <w:r w:rsidRPr="00FB4535">
        <w:rPr>
          <w:rStyle w:val="Emphasis"/>
          <w:highlight w:val="cyan"/>
        </w:rPr>
        <w:t>more frequent</w:t>
      </w:r>
      <w:r w:rsidRPr="00E868FA">
        <w:rPr>
          <w:sz w:val="14"/>
        </w:rPr>
        <w:t xml:space="preserve"> </w:t>
      </w:r>
      <w:r w:rsidRPr="00E868FA">
        <w:rPr>
          <w:rStyle w:val="StyleUnderline"/>
        </w:rPr>
        <w:t xml:space="preserve">global </w:t>
      </w:r>
      <w:r w:rsidRPr="00FB4535">
        <w:rPr>
          <w:rStyle w:val="StyleUnderline"/>
          <w:highlight w:val="cyan"/>
        </w:rPr>
        <w:t>shocks are in store</w:t>
      </w:r>
      <w:r w:rsidRPr="00E868FA">
        <w:rPr>
          <w:sz w:val="14"/>
        </w:rPr>
        <w:t xml:space="preserve">, </w:t>
      </w:r>
      <w:r w:rsidRPr="00E868FA">
        <w:rPr>
          <w:rStyle w:val="StyleUnderline"/>
        </w:rPr>
        <w:t>particularly</w:t>
      </w:r>
      <w:r w:rsidRPr="00E868FA">
        <w:rPr>
          <w:sz w:val="14"/>
        </w:rPr>
        <w:t xml:space="preserve"> </w:t>
      </w:r>
      <w:r w:rsidRPr="00E868FA">
        <w:rPr>
          <w:rStyle w:val="Emphasis"/>
        </w:rPr>
        <w:t>without</w:t>
      </w:r>
      <w:r w:rsidRPr="00E868FA">
        <w:rPr>
          <w:sz w:val="14"/>
        </w:rPr>
        <w:t xml:space="preserve"> </w:t>
      </w:r>
      <w:r w:rsidRPr="00E868FA">
        <w:rPr>
          <w:rStyle w:val="StyleUnderline"/>
        </w:rPr>
        <w:t>serious climate change mitigation efforts</w:t>
      </w:r>
      <w:r w:rsidRPr="00E868FA">
        <w:rPr>
          <w:sz w:val="14"/>
        </w:rPr>
        <w:t xml:space="preserve">. </w:t>
      </w:r>
      <w:r w:rsidRPr="00E868FA">
        <w:rPr>
          <w:rStyle w:val="StyleUnderline"/>
        </w:rPr>
        <w:t>What we don’t yet know is whether we’ll repeat current patterns of mismanagement and abuse</w:t>
      </w:r>
      <w:r w:rsidRPr="00E868FA">
        <w:rPr>
          <w:sz w:val="14"/>
        </w:rPr>
        <w:t xml:space="preserve">, </w:t>
      </w:r>
      <w:r w:rsidRPr="00E868FA">
        <w:rPr>
          <w:rStyle w:val="StyleUnderline"/>
        </w:rPr>
        <w:t>or if we’ll chart a more</w:t>
      </w:r>
      <w:r w:rsidRPr="00E868FA">
        <w:rPr>
          <w:sz w:val="14"/>
        </w:rPr>
        <w:t xml:space="preserve"> </w:t>
      </w:r>
      <w:r w:rsidRPr="00E868FA">
        <w:rPr>
          <w:rStyle w:val="Emphasis"/>
        </w:rPr>
        <w:t>proactive</w:t>
      </w:r>
      <w:r w:rsidRPr="00E868FA">
        <w:rPr>
          <w:sz w:val="14"/>
        </w:rPr>
        <w:t xml:space="preserve"> </w:t>
      </w:r>
      <w:r w:rsidRPr="00E868FA">
        <w:rPr>
          <w:rStyle w:val="StyleUnderline"/>
        </w:rPr>
        <w:t>and</w:t>
      </w:r>
      <w:r w:rsidRPr="00E868FA">
        <w:rPr>
          <w:sz w:val="14"/>
        </w:rPr>
        <w:t xml:space="preserve"> </w:t>
      </w:r>
      <w:r w:rsidRPr="00E868FA">
        <w:rPr>
          <w:rStyle w:val="Emphasis"/>
        </w:rPr>
        <w:t>resilient</w:t>
      </w:r>
      <w:r w:rsidRPr="00E868FA">
        <w:rPr>
          <w:sz w:val="14"/>
        </w:rPr>
        <w:t xml:space="preserve"> </w:t>
      </w:r>
      <w:r w:rsidRPr="00E868FA">
        <w:rPr>
          <w:rStyle w:val="StyleUnderline"/>
        </w:rPr>
        <w:t>course through the risks that lie ahead</w:t>
      </w:r>
      <w:r w:rsidRPr="00E868FA">
        <w:rPr>
          <w:sz w:val="14"/>
        </w:rPr>
        <w:t>.</w:t>
      </w:r>
    </w:p>
    <w:p w14:paraId="796A152A" w14:textId="32989DDF" w:rsidR="00723DD5" w:rsidRDefault="009D4EF8" w:rsidP="009D4EF8">
      <w:pPr>
        <w:pStyle w:val="Heading1"/>
      </w:pPr>
      <w:r>
        <w:t>Case</w:t>
      </w:r>
    </w:p>
    <w:p w14:paraId="23ED4AB5" w14:textId="77777777" w:rsidR="009D4EF8" w:rsidRPr="009D4EF8" w:rsidRDefault="009D4EF8" w:rsidP="009D4EF8"/>
    <w:p w14:paraId="3CE97F39" w14:textId="77777777" w:rsidR="004145FF" w:rsidRDefault="004145FF" w:rsidP="004145FF">
      <w:pPr>
        <w:pStyle w:val="Heading4"/>
      </w:pPr>
      <w:r>
        <w:t xml:space="preserve">Strikes </w:t>
      </w:r>
      <w:r>
        <w:rPr>
          <w:u w:val="single"/>
        </w:rPr>
        <w:t>hurt everybody</w:t>
      </w:r>
      <w:r>
        <w:t xml:space="preserve"> including </w:t>
      </w:r>
      <w:r>
        <w:rPr>
          <w:u w:val="single"/>
        </w:rPr>
        <w:t>innocent people</w:t>
      </w:r>
      <w:r>
        <w:t xml:space="preserve"> not at the company</w:t>
      </w:r>
    </w:p>
    <w:p w14:paraId="64C26FDE" w14:textId="77777777" w:rsidR="004145FF" w:rsidRPr="00224F03" w:rsidRDefault="004145FF" w:rsidP="004145FF">
      <w:r w:rsidRPr="00224F03">
        <w:rPr>
          <w:rStyle w:val="Style13ptBold"/>
        </w:rPr>
        <w:t>McElroy 19</w:t>
      </w:r>
      <w:r>
        <w:t xml:space="preserve"> </w:t>
      </w:r>
      <w:r w:rsidRPr="00384BFB">
        <w:rPr>
          <w:sz w:val="16"/>
          <w:szCs w:val="16"/>
        </w:rPr>
        <w:t xml:space="preserve">John McElroy 10-25-2019 "Strikes Hurt Everybody" </w:t>
      </w:r>
      <w:hyperlink r:id="rId53" w:history="1">
        <w:r w:rsidRPr="00384BFB">
          <w:rPr>
            <w:rStyle w:val="FollowedHyperlink"/>
            <w:sz w:val="16"/>
            <w:szCs w:val="16"/>
          </w:rPr>
          <w:t>https://www.wardsauto.com/ideaxchange/strikes-hurt-everybody</w:t>
        </w:r>
      </w:hyperlink>
      <w:r w:rsidRPr="00384BFB">
        <w:rPr>
          <w:sz w:val="16"/>
          <w:szCs w:val="16"/>
        </w:rPr>
        <w:t xml:space="preserve"> </w:t>
      </w:r>
      <w:hyperlink r:id="rId54" w:history="1">
        <w:r w:rsidRPr="00384BFB">
          <w:rPr>
            <w:rStyle w:val="FollowedHyperlink"/>
            <w:sz w:val="16"/>
            <w:szCs w:val="16"/>
          </w:rPr>
          <w:t>https://www.wardsauto.com/ideaxchange/strikes-hurt-everybody</w:t>
        </w:r>
      </w:hyperlink>
      <w:r w:rsidRPr="00384BFB">
        <w:rPr>
          <w:sz w:val="16"/>
          <w:szCs w:val="16"/>
        </w:rPr>
        <w:t xml:space="preserve"> (MPA at McCombs school of Business)</w:t>
      </w:r>
      <w:r>
        <w:rPr>
          <w:sz w:val="16"/>
          <w:szCs w:val="16"/>
        </w:rPr>
        <w:t xml:space="preserve"> </w:t>
      </w:r>
    </w:p>
    <w:p w14:paraId="124A8067" w14:textId="77777777" w:rsidR="004145FF" w:rsidRDefault="004145FF" w:rsidP="004145FF">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w:t>
      </w:r>
      <w:proofErr w:type="gramStart"/>
      <w:r w:rsidRPr="00384BFB">
        <w:rPr>
          <w:sz w:val="14"/>
          <w:szCs w:val="26"/>
        </w:rPr>
        <w:t>communities</w:t>
      </w:r>
      <w:proofErr w:type="gramEnd"/>
      <w:r w:rsidRPr="00384BFB">
        <w:rPr>
          <w:sz w:val="14"/>
          <w:szCs w:val="26"/>
        </w:rPr>
        <w:t xml:space="preserve">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4B3B2C4C" w14:textId="77777777" w:rsidR="004145FF" w:rsidRDefault="004145FF" w:rsidP="004145FF"/>
    <w:p w14:paraId="381F4E5B" w14:textId="77777777" w:rsidR="004145FF" w:rsidRDefault="004145FF" w:rsidP="004145FF">
      <w:pPr>
        <w:pStyle w:val="Heading4"/>
      </w:pPr>
      <w:r>
        <w:t>By hurting the business, strikes also hurt the workers</w:t>
      </w:r>
    </w:p>
    <w:p w14:paraId="240DBE5F" w14:textId="77777777" w:rsidR="004145FF" w:rsidRDefault="004145FF" w:rsidP="004145FF"/>
    <w:p w14:paraId="3E4CF6AA" w14:textId="77777777" w:rsidR="004145FF" w:rsidRDefault="004145FF" w:rsidP="004145FF">
      <w:proofErr w:type="spellStart"/>
      <w:r>
        <w:t>Mlungisi</w:t>
      </w:r>
      <w:proofErr w:type="spellEnd"/>
      <w:r>
        <w:t xml:space="preserve"> </w:t>
      </w:r>
      <w:proofErr w:type="spellStart"/>
      <w:r>
        <w:t>Tenzam</w:t>
      </w:r>
      <w:proofErr w:type="spellEnd"/>
      <w:r>
        <w:t xml:space="preserve"> LLB LLM LLD Senior Lecturer, University of KwaZulu-Natal, 2020, </w:t>
      </w:r>
      <w:r w:rsidRPr="00DD17DD">
        <w:t>The effects of violent strikes on the economy of a developing country: a case of South Africa</w:t>
      </w:r>
      <w:r>
        <w:t xml:space="preserve">, </w:t>
      </w:r>
      <w:r w:rsidRPr="00DD17DD">
        <w:t>http://www.scielo.org.za/scielo.php?script=sci_arttext&amp;pid=S1682-58532020000300004</w:t>
      </w:r>
    </w:p>
    <w:p w14:paraId="299F9B6B" w14:textId="77777777" w:rsidR="004145FF" w:rsidRDefault="004145FF" w:rsidP="004145FF"/>
    <w:p w14:paraId="6711835D" w14:textId="09D2B642" w:rsidR="004145FF" w:rsidRPr="004145FF" w:rsidRDefault="004145FF" w:rsidP="004145FF">
      <w:pPr>
        <w:rPr>
          <w:rStyle w:val="StyleUnderline"/>
        </w:rPr>
      </w:pPr>
      <w:r w:rsidRPr="004145FF">
        <w:rPr>
          <w:rStyle w:val="StyleUnderline"/>
          <w:highlight w:val="cyan"/>
        </w:rPr>
        <w:t>The relationship between the business</w:t>
      </w:r>
      <w:r w:rsidRPr="004145FF">
        <w:rPr>
          <w:rStyle w:val="StyleUnderline"/>
        </w:rPr>
        <w:t xml:space="preserve"> of the employer </w:t>
      </w:r>
      <w:r w:rsidRPr="004145FF">
        <w:rPr>
          <w:rStyle w:val="StyleUnderline"/>
          <w:highlight w:val="cyan"/>
        </w:rPr>
        <w:t>and its customers</w:t>
      </w:r>
      <w:r w:rsidRPr="004145FF">
        <w:rPr>
          <w:rStyle w:val="StyleUnderline"/>
        </w:rPr>
        <w:t xml:space="preserve"> is based on loyalty and confidence.</w:t>
      </w:r>
      <w:r w:rsidRPr="004145FF">
        <w:rPr>
          <w:sz w:val="16"/>
        </w:rPr>
        <w:t xml:space="preserve"> The employer is expected to keep this relationship going by supplying goods or deliver services to clients when needed. It is expected that this would take place without disturbance. However, </w:t>
      </w:r>
      <w:r w:rsidRPr="004145FF">
        <w:rPr>
          <w:rStyle w:val="StyleUnderline"/>
          <w:highlight w:val="cyan"/>
        </w:rPr>
        <w:t>during strikes</w:t>
      </w:r>
      <w:r w:rsidRPr="004145FF">
        <w:rPr>
          <w:rStyle w:val="StyleUnderline"/>
        </w:rPr>
        <w:t xml:space="preserve"> or conduct in furtherance of a strike, this relationship </w:t>
      </w:r>
      <w:r w:rsidRPr="004145FF">
        <w:rPr>
          <w:rStyle w:val="StyleUnderline"/>
          <w:highlight w:val="cyan"/>
        </w:rPr>
        <w:t>gets affected</w:t>
      </w:r>
      <w:r w:rsidRPr="004145FF">
        <w:rPr>
          <w:rStyle w:val="StyleUnderline"/>
        </w:rPr>
        <w:t xml:space="preserve"> since the level of production or service delivery is reduced or does not take place.</w:t>
      </w:r>
    </w:p>
    <w:p w14:paraId="25E97FA5" w14:textId="77777777" w:rsidR="004145FF" w:rsidRPr="004145FF" w:rsidRDefault="004145FF" w:rsidP="004145FF">
      <w:pPr>
        <w:rPr>
          <w:sz w:val="16"/>
        </w:rPr>
      </w:pPr>
      <w:r w:rsidRPr="004145FF">
        <w:rPr>
          <w:sz w:val="16"/>
        </w:rPr>
        <w:t xml:space="preserve">It is well known that the continued existence of a business relies on customers' satisfaction with services or goods provided. A business that does not have customers can hardly survive as they are the backbone of the business. </w:t>
      </w:r>
      <w:r w:rsidRPr="004145FF">
        <w:rPr>
          <w:rStyle w:val="StyleUnderline"/>
        </w:rPr>
        <w:t xml:space="preserve">If </w:t>
      </w:r>
      <w:r w:rsidRPr="004145FF">
        <w:rPr>
          <w:rStyle w:val="StyleUnderline"/>
          <w:highlight w:val="cyan"/>
        </w:rPr>
        <w:t>a strike</w:t>
      </w:r>
      <w:r w:rsidRPr="004145FF">
        <w:rPr>
          <w:rStyle w:val="StyleUnderline"/>
        </w:rPr>
        <w:t xml:space="preserve"> is violent and takes long to resolve, this </w:t>
      </w:r>
      <w:r w:rsidRPr="004145FF">
        <w:rPr>
          <w:rStyle w:val="StyleUnderline"/>
          <w:highlight w:val="cyan"/>
        </w:rPr>
        <w:t>may chase away customers or clients</w:t>
      </w:r>
      <w:r w:rsidRPr="004145FF">
        <w:rPr>
          <w:rStyle w:val="StyleUnderline"/>
        </w:rPr>
        <w:t xml:space="preserve"> as the possibility of not getting what they want is high if less or no production takes place. The possibility that customers could shift loyalty to other businesses doing the same business as the employer is high. </w:t>
      </w:r>
      <w:proofErr w:type="gramStart"/>
      <w:r w:rsidRPr="004145FF">
        <w:rPr>
          <w:rStyle w:val="StyleUnderline"/>
        </w:rPr>
        <w:t>The end result</w:t>
      </w:r>
      <w:proofErr w:type="gramEnd"/>
      <w:r w:rsidRPr="004145FF">
        <w:rPr>
          <w:rStyle w:val="StyleUnderline"/>
        </w:rPr>
        <w:t xml:space="preserve"> is that a prolonged strike has the potential of chasing away customers or clients as they may not want to associate themselves with a business environment that poses a risk to their lives. </w:t>
      </w:r>
      <w:r w:rsidRPr="004145FF">
        <w:rPr>
          <w:sz w:val="16"/>
        </w:rPr>
        <w:t xml:space="preserve">In addition, </w:t>
      </w:r>
      <w:r w:rsidRPr="004145FF">
        <w:rPr>
          <w:rStyle w:val="StyleUnderline"/>
          <w:highlight w:val="cyan"/>
        </w:rPr>
        <w:t>customers</w:t>
      </w:r>
      <w:r w:rsidRPr="004145FF">
        <w:rPr>
          <w:rStyle w:val="StyleUnderline"/>
        </w:rPr>
        <w:t xml:space="preserve"> may want to share solidarity with employees and </w:t>
      </w:r>
      <w:r w:rsidRPr="004145FF">
        <w:rPr>
          <w:rStyle w:val="StyleUnderline"/>
          <w:highlight w:val="cyan"/>
        </w:rPr>
        <w:t>refuse to associate with a business</w:t>
      </w:r>
      <w:r w:rsidRPr="004145FF">
        <w:rPr>
          <w:rStyle w:val="StyleUnderline"/>
        </w:rPr>
        <w:t xml:space="preserve"> whose employees are on strike</w:t>
      </w:r>
      <w:r w:rsidRPr="004145FF">
        <w:rPr>
          <w:sz w:val="16"/>
        </w:rPr>
        <w:t>. To stop this from taking place, the employer and the union need to speed up the process of resolving their dispute through a non-violent mechanism such as a collective bargaining process.</w:t>
      </w:r>
    </w:p>
    <w:p w14:paraId="4F2E8DB7" w14:textId="77777777" w:rsidR="009D4EF8" w:rsidRPr="009D4EF8" w:rsidRDefault="009D4EF8" w:rsidP="009D4EF8"/>
    <w:sectPr w:rsidR="009D4EF8" w:rsidRPr="009D4E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5C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5F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DD5"/>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EF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2C8B"/>
    <w:rsid w:val="00D77956"/>
    <w:rsid w:val="00D80F0C"/>
    <w:rsid w:val="00D83B8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B6E"/>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C8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798A2"/>
  <w14:defaultImageDpi w14:val="300"/>
  <w15:docId w15:val="{EC3701D0-9026-C043-B5D4-06E6ED07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5C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5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5C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5C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F85C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5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5C86"/>
  </w:style>
  <w:style w:type="character" w:customStyle="1" w:styleId="Heading1Char">
    <w:name w:val="Heading 1 Char"/>
    <w:aliases w:val="Pocket Char"/>
    <w:basedOn w:val="DefaultParagraphFont"/>
    <w:link w:val="Heading1"/>
    <w:uiPriority w:val="9"/>
    <w:rsid w:val="00F85C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5C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5C8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85C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85C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F85C86"/>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F85C8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85C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F85C86"/>
    <w:rPr>
      <w:color w:val="auto"/>
      <w:u w:val="none"/>
    </w:rPr>
  </w:style>
  <w:style w:type="paragraph" w:styleId="DocumentMap">
    <w:name w:val="Document Map"/>
    <w:basedOn w:val="Normal"/>
    <w:link w:val="DocumentMapChar"/>
    <w:uiPriority w:val="99"/>
    <w:semiHidden/>
    <w:unhideWhenUsed/>
    <w:rsid w:val="00F85C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5C86"/>
    <w:rPr>
      <w:rFonts w:ascii="Lucida Grande" w:hAnsi="Lucida Grande" w:cs="Lucida Grande"/>
    </w:rPr>
  </w:style>
  <w:style w:type="paragraph" w:customStyle="1" w:styleId="textbold">
    <w:name w:val="text bold"/>
    <w:basedOn w:val="Normal"/>
    <w:link w:val="Emphasis"/>
    <w:autoRedefine/>
    <w:uiPriority w:val="20"/>
    <w:qFormat/>
    <w:rsid w:val="00E06B6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Emphasis1">
    <w:name w:val="Emphasis1"/>
    <w:basedOn w:val="Normal"/>
    <w:uiPriority w:val="20"/>
    <w:qFormat/>
    <w:rsid w:val="00723DD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
    <w:basedOn w:val="Heading1"/>
    <w:link w:val="Hyperlink"/>
    <w:autoRedefine/>
    <w:uiPriority w:val="99"/>
    <w:qFormat/>
    <w:rsid w:val="00723DD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digitalcommons.law.utulsa.edu/symposia/gerken/330/10/" TargetMode="External"/><Relationship Id="rId18" Type="http://schemas.openxmlformats.org/officeDocument/2006/relationships/hyperlink" Target="http://digitalcommons.law.utulsa.edu/symposia/gerken/330/10/" TargetMode="External"/><Relationship Id="rId26" Type="http://schemas.openxmlformats.org/officeDocument/2006/relationships/hyperlink" Target="https://www.theguardian.com/environment/2021/jan/13/top-scientists-warn-of-ghastly-future-of-mass-extinction-and-climate-disruption-aoe" TargetMode="External"/><Relationship Id="rId39" Type="http://schemas.openxmlformats.org/officeDocument/2006/relationships/hyperlink" Target="https://www.theguardian.com/environment/2018/oct/08/global-warming-must-not-exceed-15c-warns-landmark-un-report" TargetMode="External"/><Relationship Id="rId21" Type="http://schemas.openxmlformats.org/officeDocument/2006/relationships/hyperlink" Target="https://assets.donaldjtrump.com/_landings/contract/O-TRU-102316-Contractv02.pdf" TargetMode="External"/><Relationship Id="rId34" Type="http://schemas.openxmlformats.org/officeDocument/2006/relationships/hyperlink" Target="https://onlinelibrary.wiley.com/doi/abs/10.1111/wusa.12021" TargetMode="External"/><Relationship Id="rId42" Type="http://schemas.openxmlformats.org/officeDocument/2006/relationships/hyperlink" Target="https://www.bsg.ox.ac.uk/research/research-projects/oxford-covid-19-government-response-tracker" TargetMode="External"/><Relationship Id="rId47" Type="http://schemas.openxmlformats.org/officeDocument/2006/relationships/hyperlink" Target="https://www.npr.org/sections/coronavirus-live-updates/2020/04/01/825329399/moscow-launches-new-surveillance-app-to-track-residents-in-coronavirus-lockdown?t=1585910941227" TargetMode="External"/><Relationship Id="rId50" Type="http://schemas.openxmlformats.org/officeDocument/2006/relationships/hyperlink" Target="https://www.freightwaves.com/news/noaa-predicts-widespread-us-river-flooding-this-spring"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law.slu.edu/sit" TargetMode="External"/><Relationship Id="rId29" Type="http://schemas.openxmlformats.org/officeDocument/2006/relationships/hyperlink" Target="https://www.theguardian.com/environment/2010/apr/29/international-failure-biodiversity-decline" TargetMode="External"/><Relationship Id="rId11" Type="http://schemas.openxmlformats.org/officeDocument/2006/relationships/hyperlink" Target="http://necsi.edu/research/social/pandemics/transition" TargetMode="External"/><Relationship Id="rId24" Type="http://schemas.openxmlformats.org/officeDocument/2006/relationships/hyperlink" Target="https://hbr.org/2013/04/real-state-power-means-getting" TargetMode="External"/><Relationship Id="rId32" Type="http://schemas.openxmlformats.org/officeDocument/2006/relationships/hyperlink" Target="https://www.theguardian.com/cities/2018/mar/22/collapse-civilisation-near-certain-decades-population-bomb-paul-ehrlich" TargetMode="External"/><Relationship Id="rId37" Type="http://schemas.openxmlformats.org/officeDocument/2006/relationships/hyperlink" Target="https://theforgenews.org/2018/08/24/against-electoralism-for-dual-power/" TargetMode="External"/><Relationship Id="rId40" Type="http://schemas.openxmlformats.org/officeDocument/2006/relationships/hyperlink" Target="https://news.nationalgeographic.com/news/energy/2014/11/141111-solar-panel-manufacturing-sustainability-ranking/" TargetMode="External"/><Relationship Id="rId45" Type="http://schemas.openxmlformats.org/officeDocument/2006/relationships/hyperlink" Target="https://theconversation.com/why-you-need-to-get-involved-in-the-geoengineering-debate-now-85619" TargetMode="External"/><Relationship Id="rId53"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19" Type="http://schemas.openxmlformats.org/officeDocument/2006/relationships/hyperlink" Target="http://scholarship.law.duke.edu/cgi/viewcontent.cgi?article=3383&amp;context=dlj" TargetMode="External"/><Relationship Id="rId31" Type="http://schemas.openxmlformats.org/officeDocument/2006/relationships/hyperlink" Target="https://www.un.org/sustainabledevelopment/blog/2019/05/nature-decline-unprecedented-report/" TargetMode="External"/><Relationship Id="rId44" Type="http://schemas.openxmlformats.org/officeDocument/2006/relationships/hyperlink" Target="https://www.theguardian.com/global-development/2019/may/16/one-day-disappear-tuvalu-sinking-islands-rising-seas-climate-change" TargetMode="External"/><Relationship Id="rId52" Type="http://schemas.openxmlformats.org/officeDocument/2006/relationships/hyperlink" Target="https://climateandsecurity.org/a-security-threat-assessment-of-global-climate-chang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digitalcommons.law.utulsa.edu/symposia/gerken/330/10/" TargetMode="External"/><Relationship Id="rId22" Type="http://schemas.openxmlformats.org/officeDocument/2006/relationships/hyperlink" Target="https://www.supremecourt.gov/opinions/11pdf/11-393c3a2.pdf" TargetMode="External"/><Relationship Id="rId27" Type="http://schemas.openxmlformats.org/officeDocument/2006/relationships/hyperlink" Target="https://www.frontiersin.org/articles/10.3389/fcosc.2020.615419/abstract" TargetMode="External"/><Relationship Id="rId30" Type="http://schemas.openxmlformats.org/officeDocument/2006/relationships/hyperlink" Target="https://www.theguardian.com/environment/2021/jan/11/50-countries-commit-to-protection-of-30-of-earths-land-and-oceans" TargetMode="External"/><Relationship Id="rId35" Type="http://schemas.openxmlformats.org/officeDocument/2006/relationships/hyperlink" Target="https://www.amazon.com/Wage-Labour-Capital-Value-Price-Profit/dp/0717804704" TargetMode="External"/><Relationship Id="rId43" Type="http://schemas.openxmlformats.org/officeDocument/2006/relationships/hyperlink" Target="https://www.nytimes.com/2020/03/11/world/europe/coronavirus-leadership-trump.html" TargetMode="External"/><Relationship Id="rId48" Type="http://schemas.openxmlformats.org/officeDocument/2006/relationships/hyperlink" Target="https://www.theatlantic.com/international/archive/2020/04/europe-hungary-viktor-orban-coronavirus-covid19-democracy/609313/"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shingtonpost.com/weather/2019/08/22/europe-see-third-major-heat-wave-this-year-temperatures-soar-france-scandinavia/" TargetMode="External"/><Relationship Id="rId3" Type="http://schemas.openxmlformats.org/officeDocument/2006/relationships/customXml" Target="../customXml/item3.xml"/><Relationship Id="rId12" Type="http://schemas.openxmlformats.org/officeDocument/2006/relationships/hyperlink" Target="https://www.vox.com/the-big-idea/2016/12/12/13915990/federalism-trump-progressive-uncooperative" TargetMode="External"/><Relationship Id="rId17" Type="http://schemas.openxmlformats.org/officeDocument/2006/relationships/hyperlink" Target="https://papers.ssrn.com/sol3/papers.cfm?abstract_id=1356093" TargetMode="External"/><Relationship Id="rId25" Type="http://schemas.openxmlformats.org/officeDocument/2006/relationships/hyperlink" Target="https://scholarship.law.upenn.edu/cgi/viewcontent.cgi?article=2772&amp;context=faculty_scholarship" TargetMode="External"/><Relationship Id="rId33" Type="http://schemas.openxmlformats.org/officeDocument/2006/relationships/hyperlink" Target="https://www.oxfordhandbooks.com/view/10.1093/oxfordhb/9780190695545.001.0001/oxfordhb-9780190695545" TargetMode="External"/><Relationship Id="rId38" Type="http://schemas.openxmlformats.org/officeDocument/2006/relationships/hyperlink" Target="https://www.youtube.com/watch?v=wLzZ-H4tpBM" TargetMode="External"/><Relationship Id="rId46" Type="http://schemas.openxmlformats.org/officeDocument/2006/relationships/hyperlink" Target="https://www.aljazeera.com/news/2020/04/dead-duterte-warns-violating-lockdown-200401164531160.html" TargetMode="External"/><Relationship Id="rId20" Type="http://schemas.openxmlformats.org/officeDocument/2006/relationships/hyperlink" Target="http://www.pri.org/stories/2016-11-15/sanctuary-cities-around-us-promise-defy-trumps-threats" TargetMode="External"/><Relationship Id="rId41" Type="http://schemas.openxmlformats.org/officeDocument/2006/relationships/hyperlink" Target="https://climateandsecurity.org/a-security-threat-assessment-of-global-climate-change/" TargetMode="External"/><Relationship Id="rId54" Type="http://schemas.openxmlformats.org/officeDocument/2006/relationships/hyperlink" Target="https://www.wardsauto.com/ideaxchange/strikes-hurt-everybod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ga.ct.gov/2005/rpt/2005-R-0858.htm" TargetMode="External"/><Relationship Id="rId23" Type="http://schemas.openxmlformats.org/officeDocument/2006/relationships/hyperlink" Target="https://www.russellsage.org/publications/street-level-bureaucracy" TargetMode="External"/><Relationship Id="rId28" Type="http://schemas.openxmlformats.org/officeDocument/2006/relationships/hyperlink" Target="https://www.theguardian.com/environment/2020/sep/15/every-global-target-to-stem-destruction-of-nature-by-2020-missed-un-report-aoe" TargetMode="External"/><Relationship Id="rId36" Type="http://schemas.openxmlformats.org/officeDocument/2006/relationships/hyperlink" Target="https://regenerationmag.org/communism-and-climate-change-a-dual-power-approach/" TargetMode="External"/><Relationship Id="rId49" Type="http://schemas.openxmlformats.org/officeDocument/2006/relationships/hyperlink" Target="https://www.theguardian.com/world/2020/mar/19/coronavirus-suspects-may-be-detained-under-uk-emergency-po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13282</Words>
  <Characters>75711</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4</cp:revision>
  <dcterms:created xsi:type="dcterms:W3CDTF">2021-10-29T22:06:00Z</dcterms:created>
  <dcterms:modified xsi:type="dcterms:W3CDTF">2021-10-29T22:41:00Z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