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3E1D8" w14:textId="35DCB4D9" w:rsidR="00224A00" w:rsidRPr="00E01957" w:rsidRDefault="00224A00" w:rsidP="00224A00">
      <w:pPr>
        <w:pStyle w:val="Heading1"/>
        <w:rPr>
          <w:rFonts w:eastAsia="Times New Roman" w:cs="Arial"/>
        </w:rPr>
      </w:pPr>
      <w:r w:rsidRPr="00E01957">
        <w:rPr>
          <w:rFonts w:eastAsia="Times New Roman" w:cs="Arial"/>
        </w:rPr>
        <w:t>1AC</w:t>
      </w:r>
    </w:p>
    <w:p w14:paraId="6F12BA6D" w14:textId="3C86E062" w:rsidR="00224A00" w:rsidRPr="00E01957" w:rsidRDefault="00224A00" w:rsidP="00224A00">
      <w:pPr>
        <w:pStyle w:val="Heading2"/>
        <w:rPr>
          <w:rFonts w:cs="Arial"/>
        </w:rPr>
      </w:pPr>
      <w:r w:rsidRPr="00E01957">
        <w:rPr>
          <w:rFonts w:cs="Arial"/>
        </w:rPr>
        <w:t>1</w:t>
      </w:r>
    </w:p>
    <w:p w14:paraId="6B1FC1D8" w14:textId="0A0ADE03" w:rsidR="00224A00" w:rsidRPr="00E01957" w:rsidRDefault="00224A00" w:rsidP="00224A00">
      <w:pPr>
        <w:pStyle w:val="Heading4"/>
        <w:rPr>
          <w:rFonts w:cs="Arial"/>
        </w:rPr>
      </w:pPr>
      <w:r w:rsidRPr="00E01957">
        <w:rPr>
          <w:rFonts w:eastAsia="Times New Roman" w:cs="Arial"/>
        </w:rPr>
        <w:t xml:space="preserve">The first anticompetitive business practice was the imposition of “competition” and “business” as practices and properties that define the human. For with the invention of the self-possessed body came the inauguration of the diabolical regime of logistics, the white science of loss prevention. Medical policy and racial capitalist monopolization are two sides of the same coin—both are driven by the compulsive feedback loop of individuated ownership. Premising politics on either “merging” or “breaking up” corporate entities first </w:t>
      </w:r>
      <w:proofErr w:type="gramStart"/>
      <w:r w:rsidRPr="00E01957">
        <w:rPr>
          <w:rFonts w:eastAsia="Times New Roman" w:cs="Arial"/>
        </w:rPr>
        <w:t>requires</w:t>
      </w:r>
      <w:proofErr w:type="gramEnd"/>
      <w:r w:rsidRPr="00E01957">
        <w:rPr>
          <w:rFonts w:eastAsia="Times New Roman" w:cs="Arial"/>
        </w:rPr>
        <w:t xml:space="preserve"> accepting the ontological status of personhood-as-property which ensures the </w:t>
      </w:r>
      <w:proofErr w:type="spellStart"/>
      <w:r w:rsidRPr="00E01957">
        <w:rPr>
          <w:rFonts w:eastAsia="Times New Roman" w:cs="Arial"/>
        </w:rPr>
        <w:t>omnicidal</w:t>
      </w:r>
      <w:proofErr w:type="spellEnd"/>
      <w:r w:rsidRPr="00E01957">
        <w:rPr>
          <w:rFonts w:eastAsia="Times New Roman" w:cs="Arial"/>
        </w:rPr>
        <w:t xml:space="preserve"> eradication of the flesh and the earth</w:t>
      </w:r>
    </w:p>
    <w:p w14:paraId="3C5C7B39" w14:textId="10A6100F"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‘1</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13-18) </w:t>
      </w:r>
      <w:proofErr w:type="spellStart"/>
      <w:r w:rsidRPr="00E01957">
        <w:rPr>
          <w:rFonts w:eastAsia="Times New Roman"/>
          <w:sz w:val="20"/>
          <w:szCs w:val="20"/>
        </w:rPr>
        <w:t>gz</w:t>
      </w:r>
      <w:proofErr w:type="spellEnd"/>
    </w:p>
    <w:p w14:paraId="42F00802" w14:textId="77777777" w:rsidR="00224A00" w:rsidRPr="00E01957" w:rsidRDefault="00224A00" w:rsidP="00224A00">
      <w:pPr>
        <w:spacing w:after="0" w:line="240" w:lineRule="auto"/>
        <w:rPr>
          <w:rFonts w:eastAsia="Times New Roman"/>
          <w:sz w:val="24"/>
          <w:szCs w:val="24"/>
        </w:rPr>
      </w:pPr>
      <w:r w:rsidRPr="00E01957">
        <w:rPr>
          <w:rFonts w:eastAsia="Times New Roman"/>
          <w:b/>
          <w:bCs/>
          <w:highlight w:val="green"/>
          <w:u w:val="single"/>
        </w:rPr>
        <w:t>The first theft shows up as rightful ownership</w:t>
      </w:r>
      <w:r w:rsidRPr="00E01957">
        <w:rPr>
          <w:rFonts w:eastAsia="Times New Roman"/>
          <w:sz w:val="16"/>
          <w:szCs w:val="16"/>
        </w:rPr>
        <w:t xml:space="preserve">. </w:t>
      </w:r>
      <w:r w:rsidRPr="00E01957">
        <w:rPr>
          <w:rFonts w:eastAsia="Times New Roman"/>
          <w:sz w:val="20"/>
          <w:szCs w:val="20"/>
          <w:u w:val="single"/>
        </w:rPr>
        <w:t xml:space="preserve">This is </w:t>
      </w:r>
      <w:r w:rsidRPr="00E01957">
        <w:rPr>
          <w:rFonts w:eastAsia="Times New Roman"/>
          <w:b/>
          <w:bCs/>
          <w:highlight w:val="green"/>
          <w:u w:val="single"/>
        </w:rPr>
        <w:t>the theft of fleshly</w:t>
      </w:r>
      <w:r w:rsidRPr="00E01957">
        <w:rPr>
          <w:rFonts w:eastAsia="Times New Roman"/>
          <w:b/>
          <w:bCs/>
          <w:sz w:val="20"/>
          <w:szCs w:val="20"/>
          <w:u w:val="single"/>
        </w:rPr>
        <w:t xml:space="preserve">, earth(l)y </w:t>
      </w:r>
      <w:r w:rsidRPr="00E01957">
        <w:rPr>
          <w:rFonts w:eastAsia="Times New Roman"/>
          <w:b/>
          <w:bCs/>
          <w:highlight w:val="green"/>
          <w:u w:val="single"/>
        </w:rPr>
        <w:t>life</w:t>
      </w:r>
      <w:r w:rsidRPr="00E01957">
        <w:rPr>
          <w:rFonts w:eastAsia="Times New Roman"/>
          <w:sz w:val="20"/>
          <w:szCs w:val="20"/>
          <w:u w:val="single"/>
        </w:rPr>
        <w:t xml:space="preserve">, which is </w:t>
      </w:r>
      <w:r w:rsidRPr="00E01957">
        <w:rPr>
          <w:rFonts w:eastAsia="Times New Roman"/>
          <w:highlight w:val="green"/>
          <w:u w:val="single"/>
        </w:rPr>
        <w:t xml:space="preserve">then </w:t>
      </w:r>
      <w:r w:rsidRPr="00E01957">
        <w:rPr>
          <w:rFonts w:eastAsia="Times New Roman"/>
          <w:b/>
          <w:bCs/>
          <w:highlight w:val="green"/>
          <w:u w:val="single"/>
        </w:rPr>
        <w:t>incarcerated in the body</w:t>
      </w:r>
      <w:r w:rsidRPr="00E01957">
        <w:rPr>
          <w:rFonts w:eastAsia="Times New Roman"/>
          <w:sz w:val="16"/>
          <w:szCs w:val="16"/>
        </w:rPr>
        <w:t xml:space="preserve">. </w:t>
      </w:r>
      <w:r w:rsidRPr="00E01957">
        <w:rPr>
          <w:rFonts w:eastAsia="Times New Roman"/>
          <w:sz w:val="20"/>
          <w:szCs w:val="20"/>
          <w:u w:val="single"/>
        </w:rPr>
        <w:t>But the body</w:t>
      </w:r>
      <w:r w:rsidRPr="00E01957">
        <w:rPr>
          <w:rFonts w:eastAsia="Times New Roman"/>
          <w:sz w:val="16"/>
          <w:szCs w:val="16"/>
        </w:rPr>
        <w:t xml:space="preserve">, it turns out, </w:t>
      </w:r>
      <w:r w:rsidRPr="00E01957">
        <w:rPr>
          <w:rFonts w:eastAsia="Times New Roman"/>
          <w:sz w:val="20"/>
          <w:szCs w:val="20"/>
          <w:u w:val="single"/>
        </w:rPr>
        <w:t>is just the first principal-agent problem</w:t>
      </w:r>
      <w:r w:rsidRPr="00E01957">
        <w:rPr>
          <w:rFonts w:eastAsia="Times New Roman"/>
          <w:sz w:val="16"/>
          <w:szCs w:val="16"/>
        </w:rPr>
        <w:t xml:space="preserve">. </w:t>
      </w:r>
      <w:r w:rsidRPr="00E01957">
        <w:rPr>
          <w:rFonts w:eastAsia="Times New Roman"/>
          <w:b/>
          <w:bCs/>
          <w:highlight w:val="green"/>
          <w:u w:val="single"/>
        </w:rPr>
        <w:t>The body is just an overseer</w:t>
      </w:r>
      <w:r w:rsidRPr="00E01957">
        <w:rPr>
          <w:rFonts w:eastAsia="Times New Roman"/>
          <w:sz w:val="20"/>
          <w:szCs w:val="20"/>
          <w:u w:val="single"/>
        </w:rPr>
        <w:t xml:space="preserve">, a factor, a superintendent </w:t>
      </w:r>
      <w:r w:rsidRPr="00E01957">
        <w:rPr>
          <w:rFonts w:eastAsia="Times New Roman"/>
          <w:highlight w:val="green"/>
          <w:u w:val="single"/>
        </w:rPr>
        <w:t xml:space="preserve">for </w:t>
      </w:r>
      <w:r w:rsidRPr="00E01957">
        <w:rPr>
          <w:rFonts w:eastAsia="Times New Roman"/>
          <w:b/>
          <w:bCs/>
          <w:highlight w:val="green"/>
          <w:u w:val="single"/>
        </w:rPr>
        <w:t>the real landlord</w:t>
      </w:r>
      <w:r w:rsidRPr="00E01957">
        <w:rPr>
          <w:rFonts w:eastAsia="Times New Roman"/>
          <w:sz w:val="20"/>
          <w:szCs w:val="20"/>
          <w:u w:val="single"/>
        </w:rPr>
        <w:t xml:space="preserve">, the real owner, </w:t>
      </w:r>
      <w:r w:rsidRPr="00E01957">
        <w:rPr>
          <w:rFonts w:eastAsia="Times New Roman"/>
          <w:b/>
          <w:bCs/>
          <w:sz w:val="20"/>
          <w:szCs w:val="20"/>
          <w:u w:val="single"/>
        </w:rPr>
        <w:t>the individual</w:t>
      </w:r>
      <w:r w:rsidRPr="00E01957">
        <w:rPr>
          <w:rFonts w:eastAsia="Times New Roman"/>
          <w:sz w:val="20"/>
          <w:szCs w:val="20"/>
          <w:u w:val="single"/>
        </w:rPr>
        <w:t>, in his noxious, heavy-handed conceptuality</w:t>
      </w:r>
      <w:r w:rsidRPr="00E01957">
        <w:rPr>
          <w:rFonts w:eastAsia="Times New Roman"/>
          <w:sz w:val="16"/>
          <w:szCs w:val="16"/>
        </w:rPr>
        <w:t xml:space="preserve">. The legal term for this principal-agent problem is mind. In this regard, the designation ‘mind/body problem’ is a </w:t>
      </w:r>
      <w:proofErr w:type="spellStart"/>
      <w:r w:rsidRPr="00E01957">
        <w:rPr>
          <w:rFonts w:eastAsia="Times New Roman"/>
          <w:sz w:val="16"/>
          <w:szCs w:val="16"/>
        </w:rPr>
        <w:t>synecdochal</w:t>
      </w:r>
      <w:proofErr w:type="spellEnd"/>
      <w:r w:rsidRPr="00E01957">
        <w:rPr>
          <w:rFonts w:eastAsia="Times New Roman"/>
          <w:sz w:val="16"/>
          <w:szCs w:val="16"/>
        </w:rPr>
        <w:t xml:space="preserve"> redundancy in abstraction rather than an entanglement, or even an opposition, of </w:t>
      </w:r>
      <w:r w:rsidRPr="00E01957">
        <w:rPr>
          <w:rFonts w:eastAsia="Times New Roman"/>
          <w:i/>
          <w:iCs/>
          <w:sz w:val="16"/>
          <w:szCs w:val="16"/>
        </w:rPr>
        <w:t>anima</w:t>
      </w:r>
      <w:r w:rsidRPr="00E01957">
        <w:rPr>
          <w:rFonts w:eastAsia="Times New Roman"/>
          <w:sz w:val="16"/>
          <w:szCs w:val="16"/>
        </w:rPr>
        <w:t xml:space="preserve"> and matter, mama and soul.</w:t>
      </w:r>
    </w:p>
    <w:p w14:paraId="0D700773" w14:textId="77777777" w:rsidR="00224A00" w:rsidRPr="00E01957" w:rsidRDefault="00224A00" w:rsidP="00224A00">
      <w:pPr>
        <w:spacing w:after="0" w:line="240" w:lineRule="auto"/>
        <w:rPr>
          <w:rFonts w:eastAsia="Times New Roman"/>
          <w:highlight w:val="green"/>
        </w:rPr>
      </w:pPr>
      <w:r w:rsidRPr="00E01957">
        <w:rPr>
          <w:rFonts w:eastAsia="Times New Roman"/>
          <w:sz w:val="16"/>
          <w:szCs w:val="16"/>
        </w:rPr>
        <w:t xml:space="preserve">There’s this formulation that Robert Duncan gets from Erwin Schrödinger that helps a certain disordering along. Schrödinger says “living matter evades the decay to equilibrium.” Well, if Proudhon is right, and slavery, murder, robbery, and property are a unit; if </w:t>
      </w:r>
      <w:r w:rsidRPr="00E01957">
        <w:rPr>
          <w:rFonts w:eastAsia="Times New Roman"/>
          <w:b/>
          <w:bCs/>
          <w:highlight w:val="green"/>
          <w:u w:val="single"/>
        </w:rPr>
        <w:t>the</w:t>
      </w:r>
      <w:r w:rsidRPr="00E01957">
        <w:rPr>
          <w:rFonts w:eastAsia="Times New Roman"/>
          <w:b/>
          <w:bCs/>
          <w:sz w:val="20"/>
          <w:szCs w:val="20"/>
          <w:u w:val="single"/>
        </w:rPr>
        <w:t xml:space="preserve"> general </w:t>
      </w:r>
      <w:r w:rsidRPr="00E01957">
        <w:rPr>
          <w:rFonts w:eastAsia="Times New Roman"/>
          <w:b/>
          <w:bCs/>
          <w:highlight w:val="green"/>
          <w:u w:val="single"/>
        </w:rPr>
        <w:t>regime of private property is</w:t>
      </w:r>
      <w:r w:rsidRPr="00E01957">
        <w:rPr>
          <w:rFonts w:eastAsia="Times New Roman"/>
          <w:b/>
          <w:bCs/>
          <w:sz w:val="20"/>
          <w:szCs w:val="20"/>
          <w:u w:val="single"/>
        </w:rPr>
        <w:t xml:space="preserve"> most accurately </w:t>
      </w:r>
      <w:r w:rsidRPr="00E01957">
        <w:rPr>
          <w:rFonts w:eastAsia="Times New Roman"/>
          <w:b/>
          <w:bCs/>
          <w:highlight w:val="green"/>
          <w:u w:val="single"/>
        </w:rPr>
        <w:t>understood as social death</w:t>
      </w:r>
      <w:r w:rsidRPr="00E01957">
        <w:rPr>
          <w:rFonts w:eastAsia="Times New Roman"/>
          <w:sz w:val="16"/>
          <w:szCs w:val="16"/>
        </w:rPr>
        <w:t xml:space="preserve">;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w:t>
      </w:r>
      <w:r w:rsidRPr="00E01957">
        <w:rPr>
          <w:rFonts w:eastAsia="Times New Roman"/>
          <w:b/>
          <w:bCs/>
          <w:highlight w:val="green"/>
          <w:u w:val="single"/>
        </w:rPr>
        <w:t>Corruption is our</w:t>
      </w:r>
      <w:r w:rsidRPr="00E01957">
        <w:rPr>
          <w:rFonts w:eastAsia="Times New Roman"/>
          <w:b/>
          <w:bCs/>
          <w:sz w:val="20"/>
          <w:szCs w:val="20"/>
          <w:u w:val="single"/>
        </w:rPr>
        <w:t xml:space="preserve"> (accursed) share, our </w:t>
      </w:r>
      <w:proofErr w:type="spellStart"/>
      <w:r w:rsidRPr="00E01957">
        <w:rPr>
          <w:rFonts w:eastAsia="Times New Roman"/>
          <w:b/>
          <w:bCs/>
          <w:sz w:val="20"/>
          <w:szCs w:val="20"/>
          <w:u w:val="single"/>
        </w:rPr>
        <w:t>antological</w:t>
      </w:r>
      <w:proofErr w:type="spellEnd"/>
      <w:r w:rsidRPr="00E01957">
        <w:rPr>
          <w:rFonts w:eastAsia="Times New Roman"/>
          <w:b/>
          <w:bCs/>
          <w:sz w:val="20"/>
          <w:szCs w:val="20"/>
          <w:u w:val="single"/>
        </w:rPr>
        <w:t xml:space="preserve"> practice, our </w:t>
      </w:r>
      <w:r w:rsidRPr="00E01957">
        <w:rPr>
          <w:rFonts w:eastAsia="Times New Roman"/>
          <w:b/>
          <w:bCs/>
          <w:highlight w:val="green"/>
          <w:u w:val="single"/>
        </w:rPr>
        <w:t>eccentric centering</w:t>
      </w:r>
      <w:r w:rsidRPr="00E01957">
        <w:rPr>
          <w:rFonts w:eastAsia="Times New Roman"/>
          <w:sz w:val="16"/>
          <w:szCs w:val="16"/>
        </w:rPr>
        <w:t xml:space="preserve">, as M.C. Richards might say. </w:t>
      </w:r>
      <w:r w:rsidRPr="00E01957">
        <w:rPr>
          <w:rFonts w:eastAsia="Times New Roman"/>
          <w:sz w:val="20"/>
          <w:szCs w:val="20"/>
          <w:u w:val="single"/>
        </w:rPr>
        <w:t>How we evade ownership</w:t>
      </w:r>
      <w:r w:rsidRPr="00E01957">
        <w:rPr>
          <w:rFonts w:eastAsia="Times New Roman"/>
          <w:sz w:val="16"/>
          <w:szCs w:val="16"/>
        </w:rPr>
        <w:t xml:space="preserve">/equilibrium </w:t>
      </w:r>
      <w:r w:rsidRPr="00E01957">
        <w:rPr>
          <w:rFonts w:eastAsia="Times New Roman"/>
          <w:sz w:val="20"/>
          <w:szCs w:val="20"/>
          <w:u w:val="single"/>
        </w:rPr>
        <w:t xml:space="preserve">is given precisely in </w:t>
      </w:r>
      <w:r w:rsidRPr="00E01957">
        <w:rPr>
          <w:rFonts w:eastAsia="Times New Roman"/>
          <w:highlight w:val="green"/>
          <w:u w:val="single"/>
        </w:rPr>
        <w:t xml:space="preserve">that </w:t>
      </w:r>
      <w:r w:rsidRPr="00E01957">
        <w:rPr>
          <w:rFonts w:eastAsia="Times New Roman"/>
          <w:b/>
          <w:bCs/>
          <w:highlight w:val="green"/>
          <w:u w:val="single"/>
        </w:rPr>
        <w:t>refusal to prevent loss</w:t>
      </w:r>
      <w:r w:rsidRPr="00E01957">
        <w:rPr>
          <w:rFonts w:eastAsia="Times New Roman"/>
          <w:highlight w:val="green"/>
          <w:u w:val="single"/>
        </w:rPr>
        <w:t xml:space="preserve"> that we call</w:t>
      </w:r>
      <w:r w:rsidRPr="00E01957">
        <w:rPr>
          <w:rFonts w:eastAsia="Times New Roman"/>
          <w:sz w:val="20"/>
          <w:szCs w:val="20"/>
          <w:u w:val="single"/>
        </w:rPr>
        <w:t xml:space="preserve"> </w:t>
      </w:r>
      <w:r w:rsidRPr="00E01957">
        <w:rPr>
          <w:rFonts w:eastAsia="Times New Roman"/>
          <w:b/>
          <w:bCs/>
          <w:sz w:val="20"/>
          <w:szCs w:val="20"/>
          <w:u w:val="single"/>
        </w:rPr>
        <w:t>sharing</w:t>
      </w:r>
      <w:r w:rsidRPr="00E01957">
        <w:rPr>
          <w:rFonts w:eastAsia="Times New Roman"/>
          <w:sz w:val="20"/>
          <w:szCs w:val="20"/>
          <w:u w:val="single"/>
        </w:rPr>
        <w:t xml:space="preserve">, </w:t>
      </w:r>
      <w:r w:rsidRPr="00E01957">
        <w:rPr>
          <w:rFonts w:eastAsia="Times New Roman"/>
          <w:b/>
          <w:bCs/>
          <w:sz w:val="20"/>
          <w:szCs w:val="20"/>
          <w:u w:val="single"/>
        </w:rPr>
        <w:t>rubbing</w:t>
      </w:r>
      <w:r w:rsidRPr="00E01957">
        <w:rPr>
          <w:rFonts w:eastAsia="Times New Roman"/>
          <w:sz w:val="20"/>
          <w:szCs w:val="20"/>
          <w:u w:val="single"/>
        </w:rPr>
        <w:t xml:space="preserve">, </w:t>
      </w:r>
      <w:r w:rsidRPr="00E01957">
        <w:rPr>
          <w:rFonts w:eastAsia="Times New Roman"/>
          <w:b/>
          <w:bCs/>
          <w:sz w:val="20"/>
          <w:szCs w:val="20"/>
          <w:u w:val="single"/>
        </w:rPr>
        <w:t>empathy</w:t>
      </w:r>
      <w:r w:rsidRPr="00E01957">
        <w:rPr>
          <w:rFonts w:eastAsia="Times New Roman"/>
          <w:sz w:val="20"/>
          <w:szCs w:val="20"/>
          <w:u w:val="single"/>
        </w:rPr>
        <w:t xml:space="preserve">, </w:t>
      </w:r>
      <w:proofErr w:type="spellStart"/>
      <w:r w:rsidRPr="00E01957">
        <w:rPr>
          <w:rFonts w:eastAsia="Times New Roman"/>
          <w:b/>
          <w:bCs/>
          <w:highlight w:val="green"/>
          <w:u w:val="single"/>
        </w:rPr>
        <w:t>hapticality</w:t>
      </w:r>
      <w:proofErr w:type="spellEnd"/>
      <w:r w:rsidRPr="00E01957">
        <w:rPr>
          <w:rFonts w:eastAsia="Times New Roman"/>
          <w:highlight w:val="green"/>
          <w:u w:val="single"/>
        </w:rPr>
        <w:t xml:space="preserve">: </w:t>
      </w:r>
      <w:r w:rsidRPr="00E01957">
        <w:rPr>
          <w:rFonts w:eastAsia="Times New Roman"/>
          <w:b/>
          <w:bCs/>
          <w:highlight w:val="green"/>
          <w:u w:val="single"/>
        </w:rPr>
        <w:t xml:space="preserve">the </w:t>
      </w:r>
      <w:proofErr w:type="spellStart"/>
      <w:r w:rsidRPr="00E01957">
        <w:rPr>
          <w:rFonts w:eastAsia="Times New Roman"/>
          <w:b/>
          <w:bCs/>
          <w:highlight w:val="green"/>
          <w:u w:val="single"/>
        </w:rPr>
        <w:t>undercommon</w:t>
      </w:r>
      <w:proofErr w:type="spellEnd"/>
      <w:r w:rsidRPr="00E01957">
        <w:rPr>
          <w:rFonts w:eastAsia="Times New Roman"/>
          <w:b/>
          <w:bCs/>
          <w:highlight w:val="green"/>
          <w:u w:val="single"/>
        </w:rPr>
        <w:t xml:space="preserve"> love of flesh</w:t>
      </w:r>
      <w:r w:rsidRPr="00E01957">
        <w:rPr>
          <w:rFonts w:eastAsia="Times New Roman"/>
          <w:highlight w:val="green"/>
          <w:u w:val="single"/>
        </w:rPr>
        <w:t xml:space="preserve">, our </w:t>
      </w:r>
      <w:r w:rsidRPr="00E01957">
        <w:rPr>
          <w:rFonts w:eastAsia="Times New Roman"/>
          <w:b/>
          <w:bCs/>
          <w:highlight w:val="green"/>
          <w:u w:val="single"/>
        </w:rPr>
        <w:t xml:space="preserve">essential </w:t>
      </w:r>
      <w:proofErr w:type="spellStart"/>
      <w:r w:rsidRPr="00E01957">
        <w:rPr>
          <w:rFonts w:eastAsia="Times New Roman"/>
          <w:b/>
          <w:bCs/>
          <w:highlight w:val="green"/>
          <w:u w:val="single"/>
        </w:rPr>
        <w:t>omnicentric</w:t>
      </w:r>
      <w:proofErr w:type="spellEnd"/>
      <w:r w:rsidRPr="00E01957">
        <w:rPr>
          <w:rFonts w:eastAsia="Times New Roman"/>
          <w:b/>
          <w:bCs/>
          <w:highlight w:val="green"/>
          <w:u w:val="single"/>
        </w:rPr>
        <w:t xml:space="preserve"> or </w:t>
      </w:r>
      <w:proofErr w:type="spellStart"/>
      <w:r w:rsidRPr="00E01957">
        <w:rPr>
          <w:rFonts w:eastAsia="Times New Roman"/>
          <w:b/>
          <w:bCs/>
          <w:highlight w:val="green"/>
          <w:u w:val="single"/>
        </w:rPr>
        <w:t>anacentric</w:t>
      </w:r>
      <w:proofErr w:type="spellEnd"/>
      <w:r w:rsidRPr="00E01957">
        <w:rPr>
          <w:rFonts w:eastAsia="Times New Roman"/>
          <w:b/>
          <w:bCs/>
          <w:highlight w:val="green"/>
          <w:u w:val="single"/>
        </w:rPr>
        <w:t xml:space="preserve"> eccentricity</w:t>
      </w:r>
      <w:r w:rsidRPr="00E01957">
        <w:rPr>
          <w:rFonts w:eastAsia="Times New Roman"/>
          <w:highlight w:val="green"/>
        </w:rPr>
        <w:t>.</w:t>
      </w:r>
    </w:p>
    <w:p w14:paraId="1DDA8EA3" w14:textId="77777777" w:rsidR="00224A00" w:rsidRPr="00E01957" w:rsidRDefault="00224A00" w:rsidP="00224A00">
      <w:pPr>
        <w:spacing w:after="0" w:line="240" w:lineRule="auto"/>
        <w:rPr>
          <w:rFonts w:eastAsia="Times New Roman"/>
          <w:sz w:val="24"/>
          <w:szCs w:val="24"/>
        </w:rPr>
      </w:pPr>
      <w:proofErr w:type="spellStart"/>
      <w:r w:rsidRPr="00E01957">
        <w:rPr>
          <w:rFonts w:eastAsia="Times New Roman"/>
          <w:b/>
          <w:bCs/>
          <w:highlight w:val="green"/>
          <w:u w:val="single"/>
        </w:rPr>
        <w:t>Every thing</w:t>
      </w:r>
      <w:proofErr w:type="spellEnd"/>
      <w:r w:rsidRPr="00E01957">
        <w:rPr>
          <w:rFonts w:eastAsia="Times New Roman"/>
          <w:b/>
          <w:bCs/>
          <w:highlight w:val="green"/>
          <w:u w:val="single"/>
        </w:rPr>
        <w:t>, in the wake of such disordering, is loss prevention</w:t>
      </w:r>
      <w:r w:rsidRPr="00E01957">
        <w:rPr>
          <w:rFonts w:eastAsia="Times New Roman"/>
          <w:sz w:val="16"/>
          <w:szCs w:val="16"/>
        </w:rPr>
        <w:t xml:space="preserve">. </w:t>
      </w:r>
      <w:r w:rsidRPr="00E01957">
        <w:rPr>
          <w:rFonts w:eastAsia="Times New Roman"/>
          <w:sz w:val="20"/>
          <w:szCs w:val="20"/>
          <w:u w:val="single"/>
        </w:rPr>
        <w:t>John Locke creates the tabula rasa as a container for</w:t>
      </w:r>
      <w:r w:rsidRPr="00E01957">
        <w:rPr>
          <w:rFonts w:eastAsia="Times New Roman"/>
          <w:sz w:val="16"/>
          <w:szCs w:val="16"/>
        </w:rPr>
        <w:t xml:space="preserve"> properties – properties of the mind, and </w:t>
      </w:r>
      <w:r w:rsidRPr="00E01957">
        <w:rPr>
          <w:rFonts w:eastAsia="Times New Roman"/>
          <w:sz w:val="20"/>
          <w:szCs w:val="20"/>
          <w:u w:val="single"/>
        </w:rPr>
        <w:t>properties owned by the propertied mind</w:t>
      </w:r>
      <w:r w:rsidRPr="00E01957">
        <w:rPr>
          <w:rFonts w:eastAsia="Times New Roman"/>
          <w:sz w:val="16"/>
          <w:szCs w:val="16"/>
        </w:rPr>
        <w:t xml:space="preserve">. </w:t>
      </w:r>
      <w:r w:rsidRPr="00E01957">
        <w:rPr>
          <w:rFonts w:eastAsia="Times New Roman"/>
          <w:sz w:val="20"/>
          <w:szCs w:val="20"/>
          <w:u w:val="single"/>
        </w:rPr>
        <w:t>Self-knowledge is self-possession and self-positioning in Locke</w:t>
      </w:r>
      <w:r w:rsidRPr="00E01957">
        <w:rPr>
          <w:rFonts w:eastAsia="Times New Roman"/>
          <w:sz w:val="16"/>
          <w:szCs w:val="16"/>
        </w:rPr>
        <w:t xml:space="preserve">. His accumulation process is auto-location, because one can’t help but settle for that. </w:t>
      </w:r>
      <w:r w:rsidRPr="00E01957">
        <w:rPr>
          <w:rFonts w:eastAsia="Times New Roman"/>
          <w:sz w:val="20"/>
          <w:szCs w:val="20"/>
          <w:u w:val="single"/>
        </w:rPr>
        <w:t xml:space="preserve">From the first moment, which appears to keep happening all the time, all property is posited, </w:t>
      </w:r>
      <w:r w:rsidRPr="00E01957">
        <w:rPr>
          <w:rFonts w:eastAsia="Times New Roman"/>
          <w:b/>
          <w:bCs/>
          <w:sz w:val="20"/>
          <w:szCs w:val="20"/>
          <w:u w:val="single"/>
        </w:rPr>
        <w:t>beginning with the positing/positioning of a body for locating ownership, and the owned, and a mind for owning</w:t>
      </w:r>
      <w:r w:rsidRPr="00E01957">
        <w:rPr>
          <w:rFonts w:eastAsia="Times New Roman"/>
          <w:sz w:val="16"/>
          <w:szCs w:val="16"/>
        </w:rPr>
        <w:t xml:space="preserve">. </w:t>
      </w:r>
      <w:r w:rsidRPr="00E01957">
        <w:rPr>
          <w:rFonts w:eastAsia="Times New Roman"/>
          <w:sz w:val="20"/>
          <w:szCs w:val="20"/>
          <w:u w:val="single"/>
        </w:rPr>
        <w:t>The posit and the deposit inaugurate ownership as incorporation, whose inevitable end, given in continual withdrawal, is loss</w:t>
      </w:r>
      <w:r w:rsidRPr="00E01957">
        <w:rPr>
          <w:rFonts w:eastAsia="Times New Roman"/>
          <w:sz w:val="16"/>
          <w:szCs w:val="16"/>
        </w:rPr>
        <w:t xml:space="preserve">. </w:t>
      </w:r>
      <w:r w:rsidRPr="00E01957">
        <w:rPr>
          <w:rFonts w:eastAsia="Times New Roman"/>
          <w:sz w:val="20"/>
          <w:szCs w:val="20"/>
          <w:u w:val="single"/>
        </w:rPr>
        <w:t xml:space="preserve">This requires the production of </w:t>
      </w:r>
      <w:r w:rsidRPr="00E01957">
        <w:rPr>
          <w:rFonts w:eastAsia="Times New Roman"/>
          <w:b/>
          <w:bCs/>
          <w:sz w:val="20"/>
          <w:szCs w:val="20"/>
          <w:u w:val="single"/>
        </w:rPr>
        <w:t>a science of loss</w:t>
      </w:r>
      <w:r w:rsidRPr="00E01957">
        <w:rPr>
          <w:rFonts w:eastAsia="Times New Roman"/>
          <w:sz w:val="20"/>
          <w:szCs w:val="20"/>
          <w:u w:val="single"/>
        </w:rPr>
        <w:t xml:space="preserve">, which is to say </w:t>
      </w:r>
      <w:r w:rsidRPr="00E01957">
        <w:rPr>
          <w:rFonts w:eastAsia="Times New Roman"/>
          <w:b/>
          <w:bCs/>
          <w:sz w:val="20"/>
          <w:szCs w:val="20"/>
          <w:u w:val="single"/>
        </w:rPr>
        <w:t>the science of whiteness</w:t>
      </w:r>
      <w:r w:rsidRPr="00E01957">
        <w:rPr>
          <w:rFonts w:eastAsia="Times New Roman"/>
          <w:sz w:val="20"/>
          <w:szCs w:val="20"/>
          <w:u w:val="single"/>
        </w:rPr>
        <w:t xml:space="preserve">, or, </w:t>
      </w:r>
      <w:r w:rsidRPr="00E01957">
        <w:rPr>
          <w:rFonts w:eastAsia="Times New Roman"/>
          <w:b/>
          <w:bCs/>
          <w:sz w:val="20"/>
          <w:szCs w:val="20"/>
          <w:u w:val="single"/>
        </w:rPr>
        <w:t>logistics</w:t>
      </w:r>
      <w:r w:rsidRPr="00E01957">
        <w:rPr>
          <w:rFonts w:eastAsia="Times New Roman"/>
          <w:sz w:val="16"/>
          <w:szCs w:val="16"/>
        </w:rPr>
        <w:t>.</w:t>
      </w:r>
    </w:p>
    <w:p w14:paraId="649EBE1B" w14:textId="77777777" w:rsidR="00224A00" w:rsidRPr="00E01957" w:rsidRDefault="00224A00" w:rsidP="00224A00">
      <w:pPr>
        <w:spacing w:after="0" w:line="240" w:lineRule="auto"/>
        <w:rPr>
          <w:rFonts w:eastAsia="Times New Roman"/>
          <w:sz w:val="24"/>
          <w:szCs w:val="24"/>
        </w:rPr>
      </w:pPr>
      <w:r w:rsidRPr="00E01957">
        <w:rPr>
          <w:rFonts w:eastAsia="Times New Roman"/>
          <w:b/>
          <w:bCs/>
          <w:sz w:val="20"/>
          <w:szCs w:val="20"/>
          <w:u w:val="single"/>
        </w:rPr>
        <w:t>Every acquisition, every improvement, is an ossification of sharing</w:t>
      </w:r>
      <w:r w:rsidRPr="00E01957">
        <w:rPr>
          <w:rFonts w:eastAsia="Times New Roman"/>
          <w:sz w:val="16"/>
          <w:szCs w:val="16"/>
        </w:rPr>
        <w:t xml:space="preserve">. </w:t>
      </w:r>
      <w:r w:rsidRPr="00E01957">
        <w:rPr>
          <w:rFonts w:eastAsia="Times New Roman"/>
          <w:sz w:val="20"/>
          <w:szCs w:val="20"/>
          <w:u w:val="single"/>
        </w:rPr>
        <w:t xml:space="preserve">This ossification is given in and as </w:t>
      </w:r>
      <w:r w:rsidRPr="00E01957">
        <w:rPr>
          <w:rFonts w:eastAsia="Times New Roman"/>
          <w:b/>
          <w:bCs/>
          <w:sz w:val="20"/>
          <w:szCs w:val="20"/>
          <w:u w:val="single"/>
        </w:rPr>
        <w:t>containment</w:t>
      </w:r>
      <w:r w:rsidRPr="00E01957">
        <w:rPr>
          <w:rFonts w:eastAsia="Times New Roman"/>
          <w:sz w:val="16"/>
          <w:szCs w:val="16"/>
        </w:rPr>
        <w:t xml:space="preserve">. </w:t>
      </w:r>
      <w:r w:rsidRPr="00E01957">
        <w:rPr>
          <w:rFonts w:eastAsia="Times New Roman"/>
          <w:u w:val="single"/>
        </w:rPr>
        <w:t xml:space="preserve">The first </w:t>
      </w:r>
      <w:r w:rsidRPr="00E01957">
        <w:rPr>
          <w:rFonts w:eastAsia="Times New Roman"/>
          <w:sz w:val="20"/>
          <w:szCs w:val="20"/>
          <w:u w:val="single"/>
        </w:rPr>
        <w:t xml:space="preserve">odious </w:t>
      </w:r>
      <w:r w:rsidRPr="00E01957">
        <w:rPr>
          <w:rFonts w:eastAsia="Times New Roman"/>
          <w:u w:val="single"/>
        </w:rPr>
        <w:t xml:space="preserve">vessel produced by and for logistics is </w:t>
      </w:r>
      <w:r w:rsidRPr="00E01957">
        <w:rPr>
          <w:rFonts w:eastAsia="Times New Roman"/>
          <w:b/>
          <w:bCs/>
          <w:u w:val="single"/>
        </w:rPr>
        <w:t>not the slave ship, but the body</w:t>
      </w:r>
      <w:r w:rsidRPr="00E01957">
        <w:rPr>
          <w:rFonts w:eastAsia="Times New Roman"/>
          <w:u w:val="single"/>
        </w:rPr>
        <w:t xml:space="preserve"> – </w:t>
      </w:r>
      <w:r w:rsidRPr="00E01957">
        <w:rPr>
          <w:rFonts w:eastAsia="Times New Roman"/>
          <w:b/>
          <w:bCs/>
          <w:u w:val="single"/>
        </w:rPr>
        <w:t>flesh conceptualized – which bears the individual-in-subjection</w:t>
      </w:r>
      <w:r w:rsidRPr="00E01957">
        <w:rPr>
          <w:rFonts w:eastAsia="Times New Roman"/>
          <w:sz w:val="16"/>
          <w:szCs w:val="16"/>
        </w:rPr>
        <w:t xml:space="preserve">. </w:t>
      </w:r>
      <w:r w:rsidRPr="00E01957">
        <w:rPr>
          <w:rFonts w:eastAsia="Times New Roman"/>
          <w:b/>
          <w:bCs/>
          <w:sz w:val="20"/>
          <w:szCs w:val="20"/>
          <w:u w:val="single"/>
        </w:rPr>
        <w:t>A profound viciousness</w:t>
      </w:r>
      <w:r w:rsidRPr="00E01957">
        <w:rPr>
          <w:rFonts w:eastAsia="Times New Roman"/>
          <w:sz w:val="20"/>
          <w:szCs w:val="20"/>
          <w:u w:val="single"/>
        </w:rPr>
        <w:t xml:space="preserve"> begins with this </w:t>
      </w:r>
      <w:r w:rsidRPr="00E01957">
        <w:rPr>
          <w:rFonts w:eastAsia="Times New Roman"/>
          <w:b/>
          <w:bCs/>
          <w:sz w:val="20"/>
          <w:szCs w:val="20"/>
          <w:u w:val="single"/>
        </w:rPr>
        <w:t>colonization of the posited body</w:t>
      </w:r>
      <w:r w:rsidRPr="00E01957">
        <w:rPr>
          <w:rFonts w:eastAsia="Times New Roman"/>
          <w:sz w:val="20"/>
          <w:szCs w:val="20"/>
          <w:u w:val="single"/>
        </w:rPr>
        <w:t xml:space="preserve">, the </w:t>
      </w:r>
      <w:r w:rsidRPr="00E01957">
        <w:rPr>
          <w:rFonts w:eastAsia="Times New Roman"/>
          <w:b/>
          <w:bCs/>
          <w:sz w:val="20"/>
          <w:szCs w:val="20"/>
          <w:u w:val="single"/>
        </w:rPr>
        <w:t>appointment of the posited mind</w:t>
      </w:r>
      <w:r w:rsidRPr="00E01957">
        <w:rPr>
          <w:rFonts w:eastAsia="Times New Roman"/>
          <w:sz w:val="20"/>
          <w:szCs w:val="20"/>
          <w:u w:val="single"/>
        </w:rPr>
        <w:t xml:space="preserve">, and the </w:t>
      </w:r>
      <w:r w:rsidRPr="00E01957">
        <w:rPr>
          <w:rFonts w:eastAsia="Times New Roman"/>
          <w:b/>
          <w:bCs/>
          <w:sz w:val="20"/>
          <w:szCs w:val="20"/>
          <w:u w:val="single"/>
        </w:rPr>
        <w:t>manipulation – in various modalities of brutality – of their mutually enveloping redundancy, given in the dead perpetual motion of the will to colonize</w:t>
      </w:r>
      <w:r w:rsidRPr="00E01957">
        <w:rPr>
          <w:rFonts w:eastAsia="Times New Roman"/>
          <w:sz w:val="16"/>
          <w:szCs w:val="16"/>
        </w:rPr>
        <w:t xml:space="preserve">. </w:t>
      </w:r>
      <w:r w:rsidRPr="00E01957">
        <w:rPr>
          <w:rFonts w:eastAsia="Times New Roman"/>
          <w:sz w:val="20"/>
          <w:szCs w:val="20"/>
          <w:u w:val="single"/>
        </w:rPr>
        <w:t>This enclosure, this settlement</w:t>
      </w:r>
      <w:r w:rsidRPr="00E01957">
        <w:rPr>
          <w:rFonts w:eastAsia="Times New Roman"/>
          <w:sz w:val="16"/>
          <w:szCs w:val="16"/>
        </w:rPr>
        <w:t xml:space="preserve">, will be repeated because it </w:t>
      </w:r>
      <w:r w:rsidRPr="00E01957">
        <w:rPr>
          <w:rFonts w:eastAsia="Times New Roman"/>
          <w:sz w:val="20"/>
          <w:szCs w:val="20"/>
          <w:u w:val="single"/>
        </w:rPr>
        <w:t>must be repeated</w:t>
      </w:r>
      <w:r w:rsidRPr="00E01957">
        <w:rPr>
          <w:rFonts w:eastAsia="Times New Roman"/>
          <w:sz w:val="16"/>
          <w:szCs w:val="16"/>
        </w:rPr>
        <w:t xml:space="preserve">. </w:t>
      </w:r>
      <w:r w:rsidRPr="00E01957">
        <w:rPr>
          <w:rFonts w:eastAsia="Times New Roman"/>
          <w:sz w:val="20"/>
          <w:szCs w:val="20"/>
          <w:u w:val="single"/>
        </w:rPr>
        <w:t xml:space="preserve">Every slave will have been every time the mirror in which the self, in seeing itself, comes into existence in and as itself, which is an </w:t>
      </w:r>
      <w:proofErr w:type="spellStart"/>
      <w:r w:rsidRPr="00E01957">
        <w:rPr>
          <w:rFonts w:eastAsia="Times New Roman"/>
          <w:b/>
          <w:bCs/>
          <w:sz w:val="20"/>
          <w:szCs w:val="20"/>
          <w:u w:val="single"/>
        </w:rPr>
        <w:t>omnicidal</w:t>
      </w:r>
      <w:proofErr w:type="spellEnd"/>
      <w:r w:rsidRPr="00E01957">
        <w:rPr>
          <w:rFonts w:eastAsia="Times New Roman"/>
          <w:b/>
          <w:bCs/>
          <w:sz w:val="20"/>
          <w:szCs w:val="20"/>
          <w:u w:val="single"/>
        </w:rPr>
        <w:t xml:space="preserve"> fantasy</w:t>
      </w:r>
      <w:r w:rsidRPr="00E01957">
        <w:rPr>
          <w:rFonts w:eastAsia="Times New Roman"/>
          <w:sz w:val="16"/>
          <w:szCs w:val="16"/>
        </w:rPr>
        <w:t>.</w:t>
      </w:r>
    </w:p>
    <w:p w14:paraId="38F0092C"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Locke invents </w:t>
      </w:r>
      <w:r w:rsidRPr="00E01957">
        <w:rPr>
          <w:rFonts w:eastAsia="Times New Roman"/>
          <w:b/>
          <w:bCs/>
          <w:sz w:val="20"/>
          <w:szCs w:val="20"/>
          <w:u w:val="single"/>
        </w:rPr>
        <w:t>the derivative</w:t>
      </w:r>
      <w:r w:rsidRPr="00E01957">
        <w:rPr>
          <w:rFonts w:eastAsia="Times New Roman"/>
          <w:sz w:val="16"/>
          <w:szCs w:val="16"/>
        </w:rPr>
        <w:t xml:space="preserve"> here, </w:t>
      </w:r>
      <w:r w:rsidRPr="00E01957">
        <w:rPr>
          <w:rFonts w:eastAsia="Times New Roman"/>
          <w:sz w:val="20"/>
          <w:szCs w:val="20"/>
          <w:u w:val="single"/>
        </w:rPr>
        <w:t xml:space="preserve">a degraded part of the accursed share that is poised to </w:t>
      </w:r>
      <w:r w:rsidRPr="00E01957">
        <w:rPr>
          <w:rFonts w:eastAsia="Times New Roman"/>
          <w:b/>
          <w:bCs/>
          <w:sz w:val="20"/>
          <w:szCs w:val="20"/>
          <w:u w:val="single"/>
        </w:rPr>
        <w:t>draw on the power of this share, but only to create more derivatives</w:t>
      </w:r>
      <w:r w:rsidRPr="00E01957">
        <w:rPr>
          <w:rFonts w:eastAsia="Times New Roman"/>
          <w:sz w:val="20"/>
          <w:szCs w:val="20"/>
          <w:u w:val="single"/>
        </w:rPr>
        <w:t xml:space="preserve">, to </w:t>
      </w:r>
      <w:r w:rsidRPr="00E01957">
        <w:rPr>
          <w:rFonts w:eastAsia="Times New Roman"/>
          <w:b/>
          <w:bCs/>
          <w:sz w:val="20"/>
          <w:szCs w:val="20"/>
          <w:u w:val="single"/>
        </w:rPr>
        <w:t>create more zones of dispossession by positing possession, in the denial of loss that prepares for loss</w:t>
      </w:r>
      <w:r w:rsidRPr="00E01957">
        <w:rPr>
          <w:rFonts w:eastAsia="Times New Roman"/>
          <w:sz w:val="16"/>
          <w:szCs w:val="16"/>
        </w:rPr>
        <w:t xml:space="preserve">. </w:t>
      </w:r>
      <w:r w:rsidRPr="00E01957">
        <w:rPr>
          <w:rFonts w:eastAsia="Times New Roman"/>
          <w:b/>
          <w:bCs/>
          <w:u w:val="single"/>
        </w:rPr>
        <w:t>All property is loss because all property is the loss of sharing</w:t>
      </w:r>
      <w:r w:rsidRPr="00E01957">
        <w:rPr>
          <w:rFonts w:eastAsia="Times New Roman"/>
          <w:sz w:val="16"/>
          <w:szCs w:val="16"/>
        </w:rPr>
        <w:t xml:space="preserve">. In its willfulness, </w:t>
      </w:r>
      <w:r w:rsidRPr="00E01957">
        <w:rPr>
          <w:rFonts w:eastAsia="Times New Roman"/>
          <w:b/>
          <w:bCs/>
          <w:u w:val="single"/>
        </w:rPr>
        <w:t>property is theft</w:t>
      </w:r>
      <w:r w:rsidRPr="00E01957">
        <w:rPr>
          <w:rFonts w:eastAsia="Times New Roman"/>
          <w:sz w:val="16"/>
          <w:szCs w:val="16"/>
        </w:rPr>
        <w:t xml:space="preserve">; but beyond the murderousness that would attend theft-in-acquisition one mind/body at a time, </w:t>
      </w:r>
      <w:r w:rsidRPr="00E01957">
        <w:rPr>
          <w:rFonts w:eastAsia="Times New Roman"/>
          <w:sz w:val="20"/>
          <w:szCs w:val="20"/>
          <w:u w:val="single"/>
        </w:rPr>
        <w:t xml:space="preserve">the theft in question here is </w:t>
      </w:r>
      <w:r w:rsidRPr="00E01957">
        <w:rPr>
          <w:rFonts w:eastAsia="Times New Roman"/>
          <w:b/>
          <w:bCs/>
          <w:u w:val="single"/>
        </w:rPr>
        <w:t>absolute serial murder</w:t>
      </w:r>
      <w:r w:rsidRPr="00E01957">
        <w:rPr>
          <w:rFonts w:eastAsia="Times New Roman"/>
          <w:sz w:val="20"/>
          <w:szCs w:val="20"/>
          <w:u w:val="single"/>
        </w:rPr>
        <w:t xml:space="preserve">, which </w:t>
      </w:r>
      <w:r w:rsidRPr="00E01957">
        <w:rPr>
          <w:rFonts w:eastAsia="Times New Roman"/>
          <w:b/>
          <w:bCs/>
          <w:u w:val="single"/>
        </w:rPr>
        <w:t>we survive only</w:t>
      </w:r>
      <w:r w:rsidRPr="00E01957">
        <w:rPr>
          <w:rFonts w:eastAsia="Times New Roman"/>
          <w:b/>
          <w:bCs/>
          <w:sz w:val="20"/>
          <w:szCs w:val="20"/>
          <w:u w:val="single"/>
        </w:rPr>
        <w:t xml:space="preserve"> insofar </w:t>
      </w:r>
      <w:r w:rsidRPr="00E01957">
        <w:rPr>
          <w:rFonts w:eastAsia="Times New Roman"/>
          <w:b/>
          <w:bCs/>
          <w:u w:val="single"/>
        </w:rPr>
        <w:t>as</w:t>
      </w:r>
      <w:r w:rsidRPr="00E01957">
        <w:rPr>
          <w:rFonts w:eastAsia="Times New Roman"/>
          <w:b/>
          <w:bCs/>
          <w:sz w:val="20"/>
          <w:szCs w:val="20"/>
          <w:u w:val="single"/>
        </w:rPr>
        <w:t xml:space="preserve"> all </w:t>
      </w:r>
      <w:r w:rsidRPr="00E01957">
        <w:rPr>
          <w:rFonts w:eastAsia="Times New Roman"/>
          <w:b/>
          <w:bCs/>
          <w:u w:val="single"/>
        </w:rPr>
        <w:t>property remains vulnerable to sharing</w:t>
      </w:r>
      <w:r w:rsidRPr="00E01957">
        <w:rPr>
          <w:rFonts w:eastAsia="Times New Roman"/>
          <w:sz w:val="16"/>
          <w:szCs w:val="16"/>
        </w:rPr>
        <w:t xml:space="preserve">. This is to say nothing other than that </w:t>
      </w:r>
      <w:r w:rsidRPr="00E01957">
        <w:rPr>
          <w:rFonts w:eastAsia="Times New Roman"/>
          <w:b/>
          <w:bCs/>
          <w:sz w:val="20"/>
          <w:szCs w:val="20"/>
          <w:u w:val="single"/>
        </w:rPr>
        <w:t>all property is fugitive</w:t>
      </w:r>
      <w:r w:rsidRPr="00E01957">
        <w:rPr>
          <w:rFonts w:eastAsia="Times New Roman"/>
          <w:sz w:val="16"/>
          <w:szCs w:val="16"/>
        </w:rPr>
        <w:t xml:space="preserve">. </w:t>
      </w:r>
      <w:r w:rsidRPr="00E01957">
        <w:rPr>
          <w:rFonts w:eastAsia="Times New Roman"/>
          <w:sz w:val="20"/>
          <w:szCs w:val="20"/>
          <w:u w:val="single"/>
        </w:rPr>
        <w:t>It flees from its own positing, runs from being-deposited</w:t>
      </w:r>
      <w:r w:rsidRPr="00E01957">
        <w:rPr>
          <w:rFonts w:eastAsia="Times New Roman"/>
          <w:sz w:val="16"/>
          <w:szCs w:val="16"/>
        </w:rPr>
        <w:t xml:space="preserve">. </w:t>
      </w:r>
      <w:r w:rsidRPr="00E01957">
        <w:rPr>
          <w:rFonts w:eastAsia="Times New Roman"/>
          <w:b/>
          <w:bCs/>
          <w:sz w:val="20"/>
          <w:szCs w:val="20"/>
          <w:u w:val="single"/>
        </w:rPr>
        <w:t>All (property) jumps bail</w:t>
      </w:r>
      <w:r w:rsidRPr="00E01957">
        <w:rPr>
          <w:rFonts w:eastAsia="Times New Roman"/>
          <w:sz w:val="16"/>
          <w:szCs w:val="16"/>
        </w:rPr>
        <w:t xml:space="preserve">. </w:t>
      </w:r>
      <w:r w:rsidRPr="00E01957">
        <w:rPr>
          <w:rFonts w:eastAsia="Times New Roman"/>
          <w:sz w:val="20"/>
          <w:szCs w:val="20"/>
          <w:u w:val="single"/>
        </w:rPr>
        <w:t>Sharing, exhaustion, expending, derivation will have been contained and congealed in the measurable and accountable individual unit of the derivative</w:t>
      </w:r>
      <w:r w:rsidRPr="00E01957">
        <w:rPr>
          <w:rFonts w:eastAsia="Times New Roman"/>
          <w:sz w:val="16"/>
          <w:szCs w:val="16"/>
        </w:rPr>
        <w:t xml:space="preserve">. </w:t>
      </w:r>
      <w:r w:rsidRPr="00E01957">
        <w:rPr>
          <w:rFonts w:eastAsia="Times New Roman"/>
          <w:sz w:val="20"/>
          <w:szCs w:val="20"/>
          <w:u w:val="single"/>
        </w:rPr>
        <w:t>But sharing is our means, the earth’s means in us and our means in earth</w:t>
      </w:r>
      <w:r w:rsidRPr="00E01957">
        <w:rPr>
          <w:rFonts w:eastAsia="Times New Roman"/>
          <w:sz w:val="16"/>
          <w:szCs w:val="16"/>
        </w:rPr>
        <w:t xml:space="preserve">. Logistics would seem to value means over ends – everything is how to get it there, not what it is – but </w:t>
      </w:r>
      <w:r w:rsidRPr="00E01957">
        <w:rPr>
          <w:rFonts w:eastAsia="Times New Roman"/>
          <w:highlight w:val="green"/>
          <w:u w:val="single"/>
        </w:rPr>
        <w:t>logistics is</w:t>
      </w:r>
      <w:r w:rsidRPr="00E01957">
        <w:rPr>
          <w:rFonts w:eastAsia="Times New Roman"/>
          <w:sz w:val="16"/>
          <w:szCs w:val="16"/>
        </w:rPr>
        <w:t xml:space="preserve"> really </w:t>
      </w:r>
      <w:r w:rsidRPr="00E01957">
        <w:rPr>
          <w:rFonts w:eastAsia="Times New Roman"/>
          <w:sz w:val="20"/>
          <w:szCs w:val="20"/>
          <w:u w:val="single"/>
        </w:rPr>
        <w:t xml:space="preserve">the </w:t>
      </w:r>
      <w:r w:rsidRPr="00E01957">
        <w:rPr>
          <w:rFonts w:eastAsia="Times New Roman"/>
          <w:highlight w:val="green"/>
          <w:u w:val="single"/>
        </w:rPr>
        <w:t>degradation of means, the general devaluation of means through</w:t>
      </w:r>
      <w:r w:rsidRPr="00E01957">
        <w:rPr>
          <w:rFonts w:eastAsia="Times New Roman"/>
          <w:sz w:val="20"/>
          <w:szCs w:val="20"/>
          <w:u w:val="single"/>
        </w:rPr>
        <w:t xml:space="preserve"> </w:t>
      </w:r>
      <w:r w:rsidRPr="00E01957">
        <w:rPr>
          <w:rFonts w:eastAsia="Times New Roman"/>
          <w:b/>
          <w:bCs/>
          <w:highlight w:val="green"/>
          <w:u w:val="single"/>
        </w:rPr>
        <w:t>individuation and privatization,</w:t>
      </w:r>
      <w:r w:rsidRPr="00E01957">
        <w:rPr>
          <w:rFonts w:eastAsia="Times New Roman"/>
          <w:b/>
          <w:bCs/>
          <w:sz w:val="20"/>
          <w:szCs w:val="20"/>
          <w:u w:val="single"/>
        </w:rPr>
        <w:t xml:space="preserve"> which are the same thing</w:t>
      </w:r>
      <w:r w:rsidRPr="00E01957">
        <w:rPr>
          <w:rFonts w:eastAsia="Times New Roman"/>
          <w:sz w:val="16"/>
          <w:szCs w:val="16"/>
        </w:rPr>
        <w:t xml:space="preserve">. </w:t>
      </w:r>
      <w:r w:rsidRPr="00E01957">
        <w:rPr>
          <w:rFonts w:eastAsia="Times New Roman"/>
          <w:sz w:val="20"/>
          <w:szCs w:val="20"/>
          <w:u w:val="single"/>
        </w:rPr>
        <w:t xml:space="preserve">It is the science of lost means advanced with every act of </w:t>
      </w:r>
      <w:r w:rsidRPr="00E01957">
        <w:rPr>
          <w:rFonts w:eastAsia="Times New Roman"/>
          <w:b/>
          <w:bCs/>
          <w:sz w:val="20"/>
          <w:szCs w:val="20"/>
          <w:u w:val="single"/>
        </w:rPr>
        <w:t>loss prevention</w:t>
      </w:r>
      <w:r w:rsidRPr="00E01957">
        <w:rPr>
          <w:rFonts w:eastAsia="Times New Roman"/>
          <w:sz w:val="16"/>
          <w:szCs w:val="16"/>
        </w:rPr>
        <w:t>.</w:t>
      </w:r>
    </w:p>
    <w:p w14:paraId="6B9C9E05"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If Locke invents the derivative, then Immanuel Kant’s innovation is high frequency trading</w:t>
      </w:r>
      <w:r w:rsidRPr="00E01957">
        <w:rPr>
          <w:rFonts w:eastAsia="Times New Roman"/>
          <w:sz w:val="16"/>
          <w:szCs w:val="16"/>
        </w:rPr>
        <w:t xml:space="preserve">. And </w:t>
      </w:r>
      <w:r w:rsidRPr="00E01957">
        <w:rPr>
          <w:rFonts w:eastAsia="Times New Roman"/>
          <w:sz w:val="20"/>
          <w:szCs w:val="20"/>
          <w:u w:val="single"/>
        </w:rPr>
        <w:t>when Kant reverses the fortunes of logistics by announcing that it is the ends</w:t>
      </w:r>
      <w:r w:rsidRPr="00E01957">
        <w:rPr>
          <w:rFonts w:eastAsia="Times New Roman"/>
          <w:sz w:val="16"/>
          <w:szCs w:val="16"/>
        </w:rPr>
        <w:t xml:space="preserve"> (of man) </w:t>
      </w:r>
      <w:r w:rsidRPr="00E01957">
        <w:rPr>
          <w:rFonts w:eastAsia="Times New Roman"/>
          <w:sz w:val="20"/>
          <w:szCs w:val="20"/>
          <w:u w:val="single"/>
        </w:rPr>
        <w:t xml:space="preserve">and </w:t>
      </w:r>
      <w:r w:rsidRPr="00E01957">
        <w:rPr>
          <w:rFonts w:eastAsia="Times New Roman"/>
          <w:highlight w:val="green"/>
          <w:u w:val="single"/>
        </w:rPr>
        <w:t xml:space="preserve">not the means that are important, </w:t>
      </w:r>
      <w:r w:rsidRPr="00E01957">
        <w:rPr>
          <w:rFonts w:eastAsia="Times New Roman"/>
          <w:b/>
          <w:bCs/>
          <w:highlight w:val="green"/>
          <w:u w:val="single"/>
        </w:rPr>
        <w:t>the human, the ultimate derivative, is fully logistically installed</w:t>
      </w:r>
      <w:r w:rsidRPr="00E01957">
        <w:rPr>
          <w:rFonts w:eastAsia="Times New Roman"/>
          <w:highlight w:val="green"/>
        </w:rPr>
        <w:t xml:space="preserve">. </w:t>
      </w:r>
      <w:r w:rsidRPr="00E01957">
        <w:rPr>
          <w:rFonts w:eastAsia="Times New Roman"/>
          <w:u w:val="single"/>
        </w:rPr>
        <w:t>The human is held up</w:t>
      </w:r>
      <w:r w:rsidRPr="00E01957">
        <w:rPr>
          <w:rFonts w:eastAsia="Times New Roman"/>
          <w:sz w:val="16"/>
          <w:szCs w:val="16"/>
        </w:rPr>
        <w:t xml:space="preserve">, not by Kant, but </w:t>
      </w:r>
      <w:r w:rsidRPr="00E01957">
        <w:rPr>
          <w:rFonts w:eastAsia="Times New Roman"/>
          <w:u w:val="single"/>
        </w:rPr>
        <w:t>by</w:t>
      </w:r>
      <w:r w:rsidRPr="00E01957">
        <w:rPr>
          <w:rFonts w:eastAsia="Times New Roman"/>
          <w:sz w:val="16"/>
          <w:szCs w:val="16"/>
        </w:rPr>
        <w:t xml:space="preserve"> logistics, </w:t>
      </w:r>
      <w:r w:rsidRPr="00E01957">
        <w:rPr>
          <w:rFonts w:eastAsia="Times New Roman"/>
          <w:u w:val="single"/>
        </w:rPr>
        <w:t xml:space="preserve">a logistics that </w:t>
      </w:r>
      <w:r w:rsidRPr="00E01957">
        <w:rPr>
          <w:rFonts w:eastAsia="Times New Roman"/>
          <w:b/>
          <w:bCs/>
          <w:u w:val="single"/>
        </w:rPr>
        <w:t>gives the illusion of a free-standing subject</w:t>
      </w:r>
      <w:r w:rsidRPr="00E01957">
        <w:rPr>
          <w:rFonts w:eastAsia="Times New Roman"/>
          <w:sz w:val="16"/>
          <w:szCs w:val="16"/>
        </w:rPr>
        <w:t xml:space="preserve">. A human universe appears to Kant, full of what he posits as human properties. Kant walks the docks, traversing the seven bridges of </w:t>
      </w:r>
      <w:proofErr w:type="spellStart"/>
      <w:r w:rsidRPr="00E01957">
        <w:rPr>
          <w:rFonts w:eastAsia="Times New Roman"/>
          <w:sz w:val="16"/>
          <w:szCs w:val="16"/>
        </w:rPr>
        <w:t>Königsberg</w:t>
      </w:r>
      <w:proofErr w:type="spellEnd"/>
      <w:r w:rsidRPr="00E01957">
        <w:rPr>
          <w:rFonts w:eastAsia="Times New Roman"/>
          <w:sz w:val="16"/>
          <w:szCs w:val="16"/>
        </w:rPr>
        <w:t xml:space="preserve">, surveying the logistical world from a point of view he never needs to leave. From there, his ship come in </w:t>
      </w:r>
      <w:r w:rsidRPr="00E01957">
        <w:rPr>
          <w:rFonts w:eastAsia="Times New Roman"/>
          <w:sz w:val="20"/>
          <w:szCs w:val="20"/>
          <w:u w:val="single"/>
        </w:rPr>
        <w:t>with each new travel log and ethnographic treatise, he is witness to the humanization of the flesh</w:t>
      </w:r>
      <w:r w:rsidRPr="00E01957">
        <w:rPr>
          <w:rFonts w:eastAsia="Times New Roman"/>
          <w:sz w:val="16"/>
          <w:szCs w:val="16"/>
        </w:rPr>
        <w:t xml:space="preserve">. </w:t>
      </w:r>
      <w:r w:rsidRPr="00E01957">
        <w:rPr>
          <w:rFonts w:eastAsia="Times New Roman"/>
          <w:b/>
          <w:bCs/>
          <w:highlight w:val="green"/>
          <w:u w:val="single"/>
        </w:rPr>
        <w:t>Logistics now has a subject and it is race</w:t>
      </w:r>
      <w:r w:rsidRPr="00E01957">
        <w:rPr>
          <w:rFonts w:eastAsia="Times New Roman"/>
          <w:highlight w:val="green"/>
        </w:rPr>
        <w:t xml:space="preserve">. </w:t>
      </w:r>
      <w:r w:rsidRPr="00E01957">
        <w:rPr>
          <w:rFonts w:eastAsia="Times New Roman"/>
          <w:b/>
          <w:bCs/>
          <w:u w:val="single"/>
        </w:rPr>
        <w:t>The humanization of the flesh is the racialization of the flesh</w:t>
      </w:r>
      <w:r w:rsidRPr="00E01957">
        <w:rPr>
          <w:rFonts w:eastAsia="Times New Roman"/>
        </w:rPr>
        <w:t xml:space="preserve">. </w:t>
      </w:r>
      <w:r w:rsidRPr="00E01957">
        <w:rPr>
          <w:rFonts w:eastAsia="Times New Roman"/>
          <w:u w:val="single"/>
        </w:rPr>
        <w:t xml:space="preserve">It is </w:t>
      </w:r>
      <w:r w:rsidRPr="00E01957">
        <w:rPr>
          <w:rFonts w:eastAsia="Times New Roman"/>
          <w:b/>
          <w:bCs/>
          <w:u w:val="single"/>
        </w:rPr>
        <w:t>the catastrophe</w:t>
      </w:r>
      <w:r w:rsidRPr="00E01957">
        <w:rPr>
          <w:rFonts w:eastAsia="Times New Roman"/>
          <w:u w:val="single"/>
        </w:rPr>
        <w:t xml:space="preserve"> that befalls the species-being, one </w:t>
      </w:r>
      <w:r w:rsidRPr="00E01957">
        <w:rPr>
          <w:rFonts w:eastAsia="Times New Roman"/>
          <w:b/>
          <w:bCs/>
          <w:u w:val="single"/>
        </w:rPr>
        <w:t>not even Marx can reverse</w:t>
      </w:r>
      <w:r w:rsidRPr="00E01957">
        <w:rPr>
          <w:rFonts w:eastAsia="Times New Roman"/>
        </w:rPr>
        <w:t>.</w:t>
      </w:r>
      <w:r w:rsidRPr="00E01957">
        <w:rPr>
          <w:rFonts w:eastAsia="Times New Roman"/>
          <w:sz w:val="16"/>
          <w:szCs w:val="16"/>
        </w:rPr>
        <w:t xml:space="preserve"> This is why </w:t>
      </w:r>
      <w:r w:rsidRPr="00E01957">
        <w:rPr>
          <w:rFonts w:eastAsia="Times New Roman"/>
          <w:b/>
          <w:bCs/>
          <w:sz w:val="20"/>
          <w:szCs w:val="20"/>
          <w:u w:val="single"/>
        </w:rPr>
        <w:t>logistics is the science of whiteness in/as the science of loss</w:t>
      </w:r>
      <w:r w:rsidRPr="00E01957">
        <w:rPr>
          <w:rFonts w:eastAsia="Times New Roman"/>
          <w:sz w:val="16"/>
          <w:szCs w:val="16"/>
        </w:rPr>
        <w:t>.</w:t>
      </w:r>
    </w:p>
    <w:p w14:paraId="72671921"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Such is the peril to flesh/earth by the time of</w:t>
      </w:r>
      <w:r w:rsidRPr="00E01957">
        <w:rPr>
          <w:rFonts w:eastAsia="Times New Roman"/>
          <w:sz w:val="16"/>
          <w:szCs w:val="16"/>
        </w:rPr>
        <w:t xml:space="preserve"> Georg Wilhelm Friedrich </w:t>
      </w:r>
      <w:r w:rsidRPr="00E01957">
        <w:rPr>
          <w:rFonts w:eastAsia="Times New Roman"/>
          <w:sz w:val="20"/>
          <w:szCs w:val="20"/>
          <w:u w:val="single"/>
        </w:rPr>
        <w:t>Hegel, as Denise Ferreira da Silva teaches</w:t>
      </w:r>
      <w:r w:rsidRPr="00E01957">
        <w:rPr>
          <w:rFonts w:eastAsia="Times New Roman"/>
          <w:sz w:val="16"/>
          <w:szCs w:val="16"/>
        </w:rPr>
        <w:t xml:space="preserve">. </w:t>
      </w:r>
      <w:r w:rsidRPr="00E01957">
        <w:rPr>
          <w:rFonts w:eastAsia="Times New Roman"/>
          <w:b/>
          <w:bCs/>
          <w:sz w:val="20"/>
          <w:szCs w:val="20"/>
          <w:u w:val="single"/>
        </w:rPr>
        <w:t>Surveillance</w:t>
      </w:r>
      <w:r w:rsidRPr="00E01957">
        <w:rPr>
          <w:rFonts w:eastAsia="Times New Roman"/>
          <w:sz w:val="16"/>
          <w:szCs w:val="16"/>
        </w:rPr>
        <w:t xml:space="preserve">. </w:t>
      </w:r>
      <w:r w:rsidRPr="00E01957">
        <w:rPr>
          <w:rFonts w:eastAsia="Times New Roman"/>
          <w:b/>
          <w:bCs/>
          <w:sz w:val="20"/>
          <w:szCs w:val="20"/>
          <w:u w:val="single"/>
        </w:rPr>
        <w:t>Access</w:t>
      </w:r>
      <w:r w:rsidRPr="00E01957">
        <w:rPr>
          <w:rFonts w:eastAsia="Times New Roman"/>
          <w:sz w:val="16"/>
          <w:szCs w:val="16"/>
        </w:rPr>
        <w:t xml:space="preserve">. </w:t>
      </w:r>
      <w:r w:rsidRPr="00E01957">
        <w:rPr>
          <w:rFonts w:eastAsia="Times New Roman"/>
          <w:b/>
          <w:bCs/>
          <w:sz w:val="20"/>
          <w:szCs w:val="20"/>
          <w:u w:val="single"/>
        </w:rPr>
        <w:t>Transparency</w:t>
      </w:r>
      <w:r w:rsidRPr="00E01957">
        <w:rPr>
          <w:rFonts w:eastAsia="Times New Roman"/>
          <w:sz w:val="16"/>
          <w:szCs w:val="16"/>
        </w:rPr>
        <w:t xml:space="preserve">. </w:t>
      </w:r>
      <w:r w:rsidRPr="00E01957">
        <w:rPr>
          <w:rFonts w:eastAsia="Times New Roman"/>
          <w:b/>
          <w:bCs/>
          <w:sz w:val="20"/>
          <w:szCs w:val="20"/>
          <w:u w:val="single"/>
        </w:rPr>
        <w:t>Resilience</w:t>
      </w:r>
      <w:r w:rsidRPr="00E01957">
        <w:rPr>
          <w:rFonts w:eastAsia="Times New Roman"/>
          <w:sz w:val="16"/>
          <w:szCs w:val="16"/>
        </w:rPr>
        <w:t xml:space="preserve">. </w:t>
      </w:r>
      <w:r w:rsidRPr="00E01957">
        <w:rPr>
          <w:rFonts w:eastAsia="Times New Roman"/>
          <w:b/>
          <w:bCs/>
          <w:sz w:val="20"/>
          <w:szCs w:val="20"/>
          <w:u w:val="single"/>
        </w:rPr>
        <w:t>The globalized, generalized fear of loss is everywhere logistics sees the need to straighten out our tangled flesh</w:t>
      </w:r>
      <w:r w:rsidRPr="00E01957">
        <w:rPr>
          <w:rFonts w:eastAsia="Times New Roman"/>
          <w:sz w:val="16"/>
          <w:szCs w:val="16"/>
        </w:rPr>
        <w:t xml:space="preserve">. </w:t>
      </w:r>
      <w:r w:rsidRPr="00E01957">
        <w:rPr>
          <w:rFonts w:eastAsia="Times New Roman"/>
          <w:sz w:val="20"/>
          <w:szCs w:val="20"/>
          <w:u w:val="single"/>
        </w:rPr>
        <w:t xml:space="preserve">And </w:t>
      </w:r>
      <w:r w:rsidRPr="00E01957">
        <w:rPr>
          <w:rFonts w:eastAsia="Times New Roman"/>
          <w:b/>
          <w:bCs/>
          <w:u w:val="single"/>
        </w:rPr>
        <w:t>everywhere logistics finds monstrosity, it humanizes it</w:t>
      </w:r>
      <w:r w:rsidRPr="00E01957">
        <w:rPr>
          <w:rFonts w:eastAsia="Times New Roman"/>
          <w:sz w:val="16"/>
          <w:szCs w:val="16"/>
        </w:rPr>
        <w:t xml:space="preserve">. </w:t>
      </w:r>
      <w:r w:rsidRPr="00E01957">
        <w:rPr>
          <w:rFonts w:eastAsia="Times New Roman"/>
          <w:sz w:val="20"/>
          <w:szCs w:val="20"/>
          <w:u w:val="single"/>
        </w:rPr>
        <w:t xml:space="preserve">Now, to be obscure, as </w:t>
      </w:r>
      <w:proofErr w:type="spellStart"/>
      <w:r w:rsidRPr="00E01957">
        <w:rPr>
          <w:rFonts w:eastAsia="Times New Roman"/>
          <w:sz w:val="20"/>
          <w:szCs w:val="20"/>
          <w:u w:val="single"/>
        </w:rPr>
        <w:t>Saidiya</w:t>
      </w:r>
      <w:proofErr w:type="spellEnd"/>
      <w:r w:rsidRPr="00E01957">
        <w:rPr>
          <w:rFonts w:eastAsia="Times New Roman"/>
          <w:sz w:val="20"/>
          <w:szCs w:val="20"/>
          <w:u w:val="single"/>
        </w:rPr>
        <w:t xml:space="preserve"> Hartman instructs</w:t>
      </w:r>
      <w:r w:rsidRPr="00E01957">
        <w:rPr>
          <w:rFonts w:eastAsia="Times New Roman"/>
          <w:sz w:val="16"/>
          <w:szCs w:val="16"/>
        </w:rPr>
        <w:t xml:space="preserve">, is to be entangled; it </w:t>
      </w:r>
      <w:r w:rsidRPr="00E01957">
        <w:rPr>
          <w:rFonts w:eastAsia="Times New Roman"/>
          <w:b/>
          <w:bCs/>
          <w:sz w:val="20"/>
          <w:szCs w:val="20"/>
          <w:u w:val="single"/>
        </w:rPr>
        <w:t>is to be hunted</w:t>
      </w:r>
      <w:r w:rsidRPr="00E01957">
        <w:rPr>
          <w:rFonts w:eastAsia="Times New Roman"/>
          <w:sz w:val="20"/>
          <w:szCs w:val="20"/>
          <w:u w:val="single"/>
        </w:rPr>
        <w:t>, to be subject to the subject of the grasp</w:t>
      </w:r>
      <w:r w:rsidRPr="00E01957">
        <w:rPr>
          <w:rFonts w:eastAsia="Times New Roman"/>
          <w:sz w:val="16"/>
          <w:szCs w:val="16"/>
        </w:rPr>
        <w:t xml:space="preserve">. </w:t>
      </w:r>
      <w:r w:rsidRPr="00E01957">
        <w:rPr>
          <w:rFonts w:eastAsia="Times New Roman"/>
          <w:sz w:val="20"/>
          <w:szCs w:val="20"/>
          <w:u w:val="single"/>
        </w:rPr>
        <w:t xml:space="preserve">Sub-subjected thus, </w:t>
      </w:r>
      <w:r w:rsidRPr="00E01957">
        <w:rPr>
          <w:rFonts w:eastAsia="Times New Roman"/>
          <w:b/>
          <w:bCs/>
          <w:sz w:val="20"/>
          <w:szCs w:val="20"/>
          <w:u w:val="single"/>
        </w:rPr>
        <w:t>how can you say that we are persons?</w:t>
      </w:r>
      <w:r w:rsidRPr="00E01957">
        <w:rPr>
          <w:rFonts w:eastAsia="Times New Roman"/>
          <w:sz w:val="16"/>
          <w:szCs w:val="16"/>
        </w:rPr>
        <w:t xml:space="preserve"> </w:t>
      </w:r>
      <w:r w:rsidRPr="00E01957">
        <w:rPr>
          <w:rFonts w:eastAsia="Times New Roman"/>
          <w:b/>
          <w:bCs/>
          <w:sz w:val="20"/>
          <w:szCs w:val="20"/>
          <w:u w:val="single"/>
        </w:rPr>
        <w:t>Flesh/Earth is assaulted by global improvement, worldly usufruct</w:t>
      </w:r>
      <w:r w:rsidRPr="00E01957">
        <w:rPr>
          <w:rFonts w:eastAsia="Times New Roman"/>
          <w:sz w:val="16"/>
          <w:szCs w:val="16"/>
        </w:rPr>
        <w:t xml:space="preserve">. </w:t>
      </w:r>
      <w:r w:rsidRPr="00E01957">
        <w:rPr>
          <w:rFonts w:eastAsia="Times New Roman"/>
          <w:sz w:val="20"/>
          <w:szCs w:val="20"/>
          <w:u w:val="single"/>
        </w:rPr>
        <w:t xml:space="preserve">With improvement, Hegel produces the </w:t>
      </w:r>
      <w:r w:rsidRPr="00E01957">
        <w:rPr>
          <w:rFonts w:eastAsia="Times New Roman"/>
          <w:b/>
          <w:bCs/>
          <w:sz w:val="20"/>
          <w:szCs w:val="20"/>
          <w:u w:val="single"/>
        </w:rPr>
        <w:t>regulatory framework called deregulation</w:t>
      </w:r>
      <w:r w:rsidRPr="00E01957">
        <w:rPr>
          <w:rFonts w:eastAsia="Times New Roman"/>
          <w:sz w:val="16"/>
          <w:szCs w:val="16"/>
        </w:rPr>
        <w:t xml:space="preserve">. </w:t>
      </w:r>
      <w:r w:rsidRPr="00E01957">
        <w:rPr>
          <w:rFonts w:eastAsia="Times New Roman"/>
          <w:b/>
          <w:bCs/>
          <w:sz w:val="20"/>
          <w:szCs w:val="20"/>
          <w:u w:val="single"/>
        </w:rPr>
        <w:t>Nothing will get in the way of the development of the race</w:t>
      </w:r>
      <w:r w:rsidRPr="00E01957">
        <w:rPr>
          <w:rFonts w:eastAsia="Times New Roman"/>
          <w:sz w:val="20"/>
          <w:szCs w:val="20"/>
          <w:u w:val="single"/>
        </w:rPr>
        <w:t xml:space="preserve">, or in the way of </w:t>
      </w:r>
      <w:r w:rsidRPr="00E01957">
        <w:rPr>
          <w:rFonts w:eastAsia="Times New Roman"/>
          <w:b/>
          <w:bCs/>
          <w:sz w:val="20"/>
          <w:szCs w:val="20"/>
          <w:u w:val="single"/>
        </w:rPr>
        <w:t>the race of developers</w:t>
      </w:r>
      <w:r w:rsidRPr="00E01957">
        <w:rPr>
          <w:rFonts w:eastAsia="Times New Roman"/>
          <w:sz w:val="16"/>
          <w:szCs w:val="16"/>
        </w:rPr>
        <w:t xml:space="preserve">. </w:t>
      </w:r>
      <w:r w:rsidRPr="00E01957">
        <w:rPr>
          <w:rFonts w:eastAsia="Times New Roman"/>
          <w:sz w:val="20"/>
          <w:szCs w:val="20"/>
          <w:u w:val="single"/>
        </w:rPr>
        <w:t xml:space="preserve">Arrayed before and through this is our opacity, given in and as our </w:t>
      </w:r>
      <w:proofErr w:type="spellStart"/>
      <w:r w:rsidRPr="00E01957">
        <w:rPr>
          <w:rFonts w:eastAsia="Times New Roman"/>
          <w:i/>
          <w:iCs/>
          <w:sz w:val="20"/>
          <w:szCs w:val="20"/>
          <w:u w:val="single"/>
        </w:rPr>
        <w:t>otium</w:t>
      </w:r>
      <w:proofErr w:type="spellEnd"/>
      <w:r w:rsidRPr="00E01957">
        <w:rPr>
          <w:rFonts w:eastAsia="Times New Roman"/>
          <w:sz w:val="20"/>
          <w:szCs w:val="20"/>
          <w:u w:val="single"/>
        </w:rPr>
        <w:t xml:space="preserve">, that </w:t>
      </w:r>
      <w:r w:rsidRPr="00E01957">
        <w:rPr>
          <w:rFonts w:eastAsia="Times New Roman"/>
          <w:b/>
          <w:bCs/>
          <w:sz w:val="20"/>
          <w:szCs w:val="20"/>
          <w:u w:val="single"/>
        </w:rPr>
        <w:t>ante-programmatic disorder</w:t>
      </w:r>
      <w:r w:rsidRPr="00E01957">
        <w:rPr>
          <w:rFonts w:eastAsia="Times New Roman"/>
          <w:sz w:val="20"/>
          <w:szCs w:val="20"/>
          <w:u w:val="single"/>
        </w:rPr>
        <w:t xml:space="preserve"> R. A. Judy speaks of as our speech, arrayed, as </w:t>
      </w:r>
      <w:proofErr w:type="spellStart"/>
      <w:r w:rsidRPr="00E01957">
        <w:rPr>
          <w:rFonts w:eastAsia="Times New Roman"/>
          <w:sz w:val="20"/>
          <w:szCs w:val="20"/>
          <w:u w:val="single"/>
        </w:rPr>
        <w:t>Fumi</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Okiji</w:t>
      </w:r>
      <w:proofErr w:type="spellEnd"/>
      <w:r w:rsidRPr="00E01957">
        <w:rPr>
          <w:rFonts w:eastAsia="Times New Roman"/>
          <w:sz w:val="20"/>
          <w:szCs w:val="20"/>
          <w:u w:val="single"/>
        </w:rPr>
        <w:t xml:space="preserve"> does and says, with mouths agape, in </w:t>
      </w:r>
      <w:r w:rsidRPr="00E01957">
        <w:rPr>
          <w:rFonts w:eastAsia="Times New Roman"/>
          <w:b/>
          <w:bCs/>
          <w:sz w:val="20"/>
          <w:szCs w:val="20"/>
          <w:u w:val="single"/>
        </w:rPr>
        <w:t>the curse, the damnation, the incompleteness that we share</w:t>
      </w:r>
      <w:r w:rsidRPr="00E01957">
        <w:rPr>
          <w:rFonts w:eastAsia="Times New Roman"/>
          <w:sz w:val="16"/>
          <w:szCs w:val="16"/>
        </w:rPr>
        <w:t>.</w:t>
      </w:r>
    </w:p>
    <w:p w14:paraId="783BF5CE"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2.</w:t>
      </w:r>
    </w:p>
    <w:p w14:paraId="2F51D28D"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In Zen Buddhist philosophy the goal of the Heart Doctrine is </w:t>
      </w:r>
      <w:r w:rsidRPr="00E01957">
        <w:rPr>
          <w:rFonts w:eastAsia="Times New Roman"/>
          <w:i/>
          <w:iCs/>
          <w:sz w:val="16"/>
          <w:szCs w:val="16"/>
        </w:rPr>
        <w:t xml:space="preserve">ji </w:t>
      </w:r>
      <w:proofErr w:type="spellStart"/>
      <w:r w:rsidRPr="00E01957">
        <w:rPr>
          <w:rFonts w:eastAsia="Times New Roman"/>
          <w:i/>
          <w:iCs/>
          <w:sz w:val="16"/>
          <w:szCs w:val="16"/>
        </w:rPr>
        <w:t>ji</w:t>
      </w:r>
      <w:proofErr w:type="spellEnd"/>
      <w:r w:rsidRPr="00E01957">
        <w:rPr>
          <w:rFonts w:eastAsia="Times New Roman"/>
          <w:i/>
          <w:iCs/>
          <w:sz w:val="16"/>
          <w:szCs w:val="16"/>
        </w:rPr>
        <w:t xml:space="preserve"> </w:t>
      </w:r>
      <w:proofErr w:type="spellStart"/>
      <w:r w:rsidRPr="00E01957">
        <w:rPr>
          <w:rFonts w:eastAsia="Times New Roman"/>
          <w:i/>
          <w:iCs/>
          <w:sz w:val="16"/>
          <w:szCs w:val="16"/>
        </w:rPr>
        <w:t>muge</w:t>
      </w:r>
      <w:proofErr w:type="spellEnd"/>
      <w:r w:rsidRPr="00E01957">
        <w:rPr>
          <w:rFonts w:eastAsia="Times New Roman"/>
          <w:sz w:val="16"/>
          <w:szCs w:val="16"/>
        </w:rPr>
        <w:t xml:space="preserve">, which can be translated as </w:t>
      </w:r>
      <w:r w:rsidRPr="00E01957">
        <w:rPr>
          <w:rFonts w:eastAsia="Times New Roman"/>
          <w:i/>
          <w:iCs/>
          <w:sz w:val="16"/>
          <w:szCs w:val="16"/>
        </w:rPr>
        <w:t>no block</w:t>
      </w:r>
      <w:r w:rsidRPr="00E01957">
        <w:rPr>
          <w:rFonts w:eastAsia="Times New Roman"/>
          <w:sz w:val="16"/>
          <w:szCs w:val="16"/>
        </w:rPr>
        <w:t xml:space="preserve">. Nothing prevents the path, the way, from flowing. The heart travels freely. But when the heart travels freely it must not imagine it is free. That is why we must also translate </w:t>
      </w:r>
      <w:r w:rsidRPr="00E01957">
        <w:rPr>
          <w:rFonts w:eastAsia="Times New Roman"/>
          <w:i/>
          <w:iCs/>
          <w:sz w:val="16"/>
          <w:szCs w:val="16"/>
        </w:rPr>
        <w:t xml:space="preserve">ji </w:t>
      </w:r>
      <w:proofErr w:type="spellStart"/>
      <w:r w:rsidRPr="00E01957">
        <w:rPr>
          <w:rFonts w:eastAsia="Times New Roman"/>
          <w:i/>
          <w:iCs/>
          <w:sz w:val="16"/>
          <w:szCs w:val="16"/>
        </w:rPr>
        <w:t>ji</w:t>
      </w:r>
      <w:proofErr w:type="spellEnd"/>
      <w:r w:rsidRPr="00E01957">
        <w:rPr>
          <w:rFonts w:eastAsia="Times New Roman"/>
          <w:i/>
          <w:iCs/>
          <w:sz w:val="16"/>
          <w:szCs w:val="16"/>
        </w:rPr>
        <w:t xml:space="preserve"> </w:t>
      </w:r>
      <w:proofErr w:type="spellStart"/>
      <w:r w:rsidRPr="00E01957">
        <w:rPr>
          <w:rFonts w:eastAsia="Times New Roman"/>
          <w:i/>
          <w:iCs/>
          <w:sz w:val="16"/>
          <w:szCs w:val="16"/>
        </w:rPr>
        <w:t>muge</w:t>
      </w:r>
      <w:proofErr w:type="spellEnd"/>
      <w:r w:rsidRPr="00E01957">
        <w:rPr>
          <w:rFonts w:eastAsia="Times New Roman"/>
          <w:i/>
          <w:iCs/>
          <w:sz w:val="16"/>
          <w:szCs w:val="16"/>
        </w:rPr>
        <w:t xml:space="preserve"> as non </w:t>
      </w:r>
      <w:proofErr w:type="spellStart"/>
      <w:r w:rsidRPr="00E01957">
        <w:rPr>
          <w:rFonts w:eastAsia="Times New Roman"/>
          <w:i/>
          <w:iCs/>
          <w:sz w:val="16"/>
          <w:szCs w:val="16"/>
        </w:rPr>
        <w:t>non</w:t>
      </w:r>
      <w:proofErr w:type="spellEnd"/>
      <w:r w:rsidRPr="00E01957">
        <w:rPr>
          <w:rFonts w:eastAsia="Times New Roman"/>
          <w:i/>
          <w:iCs/>
          <w:sz w:val="16"/>
          <w:szCs w:val="16"/>
        </w:rPr>
        <w:t xml:space="preserve"> block</w:t>
      </w:r>
      <w:r w:rsidRPr="00E01957">
        <w:rPr>
          <w:rFonts w:eastAsia="Times New Roman"/>
          <w:sz w:val="16"/>
          <w:szCs w:val="16"/>
        </w:rPr>
        <w:t xml:space="preserve">. The difference between no block and non </w:t>
      </w:r>
      <w:proofErr w:type="spellStart"/>
      <w:r w:rsidRPr="00E01957">
        <w:rPr>
          <w:rFonts w:eastAsia="Times New Roman"/>
          <w:sz w:val="16"/>
          <w:szCs w:val="16"/>
        </w:rPr>
        <w:t>non</w:t>
      </w:r>
      <w:proofErr w:type="spellEnd"/>
      <w:r w:rsidRPr="00E01957">
        <w:rPr>
          <w:rFonts w:eastAsia="Times New Roman"/>
          <w:sz w:val="16"/>
          <w:szCs w:val="16"/>
        </w:rPr>
        <w:t xml:space="preserve"> block is both infinitely small and infinite. But where to look for this distinction? We have sought this distinction in the difference between diversity and the general antagonism or between touch and </w:t>
      </w:r>
      <w:proofErr w:type="spellStart"/>
      <w:r w:rsidRPr="00E01957">
        <w:rPr>
          <w:rFonts w:eastAsia="Times New Roman"/>
          <w:sz w:val="16"/>
          <w:szCs w:val="16"/>
        </w:rPr>
        <w:t>hapticality</w:t>
      </w:r>
      <w:proofErr w:type="spellEnd"/>
      <w:r w:rsidRPr="00E01957">
        <w:rPr>
          <w:rFonts w:eastAsia="Times New Roman"/>
          <w:sz w:val="16"/>
          <w:szCs w:val="16"/>
        </w:rPr>
        <w:t xml:space="preserve"> or indeed perhaps most explicitly between logistics and </w:t>
      </w:r>
      <w:proofErr w:type="spellStart"/>
      <w:r w:rsidRPr="00E01957">
        <w:rPr>
          <w:rFonts w:eastAsia="Times New Roman"/>
          <w:sz w:val="16"/>
          <w:szCs w:val="16"/>
        </w:rPr>
        <w:t>logisticality</w:t>
      </w:r>
      <w:proofErr w:type="spellEnd"/>
      <w:r w:rsidRPr="00E01957">
        <w:rPr>
          <w:rFonts w:eastAsia="Times New Roman"/>
          <w:sz w:val="16"/>
          <w:szCs w:val="16"/>
        </w:rPr>
        <w:t>.</w:t>
      </w:r>
    </w:p>
    <w:p w14:paraId="710748A8"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Because what are we to make of the fact that today it is the science of logistics that most </w:t>
      </w:r>
      <w:r w:rsidRPr="00E01957">
        <w:rPr>
          <w:rFonts w:eastAsia="Times New Roman"/>
          <w:i/>
          <w:iCs/>
          <w:sz w:val="16"/>
          <w:szCs w:val="16"/>
        </w:rPr>
        <w:t>seems</w:t>
      </w:r>
      <w:r w:rsidRPr="00E01957">
        <w:rPr>
          <w:rFonts w:eastAsia="Times New Roman"/>
          <w:sz w:val="16"/>
          <w:szCs w:val="16"/>
        </w:rPr>
        <w:t xml:space="preserve"> to have realized the Heart Doctrine of Zen Buddhism? It is </w:t>
      </w:r>
      <w:r w:rsidRPr="00E01957">
        <w:rPr>
          <w:rFonts w:eastAsia="Times New Roman"/>
          <w:sz w:val="20"/>
          <w:szCs w:val="20"/>
          <w:u w:val="single"/>
        </w:rPr>
        <w:t>the science of logistics</w:t>
      </w:r>
      <w:r w:rsidRPr="00E01957">
        <w:rPr>
          <w:rFonts w:eastAsia="Times New Roman"/>
          <w:sz w:val="16"/>
          <w:szCs w:val="16"/>
        </w:rPr>
        <w:t xml:space="preserve"> that </w:t>
      </w:r>
      <w:r w:rsidRPr="00E01957">
        <w:rPr>
          <w:rFonts w:eastAsia="Times New Roman"/>
          <w:sz w:val="20"/>
          <w:szCs w:val="20"/>
          <w:u w:val="single"/>
        </w:rPr>
        <w:t xml:space="preserve">dreams of </w:t>
      </w:r>
      <w:r w:rsidRPr="00E01957">
        <w:rPr>
          <w:rFonts w:eastAsia="Times New Roman"/>
          <w:b/>
          <w:bCs/>
          <w:sz w:val="20"/>
          <w:szCs w:val="20"/>
          <w:u w:val="single"/>
        </w:rPr>
        <w:t>flow without blockage</w:t>
      </w:r>
      <w:r w:rsidRPr="00E01957">
        <w:rPr>
          <w:rFonts w:eastAsia="Times New Roman"/>
          <w:sz w:val="20"/>
          <w:szCs w:val="20"/>
          <w:u w:val="single"/>
        </w:rPr>
        <w:t>, and tries to turn these dreams into reality</w:t>
      </w:r>
      <w:r w:rsidRPr="00E01957">
        <w:rPr>
          <w:rFonts w:eastAsia="Times New Roman"/>
          <w:sz w:val="16"/>
          <w:szCs w:val="16"/>
        </w:rPr>
        <w:t xml:space="preserve">. </w:t>
      </w:r>
      <w:r w:rsidRPr="00E01957">
        <w:rPr>
          <w:rFonts w:eastAsia="Times New Roman"/>
          <w:b/>
          <w:bCs/>
          <w:sz w:val="20"/>
          <w:szCs w:val="20"/>
          <w:u w:val="single"/>
        </w:rPr>
        <w:t>Hard logistics and soft logistics work together</w:t>
      </w:r>
      <w:r w:rsidRPr="00E01957">
        <w:rPr>
          <w:rFonts w:eastAsia="Times New Roman"/>
          <w:sz w:val="16"/>
          <w:szCs w:val="16"/>
        </w:rPr>
        <w:t xml:space="preserve">. </w:t>
      </w:r>
      <w:r w:rsidRPr="00E01957">
        <w:rPr>
          <w:rFonts w:eastAsia="Times New Roman"/>
          <w:b/>
          <w:bCs/>
          <w:sz w:val="20"/>
          <w:szCs w:val="20"/>
          <w:u w:val="single"/>
        </w:rPr>
        <w:t>The yang of the Belt and Road</w:t>
      </w:r>
      <w:r w:rsidRPr="00E01957">
        <w:rPr>
          <w:rFonts w:eastAsia="Times New Roman"/>
          <w:sz w:val="20"/>
          <w:szCs w:val="20"/>
          <w:u w:val="single"/>
        </w:rPr>
        <w:t xml:space="preserve"> and </w:t>
      </w:r>
      <w:r w:rsidRPr="00E01957">
        <w:rPr>
          <w:rFonts w:eastAsia="Times New Roman"/>
          <w:b/>
          <w:bCs/>
          <w:sz w:val="20"/>
          <w:szCs w:val="20"/>
          <w:u w:val="single"/>
        </w:rPr>
        <w:t>the yin of the algorithm</w:t>
      </w:r>
      <w:r w:rsidRPr="00E01957">
        <w:rPr>
          <w:rFonts w:eastAsia="Times New Roman"/>
          <w:sz w:val="20"/>
          <w:szCs w:val="20"/>
          <w:u w:val="single"/>
        </w:rPr>
        <w:t xml:space="preserve"> fantasize together</w:t>
      </w:r>
      <w:r w:rsidRPr="00E01957">
        <w:rPr>
          <w:rFonts w:eastAsia="Times New Roman"/>
          <w:sz w:val="16"/>
          <w:szCs w:val="16"/>
        </w:rPr>
        <w:t xml:space="preserve"> of </w:t>
      </w:r>
      <w:r w:rsidRPr="00E01957">
        <w:rPr>
          <w:rFonts w:eastAsia="Times New Roman"/>
          <w:i/>
          <w:iCs/>
          <w:sz w:val="16"/>
          <w:szCs w:val="16"/>
        </w:rPr>
        <w:t>no block</w:t>
      </w:r>
      <w:r w:rsidRPr="00E01957">
        <w:rPr>
          <w:rFonts w:eastAsia="Times New Roman"/>
          <w:sz w:val="16"/>
          <w:szCs w:val="16"/>
        </w:rPr>
        <w:t>.</w:t>
      </w:r>
    </w:p>
    <w:p w14:paraId="3F7B4247"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If this is true, we should be worried. </w:t>
      </w:r>
      <w:r w:rsidRPr="00E01957">
        <w:rPr>
          <w:rFonts w:eastAsia="Times New Roman"/>
          <w:sz w:val="20"/>
          <w:szCs w:val="20"/>
          <w:u w:val="single"/>
        </w:rPr>
        <w:t xml:space="preserve">In its origins, and its contemporary mutations, logistics is a regulatory force </w:t>
      </w:r>
      <w:r w:rsidRPr="00E01957">
        <w:rPr>
          <w:rFonts w:eastAsia="Times New Roman"/>
          <w:b/>
          <w:bCs/>
          <w:sz w:val="20"/>
          <w:szCs w:val="20"/>
          <w:u w:val="single"/>
        </w:rPr>
        <w:t>standing against us, standing against the earth</w:t>
      </w:r>
      <w:r w:rsidRPr="00E01957">
        <w:rPr>
          <w:rFonts w:eastAsia="Times New Roman"/>
          <w:sz w:val="16"/>
          <w:szCs w:val="16"/>
        </w:rPr>
        <w:t xml:space="preserve">. Logistics begins in loss and emptiness. And it begins in a fundamental misapprehension called spacetime. </w:t>
      </w:r>
      <w:r w:rsidRPr="00E01957">
        <w:rPr>
          <w:rFonts w:eastAsia="Times New Roman"/>
          <w:sz w:val="20"/>
          <w:szCs w:val="20"/>
          <w:u w:val="single"/>
        </w:rPr>
        <w:t xml:space="preserve">The loss that marks ownership, specifically the ownership of private property, the </w:t>
      </w:r>
      <w:r w:rsidRPr="00E01957">
        <w:rPr>
          <w:rFonts w:eastAsia="Times New Roman"/>
          <w:b/>
          <w:bCs/>
          <w:sz w:val="20"/>
          <w:szCs w:val="20"/>
          <w:u w:val="single"/>
        </w:rPr>
        <w:t>loss of sharing</w:t>
      </w:r>
      <w:r w:rsidRPr="00E01957">
        <w:rPr>
          <w:rFonts w:eastAsia="Times New Roman"/>
          <w:sz w:val="20"/>
          <w:szCs w:val="20"/>
          <w:u w:val="single"/>
        </w:rPr>
        <w:t xml:space="preserve">, the </w:t>
      </w:r>
      <w:r w:rsidRPr="00E01957">
        <w:rPr>
          <w:rFonts w:eastAsia="Times New Roman"/>
          <w:b/>
          <w:bCs/>
          <w:sz w:val="20"/>
          <w:szCs w:val="20"/>
          <w:u w:val="single"/>
        </w:rPr>
        <w:t>loss of the earth and the consequent making of the world</w:t>
      </w:r>
      <w:r w:rsidRPr="00E01957">
        <w:rPr>
          <w:rFonts w:eastAsia="Times New Roman"/>
          <w:sz w:val="20"/>
          <w:szCs w:val="20"/>
          <w:u w:val="single"/>
        </w:rPr>
        <w:t xml:space="preserve">, is simultaneously the </w:t>
      </w:r>
      <w:r w:rsidRPr="00E01957">
        <w:rPr>
          <w:rFonts w:eastAsia="Times New Roman"/>
          <w:b/>
          <w:bCs/>
          <w:sz w:val="20"/>
          <w:szCs w:val="20"/>
          <w:u w:val="single"/>
        </w:rPr>
        <w:t>misapprehension that what is privatized is empty and will be filled by ownership itself</w:t>
      </w:r>
      <w:r w:rsidRPr="00E01957">
        <w:rPr>
          <w:rFonts w:eastAsia="Times New Roman"/>
          <w:sz w:val="20"/>
          <w:szCs w:val="20"/>
          <w:u w:val="single"/>
        </w:rPr>
        <w:t>, by properties, by properties placed into it</w:t>
      </w:r>
      <w:r w:rsidRPr="00E01957">
        <w:rPr>
          <w:rFonts w:eastAsia="Times New Roman"/>
          <w:sz w:val="16"/>
          <w:szCs w:val="16"/>
        </w:rPr>
        <w:t xml:space="preserve">. This emptiness will be filled with an interior. </w:t>
      </w:r>
      <w:r w:rsidRPr="00E01957">
        <w:rPr>
          <w:rFonts w:eastAsia="Times New Roman"/>
          <w:sz w:val="20"/>
          <w:szCs w:val="20"/>
          <w:u w:val="single"/>
        </w:rPr>
        <w:t>This emptiness is confirmed by logistics, by the mobilization, the colonizing drive, of this interior</w:t>
      </w:r>
      <w:r w:rsidRPr="00E01957">
        <w:rPr>
          <w:rFonts w:eastAsia="Times New Roman"/>
          <w:sz w:val="16"/>
          <w:szCs w:val="16"/>
        </w:rPr>
        <w:t xml:space="preserve"> – </w:t>
      </w:r>
      <w:r w:rsidRPr="00E01957">
        <w:rPr>
          <w:rFonts w:eastAsia="Times New Roman"/>
          <w:sz w:val="20"/>
          <w:szCs w:val="20"/>
          <w:u w:val="single"/>
        </w:rPr>
        <w:t>where properties are imported into empty space</w:t>
      </w:r>
      <w:r w:rsidRPr="00E01957">
        <w:rPr>
          <w:rFonts w:eastAsia="Times New Roman"/>
          <w:sz w:val="16"/>
          <w:szCs w:val="16"/>
        </w:rPr>
        <w:t>.</w:t>
      </w:r>
    </w:p>
    <w:p w14:paraId="76AA7156"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This begins, again, with </w:t>
      </w:r>
      <w:r w:rsidRPr="00E01957">
        <w:rPr>
          <w:rFonts w:eastAsia="Times New Roman"/>
          <w:sz w:val="20"/>
          <w:szCs w:val="20"/>
          <w:u w:val="single"/>
        </w:rPr>
        <w:t>Locke</w:t>
      </w:r>
      <w:r w:rsidRPr="00E01957">
        <w:rPr>
          <w:rFonts w:eastAsia="Times New Roman"/>
          <w:sz w:val="16"/>
          <w:szCs w:val="16"/>
        </w:rPr>
        <w:t xml:space="preserve"> or, at least, we can begin again through him. Hi</w:t>
      </w:r>
      <w:r w:rsidRPr="00E01957">
        <w:rPr>
          <w:rFonts w:eastAsia="Times New Roman"/>
          <w:sz w:val="20"/>
          <w:szCs w:val="20"/>
          <w:u w:val="single"/>
        </w:rPr>
        <w:t>s concept of the mind as tabula rasa</w:t>
      </w:r>
      <w:r w:rsidRPr="00E01957">
        <w:rPr>
          <w:rFonts w:eastAsia="Times New Roman"/>
          <w:sz w:val="16"/>
          <w:szCs w:val="16"/>
        </w:rPr>
        <w:t xml:space="preserve"> – often portrayed as an Enlightenment move away from predetermination – </w:t>
      </w:r>
      <w:r w:rsidRPr="00E01957">
        <w:rPr>
          <w:rFonts w:eastAsia="Times New Roman"/>
          <w:sz w:val="20"/>
          <w:szCs w:val="20"/>
          <w:u w:val="single"/>
        </w:rPr>
        <w:t>is a projection of this emptiness that must be owned and filled</w:t>
      </w:r>
      <w:r w:rsidRPr="00E01957">
        <w:rPr>
          <w:rFonts w:eastAsia="Times New Roman"/>
          <w:sz w:val="16"/>
          <w:szCs w:val="16"/>
        </w:rPr>
        <w:t xml:space="preserve">. </w:t>
      </w:r>
      <w:r w:rsidRPr="00E01957">
        <w:rPr>
          <w:rFonts w:eastAsia="Times New Roman"/>
          <w:sz w:val="20"/>
          <w:szCs w:val="20"/>
          <w:u w:val="single"/>
        </w:rPr>
        <w:t xml:space="preserve">For this emptiness to become private property it must be filled with and located in the </w:t>
      </w:r>
      <w:r w:rsidRPr="00E01957">
        <w:rPr>
          <w:rFonts w:eastAsia="Times New Roman"/>
          <w:b/>
          <w:bCs/>
          <w:sz w:val="20"/>
          <w:szCs w:val="20"/>
          <w:u w:val="single"/>
        </w:rPr>
        <w:t>coordinates of space and time</w:t>
      </w:r>
      <w:r w:rsidRPr="00E01957">
        <w:rPr>
          <w:rFonts w:eastAsia="Times New Roman"/>
          <w:sz w:val="16"/>
          <w:szCs w:val="16"/>
        </w:rPr>
        <w:t xml:space="preserve">. </w:t>
      </w:r>
      <w:r w:rsidRPr="00E01957">
        <w:rPr>
          <w:rFonts w:eastAsia="Times New Roman"/>
          <w:u w:val="single"/>
        </w:rPr>
        <w:t xml:space="preserve">Space emerges as the </w:t>
      </w:r>
      <w:r w:rsidRPr="00E01957">
        <w:rPr>
          <w:rFonts w:eastAsia="Times New Roman"/>
          <w:b/>
          <w:bCs/>
          <w:u w:val="single"/>
        </w:rPr>
        <w:t>delimitation of what is mine</w:t>
      </w:r>
      <w:r w:rsidRPr="00E01957">
        <w:rPr>
          <w:rFonts w:eastAsia="Times New Roman"/>
          <w:u w:val="single"/>
        </w:rPr>
        <w:t xml:space="preserve">, and time begins with </w:t>
      </w:r>
      <w:r w:rsidRPr="00E01957">
        <w:rPr>
          <w:rFonts w:eastAsia="Times New Roman"/>
          <w:b/>
          <w:bCs/>
          <w:u w:val="single"/>
        </w:rPr>
        <w:t>the theft and imposition when it became mine</w:t>
      </w:r>
      <w:r w:rsidRPr="00E01957">
        <w:rPr>
          <w:rFonts w:eastAsia="Times New Roman"/>
          <w:sz w:val="16"/>
          <w:szCs w:val="16"/>
        </w:rPr>
        <w:t xml:space="preserve">. </w:t>
      </w:r>
      <w:r w:rsidRPr="00E01957">
        <w:rPr>
          <w:rFonts w:eastAsia="Times New Roman"/>
          <w:sz w:val="20"/>
          <w:szCs w:val="20"/>
          <w:u w:val="single"/>
        </w:rPr>
        <w:t xml:space="preserve">The individual mind and its coming to maturity out of the tabula rasa mark this </w:t>
      </w:r>
      <w:r w:rsidRPr="00E01957">
        <w:rPr>
          <w:rFonts w:eastAsia="Times New Roman"/>
          <w:b/>
          <w:bCs/>
          <w:sz w:val="20"/>
          <w:szCs w:val="20"/>
          <w:u w:val="single"/>
        </w:rPr>
        <w:t>first conquest</w:t>
      </w:r>
      <w:r w:rsidRPr="00E01957">
        <w:rPr>
          <w:rFonts w:eastAsia="Times New Roman"/>
          <w:sz w:val="16"/>
          <w:szCs w:val="16"/>
        </w:rPr>
        <w:t xml:space="preserve">. </w:t>
      </w:r>
      <w:r w:rsidRPr="00E01957">
        <w:rPr>
          <w:rFonts w:eastAsia="Times New Roman"/>
          <w:b/>
          <w:bCs/>
          <w:sz w:val="20"/>
          <w:szCs w:val="20"/>
          <w:u w:val="single"/>
        </w:rPr>
        <w:t xml:space="preserve">Enlightenment interiority emerged from this </w:t>
      </w:r>
      <w:proofErr w:type="spellStart"/>
      <w:r w:rsidRPr="00E01957">
        <w:rPr>
          <w:rFonts w:eastAsia="Times New Roman"/>
          <w:b/>
          <w:bCs/>
          <w:i/>
          <w:iCs/>
          <w:sz w:val="20"/>
          <w:szCs w:val="20"/>
          <w:u w:val="single"/>
        </w:rPr>
        <w:t>emplotment</w:t>
      </w:r>
      <w:proofErr w:type="spellEnd"/>
      <w:r w:rsidRPr="00E01957">
        <w:rPr>
          <w:rFonts w:eastAsia="Times New Roman"/>
          <w:b/>
          <w:bCs/>
          <w:sz w:val="20"/>
          <w:szCs w:val="20"/>
          <w:u w:val="single"/>
        </w:rPr>
        <w:t xml:space="preserve"> of time and space</w:t>
      </w:r>
      <w:r w:rsidRPr="00E01957">
        <w:rPr>
          <w:rFonts w:eastAsia="Times New Roman"/>
          <w:sz w:val="16"/>
          <w:szCs w:val="16"/>
        </w:rPr>
        <w:t xml:space="preserve"> – to borrow from Hayden White – </w:t>
      </w:r>
      <w:r w:rsidRPr="00E01957">
        <w:rPr>
          <w:rFonts w:eastAsia="Times New Roman"/>
          <w:sz w:val="20"/>
          <w:szCs w:val="20"/>
          <w:u w:val="single"/>
        </w:rPr>
        <w:t>this separation from what is shared</w:t>
      </w:r>
      <w:r w:rsidRPr="00E01957">
        <w:rPr>
          <w:rFonts w:eastAsia="Times New Roman"/>
          <w:sz w:val="16"/>
          <w:szCs w:val="16"/>
        </w:rPr>
        <w:t xml:space="preserve">. But interiority is only for the owning mind. </w:t>
      </w:r>
      <w:r w:rsidRPr="00E01957">
        <w:rPr>
          <w:rFonts w:eastAsia="Times New Roman"/>
          <w:sz w:val="20"/>
          <w:szCs w:val="20"/>
          <w:u w:val="single"/>
        </w:rPr>
        <w:t>Because what allows this mind to take possession of itself is its ability to grasp property, which is something it now posits as beyond itself</w:t>
      </w:r>
      <w:r w:rsidRPr="00E01957">
        <w:rPr>
          <w:rFonts w:eastAsia="Times New Roman"/>
          <w:sz w:val="16"/>
          <w:szCs w:val="16"/>
        </w:rPr>
        <w:t xml:space="preserve">. </w:t>
      </w:r>
      <w:r w:rsidRPr="00E01957">
        <w:rPr>
          <w:rFonts w:eastAsia="Times New Roman"/>
          <w:sz w:val="20"/>
          <w:szCs w:val="20"/>
          <w:u w:val="single"/>
        </w:rPr>
        <w:t xml:space="preserve">It takes what it is taken from for what it needs to create itself, and not just needs but </w:t>
      </w:r>
      <w:r w:rsidRPr="00E01957">
        <w:rPr>
          <w:rFonts w:eastAsia="Times New Roman"/>
          <w:b/>
          <w:bCs/>
          <w:sz w:val="20"/>
          <w:szCs w:val="20"/>
          <w:u w:val="single"/>
        </w:rPr>
        <w:t>compulsively, interminably, voraciously seeks without end</w:t>
      </w:r>
      <w:r w:rsidRPr="00E01957">
        <w:rPr>
          <w:rFonts w:eastAsia="Times New Roman"/>
          <w:sz w:val="16"/>
          <w:szCs w:val="16"/>
        </w:rPr>
        <w:t xml:space="preserve">. In other words, </w:t>
      </w:r>
      <w:r w:rsidRPr="00E01957">
        <w:rPr>
          <w:rFonts w:eastAsia="Times New Roman"/>
          <w:sz w:val="20"/>
          <w:szCs w:val="20"/>
          <w:u w:val="single"/>
        </w:rPr>
        <w:t xml:space="preserve">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in the mind takes place through the </w:t>
      </w:r>
      <w:proofErr w:type="spellStart"/>
      <w:r w:rsidRPr="00E01957">
        <w:rPr>
          <w:rFonts w:eastAsia="Times New Roman"/>
          <w:sz w:val="20"/>
          <w:szCs w:val="20"/>
          <w:u w:val="single"/>
        </w:rPr>
        <w:t>emplotment</w:t>
      </w:r>
      <w:proofErr w:type="spellEnd"/>
      <w:r w:rsidRPr="00E01957">
        <w:rPr>
          <w:rFonts w:eastAsia="Times New Roman"/>
          <w:sz w:val="20"/>
          <w:szCs w:val="20"/>
          <w:u w:val="single"/>
        </w:rPr>
        <w:t xml:space="preserve"> of time and space on earth, in a </w:t>
      </w:r>
      <w:r w:rsidRPr="00E01957">
        <w:rPr>
          <w:rFonts w:eastAsia="Times New Roman"/>
          <w:b/>
          <w:bCs/>
          <w:sz w:val="20"/>
          <w:szCs w:val="20"/>
          <w:u w:val="single"/>
        </w:rPr>
        <w:t>conversion of emptiness into world</w:t>
      </w:r>
      <w:r w:rsidRPr="00E01957">
        <w:rPr>
          <w:rFonts w:eastAsia="Times New Roman"/>
          <w:sz w:val="20"/>
          <w:szCs w:val="20"/>
          <w:u w:val="single"/>
        </w:rPr>
        <w:t>, and is simultaneously taken as a fulfilment of mind, its interior appointment in and of what can now be conceptualized as body</w:t>
      </w:r>
      <w:r w:rsidRPr="00E01957">
        <w:rPr>
          <w:rFonts w:eastAsia="Times New Roman"/>
          <w:sz w:val="16"/>
          <w:szCs w:val="16"/>
        </w:rPr>
        <w:t xml:space="preserve">. Is it a leap to say </w:t>
      </w:r>
      <w:r w:rsidRPr="00E01957">
        <w:rPr>
          <w:rFonts w:eastAsia="Times New Roman"/>
          <w:b/>
          <w:bCs/>
          <w:sz w:val="20"/>
          <w:szCs w:val="20"/>
          <w:u w:val="single"/>
        </w:rPr>
        <w:t>logic and logistics start here inseparably</w:t>
      </w:r>
      <w:r w:rsidRPr="00E01957">
        <w:rPr>
          <w:rFonts w:eastAsia="Times New Roman"/>
          <w:sz w:val="16"/>
          <w:szCs w:val="16"/>
        </w:rPr>
        <w:t>?</w:t>
      </w:r>
    </w:p>
    <w:p w14:paraId="03CADE64"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This is why there is no separating Locke the Enlightenment thinker from Locke </w:t>
      </w:r>
      <w:r w:rsidRPr="00E01957">
        <w:rPr>
          <w:rFonts w:eastAsia="Times New Roman"/>
          <w:b/>
          <w:bCs/>
          <w:sz w:val="20"/>
          <w:szCs w:val="20"/>
          <w:u w:val="single"/>
        </w:rPr>
        <w:t>the writer on race</w:t>
      </w:r>
      <w:r w:rsidRPr="00E01957">
        <w:rPr>
          <w:rFonts w:eastAsia="Times New Roman"/>
          <w:sz w:val="20"/>
          <w:szCs w:val="20"/>
          <w:u w:val="single"/>
        </w:rPr>
        <w:t xml:space="preserve">, the </w:t>
      </w:r>
      <w:r w:rsidRPr="00E01957">
        <w:rPr>
          <w:rFonts w:eastAsia="Times New Roman"/>
          <w:b/>
          <w:bCs/>
          <w:sz w:val="20"/>
          <w:szCs w:val="20"/>
          <w:u w:val="single"/>
        </w:rPr>
        <w:t>author of the notorious colonial constitution of the Carolinas</w:t>
      </w:r>
      <w:r w:rsidRPr="00E01957">
        <w:rPr>
          <w:rFonts w:eastAsia="Times New Roman"/>
          <w:sz w:val="16"/>
          <w:szCs w:val="16"/>
        </w:rPr>
        <w:t xml:space="preserve">. </w:t>
      </w:r>
      <w:r w:rsidRPr="00E01957">
        <w:rPr>
          <w:rFonts w:eastAsia="Times New Roman"/>
          <w:b/>
          <w:bCs/>
          <w:sz w:val="20"/>
          <w:szCs w:val="20"/>
          <w:u w:val="single"/>
        </w:rPr>
        <w:t>Ownership was a feedback loop – the more you own the more you own yourself</w:t>
      </w:r>
      <w:r w:rsidRPr="00E01957">
        <w:rPr>
          <w:rFonts w:eastAsia="Times New Roman"/>
          <w:sz w:val="16"/>
          <w:szCs w:val="16"/>
        </w:rPr>
        <w:t xml:space="preserve">. </w:t>
      </w:r>
      <w:r w:rsidRPr="00E01957">
        <w:rPr>
          <w:rFonts w:eastAsia="Times New Roman"/>
          <w:b/>
          <w:bCs/>
          <w:sz w:val="20"/>
          <w:szCs w:val="20"/>
          <w:u w:val="single"/>
        </w:rPr>
        <w:t>The more logistics you apply the more logic you acquire</w:t>
      </w:r>
      <w:r w:rsidRPr="00E01957">
        <w:rPr>
          <w:rFonts w:eastAsia="Times New Roman"/>
          <w:sz w:val="16"/>
          <w:szCs w:val="16"/>
        </w:rPr>
        <w:t xml:space="preserve">; </w:t>
      </w:r>
      <w:r w:rsidRPr="00E01957">
        <w:rPr>
          <w:rFonts w:eastAsia="Times New Roman"/>
          <w:b/>
          <w:bCs/>
          <w:sz w:val="20"/>
          <w:szCs w:val="20"/>
          <w:u w:val="single"/>
        </w:rPr>
        <w:t>the more logic you deploy the more logistics you require</w:t>
      </w:r>
      <w:r w:rsidRPr="00E01957">
        <w:rPr>
          <w:rFonts w:eastAsia="Times New Roman"/>
          <w:sz w:val="16"/>
          <w:szCs w:val="16"/>
        </w:rPr>
        <w:t xml:space="preserve">. </w:t>
      </w:r>
      <w:r w:rsidRPr="00E01957">
        <w:rPr>
          <w:rFonts w:eastAsia="Times New Roman"/>
          <w:b/>
          <w:bCs/>
          <w:sz w:val="24"/>
          <w:szCs w:val="24"/>
          <w:u w:val="single"/>
        </w:rPr>
        <w:t>As Hortense Spillers says, the transatlantic slave trade was the supply chain of Enlightenment</w:t>
      </w:r>
      <w:r w:rsidRPr="00E01957">
        <w:rPr>
          <w:rFonts w:eastAsia="Times New Roman"/>
          <w:sz w:val="16"/>
          <w:szCs w:val="16"/>
        </w:rPr>
        <w:t xml:space="preserve">. </w:t>
      </w:r>
      <w:r w:rsidRPr="00E01957">
        <w:rPr>
          <w:rFonts w:eastAsia="Times New Roman"/>
          <w:sz w:val="20"/>
          <w:szCs w:val="20"/>
          <w:u w:val="single"/>
        </w:rPr>
        <w:t xml:space="preserve">It was </w:t>
      </w:r>
      <w:r w:rsidRPr="00E01957">
        <w:rPr>
          <w:rFonts w:eastAsia="Times New Roman"/>
          <w:b/>
          <w:bCs/>
          <w:sz w:val="20"/>
          <w:szCs w:val="20"/>
          <w:u w:val="single"/>
        </w:rPr>
        <w:t>never-ending quest and conquest, because ownership is perpetual loss</w:t>
      </w:r>
      <w:r w:rsidRPr="00E01957">
        <w:rPr>
          <w:rFonts w:eastAsia="Times New Roman"/>
          <w:sz w:val="16"/>
          <w:szCs w:val="16"/>
        </w:rPr>
        <w:t xml:space="preserve">. </w:t>
      </w:r>
      <w:r w:rsidRPr="00E01957">
        <w:rPr>
          <w:rFonts w:eastAsia="Times New Roman"/>
          <w:sz w:val="20"/>
          <w:szCs w:val="20"/>
          <w:u w:val="single"/>
        </w:rPr>
        <w:t xml:space="preserve">Gilles Deleuze said that he would rather </w:t>
      </w:r>
      <w:r w:rsidRPr="00E01957">
        <w:rPr>
          <w:rFonts w:eastAsia="Times New Roman"/>
          <w:b/>
          <w:bCs/>
          <w:sz w:val="20"/>
          <w:szCs w:val="20"/>
          <w:u w:val="single"/>
        </w:rPr>
        <w:t>call power “sad.”</w:t>
      </w:r>
      <w:r w:rsidRPr="00E01957">
        <w:rPr>
          <w:rFonts w:eastAsia="Times New Roman"/>
          <w:sz w:val="16"/>
          <w:szCs w:val="16"/>
        </w:rPr>
        <w:t xml:space="preserve"> </w:t>
      </w:r>
      <w:r w:rsidRPr="00E01957">
        <w:rPr>
          <w:rFonts w:eastAsia="Times New Roman"/>
          <w:sz w:val="20"/>
          <w:szCs w:val="20"/>
          <w:u w:val="single"/>
        </w:rPr>
        <w:t xml:space="preserve">We might say </w:t>
      </w:r>
      <w:r w:rsidRPr="00E01957">
        <w:rPr>
          <w:rFonts w:eastAsia="Times New Roman"/>
          <w:b/>
          <w:bCs/>
          <w:sz w:val="20"/>
          <w:szCs w:val="20"/>
          <w:u w:val="single"/>
        </w:rPr>
        <w:t>the same of ownership</w:t>
      </w:r>
      <w:r w:rsidRPr="00E01957">
        <w:rPr>
          <w:rFonts w:eastAsia="Times New Roman"/>
          <w:sz w:val="20"/>
          <w:szCs w:val="20"/>
          <w:u w:val="single"/>
        </w:rPr>
        <w:t>, where lies the most direct sense of loss of sharing</w:t>
      </w:r>
      <w:r w:rsidRPr="00E01957">
        <w:rPr>
          <w:rFonts w:eastAsia="Times New Roman"/>
          <w:sz w:val="16"/>
          <w:szCs w:val="16"/>
        </w:rPr>
        <w:t xml:space="preserve">. </w:t>
      </w:r>
      <w:r w:rsidRPr="00E01957">
        <w:rPr>
          <w:rFonts w:eastAsia="Times New Roman"/>
          <w:highlight w:val="green"/>
          <w:u w:val="single"/>
        </w:rPr>
        <w:t xml:space="preserve">This feeling of loss translates into a </w:t>
      </w:r>
      <w:r w:rsidRPr="00E01957">
        <w:rPr>
          <w:rFonts w:eastAsia="Times New Roman"/>
          <w:b/>
          <w:bCs/>
          <w:highlight w:val="green"/>
          <w:u w:val="single"/>
        </w:rPr>
        <w:t>diabolical obsession with loss prevention</w:t>
      </w:r>
      <w:r w:rsidRPr="00E01957">
        <w:rPr>
          <w:rFonts w:eastAsia="Times New Roman"/>
          <w:highlight w:val="green"/>
        </w:rPr>
        <w:t>.</w:t>
      </w:r>
      <w:r w:rsidRPr="00E01957">
        <w:rPr>
          <w:rFonts w:eastAsia="Times New Roman"/>
          <w:sz w:val="16"/>
          <w:szCs w:val="16"/>
        </w:rPr>
        <w:t xml:space="preserve"> </w:t>
      </w:r>
      <w:r w:rsidRPr="00E01957">
        <w:rPr>
          <w:rFonts w:eastAsia="Times New Roman"/>
          <w:sz w:val="20"/>
          <w:szCs w:val="20"/>
          <w:u w:val="single"/>
        </w:rPr>
        <w:t xml:space="preserve">Logistics emerges as much as the science of loss prevention as </w:t>
      </w:r>
      <w:r w:rsidRPr="00E01957">
        <w:rPr>
          <w:rFonts w:eastAsia="Times New Roman"/>
          <w:b/>
          <w:bCs/>
          <w:sz w:val="20"/>
          <w:szCs w:val="20"/>
          <w:u w:val="single"/>
        </w:rPr>
        <w:t>the science of moving property through the emptiness</w:t>
      </w:r>
      <w:r w:rsidRPr="00E01957">
        <w:rPr>
          <w:rFonts w:eastAsia="Times New Roman"/>
          <w:sz w:val="20"/>
          <w:szCs w:val="20"/>
          <w:u w:val="single"/>
        </w:rPr>
        <w:t xml:space="preserve">, of </w:t>
      </w:r>
      <w:r w:rsidRPr="00E01957">
        <w:rPr>
          <w:rFonts w:eastAsia="Times New Roman"/>
          <w:b/>
          <w:bCs/>
          <w:sz w:val="20"/>
          <w:szCs w:val="20"/>
          <w:u w:val="single"/>
        </w:rPr>
        <w:t>making the world as it travels by filling it</w:t>
      </w:r>
      <w:r w:rsidRPr="00E01957">
        <w:rPr>
          <w:rFonts w:eastAsia="Times New Roman"/>
          <w:sz w:val="16"/>
          <w:szCs w:val="16"/>
        </w:rPr>
        <w:t xml:space="preserve">. This is not making the road as we walk, in the anarchist tradition. </w:t>
      </w:r>
      <w:r w:rsidRPr="00E01957">
        <w:rPr>
          <w:rFonts w:eastAsia="Times New Roman"/>
          <w:u w:val="single"/>
        </w:rPr>
        <w:t xml:space="preserve">This is </w:t>
      </w:r>
      <w:r w:rsidRPr="00E01957">
        <w:rPr>
          <w:rFonts w:eastAsia="Times New Roman"/>
          <w:b/>
          <w:bCs/>
          <w:u w:val="single"/>
        </w:rPr>
        <w:t>converting everything in its path into a coordinated time and space for ownership</w:t>
      </w:r>
      <w:r w:rsidRPr="00E01957">
        <w:rPr>
          <w:rFonts w:eastAsia="Times New Roman"/>
        </w:rPr>
        <w:t>.</w:t>
      </w:r>
    </w:p>
    <w:p w14:paraId="18C25668"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Such </w:t>
      </w:r>
      <w:r w:rsidRPr="00E01957">
        <w:rPr>
          <w:rFonts w:eastAsia="Times New Roman"/>
          <w:u w:val="single"/>
        </w:rPr>
        <w:t>seizing</w:t>
      </w:r>
      <w:r w:rsidRPr="00E01957">
        <w:rPr>
          <w:rFonts w:eastAsia="Times New Roman"/>
          <w:sz w:val="20"/>
          <w:szCs w:val="20"/>
          <w:u w:val="single"/>
        </w:rPr>
        <w:t xml:space="preserve">, such grasping, </w:t>
      </w:r>
      <w:r w:rsidRPr="00E01957">
        <w:rPr>
          <w:rFonts w:eastAsia="Times New Roman"/>
          <w:u w:val="single"/>
        </w:rPr>
        <w:t>and</w:t>
      </w:r>
      <w:r w:rsidRPr="00E01957">
        <w:rPr>
          <w:rFonts w:eastAsia="Times New Roman"/>
          <w:sz w:val="20"/>
          <w:szCs w:val="20"/>
          <w:u w:val="single"/>
        </w:rPr>
        <w:t xml:space="preserve"> such </w:t>
      </w:r>
      <w:r w:rsidRPr="00E01957">
        <w:rPr>
          <w:rFonts w:eastAsia="Times New Roman"/>
          <w:u w:val="single"/>
        </w:rPr>
        <w:t xml:space="preserve">loss prevention is </w:t>
      </w:r>
      <w:r w:rsidRPr="00E01957">
        <w:rPr>
          <w:rFonts w:eastAsia="Times New Roman"/>
          <w:b/>
          <w:bCs/>
          <w:u w:val="single"/>
        </w:rPr>
        <w:t xml:space="preserve">the mode of operation for the wickedness of the Atlantic slave trade, the first massive, diabolic, </w:t>
      </w:r>
      <w:r w:rsidRPr="00E01957">
        <w:rPr>
          <w:rFonts w:eastAsia="Times New Roman"/>
          <w:b/>
          <w:bCs/>
          <w:sz w:val="20"/>
          <w:szCs w:val="20"/>
          <w:u w:val="single"/>
        </w:rPr>
        <w:t xml:space="preserve">commercial </w:t>
      </w:r>
      <w:r w:rsidRPr="00E01957">
        <w:rPr>
          <w:rFonts w:eastAsia="Times New Roman"/>
          <w:b/>
          <w:bCs/>
          <w:u w:val="single"/>
        </w:rPr>
        <w:t>logistics</w:t>
      </w:r>
      <w:r w:rsidRPr="00E01957">
        <w:rPr>
          <w:rFonts w:eastAsia="Times New Roman"/>
          <w:sz w:val="16"/>
          <w:szCs w:val="16"/>
        </w:rPr>
        <w:t xml:space="preserve">. </w:t>
      </w:r>
      <w:r w:rsidRPr="00E01957">
        <w:rPr>
          <w:rFonts w:eastAsia="Times New Roman"/>
          <w:u w:val="single"/>
        </w:rPr>
        <w:t>Already this feedback loop of ownership experiences amplified loss</w:t>
      </w:r>
      <w:r w:rsidRPr="00E01957">
        <w:rPr>
          <w:rFonts w:eastAsia="Times New Roman"/>
          <w:sz w:val="20"/>
          <w:szCs w:val="20"/>
          <w:u w:val="single"/>
        </w:rPr>
        <w:t xml:space="preserve">, the loss of sharing, with each </w:t>
      </w:r>
      <w:proofErr w:type="spellStart"/>
      <w:r w:rsidRPr="00E01957">
        <w:rPr>
          <w:rFonts w:eastAsia="Times New Roman"/>
          <w:sz w:val="20"/>
          <w:szCs w:val="20"/>
          <w:u w:val="single"/>
        </w:rPr>
        <w:t>emplotment</w:t>
      </w:r>
      <w:proofErr w:type="spellEnd"/>
      <w:r w:rsidRPr="00E01957">
        <w:rPr>
          <w:rFonts w:eastAsia="Times New Roman"/>
          <w:sz w:val="16"/>
          <w:szCs w:val="16"/>
        </w:rPr>
        <w:t xml:space="preserve">. </w:t>
      </w:r>
      <w:r w:rsidRPr="00E01957">
        <w:rPr>
          <w:rFonts w:eastAsia="Times New Roman"/>
          <w:u w:val="single"/>
        </w:rPr>
        <w:t>But now</w:t>
      </w:r>
      <w:r w:rsidRPr="00E01957">
        <w:rPr>
          <w:rFonts w:eastAsia="Times New Roman"/>
          <w:sz w:val="20"/>
          <w:szCs w:val="20"/>
          <w:u w:val="single"/>
        </w:rPr>
        <w:t xml:space="preserve">, in taking up </w:t>
      </w:r>
      <w:r w:rsidRPr="00E01957">
        <w:rPr>
          <w:rFonts w:eastAsia="Times New Roman"/>
          <w:b/>
          <w:bCs/>
          <w:u w:val="single"/>
        </w:rPr>
        <w:t>the</w:t>
      </w:r>
      <w:r w:rsidRPr="00E01957">
        <w:rPr>
          <w:rFonts w:eastAsia="Times New Roman"/>
          <w:b/>
          <w:bCs/>
          <w:sz w:val="20"/>
          <w:szCs w:val="20"/>
          <w:u w:val="single"/>
        </w:rPr>
        <w:t xml:space="preserve"> European </w:t>
      </w:r>
      <w:r w:rsidRPr="00E01957">
        <w:rPr>
          <w:rFonts w:eastAsia="Times New Roman"/>
          <w:b/>
          <w:bCs/>
          <w:u w:val="single"/>
        </w:rPr>
        <w:t>heritage of race and slavery</w:t>
      </w:r>
      <w:r w:rsidRPr="00E01957">
        <w:rPr>
          <w:rFonts w:eastAsia="Times New Roman"/>
          <w:sz w:val="20"/>
          <w:szCs w:val="20"/>
          <w:u w:val="single"/>
        </w:rPr>
        <w:t xml:space="preserve"> that Robinson identifies </w:t>
      </w:r>
      <w:r w:rsidRPr="00E01957">
        <w:rPr>
          <w:rFonts w:eastAsia="Times New Roman"/>
          <w:u w:val="single"/>
        </w:rPr>
        <w:t>as emerging in the class struggle</w:t>
      </w:r>
      <w:r w:rsidRPr="00E01957">
        <w:rPr>
          <w:rFonts w:eastAsia="Times New Roman"/>
          <w:sz w:val="20"/>
          <w:szCs w:val="20"/>
          <w:u w:val="single"/>
        </w:rPr>
        <w:t xml:space="preserve"> in Europe in the centuries directly before Locke</w:t>
      </w:r>
      <w:r w:rsidRPr="00E01957">
        <w:rPr>
          <w:rFonts w:eastAsia="Times New Roman"/>
          <w:sz w:val="16"/>
          <w:szCs w:val="16"/>
        </w:rPr>
        <w:t xml:space="preserve"> and extending into Locke’s own time, </w:t>
      </w:r>
      <w:r w:rsidRPr="00E01957">
        <w:rPr>
          <w:rFonts w:eastAsia="Times New Roman"/>
          <w:sz w:val="20"/>
          <w:szCs w:val="20"/>
          <w:u w:val="single"/>
        </w:rPr>
        <w:t xml:space="preserve">a double loss is experienced, an </w:t>
      </w:r>
      <w:r w:rsidRPr="00E01957">
        <w:rPr>
          <w:rFonts w:eastAsia="Times New Roman"/>
          <w:b/>
          <w:bCs/>
          <w:sz w:val="20"/>
          <w:szCs w:val="20"/>
          <w:u w:val="single"/>
        </w:rPr>
        <w:t>intensification of the ownership feedback loop</w:t>
      </w:r>
      <w:r w:rsidRPr="00E01957">
        <w:rPr>
          <w:rFonts w:eastAsia="Times New Roman"/>
          <w:sz w:val="16"/>
          <w:szCs w:val="16"/>
        </w:rPr>
        <w:t xml:space="preserve"> (and </w:t>
      </w:r>
      <w:r w:rsidRPr="00E01957">
        <w:rPr>
          <w:rFonts w:eastAsia="Times New Roman"/>
          <w:sz w:val="20"/>
          <w:szCs w:val="20"/>
          <w:u w:val="single"/>
        </w:rPr>
        <w:t xml:space="preserve">what we call </w:t>
      </w:r>
      <w:r w:rsidRPr="00E01957">
        <w:rPr>
          <w:rFonts w:eastAsia="Times New Roman"/>
          <w:b/>
          <w:bCs/>
          <w:sz w:val="20"/>
          <w:szCs w:val="20"/>
          <w:u w:val="single"/>
        </w:rPr>
        <w:t>the subject reaction</w:t>
      </w:r>
      <w:r w:rsidRPr="00E01957">
        <w:rPr>
          <w:rFonts w:eastAsia="Times New Roman"/>
          <w:sz w:val="16"/>
          <w:szCs w:val="16"/>
        </w:rPr>
        <w:t xml:space="preserve">). </w:t>
      </w:r>
      <w:r w:rsidRPr="00E01957">
        <w:rPr>
          <w:rFonts w:eastAsia="Times New Roman"/>
          <w:sz w:val="20"/>
          <w:szCs w:val="20"/>
          <w:u w:val="single"/>
        </w:rPr>
        <w:t xml:space="preserve">This </w:t>
      </w:r>
      <w:r w:rsidRPr="00E01957">
        <w:rPr>
          <w:rFonts w:eastAsia="Times New Roman"/>
          <w:b/>
          <w:bCs/>
          <w:sz w:val="20"/>
          <w:szCs w:val="20"/>
          <w:u w:val="single"/>
        </w:rPr>
        <w:t xml:space="preserve">evil </w:t>
      </w:r>
      <w:proofErr w:type="spellStart"/>
      <w:r w:rsidRPr="00E01957">
        <w:rPr>
          <w:rFonts w:eastAsia="Times New Roman"/>
          <w:b/>
          <w:bCs/>
          <w:sz w:val="20"/>
          <w:szCs w:val="20"/>
          <w:u w:val="single"/>
        </w:rPr>
        <w:t>emplotment</w:t>
      </w:r>
      <w:proofErr w:type="spellEnd"/>
      <w:r w:rsidRPr="00E01957">
        <w:rPr>
          <w:rFonts w:eastAsia="Times New Roman"/>
          <w:b/>
          <w:bCs/>
          <w:sz w:val="20"/>
          <w:szCs w:val="20"/>
          <w:u w:val="single"/>
        </w:rPr>
        <w:t xml:space="preserve"> of Africans</w:t>
      </w:r>
      <w:r w:rsidRPr="00E01957">
        <w:rPr>
          <w:rFonts w:eastAsia="Times New Roman"/>
          <w:sz w:val="20"/>
          <w:szCs w:val="20"/>
          <w:u w:val="single"/>
        </w:rPr>
        <w:t xml:space="preserve"> is experienced as </w:t>
      </w:r>
      <w:r w:rsidRPr="00E01957">
        <w:rPr>
          <w:rFonts w:eastAsia="Times New Roman"/>
          <w:b/>
          <w:bCs/>
          <w:sz w:val="20"/>
          <w:szCs w:val="20"/>
          <w:u w:val="single"/>
        </w:rPr>
        <w:t>the potential loss of property that can flee</w:t>
      </w:r>
      <w:r w:rsidRPr="00E01957">
        <w:rPr>
          <w:rFonts w:eastAsia="Times New Roman"/>
          <w:sz w:val="16"/>
          <w:szCs w:val="16"/>
        </w:rPr>
        <w:t xml:space="preserve">. </w:t>
      </w:r>
      <w:r w:rsidRPr="00E01957">
        <w:rPr>
          <w:rFonts w:eastAsia="Times New Roman"/>
          <w:sz w:val="20"/>
          <w:szCs w:val="20"/>
          <w:u w:val="single"/>
        </w:rPr>
        <w:t xml:space="preserve">It is in this </w:t>
      </w:r>
      <w:r w:rsidRPr="00E01957">
        <w:rPr>
          <w:rFonts w:eastAsia="Times New Roman"/>
          <w:b/>
          <w:bCs/>
          <w:sz w:val="20"/>
          <w:szCs w:val="20"/>
          <w:u w:val="single"/>
        </w:rPr>
        <w:t>double loss of sharing</w:t>
      </w:r>
      <w:r w:rsidRPr="00E01957">
        <w:rPr>
          <w:rFonts w:eastAsia="Times New Roman"/>
          <w:sz w:val="16"/>
          <w:szCs w:val="16"/>
        </w:rPr>
        <w:t xml:space="preserve"> – </w:t>
      </w:r>
      <w:r w:rsidRPr="00E01957">
        <w:rPr>
          <w:rFonts w:eastAsia="Times New Roman"/>
          <w:sz w:val="20"/>
          <w:szCs w:val="20"/>
          <w:u w:val="single"/>
        </w:rPr>
        <w:t xml:space="preserve">given in </w:t>
      </w:r>
      <w:r w:rsidRPr="00E01957">
        <w:rPr>
          <w:rFonts w:eastAsia="Times New Roman"/>
          <w:b/>
          <w:bCs/>
          <w:sz w:val="20"/>
          <w:szCs w:val="20"/>
          <w:u w:val="single"/>
        </w:rPr>
        <w:t>owning</w:t>
      </w:r>
      <w:r w:rsidRPr="00E01957">
        <w:rPr>
          <w:rFonts w:eastAsia="Times New Roman"/>
          <w:sz w:val="20"/>
          <w:szCs w:val="20"/>
          <w:u w:val="single"/>
        </w:rPr>
        <w:t xml:space="preserve"> and in </w:t>
      </w:r>
      <w:r w:rsidRPr="00E01957">
        <w:rPr>
          <w:rFonts w:eastAsia="Times New Roman"/>
          <w:b/>
          <w:bCs/>
          <w:sz w:val="20"/>
          <w:szCs w:val="20"/>
          <w:u w:val="single"/>
        </w:rPr>
        <w:t>the imposition of being-owned</w:t>
      </w:r>
      <w:r w:rsidRPr="00E01957">
        <w:rPr>
          <w:rFonts w:eastAsia="Times New Roman"/>
          <w:sz w:val="16"/>
          <w:szCs w:val="16"/>
        </w:rPr>
        <w:t xml:space="preserve"> – </w:t>
      </w:r>
      <w:r w:rsidRPr="00E01957">
        <w:rPr>
          <w:rFonts w:eastAsia="Times New Roman"/>
          <w:sz w:val="20"/>
          <w:szCs w:val="20"/>
          <w:u w:val="single"/>
        </w:rPr>
        <w:t xml:space="preserve">that </w:t>
      </w:r>
      <w:r w:rsidRPr="00E01957">
        <w:rPr>
          <w:rFonts w:eastAsia="Times New Roman"/>
          <w:b/>
          <w:bCs/>
          <w:highlight w:val="green"/>
          <w:u w:val="single"/>
        </w:rPr>
        <w:t xml:space="preserve">the </w:t>
      </w:r>
      <w:proofErr w:type="gramStart"/>
      <w:r w:rsidRPr="00E01957">
        <w:rPr>
          <w:rFonts w:eastAsia="Times New Roman"/>
          <w:b/>
          <w:bCs/>
          <w:highlight w:val="green"/>
          <w:u w:val="single"/>
        </w:rPr>
        <w:t>most deadly</w:t>
      </w:r>
      <w:proofErr w:type="gramEnd"/>
      <w:r w:rsidRPr="00E01957">
        <w:rPr>
          <w:rFonts w:eastAsia="Times New Roman"/>
          <w:b/>
          <w:bCs/>
          <w:highlight w:val="green"/>
          <w:u w:val="single"/>
        </w:rPr>
        <w:t>, planet-threatening, disease of the species-being emerges: whiteness</w:t>
      </w:r>
      <w:r w:rsidRPr="00E01957">
        <w:rPr>
          <w:rFonts w:eastAsia="Times New Roman"/>
          <w:highlight w:val="green"/>
        </w:rPr>
        <w:t>.</w:t>
      </w:r>
      <w:r w:rsidRPr="00E01957">
        <w:rPr>
          <w:rFonts w:eastAsia="Times New Roman"/>
          <w:sz w:val="16"/>
          <w:szCs w:val="16"/>
        </w:rPr>
        <w:t xml:space="preserve"> And </w:t>
      </w:r>
      <w:r w:rsidRPr="00E01957">
        <w:rPr>
          <w:rFonts w:eastAsia="Times New Roman"/>
          <w:sz w:val="20"/>
          <w:szCs w:val="20"/>
          <w:u w:val="single"/>
        </w:rPr>
        <w:t xml:space="preserve">it is for this reason that we can say </w:t>
      </w:r>
      <w:r w:rsidRPr="00E01957">
        <w:rPr>
          <w:rFonts w:eastAsia="Times New Roman"/>
          <w:b/>
          <w:bCs/>
          <w:sz w:val="20"/>
          <w:szCs w:val="20"/>
          <w:u w:val="single"/>
        </w:rPr>
        <w:t>logistics is the white science</w:t>
      </w:r>
      <w:r w:rsidRPr="00E01957">
        <w:rPr>
          <w:rFonts w:eastAsia="Times New Roman"/>
          <w:sz w:val="16"/>
          <w:szCs w:val="16"/>
        </w:rPr>
        <w:t>.</w:t>
      </w:r>
    </w:p>
    <w:p w14:paraId="72799078"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w:t>
      </w:r>
      <w:r w:rsidRPr="00E01957">
        <w:rPr>
          <w:rFonts w:eastAsia="Times New Roman"/>
          <w:sz w:val="20"/>
          <w:szCs w:val="20"/>
          <w:u w:val="single"/>
        </w:rPr>
        <w:t>This is what many white people</w:t>
      </w:r>
      <w:r w:rsidRPr="00E01957">
        <w:rPr>
          <w:rFonts w:eastAsia="Times New Roman"/>
          <w:sz w:val="16"/>
          <w:szCs w:val="16"/>
        </w:rPr>
        <w:t xml:space="preserve"> – </w:t>
      </w:r>
      <w:r w:rsidRPr="00E01957">
        <w:rPr>
          <w:rFonts w:eastAsia="Times New Roman"/>
          <w:sz w:val="20"/>
          <w:szCs w:val="20"/>
          <w:u w:val="single"/>
        </w:rPr>
        <w:t xml:space="preserve">who are the people, as James Baldwin says, </w:t>
      </w:r>
      <w:r w:rsidRPr="00E01957">
        <w:rPr>
          <w:rFonts w:eastAsia="Times New Roman"/>
          <w:b/>
          <w:bCs/>
          <w:sz w:val="20"/>
          <w:szCs w:val="20"/>
          <w:u w:val="single"/>
        </w:rPr>
        <w:t>who think they are white or that they ought to be</w:t>
      </w:r>
      <w:r w:rsidRPr="00E01957">
        <w:rPr>
          <w:rFonts w:eastAsia="Times New Roman"/>
          <w:sz w:val="16"/>
          <w:szCs w:val="16"/>
        </w:rPr>
        <w:t xml:space="preserve"> – </w:t>
      </w:r>
      <w:r w:rsidRPr="00E01957">
        <w:rPr>
          <w:rFonts w:eastAsia="Times New Roman"/>
          <w:sz w:val="20"/>
          <w:szCs w:val="20"/>
          <w:u w:val="single"/>
        </w:rPr>
        <w:t xml:space="preserve">are doing when you see them </w:t>
      </w:r>
      <w:r w:rsidRPr="00E01957">
        <w:rPr>
          <w:rFonts w:eastAsia="Times New Roman"/>
          <w:b/>
          <w:bCs/>
          <w:sz w:val="20"/>
          <w:szCs w:val="20"/>
          <w:u w:val="single"/>
        </w:rPr>
        <w:t>walk straight past a queue of people</w:t>
      </w:r>
      <w:r w:rsidRPr="00E01957">
        <w:rPr>
          <w:rFonts w:eastAsia="Times New Roman"/>
          <w:sz w:val="20"/>
          <w:szCs w:val="20"/>
          <w:u w:val="single"/>
        </w:rPr>
        <w:t xml:space="preserve"> and take a seat, or </w:t>
      </w:r>
      <w:r w:rsidRPr="00E01957">
        <w:rPr>
          <w:rFonts w:eastAsia="Times New Roman"/>
          <w:b/>
          <w:bCs/>
          <w:sz w:val="20"/>
          <w:szCs w:val="20"/>
          <w:u w:val="single"/>
        </w:rPr>
        <w:t>move to the center of a crowded room</w:t>
      </w:r>
      <w:r w:rsidRPr="00E01957">
        <w:rPr>
          <w:rFonts w:eastAsia="Times New Roman"/>
          <w:sz w:val="20"/>
          <w:szCs w:val="20"/>
          <w:u w:val="single"/>
        </w:rPr>
        <w:t xml:space="preserve">, or </w:t>
      </w:r>
      <w:r w:rsidRPr="00E01957">
        <w:rPr>
          <w:rFonts w:eastAsia="Times New Roman"/>
          <w:b/>
          <w:bCs/>
          <w:sz w:val="20"/>
          <w:szCs w:val="20"/>
          <w:u w:val="single"/>
        </w:rPr>
        <w:t>speak more loudly</w:t>
      </w:r>
      <w:r w:rsidRPr="00E01957">
        <w:rPr>
          <w:rFonts w:eastAsia="Times New Roman"/>
          <w:sz w:val="20"/>
          <w:szCs w:val="20"/>
          <w:u w:val="single"/>
        </w:rPr>
        <w:t xml:space="preserve"> than those around them, or </w:t>
      </w:r>
      <w:r w:rsidRPr="00E01957">
        <w:rPr>
          <w:rFonts w:eastAsia="Times New Roman"/>
          <w:b/>
          <w:bCs/>
          <w:sz w:val="20"/>
          <w:szCs w:val="20"/>
          <w:u w:val="single"/>
        </w:rPr>
        <w:t>block a sidewalk</w:t>
      </w:r>
      <w:r w:rsidRPr="00E01957">
        <w:rPr>
          <w:rFonts w:eastAsia="Times New Roman"/>
          <w:sz w:val="16"/>
          <w:szCs w:val="16"/>
        </w:rPr>
        <w:t xml:space="preserve"> while discussing ‘choices’ with their toddler. </w:t>
      </w:r>
      <w:r w:rsidRPr="00E01957">
        <w:rPr>
          <w:rFonts w:eastAsia="Times New Roman"/>
          <w:sz w:val="20"/>
          <w:szCs w:val="20"/>
          <w:u w:val="single"/>
        </w:rPr>
        <w:t xml:space="preserve">Making theory out of practice, they are </w:t>
      </w:r>
      <w:proofErr w:type="spellStart"/>
      <w:r w:rsidRPr="00E01957">
        <w:rPr>
          <w:rFonts w:eastAsia="Times New Roman"/>
          <w:sz w:val="20"/>
          <w:szCs w:val="20"/>
          <w:u w:val="single"/>
        </w:rPr>
        <w:t>emplotted</w:t>
      </w:r>
      <w:proofErr w:type="spellEnd"/>
      <w:r w:rsidRPr="00E01957">
        <w:rPr>
          <w:rFonts w:eastAsia="Times New Roman"/>
          <w:sz w:val="20"/>
          <w:szCs w:val="20"/>
          <w:u w:val="single"/>
        </w:rPr>
        <w:t xml:space="preserve">, as they’ve been taught to do, </w:t>
      </w:r>
      <w:r w:rsidRPr="00E01957">
        <w:rPr>
          <w:rFonts w:eastAsia="Times New Roman"/>
          <w:b/>
          <w:bCs/>
          <w:sz w:val="20"/>
          <w:szCs w:val="20"/>
          <w:u w:val="single"/>
        </w:rPr>
        <w:t>establishing the spacetime of possession and self-possession in ownership</w:t>
      </w:r>
      <w:r w:rsidRPr="00E01957">
        <w:rPr>
          <w:rFonts w:eastAsia="Times New Roman"/>
          <w:sz w:val="16"/>
          <w:szCs w:val="16"/>
        </w:rPr>
        <w:t xml:space="preserve">. </w:t>
      </w:r>
      <w:r w:rsidRPr="00E01957">
        <w:rPr>
          <w:rFonts w:eastAsia="Times New Roman"/>
          <w:b/>
          <w:bCs/>
          <w:highlight w:val="green"/>
          <w:u w:val="single"/>
        </w:rPr>
        <w:t>Every step they take is a standing of ground, a stomping of the world out of earthly existence and into racial capitalist human being</w:t>
      </w:r>
      <w:r w:rsidRPr="00E01957">
        <w:rPr>
          <w:rFonts w:eastAsia="Times New Roman"/>
          <w:highlight w:val="green"/>
        </w:rPr>
        <w:t xml:space="preserve">. </w:t>
      </w:r>
      <w:r w:rsidRPr="00E01957">
        <w:rPr>
          <w:rFonts w:eastAsia="Times New Roman"/>
          <w:b/>
          <w:bCs/>
          <w:u w:val="single"/>
        </w:rPr>
        <w:t>It grows more pronounced the more it is threatened</w:t>
      </w:r>
      <w:r w:rsidRPr="00E01957">
        <w:rPr>
          <w:rFonts w:eastAsia="Times New Roman"/>
          <w:u w:val="single"/>
        </w:rPr>
        <w:t xml:space="preserve">, consumed by its own </w:t>
      </w:r>
      <w:r w:rsidRPr="00E01957">
        <w:rPr>
          <w:rFonts w:eastAsia="Times New Roman"/>
          <w:b/>
          <w:bCs/>
          <w:u w:val="single"/>
        </w:rPr>
        <w:t>feedback loop</w:t>
      </w:r>
      <w:r w:rsidRPr="00E01957">
        <w:rPr>
          <w:rFonts w:eastAsia="Times New Roman"/>
          <w:u w:val="single"/>
        </w:rPr>
        <w:t>,</w:t>
      </w:r>
      <w:r w:rsidRPr="00E01957">
        <w:rPr>
          <w:rFonts w:eastAsia="Times New Roman"/>
          <w:sz w:val="20"/>
          <w:szCs w:val="20"/>
          <w:u w:val="single"/>
        </w:rPr>
        <w:t xml:space="preserve"> and </w:t>
      </w:r>
      <w:r w:rsidRPr="00E01957">
        <w:rPr>
          <w:rFonts w:eastAsia="Times New Roman"/>
          <w:u w:val="single"/>
        </w:rPr>
        <w:t xml:space="preserve">it produces </w:t>
      </w:r>
      <w:r w:rsidRPr="00E01957">
        <w:rPr>
          <w:rFonts w:eastAsia="Times New Roman"/>
          <w:b/>
          <w:bCs/>
          <w:u w:val="single"/>
        </w:rPr>
        <w:t>sharper</w:t>
      </w:r>
      <w:r w:rsidRPr="00E01957">
        <w:rPr>
          <w:rFonts w:eastAsia="Times New Roman"/>
          <w:b/>
          <w:bCs/>
          <w:sz w:val="20"/>
          <w:szCs w:val="20"/>
          <w:u w:val="single"/>
        </w:rPr>
        <w:t xml:space="preserve"> and sharper </w:t>
      </w:r>
      <w:r w:rsidRPr="00E01957">
        <w:rPr>
          <w:rFonts w:eastAsia="Times New Roman"/>
          <w:b/>
          <w:bCs/>
          <w:u w:val="single"/>
        </w:rPr>
        <w:t>subject reactions in the face of this threat</w:t>
      </w:r>
      <w:r w:rsidRPr="00E01957">
        <w:rPr>
          <w:rFonts w:eastAsia="Times New Roman"/>
          <w:sz w:val="16"/>
          <w:szCs w:val="16"/>
        </w:rPr>
        <w:t xml:space="preserve">. </w:t>
      </w:r>
      <w:r w:rsidRPr="00E01957">
        <w:rPr>
          <w:rFonts w:eastAsia="Times New Roman"/>
          <w:b/>
          <w:bCs/>
          <w:sz w:val="20"/>
          <w:szCs w:val="20"/>
          <w:u w:val="single"/>
        </w:rPr>
        <w:t>This is the old/new fascism:</w:t>
      </w:r>
      <w:r w:rsidRPr="00E01957">
        <w:rPr>
          <w:rFonts w:eastAsia="Times New Roman"/>
          <w:sz w:val="16"/>
          <w:szCs w:val="16"/>
        </w:rPr>
        <w:t xml:space="preserve"> not the anonymity of following the leader, but </w:t>
      </w:r>
      <w:r w:rsidRPr="00E01957">
        <w:rPr>
          <w:rFonts w:eastAsia="Times New Roman"/>
          <w:b/>
          <w:bCs/>
          <w:sz w:val="20"/>
          <w:szCs w:val="20"/>
          <w:u w:val="single"/>
        </w:rPr>
        <w:t>the subject reaction to leadership</w:t>
      </w:r>
      <w:r w:rsidRPr="00E01957">
        <w:rPr>
          <w:rFonts w:eastAsia="Times New Roman"/>
          <w:sz w:val="20"/>
          <w:szCs w:val="20"/>
          <w:u w:val="single"/>
        </w:rPr>
        <w:t xml:space="preserve">, which can </w:t>
      </w:r>
      <w:r w:rsidRPr="00E01957">
        <w:rPr>
          <w:rFonts w:eastAsia="Times New Roman"/>
          <w:b/>
          <w:bCs/>
          <w:sz w:val="20"/>
          <w:szCs w:val="20"/>
          <w:u w:val="single"/>
        </w:rPr>
        <w:t>just as easily imagine itself to be liberal dissent from, as supposedly opposed to a lock(e)-step repetition of, its call</w:t>
      </w:r>
      <w:r w:rsidRPr="00E01957">
        <w:rPr>
          <w:rFonts w:eastAsia="Times New Roman"/>
          <w:sz w:val="16"/>
          <w:szCs w:val="16"/>
        </w:rPr>
        <w:t>.</w:t>
      </w:r>
    </w:p>
    <w:p w14:paraId="3CA850BE"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 xml:space="preserve">In </w:t>
      </w:r>
      <w:proofErr w:type="spellStart"/>
      <w:r w:rsidRPr="00E01957">
        <w:rPr>
          <w:rFonts w:eastAsia="Times New Roman"/>
          <w:sz w:val="20"/>
          <w:szCs w:val="20"/>
          <w:u w:val="single"/>
        </w:rPr>
        <w:t>emplotted</w:t>
      </w:r>
      <w:proofErr w:type="spellEnd"/>
      <w:r w:rsidRPr="00E01957">
        <w:rPr>
          <w:rFonts w:eastAsia="Times New Roman"/>
          <w:sz w:val="20"/>
          <w:szCs w:val="20"/>
          <w:u w:val="single"/>
        </w:rPr>
        <w:t xml:space="preserve"> time and space, the shortest distance between two abstract and dimensionless points</w:t>
      </w:r>
      <w:r w:rsidRPr="00E01957">
        <w:rPr>
          <w:rFonts w:eastAsia="Times New Roman"/>
          <w:sz w:val="16"/>
          <w:szCs w:val="16"/>
        </w:rPr>
        <w:t xml:space="preserve"> – the empty spaces that are conjured to be (</w:t>
      </w:r>
      <w:proofErr w:type="spellStart"/>
      <w:r w:rsidRPr="00E01957">
        <w:rPr>
          <w:rFonts w:eastAsia="Times New Roman"/>
          <w:sz w:val="16"/>
          <w:szCs w:val="16"/>
        </w:rPr>
        <w:t>ful</w:t>
      </w:r>
      <w:proofErr w:type="spellEnd"/>
      <w:r w:rsidRPr="00E01957">
        <w:rPr>
          <w:rFonts w:eastAsia="Times New Roman"/>
          <w:sz w:val="16"/>
          <w:szCs w:val="16"/>
        </w:rPr>
        <w:t xml:space="preserve">)filled as world, or worlds, or parts of world – </w:t>
      </w:r>
      <w:r w:rsidRPr="00E01957">
        <w:rPr>
          <w:rFonts w:eastAsia="Times New Roman"/>
          <w:sz w:val="20"/>
          <w:szCs w:val="20"/>
          <w:u w:val="single"/>
        </w:rPr>
        <w:t>is a straight and dimensionless line</w:t>
      </w:r>
      <w:r w:rsidRPr="00E01957">
        <w:rPr>
          <w:rFonts w:eastAsia="Times New Roman"/>
          <w:sz w:val="16"/>
          <w:szCs w:val="16"/>
        </w:rPr>
        <w:t xml:space="preserve">. </w:t>
      </w:r>
      <w:r w:rsidRPr="00E01957">
        <w:rPr>
          <w:rFonts w:eastAsia="Times New Roman"/>
          <w:sz w:val="20"/>
          <w:szCs w:val="20"/>
          <w:u w:val="single"/>
        </w:rPr>
        <w:t xml:space="preserve">Given imaginary extension, nature’s nest of boxes is a </w:t>
      </w:r>
      <w:r w:rsidRPr="00E01957">
        <w:rPr>
          <w:rFonts w:eastAsia="Times New Roman"/>
          <w:b/>
          <w:bCs/>
          <w:sz w:val="20"/>
          <w:szCs w:val="20"/>
          <w:u w:val="single"/>
        </w:rPr>
        <w:t>supply chain</w:t>
      </w:r>
      <w:r w:rsidRPr="00E01957">
        <w:rPr>
          <w:rFonts w:eastAsia="Times New Roman"/>
          <w:sz w:val="20"/>
          <w:szCs w:val="20"/>
          <w:u w:val="single"/>
        </w:rPr>
        <w:t xml:space="preserve">, a </w:t>
      </w:r>
      <w:r w:rsidRPr="00E01957">
        <w:rPr>
          <w:rFonts w:eastAsia="Times New Roman"/>
          <w:b/>
          <w:bCs/>
          <w:sz w:val="20"/>
          <w:szCs w:val="20"/>
          <w:u w:val="single"/>
        </w:rPr>
        <w:t>partnership of trade</w:t>
      </w:r>
      <w:r w:rsidRPr="00E01957">
        <w:rPr>
          <w:rFonts w:eastAsia="Times New Roman"/>
          <w:sz w:val="20"/>
          <w:szCs w:val="20"/>
          <w:u w:val="single"/>
        </w:rPr>
        <w:t xml:space="preserve">, a </w:t>
      </w:r>
      <w:r w:rsidRPr="00E01957">
        <w:rPr>
          <w:rFonts w:eastAsia="Times New Roman"/>
          <w:b/>
          <w:bCs/>
          <w:sz w:val="20"/>
          <w:szCs w:val="20"/>
          <w:u w:val="single"/>
        </w:rPr>
        <w:t>progress of henchmen in the wake of imaginal sovereignty</w:t>
      </w:r>
      <w:r w:rsidRPr="00E01957">
        <w:rPr>
          <w:rFonts w:eastAsia="Times New Roman"/>
          <w:sz w:val="16"/>
          <w:szCs w:val="16"/>
        </w:rPr>
        <w:t xml:space="preserve">. </w:t>
      </w:r>
      <w:r w:rsidRPr="00E01957">
        <w:rPr>
          <w:rFonts w:eastAsia="Times New Roman"/>
          <w:sz w:val="20"/>
          <w:szCs w:val="20"/>
          <w:u w:val="single"/>
        </w:rPr>
        <w:t>The basic building blocks of the science of logistics emerge from this narrow geometry as brutalist geography</w:t>
      </w:r>
      <w:r w:rsidRPr="00E01957">
        <w:rPr>
          <w:rFonts w:eastAsia="Times New Roman"/>
          <w:sz w:val="16"/>
          <w:szCs w:val="16"/>
        </w:rPr>
        <w:t xml:space="preserve">. </w:t>
      </w:r>
      <w:r w:rsidRPr="00E01957">
        <w:rPr>
          <w:rFonts w:eastAsia="Times New Roman"/>
          <w:sz w:val="20"/>
          <w:szCs w:val="20"/>
          <w:u w:val="single"/>
        </w:rPr>
        <w:t>The Traveling Salesman Problem is the problem of how to extend this idea</w:t>
      </w:r>
      <w:r w:rsidRPr="00E01957">
        <w:rPr>
          <w:rFonts w:eastAsia="Times New Roman"/>
          <w:sz w:val="16"/>
          <w:szCs w:val="16"/>
        </w:rPr>
        <w:t xml:space="preserve"> – that the shortest distance between two points is a straight line – </w:t>
      </w:r>
      <w:r w:rsidRPr="00E01957">
        <w:rPr>
          <w:rFonts w:eastAsia="Times New Roman"/>
          <w:sz w:val="20"/>
          <w:szCs w:val="20"/>
          <w:u w:val="single"/>
        </w:rPr>
        <w:t>when there are multiple destinations and stops</w:t>
      </w:r>
      <w:r w:rsidRPr="00E01957">
        <w:rPr>
          <w:rFonts w:eastAsia="Times New Roman"/>
          <w:sz w:val="16"/>
          <w:szCs w:val="16"/>
        </w:rPr>
        <w:t xml:space="preserve">. Of course, </w:t>
      </w:r>
      <w:r w:rsidRPr="00E01957">
        <w:rPr>
          <w:rFonts w:eastAsia="Times New Roman"/>
          <w:sz w:val="20"/>
          <w:szCs w:val="20"/>
          <w:u w:val="single"/>
        </w:rPr>
        <w:t>logistics has often found this empty earth contains blocks and denies access</w:t>
      </w:r>
      <w:r w:rsidRPr="00E01957">
        <w:rPr>
          <w:rFonts w:eastAsia="Times New Roman"/>
          <w:sz w:val="16"/>
          <w:szCs w:val="16"/>
        </w:rPr>
        <w:t xml:space="preserve">. </w:t>
      </w:r>
      <w:r w:rsidRPr="00E01957">
        <w:rPr>
          <w:rFonts w:eastAsia="Times New Roman"/>
          <w:sz w:val="20"/>
          <w:szCs w:val="20"/>
          <w:u w:val="single"/>
        </w:rPr>
        <w:t xml:space="preserve">But the science builds itself up to </w:t>
      </w:r>
      <w:r w:rsidRPr="00E01957">
        <w:rPr>
          <w:rFonts w:eastAsia="Times New Roman"/>
          <w:b/>
          <w:bCs/>
          <w:sz w:val="20"/>
          <w:szCs w:val="20"/>
          <w:u w:val="single"/>
        </w:rPr>
        <w:t>overcome these blocks and achieve this access</w:t>
      </w:r>
      <w:r w:rsidRPr="00E01957">
        <w:rPr>
          <w:rFonts w:eastAsia="Times New Roman"/>
          <w:sz w:val="16"/>
          <w:szCs w:val="16"/>
        </w:rPr>
        <w:t xml:space="preserve">. </w:t>
      </w:r>
      <w:r w:rsidRPr="00E01957">
        <w:rPr>
          <w:rFonts w:eastAsia="Times New Roman"/>
          <w:sz w:val="20"/>
          <w:szCs w:val="20"/>
          <w:u w:val="single"/>
        </w:rPr>
        <w:t xml:space="preserve">Logistics aims to </w:t>
      </w:r>
      <w:r w:rsidRPr="00E01957">
        <w:rPr>
          <w:rFonts w:eastAsia="Times New Roman"/>
          <w:b/>
          <w:bCs/>
          <w:sz w:val="20"/>
          <w:szCs w:val="20"/>
          <w:u w:val="single"/>
        </w:rPr>
        <w:t>straighten us out</w:t>
      </w:r>
      <w:r w:rsidRPr="00E01957">
        <w:rPr>
          <w:rFonts w:eastAsia="Times New Roman"/>
          <w:sz w:val="20"/>
          <w:szCs w:val="20"/>
          <w:u w:val="single"/>
        </w:rPr>
        <w:t xml:space="preserve">, </w:t>
      </w:r>
      <w:r w:rsidRPr="00E01957">
        <w:rPr>
          <w:rFonts w:eastAsia="Times New Roman"/>
          <w:b/>
          <w:bCs/>
          <w:sz w:val="20"/>
          <w:szCs w:val="20"/>
          <w:u w:val="single"/>
        </w:rPr>
        <w:t>untangle us</w:t>
      </w:r>
      <w:r w:rsidRPr="00E01957">
        <w:rPr>
          <w:rFonts w:eastAsia="Times New Roman"/>
          <w:sz w:val="20"/>
          <w:szCs w:val="20"/>
          <w:u w:val="single"/>
        </w:rPr>
        <w:t xml:space="preserve">, and open us to its usufruct, its </w:t>
      </w:r>
      <w:r w:rsidRPr="00E01957">
        <w:rPr>
          <w:rFonts w:eastAsia="Times New Roman"/>
          <w:b/>
          <w:bCs/>
          <w:sz w:val="20"/>
          <w:szCs w:val="20"/>
          <w:u w:val="single"/>
        </w:rPr>
        <w:t>improving use</w:t>
      </w:r>
      <w:r w:rsidRPr="00E01957">
        <w:rPr>
          <w:rFonts w:eastAsia="Times New Roman"/>
          <w:sz w:val="20"/>
          <w:szCs w:val="20"/>
          <w:u w:val="single"/>
        </w:rPr>
        <w:t>; such access to us, in its turn, improves the flow line, the straight line</w:t>
      </w:r>
      <w:r w:rsidRPr="00E01957">
        <w:rPr>
          <w:rFonts w:eastAsia="Times New Roman"/>
          <w:sz w:val="16"/>
          <w:szCs w:val="16"/>
        </w:rPr>
        <w:t xml:space="preserve">. And </w:t>
      </w:r>
      <w:r w:rsidRPr="00E01957">
        <w:rPr>
          <w:rFonts w:eastAsia="Times New Roman"/>
          <w:sz w:val="20"/>
          <w:szCs w:val="20"/>
          <w:u w:val="single"/>
        </w:rPr>
        <w:t xml:space="preserve">what logistics takes to be the shortest distance between us </w:t>
      </w:r>
      <w:r w:rsidRPr="00E01957">
        <w:rPr>
          <w:rFonts w:eastAsia="Times New Roman"/>
          <w:b/>
          <w:bCs/>
          <w:sz w:val="20"/>
          <w:szCs w:val="20"/>
          <w:u w:val="single"/>
        </w:rPr>
        <w:t xml:space="preserve">requires </w:t>
      </w:r>
      <w:proofErr w:type="spellStart"/>
      <w:r w:rsidRPr="00E01957">
        <w:rPr>
          <w:rFonts w:eastAsia="Times New Roman"/>
          <w:b/>
          <w:bCs/>
          <w:sz w:val="20"/>
          <w:szCs w:val="20"/>
          <w:u w:val="single"/>
        </w:rPr>
        <w:t>emplotting</w:t>
      </w:r>
      <w:proofErr w:type="spellEnd"/>
      <w:r w:rsidRPr="00E01957">
        <w:rPr>
          <w:rFonts w:eastAsia="Times New Roman"/>
          <w:b/>
          <w:bCs/>
          <w:sz w:val="20"/>
          <w:szCs w:val="20"/>
          <w:u w:val="single"/>
        </w:rPr>
        <w:t xml:space="preserve"> us as bodies in space where interiority can be imposed even as the capacity for interiority can be denied, in the constant measure and regulation of flesh and earth.</w:t>
      </w:r>
    </w:p>
    <w:p w14:paraId="202E5A53" w14:textId="77777777" w:rsidR="00224A00" w:rsidRPr="00E01957" w:rsidRDefault="00224A00" w:rsidP="00224A00">
      <w:pPr>
        <w:spacing w:after="0" w:line="240" w:lineRule="auto"/>
        <w:rPr>
          <w:rFonts w:eastAsia="Times New Roman"/>
          <w:sz w:val="24"/>
          <w:szCs w:val="24"/>
        </w:rPr>
      </w:pPr>
    </w:p>
    <w:p w14:paraId="38910B64" w14:textId="046A03A4" w:rsidR="00224A00" w:rsidRPr="00E01957" w:rsidRDefault="00224A00" w:rsidP="00224A00">
      <w:pPr>
        <w:pStyle w:val="Heading4"/>
        <w:rPr>
          <w:rFonts w:cs="Arial"/>
        </w:rPr>
      </w:pPr>
      <w:r w:rsidRPr="00E01957">
        <w:rPr>
          <w:rFonts w:cs="Arial"/>
        </w:rPr>
        <w:t>This</w:t>
      </w:r>
      <w:r w:rsidR="00FF16C5" w:rsidRPr="00E01957">
        <w:rPr>
          <w:rFonts w:cs="Arial"/>
        </w:rPr>
        <w:t xml:space="preserve"> is an</w:t>
      </w:r>
      <w:r w:rsidRPr="00E01957">
        <w:rPr>
          <w:rFonts w:cs="Arial"/>
        </w:rPr>
        <w:t xml:space="preserve"> inscription of markets </w:t>
      </w:r>
      <w:r w:rsidR="00FF16C5" w:rsidRPr="00E01957">
        <w:rPr>
          <w:rFonts w:cs="Arial"/>
        </w:rPr>
        <w:t xml:space="preserve">for their </w:t>
      </w:r>
      <w:r w:rsidRPr="00E01957">
        <w:rPr>
          <w:rFonts w:cs="Arial"/>
        </w:rPr>
        <w:t xml:space="preserve">demand for complete access to </w:t>
      </w:r>
      <w:r w:rsidR="00FF16C5" w:rsidRPr="00E01957">
        <w:rPr>
          <w:rFonts w:cs="Arial"/>
        </w:rPr>
        <w:t xml:space="preserve">life </w:t>
      </w:r>
      <w:r w:rsidRPr="00E01957">
        <w:rPr>
          <w:rFonts w:cs="Arial"/>
        </w:rPr>
        <w:t xml:space="preserve">by institutions of global governance and development.  Logistics targets the ungovernable who requires imperial domination in order to secure national security in the name of God </w:t>
      </w:r>
    </w:p>
    <w:p w14:paraId="2F6EC8E1" w14:textId="77777777" w:rsidR="00224A00" w:rsidRPr="00E01957" w:rsidRDefault="00224A00" w:rsidP="00224A00"/>
    <w:p w14:paraId="1434619A" w14:textId="6F4CF706" w:rsidR="00224A00" w:rsidRPr="00E01957" w:rsidRDefault="00224A00" w:rsidP="00661D63">
      <w:pPr>
        <w:pStyle w:val="Heading4"/>
        <w:rPr>
          <w:rFonts w:cs="Arial"/>
        </w:rPr>
      </w:pPr>
      <w:r w:rsidRPr="00E01957">
        <w:rPr>
          <w:rFonts w:cs="Arial"/>
        </w:rPr>
        <w:t xml:space="preserve">A critical point that marked this was </w:t>
      </w:r>
      <w:r w:rsidRPr="00E01957">
        <w:rPr>
          <w:rFonts w:cs="Arial"/>
          <w:shd w:val="clear" w:color="auto" w:fill="FFFFFF"/>
        </w:rPr>
        <w:t xml:space="preserve">Sanofi </w:t>
      </w:r>
      <w:r w:rsidRPr="00E01957">
        <w:rPr>
          <w:rFonts w:cs="Arial"/>
        </w:rPr>
        <w:t xml:space="preserve">testing which began </w:t>
      </w:r>
      <w:r w:rsidR="00FF16C5" w:rsidRPr="00E01957">
        <w:rPr>
          <w:rFonts w:cs="Arial"/>
        </w:rPr>
        <w:t xml:space="preserve">in 2020 </w:t>
      </w:r>
      <w:r w:rsidRPr="00E01957">
        <w:rPr>
          <w:rFonts w:cs="Arial"/>
        </w:rPr>
        <w:t xml:space="preserve">ignoring proper testing measures </w:t>
      </w:r>
      <w:r w:rsidR="00FF16C5" w:rsidRPr="00E01957">
        <w:rPr>
          <w:rFonts w:cs="Arial"/>
        </w:rPr>
        <w:t xml:space="preserve">which </w:t>
      </w:r>
      <w:r w:rsidRPr="00E01957">
        <w:rPr>
          <w:rFonts w:cs="Arial"/>
        </w:rPr>
        <w:t xml:space="preserve">enabled the cost benefit analysis of black flesh </w:t>
      </w:r>
      <w:r w:rsidR="00FF16C5" w:rsidRPr="00E01957">
        <w:rPr>
          <w:rFonts w:cs="Arial"/>
        </w:rPr>
        <w:t xml:space="preserve">that was </w:t>
      </w:r>
      <w:r w:rsidRPr="00E01957">
        <w:rPr>
          <w:rFonts w:cs="Arial"/>
        </w:rPr>
        <w:t xml:space="preserve">only enabled by the </w:t>
      </w:r>
      <w:r w:rsidRPr="00E01957">
        <w:rPr>
          <w:rFonts w:cs="Arial"/>
          <w:u w:val="single"/>
        </w:rPr>
        <w:t>privatization of touch</w:t>
      </w:r>
      <w:r w:rsidRPr="00E01957">
        <w:rPr>
          <w:rFonts w:cs="Arial"/>
        </w:rPr>
        <w:t xml:space="preserve"> – this same protocol has forced us to view medical informatic production as something untouched, but every transaction or reorientation is marked by executive force with branding and colonial erasure </w:t>
      </w:r>
    </w:p>
    <w:p w14:paraId="59458456" w14:textId="77777777" w:rsidR="00661D63" w:rsidRPr="00E01957" w:rsidRDefault="00661D63" w:rsidP="00661D63"/>
    <w:p w14:paraId="2D4BD8B4" w14:textId="09A1833D" w:rsidR="00224A00" w:rsidRPr="00E01957" w:rsidRDefault="00224A00" w:rsidP="00224A00">
      <w:pPr>
        <w:pStyle w:val="Heading4"/>
        <w:rPr>
          <w:rFonts w:eastAsia="Times New Roman" w:cs="Arial"/>
        </w:rPr>
      </w:pPr>
      <w:r w:rsidRPr="00E01957">
        <w:rPr>
          <w:rFonts w:eastAsia="Times New Roman" w:cs="Arial"/>
        </w:rPr>
        <w:t xml:space="preserve">The resolution is an antisocial contract—a brutal edict that demands endless iterative self-improvement in the name of perfecting market conditions. This stokes the fantasy of “ethical” or “managed” capitalism, and at the level of debate, requires that participants internalize the logistical mandates of “argument refinement” in and as endless accumulation. The topic mystifies the blurring of public and private sectors so that both may be weaponized against the social life of the </w:t>
      </w:r>
      <w:proofErr w:type="spellStart"/>
      <w:r w:rsidRPr="00E01957">
        <w:rPr>
          <w:rFonts w:eastAsia="Times New Roman" w:cs="Arial"/>
        </w:rPr>
        <w:t>undercommons</w:t>
      </w:r>
      <w:proofErr w:type="spellEnd"/>
    </w:p>
    <w:p w14:paraId="51C52DDB" w14:textId="4DC2D67B" w:rsidR="00224A00" w:rsidRPr="00E01957" w:rsidRDefault="00224A00" w:rsidP="00224A00">
      <w:pPr>
        <w:spacing w:after="0" w:line="240" w:lineRule="auto"/>
        <w:rPr>
          <w:rFonts w:eastAsia="Times New Roman"/>
          <w:b/>
          <w:bCs/>
          <w:sz w:val="26"/>
          <w:szCs w:val="26"/>
        </w:rPr>
      </w:pPr>
      <w:r w:rsidRPr="00E01957">
        <w:rPr>
          <w:rFonts w:eastAsia="Times New Roman"/>
          <w:b/>
          <w:bCs/>
          <w:sz w:val="26"/>
          <w:szCs w:val="26"/>
        </w:rPr>
        <w:t>Moten and Harney ‘2</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32-35) </w:t>
      </w:r>
      <w:proofErr w:type="spellStart"/>
      <w:r w:rsidRPr="00E01957">
        <w:rPr>
          <w:rFonts w:eastAsia="Times New Roman"/>
          <w:sz w:val="20"/>
          <w:szCs w:val="20"/>
        </w:rPr>
        <w:t>gz</w:t>
      </w:r>
      <w:proofErr w:type="spellEnd"/>
    </w:p>
    <w:p w14:paraId="147D1ACE" w14:textId="77777777" w:rsidR="00224A00" w:rsidRPr="00E01957" w:rsidRDefault="00224A00" w:rsidP="00224A00">
      <w:pPr>
        <w:spacing w:after="0" w:line="240" w:lineRule="auto"/>
        <w:rPr>
          <w:rFonts w:eastAsia="Times New Roman"/>
          <w:sz w:val="24"/>
          <w:szCs w:val="24"/>
          <w:u w:val="single"/>
        </w:rPr>
      </w:pPr>
      <w:r w:rsidRPr="00E01957">
        <w:rPr>
          <w:rFonts w:eastAsia="Times New Roman"/>
          <w:sz w:val="20"/>
          <w:szCs w:val="20"/>
          <w:u w:val="single"/>
        </w:rPr>
        <w:t xml:space="preserve">The moment you </w:t>
      </w:r>
      <w:r w:rsidRPr="00E01957">
        <w:rPr>
          <w:rFonts w:eastAsia="Times New Roman"/>
          <w:highlight w:val="green"/>
          <w:u w:val="single"/>
        </w:rPr>
        <w:t xml:space="preserve">say </w:t>
      </w:r>
      <w:r w:rsidRPr="00E01957">
        <w:rPr>
          <w:rFonts w:eastAsia="Times New Roman"/>
          <w:b/>
          <w:bCs/>
          <w:highlight w:val="green"/>
          <w:u w:val="single"/>
        </w:rPr>
        <w:t>it is mine</w:t>
      </w:r>
      <w:r w:rsidRPr="00E01957">
        <w:rPr>
          <w:rFonts w:eastAsia="Times New Roman"/>
          <w:highlight w:val="green"/>
          <w:u w:val="single"/>
        </w:rPr>
        <w:t xml:space="preserve"> because I worked on it and improved</w:t>
      </w:r>
      <w:r w:rsidRPr="00E01957">
        <w:rPr>
          <w:rFonts w:eastAsia="Times New Roman"/>
          <w:sz w:val="20"/>
          <w:szCs w:val="20"/>
          <w:u w:val="single"/>
        </w:rPr>
        <w:t xml:space="preserve"> it, </w:t>
      </w:r>
      <w:r w:rsidRPr="00E01957">
        <w:rPr>
          <w:rFonts w:eastAsia="Times New Roman"/>
          <w:highlight w:val="green"/>
          <w:u w:val="single"/>
        </w:rPr>
        <w:t>or</w:t>
      </w:r>
      <w:r w:rsidRPr="00E01957">
        <w:rPr>
          <w:rFonts w:eastAsia="Times New Roman"/>
          <w:sz w:val="20"/>
          <w:szCs w:val="20"/>
          <w:u w:val="single"/>
        </w:rPr>
        <w:t xml:space="preserve"> you say that </w:t>
      </w:r>
      <w:r w:rsidRPr="00E01957">
        <w:rPr>
          <w:rFonts w:eastAsia="Times New Roman"/>
          <w:b/>
          <w:bCs/>
          <w:highlight w:val="green"/>
          <w:u w:val="single"/>
        </w:rPr>
        <w:t>I am me</w:t>
      </w:r>
      <w:r w:rsidRPr="00E01957">
        <w:rPr>
          <w:rFonts w:eastAsia="Times New Roman"/>
          <w:highlight w:val="green"/>
          <w:u w:val="single"/>
        </w:rPr>
        <w:t xml:space="preserve"> because I worked on myself and improved myself, </w:t>
      </w:r>
      <w:r w:rsidRPr="00E01957">
        <w:rPr>
          <w:rFonts w:eastAsia="Times New Roman"/>
          <w:b/>
          <w:bCs/>
          <w:u w:val="single"/>
        </w:rPr>
        <w:t>you start a war</w:t>
      </w:r>
      <w:r w:rsidRPr="00E01957">
        <w:rPr>
          <w:rFonts w:eastAsia="Times New Roman"/>
          <w:sz w:val="16"/>
          <w:szCs w:val="16"/>
          <w:u w:val="single"/>
        </w:rPr>
        <w:t xml:space="preserve">. And </w:t>
      </w:r>
      <w:r w:rsidRPr="00E01957">
        <w:rPr>
          <w:rFonts w:eastAsia="Times New Roman"/>
          <w:u w:val="single"/>
        </w:rPr>
        <w:t>by misattributing the initiation of this war to nature,</w:t>
      </w:r>
      <w:r w:rsidRPr="00E01957">
        <w:rPr>
          <w:rFonts w:eastAsia="Times New Roman"/>
          <w:sz w:val="20"/>
          <w:szCs w:val="20"/>
          <w:u w:val="single"/>
        </w:rPr>
        <w:t xml:space="preserve"> </w:t>
      </w:r>
      <w:r w:rsidRPr="00E01957">
        <w:rPr>
          <w:rFonts w:eastAsia="Times New Roman"/>
          <w:u w:val="single"/>
        </w:rPr>
        <w:t>you</w:t>
      </w:r>
      <w:r w:rsidRPr="00E01957">
        <w:rPr>
          <w:rFonts w:eastAsia="Times New Roman"/>
          <w:sz w:val="20"/>
          <w:szCs w:val="20"/>
          <w:u w:val="single"/>
        </w:rPr>
        <w:t xml:space="preserve"> then </w:t>
      </w:r>
      <w:r w:rsidRPr="00E01957">
        <w:rPr>
          <w:rFonts w:eastAsia="Times New Roman"/>
          <w:u w:val="single"/>
        </w:rPr>
        <w:t>codify this war as the (anti)social contract</w:t>
      </w:r>
      <w:r w:rsidRPr="00E01957">
        <w:rPr>
          <w:rFonts w:eastAsia="Times New Roman"/>
          <w:sz w:val="16"/>
          <w:szCs w:val="16"/>
          <w:u w:val="single"/>
        </w:rPr>
        <w:t>.</w:t>
      </w:r>
    </w:p>
    <w:p w14:paraId="1E7A080F"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u w:val="single"/>
        </w:rPr>
        <w:t xml:space="preserve">It is said that the (anti)social contract and the public sphere it creates is a reaction to feudalism and absolutism. But this is only half the story, and an inaccurate half at that. Perhaps </w:t>
      </w:r>
      <w:r w:rsidRPr="00E01957">
        <w:rPr>
          <w:rFonts w:eastAsia="Times New Roman"/>
          <w:sz w:val="20"/>
          <w:szCs w:val="20"/>
          <w:u w:val="single"/>
        </w:rPr>
        <w:t xml:space="preserve">it’s better to </w:t>
      </w:r>
      <w:r w:rsidRPr="00E01957">
        <w:rPr>
          <w:rFonts w:eastAsia="Times New Roman"/>
          <w:u w:val="single"/>
        </w:rPr>
        <w:t>think</w:t>
      </w:r>
      <w:r w:rsidRPr="00E01957">
        <w:rPr>
          <w:rFonts w:eastAsia="Times New Roman"/>
          <w:sz w:val="20"/>
          <w:szCs w:val="20"/>
          <w:u w:val="single"/>
        </w:rPr>
        <w:t xml:space="preserve"> </w:t>
      </w:r>
      <w:r w:rsidRPr="00E01957">
        <w:rPr>
          <w:rFonts w:eastAsia="Times New Roman"/>
          <w:highlight w:val="green"/>
          <w:u w:val="single"/>
        </w:rPr>
        <w:t>of</w:t>
      </w:r>
      <w:r w:rsidRPr="00E01957">
        <w:rPr>
          <w:rFonts w:eastAsia="Times New Roman"/>
          <w:sz w:val="20"/>
          <w:szCs w:val="20"/>
          <w:u w:val="single"/>
        </w:rPr>
        <w:t xml:space="preserve"> </w:t>
      </w:r>
      <w:r w:rsidRPr="00E01957">
        <w:rPr>
          <w:rFonts w:eastAsia="Times New Roman"/>
          <w:highlight w:val="green"/>
          <w:u w:val="single"/>
        </w:rPr>
        <w:t>the</w:t>
      </w:r>
      <w:r w:rsidRPr="00E01957">
        <w:rPr>
          <w:rFonts w:eastAsia="Times New Roman"/>
          <w:sz w:val="20"/>
          <w:szCs w:val="20"/>
          <w:u w:val="single"/>
        </w:rPr>
        <w:t xml:space="preserve"> (anti)social </w:t>
      </w:r>
      <w:r w:rsidRPr="00E01957">
        <w:rPr>
          <w:rFonts w:eastAsia="Times New Roman"/>
          <w:highlight w:val="green"/>
          <w:u w:val="single"/>
        </w:rPr>
        <w:t>contract as emerging</w:t>
      </w:r>
      <w:r w:rsidRPr="00E01957">
        <w:rPr>
          <w:rFonts w:eastAsia="Times New Roman"/>
          <w:sz w:val="20"/>
          <w:szCs w:val="20"/>
          <w:u w:val="single"/>
        </w:rPr>
        <w:t xml:space="preserve">, as Angela Mitropoulos says, </w:t>
      </w:r>
      <w:r w:rsidRPr="00E01957">
        <w:rPr>
          <w:rFonts w:eastAsia="Times New Roman"/>
          <w:highlight w:val="green"/>
          <w:u w:val="single"/>
        </w:rPr>
        <w:t xml:space="preserve">not in opposition to </w:t>
      </w:r>
      <w:r w:rsidRPr="00E01957">
        <w:rPr>
          <w:rFonts w:eastAsia="Times New Roman"/>
          <w:u w:val="single"/>
        </w:rPr>
        <w:t>absolutism but as the democratization of sovereignty</w:t>
      </w:r>
      <w:r w:rsidRPr="00E01957">
        <w:rPr>
          <w:rFonts w:eastAsia="Times New Roman"/>
          <w:sz w:val="16"/>
          <w:szCs w:val="16"/>
        </w:rPr>
        <w:t xml:space="preserve">. Even that might have had an inadvertently anarchic quality, as every man considered himself a king. But </w:t>
      </w:r>
      <w:r w:rsidRPr="00E01957">
        <w:rPr>
          <w:rFonts w:eastAsia="Times New Roman"/>
          <w:b/>
          <w:bCs/>
          <w:u w:val="single"/>
        </w:rPr>
        <w:t>the</w:t>
      </w:r>
      <w:r w:rsidRPr="00E01957">
        <w:rPr>
          <w:rFonts w:eastAsia="Times New Roman"/>
          <w:b/>
          <w:bCs/>
          <w:sz w:val="20"/>
          <w:szCs w:val="20"/>
          <w:u w:val="single"/>
        </w:rPr>
        <w:t xml:space="preserve"> (anti) social </w:t>
      </w:r>
      <w:r w:rsidRPr="00E01957">
        <w:rPr>
          <w:rFonts w:eastAsia="Times New Roman"/>
          <w:b/>
          <w:bCs/>
          <w:u w:val="single"/>
        </w:rPr>
        <w:t>contract</w:t>
      </w:r>
      <w:r w:rsidRPr="00E01957">
        <w:rPr>
          <w:rFonts w:eastAsia="Times New Roman"/>
          <w:sz w:val="16"/>
          <w:szCs w:val="16"/>
        </w:rPr>
        <w:t xml:space="preserve"> not only reacts to, while also reflecting, absolutism, making every home/castle/hovel a hall of mirrors, it also </w:t>
      </w:r>
      <w:r w:rsidRPr="00E01957">
        <w:rPr>
          <w:rFonts w:eastAsia="Times New Roman"/>
          <w:u w:val="single"/>
        </w:rPr>
        <w:t>emerges</w:t>
      </w:r>
      <w:r w:rsidRPr="00E01957">
        <w:rPr>
          <w:rFonts w:eastAsia="Times New Roman"/>
          <w:sz w:val="20"/>
          <w:szCs w:val="20"/>
          <w:u w:val="single"/>
        </w:rPr>
        <w:t xml:space="preserve"> as a way </w:t>
      </w:r>
      <w:r w:rsidRPr="00E01957">
        <w:rPr>
          <w:rFonts w:eastAsia="Times New Roman"/>
          <w:u w:val="single"/>
        </w:rPr>
        <w:t>to explain and justify the violence of European man</w:t>
      </w:r>
      <w:r w:rsidRPr="00E01957">
        <w:rPr>
          <w:rFonts w:eastAsia="Times New Roman"/>
          <w:sz w:val="16"/>
          <w:szCs w:val="16"/>
        </w:rPr>
        <w:t xml:space="preserve">. </w:t>
      </w:r>
      <w:r w:rsidRPr="00E01957">
        <w:rPr>
          <w:rFonts w:eastAsia="Times New Roman"/>
          <w:sz w:val="20"/>
          <w:szCs w:val="20"/>
          <w:u w:val="single"/>
        </w:rPr>
        <w:t xml:space="preserve">Everyone from Adam Ferguson to Immanuel Kant tries to explain </w:t>
      </w:r>
      <w:r w:rsidRPr="00E01957">
        <w:rPr>
          <w:rFonts w:eastAsia="Times New Roman"/>
          <w:b/>
          <w:bCs/>
          <w:sz w:val="20"/>
          <w:szCs w:val="20"/>
          <w:u w:val="single"/>
        </w:rPr>
        <w:t>why the Africans, Asians, and indigenous people being exterminated and enslaved are so much less warlike than Europeans</w:t>
      </w:r>
      <w:r w:rsidRPr="00E01957">
        <w:rPr>
          <w:rFonts w:eastAsia="Times New Roman"/>
          <w:sz w:val="16"/>
          <w:szCs w:val="16"/>
        </w:rPr>
        <w:t xml:space="preserve">. </w:t>
      </w:r>
      <w:r w:rsidRPr="00E01957">
        <w:rPr>
          <w:rFonts w:eastAsia="Times New Roman"/>
          <w:sz w:val="20"/>
          <w:szCs w:val="20"/>
          <w:u w:val="single"/>
        </w:rPr>
        <w:t xml:space="preserve">The Crusades </w:t>
      </w:r>
      <w:r w:rsidRPr="00E01957">
        <w:rPr>
          <w:rFonts w:eastAsia="Times New Roman"/>
          <w:b/>
          <w:bCs/>
          <w:sz w:val="20"/>
          <w:szCs w:val="20"/>
          <w:u w:val="single"/>
        </w:rPr>
        <w:t>misled Europeans into believing their brutality was part of humanity rather than an exception</w:t>
      </w:r>
      <w:r w:rsidRPr="00E01957">
        <w:rPr>
          <w:rFonts w:eastAsia="Times New Roman"/>
          <w:sz w:val="16"/>
          <w:szCs w:val="16"/>
          <w:u w:val="single"/>
        </w:rPr>
        <w:t xml:space="preserve">, even as religious war gave them a taste for blood that they could not ignore. </w:t>
      </w:r>
      <w:proofErr w:type="gramStart"/>
      <w:r w:rsidRPr="00E01957">
        <w:rPr>
          <w:rFonts w:eastAsia="Times New Roman"/>
          <w:sz w:val="16"/>
          <w:szCs w:val="16"/>
          <w:u w:val="single"/>
        </w:rPr>
        <w:t>So</w:t>
      </w:r>
      <w:proofErr w:type="gramEnd"/>
      <w:r w:rsidRPr="00E01957">
        <w:rPr>
          <w:rFonts w:eastAsia="Times New Roman"/>
          <w:sz w:val="16"/>
          <w:szCs w:val="16"/>
          <w:u w:val="single"/>
        </w:rPr>
        <w:t xml:space="preserve"> </w:t>
      </w:r>
      <w:r w:rsidRPr="00E01957">
        <w:rPr>
          <w:rFonts w:eastAsia="Times New Roman"/>
          <w:sz w:val="20"/>
          <w:szCs w:val="20"/>
          <w:u w:val="single"/>
        </w:rPr>
        <w:t>the (anti)social contract emerges</w:t>
      </w:r>
      <w:r w:rsidRPr="00E01957">
        <w:rPr>
          <w:rFonts w:eastAsia="Times New Roman"/>
          <w:sz w:val="16"/>
          <w:szCs w:val="16"/>
          <w:u w:val="single"/>
        </w:rPr>
        <w:t xml:space="preserve"> less to confront absolutism than </w:t>
      </w:r>
      <w:r w:rsidRPr="00E01957">
        <w:rPr>
          <w:rFonts w:eastAsia="Times New Roman"/>
          <w:sz w:val="20"/>
          <w:szCs w:val="20"/>
          <w:u w:val="single"/>
        </w:rPr>
        <w:t xml:space="preserve">to </w:t>
      </w:r>
      <w:r w:rsidRPr="00E01957">
        <w:rPr>
          <w:rFonts w:eastAsia="Times New Roman"/>
          <w:b/>
          <w:bCs/>
          <w:sz w:val="20"/>
          <w:szCs w:val="20"/>
          <w:u w:val="single"/>
        </w:rPr>
        <w:t>contain the obvious historical exceptionalism of European savagery</w:t>
      </w:r>
      <w:r w:rsidRPr="00E01957">
        <w:rPr>
          <w:rFonts w:eastAsia="Times New Roman"/>
          <w:sz w:val="16"/>
          <w:szCs w:val="16"/>
          <w:u w:val="single"/>
        </w:rPr>
        <w:t xml:space="preserve">. Clearly </w:t>
      </w:r>
      <w:r w:rsidRPr="00E01957">
        <w:rPr>
          <w:rFonts w:eastAsia="Times New Roman"/>
          <w:sz w:val="20"/>
          <w:szCs w:val="20"/>
          <w:u w:val="single"/>
        </w:rPr>
        <w:t>the world could not be ordered around good and evil without some dire consequences for Europe</w:t>
      </w:r>
      <w:r w:rsidRPr="00E01957">
        <w:rPr>
          <w:rFonts w:eastAsia="Times New Roman"/>
          <w:sz w:val="16"/>
          <w:szCs w:val="16"/>
          <w:u w:val="single"/>
        </w:rPr>
        <w:t xml:space="preserve">. </w:t>
      </w:r>
      <w:r w:rsidRPr="00E01957">
        <w:rPr>
          <w:rFonts w:eastAsia="Times New Roman"/>
          <w:u w:val="single"/>
        </w:rPr>
        <w:t>Those who conceive of the (anti)social contract mistake the wars it instigates:</w:t>
      </w:r>
      <w:r w:rsidRPr="00E01957">
        <w:rPr>
          <w:rFonts w:eastAsia="Times New Roman"/>
          <w:sz w:val="20"/>
          <w:szCs w:val="20"/>
          <w:u w:val="single"/>
        </w:rPr>
        <w:t xml:space="preserve"> </w:t>
      </w:r>
      <w:r w:rsidRPr="00E01957">
        <w:rPr>
          <w:rFonts w:eastAsia="Times New Roman"/>
          <w:u w:val="single"/>
        </w:rPr>
        <w:t>wars of sovereigns against contractors</w:t>
      </w:r>
      <w:r w:rsidRPr="00E01957">
        <w:rPr>
          <w:rFonts w:eastAsia="Times New Roman"/>
          <w:sz w:val="16"/>
          <w:szCs w:val="16"/>
          <w:u w:val="single"/>
        </w:rPr>
        <w:t xml:space="preserve">, and </w:t>
      </w:r>
      <w:r w:rsidRPr="00E01957">
        <w:rPr>
          <w:rFonts w:eastAsia="Times New Roman"/>
          <w:sz w:val="20"/>
          <w:szCs w:val="20"/>
          <w:u w:val="single"/>
        </w:rPr>
        <w:t>of contractors against each other, and of contractors against those</w:t>
      </w:r>
      <w:r w:rsidRPr="00E01957">
        <w:rPr>
          <w:rFonts w:eastAsia="Times New Roman"/>
          <w:sz w:val="16"/>
          <w:szCs w:val="16"/>
          <w:u w:val="single"/>
        </w:rPr>
        <w:t xml:space="preserve"> whom </w:t>
      </w:r>
      <w:r w:rsidRPr="00E01957">
        <w:rPr>
          <w:rFonts w:eastAsia="Times New Roman"/>
          <w:sz w:val="20"/>
          <w:szCs w:val="20"/>
          <w:u w:val="single"/>
        </w:rPr>
        <w:t xml:space="preserve">Bryan Wagner describes </w:t>
      </w:r>
      <w:r w:rsidRPr="00E01957">
        <w:rPr>
          <w:rFonts w:eastAsia="Times New Roman"/>
          <w:u w:val="single"/>
        </w:rPr>
        <w:t>as “</w:t>
      </w:r>
      <w:r w:rsidRPr="00E01957">
        <w:rPr>
          <w:rFonts w:eastAsia="Times New Roman"/>
          <w:b/>
          <w:bCs/>
          <w:u w:val="single"/>
        </w:rPr>
        <w:t>being subject to exchange without being a party to exchange</w:t>
      </w:r>
      <w:r w:rsidRPr="00E01957">
        <w:rPr>
          <w:rFonts w:eastAsia="Times New Roman"/>
          <w:u w:val="single"/>
        </w:rPr>
        <w:t xml:space="preserve">,” </w:t>
      </w:r>
      <w:r w:rsidRPr="00E01957">
        <w:rPr>
          <w:rFonts w:eastAsia="Times New Roman"/>
          <w:b/>
          <w:bCs/>
          <w:u w:val="single"/>
        </w:rPr>
        <w:t>the ones who are not one</w:t>
      </w:r>
      <w:r w:rsidRPr="00E01957">
        <w:rPr>
          <w:rFonts w:eastAsia="Times New Roman"/>
          <w:u w:val="single"/>
        </w:rPr>
        <w:t xml:space="preserve"> who are </w:t>
      </w:r>
      <w:r w:rsidRPr="00E01957">
        <w:rPr>
          <w:rFonts w:eastAsia="Times New Roman"/>
          <w:b/>
          <w:bCs/>
          <w:sz w:val="20"/>
          <w:szCs w:val="20"/>
          <w:u w:val="single"/>
        </w:rPr>
        <w:t>innumerable</w:t>
      </w:r>
      <w:r w:rsidRPr="00E01957">
        <w:rPr>
          <w:rFonts w:eastAsia="Times New Roman"/>
          <w:sz w:val="20"/>
          <w:szCs w:val="20"/>
          <w:u w:val="single"/>
        </w:rPr>
        <w:t xml:space="preserve"> and </w:t>
      </w:r>
      <w:r w:rsidRPr="00E01957">
        <w:rPr>
          <w:rFonts w:eastAsia="Times New Roman"/>
          <w:b/>
          <w:bCs/>
          <w:u w:val="single"/>
        </w:rPr>
        <w:t>un(ac)countable</w:t>
      </w:r>
      <w:r w:rsidRPr="00E01957">
        <w:rPr>
          <w:rFonts w:eastAsia="Times New Roman"/>
          <w:sz w:val="20"/>
          <w:szCs w:val="20"/>
          <w:u w:val="single"/>
        </w:rPr>
        <w:t xml:space="preserve"> </w:t>
      </w:r>
      <w:r w:rsidRPr="00E01957">
        <w:rPr>
          <w:rFonts w:eastAsia="Times New Roman"/>
          <w:u w:val="single"/>
        </w:rPr>
        <w:t xml:space="preserve">even in having been </w:t>
      </w:r>
      <w:r w:rsidRPr="00E01957">
        <w:rPr>
          <w:rFonts w:eastAsia="Times New Roman"/>
          <w:b/>
          <w:bCs/>
          <w:u w:val="single"/>
        </w:rPr>
        <w:t>accumulated</w:t>
      </w:r>
      <w:r w:rsidRPr="00E01957">
        <w:rPr>
          <w:rFonts w:eastAsia="Times New Roman"/>
          <w:sz w:val="20"/>
          <w:szCs w:val="20"/>
          <w:u w:val="single"/>
        </w:rPr>
        <w:t xml:space="preserve">, even in having been </w:t>
      </w:r>
      <w:r w:rsidRPr="00E01957">
        <w:rPr>
          <w:rFonts w:eastAsia="Times New Roman"/>
          <w:b/>
          <w:bCs/>
          <w:sz w:val="20"/>
          <w:szCs w:val="20"/>
          <w:u w:val="single"/>
        </w:rPr>
        <w:t>financialized</w:t>
      </w:r>
      <w:r w:rsidRPr="00E01957">
        <w:rPr>
          <w:rFonts w:eastAsia="Times New Roman"/>
          <w:sz w:val="16"/>
          <w:szCs w:val="16"/>
          <w:u w:val="single"/>
        </w:rPr>
        <w:t xml:space="preserve">.12 Perhaps, in this regard, </w:t>
      </w:r>
      <w:r w:rsidRPr="00E01957">
        <w:rPr>
          <w:rFonts w:eastAsia="Times New Roman"/>
          <w:sz w:val="20"/>
          <w:szCs w:val="20"/>
          <w:u w:val="single"/>
        </w:rPr>
        <w:t xml:space="preserve">it would be even better to think of </w:t>
      </w:r>
      <w:r w:rsidRPr="00E01957">
        <w:rPr>
          <w:rFonts w:eastAsia="Times New Roman"/>
          <w:u w:val="single"/>
        </w:rPr>
        <w:t>the</w:t>
      </w:r>
      <w:r w:rsidRPr="00E01957">
        <w:rPr>
          <w:rFonts w:eastAsia="Times New Roman"/>
          <w:sz w:val="20"/>
          <w:szCs w:val="20"/>
          <w:u w:val="single"/>
        </w:rPr>
        <w:t xml:space="preserve"> (anti)social </w:t>
      </w:r>
      <w:r w:rsidRPr="00E01957">
        <w:rPr>
          <w:rFonts w:eastAsia="Times New Roman"/>
          <w:u w:val="single"/>
        </w:rPr>
        <w:t xml:space="preserve">contract as </w:t>
      </w:r>
      <w:r w:rsidRPr="00E01957">
        <w:rPr>
          <w:rFonts w:eastAsia="Times New Roman"/>
          <w:b/>
          <w:bCs/>
          <w:u w:val="single"/>
        </w:rPr>
        <w:t>emerging against a history of revolt</w:t>
      </w:r>
      <w:r w:rsidRPr="00E01957">
        <w:rPr>
          <w:rFonts w:eastAsia="Times New Roman"/>
          <w:u w:val="single"/>
        </w:rPr>
        <w:t>:</w:t>
      </w:r>
      <w:r w:rsidRPr="00E01957">
        <w:rPr>
          <w:rFonts w:eastAsia="Times New Roman"/>
          <w:sz w:val="20"/>
          <w:szCs w:val="20"/>
          <w:u w:val="single"/>
        </w:rPr>
        <w:t xml:space="preserve"> the </w:t>
      </w:r>
      <w:r w:rsidRPr="00E01957">
        <w:rPr>
          <w:rFonts w:eastAsia="Times New Roman"/>
          <w:b/>
          <w:bCs/>
          <w:sz w:val="20"/>
          <w:szCs w:val="20"/>
          <w:u w:val="single"/>
        </w:rPr>
        <w:t>peasant revolts</w:t>
      </w:r>
      <w:r w:rsidRPr="00E01957">
        <w:rPr>
          <w:rFonts w:eastAsia="Times New Roman"/>
          <w:sz w:val="20"/>
          <w:szCs w:val="20"/>
          <w:u w:val="single"/>
        </w:rPr>
        <w:t xml:space="preserve"> that buried European feudalism, and which Robinson understands as “</w:t>
      </w:r>
      <w:r w:rsidRPr="00E01957">
        <w:rPr>
          <w:rFonts w:eastAsia="Times New Roman"/>
          <w:highlight w:val="green"/>
          <w:u w:val="single"/>
        </w:rPr>
        <w:t xml:space="preserve">the socialist exchange” comprising </w:t>
      </w:r>
      <w:r w:rsidRPr="00E01957">
        <w:rPr>
          <w:rFonts w:eastAsia="Times New Roman"/>
          <w:b/>
          <w:bCs/>
          <w:highlight w:val="green"/>
          <w:u w:val="single"/>
        </w:rPr>
        <w:t>Marxism’s anthropological (under)ground</w:t>
      </w:r>
      <w:r w:rsidRPr="00E01957">
        <w:rPr>
          <w:rFonts w:eastAsia="Times New Roman"/>
          <w:highlight w:val="green"/>
          <w:u w:val="single"/>
        </w:rPr>
        <w:t xml:space="preserve">, is </w:t>
      </w:r>
      <w:r w:rsidRPr="00E01957">
        <w:rPr>
          <w:rFonts w:eastAsia="Times New Roman"/>
          <w:b/>
          <w:bCs/>
          <w:highlight w:val="green"/>
          <w:u w:val="single"/>
        </w:rPr>
        <w:t>the revolt of nature</w:t>
      </w:r>
      <w:r w:rsidRPr="00E01957">
        <w:rPr>
          <w:rFonts w:eastAsia="Times New Roman"/>
          <w:highlight w:val="green"/>
          <w:u w:val="single"/>
        </w:rPr>
        <w:t>,</w:t>
      </w:r>
      <w:r w:rsidRPr="00E01957">
        <w:rPr>
          <w:rFonts w:eastAsia="Times New Roman"/>
          <w:sz w:val="20"/>
          <w:szCs w:val="20"/>
          <w:u w:val="single"/>
        </w:rPr>
        <w:t xml:space="preserve"> prosecuted by those who are </w:t>
      </w:r>
      <w:r w:rsidRPr="00E01957">
        <w:rPr>
          <w:rFonts w:eastAsia="Times New Roman"/>
          <w:b/>
          <w:bCs/>
          <w:sz w:val="20"/>
          <w:szCs w:val="20"/>
          <w:u w:val="single"/>
        </w:rPr>
        <w:t>made to stand in for nature</w:t>
      </w:r>
      <w:r w:rsidRPr="00E01957">
        <w:rPr>
          <w:rFonts w:eastAsia="Times New Roman"/>
          <w:sz w:val="20"/>
          <w:szCs w:val="20"/>
          <w:u w:val="single"/>
        </w:rPr>
        <w:t xml:space="preserve">, having been </w:t>
      </w:r>
      <w:r w:rsidRPr="00E01957">
        <w:rPr>
          <w:rFonts w:eastAsia="Times New Roman"/>
          <w:b/>
          <w:bCs/>
          <w:sz w:val="20"/>
          <w:szCs w:val="20"/>
          <w:u w:val="single"/>
        </w:rPr>
        <w:t>philosophically relegated to some essentially paradoxical state of nature</w:t>
      </w:r>
      <w:r w:rsidRPr="00E01957">
        <w:rPr>
          <w:rFonts w:eastAsia="Times New Roman"/>
          <w:sz w:val="20"/>
          <w:szCs w:val="20"/>
          <w:u w:val="single"/>
        </w:rPr>
        <w:t xml:space="preserve"> by the ones who seek to </w:t>
      </w:r>
      <w:r w:rsidRPr="00E01957">
        <w:rPr>
          <w:rFonts w:eastAsia="Times New Roman"/>
          <w:b/>
          <w:bCs/>
          <w:sz w:val="20"/>
          <w:szCs w:val="20"/>
          <w:u w:val="single"/>
        </w:rPr>
        <w:t>engineer nature’s subordination to and within the socioecological disaster of improvement</w:t>
      </w:r>
      <w:r w:rsidRPr="00E01957">
        <w:rPr>
          <w:rFonts w:eastAsia="Times New Roman"/>
          <w:sz w:val="16"/>
          <w:szCs w:val="16"/>
        </w:rPr>
        <w:t>.</w:t>
      </w:r>
    </w:p>
    <w:p w14:paraId="4A93FC45"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This is to say, again, that </w:t>
      </w:r>
      <w:r w:rsidRPr="00E01957">
        <w:rPr>
          <w:rFonts w:eastAsia="Times New Roman"/>
          <w:highlight w:val="green"/>
          <w:u w:val="single"/>
        </w:rPr>
        <w:t>the political half of the story, in which the social contract is understood as improvement</w:t>
      </w:r>
      <w:r w:rsidRPr="00E01957">
        <w:rPr>
          <w:rFonts w:eastAsia="Times New Roman"/>
          <w:sz w:val="20"/>
          <w:szCs w:val="20"/>
          <w:u w:val="single"/>
        </w:rPr>
        <w:t xml:space="preserve"> </w:t>
      </w:r>
      <w:r w:rsidRPr="00E01957">
        <w:rPr>
          <w:rFonts w:eastAsia="Times New Roman"/>
          <w:highlight w:val="green"/>
          <w:u w:val="single"/>
        </w:rPr>
        <w:t xml:space="preserve">rather than its </w:t>
      </w:r>
      <w:proofErr w:type="spellStart"/>
      <w:r w:rsidRPr="00E01957">
        <w:rPr>
          <w:rFonts w:eastAsia="Times New Roman"/>
          <w:b/>
          <w:bCs/>
          <w:highlight w:val="green"/>
          <w:u w:val="single"/>
        </w:rPr>
        <w:t>ge</w:t>
      </w:r>
      <w:proofErr w:type="spellEnd"/>
      <w:r w:rsidRPr="00E01957">
        <w:rPr>
          <w:rFonts w:eastAsia="Times New Roman"/>
          <w:b/>
          <w:bCs/>
          <w:highlight w:val="green"/>
          <w:u w:val="single"/>
        </w:rPr>
        <w:t>(n)</w:t>
      </w:r>
      <w:proofErr w:type="spellStart"/>
      <w:r w:rsidRPr="00E01957">
        <w:rPr>
          <w:rFonts w:eastAsia="Times New Roman"/>
          <w:b/>
          <w:bCs/>
          <w:highlight w:val="green"/>
          <w:u w:val="single"/>
        </w:rPr>
        <w:t>ocidal</w:t>
      </w:r>
      <w:proofErr w:type="spellEnd"/>
      <w:r w:rsidRPr="00E01957">
        <w:rPr>
          <w:rFonts w:eastAsia="Times New Roman"/>
          <w:b/>
          <w:bCs/>
          <w:highlight w:val="green"/>
          <w:u w:val="single"/>
        </w:rPr>
        <w:t xml:space="preserve"> imposition</w:t>
      </w:r>
      <w:r w:rsidRPr="00E01957">
        <w:rPr>
          <w:rFonts w:eastAsia="Times New Roman"/>
          <w:sz w:val="20"/>
          <w:szCs w:val="20"/>
          <w:u w:val="single"/>
        </w:rPr>
        <w:t>, is wrong and incomplete</w:t>
      </w:r>
      <w:r w:rsidRPr="00E01957">
        <w:rPr>
          <w:rFonts w:eastAsia="Times New Roman"/>
          <w:sz w:val="16"/>
          <w:szCs w:val="16"/>
        </w:rPr>
        <w:t xml:space="preserve">. </w:t>
      </w:r>
      <w:r w:rsidRPr="00E01957">
        <w:rPr>
          <w:rFonts w:eastAsia="Times New Roman"/>
          <w:sz w:val="20"/>
          <w:szCs w:val="20"/>
          <w:u w:val="single"/>
        </w:rPr>
        <w:t xml:space="preserve">The (anti)social contract is not only a political theory but </w:t>
      </w:r>
      <w:r w:rsidRPr="00E01957">
        <w:rPr>
          <w:rFonts w:eastAsia="Times New Roman"/>
          <w:highlight w:val="green"/>
          <w:u w:val="single"/>
        </w:rPr>
        <w:t xml:space="preserve">also </w:t>
      </w:r>
      <w:r w:rsidRPr="00E01957">
        <w:rPr>
          <w:rFonts w:eastAsia="Times New Roman"/>
          <w:b/>
          <w:bCs/>
          <w:highlight w:val="green"/>
          <w:u w:val="single"/>
        </w:rPr>
        <w:t>an economic practice</w:t>
      </w:r>
      <w:r w:rsidRPr="00E01957">
        <w:rPr>
          <w:rFonts w:eastAsia="Times New Roman"/>
          <w:sz w:val="20"/>
          <w:szCs w:val="20"/>
          <w:u w:val="single"/>
        </w:rPr>
        <w:t xml:space="preserve">: the practice </w:t>
      </w:r>
      <w:r w:rsidRPr="00E01957">
        <w:rPr>
          <w:rFonts w:eastAsia="Times New Roman"/>
          <w:highlight w:val="green"/>
          <w:u w:val="single"/>
        </w:rPr>
        <w:t>of</w:t>
      </w:r>
      <w:r w:rsidRPr="00E01957">
        <w:rPr>
          <w:rFonts w:eastAsia="Times New Roman"/>
          <w:sz w:val="20"/>
          <w:szCs w:val="20"/>
          <w:u w:val="single"/>
        </w:rPr>
        <w:t xml:space="preserve"> the </w:t>
      </w:r>
      <w:r w:rsidRPr="00E01957">
        <w:rPr>
          <w:rFonts w:eastAsia="Times New Roman"/>
          <w:b/>
          <w:bCs/>
          <w:sz w:val="20"/>
          <w:szCs w:val="20"/>
          <w:u w:val="single"/>
        </w:rPr>
        <w:t xml:space="preserve">juridical </w:t>
      </w:r>
      <w:r w:rsidRPr="00E01957">
        <w:rPr>
          <w:rFonts w:eastAsia="Times New Roman"/>
          <w:b/>
          <w:bCs/>
          <w:highlight w:val="green"/>
          <w:u w:val="single"/>
        </w:rPr>
        <w:t xml:space="preserve">regulation and </w:t>
      </w:r>
      <w:proofErr w:type="spellStart"/>
      <w:r w:rsidRPr="00E01957">
        <w:rPr>
          <w:rFonts w:eastAsia="Times New Roman"/>
          <w:b/>
          <w:bCs/>
          <w:highlight w:val="green"/>
          <w:u w:val="single"/>
        </w:rPr>
        <w:t>antisocialization</w:t>
      </w:r>
      <w:proofErr w:type="spellEnd"/>
      <w:r w:rsidRPr="00E01957">
        <w:rPr>
          <w:rFonts w:eastAsia="Times New Roman"/>
          <w:b/>
          <w:bCs/>
          <w:highlight w:val="green"/>
          <w:u w:val="single"/>
        </w:rPr>
        <w:t xml:space="preserve"> of exchange</w:t>
      </w:r>
      <w:r w:rsidRPr="00E01957">
        <w:rPr>
          <w:rFonts w:eastAsia="Times New Roman"/>
          <w:sz w:val="20"/>
          <w:szCs w:val="20"/>
          <w:u w:val="single"/>
        </w:rPr>
        <w:t xml:space="preserve"> in the imposition of improvement</w:t>
      </w:r>
      <w:r w:rsidRPr="00E01957">
        <w:rPr>
          <w:rFonts w:eastAsia="Times New Roman"/>
          <w:sz w:val="16"/>
          <w:szCs w:val="16"/>
        </w:rPr>
        <w:t xml:space="preserve">. In particular, </w:t>
      </w:r>
      <w:r w:rsidRPr="00E01957">
        <w:rPr>
          <w:rFonts w:eastAsia="Times New Roman"/>
          <w:sz w:val="20"/>
          <w:szCs w:val="20"/>
          <w:u w:val="single"/>
        </w:rPr>
        <w:t xml:space="preserve">the social contract specified the </w:t>
      </w:r>
      <w:r w:rsidRPr="00E01957">
        <w:rPr>
          <w:rFonts w:eastAsia="Times New Roman"/>
          <w:b/>
          <w:bCs/>
          <w:sz w:val="20"/>
          <w:szCs w:val="20"/>
          <w:u w:val="single"/>
        </w:rPr>
        <w:t>individuation of its parties</w:t>
      </w:r>
      <w:r w:rsidRPr="00E01957">
        <w:rPr>
          <w:rFonts w:eastAsia="Times New Roman"/>
          <w:sz w:val="16"/>
          <w:szCs w:val="16"/>
        </w:rPr>
        <w:t xml:space="preserve">. </w:t>
      </w:r>
      <w:r w:rsidRPr="00E01957">
        <w:rPr>
          <w:rFonts w:eastAsia="Times New Roman"/>
          <w:sz w:val="20"/>
          <w:szCs w:val="20"/>
          <w:u w:val="single"/>
        </w:rPr>
        <w:t>Individuals now must be formed in order to enter into contract</w:t>
      </w:r>
      <w:r w:rsidRPr="00E01957">
        <w:rPr>
          <w:rFonts w:eastAsia="Times New Roman"/>
          <w:sz w:val="16"/>
          <w:szCs w:val="16"/>
        </w:rPr>
        <w:t xml:space="preserve">. And </w:t>
      </w:r>
      <w:r w:rsidRPr="00E01957">
        <w:rPr>
          <w:rFonts w:eastAsia="Times New Roman"/>
          <w:b/>
          <w:bCs/>
          <w:highlight w:val="green"/>
          <w:u w:val="single"/>
        </w:rPr>
        <w:t>the economic contract emerges</w:t>
      </w:r>
      <w:r w:rsidRPr="00E01957">
        <w:rPr>
          <w:rFonts w:eastAsia="Times New Roman"/>
          <w:sz w:val="16"/>
          <w:szCs w:val="16"/>
        </w:rPr>
        <w:t xml:space="preserve"> not in exchange but </w:t>
      </w:r>
      <w:r w:rsidRPr="00E01957">
        <w:rPr>
          <w:rFonts w:eastAsia="Times New Roman"/>
          <w:b/>
          <w:bCs/>
          <w:highlight w:val="green"/>
          <w:u w:val="single"/>
        </w:rPr>
        <w:t>from the idea that ownership derives from improvement</w:t>
      </w:r>
      <w:r w:rsidRPr="00E01957">
        <w:rPr>
          <w:rFonts w:eastAsia="Times New Roman"/>
          <w:sz w:val="16"/>
          <w:szCs w:val="16"/>
        </w:rPr>
        <w:t xml:space="preserve">. As a result, it is not simply the individual, but rather </w:t>
      </w:r>
      <w:r w:rsidRPr="00E01957">
        <w:rPr>
          <w:rFonts w:eastAsia="Times New Roman"/>
          <w:b/>
          <w:bCs/>
          <w:sz w:val="20"/>
          <w:szCs w:val="20"/>
          <w:u w:val="single"/>
        </w:rPr>
        <w:t>the individual capable of self-improvement</w:t>
      </w:r>
      <w:r w:rsidRPr="00E01957">
        <w:rPr>
          <w:rFonts w:eastAsia="Times New Roman"/>
          <w:sz w:val="16"/>
          <w:szCs w:val="16"/>
        </w:rPr>
        <w:t xml:space="preserve">, who </w:t>
      </w:r>
      <w:r w:rsidRPr="00E01957">
        <w:rPr>
          <w:rFonts w:eastAsia="Times New Roman"/>
          <w:sz w:val="20"/>
          <w:szCs w:val="20"/>
          <w:u w:val="single"/>
        </w:rPr>
        <w:t>must and can enter into the contract</w:t>
      </w:r>
      <w:r w:rsidRPr="00E01957">
        <w:rPr>
          <w:rFonts w:eastAsia="Times New Roman"/>
          <w:sz w:val="16"/>
          <w:szCs w:val="16"/>
        </w:rPr>
        <w:t xml:space="preserve">. </w:t>
      </w:r>
      <w:r w:rsidRPr="00E01957">
        <w:rPr>
          <w:rFonts w:eastAsia="Times New Roman"/>
          <w:b/>
          <w:bCs/>
          <w:sz w:val="20"/>
          <w:szCs w:val="20"/>
          <w:u w:val="single"/>
        </w:rPr>
        <w:t>The self-improving individual</w:t>
      </w:r>
      <w:r w:rsidRPr="00E01957">
        <w:rPr>
          <w:rFonts w:eastAsia="Times New Roman"/>
          <w:sz w:val="20"/>
          <w:szCs w:val="20"/>
          <w:u w:val="single"/>
        </w:rPr>
        <w:t xml:space="preserve"> can also be thought of as the </w:t>
      </w:r>
      <w:r w:rsidRPr="00E01957">
        <w:rPr>
          <w:rFonts w:eastAsia="Times New Roman"/>
          <w:b/>
          <w:bCs/>
          <w:sz w:val="20"/>
          <w:szCs w:val="20"/>
          <w:u w:val="single"/>
        </w:rPr>
        <w:t>self-accumulating individual</w:t>
      </w:r>
      <w:r w:rsidRPr="00E01957">
        <w:rPr>
          <w:rFonts w:eastAsia="Times New Roman"/>
          <w:sz w:val="16"/>
          <w:szCs w:val="16"/>
        </w:rPr>
        <w:t xml:space="preserve">: not possessive (this is stasis without movement), not acquiring (this still bears the trace of anarchic exchange), but self-accumulating – </w:t>
      </w:r>
      <w:r w:rsidRPr="00E01957">
        <w:rPr>
          <w:rFonts w:eastAsia="Times New Roman"/>
          <w:sz w:val="20"/>
          <w:szCs w:val="20"/>
          <w:u w:val="single"/>
        </w:rPr>
        <w:t>that is, property-gathering</w:t>
      </w:r>
      <w:r w:rsidRPr="00E01957">
        <w:rPr>
          <w:rFonts w:eastAsia="Times New Roman"/>
          <w:sz w:val="16"/>
          <w:szCs w:val="16"/>
        </w:rPr>
        <w:t xml:space="preserve"> in order </w:t>
      </w:r>
      <w:r w:rsidRPr="00E01957">
        <w:rPr>
          <w:rFonts w:eastAsia="Times New Roman"/>
          <w:sz w:val="20"/>
          <w:szCs w:val="20"/>
          <w:u w:val="single"/>
        </w:rPr>
        <w:t xml:space="preserve">to </w:t>
      </w:r>
      <w:r w:rsidRPr="00E01957">
        <w:rPr>
          <w:rFonts w:eastAsia="Times New Roman"/>
          <w:b/>
          <w:bCs/>
          <w:sz w:val="20"/>
          <w:szCs w:val="20"/>
          <w:u w:val="single"/>
        </w:rPr>
        <w:t>put property to work</w:t>
      </w:r>
      <w:r w:rsidRPr="00E01957">
        <w:rPr>
          <w:rFonts w:eastAsia="Times New Roman"/>
          <w:sz w:val="20"/>
          <w:szCs w:val="20"/>
          <w:u w:val="single"/>
        </w:rPr>
        <w:t xml:space="preserve">, including and most especially the </w:t>
      </w:r>
      <w:r w:rsidRPr="00E01957">
        <w:rPr>
          <w:rFonts w:eastAsia="Times New Roman"/>
          <w:b/>
          <w:bCs/>
          <w:sz w:val="20"/>
          <w:szCs w:val="20"/>
          <w:u w:val="single"/>
        </w:rPr>
        <w:t>properties of the self</w:t>
      </w:r>
      <w:r w:rsidRPr="00E01957">
        <w:rPr>
          <w:rFonts w:eastAsia="Times New Roman"/>
          <w:sz w:val="20"/>
          <w:szCs w:val="20"/>
          <w:u w:val="single"/>
        </w:rPr>
        <w:t xml:space="preserve"> that can be deployed and improved while being posited as eternal and absolute</w:t>
      </w:r>
      <w:r w:rsidRPr="00E01957">
        <w:rPr>
          <w:rFonts w:eastAsia="Times New Roman"/>
          <w:sz w:val="16"/>
          <w:szCs w:val="16"/>
        </w:rPr>
        <w:t xml:space="preserve">. “Properties of the self” is not a pun here. </w:t>
      </w:r>
      <w:r w:rsidRPr="00E01957">
        <w:rPr>
          <w:rFonts w:eastAsia="Times New Roman"/>
          <w:highlight w:val="green"/>
          <w:u w:val="single"/>
        </w:rPr>
        <w:t xml:space="preserve">Properties that can be accumulated and put to work include </w:t>
      </w:r>
      <w:r w:rsidRPr="00E01957">
        <w:rPr>
          <w:rFonts w:eastAsia="Times New Roman"/>
          <w:b/>
          <w:bCs/>
          <w:highlight w:val="green"/>
          <w:u w:val="single"/>
        </w:rPr>
        <w:t>race</w:t>
      </w:r>
      <w:r w:rsidRPr="00E01957">
        <w:rPr>
          <w:rFonts w:eastAsia="Times New Roman"/>
          <w:highlight w:val="green"/>
          <w:u w:val="single"/>
        </w:rPr>
        <w:t xml:space="preserve">, </w:t>
      </w:r>
      <w:r w:rsidRPr="00E01957">
        <w:rPr>
          <w:rFonts w:eastAsia="Times New Roman"/>
          <w:b/>
          <w:bCs/>
          <w:sz w:val="20"/>
          <w:szCs w:val="20"/>
          <w:u w:val="single"/>
        </w:rPr>
        <w:t>religion</w:t>
      </w:r>
      <w:r w:rsidRPr="00E01957">
        <w:rPr>
          <w:rFonts w:eastAsia="Times New Roman"/>
          <w:highlight w:val="green"/>
          <w:u w:val="single"/>
        </w:rPr>
        <w:t xml:space="preserve">, </w:t>
      </w:r>
      <w:r w:rsidRPr="00E01957">
        <w:rPr>
          <w:rFonts w:eastAsia="Times New Roman"/>
          <w:sz w:val="20"/>
          <w:szCs w:val="20"/>
          <w:u w:val="single"/>
        </w:rPr>
        <w:t xml:space="preserve">and </w:t>
      </w:r>
      <w:r w:rsidRPr="00E01957">
        <w:rPr>
          <w:rFonts w:eastAsia="Times New Roman"/>
          <w:b/>
          <w:bCs/>
          <w:highlight w:val="green"/>
          <w:u w:val="single"/>
        </w:rPr>
        <w:t>gender</w:t>
      </w:r>
      <w:r w:rsidRPr="00E01957">
        <w:rPr>
          <w:rFonts w:eastAsia="Times New Roman"/>
          <w:sz w:val="20"/>
          <w:szCs w:val="20"/>
          <w:u w:val="single"/>
        </w:rPr>
        <w:t xml:space="preserve"> but </w:t>
      </w:r>
      <w:r w:rsidRPr="00E01957">
        <w:rPr>
          <w:rFonts w:eastAsia="Times New Roman"/>
          <w:highlight w:val="green"/>
          <w:u w:val="single"/>
        </w:rPr>
        <w:t>also</w:t>
      </w:r>
      <w:r w:rsidRPr="00E01957">
        <w:rPr>
          <w:rFonts w:eastAsia="Times New Roman"/>
          <w:sz w:val="20"/>
          <w:szCs w:val="20"/>
          <w:u w:val="single"/>
        </w:rPr>
        <w:t xml:space="preserve"> </w:t>
      </w:r>
      <w:r w:rsidRPr="00E01957">
        <w:rPr>
          <w:rFonts w:eastAsia="Times New Roman"/>
          <w:b/>
          <w:bCs/>
          <w:highlight w:val="green"/>
          <w:u w:val="single"/>
        </w:rPr>
        <w:t>class</w:t>
      </w:r>
      <w:r w:rsidRPr="00E01957">
        <w:rPr>
          <w:rFonts w:eastAsia="Times New Roman"/>
          <w:sz w:val="20"/>
          <w:szCs w:val="20"/>
          <w:u w:val="single"/>
        </w:rPr>
        <w:t xml:space="preserve">, </w:t>
      </w:r>
      <w:r w:rsidRPr="00E01957">
        <w:rPr>
          <w:rFonts w:eastAsia="Times New Roman"/>
          <w:b/>
          <w:bCs/>
          <w:sz w:val="20"/>
          <w:szCs w:val="20"/>
          <w:u w:val="single"/>
        </w:rPr>
        <w:t>standing</w:t>
      </w:r>
      <w:r w:rsidRPr="00E01957">
        <w:rPr>
          <w:rFonts w:eastAsia="Times New Roman"/>
          <w:sz w:val="20"/>
          <w:szCs w:val="20"/>
          <w:u w:val="single"/>
        </w:rPr>
        <w:t xml:space="preserve">, </w:t>
      </w:r>
      <w:r w:rsidRPr="00E01957">
        <w:rPr>
          <w:rFonts w:eastAsia="Times New Roman"/>
          <w:b/>
          <w:bCs/>
          <w:sz w:val="20"/>
          <w:szCs w:val="20"/>
          <w:u w:val="single"/>
        </w:rPr>
        <w:t>trust</w:t>
      </w:r>
      <w:r w:rsidRPr="00E01957">
        <w:rPr>
          <w:rFonts w:eastAsia="Times New Roman"/>
          <w:sz w:val="20"/>
          <w:szCs w:val="20"/>
          <w:u w:val="single"/>
        </w:rPr>
        <w:t xml:space="preserve">, </w:t>
      </w:r>
      <w:r w:rsidRPr="00E01957">
        <w:rPr>
          <w:rFonts w:eastAsia="Times New Roman"/>
          <w:b/>
          <w:bCs/>
          <w:sz w:val="20"/>
          <w:szCs w:val="20"/>
          <w:u w:val="single"/>
        </w:rPr>
        <w:t>thrift</w:t>
      </w:r>
      <w:r w:rsidRPr="00E01957">
        <w:rPr>
          <w:rFonts w:eastAsia="Times New Roman"/>
          <w:sz w:val="20"/>
          <w:szCs w:val="20"/>
          <w:u w:val="single"/>
        </w:rPr>
        <w:t xml:space="preserve">, </w:t>
      </w:r>
      <w:r w:rsidRPr="00E01957">
        <w:rPr>
          <w:rFonts w:eastAsia="Times New Roman"/>
          <w:b/>
          <w:bCs/>
          <w:sz w:val="20"/>
          <w:szCs w:val="20"/>
          <w:u w:val="single"/>
        </w:rPr>
        <w:t>reliability</w:t>
      </w:r>
      <w:r w:rsidRPr="00E01957">
        <w:rPr>
          <w:rFonts w:eastAsia="Times New Roman"/>
          <w:sz w:val="20"/>
          <w:szCs w:val="20"/>
          <w:u w:val="single"/>
        </w:rPr>
        <w:t xml:space="preserve">, and </w:t>
      </w:r>
      <w:r w:rsidRPr="00E01957">
        <w:rPr>
          <w:rFonts w:eastAsia="Times New Roman"/>
          <w:b/>
          <w:bCs/>
          <w:sz w:val="20"/>
          <w:szCs w:val="20"/>
          <w:u w:val="single"/>
        </w:rPr>
        <w:t>punctuality</w:t>
      </w:r>
      <w:r w:rsidRPr="00E01957">
        <w:rPr>
          <w:rFonts w:eastAsia="Times New Roman"/>
          <w:sz w:val="16"/>
          <w:szCs w:val="16"/>
        </w:rPr>
        <w:t xml:space="preserve">. </w:t>
      </w:r>
      <w:r w:rsidRPr="00E01957">
        <w:rPr>
          <w:rFonts w:eastAsia="Times New Roman"/>
          <w:sz w:val="20"/>
          <w:szCs w:val="20"/>
          <w:u w:val="single"/>
        </w:rPr>
        <w:t xml:space="preserve">These can all be used to improve where </w:t>
      </w:r>
      <w:r w:rsidRPr="00E01957">
        <w:rPr>
          <w:rFonts w:eastAsia="Times New Roman"/>
          <w:b/>
          <w:bCs/>
          <w:sz w:val="20"/>
          <w:szCs w:val="20"/>
          <w:u w:val="single"/>
        </w:rPr>
        <w:t>to improve is to own, and own more</w:t>
      </w:r>
      <w:r w:rsidRPr="00E01957">
        <w:rPr>
          <w:rFonts w:eastAsia="Times New Roman"/>
          <w:sz w:val="20"/>
          <w:szCs w:val="20"/>
          <w:u w:val="single"/>
        </w:rPr>
        <w:t xml:space="preserve">, and thus set in motion </w:t>
      </w:r>
      <w:r w:rsidRPr="00E01957">
        <w:rPr>
          <w:rFonts w:eastAsia="Times New Roman"/>
          <w:b/>
          <w:bCs/>
          <w:sz w:val="20"/>
          <w:szCs w:val="20"/>
          <w:u w:val="single"/>
        </w:rPr>
        <w:t>further accumulation of self, others, and nature that all might be put to work</w:t>
      </w:r>
      <w:r w:rsidRPr="00E01957">
        <w:rPr>
          <w:rFonts w:eastAsia="Times New Roman"/>
          <w:sz w:val="16"/>
          <w:szCs w:val="16"/>
        </w:rPr>
        <w:t>.</w:t>
      </w:r>
    </w:p>
    <w:p w14:paraId="2A41AE39"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Maybe it can be stated this way: </w:t>
      </w:r>
      <w:r w:rsidRPr="00E01957">
        <w:rPr>
          <w:rFonts w:eastAsia="Times New Roman"/>
          <w:b/>
          <w:bCs/>
          <w:sz w:val="20"/>
          <w:szCs w:val="20"/>
          <w:u w:val="single"/>
        </w:rPr>
        <w:t>ownership emerges in Europe as usufruct</w:t>
      </w:r>
      <w:r w:rsidRPr="00E01957">
        <w:rPr>
          <w:rFonts w:eastAsia="Times New Roman"/>
          <w:sz w:val="20"/>
          <w:szCs w:val="20"/>
          <w:u w:val="single"/>
        </w:rPr>
        <w:t>, in the improvement of land that grants and justifies it</w:t>
      </w:r>
      <w:r w:rsidRPr="00E01957">
        <w:rPr>
          <w:rFonts w:eastAsia="Times New Roman"/>
          <w:sz w:val="16"/>
          <w:szCs w:val="16"/>
        </w:rPr>
        <w:t xml:space="preserve">. </w:t>
      </w:r>
      <w:r w:rsidRPr="00E01957">
        <w:rPr>
          <w:rFonts w:eastAsia="Times New Roman"/>
          <w:sz w:val="20"/>
          <w:szCs w:val="20"/>
          <w:u w:val="single"/>
        </w:rPr>
        <w:t xml:space="preserve">It is </w:t>
      </w:r>
      <w:r w:rsidRPr="00E01957">
        <w:rPr>
          <w:rFonts w:eastAsia="Times New Roman"/>
          <w:b/>
          <w:bCs/>
          <w:sz w:val="20"/>
          <w:szCs w:val="20"/>
          <w:u w:val="single"/>
        </w:rPr>
        <w:t>extended and diffused throughout the regime the social contract defines in the self-ownership that will have taken its completed form in the individual</w:t>
      </w:r>
      <w:r w:rsidRPr="00E01957">
        <w:rPr>
          <w:rFonts w:eastAsia="Times New Roman"/>
          <w:sz w:val="16"/>
          <w:szCs w:val="16"/>
        </w:rPr>
        <w:t xml:space="preserve"> – </w:t>
      </w:r>
      <w:r w:rsidRPr="00E01957">
        <w:rPr>
          <w:rFonts w:eastAsia="Times New Roman"/>
          <w:sz w:val="20"/>
          <w:szCs w:val="20"/>
          <w:u w:val="single"/>
        </w:rPr>
        <w:t xml:space="preserve">that </w:t>
      </w:r>
      <w:r w:rsidRPr="00E01957">
        <w:rPr>
          <w:rFonts w:eastAsia="Times New Roman"/>
          <w:b/>
          <w:bCs/>
          <w:sz w:val="20"/>
          <w:szCs w:val="20"/>
          <w:u w:val="single"/>
        </w:rPr>
        <w:t>brutal, brittle crystallization of an always and necessarily incomplete melding of subject and object</w:t>
      </w:r>
      <w:r w:rsidRPr="00E01957">
        <w:rPr>
          <w:rFonts w:eastAsia="Times New Roman"/>
          <w:sz w:val="16"/>
          <w:szCs w:val="16"/>
        </w:rPr>
        <w:t xml:space="preserve">. </w:t>
      </w:r>
      <w:r w:rsidRPr="00E01957">
        <w:rPr>
          <w:rFonts w:eastAsia="Times New Roman"/>
          <w:sz w:val="20"/>
          <w:szCs w:val="20"/>
          <w:u w:val="single"/>
        </w:rPr>
        <w:t xml:space="preserve">Ceaselessly at work in the task of </w:t>
      </w:r>
      <w:r w:rsidRPr="00E01957">
        <w:rPr>
          <w:rFonts w:eastAsia="Times New Roman"/>
          <w:b/>
          <w:bCs/>
          <w:sz w:val="20"/>
          <w:szCs w:val="20"/>
          <w:u w:val="single"/>
        </w:rPr>
        <w:t>making everything, including himself, subject to being put to work</w:t>
      </w:r>
      <w:r w:rsidRPr="00E01957">
        <w:rPr>
          <w:rFonts w:eastAsia="Times New Roman"/>
          <w:sz w:val="20"/>
          <w:szCs w:val="20"/>
          <w:u w:val="single"/>
        </w:rPr>
        <w:t>, the European is the usufruct of man</w:t>
      </w:r>
      <w:r w:rsidRPr="00E01957">
        <w:rPr>
          <w:rFonts w:eastAsia="Times New Roman"/>
          <w:sz w:val="16"/>
          <w:szCs w:val="16"/>
        </w:rPr>
        <w:t xml:space="preserve">. </w:t>
      </w:r>
      <w:r w:rsidRPr="00E01957">
        <w:rPr>
          <w:rFonts w:eastAsia="Times New Roman"/>
          <w:sz w:val="20"/>
          <w:szCs w:val="20"/>
          <w:u w:val="single"/>
        </w:rPr>
        <w:t>Man’s endless improvement</w:t>
      </w:r>
      <w:r w:rsidRPr="00E01957">
        <w:rPr>
          <w:rFonts w:eastAsia="Times New Roman"/>
          <w:sz w:val="16"/>
          <w:szCs w:val="16"/>
        </w:rPr>
        <w:t xml:space="preserve">, in which necessity is enforced as an absolute contingency, </w:t>
      </w:r>
      <w:r w:rsidRPr="00E01957">
        <w:rPr>
          <w:rFonts w:eastAsia="Times New Roman"/>
          <w:sz w:val="20"/>
          <w:szCs w:val="20"/>
          <w:u w:val="single"/>
        </w:rPr>
        <w:t xml:space="preserve">is fixed in </w:t>
      </w:r>
      <w:r w:rsidRPr="00E01957">
        <w:rPr>
          <w:rFonts w:eastAsia="Times New Roman"/>
          <w:highlight w:val="green"/>
          <w:u w:val="single"/>
        </w:rPr>
        <w:t xml:space="preserve">European thought as the </w:t>
      </w:r>
      <w:r w:rsidRPr="00E01957">
        <w:rPr>
          <w:rFonts w:eastAsia="Times New Roman"/>
          <w:b/>
          <w:bCs/>
          <w:highlight w:val="green"/>
          <w:u w:val="single"/>
        </w:rPr>
        <w:t>vicious grasping of its objects</w:t>
      </w:r>
      <w:r w:rsidRPr="00E01957">
        <w:rPr>
          <w:rFonts w:eastAsia="Times New Roman"/>
          <w:highlight w:val="green"/>
          <w:u w:val="single"/>
        </w:rPr>
        <w:t>, including itself</w:t>
      </w:r>
      <w:r w:rsidRPr="00E01957">
        <w:rPr>
          <w:rFonts w:eastAsia="Times New Roman"/>
          <w:sz w:val="16"/>
          <w:szCs w:val="16"/>
        </w:rPr>
        <w:t xml:space="preserve">. </w:t>
      </w:r>
      <w:r w:rsidRPr="00E01957">
        <w:rPr>
          <w:rFonts w:eastAsia="Times New Roman"/>
          <w:highlight w:val="green"/>
          <w:u w:val="single"/>
        </w:rPr>
        <w:t xml:space="preserve">The historical unfolding of this </w:t>
      </w:r>
      <w:r w:rsidRPr="00E01957">
        <w:rPr>
          <w:rFonts w:eastAsia="Times New Roman"/>
          <w:b/>
          <w:bCs/>
          <w:highlight w:val="green"/>
          <w:u w:val="single"/>
        </w:rPr>
        <w:t>fixation on fixing</w:t>
      </w:r>
      <w:r w:rsidRPr="00E01957">
        <w:rPr>
          <w:rFonts w:eastAsia="Times New Roman"/>
          <w:highlight w:val="green"/>
          <w:u w:val="single"/>
        </w:rPr>
        <w:t>,</w:t>
      </w:r>
      <w:r w:rsidRPr="00E01957">
        <w:rPr>
          <w:rFonts w:eastAsia="Times New Roman"/>
          <w:sz w:val="20"/>
          <w:szCs w:val="20"/>
          <w:u w:val="single"/>
        </w:rPr>
        <w:t xml:space="preserve"> the </w:t>
      </w:r>
      <w:r w:rsidRPr="00E01957">
        <w:rPr>
          <w:rFonts w:eastAsia="Times New Roman"/>
          <w:b/>
          <w:bCs/>
          <w:highlight w:val="green"/>
          <w:u w:val="single"/>
        </w:rPr>
        <w:t>murderous interplay of capture</w:t>
      </w:r>
      <w:r w:rsidRPr="00E01957">
        <w:rPr>
          <w:rFonts w:eastAsia="Times New Roman"/>
          <w:b/>
          <w:bCs/>
          <w:sz w:val="20"/>
          <w:szCs w:val="20"/>
          <w:u w:val="single"/>
        </w:rPr>
        <w:t xml:space="preserve"> and improvement</w:t>
      </w:r>
      <w:r w:rsidRPr="00E01957">
        <w:rPr>
          <w:rFonts w:eastAsia="Times New Roman"/>
          <w:sz w:val="20"/>
          <w:szCs w:val="20"/>
          <w:u w:val="single"/>
        </w:rPr>
        <w:t xml:space="preserve">, is given in and </w:t>
      </w:r>
      <w:r w:rsidRPr="00E01957">
        <w:rPr>
          <w:rFonts w:eastAsia="Times New Roman"/>
          <w:highlight w:val="green"/>
          <w:u w:val="single"/>
        </w:rPr>
        <w:t xml:space="preserve">as </w:t>
      </w:r>
      <w:r w:rsidRPr="00E01957">
        <w:rPr>
          <w:rFonts w:eastAsia="Times New Roman"/>
          <w:i/>
          <w:iCs/>
          <w:highlight w:val="green"/>
          <w:u w:val="single"/>
        </w:rPr>
        <w:t>self</w:t>
      </w:r>
      <w:r w:rsidRPr="00E01957">
        <w:rPr>
          <w:rFonts w:eastAsia="Times New Roman"/>
          <w:highlight w:val="green"/>
          <w:u w:val="single"/>
        </w:rPr>
        <w:t>-improvement-in-</w:t>
      </w:r>
      <w:r w:rsidRPr="00E01957">
        <w:rPr>
          <w:rFonts w:eastAsia="Times New Roman"/>
          <w:i/>
          <w:iCs/>
          <w:highlight w:val="green"/>
          <w:u w:val="single"/>
        </w:rPr>
        <w:t>self</w:t>
      </w:r>
      <w:r w:rsidRPr="00E01957">
        <w:rPr>
          <w:rFonts w:eastAsia="Times New Roman"/>
          <w:highlight w:val="green"/>
          <w:u w:val="single"/>
        </w:rPr>
        <w:t xml:space="preserve">-accumulation’s </w:t>
      </w:r>
      <w:r w:rsidRPr="00E01957">
        <w:rPr>
          <w:rFonts w:eastAsia="Times New Roman"/>
          <w:b/>
          <w:bCs/>
          <w:highlight w:val="green"/>
          <w:u w:val="single"/>
        </w:rPr>
        <w:t>violence towards whatever shows up at the rendezvous of differentiation, incompletion, and affection</w:t>
      </w:r>
      <w:r w:rsidRPr="00E01957">
        <w:rPr>
          <w:rFonts w:eastAsia="Times New Roman"/>
          <w:sz w:val="16"/>
          <w:szCs w:val="16"/>
        </w:rPr>
        <w:t xml:space="preserve">. </w:t>
      </w:r>
      <w:r w:rsidRPr="00E01957">
        <w:rPr>
          <w:rFonts w:eastAsia="Times New Roman"/>
          <w:sz w:val="20"/>
          <w:szCs w:val="20"/>
          <w:u w:val="single"/>
        </w:rPr>
        <w:t>The constantly changing activity of what appears to what appears as the self as the continual undoing of the very idea of the self and its eternally prospective completion-in-improvement can only be met</w:t>
      </w:r>
      <w:r w:rsidRPr="00E01957">
        <w:rPr>
          <w:rFonts w:eastAsia="Times New Roman"/>
          <w:sz w:val="16"/>
          <w:szCs w:val="16"/>
        </w:rPr>
        <w:t xml:space="preserve">, from the self’s myopic and impossible perspective, </w:t>
      </w:r>
      <w:r w:rsidRPr="00E01957">
        <w:rPr>
          <w:rFonts w:eastAsia="Times New Roman"/>
          <w:sz w:val="20"/>
          <w:szCs w:val="20"/>
          <w:u w:val="single"/>
        </w:rPr>
        <w:t xml:space="preserve">with </w:t>
      </w:r>
      <w:r w:rsidRPr="00E01957">
        <w:rPr>
          <w:rFonts w:eastAsia="Times New Roman"/>
          <w:b/>
          <w:bCs/>
          <w:sz w:val="20"/>
          <w:szCs w:val="20"/>
          <w:u w:val="single"/>
        </w:rPr>
        <w:t>a nasty combination of regulation and accumulation</w:t>
      </w:r>
      <w:r w:rsidRPr="00E01957">
        <w:rPr>
          <w:rFonts w:eastAsia="Times New Roman"/>
          <w:sz w:val="16"/>
          <w:szCs w:val="16"/>
        </w:rPr>
        <w:t xml:space="preserve">. </w:t>
      </w:r>
      <w:r w:rsidRPr="00E01957">
        <w:rPr>
          <w:rFonts w:eastAsia="Times New Roman"/>
          <w:sz w:val="20"/>
          <w:szCs w:val="20"/>
          <w:u w:val="single"/>
        </w:rPr>
        <w:t>The one who accumulates does so at the expense of what it takes to be its others</w:t>
      </w:r>
      <w:r w:rsidRPr="00E01957">
        <w:rPr>
          <w:rFonts w:eastAsia="Times New Roman"/>
          <w:sz w:val="16"/>
          <w:szCs w:val="16"/>
        </w:rPr>
        <w:t xml:space="preserve"> – </w:t>
      </w:r>
      <w:r w:rsidRPr="00E01957">
        <w:rPr>
          <w:rFonts w:eastAsia="Times New Roman"/>
          <w:b/>
          <w:bCs/>
          <w:sz w:val="20"/>
          <w:szCs w:val="20"/>
          <w:u w:val="single"/>
        </w:rPr>
        <w:t>women, slaves, peasants, beasts, the earth itself</w:t>
      </w:r>
      <w:r w:rsidRPr="00E01957">
        <w:rPr>
          <w:rFonts w:eastAsia="Times New Roman"/>
          <w:sz w:val="16"/>
          <w:szCs w:val="16"/>
        </w:rPr>
        <w:t xml:space="preserve">. Thus, </w:t>
      </w:r>
      <w:r w:rsidRPr="00E01957">
        <w:rPr>
          <w:rFonts w:eastAsia="Times New Roman"/>
          <w:sz w:val="20"/>
          <w:szCs w:val="20"/>
          <w:u w:val="single"/>
        </w:rPr>
        <w:t xml:space="preserve">the social contract, as a contract between the improving and accumulating ones, is </w:t>
      </w:r>
      <w:r w:rsidRPr="00E01957">
        <w:rPr>
          <w:rFonts w:eastAsia="Times New Roman"/>
          <w:b/>
          <w:bCs/>
          <w:sz w:val="20"/>
          <w:szCs w:val="20"/>
          <w:u w:val="single"/>
        </w:rPr>
        <w:t>inscribed upon the flesh of those who cannot be, and</w:t>
      </w:r>
      <w:r w:rsidRPr="00E01957">
        <w:rPr>
          <w:rFonts w:eastAsia="Times New Roman"/>
          <w:sz w:val="16"/>
          <w:szCs w:val="16"/>
        </w:rPr>
        <w:t xml:space="preserve"> in any case </w:t>
      </w:r>
      <w:r w:rsidRPr="00E01957">
        <w:rPr>
          <w:rFonts w:eastAsia="Times New Roman"/>
          <w:b/>
          <w:bCs/>
          <w:sz w:val="20"/>
          <w:szCs w:val="20"/>
          <w:u w:val="single"/>
        </w:rPr>
        <w:t>refuse to be, a party to antisocial exchange under the terms of the (anti)social contract</w:t>
      </w:r>
      <w:r w:rsidRPr="00E01957">
        <w:rPr>
          <w:rFonts w:eastAsia="Times New Roman"/>
          <w:sz w:val="16"/>
          <w:szCs w:val="16"/>
        </w:rPr>
        <w:t xml:space="preserve">. Meanwhile, </w:t>
      </w:r>
      <w:r w:rsidRPr="00E01957">
        <w:rPr>
          <w:rFonts w:eastAsia="Times New Roman"/>
          <w:sz w:val="20"/>
          <w:szCs w:val="20"/>
          <w:u w:val="single"/>
        </w:rPr>
        <w:t xml:space="preserve">as much as the contractors are united in a strategy to subject to </w:t>
      </w:r>
      <w:proofErr w:type="spellStart"/>
      <w:r w:rsidRPr="00E01957">
        <w:rPr>
          <w:rFonts w:eastAsia="Times New Roman"/>
          <w:sz w:val="20"/>
          <w:szCs w:val="20"/>
          <w:u w:val="single"/>
        </w:rPr>
        <w:t>usufruction</w:t>
      </w:r>
      <w:proofErr w:type="spellEnd"/>
      <w:r w:rsidRPr="00E01957">
        <w:rPr>
          <w:rFonts w:eastAsia="Times New Roman"/>
          <w:sz w:val="20"/>
          <w:szCs w:val="20"/>
          <w:u w:val="single"/>
        </w:rPr>
        <w:t xml:space="preserve"> whatever cannot or will not be a</w:t>
      </w:r>
      <w:r w:rsidRPr="00E01957">
        <w:rPr>
          <w:rFonts w:eastAsia="Times New Roman"/>
          <w:sz w:val="16"/>
          <w:szCs w:val="16"/>
        </w:rPr>
        <w:t xml:space="preserve"> (</w:t>
      </w:r>
      <w:r w:rsidRPr="00E01957">
        <w:rPr>
          <w:rFonts w:eastAsia="Times New Roman"/>
          <w:sz w:val="20"/>
          <w:szCs w:val="20"/>
          <w:u w:val="single"/>
        </w:rPr>
        <w:t>numerable, individuated</w:t>
      </w:r>
      <w:r w:rsidRPr="00E01957">
        <w:rPr>
          <w:rFonts w:eastAsia="Times New Roman"/>
          <w:sz w:val="16"/>
          <w:szCs w:val="16"/>
        </w:rPr>
        <w:t xml:space="preserve">) </w:t>
      </w:r>
      <w:r w:rsidRPr="00E01957">
        <w:rPr>
          <w:rFonts w:eastAsia="Times New Roman"/>
          <w:sz w:val="20"/>
          <w:szCs w:val="20"/>
          <w:u w:val="single"/>
        </w:rPr>
        <w:t xml:space="preserve">party to antisocial exchange, they are also </w:t>
      </w:r>
      <w:r w:rsidRPr="00E01957">
        <w:rPr>
          <w:rFonts w:eastAsia="Times New Roman"/>
          <w:b/>
          <w:bCs/>
          <w:sz w:val="20"/>
          <w:szCs w:val="20"/>
          <w:u w:val="single"/>
        </w:rPr>
        <w:t>dedicated to killing each other</w:t>
      </w:r>
      <w:r w:rsidRPr="00E01957">
        <w:rPr>
          <w:rFonts w:eastAsia="Times New Roman"/>
          <w:sz w:val="20"/>
          <w:szCs w:val="20"/>
          <w:u w:val="single"/>
        </w:rPr>
        <w:t xml:space="preserve">, to </w:t>
      </w:r>
      <w:r w:rsidRPr="00E01957">
        <w:rPr>
          <w:rFonts w:eastAsia="Times New Roman"/>
          <w:b/>
          <w:bCs/>
          <w:sz w:val="20"/>
          <w:szCs w:val="20"/>
          <w:u w:val="single"/>
        </w:rPr>
        <w:t>war in and as their beloved public</w:t>
      </w:r>
      <w:r w:rsidRPr="00E01957">
        <w:rPr>
          <w:rFonts w:eastAsia="Times New Roman"/>
          <w:sz w:val="20"/>
          <w:szCs w:val="20"/>
          <w:u w:val="single"/>
        </w:rPr>
        <w:t xml:space="preserve"> carried out </w:t>
      </w:r>
      <w:r w:rsidRPr="00E01957">
        <w:rPr>
          <w:rFonts w:eastAsia="Times New Roman"/>
          <w:b/>
          <w:bCs/>
          <w:sz w:val="20"/>
          <w:szCs w:val="20"/>
          <w:u w:val="single"/>
        </w:rPr>
        <w:t>in the name of the improvement</w:t>
      </w:r>
      <w:r w:rsidRPr="00E01957">
        <w:rPr>
          <w:rFonts w:eastAsia="Times New Roman"/>
          <w:sz w:val="20"/>
          <w:szCs w:val="20"/>
          <w:u w:val="single"/>
        </w:rPr>
        <w:t xml:space="preserve"> of that public and its problems</w:t>
      </w:r>
      <w:r w:rsidRPr="00E01957">
        <w:rPr>
          <w:rFonts w:eastAsia="Times New Roman"/>
          <w:sz w:val="16"/>
          <w:szCs w:val="16"/>
        </w:rPr>
        <w:t xml:space="preserve"> – </w:t>
      </w:r>
      <w:r w:rsidRPr="00E01957">
        <w:rPr>
          <w:rFonts w:eastAsia="Times New Roman"/>
          <w:sz w:val="20"/>
          <w:szCs w:val="20"/>
          <w:u w:val="single"/>
        </w:rPr>
        <w:t>that is, its denizens</w:t>
      </w:r>
      <w:r w:rsidRPr="00E01957">
        <w:rPr>
          <w:rFonts w:eastAsia="Times New Roman"/>
          <w:sz w:val="16"/>
          <w:szCs w:val="16"/>
        </w:rPr>
        <w:t xml:space="preserve">. </w:t>
      </w:r>
      <w:r w:rsidRPr="00E01957">
        <w:rPr>
          <w:rFonts w:eastAsia="Times New Roman"/>
          <w:sz w:val="20"/>
          <w:szCs w:val="20"/>
          <w:u w:val="single"/>
        </w:rPr>
        <w:t>The self-accumulating individual’s war</w:t>
      </w:r>
      <w:r w:rsidRPr="00E01957">
        <w:rPr>
          <w:rFonts w:eastAsia="Times New Roman"/>
          <w:sz w:val="16"/>
          <w:szCs w:val="16"/>
        </w:rPr>
        <w:t xml:space="preserve">, his total mobilization against the innumerable and against his fellows under the sign of ownership as improvement, </w:t>
      </w:r>
      <w:r w:rsidRPr="00E01957">
        <w:rPr>
          <w:rFonts w:eastAsia="Times New Roman"/>
          <w:sz w:val="20"/>
          <w:szCs w:val="20"/>
          <w:u w:val="single"/>
        </w:rPr>
        <w:t xml:space="preserve">carried out in order to prevent the recrudescence of the natural, </w:t>
      </w:r>
      <w:r w:rsidRPr="00E01957">
        <w:rPr>
          <w:rFonts w:eastAsia="Times New Roman"/>
          <w:b/>
          <w:bCs/>
          <w:sz w:val="20"/>
          <w:szCs w:val="20"/>
          <w:u w:val="single"/>
        </w:rPr>
        <w:t>renders irredeemable the very premise of the (anti)social contract</w:t>
      </w:r>
      <w:r w:rsidRPr="00E01957">
        <w:rPr>
          <w:rFonts w:eastAsia="Times New Roman"/>
          <w:sz w:val="16"/>
          <w:szCs w:val="16"/>
        </w:rPr>
        <w:t>.</w:t>
      </w:r>
    </w:p>
    <w:p w14:paraId="34C57B4D" w14:textId="77777777" w:rsidR="00224A00" w:rsidRPr="00E01957" w:rsidRDefault="00224A00" w:rsidP="00224A00">
      <w:pPr>
        <w:spacing w:after="0" w:line="240" w:lineRule="auto"/>
        <w:rPr>
          <w:rFonts w:eastAsia="Times New Roman"/>
          <w:sz w:val="24"/>
          <w:szCs w:val="24"/>
        </w:rPr>
      </w:pPr>
      <w:r w:rsidRPr="00E01957">
        <w:rPr>
          <w:rFonts w:eastAsia="Times New Roman"/>
          <w:sz w:val="20"/>
          <w:szCs w:val="20"/>
          <w:u w:val="single"/>
        </w:rPr>
        <w:t>And every subcontract within the (anti)social contract must result in improvement</w:t>
      </w:r>
      <w:r w:rsidRPr="00E01957">
        <w:rPr>
          <w:rFonts w:eastAsia="Times New Roman"/>
          <w:sz w:val="16"/>
          <w:szCs w:val="16"/>
        </w:rPr>
        <w:t xml:space="preserve">. It’s not a matter of both parties being satisfied with what they have exchanged. </w:t>
      </w:r>
      <w:r w:rsidRPr="00E01957">
        <w:rPr>
          <w:rFonts w:eastAsia="Times New Roman"/>
          <w:sz w:val="20"/>
          <w:szCs w:val="20"/>
          <w:u w:val="single"/>
        </w:rPr>
        <w:t>Such a contract was</w:t>
      </w:r>
      <w:r w:rsidRPr="00E01957">
        <w:rPr>
          <w:rFonts w:eastAsia="Times New Roman"/>
          <w:sz w:val="16"/>
          <w:szCs w:val="16"/>
        </w:rPr>
        <w:t xml:space="preserve"> not just badly made but </w:t>
      </w:r>
      <w:r w:rsidRPr="00E01957">
        <w:rPr>
          <w:rFonts w:eastAsia="Times New Roman"/>
          <w:sz w:val="20"/>
          <w:szCs w:val="20"/>
          <w:u w:val="single"/>
        </w:rPr>
        <w:t>at odds with the desired identity of the contractors</w:t>
      </w:r>
      <w:r w:rsidRPr="00E01957">
        <w:rPr>
          <w:rFonts w:eastAsia="Times New Roman"/>
          <w:sz w:val="16"/>
          <w:szCs w:val="16"/>
        </w:rPr>
        <w:t xml:space="preserve">. And here we can put it the other way around: </w:t>
      </w:r>
      <w:r w:rsidRPr="00E01957">
        <w:rPr>
          <w:rFonts w:eastAsia="Times New Roman"/>
          <w:sz w:val="20"/>
          <w:szCs w:val="20"/>
          <w:u w:val="single"/>
        </w:rPr>
        <w:t>the social contract is conceived by the political theorists</w:t>
      </w:r>
      <w:r w:rsidRPr="00E01957">
        <w:rPr>
          <w:rFonts w:eastAsia="Times New Roman"/>
          <w:sz w:val="16"/>
          <w:szCs w:val="16"/>
        </w:rPr>
        <w:t xml:space="preserve"> also </w:t>
      </w:r>
      <w:r w:rsidRPr="00E01957">
        <w:rPr>
          <w:rFonts w:eastAsia="Times New Roman"/>
          <w:sz w:val="20"/>
          <w:szCs w:val="20"/>
          <w:u w:val="single"/>
        </w:rPr>
        <w:t xml:space="preserve">as a contract amongst those capable of self-improvement, or what they called </w:t>
      </w:r>
      <w:r w:rsidRPr="00E01957">
        <w:rPr>
          <w:rFonts w:eastAsia="Times New Roman"/>
          <w:b/>
          <w:bCs/>
          <w:sz w:val="20"/>
          <w:szCs w:val="20"/>
          <w:u w:val="single"/>
        </w:rPr>
        <w:t>progress</w:t>
      </w:r>
      <w:r w:rsidRPr="00E01957">
        <w:rPr>
          <w:rFonts w:eastAsia="Times New Roman"/>
          <w:sz w:val="20"/>
          <w:szCs w:val="20"/>
          <w:u w:val="single"/>
        </w:rPr>
        <w:t xml:space="preserve">, and this is why it was essentially </w:t>
      </w:r>
      <w:r w:rsidRPr="00E01957">
        <w:rPr>
          <w:rFonts w:eastAsia="Times New Roman"/>
          <w:b/>
          <w:bCs/>
          <w:sz w:val="20"/>
          <w:szCs w:val="20"/>
          <w:u w:val="single"/>
        </w:rPr>
        <w:t>destructive of the notions of exchange encountered amongst feudal rebels</w:t>
      </w:r>
      <w:r w:rsidRPr="00E01957">
        <w:rPr>
          <w:rFonts w:eastAsia="Times New Roman"/>
          <w:sz w:val="16"/>
          <w:szCs w:val="16"/>
        </w:rPr>
        <w:t xml:space="preserve"> (Robinson’s </w:t>
      </w:r>
      <w:r w:rsidRPr="00E01957">
        <w:rPr>
          <w:rFonts w:eastAsia="Times New Roman"/>
          <w:i/>
          <w:iCs/>
          <w:sz w:val="16"/>
          <w:szCs w:val="16"/>
        </w:rPr>
        <w:t>An Anthropology of Marxism</w:t>
      </w:r>
      <w:r w:rsidRPr="00E01957">
        <w:rPr>
          <w:rFonts w:eastAsia="Times New Roman"/>
          <w:sz w:val="16"/>
          <w:szCs w:val="16"/>
        </w:rPr>
        <w:t xml:space="preserve"> is instructive here) </w:t>
      </w:r>
      <w:r w:rsidRPr="00E01957">
        <w:rPr>
          <w:rFonts w:eastAsia="Times New Roman"/>
          <w:b/>
          <w:bCs/>
          <w:sz w:val="20"/>
          <w:szCs w:val="20"/>
          <w:u w:val="single"/>
        </w:rPr>
        <w:t>or of exchange encountered amongst Africans who would rather move elsewhere than enter into conflict to gain improvement</w:t>
      </w:r>
      <w:r w:rsidRPr="00E01957">
        <w:rPr>
          <w:rFonts w:eastAsia="Times New Roman"/>
          <w:sz w:val="16"/>
          <w:szCs w:val="16"/>
        </w:rPr>
        <w:t xml:space="preserve"> (Robinson’s </w:t>
      </w:r>
      <w:r w:rsidRPr="00E01957">
        <w:rPr>
          <w:rFonts w:eastAsia="Times New Roman"/>
          <w:i/>
          <w:iCs/>
          <w:sz w:val="16"/>
          <w:szCs w:val="16"/>
        </w:rPr>
        <w:t>Black Marxism</w:t>
      </w:r>
      <w:r w:rsidRPr="00E01957">
        <w:rPr>
          <w:rFonts w:eastAsia="Times New Roman"/>
          <w:sz w:val="16"/>
          <w:szCs w:val="16"/>
        </w:rPr>
        <w:t xml:space="preserve"> is instructive here).13 </w:t>
      </w:r>
      <w:r w:rsidRPr="00E01957">
        <w:rPr>
          <w:rFonts w:eastAsia="Times New Roman"/>
          <w:sz w:val="20"/>
          <w:szCs w:val="20"/>
          <w:u w:val="single"/>
        </w:rPr>
        <w:t xml:space="preserve">Ferguson and Kant both say </w:t>
      </w:r>
      <w:r w:rsidRPr="00E01957">
        <w:rPr>
          <w:rFonts w:eastAsia="Times New Roman"/>
          <w:b/>
          <w:bCs/>
          <w:sz w:val="20"/>
          <w:szCs w:val="20"/>
          <w:u w:val="single"/>
        </w:rPr>
        <w:t>war is about improvement of the European race</w:t>
      </w:r>
      <w:r w:rsidRPr="00E01957">
        <w:rPr>
          <w:rFonts w:eastAsia="Times New Roman"/>
          <w:sz w:val="16"/>
          <w:szCs w:val="16"/>
        </w:rPr>
        <w:t xml:space="preserve">. </w:t>
      </w:r>
      <w:r w:rsidRPr="00E01957">
        <w:rPr>
          <w:rFonts w:eastAsia="Times New Roman"/>
          <w:sz w:val="20"/>
          <w:szCs w:val="20"/>
          <w:u w:val="single"/>
        </w:rPr>
        <w:t xml:space="preserve">And Robinson teaches us that this is carried out as a </w:t>
      </w:r>
      <w:r w:rsidRPr="00E01957">
        <w:rPr>
          <w:rFonts w:eastAsia="Times New Roman"/>
          <w:b/>
          <w:bCs/>
          <w:sz w:val="20"/>
          <w:szCs w:val="20"/>
          <w:u w:val="single"/>
        </w:rPr>
        <w:t>violent intra-European racialization of difference</w:t>
      </w:r>
      <w:r w:rsidRPr="00E01957">
        <w:rPr>
          <w:rFonts w:eastAsia="Times New Roman"/>
          <w:sz w:val="20"/>
          <w:szCs w:val="20"/>
          <w:u w:val="single"/>
        </w:rPr>
        <w:t xml:space="preserve">, a continually </w:t>
      </w:r>
      <w:r w:rsidRPr="00E01957">
        <w:rPr>
          <w:rFonts w:eastAsia="Times New Roman"/>
          <w:b/>
          <w:bCs/>
          <w:sz w:val="20"/>
          <w:szCs w:val="20"/>
          <w:u w:val="single"/>
        </w:rPr>
        <w:t>barbaric festival</w:t>
      </w:r>
      <w:r w:rsidRPr="00E01957">
        <w:rPr>
          <w:rFonts w:eastAsia="Times New Roman"/>
          <w:sz w:val="20"/>
          <w:szCs w:val="20"/>
          <w:u w:val="single"/>
        </w:rPr>
        <w:t xml:space="preserve"> in which incursion and the instantiation of improvement as </w:t>
      </w:r>
      <w:r w:rsidRPr="00E01957">
        <w:rPr>
          <w:rFonts w:eastAsia="Times New Roman"/>
          <w:b/>
          <w:bCs/>
          <w:sz w:val="20"/>
          <w:szCs w:val="20"/>
          <w:u w:val="single"/>
        </w:rPr>
        <w:t>militarily enforced externalities</w:t>
      </w:r>
      <w:r w:rsidRPr="00E01957">
        <w:rPr>
          <w:rFonts w:eastAsia="Times New Roman"/>
          <w:sz w:val="20"/>
          <w:szCs w:val="20"/>
          <w:u w:val="single"/>
        </w:rPr>
        <w:t xml:space="preserve"> produce Europe, and then the globe, as </w:t>
      </w:r>
      <w:r w:rsidRPr="00E01957">
        <w:rPr>
          <w:rFonts w:eastAsia="Times New Roman"/>
          <w:b/>
          <w:bCs/>
          <w:sz w:val="20"/>
          <w:szCs w:val="20"/>
          <w:u w:val="single"/>
        </w:rPr>
        <w:t>dead and deadly bodies politic</w:t>
      </w:r>
      <w:r w:rsidRPr="00E01957">
        <w:rPr>
          <w:rFonts w:eastAsia="Times New Roman"/>
          <w:sz w:val="20"/>
          <w:szCs w:val="20"/>
          <w:u w:val="single"/>
        </w:rPr>
        <w:t xml:space="preserve">, </w:t>
      </w:r>
      <w:r w:rsidRPr="00E01957">
        <w:rPr>
          <w:rFonts w:eastAsia="Times New Roman"/>
          <w:b/>
          <w:bCs/>
          <w:sz w:val="20"/>
          <w:szCs w:val="20"/>
          <w:u w:val="single"/>
        </w:rPr>
        <w:t>monsters whose mechanized, drone-like simulations of spirit regulate the social</w:t>
      </w:r>
      <w:r w:rsidRPr="00E01957">
        <w:rPr>
          <w:rFonts w:eastAsia="Times New Roman"/>
          <w:sz w:val="20"/>
          <w:szCs w:val="20"/>
          <w:u w:val="single"/>
        </w:rPr>
        <w:t xml:space="preserve"> with the kind of latex affability and latent menace commonly associated with </w:t>
      </w:r>
      <w:r w:rsidRPr="00E01957">
        <w:rPr>
          <w:rFonts w:eastAsia="Times New Roman"/>
          <w:b/>
          <w:bCs/>
          <w:sz w:val="20"/>
          <w:szCs w:val="20"/>
          <w:u w:val="single"/>
        </w:rPr>
        <w:t>police commissioners and university provosts</w:t>
      </w:r>
      <w:r w:rsidRPr="00E01957">
        <w:rPr>
          <w:rFonts w:eastAsia="Times New Roman"/>
          <w:sz w:val="16"/>
          <w:szCs w:val="16"/>
        </w:rPr>
        <w:t xml:space="preserve">. </w:t>
      </w:r>
      <w:r w:rsidRPr="00E01957">
        <w:rPr>
          <w:rFonts w:eastAsia="Times New Roman"/>
          <w:b/>
          <w:bCs/>
          <w:highlight w:val="green"/>
          <w:u w:val="single"/>
        </w:rPr>
        <w:t>Antisocial sociability is the basis of the social contract</w:t>
      </w:r>
      <w:r w:rsidRPr="00E01957">
        <w:rPr>
          <w:rFonts w:eastAsia="Times New Roman"/>
          <w:highlight w:val="green"/>
        </w:rPr>
        <w:t>.</w:t>
      </w:r>
      <w:r w:rsidRPr="00E01957">
        <w:rPr>
          <w:rFonts w:eastAsia="Times New Roman"/>
          <w:sz w:val="16"/>
          <w:szCs w:val="16"/>
        </w:rPr>
        <w:t xml:space="preserve"> In the end, </w:t>
      </w:r>
      <w:r w:rsidRPr="00E01957">
        <w:rPr>
          <w:rFonts w:eastAsia="Times New Roman"/>
          <w:b/>
          <w:bCs/>
          <w:sz w:val="20"/>
          <w:szCs w:val="20"/>
          <w:u w:val="single"/>
        </w:rPr>
        <w:t>improvement is war</w:t>
      </w:r>
      <w:r w:rsidRPr="00E01957">
        <w:rPr>
          <w:rFonts w:eastAsia="Times New Roman"/>
          <w:sz w:val="20"/>
          <w:szCs w:val="20"/>
          <w:u w:val="single"/>
        </w:rPr>
        <w:t xml:space="preserve">, which is why </w:t>
      </w:r>
      <w:r w:rsidRPr="00E01957">
        <w:rPr>
          <w:rFonts w:eastAsia="Times New Roman"/>
          <w:b/>
          <w:bCs/>
          <w:highlight w:val="green"/>
          <w:u w:val="single"/>
        </w:rPr>
        <w:t>the public sphere is war</w:t>
      </w:r>
      <w:r w:rsidRPr="00E01957">
        <w:rPr>
          <w:rFonts w:eastAsia="Times New Roman"/>
          <w:sz w:val="20"/>
          <w:szCs w:val="20"/>
          <w:u w:val="single"/>
        </w:rPr>
        <w:t>, and why the private</w:t>
      </w:r>
      <w:r w:rsidRPr="00E01957">
        <w:rPr>
          <w:rFonts w:eastAsia="Times New Roman"/>
          <w:sz w:val="16"/>
          <w:szCs w:val="16"/>
        </w:rPr>
        <w:t xml:space="preserve"> – </w:t>
      </w:r>
      <w:r w:rsidRPr="00E01957">
        <w:rPr>
          <w:rFonts w:eastAsia="Times New Roman"/>
          <w:sz w:val="20"/>
          <w:szCs w:val="20"/>
          <w:u w:val="single"/>
        </w:rPr>
        <w:t xml:space="preserve">in its </w:t>
      </w:r>
      <w:r w:rsidRPr="00E01957">
        <w:rPr>
          <w:rFonts w:eastAsia="Times New Roman"/>
          <w:b/>
          <w:bCs/>
          <w:sz w:val="20"/>
          <w:szCs w:val="20"/>
          <w:u w:val="single"/>
        </w:rPr>
        <w:t>anti- and ante-individual impurity</w:t>
      </w:r>
      <w:r w:rsidRPr="00E01957">
        <w:rPr>
          <w:rFonts w:eastAsia="Times New Roman"/>
          <w:sz w:val="20"/>
          <w:szCs w:val="20"/>
          <w:u w:val="single"/>
        </w:rPr>
        <w:t xml:space="preserve">, as </w:t>
      </w:r>
      <w:r w:rsidRPr="00E01957">
        <w:rPr>
          <w:rFonts w:eastAsia="Times New Roman"/>
          <w:b/>
          <w:bCs/>
          <w:sz w:val="20"/>
          <w:szCs w:val="20"/>
          <w:u w:val="single"/>
        </w:rPr>
        <w:t>refuge even under constant pressure</w:t>
      </w:r>
      <w:r w:rsidRPr="00E01957">
        <w:rPr>
          <w:rFonts w:eastAsia="Times New Roman"/>
          <w:sz w:val="16"/>
          <w:szCs w:val="16"/>
        </w:rPr>
        <w:t xml:space="preserve"> – </w:t>
      </w:r>
      <w:r w:rsidRPr="00E01957">
        <w:rPr>
          <w:rFonts w:eastAsia="Times New Roman"/>
          <w:sz w:val="20"/>
          <w:szCs w:val="20"/>
          <w:u w:val="single"/>
        </w:rPr>
        <w:t xml:space="preserve">is </w:t>
      </w:r>
      <w:r w:rsidRPr="00E01957">
        <w:rPr>
          <w:rFonts w:eastAsia="Times New Roman"/>
          <w:b/>
          <w:bCs/>
          <w:sz w:val="20"/>
          <w:szCs w:val="20"/>
          <w:u w:val="single"/>
        </w:rPr>
        <w:t>a porch</w:t>
      </w:r>
      <w:r w:rsidRPr="00E01957">
        <w:rPr>
          <w:rFonts w:eastAsia="Times New Roman"/>
          <w:sz w:val="16"/>
          <w:szCs w:val="16"/>
        </w:rPr>
        <w:t>.</w:t>
      </w:r>
    </w:p>
    <w:p w14:paraId="17181477" w14:textId="77777777" w:rsidR="00224A00" w:rsidRPr="00E01957" w:rsidRDefault="00224A00" w:rsidP="00224A00">
      <w:pPr>
        <w:spacing w:after="0" w:line="240" w:lineRule="auto"/>
        <w:rPr>
          <w:rFonts w:eastAsia="Times New Roman"/>
          <w:sz w:val="24"/>
          <w:szCs w:val="24"/>
        </w:rPr>
      </w:pPr>
      <w:r w:rsidRPr="00E01957">
        <w:rPr>
          <w:rFonts w:eastAsia="Times New Roman"/>
          <w:b/>
          <w:bCs/>
          <w:sz w:val="20"/>
          <w:szCs w:val="20"/>
          <w:u w:val="single"/>
        </w:rPr>
        <w:t>The (anti)social contract is haunted by the economic contract</w:t>
      </w:r>
      <w:r w:rsidRPr="00E01957">
        <w:rPr>
          <w:rFonts w:eastAsia="Times New Roman"/>
          <w:sz w:val="20"/>
          <w:szCs w:val="20"/>
          <w:u w:val="single"/>
        </w:rPr>
        <w:t>, which is</w:t>
      </w:r>
      <w:r w:rsidRPr="00E01957">
        <w:rPr>
          <w:rFonts w:eastAsia="Times New Roman"/>
          <w:sz w:val="16"/>
          <w:szCs w:val="16"/>
        </w:rPr>
        <w:t xml:space="preserve"> not a contract of exchange like one might find in friendship, but </w:t>
      </w:r>
      <w:r w:rsidRPr="00E01957">
        <w:rPr>
          <w:rFonts w:eastAsia="Times New Roman"/>
          <w:sz w:val="20"/>
          <w:szCs w:val="20"/>
          <w:u w:val="single"/>
        </w:rPr>
        <w:t xml:space="preserve">a contract based on </w:t>
      </w:r>
      <w:r w:rsidRPr="00E01957">
        <w:rPr>
          <w:rFonts w:eastAsia="Times New Roman"/>
          <w:b/>
          <w:bCs/>
          <w:sz w:val="20"/>
          <w:szCs w:val="20"/>
          <w:u w:val="single"/>
        </w:rPr>
        <w:t>the claim to ownership of oneself, others, and nature</w:t>
      </w:r>
      <w:r w:rsidRPr="00E01957">
        <w:rPr>
          <w:rFonts w:eastAsia="Times New Roman"/>
          <w:sz w:val="20"/>
          <w:szCs w:val="20"/>
          <w:u w:val="single"/>
        </w:rPr>
        <w:t xml:space="preserve"> that is always tied to </w:t>
      </w:r>
      <w:r w:rsidRPr="00E01957">
        <w:rPr>
          <w:rFonts w:eastAsia="Times New Roman"/>
          <w:b/>
          <w:bCs/>
          <w:sz w:val="20"/>
          <w:szCs w:val="20"/>
          <w:u w:val="single"/>
        </w:rPr>
        <w:t>what more one can make of</w:t>
      </w:r>
      <w:r w:rsidRPr="00E01957">
        <w:rPr>
          <w:rFonts w:eastAsia="Times New Roman"/>
          <w:sz w:val="20"/>
          <w:szCs w:val="20"/>
          <w:u w:val="single"/>
        </w:rPr>
        <w:t xml:space="preserve">, which is to say </w:t>
      </w:r>
      <w:r w:rsidRPr="00E01957">
        <w:rPr>
          <w:rFonts w:eastAsia="Times New Roman"/>
          <w:b/>
          <w:bCs/>
          <w:sz w:val="20"/>
          <w:szCs w:val="20"/>
          <w:u w:val="single"/>
        </w:rPr>
        <w:t>accumulate</w:t>
      </w:r>
      <w:r w:rsidRPr="00E01957">
        <w:rPr>
          <w:rFonts w:eastAsia="Times New Roman"/>
          <w:sz w:val="20"/>
          <w:szCs w:val="20"/>
          <w:u w:val="single"/>
        </w:rPr>
        <w:t xml:space="preserve"> in and through, oneself, others, and nature</w:t>
      </w:r>
      <w:r w:rsidRPr="00E01957">
        <w:rPr>
          <w:rFonts w:eastAsia="Times New Roman"/>
          <w:sz w:val="16"/>
          <w:szCs w:val="16"/>
        </w:rPr>
        <w:t xml:space="preserve">. In other words, </w:t>
      </w:r>
      <w:r w:rsidRPr="00E01957">
        <w:rPr>
          <w:rFonts w:eastAsia="Times New Roman"/>
          <w:sz w:val="20"/>
          <w:szCs w:val="20"/>
          <w:u w:val="single"/>
        </w:rPr>
        <w:t xml:space="preserve">the expanding universe of ownership took a contractual form that was </w:t>
      </w:r>
      <w:r w:rsidRPr="00E01957">
        <w:rPr>
          <w:rFonts w:eastAsia="Times New Roman"/>
          <w:b/>
          <w:bCs/>
          <w:sz w:val="20"/>
          <w:szCs w:val="20"/>
          <w:u w:val="single"/>
        </w:rPr>
        <w:t>not limited</w:t>
      </w:r>
      <w:r w:rsidRPr="00E01957">
        <w:rPr>
          <w:rFonts w:eastAsia="Times New Roman"/>
          <w:sz w:val="16"/>
          <w:szCs w:val="16"/>
        </w:rPr>
        <w:t xml:space="preserve">, as is sometimes supposed, </w:t>
      </w:r>
      <w:r w:rsidRPr="00E01957">
        <w:rPr>
          <w:rFonts w:eastAsia="Times New Roman"/>
          <w:b/>
          <w:bCs/>
          <w:sz w:val="20"/>
          <w:szCs w:val="20"/>
          <w:u w:val="single"/>
        </w:rPr>
        <w:t>to free individuals</w:t>
      </w:r>
      <w:r w:rsidRPr="00E01957">
        <w:rPr>
          <w:rFonts w:eastAsia="Times New Roman"/>
          <w:sz w:val="16"/>
          <w:szCs w:val="16"/>
        </w:rPr>
        <w:t xml:space="preserve"> – that is, </w:t>
      </w:r>
      <w:r w:rsidRPr="00E01957">
        <w:rPr>
          <w:rFonts w:eastAsia="Times New Roman"/>
          <w:sz w:val="20"/>
          <w:szCs w:val="20"/>
          <w:u w:val="single"/>
        </w:rPr>
        <w:t>to the European subject imagined by the European theorist</w:t>
      </w:r>
      <w:r w:rsidRPr="00E01957">
        <w:rPr>
          <w:rFonts w:eastAsia="Times New Roman"/>
          <w:sz w:val="16"/>
          <w:szCs w:val="16"/>
        </w:rPr>
        <w:t xml:space="preserve">; </w:t>
      </w:r>
      <w:r w:rsidRPr="00E01957">
        <w:rPr>
          <w:rFonts w:eastAsia="Times New Roman"/>
          <w:sz w:val="20"/>
          <w:szCs w:val="20"/>
          <w:u w:val="single"/>
        </w:rPr>
        <w:t>it is a contractual form</w:t>
      </w:r>
      <w:r w:rsidRPr="00E01957">
        <w:rPr>
          <w:rFonts w:eastAsia="Times New Roman"/>
          <w:sz w:val="16"/>
          <w:szCs w:val="16"/>
        </w:rPr>
        <w:t xml:space="preserve">, rather, </w:t>
      </w:r>
      <w:r w:rsidRPr="00E01957">
        <w:rPr>
          <w:rFonts w:eastAsia="Times New Roman"/>
          <w:sz w:val="20"/>
          <w:szCs w:val="20"/>
          <w:u w:val="single"/>
        </w:rPr>
        <w:t xml:space="preserve">that requires </w:t>
      </w:r>
      <w:r w:rsidRPr="00E01957">
        <w:rPr>
          <w:rFonts w:eastAsia="Times New Roman"/>
          <w:b/>
          <w:bCs/>
          <w:sz w:val="20"/>
          <w:szCs w:val="20"/>
          <w:u w:val="single"/>
        </w:rPr>
        <w:t>broad-spectrum contact</w:t>
      </w:r>
      <w:r w:rsidRPr="00E01957">
        <w:rPr>
          <w:rFonts w:eastAsia="Times New Roman"/>
          <w:sz w:val="20"/>
          <w:szCs w:val="20"/>
          <w:u w:val="single"/>
        </w:rPr>
        <w:t xml:space="preserve"> as the material ground of its exclusive and exclusionary network</w:t>
      </w:r>
      <w:r w:rsidRPr="00E01957">
        <w:rPr>
          <w:rFonts w:eastAsia="Times New Roman"/>
          <w:sz w:val="16"/>
          <w:szCs w:val="16"/>
        </w:rPr>
        <w:t xml:space="preserve">. </w:t>
      </w:r>
      <w:r w:rsidRPr="00E01957">
        <w:rPr>
          <w:rFonts w:eastAsia="Times New Roman"/>
          <w:sz w:val="20"/>
          <w:szCs w:val="20"/>
          <w:u w:val="single"/>
        </w:rPr>
        <w:t>What makes it truly dangerous is that it could never get free of that from which it wished to distinguish itself</w:t>
      </w:r>
      <w:r w:rsidRPr="00E01957">
        <w:rPr>
          <w:rFonts w:eastAsia="Times New Roman"/>
          <w:sz w:val="16"/>
          <w:szCs w:val="16"/>
        </w:rPr>
        <w:t xml:space="preserve">; </w:t>
      </w:r>
      <w:r w:rsidRPr="00E01957">
        <w:rPr>
          <w:rFonts w:eastAsia="Times New Roman"/>
          <w:sz w:val="20"/>
          <w:szCs w:val="20"/>
          <w:u w:val="single"/>
        </w:rPr>
        <w:t xml:space="preserve">what is truly dangerous to it is that what is forced to grant its exception can </w:t>
      </w:r>
      <w:r w:rsidRPr="00E01957">
        <w:rPr>
          <w:rFonts w:eastAsia="Times New Roman"/>
          <w:b/>
          <w:bCs/>
          <w:sz w:val="20"/>
          <w:szCs w:val="20"/>
          <w:u w:val="single"/>
        </w:rPr>
        <w:t>refuse the contract</w:t>
      </w:r>
      <w:r w:rsidRPr="00E01957">
        <w:rPr>
          <w:rFonts w:eastAsia="Times New Roman"/>
          <w:sz w:val="20"/>
          <w:szCs w:val="20"/>
          <w:u w:val="single"/>
        </w:rPr>
        <w:t xml:space="preserve"> to which it is a third (or an innumerable or a non</w:t>
      </w:r>
      <w:proofErr w:type="gramStart"/>
      <w:r w:rsidRPr="00E01957">
        <w:rPr>
          <w:rFonts w:eastAsia="Times New Roman"/>
          <w:sz w:val="20"/>
          <w:szCs w:val="20"/>
          <w:u w:val="single"/>
        </w:rPr>
        <w:t>-)party</w:t>
      </w:r>
      <w:proofErr w:type="gramEnd"/>
      <w:r w:rsidRPr="00E01957">
        <w:rPr>
          <w:rFonts w:eastAsia="Times New Roman"/>
          <w:sz w:val="16"/>
          <w:szCs w:val="16"/>
        </w:rPr>
        <w:t xml:space="preserve">. </w:t>
      </w:r>
      <w:r w:rsidRPr="00E01957">
        <w:rPr>
          <w:rFonts w:eastAsia="Times New Roman"/>
          <w:b/>
          <w:bCs/>
          <w:highlight w:val="green"/>
          <w:u w:val="single"/>
        </w:rPr>
        <w:t>Exchange</w:t>
      </w:r>
      <w:r w:rsidRPr="00E01957">
        <w:rPr>
          <w:rFonts w:eastAsia="Times New Roman"/>
          <w:highlight w:val="green"/>
        </w:rPr>
        <w:t>,</w:t>
      </w:r>
      <w:r w:rsidRPr="00E01957">
        <w:rPr>
          <w:rFonts w:eastAsia="Times New Roman"/>
          <w:sz w:val="16"/>
          <w:szCs w:val="16"/>
        </w:rPr>
        <w:t xml:space="preserve"> on the other hand, </w:t>
      </w:r>
      <w:r w:rsidRPr="00E01957">
        <w:rPr>
          <w:rFonts w:eastAsia="Times New Roman"/>
          <w:highlight w:val="green"/>
          <w:u w:val="single"/>
        </w:rPr>
        <w:t xml:space="preserve">is a practice that </w:t>
      </w:r>
      <w:r w:rsidRPr="00E01957">
        <w:rPr>
          <w:rFonts w:eastAsia="Times New Roman"/>
          <w:b/>
          <w:bCs/>
          <w:highlight w:val="green"/>
          <w:u w:val="single"/>
        </w:rPr>
        <w:t>prevents accumulation at, and as the elimination of, its source – the self-improving individual</w:t>
      </w:r>
      <w:r w:rsidRPr="00E01957">
        <w:rPr>
          <w:rFonts w:eastAsia="Times New Roman"/>
          <w:highlight w:val="green"/>
        </w:rPr>
        <w:t>.</w:t>
      </w:r>
      <w:r w:rsidRPr="00E01957">
        <w:rPr>
          <w:rFonts w:eastAsia="Times New Roman"/>
          <w:sz w:val="16"/>
          <w:szCs w:val="16"/>
        </w:rPr>
        <w:t xml:space="preserve"> Instead, </w:t>
      </w:r>
      <w:r w:rsidRPr="00E01957">
        <w:rPr>
          <w:rFonts w:eastAsia="Times New Roman"/>
          <w:sz w:val="20"/>
          <w:szCs w:val="20"/>
          <w:u w:val="single"/>
        </w:rPr>
        <w:t xml:space="preserve">exchange, given in and as </w:t>
      </w:r>
      <w:r w:rsidRPr="00E01957">
        <w:rPr>
          <w:rFonts w:eastAsia="Times New Roman"/>
          <w:b/>
          <w:bCs/>
          <w:sz w:val="20"/>
          <w:szCs w:val="20"/>
          <w:u w:val="single"/>
        </w:rPr>
        <w:t>the differential and differentiating entanglement of social life</w:t>
      </w:r>
      <w:r w:rsidRPr="00E01957">
        <w:rPr>
          <w:rFonts w:eastAsia="Times New Roman"/>
          <w:sz w:val="20"/>
          <w:szCs w:val="20"/>
          <w:u w:val="single"/>
        </w:rPr>
        <w:t xml:space="preserve">, even </w:t>
      </w:r>
      <w:r w:rsidRPr="00E01957">
        <w:rPr>
          <w:rFonts w:eastAsia="Times New Roman"/>
          <w:b/>
          <w:bCs/>
          <w:sz w:val="20"/>
          <w:szCs w:val="20"/>
          <w:u w:val="single"/>
        </w:rPr>
        <w:t>under the most powerful forms of constraint and regulation</w:t>
      </w:r>
      <w:r w:rsidRPr="00E01957">
        <w:rPr>
          <w:rFonts w:eastAsia="Times New Roman"/>
          <w:sz w:val="20"/>
          <w:szCs w:val="20"/>
          <w:u w:val="single"/>
        </w:rPr>
        <w:t xml:space="preserve">, is about a </w:t>
      </w:r>
      <w:r w:rsidRPr="00E01957">
        <w:rPr>
          <w:rFonts w:eastAsia="Times New Roman"/>
          <w:b/>
          <w:bCs/>
          <w:sz w:val="20"/>
          <w:szCs w:val="20"/>
          <w:u w:val="single"/>
        </w:rPr>
        <w:t>social optimum</w:t>
      </w:r>
      <w:r w:rsidRPr="00E01957">
        <w:rPr>
          <w:rFonts w:eastAsia="Times New Roman"/>
          <w:sz w:val="16"/>
          <w:szCs w:val="16"/>
        </w:rPr>
        <w:t>.</w:t>
      </w:r>
    </w:p>
    <w:p w14:paraId="11D5C464" w14:textId="77777777" w:rsidR="00224A00" w:rsidRPr="00E01957" w:rsidRDefault="00224A00" w:rsidP="00224A00">
      <w:pPr>
        <w:spacing w:after="0" w:line="240" w:lineRule="auto"/>
        <w:rPr>
          <w:rFonts w:eastAsia="Times New Roman"/>
          <w:sz w:val="24"/>
          <w:szCs w:val="24"/>
        </w:rPr>
      </w:pPr>
    </w:p>
    <w:p w14:paraId="50DBFBC8" w14:textId="77777777" w:rsidR="00224A00" w:rsidRPr="00E01957" w:rsidRDefault="00224A00" w:rsidP="00224A00">
      <w:pPr>
        <w:pStyle w:val="Heading4"/>
        <w:rPr>
          <w:rFonts w:eastAsia="Times New Roman" w:cs="Arial"/>
        </w:rPr>
      </w:pPr>
      <w:r w:rsidRPr="00E01957">
        <w:rPr>
          <w:rFonts w:eastAsia="Times New Roman" w:cs="Arial"/>
        </w:rPr>
        <w:t>This logistical imperative to improve yields a racialized speciation of all planetary existence which culminates in the destruction of the earth</w:t>
      </w:r>
    </w:p>
    <w:p w14:paraId="2256FE20" w14:textId="2568F727"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w:t>
      </w:r>
      <w:r w:rsidR="00661D63" w:rsidRPr="00E01957">
        <w:rPr>
          <w:rFonts w:eastAsia="Times New Roman"/>
          <w:b/>
          <w:bCs/>
          <w:sz w:val="26"/>
          <w:szCs w:val="26"/>
        </w:rPr>
        <w:t>3</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28-30) </w:t>
      </w:r>
      <w:proofErr w:type="spellStart"/>
      <w:r w:rsidRPr="00E01957">
        <w:rPr>
          <w:rFonts w:eastAsia="Times New Roman"/>
          <w:sz w:val="20"/>
          <w:szCs w:val="20"/>
        </w:rPr>
        <w:t>gz</w:t>
      </w:r>
      <w:proofErr w:type="spellEnd"/>
    </w:p>
    <w:p w14:paraId="7E5FDCA0" w14:textId="77777777" w:rsidR="00224A00" w:rsidRPr="00E01957" w:rsidRDefault="00224A00" w:rsidP="00224A00">
      <w:pPr>
        <w:spacing w:after="0" w:line="240" w:lineRule="auto"/>
        <w:rPr>
          <w:rFonts w:eastAsia="Times New Roman"/>
          <w:sz w:val="24"/>
          <w:szCs w:val="24"/>
        </w:rPr>
      </w:pPr>
      <w:r w:rsidRPr="00E01957">
        <w:rPr>
          <w:rFonts w:eastAsia="Times New Roman"/>
          <w:sz w:val="16"/>
          <w:szCs w:val="16"/>
        </w:rPr>
        <w:t xml:space="preserve">What does it mean to stand for improvement? Or worse, to stand for what business calls </w:t>
      </w:r>
      <w:r w:rsidRPr="00E01957">
        <w:rPr>
          <w:rFonts w:eastAsia="Times New Roman"/>
          <w:b/>
          <w:bCs/>
          <w:highlight w:val="green"/>
          <w:u w:val="single"/>
        </w:rPr>
        <w:t xml:space="preserve">a ‘commitment to continuous </w:t>
      </w:r>
      <w:proofErr w:type="gramStart"/>
      <w:r w:rsidRPr="00E01957">
        <w:rPr>
          <w:rFonts w:eastAsia="Times New Roman"/>
          <w:b/>
          <w:bCs/>
          <w:highlight w:val="green"/>
          <w:u w:val="single"/>
        </w:rPr>
        <w:t>improvement</w:t>
      </w:r>
      <w:r w:rsidRPr="00E01957">
        <w:rPr>
          <w:rFonts w:eastAsia="Times New Roman"/>
          <w:b/>
          <w:bCs/>
          <w:sz w:val="20"/>
          <w:szCs w:val="20"/>
          <w:u w:val="single"/>
        </w:rPr>
        <w:t>‘</w:t>
      </w:r>
      <w:proofErr w:type="gramEnd"/>
      <w:r w:rsidRPr="00E01957">
        <w:rPr>
          <w:rFonts w:eastAsia="Times New Roman"/>
          <w:b/>
          <w:bCs/>
          <w:sz w:val="20"/>
          <w:szCs w:val="20"/>
          <w:u w:val="single"/>
        </w:rPr>
        <w:t>?</w:t>
      </w:r>
      <w:r w:rsidRPr="00E01957">
        <w:rPr>
          <w:rFonts w:eastAsia="Times New Roman"/>
          <w:sz w:val="16"/>
          <w:szCs w:val="16"/>
        </w:rPr>
        <w:t xml:space="preserve"> It </w:t>
      </w:r>
      <w:r w:rsidRPr="00E01957">
        <w:rPr>
          <w:rFonts w:eastAsia="Times New Roman"/>
          <w:b/>
          <w:bCs/>
          <w:highlight w:val="green"/>
          <w:u w:val="single"/>
        </w:rPr>
        <w:t>means</w:t>
      </w:r>
      <w:r w:rsidRPr="00E01957">
        <w:rPr>
          <w:rFonts w:eastAsia="Times New Roman"/>
          <w:sz w:val="16"/>
          <w:szCs w:val="16"/>
        </w:rPr>
        <w:t xml:space="preserve"> to stand for </w:t>
      </w:r>
      <w:r w:rsidRPr="00E01957">
        <w:rPr>
          <w:rFonts w:eastAsia="Times New Roman"/>
          <w:b/>
          <w:bCs/>
          <w:sz w:val="20"/>
          <w:szCs w:val="20"/>
          <w:u w:val="single"/>
        </w:rPr>
        <w:t xml:space="preserve">the </w:t>
      </w:r>
      <w:r w:rsidRPr="00E01957">
        <w:rPr>
          <w:rFonts w:eastAsia="Times New Roman"/>
          <w:b/>
          <w:bCs/>
          <w:highlight w:val="green"/>
          <w:u w:val="single"/>
        </w:rPr>
        <w:t>brutal speciation of all</w:t>
      </w:r>
      <w:r w:rsidRPr="00E01957">
        <w:rPr>
          <w:rFonts w:eastAsia="Times New Roman"/>
          <w:sz w:val="16"/>
          <w:szCs w:val="16"/>
        </w:rPr>
        <w:t xml:space="preserve">. To take a stand for </w:t>
      </w:r>
      <w:r w:rsidRPr="00E01957">
        <w:rPr>
          <w:rFonts w:eastAsia="Times New Roman"/>
          <w:sz w:val="20"/>
          <w:szCs w:val="20"/>
          <w:u w:val="single"/>
        </w:rPr>
        <w:t xml:space="preserve">speciation is the beginning of a </w:t>
      </w:r>
      <w:r w:rsidRPr="00E01957">
        <w:rPr>
          <w:rFonts w:eastAsia="Times New Roman"/>
          <w:b/>
          <w:bCs/>
          <w:sz w:val="20"/>
          <w:szCs w:val="20"/>
          <w:u w:val="single"/>
        </w:rPr>
        <w:t>diabolical usufruct</w:t>
      </w:r>
      <w:r w:rsidRPr="00E01957">
        <w:rPr>
          <w:rFonts w:eastAsia="Times New Roman"/>
          <w:sz w:val="16"/>
          <w:szCs w:val="16"/>
        </w:rPr>
        <w:t xml:space="preserve">. </w:t>
      </w:r>
      <w:r w:rsidRPr="00E01957">
        <w:rPr>
          <w:rFonts w:eastAsia="Times New Roman"/>
          <w:b/>
          <w:bCs/>
          <w:highlight w:val="green"/>
          <w:u w:val="single"/>
        </w:rPr>
        <w:t>Improvement comes to us by way of an innovation in land tenure</w:t>
      </w:r>
      <w:r w:rsidRPr="00E01957">
        <w:rPr>
          <w:rFonts w:eastAsia="Times New Roman"/>
          <w:highlight w:val="green"/>
          <w:u w:val="single"/>
        </w:rPr>
        <w:t xml:space="preserve">, where </w:t>
      </w:r>
      <w:r w:rsidRPr="00E01957">
        <w:rPr>
          <w:rFonts w:eastAsia="Times New Roman"/>
          <w:b/>
          <w:bCs/>
          <w:highlight w:val="green"/>
          <w:u w:val="single"/>
        </w:rPr>
        <w:t>individuated ownership, derived from increasing the land’s productivity, is given in the perpetual</w:t>
      </w:r>
      <w:r w:rsidRPr="00E01957">
        <w:rPr>
          <w:rFonts w:eastAsia="Times New Roman"/>
          <w:highlight w:val="green"/>
        </w:rPr>
        <w:t>,</w:t>
      </w:r>
      <w:r w:rsidRPr="00E01957">
        <w:rPr>
          <w:rFonts w:eastAsia="Times New Roman"/>
          <w:sz w:val="16"/>
          <w:szCs w:val="16"/>
        </w:rPr>
        <w:t xml:space="preserve"> and thus arrested, becoming of exception’s miniature. This is to say that </w:t>
      </w:r>
      <w:r w:rsidRPr="00E01957">
        <w:rPr>
          <w:rFonts w:eastAsia="Times New Roman"/>
          <w:sz w:val="20"/>
          <w:szCs w:val="20"/>
          <w:u w:val="single"/>
        </w:rPr>
        <w:t xml:space="preserve">from the outset, </w:t>
      </w:r>
      <w:r w:rsidRPr="00E01957">
        <w:rPr>
          <w:rFonts w:eastAsia="Times New Roman"/>
          <w:b/>
          <w:bCs/>
          <w:highlight w:val="green"/>
          <w:u w:val="single"/>
        </w:rPr>
        <w:t>the ability to own</w:t>
      </w:r>
      <w:r w:rsidRPr="00E01957">
        <w:rPr>
          <w:rFonts w:eastAsia="Times New Roman"/>
          <w:highlight w:val="green"/>
        </w:rPr>
        <w:t xml:space="preserve"> –</w:t>
      </w:r>
      <w:r w:rsidRPr="00E01957">
        <w:rPr>
          <w:rFonts w:eastAsia="Times New Roman"/>
          <w:sz w:val="16"/>
          <w:szCs w:val="16"/>
        </w:rPr>
        <w:t xml:space="preserve"> </w:t>
      </w:r>
      <w:r w:rsidRPr="00E01957">
        <w:rPr>
          <w:rFonts w:eastAsia="Times New Roman"/>
          <w:sz w:val="20"/>
          <w:szCs w:val="20"/>
          <w:u w:val="single"/>
        </w:rPr>
        <w:t>and</w:t>
      </w:r>
      <w:r w:rsidRPr="00E01957">
        <w:rPr>
          <w:rFonts w:eastAsia="Times New Roman"/>
          <w:sz w:val="16"/>
          <w:szCs w:val="16"/>
        </w:rPr>
        <w:t xml:space="preserve"> that ability’s first derivative, </w:t>
      </w:r>
      <w:r w:rsidRPr="00E01957">
        <w:rPr>
          <w:rFonts w:eastAsia="Times New Roman"/>
          <w:b/>
          <w:bCs/>
          <w:highlight w:val="green"/>
          <w:u w:val="single"/>
        </w:rPr>
        <w:t>self-possession</w:t>
      </w:r>
      <w:r w:rsidRPr="00E01957">
        <w:rPr>
          <w:rFonts w:eastAsia="Times New Roman"/>
          <w:sz w:val="16"/>
          <w:szCs w:val="16"/>
        </w:rPr>
        <w:t xml:space="preserve"> – </w:t>
      </w:r>
      <w:r w:rsidRPr="00E01957">
        <w:rPr>
          <w:rFonts w:eastAsia="Times New Roman"/>
          <w:b/>
          <w:bCs/>
          <w:sz w:val="20"/>
          <w:szCs w:val="20"/>
          <w:u w:val="single"/>
        </w:rPr>
        <w:t>is entwined with the ability to make more productive</w:t>
      </w:r>
      <w:r w:rsidRPr="00E01957">
        <w:rPr>
          <w:rFonts w:eastAsia="Times New Roman"/>
          <w:sz w:val="16"/>
          <w:szCs w:val="16"/>
        </w:rPr>
        <w:t xml:space="preserve">. In order </w:t>
      </w:r>
      <w:r w:rsidRPr="00E01957">
        <w:rPr>
          <w:rFonts w:eastAsia="Times New Roman"/>
          <w:highlight w:val="green"/>
          <w:u w:val="single"/>
        </w:rPr>
        <w:t xml:space="preserve">to be improved, to be rendered more productive, </w:t>
      </w:r>
      <w:r w:rsidRPr="00E01957">
        <w:rPr>
          <w:rFonts w:eastAsia="Times New Roman"/>
          <w:b/>
          <w:bCs/>
          <w:highlight w:val="green"/>
          <w:u w:val="single"/>
        </w:rPr>
        <w:t>land must be violently reduced to its productivity</w:t>
      </w:r>
      <w:r w:rsidRPr="00E01957">
        <w:rPr>
          <w:rFonts w:eastAsia="Times New Roman"/>
          <w:highlight w:val="green"/>
          <w:u w:val="single"/>
        </w:rPr>
        <w:t>,</w:t>
      </w:r>
      <w:r w:rsidRPr="00E01957">
        <w:rPr>
          <w:rFonts w:eastAsia="Times New Roman"/>
          <w:sz w:val="20"/>
          <w:szCs w:val="20"/>
          <w:u w:val="single"/>
        </w:rPr>
        <w:t xml:space="preserve"> which is </w:t>
      </w:r>
      <w:r w:rsidRPr="00E01957">
        <w:rPr>
          <w:rFonts w:eastAsia="Times New Roman"/>
          <w:highlight w:val="green"/>
          <w:u w:val="single"/>
        </w:rPr>
        <w:t xml:space="preserve">the </w:t>
      </w:r>
      <w:r w:rsidRPr="00E01957">
        <w:rPr>
          <w:rFonts w:eastAsia="Times New Roman"/>
          <w:b/>
          <w:bCs/>
          <w:highlight w:val="green"/>
          <w:u w:val="single"/>
        </w:rPr>
        <w:t>regulatory diminishment</w:t>
      </w:r>
      <w:r w:rsidRPr="00E01957">
        <w:rPr>
          <w:rFonts w:eastAsia="Times New Roman"/>
          <w:b/>
          <w:bCs/>
          <w:sz w:val="20"/>
          <w:szCs w:val="20"/>
          <w:u w:val="single"/>
        </w:rPr>
        <w:t xml:space="preserve"> and management </w:t>
      </w:r>
      <w:r w:rsidRPr="00E01957">
        <w:rPr>
          <w:rFonts w:eastAsia="Times New Roman"/>
          <w:b/>
          <w:bCs/>
          <w:highlight w:val="green"/>
          <w:u w:val="single"/>
        </w:rPr>
        <w:t>of earthly generativity</w:t>
      </w:r>
      <w:r w:rsidRPr="00E01957">
        <w:rPr>
          <w:rFonts w:eastAsia="Times New Roman"/>
          <w:highlight w:val="green"/>
        </w:rPr>
        <w:t xml:space="preserve">. </w:t>
      </w:r>
      <w:r w:rsidRPr="00E01957">
        <w:rPr>
          <w:rFonts w:eastAsia="Times New Roman"/>
          <w:highlight w:val="green"/>
          <w:u w:val="single"/>
        </w:rPr>
        <w:t xml:space="preserve">Speciation is this general </w:t>
      </w:r>
      <w:r w:rsidRPr="00E01957">
        <w:rPr>
          <w:rFonts w:eastAsia="Times New Roman"/>
          <w:b/>
          <w:bCs/>
          <w:highlight w:val="green"/>
          <w:u w:val="single"/>
        </w:rPr>
        <w:t>reduction of the earth to productivity</w:t>
      </w:r>
      <w:r w:rsidRPr="00E01957">
        <w:rPr>
          <w:rFonts w:eastAsia="Times New Roman"/>
          <w:highlight w:val="green"/>
          <w:u w:val="single"/>
        </w:rPr>
        <w:t xml:space="preserve"> and </w:t>
      </w:r>
      <w:r w:rsidRPr="00E01957">
        <w:rPr>
          <w:rFonts w:eastAsia="Times New Roman"/>
          <w:b/>
          <w:bCs/>
          <w:highlight w:val="green"/>
          <w:u w:val="single"/>
        </w:rPr>
        <w:t>submission of the earth to techniques of domination</w:t>
      </w:r>
      <w:r w:rsidRPr="00E01957">
        <w:rPr>
          <w:rFonts w:eastAsia="Times New Roman"/>
          <w:highlight w:val="green"/>
          <w:u w:val="single"/>
        </w:rPr>
        <w:t xml:space="preserve"> that </w:t>
      </w:r>
      <w:r w:rsidRPr="00E01957">
        <w:rPr>
          <w:rFonts w:eastAsia="Times New Roman"/>
          <w:sz w:val="20"/>
          <w:szCs w:val="20"/>
          <w:u w:val="single"/>
        </w:rPr>
        <w:t xml:space="preserve">isolate and </w:t>
      </w:r>
      <w:r w:rsidRPr="00E01957">
        <w:rPr>
          <w:rFonts w:eastAsia="Times New Roman"/>
          <w:highlight w:val="green"/>
          <w:u w:val="single"/>
        </w:rPr>
        <w:t>enforce</w:t>
      </w:r>
      <w:r w:rsidRPr="00E01957">
        <w:rPr>
          <w:rFonts w:eastAsia="Times New Roman"/>
          <w:sz w:val="20"/>
          <w:szCs w:val="20"/>
          <w:u w:val="single"/>
        </w:rPr>
        <w:t xml:space="preserve"> particular </w:t>
      </w:r>
      <w:r w:rsidRPr="00E01957">
        <w:rPr>
          <w:rFonts w:eastAsia="Times New Roman"/>
          <w:highlight w:val="green"/>
          <w:u w:val="single"/>
        </w:rPr>
        <w:t>increases in</w:t>
      </w:r>
      <w:r w:rsidRPr="00E01957">
        <w:rPr>
          <w:rFonts w:eastAsia="Times New Roman"/>
          <w:sz w:val="20"/>
          <w:szCs w:val="20"/>
          <w:u w:val="single"/>
        </w:rPr>
        <w:t xml:space="preserve"> and accelerations of </w:t>
      </w:r>
      <w:r w:rsidRPr="00E01957">
        <w:rPr>
          <w:rFonts w:eastAsia="Times New Roman"/>
          <w:b/>
          <w:bCs/>
          <w:highlight w:val="green"/>
          <w:u w:val="single"/>
        </w:rPr>
        <w:t>productivity</w:t>
      </w:r>
      <w:r w:rsidRPr="00E01957">
        <w:rPr>
          <w:rFonts w:eastAsia="Times New Roman"/>
          <w:sz w:val="16"/>
          <w:szCs w:val="16"/>
        </w:rPr>
        <w:t xml:space="preserve">. In this regard, </w:t>
      </w:r>
      <w:r w:rsidRPr="00E01957">
        <w:rPr>
          <w:rFonts w:eastAsia="Times New Roman"/>
          <w:sz w:val="20"/>
          <w:szCs w:val="20"/>
          <w:u w:val="single"/>
        </w:rPr>
        <w:t>(necessarily European) man</w:t>
      </w:r>
      <w:r w:rsidRPr="00E01957">
        <w:rPr>
          <w:rFonts w:eastAsia="Times New Roman"/>
          <w:sz w:val="16"/>
          <w:szCs w:val="16"/>
        </w:rPr>
        <w:t xml:space="preserve">, in and as the exception, </w:t>
      </w:r>
      <w:r w:rsidRPr="00E01957">
        <w:rPr>
          <w:rFonts w:eastAsia="Times New Roman"/>
          <w:sz w:val="20"/>
          <w:szCs w:val="20"/>
          <w:u w:val="single"/>
        </w:rPr>
        <w:t xml:space="preserve">imposes speciation upon himself, in an operation that </w:t>
      </w:r>
      <w:r w:rsidRPr="00E01957">
        <w:rPr>
          <w:rFonts w:eastAsia="Times New Roman"/>
          <w:b/>
          <w:bCs/>
          <w:sz w:val="20"/>
          <w:szCs w:val="20"/>
          <w:u w:val="single"/>
        </w:rPr>
        <w:t>extracts and excepts himself from the earth</w:t>
      </w:r>
      <w:r w:rsidRPr="00E01957">
        <w:rPr>
          <w:rFonts w:eastAsia="Times New Roman"/>
          <w:sz w:val="20"/>
          <w:szCs w:val="20"/>
          <w:u w:val="single"/>
        </w:rPr>
        <w:t xml:space="preserve"> in order to confirm his supposed </w:t>
      </w:r>
      <w:r w:rsidRPr="00E01957">
        <w:rPr>
          <w:rFonts w:eastAsia="Times New Roman"/>
          <w:b/>
          <w:bCs/>
          <w:sz w:val="20"/>
          <w:szCs w:val="20"/>
          <w:u w:val="single"/>
        </w:rPr>
        <w:t>dominion over it</w:t>
      </w:r>
      <w:r w:rsidRPr="00E01957">
        <w:rPr>
          <w:rFonts w:eastAsia="Times New Roman"/>
          <w:sz w:val="16"/>
          <w:szCs w:val="16"/>
        </w:rPr>
        <w:t xml:space="preserve">. And </w:t>
      </w:r>
      <w:r w:rsidRPr="00E01957">
        <w:rPr>
          <w:rFonts w:eastAsia="Times New Roman"/>
          <w:highlight w:val="green"/>
          <w:u w:val="single"/>
        </w:rPr>
        <w:t xml:space="preserve">just as </w:t>
      </w:r>
      <w:r w:rsidRPr="00E01957">
        <w:rPr>
          <w:rFonts w:eastAsia="Times New Roman"/>
          <w:b/>
          <w:bCs/>
          <w:highlight w:val="green"/>
          <w:u w:val="single"/>
        </w:rPr>
        <w:t>the earth must be forcefully speciated to be possessed</w:t>
      </w:r>
      <w:r w:rsidRPr="00E01957">
        <w:rPr>
          <w:rFonts w:eastAsia="Times New Roman"/>
          <w:highlight w:val="green"/>
          <w:u w:val="single"/>
        </w:rPr>
        <w:t xml:space="preserve">, man must </w:t>
      </w:r>
      <w:r w:rsidRPr="00E01957">
        <w:rPr>
          <w:rFonts w:eastAsia="Times New Roman"/>
          <w:b/>
          <w:bCs/>
          <w:highlight w:val="green"/>
          <w:u w:val="single"/>
        </w:rPr>
        <w:t>forcefully speciate himself</w:t>
      </w:r>
      <w:r w:rsidRPr="00E01957">
        <w:rPr>
          <w:rFonts w:eastAsia="Times New Roman"/>
          <w:highlight w:val="green"/>
          <w:u w:val="single"/>
        </w:rPr>
        <w:t xml:space="preserve"> in order to enact this kind of possession</w:t>
      </w:r>
      <w:r w:rsidRPr="00E01957">
        <w:rPr>
          <w:rFonts w:eastAsia="Times New Roman"/>
          <w:sz w:val="16"/>
          <w:szCs w:val="16"/>
        </w:rPr>
        <w:t xml:space="preserve">. This is to say that </w:t>
      </w:r>
      <w:r w:rsidRPr="00E01957">
        <w:rPr>
          <w:rFonts w:eastAsia="Times New Roman"/>
          <w:b/>
          <w:bCs/>
          <w:highlight w:val="green"/>
          <w:u w:val="single"/>
        </w:rPr>
        <w:t xml:space="preserve">racialization is present in the </w:t>
      </w:r>
      <w:r w:rsidRPr="00E01957">
        <w:rPr>
          <w:rFonts w:eastAsia="Times New Roman"/>
          <w:b/>
          <w:bCs/>
          <w:sz w:val="20"/>
          <w:szCs w:val="20"/>
          <w:u w:val="single"/>
        </w:rPr>
        <w:t xml:space="preserve">very </w:t>
      </w:r>
      <w:r w:rsidRPr="00E01957">
        <w:rPr>
          <w:rFonts w:eastAsia="Times New Roman"/>
          <w:b/>
          <w:bCs/>
          <w:highlight w:val="green"/>
          <w:u w:val="single"/>
        </w:rPr>
        <w:t>idea of dominion over the earth</w:t>
      </w:r>
      <w:r w:rsidRPr="00E01957">
        <w:rPr>
          <w:rFonts w:eastAsia="Times New Roman"/>
          <w:sz w:val="16"/>
          <w:szCs w:val="16"/>
        </w:rPr>
        <w:t xml:space="preserve">; in the very idea and enactment of the exception; </w:t>
      </w:r>
      <w:r w:rsidRPr="00E01957">
        <w:rPr>
          <w:rFonts w:eastAsia="Times New Roman"/>
          <w:b/>
          <w:bCs/>
          <w:sz w:val="20"/>
          <w:szCs w:val="20"/>
          <w:u w:val="single"/>
        </w:rPr>
        <w:t>in the very nuts and bolts of possession-by-improvement</w:t>
      </w:r>
      <w:r w:rsidRPr="00E01957">
        <w:rPr>
          <w:rFonts w:eastAsia="Times New Roman"/>
          <w:sz w:val="16"/>
          <w:szCs w:val="16"/>
        </w:rPr>
        <w:t xml:space="preserve">. </w:t>
      </w:r>
      <w:r w:rsidRPr="00E01957">
        <w:rPr>
          <w:rFonts w:eastAsia="Times New Roman"/>
          <w:sz w:val="20"/>
          <w:szCs w:val="20"/>
          <w:u w:val="single"/>
        </w:rPr>
        <w:t>Forms of racialization that both Michel Foucault and</w:t>
      </w:r>
      <w:r w:rsidRPr="00E01957">
        <w:rPr>
          <w:rFonts w:eastAsia="Times New Roman"/>
          <w:sz w:val="16"/>
          <w:szCs w:val="16"/>
        </w:rPr>
        <w:t xml:space="preserve">, especially and most vividly, </w:t>
      </w:r>
      <w:r w:rsidRPr="00E01957">
        <w:rPr>
          <w:rFonts w:eastAsia="Times New Roman"/>
          <w:sz w:val="20"/>
          <w:szCs w:val="20"/>
          <w:u w:val="single"/>
        </w:rPr>
        <w:t xml:space="preserve">Robinson identify in medieval Europe become </w:t>
      </w:r>
      <w:proofErr w:type="spellStart"/>
      <w:r w:rsidRPr="00E01957">
        <w:rPr>
          <w:rFonts w:eastAsia="Times New Roman"/>
          <w:i/>
          <w:iCs/>
          <w:sz w:val="20"/>
          <w:szCs w:val="20"/>
          <w:u w:val="single"/>
        </w:rPr>
        <w:t>usufructed</w:t>
      </w:r>
      <w:proofErr w:type="spellEnd"/>
      <w:r w:rsidRPr="00E01957">
        <w:rPr>
          <w:rFonts w:eastAsia="Times New Roman"/>
          <w:sz w:val="20"/>
          <w:szCs w:val="20"/>
          <w:u w:val="single"/>
        </w:rPr>
        <w:t xml:space="preserve"> with modern possession through improvement</w:t>
      </w:r>
      <w:r w:rsidRPr="00E01957">
        <w:rPr>
          <w:rFonts w:eastAsia="Times New Roman"/>
          <w:sz w:val="16"/>
          <w:szCs w:val="16"/>
        </w:rPr>
        <w:t xml:space="preserve">. </w:t>
      </w:r>
      <w:r w:rsidRPr="00E01957">
        <w:rPr>
          <w:rFonts w:eastAsia="Times New Roman"/>
          <w:highlight w:val="green"/>
          <w:u w:val="single"/>
        </w:rPr>
        <w:t xml:space="preserve">Speciated humans are </w:t>
      </w:r>
      <w:r w:rsidRPr="00E01957">
        <w:rPr>
          <w:rFonts w:eastAsia="Times New Roman"/>
          <w:b/>
          <w:bCs/>
          <w:highlight w:val="green"/>
          <w:u w:val="single"/>
        </w:rPr>
        <w:t>endlessly improved</w:t>
      </w:r>
      <w:r w:rsidRPr="00E01957">
        <w:rPr>
          <w:rFonts w:eastAsia="Times New Roman"/>
          <w:highlight w:val="green"/>
          <w:u w:val="single"/>
        </w:rPr>
        <w:t xml:space="preserve"> through the </w:t>
      </w:r>
      <w:r w:rsidRPr="00E01957">
        <w:rPr>
          <w:rFonts w:eastAsia="Times New Roman"/>
          <w:b/>
          <w:bCs/>
          <w:highlight w:val="green"/>
          <w:u w:val="single"/>
        </w:rPr>
        <w:t>endless work</w:t>
      </w:r>
      <w:r w:rsidRPr="00E01957">
        <w:rPr>
          <w:rFonts w:eastAsia="Times New Roman"/>
          <w:highlight w:val="green"/>
          <w:u w:val="single"/>
        </w:rPr>
        <w:t xml:space="preserve"> </w:t>
      </w:r>
      <w:r w:rsidRPr="00E01957">
        <w:rPr>
          <w:rFonts w:eastAsia="Times New Roman"/>
          <w:u w:val="single"/>
        </w:rPr>
        <w:t xml:space="preserve">they do on their </w:t>
      </w:r>
      <w:r w:rsidRPr="00E01957">
        <w:rPr>
          <w:rFonts w:eastAsia="Times New Roman"/>
          <w:b/>
          <w:bCs/>
          <w:u w:val="single"/>
        </w:rPr>
        <w:t>endless way to becoming Man</w:t>
      </w:r>
      <w:r w:rsidRPr="00E01957">
        <w:rPr>
          <w:rFonts w:eastAsia="Times New Roman"/>
          <w:sz w:val="16"/>
          <w:szCs w:val="16"/>
        </w:rPr>
        <w:t xml:space="preserve">. This is the usufruct of man. </w:t>
      </w:r>
      <w:r w:rsidRPr="00E01957">
        <w:rPr>
          <w:rFonts w:eastAsia="Times New Roman"/>
          <w:sz w:val="20"/>
          <w:szCs w:val="20"/>
          <w:u w:val="single"/>
        </w:rPr>
        <w:t>In early modern England, establishing title to land by ma</w:t>
      </w:r>
      <w:r w:rsidRPr="00E01957">
        <w:rPr>
          <w:rFonts w:eastAsia="Times New Roman"/>
          <w:u w:val="single"/>
        </w:rPr>
        <w:t xml:space="preserve">king it more productive meant </w:t>
      </w:r>
      <w:r w:rsidRPr="00E01957">
        <w:rPr>
          <w:rFonts w:eastAsia="Times New Roman"/>
          <w:b/>
          <w:bCs/>
          <w:highlight w:val="green"/>
          <w:u w:val="single"/>
        </w:rPr>
        <w:t>eliminating biodiversity</w:t>
      </w:r>
      <w:r w:rsidRPr="00E01957">
        <w:rPr>
          <w:rFonts w:eastAsia="Times New Roman"/>
          <w:highlight w:val="green"/>
          <w:u w:val="single"/>
        </w:rPr>
        <w:t xml:space="preserve"> </w:t>
      </w:r>
      <w:r w:rsidRPr="00E01957">
        <w:rPr>
          <w:rFonts w:eastAsia="Times New Roman"/>
          <w:u w:val="single"/>
        </w:rPr>
        <w:t>and isolating and breeding a species</w:t>
      </w:r>
      <w:r w:rsidRPr="00E01957">
        <w:rPr>
          <w:rFonts w:eastAsia="Times New Roman"/>
          <w:sz w:val="16"/>
          <w:szCs w:val="16"/>
        </w:rPr>
        <w:t xml:space="preserve"> – barley or rye or pigs. </w:t>
      </w:r>
      <w:r w:rsidRPr="00E01957">
        <w:rPr>
          <w:rFonts w:eastAsia="Times New Roman"/>
          <w:highlight w:val="green"/>
          <w:u w:val="single"/>
        </w:rPr>
        <w:t xml:space="preserve">Localized ecosystems were aggressively transformed so that </w:t>
      </w:r>
      <w:r w:rsidRPr="00E01957">
        <w:rPr>
          <w:rFonts w:eastAsia="Times New Roman"/>
          <w:b/>
          <w:bCs/>
          <w:highlight w:val="green"/>
          <w:u w:val="single"/>
        </w:rPr>
        <w:t>monocultural productivity smothers</w:t>
      </w:r>
      <w:r w:rsidRPr="00E01957">
        <w:rPr>
          <w:rFonts w:eastAsia="Times New Roman"/>
          <w:b/>
          <w:bCs/>
          <w:sz w:val="20"/>
          <w:szCs w:val="20"/>
          <w:u w:val="single"/>
        </w:rPr>
        <w:t xml:space="preserve"> </w:t>
      </w:r>
      <w:proofErr w:type="spellStart"/>
      <w:r w:rsidRPr="00E01957">
        <w:rPr>
          <w:rFonts w:eastAsia="Times New Roman"/>
          <w:b/>
          <w:bCs/>
          <w:sz w:val="20"/>
          <w:szCs w:val="20"/>
          <w:u w:val="single"/>
        </w:rPr>
        <w:t>anacultural</w:t>
      </w:r>
      <w:proofErr w:type="spellEnd"/>
      <w:r w:rsidRPr="00E01957">
        <w:rPr>
          <w:rFonts w:eastAsia="Times New Roman"/>
          <w:b/>
          <w:bCs/>
          <w:sz w:val="20"/>
          <w:szCs w:val="20"/>
          <w:u w:val="single"/>
        </w:rPr>
        <w:t xml:space="preserve"> </w:t>
      </w:r>
      <w:r w:rsidRPr="00E01957">
        <w:rPr>
          <w:rFonts w:eastAsia="Times New Roman"/>
          <w:b/>
          <w:bCs/>
          <w:highlight w:val="green"/>
          <w:u w:val="single"/>
        </w:rPr>
        <w:t>generativity</w:t>
      </w:r>
      <w:r w:rsidRPr="00E01957">
        <w:rPr>
          <w:rFonts w:eastAsia="Times New Roman"/>
          <w:sz w:val="16"/>
          <w:szCs w:val="16"/>
        </w:rPr>
        <w:t xml:space="preserve">. </w:t>
      </w:r>
      <w:r w:rsidRPr="00E01957">
        <w:rPr>
          <w:rFonts w:eastAsia="Times New Roman"/>
          <w:b/>
          <w:bCs/>
          <w:highlight w:val="green"/>
          <w:u w:val="single"/>
        </w:rPr>
        <w:t>The emergent relation between</w:t>
      </w:r>
      <w:r w:rsidRPr="00E01957">
        <w:rPr>
          <w:rFonts w:eastAsia="Times New Roman"/>
          <w:b/>
          <w:bCs/>
          <w:sz w:val="20"/>
          <w:szCs w:val="20"/>
          <w:u w:val="single"/>
        </w:rPr>
        <w:t xml:space="preserve"> </w:t>
      </w:r>
      <w:r w:rsidRPr="00E01957">
        <w:rPr>
          <w:rFonts w:eastAsia="Times New Roman"/>
          <w:b/>
          <w:bCs/>
          <w:highlight w:val="green"/>
          <w:u w:val="single"/>
        </w:rPr>
        <w:t>speciation and racialization is the</w:t>
      </w:r>
      <w:r w:rsidRPr="00E01957">
        <w:rPr>
          <w:rFonts w:eastAsia="Times New Roman"/>
          <w:b/>
          <w:bCs/>
          <w:sz w:val="20"/>
          <w:szCs w:val="20"/>
          <w:u w:val="single"/>
        </w:rPr>
        <w:t xml:space="preserve"> very </w:t>
      </w:r>
      <w:r w:rsidRPr="00E01957">
        <w:rPr>
          <w:rFonts w:eastAsia="Times New Roman"/>
          <w:b/>
          <w:bCs/>
          <w:highlight w:val="green"/>
          <w:u w:val="single"/>
        </w:rPr>
        <w:t>conception and conceptualization of the settler</w:t>
      </w:r>
      <w:r w:rsidRPr="00E01957">
        <w:rPr>
          <w:rFonts w:eastAsia="Times New Roman"/>
          <w:sz w:val="16"/>
          <w:szCs w:val="16"/>
        </w:rPr>
        <w:t xml:space="preserve">. Maintenance of that relation is his vigil and his eve. </w:t>
      </w:r>
      <w:r w:rsidRPr="00E01957">
        <w:rPr>
          <w:rFonts w:eastAsia="Times New Roman"/>
          <w:sz w:val="20"/>
          <w:szCs w:val="20"/>
          <w:u w:val="single"/>
        </w:rPr>
        <w:t>For the encloser, possession is established through improvement</w:t>
      </w:r>
      <w:r w:rsidRPr="00E01957">
        <w:rPr>
          <w:rFonts w:eastAsia="Times New Roman"/>
          <w:sz w:val="16"/>
          <w:szCs w:val="16"/>
        </w:rPr>
        <w:t xml:space="preserve"> – </w:t>
      </w:r>
      <w:r w:rsidRPr="00E01957">
        <w:rPr>
          <w:rFonts w:eastAsia="Times New Roman"/>
          <w:sz w:val="20"/>
          <w:szCs w:val="20"/>
          <w:u w:val="single"/>
        </w:rPr>
        <w:t>this is true for the possession of land and for the possession of self</w:t>
      </w:r>
      <w:r w:rsidRPr="00E01957">
        <w:rPr>
          <w:rFonts w:eastAsia="Times New Roman"/>
          <w:sz w:val="16"/>
          <w:szCs w:val="16"/>
        </w:rPr>
        <w:t xml:space="preserve">. </w:t>
      </w:r>
      <w:r w:rsidRPr="00E01957">
        <w:rPr>
          <w:rFonts w:eastAsia="Times New Roman"/>
          <w:b/>
          <w:bCs/>
          <w:sz w:val="20"/>
          <w:szCs w:val="20"/>
          <w:u w:val="single"/>
        </w:rPr>
        <w:t>The Enlightenment is the universalization/ globalization of the imperative to possess and its corollary, the imperative to improve</w:t>
      </w:r>
      <w:r w:rsidRPr="00E01957">
        <w:rPr>
          <w:rFonts w:eastAsia="Times New Roman"/>
          <w:sz w:val="16"/>
          <w:szCs w:val="16"/>
        </w:rPr>
        <w:t xml:space="preserve">. </w:t>
      </w:r>
      <w:r w:rsidRPr="00E01957">
        <w:rPr>
          <w:rFonts w:eastAsia="Times New Roman"/>
          <w:sz w:val="20"/>
          <w:szCs w:val="20"/>
          <w:u w:val="single"/>
        </w:rPr>
        <w:t xml:space="preserve">However, </w:t>
      </w:r>
      <w:r w:rsidRPr="00E01957">
        <w:rPr>
          <w:rFonts w:eastAsia="Times New Roman"/>
          <w:u w:val="single"/>
        </w:rPr>
        <w:t>this productivity must always confront its contradictory impoverishment</w:t>
      </w:r>
      <w:r w:rsidRPr="00E01957">
        <w:rPr>
          <w:rFonts w:eastAsia="Times New Roman"/>
          <w:sz w:val="20"/>
          <w:szCs w:val="20"/>
          <w:u w:val="single"/>
        </w:rPr>
        <w:t xml:space="preserve">: </w:t>
      </w:r>
      <w:r w:rsidRPr="00E01957">
        <w:rPr>
          <w:rFonts w:eastAsia="Times New Roman"/>
          <w:highlight w:val="green"/>
          <w:u w:val="single"/>
        </w:rPr>
        <w:t xml:space="preserve">the </w:t>
      </w:r>
      <w:r w:rsidRPr="00E01957">
        <w:rPr>
          <w:rFonts w:eastAsia="Times New Roman"/>
          <w:b/>
          <w:bCs/>
          <w:highlight w:val="green"/>
          <w:u w:val="single"/>
        </w:rPr>
        <w:t>destruction of its biosphere</w:t>
      </w:r>
      <w:r w:rsidRPr="00E01957">
        <w:rPr>
          <w:rFonts w:eastAsia="Times New Roman"/>
          <w:sz w:val="16"/>
          <w:szCs w:val="16"/>
        </w:rPr>
        <w:t xml:space="preserve"> </w:t>
      </w:r>
      <w:r w:rsidRPr="00E01957">
        <w:rPr>
          <w:rFonts w:eastAsia="Times New Roman"/>
          <w:sz w:val="20"/>
          <w:szCs w:val="20"/>
          <w:u w:val="single"/>
        </w:rPr>
        <w:t xml:space="preserve">and its </w:t>
      </w:r>
      <w:r w:rsidRPr="00E01957">
        <w:rPr>
          <w:rFonts w:eastAsia="Times New Roman"/>
          <w:b/>
          <w:bCs/>
          <w:sz w:val="20"/>
          <w:szCs w:val="20"/>
          <w:u w:val="single"/>
        </w:rPr>
        <w:t>estrangement in, if not from, entanglement</w:t>
      </w:r>
      <w:r w:rsidRPr="00E01957">
        <w:rPr>
          <w:rFonts w:eastAsia="Times New Roman"/>
          <w:sz w:val="20"/>
          <w:szCs w:val="20"/>
          <w:u w:val="single"/>
        </w:rPr>
        <w:t xml:space="preserve">, both of which combine to ensure </w:t>
      </w:r>
      <w:r w:rsidRPr="00E01957">
        <w:rPr>
          <w:rFonts w:eastAsia="Times New Roman"/>
          <w:b/>
          <w:bCs/>
          <w:sz w:val="20"/>
          <w:szCs w:val="20"/>
          <w:u w:val="single"/>
        </w:rPr>
        <w:t>the liquidation of the human differential that is already present in the very idea of man, the exception</w:t>
      </w:r>
      <w:r w:rsidRPr="00E01957">
        <w:rPr>
          <w:rFonts w:eastAsia="Times New Roman"/>
          <w:sz w:val="16"/>
          <w:szCs w:val="16"/>
        </w:rPr>
        <w:t xml:space="preserve">. </w:t>
      </w:r>
      <w:r w:rsidRPr="00E01957">
        <w:rPr>
          <w:rFonts w:eastAsia="Times New Roman"/>
          <w:highlight w:val="green"/>
          <w:u w:val="single"/>
        </w:rPr>
        <w:t xml:space="preserve">To stand for such improvement is to </w:t>
      </w:r>
      <w:r w:rsidRPr="00E01957">
        <w:rPr>
          <w:rFonts w:eastAsia="Times New Roman"/>
          <w:b/>
          <w:bCs/>
          <w:highlight w:val="green"/>
          <w:u w:val="single"/>
        </w:rPr>
        <w:t>invoke policy</w:t>
      </w:r>
      <w:r w:rsidRPr="00E01957">
        <w:rPr>
          <w:rFonts w:eastAsia="Times New Roman"/>
          <w:highlight w:val="green"/>
          <w:u w:val="single"/>
        </w:rPr>
        <w:t>, which attributes depletion to the difference,</w:t>
      </w:r>
      <w:r w:rsidRPr="00E01957">
        <w:rPr>
          <w:rFonts w:eastAsia="Times New Roman"/>
          <w:sz w:val="20"/>
          <w:szCs w:val="20"/>
          <w:u w:val="single"/>
        </w:rPr>
        <w:t xml:space="preserve"> which is to say the wealth, </w:t>
      </w:r>
      <w:r w:rsidRPr="00E01957">
        <w:rPr>
          <w:rFonts w:eastAsia="Times New Roman"/>
          <w:b/>
          <w:bCs/>
          <w:sz w:val="20"/>
          <w:szCs w:val="20"/>
          <w:u w:val="single"/>
        </w:rPr>
        <w:t>whose simultaneous destruction and accumulation policy is meant to operationalize</w:t>
      </w:r>
      <w:r w:rsidRPr="00E01957">
        <w:rPr>
          <w:rFonts w:eastAsia="Times New Roman"/>
          <w:sz w:val="16"/>
          <w:szCs w:val="16"/>
        </w:rPr>
        <w:t xml:space="preserve">. </w:t>
      </w:r>
      <w:r w:rsidRPr="00E01957">
        <w:rPr>
          <w:rFonts w:eastAsia="Times New Roman"/>
          <w:b/>
          <w:bCs/>
          <w:u w:val="single"/>
        </w:rPr>
        <w:t>This attribution of a supposedly essential lack</w:t>
      </w:r>
      <w:r w:rsidRPr="00E01957">
        <w:rPr>
          <w:rFonts w:eastAsia="Times New Roman"/>
          <w:u w:val="single"/>
        </w:rPr>
        <w:t xml:space="preserve">, an inevitable and supposedly natural diminution, is achieved alongside </w:t>
      </w:r>
      <w:r w:rsidRPr="00E01957">
        <w:rPr>
          <w:rFonts w:eastAsia="Times New Roman"/>
          <w:b/>
          <w:bCs/>
          <w:u w:val="single"/>
        </w:rPr>
        <w:t>the imposition of possession-by-improvement</w:t>
      </w:r>
      <w:r w:rsidRPr="00E01957">
        <w:rPr>
          <w:rFonts w:eastAsia="Times New Roman"/>
        </w:rPr>
        <w:t xml:space="preserve">. </w:t>
      </w:r>
      <w:r w:rsidRPr="00E01957">
        <w:rPr>
          <w:rFonts w:eastAsia="Times New Roman"/>
          <w:b/>
          <w:bCs/>
          <w:u w:val="single"/>
        </w:rPr>
        <w:t>To make policy is to impose speciation upon everybody and everything,</w:t>
      </w:r>
      <w:r w:rsidRPr="00E01957">
        <w:rPr>
          <w:rFonts w:eastAsia="Times New Roman"/>
          <w:b/>
          <w:bCs/>
          <w:sz w:val="20"/>
          <w:szCs w:val="20"/>
          <w:u w:val="single"/>
        </w:rPr>
        <w:t xml:space="preserve"> to inflict impoverishment in the name of improvement, to invoke the universal law of the usufruct of man</w:t>
      </w:r>
      <w:r w:rsidRPr="00E01957">
        <w:rPr>
          <w:rFonts w:eastAsia="Times New Roman"/>
          <w:sz w:val="16"/>
          <w:szCs w:val="16"/>
        </w:rPr>
        <w:t>.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3E9FDF82" w14:textId="77777777" w:rsidR="00224A00" w:rsidRPr="00E01957" w:rsidRDefault="00224A00" w:rsidP="00224A00">
      <w:pPr>
        <w:spacing w:after="0" w:line="240" w:lineRule="auto"/>
        <w:rPr>
          <w:rFonts w:eastAsia="Times New Roman"/>
          <w:sz w:val="24"/>
          <w:szCs w:val="24"/>
        </w:rPr>
      </w:pPr>
    </w:p>
    <w:p w14:paraId="164E61F6" w14:textId="7921F360" w:rsidR="00224A00" w:rsidRPr="00E01957" w:rsidRDefault="00224A00" w:rsidP="00224A00">
      <w:pPr>
        <w:pStyle w:val="Heading4"/>
        <w:rPr>
          <w:rFonts w:cs="Arial"/>
        </w:rPr>
      </w:pPr>
      <w:r w:rsidRPr="00E01957">
        <w:rPr>
          <w:rFonts w:cs="Arial"/>
        </w:rPr>
        <w:t xml:space="preserve">We affirm </w:t>
      </w:r>
      <w:proofErr w:type="spellStart"/>
      <w:r w:rsidRPr="00E01957">
        <w:rPr>
          <w:rFonts w:cs="Arial"/>
        </w:rPr>
        <w:t>logisticality</w:t>
      </w:r>
      <w:proofErr w:type="spellEnd"/>
      <w:r w:rsidRPr="00E01957">
        <w:rPr>
          <w:rFonts w:cs="Arial"/>
        </w:rPr>
        <w:t xml:space="preserve"> as an ante-competitive practice of </w:t>
      </w:r>
      <w:proofErr w:type="spellStart"/>
      <w:r w:rsidRPr="00E01957">
        <w:rPr>
          <w:rFonts w:cs="Arial"/>
        </w:rPr>
        <w:t>undercommon</w:t>
      </w:r>
      <w:proofErr w:type="spellEnd"/>
      <w:r w:rsidRPr="00E01957">
        <w:rPr>
          <w:rFonts w:cs="Arial"/>
        </w:rPr>
        <w:t xml:space="preserve"> (dis)assembly that steals away from debate’s metaphysics of individuation</w:t>
      </w:r>
    </w:p>
    <w:p w14:paraId="5810C4C7" w14:textId="77777777" w:rsidR="00224A00" w:rsidRPr="00E01957" w:rsidRDefault="00224A00" w:rsidP="00224A00">
      <w:pPr>
        <w:pStyle w:val="Heading4"/>
        <w:rPr>
          <w:rFonts w:cs="Arial"/>
        </w:rPr>
      </w:pPr>
      <w:r w:rsidRPr="00E01957">
        <w:rPr>
          <w:rFonts w:cs="Arial"/>
        </w:rPr>
        <w:t xml:space="preserve">Debate is a form of synaptic labor where ballots over consecutive rounds synchronize participants to a settler rhythm that algorithmically entrenches logistical subjectivity. Only a practice of study that emphasizes the fugitive </w:t>
      </w:r>
      <w:proofErr w:type="spellStart"/>
      <w:r w:rsidRPr="00E01957">
        <w:rPr>
          <w:rFonts w:cs="Arial"/>
        </w:rPr>
        <w:t>discomposition</w:t>
      </w:r>
      <w:proofErr w:type="spellEnd"/>
      <w:r w:rsidRPr="00E01957">
        <w:rPr>
          <w:rFonts w:cs="Arial"/>
        </w:rPr>
        <w:t xml:space="preserve"> of the self-possessed subject can produce an ungovernable theory-in-praxis. Voting affirmative is a form of irregular exchange that recognizes that what can never be stolen is the power to give everything away</w:t>
      </w:r>
    </w:p>
    <w:p w14:paraId="1659D8CB" w14:textId="1F8189B5" w:rsidR="00224A00" w:rsidRPr="00E01957" w:rsidRDefault="00224A00" w:rsidP="00224A00">
      <w:pPr>
        <w:spacing w:after="0" w:line="240" w:lineRule="auto"/>
        <w:rPr>
          <w:rFonts w:eastAsia="Times New Roman"/>
          <w:sz w:val="24"/>
          <w:szCs w:val="24"/>
        </w:rPr>
      </w:pPr>
      <w:r w:rsidRPr="00E01957">
        <w:rPr>
          <w:rFonts w:eastAsia="Times New Roman"/>
          <w:b/>
          <w:bCs/>
          <w:sz w:val="26"/>
          <w:szCs w:val="26"/>
        </w:rPr>
        <w:t>Moten and Harney ‘</w:t>
      </w:r>
      <w:r w:rsidR="00661D63" w:rsidRPr="00E01957">
        <w:rPr>
          <w:rFonts w:eastAsia="Times New Roman"/>
          <w:b/>
          <w:bCs/>
          <w:sz w:val="26"/>
          <w:szCs w:val="26"/>
        </w:rPr>
        <w:t>4</w:t>
      </w:r>
      <w:r w:rsidRPr="00E01957">
        <w:rPr>
          <w:rFonts w:eastAsia="Times New Roman"/>
          <w:sz w:val="20"/>
          <w:szCs w:val="20"/>
        </w:rPr>
        <w:t xml:space="preserve"> (Fred Moten, Professor of Performance Studies for the Tisch School of the Arts at NYU, PhD in English from UC Berkeley, 2020 MacArthur Genius Fellow, Stefano Harney, Professor of Strategic Management for the Lee Kong </w:t>
      </w:r>
      <w:proofErr w:type="spellStart"/>
      <w:r w:rsidRPr="00E01957">
        <w:rPr>
          <w:rFonts w:eastAsia="Times New Roman"/>
          <w:sz w:val="20"/>
          <w:szCs w:val="20"/>
        </w:rPr>
        <w:t>Chian</w:t>
      </w:r>
      <w:proofErr w:type="spellEnd"/>
      <w:r w:rsidRPr="00E01957">
        <w:rPr>
          <w:rFonts w:eastAsia="Times New Roman"/>
          <w:sz w:val="20"/>
          <w:szCs w:val="20"/>
        </w:rPr>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rFonts w:eastAsia="Times New Roman"/>
          <w:i/>
          <w:iCs/>
          <w:sz w:val="20"/>
          <w:szCs w:val="20"/>
        </w:rPr>
        <w:t>All Incomplete</w:t>
      </w:r>
      <w:r w:rsidRPr="00E01957">
        <w:rPr>
          <w:rFonts w:eastAsia="Times New Roman"/>
          <w:sz w:val="20"/>
          <w:szCs w:val="20"/>
        </w:rPr>
        <w:t xml:space="preserve">, pp 55-60) </w:t>
      </w:r>
      <w:proofErr w:type="spellStart"/>
      <w:r w:rsidRPr="00E01957">
        <w:rPr>
          <w:rFonts w:eastAsia="Times New Roman"/>
          <w:sz w:val="20"/>
          <w:szCs w:val="20"/>
        </w:rPr>
        <w:t>gz</w:t>
      </w:r>
      <w:proofErr w:type="spellEnd"/>
    </w:p>
    <w:p w14:paraId="0FDE96B3" w14:textId="77777777" w:rsidR="00224A00" w:rsidRPr="00E01957" w:rsidRDefault="00224A00" w:rsidP="00224A00">
      <w:pPr>
        <w:spacing w:after="0" w:line="240" w:lineRule="auto"/>
        <w:rPr>
          <w:rFonts w:eastAsia="Times New Roman"/>
          <w:sz w:val="12"/>
          <w:szCs w:val="16"/>
        </w:rPr>
      </w:pPr>
      <w:r w:rsidRPr="00E01957">
        <w:rPr>
          <w:rFonts w:eastAsia="Times New Roman"/>
          <w:b/>
          <w:bCs/>
          <w:highlight w:val="green"/>
          <w:u w:val="single"/>
        </w:rPr>
        <w:t>There is a rhythm making a world</w:t>
      </w:r>
      <w:r w:rsidRPr="00E01957">
        <w:rPr>
          <w:rFonts w:eastAsia="Times New Roman"/>
          <w:highlight w:val="green"/>
          <w:u w:val="single"/>
        </w:rPr>
        <w:t xml:space="preserve">, </w:t>
      </w:r>
      <w:r w:rsidRPr="00E01957">
        <w:rPr>
          <w:rFonts w:eastAsia="Times New Roman"/>
          <w:u w:val="single"/>
        </w:rPr>
        <w:t xml:space="preserve">and the time and space this rhythm beats out </w:t>
      </w:r>
      <w:r w:rsidRPr="00E01957">
        <w:rPr>
          <w:rFonts w:eastAsia="Times New Roman"/>
          <w:b/>
          <w:bCs/>
          <w:highlight w:val="green"/>
          <w:u w:val="single"/>
        </w:rPr>
        <w:t>invites individuation in this world</w:t>
      </w:r>
      <w:r w:rsidRPr="00E01957">
        <w:rPr>
          <w:rFonts w:eastAsia="Times New Roman"/>
          <w:sz w:val="12"/>
          <w:szCs w:val="16"/>
        </w:rPr>
        <w:t xml:space="preserve">. </w:t>
      </w:r>
      <w:r w:rsidRPr="00E01957">
        <w:rPr>
          <w:rFonts w:eastAsia="Times New Roman"/>
          <w:u w:val="single"/>
        </w:rPr>
        <w:t>This is a rhythm that has been around for</w:t>
      </w:r>
      <w:r w:rsidRPr="00E01957">
        <w:rPr>
          <w:rFonts w:eastAsia="Times New Roman"/>
          <w:sz w:val="20"/>
          <w:szCs w:val="20"/>
          <w:u w:val="single"/>
        </w:rPr>
        <w:t xml:space="preserve"> </w:t>
      </w:r>
      <w:r w:rsidRPr="00E01957">
        <w:rPr>
          <w:rFonts w:eastAsia="Times New Roman"/>
          <w:b/>
          <w:bCs/>
          <w:sz w:val="20"/>
          <w:szCs w:val="20"/>
          <w:u w:val="single"/>
        </w:rPr>
        <w:t xml:space="preserve">five </w:t>
      </w:r>
      <w:r w:rsidRPr="00E01957">
        <w:rPr>
          <w:rFonts w:eastAsia="Times New Roman"/>
          <w:b/>
          <w:bCs/>
          <w:u w:val="single"/>
        </w:rPr>
        <w:t>hundred years</w:t>
      </w:r>
      <w:r w:rsidRPr="00E01957">
        <w:rPr>
          <w:rFonts w:eastAsia="Times New Roman"/>
          <w:sz w:val="12"/>
          <w:szCs w:val="16"/>
        </w:rPr>
        <w:t xml:space="preserve">. </w:t>
      </w:r>
      <w:r w:rsidRPr="00E01957">
        <w:rPr>
          <w:rFonts w:eastAsia="Times New Roman"/>
          <w:sz w:val="20"/>
          <w:szCs w:val="20"/>
          <w:u w:val="single"/>
        </w:rPr>
        <w:t xml:space="preserve">But </w:t>
      </w:r>
      <w:r w:rsidRPr="00E01957">
        <w:rPr>
          <w:rFonts w:eastAsia="Times New Roman"/>
          <w:u w:val="single"/>
        </w:rPr>
        <w:t>now</w:t>
      </w:r>
      <w:r w:rsidRPr="00E01957">
        <w:rPr>
          <w:rFonts w:eastAsia="Times New Roman"/>
          <w:sz w:val="20"/>
          <w:szCs w:val="20"/>
          <w:u w:val="single"/>
        </w:rPr>
        <w:t xml:space="preserve"> it </w:t>
      </w:r>
      <w:r w:rsidRPr="00E01957">
        <w:rPr>
          <w:rFonts w:eastAsia="Times New Roman"/>
          <w:b/>
          <w:bCs/>
          <w:u w:val="single"/>
        </w:rPr>
        <w:t>sounds to itself like the only rhythm</w:t>
      </w:r>
      <w:r w:rsidRPr="00E01957">
        <w:rPr>
          <w:rFonts w:eastAsia="Times New Roman"/>
          <w:sz w:val="20"/>
          <w:szCs w:val="20"/>
          <w:u w:val="single"/>
        </w:rPr>
        <w:t xml:space="preserve">, the rhythm of the world, and </w:t>
      </w:r>
      <w:r w:rsidRPr="00E01957">
        <w:rPr>
          <w:rFonts w:eastAsia="Times New Roman"/>
          <w:u w:val="single"/>
        </w:rPr>
        <w:t>of the individuals who strive to live in that world</w:t>
      </w:r>
      <w:r w:rsidRPr="00E01957">
        <w:rPr>
          <w:rFonts w:eastAsia="Times New Roman"/>
          <w:sz w:val="12"/>
          <w:szCs w:val="16"/>
        </w:rPr>
        <w:t xml:space="preserve">. </w:t>
      </w:r>
      <w:r w:rsidRPr="00E01957">
        <w:rPr>
          <w:rFonts w:eastAsia="Times New Roman"/>
          <w:sz w:val="20"/>
          <w:szCs w:val="20"/>
          <w:u w:val="single"/>
        </w:rPr>
        <w:t xml:space="preserve">It is </w:t>
      </w:r>
      <w:r w:rsidRPr="00E01957">
        <w:rPr>
          <w:rFonts w:eastAsia="Times New Roman"/>
          <w:u w:val="single"/>
        </w:rPr>
        <w:t xml:space="preserve">the rhythm of </w:t>
      </w:r>
      <w:r w:rsidRPr="00E01957">
        <w:rPr>
          <w:rFonts w:eastAsia="Times New Roman"/>
          <w:b/>
          <w:bCs/>
          <w:u w:val="single"/>
        </w:rPr>
        <w:t>commodity production by commodities</w:t>
      </w:r>
      <w:r w:rsidRPr="00E01957">
        <w:rPr>
          <w:rFonts w:eastAsia="Times New Roman"/>
          <w:sz w:val="20"/>
          <w:szCs w:val="20"/>
          <w:u w:val="single"/>
        </w:rPr>
        <w:t xml:space="preserve">, </w:t>
      </w:r>
      <w:r w:rsidRPr="00E01957">
        <w:rPr>
          <w:rFonts w:eastAsia="Times New Roman"/>
          <w:b/>
          <w:bCs/>
          <w:sz w:val="20"/>
          <w:szCs w:val="20"/>
          <w:u w:val="single"/>
        </w:rPr>
        <w:t>internally disrupted</w:t>
      </w:r>
      <w:r w:rsidRPr="00E01957">
        <w:rPr>
          <w:rFonts w:eastAsia="Times New Roman"/>
          <w:sz w:val="20"/>
          <w:szCs w:val="20"/>
          <w:u w:val="single"/>
        </w:rPr>
        <w:t xml:space="preserve"> at its origin</w:t>
      </w:r>
      <w:r w:rsidRPr="00E01957">
        <w:rPr>
          <w:rFonts w:eastAsia="Times New Roman"/>
          <w:sz w:val="12"/>
          <w:szCs w:val="16"/>
        </w:rPr>
        <w:t xml:space="preserve">. </w:t>
      </w:r>
      <w:r w:rsidRPr="00E01957">
        <w:rPr>
          <w:rFonts w:eastAsia="Times New Roman"/>
          <w:b/>
          <w:bCs/>
          <w:u w:val="single"/>
        </w:rPr>
        <w:t>The first beat renders each commodity separate,</w:t>
      </w:r>
      <w:r w:rsidRPr="00E01957">
        <w:rPr>
          <w:rFonts w:eastAsia="Times New Roman"/>
          <w:b/>
          <w:bCs/>
          <w:sz w:val="20"/>
          <w:szCs w:val="20"/>
          <w:u w:val="single"/>
        </w:rPr>
        <w:t xml:space="preserve"> bordered, </w:t>
      </w:r>
      <w:r w:rsidRPr="00E01957">
        <w:rPr>
          <w:rFonts w:eastAsia="Times New Roman"/>
          <w:b/>
          <w:bCs/>
          <w:u w:val="single"/>
        </w:rPr>
        <w:t>isolated from the next</w:t>
      </w:r>
      <w:r w:rsidRPr="00E01957">
        <w:rPr>
          <w:rFonts w:eastAsia="Times New Roman"/>
          <w:sz w:val="12"/>
          <w:szCs w:val="16"/>
        </w:rPr>
        <w:t xml:space="preserve">. </w:t>
      </w:r>
      <w:r w:rsidRPr="00E01957">
        <w:rPr>
          <w:rFonts w:eastAsia="Times New Roman"/>
          <w:b/>
          <w:bCs/>
          <w:u w:val="single"/>
        </w:rPr>
        <w:t xml:space="preserve">The second beat renders </w:t>
      </w:r>
      <w:proofErr w:type="spellStart"/>
      <w:r w:rsidRPr="00E01957">
        <w:rPr>
          <w:rFonts w:eastAsia="Times New Roman"/>
          <w:b/>
          <w:bCs/>
          <w:u w:val="single"/>
        </w:rPr>
        <w:t>every thing</w:t>
      </w:r>
      <w:proofErr w:type="spellEnd"/>
      <w:r w:rsidRPr="00E01957">
        <w:rPr>
          <w:rFonts w:eastAsia="Times New Roman"/>
          <w:b/>
          <w:bCs/>
          <w:u w:val="single"/>
        </w:rPr>
        <w:t xml:space="preserve"> equal to every other thing</w:t>
      </w:r>
      <w:r w:rsidRPr="00E01957">
        <w:rPr>
          <w:rFonts w:eastAsia="Times New Roman"/>
          <w:sz w:val="12"/>
          <w:szCs w:val="16"/>
        </w:rPr>
        <w:t xml:space="preserve">. </w:t>
      </w:r>
      <w:r w:rsidRPr="00E01957">
        <w:rPr>
          <w:rFonts w:eastAsia="Times New Roman"/>
          <w:b/>
          <w:bCs/>
          <w:u w:val="single"/>
        </w:rPr>
        <w:t xml:space="preserve">The first beat makes </w:t>
      </w:r>
      <w:proofErr w:type="spellStart"/>
      <w:r w:rsidRPr="00E01957">
        <w:rPr>
          <w:rFonts w:eastAsia="Times New Roman"/>
          <w:b/>
          <w:bCs/>
          <w:u w:val="single"/>
        </w:rPr>
        <w:t>every thing</w:t>
      </w:r>
      <w:proofErr w:type="spellEnd"/>
      <w:r w:rsidRPr="00E01957">
        <w:rPr>
          <w:rFonts w:eastAsia="Times New Roman"/>
          <w:b/>
          <w:bCs/>
          <w:u w:val="single"/>
        </w:rPr>
        <w:t xml:space="preserve"> discrete</w:t>
      </w:r>
      <w:r w:rsidRPr="00E01957">
        <w:rPr>
          <w:rFonts w:eastAsia="Times New Roman"/>
          <w:sz w:val="12"/>
          <w:szCs w:val="16"/>
        </w:rPr>
        <w:t xml:space="preserve">. </w:t>
      </w:r>
      <w:r w:rsidRPr="00E01957">
        <w:rPr>
          <w:rFonts w:eastAsia="Times New Roman"/>
          <w:b/>
          <w:bCs/>
          <w:u w:val="single"/>
        </w:rPr>
        <w:t>The second beat makes everything the same</w:t>
      </w:r>
      <w:r w:rsidRPr="00E01957">
        <w:rPr>
          <w:rFonts w:eastAsia="Times New Roman"/>
          <w:sz w:val="12"/>
          <w:szCs w:val="16"/>
        </w:rPr>
        <w:t xml:space="preserve">. </w:t>
      </w:r>
      <w:r w:rsidRPr="00E01957">
        <w:rPr>
          <w:rFonts w:eastAsia="Times New Roman"/>
          <w:sz w:val="20"/>
          <w:szCs w:val="20"/>
          <w:u w:val="single"/>
        </w:rPr>
        <w:t>Time and space order this rhythm, and are ordered by it</w:t>
      </w:r>
      <w:r w:rsidRPr="00E01957">
        <w:rPr>
          <w:rFonts w:eastAsia="Times New Roman"/>
          <w:sz w:val="12"/>
          <w:szCs w:val="16"/>
        </w:rPr>
        <w:t xml:space="preserve">. </w:t>
      </w:r>
      <w:r w:rsidRPr="00E01957">
        <w:rPr>
          <w:rFonts w:eastAsia="Times New Roman"/>
          <w:u w:val="single"/>
        </w:rPr>
        <w:t xml:space="preserve">This is a </w:t>
      </w:r>
      <w:r w:rsidRPr="00E01957">
        <w:rPr>
          <w:rFonts w:eastAsia="Times New Roman"/>
          <w:b/>
          <w:bCs/>
          <w:u w:val="single"/>
        </w:rPr>
        <w:t>settler rhythm</w:t>
      </w:r>
      <w:r w:rsidRPr="00E01957">
        <w:rPr>
          <w:rFonts w:eastAsia="Times New Roman"/>
          <w:u w:val="single"/>
        </w:rPr>
        <w:t xml:space="preserve">, this one-two of </w:t>
      </w:r>
      <w:r w:rsidRPr="00E01957">
        <w:rPr>
          <w:rFonts w:eastAsia="Times New Roman"/>
          <w:b/>
          <w:bCs/>
          <w:u w:val="single"/>
        </w:rPr>
        <w:t>capitalist production</w:t>
      </w:r>
      <w:r w:rsidRPr="00E01957">
        <w:rPr>
          <w:rFonts w:eastAsia="Times New Roman"/>
          <w:sz w:val="20"/>
          <w:szCs w:val="20"/>
          <w:u w:val="single"/>
        </w:rPr>
        <w:t xml:space="preserve">, a rhythm of citizen and subject, of </w:t>
      </w:r>
      <w:proofErr w:type="spellStart"/>
      <w:r w:rsidRPr="00E01957">
        <w:rPr>
          <w:rFonts w:eastAsia="Times New Roman"/>
          <w:sz w:val="20"/>
          <w:szCs w:val="20"/>
          <w:u w:val="single"/>
        </w:rPr>
        <w:t>dividuation</w:t>
      </w:r>
      <w:proofErr w:type="spellEnd"/>
      <w:r w:rsidRPr="00E01957">
        <w:rPr>
          <w:rFonts w:eastAsia="Times New Roman"/>
          <w:sz w:val="20"/>
          <w:szCs w:val="20"/>
          <w:u w:val="single"/>
        </w:rPr>
        <w:t xml:space="preserve"> and individuation, </w:t>
      </w:r>
      <w:r w:rsidRPr="00E01957">
        <w:rPr>
          <w:rFonts w:eastAsia="Times New Roman"/>
          <w:u w:val="single"/>
        </w:rPr>
        <w:t xml:space="preserve">of </w:t>
      </w:r>
      <w:r w:rsidRPr="00E01957">
        <w:rPr>
          <w:rFonts w:eastAsia="Times New Roman"/>
          <w:b/>
          <w:bCs/>
          <w:u w:val="single"/>
        </w:rPr>
        <w:t>genocide and law</w:t>
      </w:r>
      <w:r w:rsidRPr="00E01957">
        <w:rPr>
          <w:rFonts w:eastAsia="Times New Roman"/>
          <w:sz w:val="12"/>
          <w:szCs w:val="16"/>
        </w:rPr>
        <w:t xml:space="preserve">. </w:t>
      </w:r>
      <w:r w:rsidRPr="00E01957">
        <w:rPr>
          <w:rFonts w:eastAsia="Times New Roman"/>
          <w:sz w:val="20"/>
          <w:szCs w:val="20"/>
          <w:u w:val="single"/>
        </w:rPr>
        <w:t xml:space="preserve">It </w:t>
      </w:r>
      <w:r w:rsidRPr="00E01957">
        <w:rPr>
          <w:rFonts w:eastAsia="Times New Roman"/>
          <w:u w:val="single"/>
        </w:rPr>
        <w:t xml:space="preserve">sounds out by </w:t>
      </w:r>
      <w:r w:rsidRPr="00E01957">
        <w:rPr>
          <w:rFonts w:eastAsia="Times New Roman"/>
          <w:b/>
          <w:bCs/>
          <w:u w:val="single"/>
        </w:rPr>
        <w:t>expropriating any other movement of the beat</w:t>
      </w:r>
      <w:r w:rsidRPr="00E01957">
        <w:rPr>
          <w:rFonts w:eastAsia="Times New Roman"/>
          <w:sz w:val="12"/>
          <w:szCs w:val="16"/>
        </w:rPr>
        <w:t xml:space="preserve">. </w:t>
      </w:r>
      <w:r w:rsidRPr="00E01957">
        <w:rPr>
          <w:rFonts w:eastAsia="Times New Roman"/>
          <w:sz w:val="20"/>
          <w:szCs w:val="20"/>
          <w:u w:val="single"/>
        </w:rPr>
        <w:t xml:space="preserve">It </w:t>
      </w:r>
      <w:r w:rsidRPr="00E01957">
        <w:rPr>
          <w:rFonts w:eastAsia="Times New Roman"/>
          <w:u w:val="single"/>
        </w:rPr>
        <w:t xml:space="preserve">asserts </w:t>
      </w:r>
      <w:r w:rsidRPr="00E01957">
        <w:rPr>
          <w:rFonts w:eastAsia="Times New Roman"/>
          <w:b/>
          <w:bCs/>
          <w:u w:val="single"/>
        </w:rPr>
        <w:t>that nothing else can be heard</w:t>
      </w:r>
      <w:r w:rsidRPr="00E01957">
        <w:rPr>
          <w:rFonts w:eastAsia="Times New Roman"/>
          <w:u w:val="single"/>
        </w:rPr>
        <w:t xml:space="preserve">, </w:t>
      </w:r>
      <w:r w:rsidRPr="00E01957">
        <w:rPr>
          <w:rFonts w:eastAsia="Times New Roman"/>
          <w:b/>
          <w:bCs/>
          <w:u w:val="single"/>
        </w:rPr>
        <w:t>that nothing else need be felt</w:t>
      </w:r>
      <w:r w:rsidRPr="00E01957">
        <w:rPr>
          <w:rFonts w:eastAsia="Times New Roman"/>
          <w:sz w:val="12"/>
          <w:szCs w:val="16"/>
        </w:rPr>
        <w:t xml:space="preserve">. </w:t>
      </w:r>
      <w:r w:rsidRPr="00E01957">
        <w:rPr>
          <w:rFonts w:eastAsia="Times New Roman"/>
          <w:sz w:val="20"/>
          <w:szCs w:val="20"/>
          <w:u w:val="single"/>
        </w:rPr>
        <w:t>It is</w:t>
      </w:r>
      <w:r w:rsidRPr="00E01957">
        <w:rPr>
          <w:rFonts w:eastAsia="Times New Roman"/>
          <w:sz w:val="12"/>
          <w:szCs w:val="16"/>
        </w:rPr>
        <w:t xml:space="preserve"> in </w:t>
      </w:r>
      <w:proofErr w:type="gramStart"/>
      <w:r w:rsidRPr="00E01957">
        <w:rPr>
          <w:rFonts w:eastAsia="Times New Roman"/>
          <w:sz w:val="12"/>
          <w:szCs w:val="16"/>
        </w:rPr>
        <w:t>short</w:t>
      </w:r>
      <w:proofErr w:type="gramEnd"/>
      <w:r w:rsidRPr="00E01957">
        <w:rPr>
          <w:rFonts w:eastAsia="Times New Roman"/>
          <w:sz w:val="12"/>
          <w:szCs w:val="16"/>
        </w:rPr>
        <w:t xml:space="preserve"> </w:t>
      </w:r>
      <w:r w:rsidRPr="00E01957">
        <w:rPr>
          <w:rFonts w:eastAsia="Times New Roman"/>
          <w:b/>
          <w:bCs/>
          <w:u w:val="single"/>
        </w:rPr>
        <w:t>a killing rhythm</w:t>
      </w:r>
      <w:r w:rsidRPr="00E01957">
        <w:rPr>
          <w:rFonts w:eastAsia="Times New Roman"/>
          <w:sz w:val="20"/>
          <w:szCs w:val="20"/>
          <w:u w:val="single"/>
        </w:rPr>
        <w:t>, as Fanon warned</w:t>
      </w:r>
      <w:r w:rsidRPr="00E01957">
        <w:rPr>
          <w:rFonts w:eastAsia="Times New Roman"/>
          <w:sz w:val="12"/>
          <w:szCs w:val="16"/>
        </w:rPr>
        <w:t xml:space="preserve"> at the end of </w:t>
      </w:r>
      <w:r w:rsidRPr="00E01957">
        <w:rPr>
          <w:rFonts w:eastAsia="Times New Roman"/>
          <w:i/>
          <w:iCs/>
          <w:sz w:val="12"/>
          <w:szCs w:val="16"/>
        </w:rPr>
        <w:t xml:space="preserve">Les </w:t>
      </w:r>
      <w:proofErr w:type="spellStart"/>
      <w:r w:rsidRPr="00E01957">
        <w:rPr>
          <w:rFonts w:eastAsia="Times New Roman"/>
          <w:i/>
          <w:iCs/>
          <w:sz w:val="12"/>
          <w:szCs w:val="16"/>
        </w:rPr>
        <w:t>Damnés</w:t>
      </w:r>
      <w:proofErr w:type="spellEnd"/>
      <w:r w:rsidRPr="00E01957">
        <w:rPr>
          <w:rFonts w:eastAsia="Times New Roman"/>
          <w:i/>
          <w:iCs/>
          <w:sz w:val="12"/>
          <w:szCs w:val="16"/>
        </w:rPr>
        <w:t xml:space="preserve"> de la Terre</w:t>
      </w:r>
      <w:r w:rsidRPr="00E01957">
        <w:rPr>
          <w:rFonts w:eastAsia="Times New Roman"/>
          <w:sz w:val="12"/>
          <w:szCs w:val="16"/>
        </w:rPr>
        <w:t xml:space="preserve">. </w:t>
      </w:r>
      <w:r w:rsidRPr="00E01957">
        <w:rPr>
          <w:rFonts w:eastAsia="Times New Roman"/>
          <w:sz w:val="20"/>
          <w:szCs w:val="20"/>
          <w:u w:val="single"/>
        </w:rPr>
        <w:t xml:space="preserve">But this rhythm has always been set amidst, and beset by, </w:t>
      </w:r>
      <w:r w:rsidRPr="00E01957">
        <w:rPr>
          <w:rFonts w:eastAsia="Times New Roman"/>
          <w:u w:val="single"/>
        </w:rPr>
        <w:t xml:space="preserve">the </w:t>
      </w:r>
      <w:r w:rsidRPr="00E01957">
        <w:rPr>
          <w:rFonts w:eastAsia="Times New Roman"/>
          <w:b/>
          <w:bCs/>
          <w:u w:val="single"/>
        </w:rPr>
        <w:t>general antagonism</w:t>
      </w:r>
      <w:r w:rsidRPr="00E01957">
        <w:rPr>
          <w:rFonts w:eastAsia="Times New Roman"/>
          <w:sz w:val="20"/>
          <w:szCs w:val="20"/>
          <w:u w:val="single"/>
        </w:rPr>
        <w:t xml:space="preserve">, the cacophony of beats, lines, falsettos, and growls, of hips, feet, hands, of bells, chimes, and chants, </w:t>
      </w:r>
      <w:r w:rsidRPr="00E01957">
        <w:rPr>
          <w:rFonts w:eastAsia="Times New Roman"/>
          <w:b/>
          <w:bCs/>
          <w:u w:val="single"/>
        </w:rPr>
        <w:t xml:space="preserve">an </w:t>
      </w:r>
      <w:proofErr w:type="spellStart"/>
      <w:r w:rsidRPr="00E01957">
        <w:rPr>
          <w:rFonts w:eastAsia="Times New Roman"/>
          <w:b/>
          <w:bCs/>
          <w:u w:val="single"/>
        </w:rPr>
        <w:t>undercommon</w:t>
      </w:r>
      <w:proofErr w:type="spellEnd"/>
      <w:r w:rsidRPr="00E01957">
        <w:rPr>
          <w:rFonts w:eastAsia="Times New Roman"/>
          <w:b/>
          <w:bCs/>
          <w:u w:val="single"/>
        </w:rPr>
        <w:t xml:space="preserve"> track</w:t>
      </w:r>
      <w:r w:rsidRPr="00E01957">
        <w:rPr>
          <w:rFonts w:eastAsia="Times New Roman"/>
          <w:sz w:val="12"/>
          <w:szCs w:val="16"/>
        </w:rPr>
        <w:t xml:space="preserve">. </w:t>
      </w:r>
      <w:r w:rsidRPr="00E01957">
        <w:rPr>
          <w:rFonts w:eastAsia="Times New Roman"/>
          <w:sz w:val="20"/>
          <w:szCs w:val="20"/>
          <w:u w:val="single"/>
        </w:rPr>
        <w:t xml:space="preserve">At the heart of its production is a certain </w:t>
      </w:r>
      <w:r w:rsidRPr="00E01957">
        <w:rPr>
          <w:rFonts w:eastAsia="Times New Roman"/>
          <w:b/>
          <w:bCs/>
          <w:sz w:val="20"/>
          <w:szCs w:val="20"/>
          <w:u w:val="single"/>
        </w:rPr>
        <w:t>indiscretion</w:t>
      </w:r>
      <w:r w:rsidRPr="00E01957">
        <w:rPr>
          <w:rFonts w:eastAsia="Times New Roman"/>
          <w:sz w:val="20"/>
          <w:szCs w:val="20"/>
          <w:u w:val="single"/>
        </w:rPr>
        <w:t xml:space="preserve">, a certain </w:t>
      </w:r>
      <w:r w:rsidRPr="00E01957">
        <w:rPr>
          <w:rFonts w:eastAsia="Times New Roman"/>
          <w:b/>
          <w:bCs/>
          <w:sz w:val="20"/>
          <w:szCs w:val="20"/>
          <w:u w:val="single"/>
        </w:rPr>
        <w:t>differentiation that will not separate</w:t>
      </w:r>
      <w:r w:rsidRPr="00E01957">
        <w:rPr>
          <w:rFonts w:eastAsia="Times New Roman"/>
          <w:sz w:val="20"/>
          <w:szCs w:val="20"/>
          <w:u w:val="single"/>
        </w:rPr>
        <w:t xml:space="preserve">, an </w:t>
      </w:r>
      <w:proofErr w:type="spellStart"/>
      <w:r w:rsidRPr="00E01957">
        <w:rPr>
          <w:rFonts w:eastAsia="Times New Roman"/>
          <w:b/>
          <w:bCs/>
          <w:sz w:val="20"/>
          <w:szCs w:val="20"/>
          <w:u w:val="single"/>
        </w:rPr>
        <w:t>unbordered</w:t>
      </w:r>
      <w:proofErr w:type="spellEnd"/>
      <w:r w:rsidRPr="00E01957">
        <w:rPr>
          <w:rFonts w:eastAsia="Times New Roman"/>
          <w:b/>
          <w:bCs/>
          <w:sz w:val="20"/>
          <w:szCs w:val="20"/>
          <w:u w:val="single"/>
        </w:rPr>
        <w:t xml:space="preserve"> consolation against isolation</w:t>
      </w:r>
      <w:r w:rsidRPr="00E01957">
        <w:rPr>
          <w:rFonts w:eastAsia="Times New Roman"/>
          <w:sz w:val="12"/>
          <w:szCs w:val="16"/>
        </w:rPr>
        <w:t xml:space="preserve">, </w:t>
      </w:r>
      <w:r w:rsidRPr="00E01957">
        <w:rPr>
          <w:rFonts w:eastAsia="Times New Roman"/>
          <w:sz w:val="20"/>
          <w:szCs w:val="20"/>
          <w:u w:val="single"/>
        </w:rPr>
        <w:t xml:space="preserve">a </w:t>
      </w:r>
      <w:proofErr w:type="spellStart"/>
      <w:r w:rsidRPr="00E01957">
        <w:rPr>
          <w:rFonts w:eastAsia="Times New Roman"/>
          <w:b/>
          <w:bCs/>
          <w:sz w:val="20"/>
          <w:szCs w:val="20"/>
          <w:u w:val="single"/>
        </w:rPr>
        <w:t>haptical</w:t>
      </w:r>
      <w:proofErr w:type="spellEnd"/>
      <w:r w:rsidRPr="00E01957">
        <w:rPr>
          <w:rFonts w:eastAsia="Times New Roman"/>
          <w:b/>
          <w:bCs/>
          <w:sz w:val="20"/>
          <w:szCs w:val="20"/>
          <w:u w:val="single"/>
        </w:rPr>
        <w:t xml:space="preserve"> resonance</w:t>
      </w:r>
      <w:r w:rsidRPr="00E01957">
        <w:rPr>
          <w:rFonts w:eastAsia="Times New Roman"/>
          <w:sz w:val="20"/>
          <w:szCs w:val="20"/>
          <w:u w:val="single"/>
        </w:rPr>
        <w:t xml:space="preserve"> that makes possible and impossible this killing rhythm, </w:t>
      </w:r>
      <w:r w:rsidRPr="00E01957">
        <w:rPr>
          <w:rFonts w:eastAsia="Times New Roman"/>
          <w:highlight w:val="green"/>
          <w:u w:val="single"/>
        </w:rPr>
        <w:t xml:space="preserve">the </w:t>
      </w:r>
      <w:proofErr w:type="spellStart"/>
      <w:r w:rsidRPr="00E01957">
        <w:rPr>
          <w:rFonts w:eastAsia="Times New Roman"/>
          <w:highlight w:val="green"/>
          <w:u w:val="single"/>
        </w:rPr>
        <w:t>undercommon</w:t>
      </w:r>
      <w:proofErr w:type="spellEnd"/>
      <w:r w:rsidRPr="00E01957">
        <w:rPr>
          <w:rFonts w:eastAsia="Times New Roman"/>
          <w:highlight w:val="green"/>
          <w:u w:val="single"/>
        </w:rPr>
        <w:t xml:space="preserve"> track that would remain </w:t>
      </w:r>
      <w:r w:rsidRPr="00E01957">
        <w:rPr>
          <w:rFonts w:eastAsia="Times New Roman"/>
          <w:b/>
          <w:bCs/>
          <w:highlight w:val="green"/>
          <w:u w:val="single"/>
        </w:rPr>
        <w:t>fugitive from the emerging logistics of this deadly rhythm and exhaust it</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12"/>
          <w:szCs w:val="16"/>
        </w:rPr>
        <w:t xml:space="preserve">Still, today </w:t>
      </w:r>
      <w:r w:rsidRPr="00E01957">
        <w:rPr>
          <w:rFonts w:eastAsia="Times New Roman"/>
          <w:highlight w:val="green"/>
          <w:u w:val="single"/>
        </w:rPr>
        <w:t>this beating</w:t>
      </w:r>
      <w:r w:rsidRPr="00E01957">
        <w:rPr>
          <w:rFonts w:eastAsia="Times New Roman"/>
          <w:sz w:val="20"/>
          <w:szCs w:val="20"/>
          <w:u w:val="single"/>
        </w:rPr>
        <w:t xml:space="preserve"> of commodity on commodity insists on a world as never before, </w:t>
      </w:r>
      <w:r w:rsidRPr="00E01957">
        <w:rPr>
          <w:rFonts w:eastAsia="Times New Roman"/>
          <w:b/>
          <w:bCs/>
          <w:highlight w:val="green"/>
          <w:u w:val="single"/>
        </w:rPr>
        <w:t>wraps its beats around the earth</w:t>
      </w:r>
      <w:r w:rsidRPr="00E01957">
        <w:rPr>
          <w:rFonts w:eastAsia="Times New Roman"/>
          <w:highlight w:val="green"/>
          <w:u w:val="single"/>
        </w:rPr>
        <w:t xml:space="preserve"> in which </w:t>
      </w:r>
      <w:r w:rsidRPr="00E01957">
        <w:rPr>
          <w:rFonts w:eastAsia="Times New Roman"/>
          <w:b/>
          <w:bCs/>
          <w:highlight w:val="green"/>
          <w:u w:val="single"/>
        </w:rPr>
        <w:t>the party is compulsory</w:t>
      </w:r>
      <w:r w:rsidRPr="00E01957">
        <w:rPr>
          <w:rFonts w:eastAsia="Times New Roman"/>
          <w:sz w:val="12"/>
          <w:szCs w:val="16"/>
        </w:rPr>
        <w:t xml:space="preserve">. </w:t>
      </w:r>
      <w:r w:rsidRPr="00E01957">
        <w:rPr>
          <w:rFonts w:eastAsia="Times New Roman"/>
          <w:sz w:val="20"/>
          <w:szCs w:val="20"/>
          <w:u w:val="single"/>
        </w:rPr>
        <w:t xml:space="preserve">And it penetrates deep into what did not appear vulnerable or even possible to </w:t>
      </w:r>
      <w:r w:rsidRPr="00E01957">
        <w:rPr>
          <w:rFonts w:eastAsia="Times New Roman"/>
          <w:b/>
          <w:bCs/>
          <w:sz w:val="20"/>
          <w:szCs w:val="20"/>
          <w:u w:val="single"/>
        </w:rPr>
        <w:t>force into its time and space</w:t>
      </w:r>
      <w:r w:rsidRPr="00E01957">
        <w:rPr>
          <w:rFonts w:eastAsia="Times New Roman"/>
          <w:sz w:val="12"/>
          <w:szCs w:val="16"/>
        </w:rPr>
        <w:t xml:space="preserve">. </w:t>
      </w:r>
      <w:r w:rsidRPr="00E01957">
        <w:rPr>
          <w:rFonts w:eastAsia="Times New Roman"/>
          <w:b/>
          <w:bCs/>
          <w:sz w:val="20"/>
          <w:szCs w:val="20"/>
          <w:u w:val="single"/>
        </w:rPr>
        <w:t>Its one-two becomes a zero-one, zero-one</w:t>
      </w:r>
      <w:r w:rsidRPr="00E01957">
        <w:rPr>
          <w:rFonts w:eastAsia="Times New Roman"/>
          <w:sz w:val="20"/>
          <w:szCs w:val="20"/>
          <w:u w:val="single"/>
        </w:rPr>
        <w:t xml:space="preserve"> as it </w:t>
      </w:r>
      <w:r w:rsidRPr="00E01957">
        <w:rPr>
          <w:rFonts w:eastAsia="Times New Roman"/>
          <w:b/>
          <w:bCs/>
          <w:sz w:val="20"/>
          <w:szCs w:val="20"/>
          <w:u w:val="single"/>
        </w:rPr>
        <w:t>sorts thoughts, affects, flesh, information, nerves, in ever more precise and minute attributes of duplicate separation</w:t>
      </w:r>
      <w:r w:rsidRPr="00E01957">
        <w:rPr>
          <w:rFonts w:eastAsia="Times New Roman"/>
          <w:sz w:val="12"/>
          <w:szCs w:val="16"/>
        </w:rPr>
        <w:t xml:space="preserve">. In short, </w:t>
      </w:r>
      <w:r w:rsidRPr="00E01957">
        <w:rPr>
          <w:rFonts w:eastAsia="Times New Roman"/>
          <w:b/>
          <w:bCs/>
          <w:highlight w:val="green"/>
          <w:u w:val="single"/>
        </w:rPr>
        <w:t>this rhythm becomes an algorithm</w:t>
      </w:r>
      <w:r w:rsidRPr="00E01957">
        <w:rPr>
          <w:rFonts w:eastAsia="Times New Roman"/>
          <w:sz w:val="12"/>
          <w:szCs w:val="16"/>
        </w:rPr>
        <w:t xml:space="preserve">. </w:t>
      </w:r>
      <w:proofErr w:type="spellStart"/>
      <w:r w:rsidRPr="00E01957">
        <w:rPr>
          <w:rFonts w:eastAsia="Times New Roman"/>
          <w:highlight w:val="green"/>
          <w:u w:val="single"/>
        </w:rPr>
        <w:t>Every thing</w:t>
      </w:r>
      <w:proofErr w:type="spellEnd"/>
      <w:r w:rsidRPr="00E01957">
        <w:rPr>
          <w:rFonts w:eastAsia="Times New Roman"/>
          <w:highlight w:val="green"/>
          <w:u w:val="single"/>
        </w:rPr>
        <w:t xml:space="preserve"> it captures,</w:t>
      </w:r>
      <w:r w:rsidRPr="00E01957">
        <w:rPr>
          <w:rFonts w:eastAsia="Times New Roman"/>
          <w:sz w:val="20"/>
          <w:szCs w:val="20"/>
          <w:u w:val="single"/>
        </w:rPr>
        <w:t xml:space="preserve"> </w:t>
      </w:r>
      <w:proofErr w:type="spellStart"/>
      <w:r w:rsidRPr="00E01957">
        <w:rPr>
          <w:rFonts w:eastAsia="Times New Roman"/>
          <w:sz w:val="20"/>
          <w:szCs w:val="20"/>
          <w:u w:val="single"/>
        </w:rPr>
        <w:t>every thing</w:t>
      </w:r>
      <w:proofErr w:type="spellEnd"/>
      <w:r w:rsidRPr="00E01957">
        <w:rPr>
          <w:rFonts w:eastAsia="Times New Roman"/>
          <w:sz w:val="20"/>
          <w:szCs w:val="20"/>
          <w:u w:val="single"/>
        </w:rPr>
        <w:t xml:space="preserve"> it invades, </w:t>
      </w:r>
      <w:proofErr w:type="spellStart"/>
      <w:r w:rsidRPr="00E01957">
        <w:rPr>
          <w:rFonts w:eastAsia="Times New Roman"/>
          <w:sz w:val="20"/>
          <w:szCs w:val="20"/>
          <w:u w:val="single"/>
        </w:rPr>
        <w:t>every thing</w:t>
      </w:r>
      <w:proofErr w:type="spellEnd"/>
      <w:r w:rsidRPr="00E01957">
        <w:rPr>
          <w:rFonts w:eastAsia="Times New Roman"/>
          <w:sz w:val="20"/>
          <w:szCs w:val="20"/>
          <w:u w:val="single"/>
        </w:rPr>
        <w:t xml:space="preserve"> it settles </w:t>
      </w:r>
      <w:r w:rsidRPr="00E01957">
        <w:rPr>
          <w:rFonts w:eastAsia="Times New Roman"/>
          <w:highlight w:val="green"/>
          <w:u w:val="single"/>
        </w:rPr>
        <w:t xml:space="preserve">is set with a beat that is </w:t>
      </w:r>
      <w:r w:rsidRPr="00E01957">
        <w:rPr>
          <w:rFonts w:eastAsia="Times New Roman"/>
          <w:b/>
          <w:bCs/>
          <w:highlight w:val="green"/>
          <w:u w:val="single"/>
        </w:rPr>
        <w:t>compelled to hear itself everywhere, feel itself everywhere</w:t>
      </w:r>
      <w:r w:rsidRPr="00E01957">
        <w:rPr>
          <w:rFonts w:eastAsia="Times New Roman"/>
          <w:sz w:val="12"/>
          <w:szCs w:val="16"/>
        </w:rPr>
        <w:t xml:space="preserve">. </w:t>
      </w:r>
      <w:r w:rsidRPr="00E01957">
        <w:rPr>
          <w:rFonts w:eastAsia="Times New Roman"/>
          <w:b/>
          <w:bCs/>
          <w:sz w:val="20"/>
          <w:szCs w:val="20"/>
          <w:u w:val="single"/>
        </w:rPr>
        <w:t>This compulsion drives deeper into the bodies it activates, the information it circulates, the nerves it fires to new connections, new networks of discretion and equivalence</w:t>
      </w:r>
      <w:r w:rsidRPr="00E01957">
        <w:rPr>
          <w:rFonts w:eastAsia="Times New Roman"/>
          <w:sz w:val="12"/>
          <w:szCs w:val="16"/>
        </w:rPr>
        <w:t xml:space="preserve">. </w:t>
      </w:r>
      <w:r w:rsidRPr="00E01957">
        <w:rPr>
          <w:rFonts w:eastAsia="Times New Roman"/>
          <w:sz w:val="20"/>
          <w:szCs w:val="20"/>
          <w:u w:val="single"/>
        </w:rPr>
        <w:t>Its arbitrage opens this discretion in what was thought to be indivisible, whole, singular, and then opening this discretion closes it in equivalence, clears it for the next beat at the new margins of its rapacious drumming</w:t>
      </w:r>
      <w:r w:rsidRPr="00E01957">
        <w:rPr>
          <w:rFonts w:eastAsia="Times New Roman"/>
          <w:sz w:val="12"/>
          <w:szCs w:val="16"/>
        </w:rPr>
        <w:t xml:space="preserve">. </w:t>
      </w:r>
      <w:r w:rsidRPr="00E01957">
        <w:rPr>
          <w:rFonts w:eastAsia="Times New Roman"/>
          <w:sz w:val="20"/>
          <w:szCs w:val="20"/>
          <w:u w:val="single"/>
        </w:rPr>
        <w:t xml:space="preserve">So, too, </w:t>
      </w:r>
      <w:r w:rsidRPr="00E01957">
        <w:rPr>
          <w:rFonts w:eastAsia="Times New Roman"/>
          <w:u w:val="single"/>
        </w:rPr>
        <w:t xml:space="preserve">does its time and space </w:t>
      </w:r>
      <w:r w:rsidRPr="00E01957">
        <w:rPr>
          <w:rFonts w:eastAsia="Times New Roman"/>
          <w:b/>
          <w:bCs/>
          <w:u w:val="single"/>
        </w:rPr>
        <w:t xml:space="preserve">force </w:t>
      </w:r>
      <w:proofErr w:type="spellStart"/>
      <w:r w:rsidRPr="00E01957">
        <w:rPr>
          <w:rFonts w:eastAsia="Times New Roman"/>
          <w:b/>
          <w:bCs/>
          <w:u w:val="single"/>
        </w:rPr>
        <w:t>every thing</w:t>
      </w:r>
      <w:proofErr w:type="spellEnd"/>
      <w:r w:rsidRPr="00E01957">
        <w:rPr>
          <w:rFonts w:eastAsia="Times New Roman"/>
          <w:b/>
          <w:bCs/>
          <w:u w:val="single"/>
        </w:rPr>
        <w:t xml:space="preserve"> into the claustrophobia of its world beat</w:t>
      </w:r>
      <w:r w:rsidRPr="00E01957">
        <w:rPr>
          <w:rFonts w:eastAsia="Times New Roman"/>
          <w:u w:val="single"/>
        </w:rPr>
        <w:t xml:space="preserve">, </w:t>
      </w:r>
      <w:proofErr w:type="spellStart"/>
      <w:r w:rsidRPr="00E01957">
        <w:rPr>
          <w:rFonts w:eastAsia="Times New Roman"/>
          <w:b/>
          <w:bCs/>
          <w:u w:val="single"/>
        </w:rPr>
        <w:t>every thing</w:t>
      </w:r>
      <w:proofErr w:type="spellEnd"/>
      <w:r w:rsidRPr="00E01957">
        <w:rPr>
          <w:rFonts w:eastAsia="Times New Roman"/>
          <w:b/>
          <w:bCs/>
          <w:u w:val="single"/>
        </w:rPr>
        <w:t xml:space="preserve"> that is not fugitive is lost</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sz w:val="20"/>
          <w:szCs w:val="20"/>
          <w:u w:val="single"/>
        </w:rPr>
        <w:t>To be formed is to be formed in this rhythm</w:t>
      </w:r>
      <w:r w:rsidRPr="00E01957">
        <w:rPr>
          <w:rFonts w:eastAsia="Times New Roman"/>
          <w:sz w:val="20"/>
          <w:szCs w:val="20"/>
          <w:u w:val="single"/>
        </w:rPr>
        <w:t xml:space="preserve">, </w:t>
      </w:r>
      <w:r w:rsidRPr="00E01957">
        <w:rPr>
          <w:rFonts w:eastAsia="Times New Roman"/>
          <w:u w:val="single"/>
        </w:rPr>
        <w:t xml:space="preserve">to be </w:t>
      </w:r>
      <w:r w:rsidRPr="00E01957">
        <w:rPr>
          <w:rFonts w:eastAsia="Times New Roman"/>
          <w:b/>
          <w:bCs/>
          <w:u w:val="single"/>
        </w:rPr>
        <w:t>algorithmically composed</w:t>
      </w:r>
      <w:r w:rsidRPr="00E01957">
        <w:rPr>
          <w:rFonts w:eastAsia="Times New Roman"/>
          <w:sz w:val="20"/>
          <w:szCs w:val="20"/>
          <w:u w:val="single"/>
        </w:rPr>
        <w:t xml:space="preserve">, to be </w:t>
      </w:r>
      <w:r w:rsidRPr="00E01957">
        <w:rPr>
          <w:rFonts w:eastAsia="Times New Roman"/>
          <w:b/>
          <w:bCs/>
          <w:sz w:val="20"/>
          <w:szCs w:val="20"/>
          <w:u w:val="single"/>
        </w:rPr>
        <w:t>compelled to carry this rhythm</w:t>
      </w:r>
      <w:r w:rsidRPr="00E01957">
        <w:rPr>
          <w:rFonts w:eastAsia="Times New Roman"/>
          <w:sz w:val="20"/>
          <w:szCs w:val="20"/>
          <w:u w:val="single"/>
        </w:rPr>
        <w:t xml:space="preserve"> but </w:t>
      </w:r>
      <w:r w:rsidRPr="00E01957">
        <w:rPr>
          <w:rFonts w:eastAsia="Times New Roman"/>
          <w:u w:val="single"/>
        </w:rPr>
        <w:t xml:space="preserve">also to </w:t>
      </w:r>
      <w:r w:rsidRPr="00E01957">
        <w:rPr>
          <w:rFonts w:eastAsia="Times New Roman"/>
          <w:b/>
          <w:bCs/>
          <w:u w:val="single"/>
        </w:rPr>
        <w:t>develop it</w:t>
      </w:r>
      <w:r w:rsidRPr="00E01957">
        <w:rPr>
          <w:rFonts w:eastAsia="Times New Roman"/>
          <w:u w:val="single"/>
        </w:rPr>
        <w:t xml:space="preserve">, to </w:t>
      </w:r>
      <w:r w:rsidRPr="00E01957">
        <w:rPr>
          <w:rFonts w:eastAsia="Times New Roman"/>
          <w:b/>
          <w:bCs/>
          <w:u w:val="single"/>
        </w:rPr>
        <w:t>improve it</w:t>
      </w:r>
      <w:r w:rsidRPr="00E01957">
        <w:rPr>
          <w:rFonts w:eastAsia="Times New Roman"/>
          <w:u w:val="single"/>
        </w:rPr>
        <w:t>,</w:t>
      </w:r>
      <w:r w:rsidRPr="00E01957">
        <w:rPr>
          <w:rFonts w:eastAsia="Times New Roman"/>
          <w:sz w:val="20"/>
          <w:szCs w:val="20"/>
          <w:u w:val="single"/>
        </w:rPr>
        <w:t xml:space="preserve"> to </w:t>
      </w:r>
      <w:r w:rsidRPr="00E01957">
        <w:rPr>
          <w:rFonts w:eastAsia="Times New Roman"/>
          <w:b/>
          <w:bCs/>
          <w:sz w:val="20"/>
          <w:szCs w:val="20"/>
          <w:u w:val="single"/>
        </w:rPr>
        <w:t>export and import it</w:t>
      </w:r>
      <w:r w:rsidRPr="00E01957">
        <w:rPr>
          <w:rFonts w:eastAsia="Times New Roman"/>
          <w:sz w:val="20"/>
          <w:szCs w:val="20"/>
          <w:u w:val="single"/>
        </w:rPr>
        <w:t xml:space="preserve">, which is to say that </w:t>
      </w:r>
      <w:r w:rsidRPr="00E01957">
        <w:rPr>
          <w:rFonts w:eastAsia="Times New Roman"/>
          <w:b/>
          <w:bCs/>
          <w:highlight w:val="green"/>
          <w:u w:val="single"/>
        </w:rPr>
        <w:t>to be algorithmically composed is not just to be beaten but to beat</w:t>
      </w:r>
      <w:r w:rsidRPr="00E01957">
        <w:rPr>
          <w:rFonts w:eastAsia="Times New Roman"/>
          <w:sz w:val="12"/>
          <w:szCs w:val="16"/>
        </w:rPr>
        <w:t xml:space="preserve">. </w:t>
      </w:r>
      <w:r w:rsidRPr="00E01957">
        <w:rPr>
          <w:rFonts w:eastAsia="Times New Roman"/>
          <w:highlight w:val="green"/>
          <w:u w:val="single"/>
        </w:rPr>
        <w:t>This</w:t>
      </w:r>
      <w:r w:rsidRPr="00E01957">
        <w:rPr>
          <w:rFonts w:eastAsia="Times New Roman"/>
          <w:sz w:val="20"/>
          <w:szCs w:val="20"/>
          <w:u w:val="single"/>
        </w:rPr>
        <w:t xml:space="preserve"> beaten beating </w:t>
      </w:r>
      <w:r w:rsidRPr="00E01957">
        <w:rPr>
          <w:rFonts w:eastAsia="Times New Roman"/>
          <w:highlight w:val="green"/>
          <w:u w:val="single"/>
        </w:rPr>
        <w:t>is</w:t>
      </w:r>
      <w:r w:rsidRPr="00E01957">
        <w:rPr>
          <w:rFonts w:eastAsia="Times New Roman"/>
          <w:sz w:val="20"/>
          <w:szCs w:val="20"/>
          <w:u w:val="single"/>
        </w:rPr>
        <w:t xml:space="preserve"> what might be called </w:t>
      </w:r>
      <w:r w:rsidRPr="00E01957">
        <w:rPr>
          <w:rFonts w:eastAsia="Times New Roman"/>
          <w:b/>
          <w:bCs/>
          <w:highlight w:val="green"/>
          <w:u w:val="single"/>
        </w:rPr>
        <w:t>synaptic labor</w:t>
      </w:r>
      <w:r w:rsidRPr="00E01957">
        <w:rPr>
          <w:rFonts w:eastAsia="Times New Roman"/>
          <w:sz w:val="12"/>
          <w:szCs w:val="16"/>
        </w:rPr>
        <w:t xml:space="preserve">. </w:t>
      </w:r>
      <w:r w:rsidRPr="00E01957">
        <w:rPr>
          <w:rFonts w:eastAsia="Times New Roman"/>
          <w:sz w:val="20"/>
          <w:szCs w:val="20"/>
          <w:u w:val="single"/>
        </w:rPr>
        <w:t xml:space="preserve">To answer </w:t>
      </w:r>
      <w:r w:rsidRPr="00E01957">
        <w:rPr>
          <w:rFonts w:eastAsia="Times New Roman"/>
          <w:b/>
          <w:bCs/>
          <w:sz w:val="20"/>
          <w:szCs w:val="20"/>
          <w:u w:val="single"/>
        </w:rPr>
        <w:t>the compulsion of logistical capitalism</w:t>
      </w:r>
      <w:r w:rsidRPr="00E01957">
        <w:rPr>
          <w:rFonts w:eastAsia="Times New Roman"/>
          <w:sz w:val="20"/>
          <w:szCs w:val="20"/>
          <w:u w:val="single"/>
        </w:rPr>
        <w:t xml:space="preserve"> it is necessary not just to carry this beat but to improve it, not just to be available to this rhythm but to make this rhythm available, to assail with this rhythm, to prevail in this rhythm </w:t>
      </w:r>
      <w:r w:rsidRPr="00E01957">
        <w:rPr>
          <w:rFonts w:eastAsia="Times New Roman"/>
          <w:b/>
          <w:bCs/>
          <w:sz w:val="20"/>
          <w:szCs w:val="20"/>
          <w:u w:val="single"/>
        </w:rPr>
        <w:t>against the surrounding informality that unsettles this zero-one, one-two, with a militancy that is neither one nor its absence</w:t>
      </w:r>
      <w:r w:rsidRPr="00E01957">
        <w:rPr>
          <w:rFonts w:eastAsia="Times New Roman"/>
          <w:sz w:val="12"/>
          <w:szCs w:val="16"/>
        </w:rPr>
        <w:t xml:space="preserve">. What is </w:t>
      </w:r>
      <w:r w:rsidRPr="00E01957">
        <w:rPr>
          <w:rFonts w:eastAsia="Times New Roman"/>
          <w:sz w:val="20"/>
          <w:szCs w:val="20"/>
          <w:u w:val="single"/>
        </w:rPr>
        <w:t>synaptic labor</w:t>
      </w:r>
      <w:r w:rsidRPr="00E01957">
        <w:rPr>
          <w:rFonts w:eastAsia="Times New Roman"/>
          <w:sz w:val="12"/>
          <w:szCs w:val="16"/>
        </w:rPr>
        <w:t xml:space="preserve">? It </w:t>
      </w:r>
      <w:r w:rsidRPr="00E01957">
        <w:rPr>
          <w:rFonts w:eastAsia="Times New Roman"/>
          <w:sz w:val="20"/>
          <w:szCs w:val="20"/>
          <w:u w:val="single"/>
        </w:rPr>
        <w:t xml:space="preserve">is </w:t>
      </w:r>
      <w:r w:rsidRPr="00E01957">
        <w:rPr>
          <w:rFonts w:eastAsia="Times New Roman"/>
          <w:highlight w:val="green"/>
          <w:u w:val="single"/>
        </w:rPr>
        <w:t xml:space="preserve">in the first instance to be </w:t>
      </w:r>
      <w:r w:rsidRPr="00E01957">
        <w:rPr>
          <w:rFonts w:eastAsia="Times New Roman"/>
          <w:b/>
          <w:bCs/>
          <w:highlight w:val="green"/>
          <w:u w:val="single"/>
        </w:rPr>
        <w:t>opened involuntarily, by compulsion, capriciously, to this rhythm that kills</w:t>
      </w:r>
      <w:r w:rsidRPr="00E01957">
        <w:rPr>
          <w:rFonts w:eastAsia="Times New Roman"/>
          <w:sz w:val="12"/>
          <w:szCs w:val="16"/>
        </w:rPr>
        <w:t xml:space="preserve">. </w:t>
      </w:r>
      <w:r w:rsidRPr="00E01957">
        <w:rPr>
          <w:rFonts w:eastAsia="Times New Roman"/>
          <w:sz w:val="20"/>
          <w:szCs w:val="20"/>
          <w:u w:val="single"/>
        </w:rPr>
        <w:t xml:space="preserve">But this moment of equivalence, of subject embodiment, of exploitable nerve and affect is matched by a degraded discretion, </w:t>
      </w:r>
      <w:r w:rsidRPr="00E01957">
        <w:rPr>
          <w:rFonts w:eastAsia="Times New Roman"/>
          <w:highlight w:val="green"/>
          <w:u w:val="single"/>
        </w:rPr>
        <w:t xml:space="preserve">an impulse </w:t>
      </w:r>
      <w:r w:rsidRPr="00E01957">
        <w:rPr>
          <w:rFonts w:eastAsia="Times New Roman"/>
          <w:b/>
          <w:bCs/>
          <w:highlight w:val="green"/>
          <w:u w:val="single"/>
        </w:rPr>
        <w:t>to take the beating in order to be worthy of holding the whip</w:t>
      </w:r>
      <w:r w:rsidRPr="00E01957">
        <w:rPr>
          <w:rFonts w:eastAsia="Times New Roman"/>
          <w:highlight w:val="green"/>
          <w:u w:val="single"/>
        </w:rPr>
        <w:t>,</w:t>
      </w:r>
      <w:r w:rsidRPr="00E01957">
        <w:rPr>
          <w:rFonts w:eastAsia="Times New Roman"/>
          <w:sz w:val="20"/>
          <w:szCs w:val="20"/>
          <w:u w:val="single"/>
        </w:rPr>
        <w:t xml:space="preserve"> an impulse </w:t>
      </w:r>
      <w:r w:rsidRPr="00E01957">
        <w:rPr>
          <w:rFonts w:eastAsia="Times New Roman"/>
          <w:b/>
          <w:bCs/>
          <w:highlight w:val="green"/>
          <w:u w:val="single"/>
        </w:rPr>
        <w:t>to plot the rhythm upon the earth</w:t>
      </w:r>
      <w:r w:rsidRPr="00E01957">
        <w:rPr>
          <w:rFonts w:eastAsia="Times New Roman"/>
          <w:sz w:val="20"/>
          <w:szCs w:val="20"/>
          <w:u w:val="single"/>
        </w:rPr>
        <w:t xml:space="preserve">, </w:t>
      </w:r>
      <w:r w:rsidRPr="00E01957">
        <w:rPr>
          <w:rFonts w:eastAsia="Times New Roman"/>
          <w:b/>
          <w:bCs/>
          <w:sz w:val="20"/>
          <w:szCs w:val="20"/>
          <w:u w:val="single"/>
        </w:rPr>
        <w:t>to regulate with the rhythm</w:t>
      </w:r>
      <w:r w:rsidRPr="00E01957">
        <w:rPr>
          <w:rFonts w:eastAsia="Times New Roman"/>
          <w:sz w:val="20"/>
          <w:szCs w:val="20"/>
          <w:u w:val="single"/>
        </w:rPr>
        <w:t xml:space="preserve">, </w:t>
      </w:r>
      <w:r w:rsidRPr="00E01957">
        <w:rPr>
          <w:rFonts w:eastAsia="Times New Roman"/>
          <w:b/>
          <w:bCs/>
          <w:sz w:val="20"/>
          <w:szCs w:val="20"/>
          <w:u w:val="single"/>
        </w:rPr>
        <w:t>to form roving beats against fugitive grooves</w:t>
      </w:r>
      <w:r w:rsidRPr="00E01957">
        <w:rPr>
          <w:rFonts w:eastAsia="Times New Roman"/>
          <w:sz w:val="12"/>
          <w:szCs w:val="16"/>
        </w:rPr>
        <w:t xml:space="preserve">. </w:t>
      </w:r>
      <w:r w:rsidRPr="00E01957">
        <w:rPr>
          <w:rFonts w:eastAsia="Times New Roman"/>
          <w:b/>
          <w:bCs/>
          <w:highlight w:val="green"/>
          <w:u w:val="single"/>
        </w:rPr>
        <w:t>To improve the land</w:t>
      </w:r>
      <w:r w:rsidRPr="00E01957">
        <w:rPr>
          <w:rFonts w:eastAsia="Times New Roman"/>
          <w:highlight w:val="green"/>
          <w:u w:val="single"/>
        </w:rPr>
        <w:t xml:space="preserve">, </w:t>
      </w:r>
      <w:r w:rsidRPr="00E01957">
        <w:rPr>
          <w:rFonts w:eastAsia="Times New Roman"/>
          <w:b/>
          <w:bCs/>
          <w:highlight w:val="green"/>
          <w:u w:val="single"/>
        </w:rPr>
        <w:t>to make new the people</w:t>
      </w:r>
      <w:r w:rsidRPr="00E01957">
        <w:rPr>
          <w:rFonts w:eastAsia="Times New Roman"/>
          <w:sz w:val="20"/>
          <w:szCs w:val="20"/>
          <w:u w:val="single"/>
        </w:rPr>
        <w:t xml:space="preserve">, these old cries uttered over the killing rhythm </w:t>
      </w:r>
      <w:r w:rsidRPr="00E01957">
        <w:rPr>
          <w:rFonts w:eastAsia="Times New Roman"/>
          <w:b/>
          <w:bCs/>
          <w:sz w:val="20"/>
          <w:szCs w:val="20"/>
          <w:u w:val="single"/>
        </w:rPr>
        <w:t>come back intensively, invasively, internally in synaptic labor</w:t>
      </w:r>
      <w:r w:rsidRPr="00E01957">
        <w:rPr>
          <w:rFonts w:eastAsia="Times New Roman"/>
          <w:sz w:val="20"/>
          <w:szCs w:val="20"/>
          <w:u w:val="single"/>
        </w:rPr>
        <w:t xml:space="preserve">, which always begins with administering the beat to one’s own rhythm by </w:t>
      </w:r>
      <w:r w:rsidRPr="00E01957">
        <w:rPr>
          <w:rFonts w:eastAsia="Times New Roman"/>
          <w:b/>
          <w:bCs/>
          <w:sz w:val="20"/>
          <w:szCs w:val="20"/>
          <w:u w:val="single"/>
        </w:rPr>
        <w:t>administering a one to own</w:t>
      </w:r>
      <w:r w:rsidRPr="00E01957">
        <w:rPr>
          <w:rFonts w:eastAsia="Times New Roman"/>
          <w:sz w:val="12"/>
          <w:szCs w:val="16"/>
        </w:rPr>
        <w:t xml:space="preserve">. </w:t>
      </w:r>
      <w:r w:rsidRPr="00E01957">
        <w:rPr>
          <w:rFonts w:eastAsia="Times New Roman"/>
          <w:sz w:val="20"/>
          <w:szCs w:val="20"/>
          <w:u w:val="single"/>
        </w:rPr>
        <w:t>The drummer is discrete but indifferent</w:t>
      </w:r>
      <w:r w:rsidRPr="00E01957">
        <w:rPr>
          <w:rFonts w:eastAsia="Times New Roman"/>
          <w:sz w:val="12"/>
          <w:szCs w:val="16"/>
        </w:rPr>
        <w:t>.</w:t>
      </w:r>
      <w:r w:rsidRPr="00E01957">
        <w:rPr>
          <w:rFonts w:eastAsia="Times New Roman"/>
          <w:sz w:val="12"/>
          <w:szCs w:val="24"/>
        </w:rPr>
        <w:t xml:space="preserve"> </w:t>
      </w:r>
      <w:r w:rsidRPr="00E01957">
        <w:rPr>
          <w:rFonts w:eastAsia="Times New Roman"/>
          <w:highlight w:val="green"/>
          <w:u w:val="single"/>
        </w:rPr>
        <w:t>The rhythm operates by way of a line</w:t>
      </w:r>
      <w:r w:rsidRPr="00E01957">
        <w:rPr>
          <w:rFonts w:eastAsia="Times New Roman"/>
          <w:sz w:val="12"/>
          <w:szCs w:val="16"/>
        </w:rPr>
        <w:t xml:space="preserve">. This line is </w:t>
      </w:r>
      <w:r w:rsidRPr="00E01957">
        <w:rPr>
          <w:rFonts w:eastAsia="Times New Roman"/>
          <w:b/>
          <w:bCs/>
          <w:sz w:val="20"/>
          <w:szCs w:val="20"/>
          <w:u w:val="single"/>
        </w:rPr>
        <w:t>two, zero and one</w:t>
      </w:r>
      <w:r w:rsidRPr="00E01957">
        <w:rPr>
          <w:rFonts w:eastAsia="Times New Roman"/>
          <w:sz w:val="12"/>
          <w:szCs w:val="16"/>
        </w:rPr>
        <w:t xml:space="preserve">. </w:t>
      </w:r>
      <w:r w:rsidRPr="00E01957">
        <w:rPr>
          <w:rFonts w:eastAsia="Times New Roman"/>
          <w:sz w:val="20"/>
          <w:szCs w:val="20"/>
          <w:u w:val="single"/>
        </w:rPr>
        <w:t xml:space="preserve">It is </w:t>
      </w:r>
      <w:r w:rsidRPr="00E01957">
        <w:rPr>
          <w:rFonts w:eastAsia="Times New Roman"/>
          <w:highlight w:val="green"/>
          <w:u w:val="single"/>
        </w:rPr>
        <w:t xml:space="preserve">an </w:t>
      </w:r>
      <w:r w:rsidRPr="00E01957">
        <w:rPr>
          <w:rFonts w:eastAsia="Times New Roman"/>
          <w:b/>
          <w:bCs/>
          <w:highlight w:val="green"/>
          <w:u w:val="single"/>
        </w:rPr>
        <w:t>assembly line</w:t>
      </w:r>
      <w:r w:rsidRPr="00E01957">
        <w:rPr>
          <w:rFonts w:eastAsia="Times New Roman"/>
          <w:highlight w:val="green"/>
          <w:u w:val="single"/>
        </w:rPr>
        <w:t xml:space="preserve"> where the same is done and the same is improved,</w:t>
      </w:r>
      <w:r w:rsidRPr="00E01957">
        <w:rPr>
          <w:rFonts w:eastAsia="Times New Roman"/>
          <w:sz w:val="20"/>
          <w:szCs w:val="20"/>
          <w:u w:val="single"/>
        </w:rPr>
        <w:t xml:space="preserve"> as if in courtship with difference, until it is done again</w:t>
      </w:r>
      <w:r w:rsidRPr="00E01957">
        <w:rPr>
          <w:rFonts w:eastAsia="Times New Roman"/>
          <w:sz w:val="12"/>
          <w:szCs w:val="16"/>
        </w:rPr>
        <w:t xml:space="preserve">. </w:t>
      </w:r>
      <w:r w:rsidRPr="00E01957">
        <w:rPr>
          <w:rFonts w:eastAsia="Times New Roman"/>
          <w:sz w:val="20"/>
          <w:szCs w:val="20"/>
          <w:u w:val="single"/>
        </w:rPr>
        <w:t xml:space="preserve">The forwarded email with a comment is the mundane </w:t>
      </w:r>
      <w:r w:rsidRPr="00E01957">
        <w:rPr>
          <w:rFonts w:eastAsia="Times New Roman"/>
          <w:i/>
          <w:iCs/>
          <w:sz w:val="20"/>
          <w:szCs w:val="20"/>
          <w:u w:val="single"/>
        </w:rPr>
        <w:t>kaizen</w:t>
      </w:r>
      <w:r w:rsidRPr="00E01957">
        <w:rPr>
          <w:rFonts w:eastAsia="Times New Roman"/>
          <w:sz w:val="20"/>
          <w:szCs w:val="20"/>
          <w:u w:val="single"/>
        </w:rPr>
        <w:t xml:space="preserve"> of this rhythm</w:t>
      </w:r>
      <w:r w:rsidRPr="00E01957">
        <w:rPr>
          <w:rFonts w:eastAsia="Times New Roman"/>
          <w:sz w:val="12"/>
          <w:szCs w:val="16"/>
        </w:rPr>
        <w:t xml:space="preserve">. But this example is deceptive, too, because </w:t>
      </w:r>
      <w:r w:rsidRPr="00E01957">
        <w:rPr>
          <w:rFonts w:eastAsia="Times New Roman"/>
          <w:sz w:val="20"/>
          <w:szCs w:val="20"/>
          <w:u w:val="single"/>
        </w:rPr>
        <w:t>it is not action but composure, comportment, algorithmic composition that is at stake</w:t>
      </w:r>
      <w:r w:rsidRPr="00E01957">
        <w:rPr>
          <w:rFonts w:eastAsia="Times New Roman"/>
          <w:sz w:val="12"/>
          <w:szCs w:val="16"/>
        </w:rPr>
        <w:t xml:space="preserve">. </w:t>
      </w:r>
      <w:r w:rsidRPr="00E01957">
        <w:rPr>
          <w:rFonts w:eastAsia="Times New Roman"/>
          <w:b/>
          <w:bCs/>
          <w:highlight w:val="green"/>
          <w:u w:val="single"/>
        </w:rPr>
        <w:t>Improvement occurs in synaptic labor</w:t>
      </w:r>
      <w:r w:rsidRPr="00E01957">
        <w:rPr>
          <w:rFonts w:eastAsia="Times New Roman"/>
          <w:sz w:val="12"/>
          <w:szCs w:val="16"/>
        </w:rPr>
        <w:t xml:space="preserve"> mostly not through making, but </w:t>
      </w:r>
      <w:r w:rsidRPr="00E01957">
        <w:rPr>
          <w:rFonts w:eastAsia="Times New Roman"/>
          <w:highlight w:val="green"/>
          <w:u w:val="single"/>
        </w:rPr>
        <w:t xml:space="preserve">through </w:t>
      </w:r>
      <w:r w:rsidRPr="00E01957">
        <w:rPr>
          <w:rFonts w:eastAsia="Times New Roman"/>
          <w:b/>
          <w:bCs/>
          <w:highlight w:val="green"/>
          <w:u w:val="single"/>
        </w:rPr>
        <w:t>making more available for exploitation</w:t>
      </w:r>
      <w:r w:rsidRPr="00E01957">
        <w:rPr>
          <w:rFonts w:eastAsia="Times New Roman"/>
          <w:highlight w:val="green"/>
          <w:u w:val="single"/>
        </w:rPr>
        <w:t xml:space="preserve">, a </w:t>
      </w:r>
      <w:r w:rsidRPr="00E01957">
        <w:rPr>
          <w:rFonts w:eastAsia="Times New Roman"/>
          <w:b/>
          <w:bCs/>
          <w:highlight w:val="green"/>
          <w:u w:val="single"/>
        </w:rPr>
        <w:t>primitive accumulation of the senses</w:t>
      </w:r>
      <w:r w:rsidRPr="00E01957">
        <w:rPr>
          <w:rFonts w:eastAsia="Times New Roman"/>
          <w:sz w:val="20"/>
          <w:szCs w:val="20"/>
          <w:u w:val="single"/>
        </w:rPr>
        <w:t xml:space="preserve">, and </w:t>
      </w:r>
      <w:r w:rsidRPr="00E01957">
        <w:rPr>
          <w:rFonts w:eastAsia="Times New Roman"/>
          <w:b/>
          <w:bCs/>
          <w:sz w:val="20"/>
          <w:szCs w:val="20"/>
          <w:u w:val="single"/>
        </w:rPr>
        <w:t>expropriation of intention, attention, and tension</w:t>
      </w:r>
      <w:r w:rsidRPr="00E01957">
        <w:rPr>
          <w:rFonts w:eastAsia="Times New Roman"/>
          <w:sz w:val="12"/>
          <w:szCs w:val="16"/>
        </w:rPr>
        <w:t xml:space="preserve">. </w:t>
      </w:r>
      <w:r w:rsidRPr="00E01957">
        <w:rPr>
          <w:rFonts w:eastAsia="Times New Roman"/>
          <w:sz w:val="20"/>
          <w:szCs w:val="20"/>
          <w:u w:val="single"/>
        </w:rPr>
        <w:t xml:space="preserve">The rhythm operates by way of an assembly line that runs through society, through the social factory, </w:t>
      </w:r>
      <w:r w:rsidRPr="00E01957">
        <w:rPr>
          <w:rFonts w:eastAsia="Times New Roman"/>
          <w:b/>
          <w:bCs/>
          <w:highlight w:val="green"/>
          <w:u w:val="single"/>
        </w:rPr>
        <w:t>not to make anything in particular but itself</w:t>
      </w:r>
      <w:r w:rsidRPr="00E01957">
        <w:rPr>
          <w:rFonts w:eastAsia="Times New Roman"/>
          <w:sz w:val="12"/>
          <w:szCs w:val="16"/>
        </w:rPr>
        <w:t xml:space="preserve">. </w:t>
      </w:r>
      <w:r w:rsidRPr="00E01957">
        <w:rPr>
          <w:rFonts w:eastAsia="Times New Roman"/>
          <w:sz w:val="20"/>
          <w:szCs w:val="20"/>
          <w:u w:val="single"/>
        </w:rPr>
        <w:t>The line of production is its own product</w:t>
      </w:r>
      <w:r w:rsidRPr="00E01957">
        <w:rPr>
          <w:rFonts w:eastAsia="Times New Roman"/>
          <w:sz w:val="12"/>
          <w:szCs w:val="16"/>
        </w:rPr>
        <w:t xml:space="preserve">. This was the real meaning of kaizen, </w:t>
      </w:r>
      <w:r w:rsidRPr="00E01957">
        <w:rPr>
          <w:rFonts w:eastAsia="Times New Roman"/>
          <w:b/>
          <w:bCs/>
          <w:sz w:val="20"/>
          <w:szCs w:val="20"/>
          <w:u w:val="single"/>
        </w:rPr>
        <w:t>the improvement of improvement: metrics, algorithmic composition for itself</w:t>
      </w:r>
      <w:r w:rsidRPr="00E01957">
        <w:rPr>
          <w:rFonts w:eastAsia="Times New Roman"/>
          <w:sz w:val="12"/>
          <w:szCs w:val="16"/>
        </w:rPr>
        <w:t xml:space="preserve">. </w:t>
      </w:r>
      <w:r w:rsidRPr="00E01957">
        <w:rPr>
          <w:rFonts w:eastAsia="Times New Roman"/>
          <w:sz w:val="20"/>
          <w:szCs w:val="20"/>
          <w:u w:val="single"/>
        </w:rPr>
        <w:t xml:space="preserve">This means </w:t>
      </w:r>
      <w:r w:rsidRPr="00E01957">
        <w:rPr>
          <w:rFonts w:eastAsia="Times New Roman"/>
          <w:b/>
          <w:bCs/>
          <w:sz w:val="20"/>
          <w:szCs w:val="20"/>
          <w:u w:val="single"/>
        </w:rPr>
        <w:t>another connection must always be made</w:t>
      </w:r>
      <w:r w:rsidRPr="00E01957">
        <w:rPr>
          <w:rFonts w:eastAsia="Times New Roman"/>
          <w:sz w:val="20"/>
          <w:szCs w:val="20"/>
          <w:u w:val="single"/>
        </w:rPr>
        <w:t>, and another zero-one opened by that connection</w:t>
      </w:r>
      <w:r w:rsidRPr="00E01957">
        <w:rPr>
          <w:rFonts w:eastAsia="Times New Roman"/>
          <w:sz w:val="12"/>
          <w:szCs w:val="16"/>
        </w:rPr>
        <w:t xml:space="preserve">. </w:t>
      </w:r>
      <w:r w:rsidRPr="00E01957">
        <w:rPr>
          <w:rFonts w:eastAsia="Times New Roman"/>
          <w:b/>
          <w:bCs/>
          <w:sz w:val="20"/>
          <w:szCs w:val="20"/>
          <w:u w:val="single"/>
        </w:rPr>
        <w:t>Every connection becomes an arbitrage, every nerve is speculative as it fires in synapsis with another connection, discrete, equivalent, discrete again in nervous metrics of improvement</w:t>
      </w:r>
      <w:r w:rsidRPr="00E01957">
        <w:rPr>
          <w:rFonts w:eastAsia="Times New Roman"/>
          <w:sz w:val="12"/>
          <w:szCs w:val="16"/>
        </w:rPr>
        <w:t xml:space="preserve">. </w:t>
      </w:r>
      <w:r w:rsidRPr="00E01957">
        <w:rPr>
          <w:rFonts w:eastAsia="Times New Roman"/>
          <w:sz w:val="20"/>
          <w:szCs w:val="20"/>
          <w:u w:val="single"/>
        </w:rPr>
        <w:t xml:space="preserve">This metrics is both neurological and pathological in the face of all </w:t>
      </w:r>
      <w:proofErr w:type="spellStart"/>
      <w:r w:rsidRPr="00E01957">
        <w:rPr>
          <w:rFonts w:eastAsia="Times New Roman"/>
          <w:sz w:val="20"/>
          <w:szCs w:val="20"/>
          <w:u w:val="single"/>
        </w:rPr>
        <w:t>undercommon</w:t>
      </w:r>
      <w:proofErr w:type="spellEnd"/>
      <w:r w:rsidRPr="00E01957">
        <w:rPr>
          <w:rFonts w:eastAsia="Times New Roman"/>
          <w:sz w:val="20"/>
          <w:szCs w:val="20"/>
          <w:u w:val="single"/>
        </w:rPr>
        <w:t xml:space="preserve"> measure</w:t>
      </w:r>
      <w:r w:rsidRPr="00E01957">
        <w:rPr>
          <w:rFonts w:eastAsia="Times New Roman"/>
          <w:sz w:val="12"/>
          <w:szCs w:val="16"/>
        </w:rPr>
        <w:t xml:space="preserve">. And </w:t>
      </w:r>
      <w:r w:rsidRPr="00E01957">
        <w:rPr>
          <w:rFonts w:eastAsia="Times New Roman"/>
          <w:sz w:val="20"/>
          <w:szCs w:val="20"/>
          <w:u w:val="single"/>
        </w:rPr>
        <w:t>it must pursue such fugitive measure by necessity, by the compulsion to make available and be made available to this rhythm everywhere, all the time, in the where and when of this killing beat</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highlight w:val="green"/>
          <w:u w:val="single"/>
        </w:rPr>
        <w:t>This is the logistics of algorithmic composition, and the rhythm of logistical capitalism</w:t>
      </w:r>
      <w:r w:rsidRPr="00E01957">
        <w:rPr>
          <w:rFonts w:eastAsia="Times New Roman"/>
          <w:highlight w:val="green"/>
          <w:u w:val="single"/>
        </w:rPr>
        <w:t xml:space="preserve">, </w:t>
      </w:r>
      <w:r w:rsidRPr="00E01957">
        <w:rPr>
          <w:rFonts w:eastAsia="Times New Roman"/>
          <w:u w:val="single"/>
        </w:rPr>
        <w:t>which envisions</w:t>
      </w:r>
      <w:r w:rsidRPr="00E01957">
        <w:rPr>
          <w:rFonts w:eastAsia="Times New Roman"/>
          <w:sz w:val="20"/>
          <w:szCs w:val="20"/>
          <w:u w:val="single"/>
        </w:rPr>
        <w:t xml:space="preserve"> and </w:t>
      </w:r>
      <w:r w:rsidRPr="00E01957">
        <w:rPr>
          <w:rFonts w:eastAsia="Times New Roman"/>
          <w:b/>
          <w:bCs/>
          <w:sz w:val="20"/>
          <w:szCs w:val="20"/>
          <w:u w:val="single"/>
        </w:rPr>
        <w:t xml:space="preserve">by envisioning envelops </w:t>
      </w:r>
      <w:r w:rsidRPr="00E01957">
        <w:rPr>
          <w:rFonts w:eastAsia="Times New Roman"/>
          <w:b/>
          <w:bCs/>
          <w:u w:val="single"/>
        </w:rPr>
        <w:t>and entraps the earth in a world that runs to the end of the earth and is the end of the earth</w:t>
      </w:r>
      <w:r w:rsidRPr="00E01957">
        <w:rPr>
          <w:rFonts w:eastAsia="Times New Roman"/>
          <w:sz w:val="12"/>
          <w:szCs w:val="16"/>
        </w:rPr>
        <w:t xml:space="preserve">. </w:t>
      </w:r>
      <w:r w:rsidRPr="00E01957">
        <w:rPr>
          <w:rFonts w:eastAsia="Times New Roman"/>
          <w:b/>
          <w:bCs/>
          <w:sz w:val="20"/>
          <w:szCs w:val="20"/>
          <w:u w:val="single"/>
        </w:rPr>
        <w:t>Logistics runs the globe</w:t>
      </w:r>
      <w:r w:rsidRPr="00E01957">
        <w:rPr>
          <w:rFonts w:eastAsia="Times New Roman"/>
          <w:sz w:val="20"/>
          <w:szCs w:val="20"/>
          <w:u w:val="single"/>
        </w:rPr>
        <w:t xml:space="preserve">, </w:t>
      </w:r>
      <w:r w:rsidRPr="00E01957">
        <w:rPr>
          <w:rFonts w:eastAsia="Times New Roman"/>
          <w:b/>
          <w:bCs/>
          <w:sz w:val="20"/>
          <w:szCs w:val="20"/>
          <w:u w:val="single"/>
        </w:rPr>
        <w:t xml:space="preserve">runs after the earth and the </w:t>
      </w:r>
      <w:proofErr w:type="spellStart"/>
      <w:r w:rsidRPr="00E01957">
        <w:rPr>
          <w:rFonts w:eastAsia="Times New Roman"/>
          <w:b/>
          <w:bCs/>
          <w:sz w:val="20"/>
          <w:szCs w:val="20"/>
          <w:u w:val="single"/>
        </w:rPr>
        <w:t>logisticality</w:t>
      </w:r>
      <w:proofErr w:type="spellEnd"/>
      <w:r w:rsidRPr="00E01957">
        <w:rPr>
          <w:rFonts w:eastAsia="Times New Roman"/>
          <w:b/>
          <w:bCs/>
          <w:sz w:val="20"/>
          <w:szCs w:val="20"/>
          <w:u w:val="single"/>
        </w:rPr>
        <w:t xml:space="preserve"> that has developed as a capacity on this earth</w:t>
      </w:r>
      <w:r w:rsidRPr="00E01957">
        <w:rPr>
          <w:rFonts w:eastAsia="Times New Roman"/>
          <w:sz w:val="12"/>
          <w:szCs w:val="16"/>
        </w:rPr>
        <w:t xml:space="preserve">. </w:t>
      </w:r>
      <w:r w:rsidRPr="00E01957">
        <w:rPr>
          <w:rFonts w:eastAsia="Times New Roman"/>
          <w:sz w:val="20"/>
          <w:szCs w:val="20"/>
          <w:u w:val="single"/>
        </w:rPr>
        <w:t>Logistics extends, expands, accumulates the space and time of a capitalism driven across the earth by the algorithmic zero-one/one-two beat</w:t>
      </w:r>
      <w:r w:rsidRPr="00E01957">
        <w:rPr>
          <w:rFonts w:eastAsia="Times New Roman"/>
          <w:sz w:val="12"/>
          <w:szCs w:val="16"/>
        </w:rPr>
        <w:t xml:space="preserve">. And </w:t>
      </w:r>
      <w:r w:rsidRPr="00E01957">
        <w:rPr>
          <w:rFonts w:eastAsia="Times New Roman"/>
          <w:b/>
          <w:bCs/>
          <w:sz w:val="20"/>
          <w:szCs w:val="20"/>
          <w:u w:val="single"/>
        </w:rPr>
        <w:t>by doing so it forces upon the earth, the world</w:t>
      </w:r>
      <w:r w:rsidRPr="00E01957">
        <w:rPr>
          <w:rFonts w:eastAsia="Times New Roman"/>
          <w:sz w:val="12"/>
          <w:szCs w:val="16"/>
        </w:rPr>
        <w:t xml:space="preserve">. </w:t>
      </w:r>
      <w:r w:rsidRPr="00E01957">
        <w:rPr>
          <w:rFonts w:eastAsia="Times New Roman"/>
          <w:b/>
          <w:bCs/>
          <w:u w:val="single"/>
        </w:rPr>
        <w:t xml:space="preserve">If </w:t>
      </w:r>
      <w:proofErr w:type="spellStart"/>
      <w:r w:rsidRPr="00E01957">
        <w:rPr>
          <w:rFonts w:eastAsia="Times New Roman"/>
          <w:b/>
          <w:bCs/>
          <w:u w:val="single"/>
        </w:rPr>
        <w:t>logisticality</w:t>
      </w:r>
      <w:proofErr w:type="spellEnd"/>
      <w:r w:rsidRPr="00E01957">
        <w:rPr>
          <w:rFonts w:eastAsia="Times New Roman"/>
          <w:b/>
          <w:bCs/>
          <w:u w:val="single"/>
        </w:rPr>
        <w:t xml:space="preserve"> is the resident capacity to live on the earth</w:t>
      </w:r>
      <w:r w:rsidRPr="00E01957">
        <w:rPr>
          <w:rFonts w:eastAsia="Times New Roman"/>
          <w:u w:val="single"/>
        </w:rPr>
        <w:t xml:space="preserve">, logistics is the </w:t>
      </w:r>
      <w:r w:rsidRPr="00E01957">
        <w:rPr>
          <w:rFonts w:eastAsia="Times New Roman"/>
          <w:b/>
          <w:bCs/>
          <w:u w:val="single"/>
        </w:rPr>
        <w:t>regulation of that capacity in the service of making the world</w:t>
      </w:r>
      <w:r w:rsidRPr="00E01957">
        <w:rPr>
          <w:rFonts w:eastAsia="Times New Roman"/>
          <w:u w:val="single"/>
        </w:rPr>
        <w:t>, t</w:t>
      </w:r>
      <w:r w:rsidRPr="00E01957">
        <w:rPr>
          <w:rFonts w:eastAsia="Times New Roman"/>
          <w:highlight w:val="green"/>
          <w:u w:val="single"/>
        </w:rPr>
        <w:t xml:space="preserve">he zero-one, one-two world that </w:t>
      </w:r>
      <w:r w:rsidRPr="00E01957">
        <w:rPr>
          <w:rFonts w:eastAsia="Times New Roman"/>
          <w:b/>
          <w:bCs/>
          <w:highlight w:val="green"/>
          <w:u w:val="single"/>
        </w:rPr>
        <w:t>pursues the general antagonism of life on earth</w:t>
      </w:r>
      <w:r w:rsidRPr="00E01957">
        <w:rPr>
          <w:rFonts w:eastAsia="Times New Roman"/>
          <w:sz w:val="12"/>
          <w:szCs w:val="16"/>
        </w:rPr>
        <w:t xml:space="preserve">. </w:t>
      </w:r>
      <w:r w:rsidRPr="00E01957">
        <w:rPr>
          <w:rFonts w:eastAsia="Times New Roman"/>
          <w:sz w:val="20"/>
          <w:szCs w:val="20"/>
          <w:u w:val="single"/>
        </w:rPr>
        <w:t xml:space="preserve">The world is posed as the way to live on the earth as </w:t>
      </w:r>
      <w:r w:rsidRPr="00E01957">
        <w:rPr>
          <w:rFonts w:eastAsia="Times New Roman"/>
          <w:b/>
          <w:bCs/>
          <w:sz w:val="20"/>
          <w:szCs w:val="20"/>
          <w:u w:val="single"/>
        </w:rPr>
        <w:t xml:space="preserve">the </w:t>
      </w:r>
      <w:r w:rsidRPr="00E01957">
        <w:rPr>
          <w:rFonts w:eastAsia="Times New Roman"/>
          <w:b/>
          <w:bCs/>
          <w:sz w:val="20"/>
          <w:szCs w:val="20"/>
        </w:rPr>
        <w:t>individual is posed as the way to live in the world</w:t>
      </w:r>
      <w:r w:rsidRPr="00E01957">
        <w:rPr>
          <w:rFonts w:eastAsia="Times New Roman"/>
          <w:sz w:val="12"/>
          <w:szCs w:val="16"/>
        </w:rPr>
        <w:t xml:space="preserve">. </w:t>
      </w:r>
      <w:r w:rsidRPr="00E01957">
        <w:rPr>
          <w:rFonts w:eastAsia="Times New Roman"/>
          <w:b/>
          <w:bCs/>
          <w:highlight w:val="green"/>
        </w:rPr>
        <w:t>To live in the world as an individual is therefore to be logistic, and to be logistic is to settle into a rhythm that kills,</w:t>
      </w:r>
      <w:r w:rsidRPr="00E01957">
        <w:rPr>
          <w:rFonts w:eastAsia="Times New Roman"/>
          <w:b/>
          <w:bCs/>
          <w:sz w:val="24"/>
          <w:szCs w:val="24"/>
        </w:rPr>
        <w:t xml:space="preserve"> </w:t>
      </w:r>
      <w:r w:rsidRPr="00E01957">
        <w:rPr>
          <w:rFonts w:eastAsia="Times New Roman"/>
          <w:b/>
          <w:bCs/>
        </w:rPr>
        <w:t xml:space="preserve">to beat out that rhythm over the </w:t>
      </w:r>
      <w:proofErr w:type="spellStart"/>
      <w:r w:rsidRPr="00E01957">
        <w:rPr>
          <w:rFonts w:eastAsia="Times New Roman"/>
          <w:b/>
          <w:bCs/>
        </w:rPr>
        <w:t>undercommon</w:t>
      </w:r>
      <w:proofErr w:type="spellEnd"/>
      <w:r w:rsidRPr="00E01957">
        <w:rPr>
          <w:rFonts w:eastAsia="Times New Roman"/>
          <w:b/>
          <w:bCs/>
        </w:rPr>
        <w:t xml:space="preserve"> track that keeps (giving away</w:t>
      </w:r>
      <w:r w:rsidRPr="00E01957">
        <w:rPr>
          <w:rFonts w:eastAsia="Times New Roman"/>
          <w:b/>
          <w:bCs/>
          <w:u w:val="single"/>
        </w:rPr>
        <w:t>) its own measure</w:t>
      </w:r>
      <w:r w:rsidRPr="00E01957">
        <w:rPr>
          <w:rFonts w:eastAsia="Times New Roman"/>
          <w:sz w:val="12"/>
          <w:szCs w:val="16"/>
        </w:rPr>
        <w:t xml:space="preserve">. </w:t>
      </w:r>
      <w:r w:rsidRPr="00E01957">
        <w:rPr>
          <w:rFonts w:eastAsia="Times New Roman"/>
          <w:sz w:val="20"/>
          <w:szCs w:val="20"/>
          <w:u w:val="single"/>
        </w:rPr>
        <w:t>To say that synaptic labor generalizes a certain availability is also to say that insofar as it is derivation, reduction, residuality, it cannot but be less amidst its drive to be more and to improve continuously</w:t>
      </w:r>
      <w:r w:rsidRPr="00E01957">
        <w:rPr>
          <w:rFonts w:eastAsia="Times New Roman"/>
          <w:sz w:val="12"/>
          <w:szCs w:val="16"/>
        </w:rPr>
        <w:t xml:space="preserve">. </w:t>
      </w:r>
      <w:r w:rsidRPr="00E01957">
        <w:rPr>
          <w:rFonts w:eastAsia="Times New Roman"/>
          <w:sz w:val="20"/>
          <w:szCs w:val="20"/>
          <w:u w:val="single"/>
        </w:rPr>
        <w:t xml:space="preserve">And so too for the desperate and dangerous acts of individuation, of global analysis, of </w:t>
      </w:r>
      <w:r w:rsidRPr="00E01957">
        <w:rPr>
          <w:rFonts w:eastAsia="Times New Roman"/>
          <w:b/>
          <w:bCs/>
          <w:sz w:val="20"/>
          <w:szCs w:val="20"/>
          <w:u w:val="single"/>
        </w:rPr>
        <w:t>policy</w:t>
      </w:r>
      <w:r w:rsidRPr="00E01957">
        <w:rPr>
          <w:rFonts w:eastAsia="Times New Roman"/>
          <w:sz w:val="20"/>
          <w:szCs w:val="20"/>
          <w:u w:val="single"/>
        </w:rPr>
        <w:t xml:space="preserve">, of </w:t>
      </w:r>
      <w:r w:rsidRPr="00E01957">
        <w:rPr>
          <w:rFonts w:eastAsia="Times New Roman"/>
          <w:b/>
          <w:bCs/>
          <w:sz w:val="20"/>
          <w:szCs w:val="20"/>
          <w:u w:val="single"/>
        </w:rPr>
        <w:t>settlement</w:t>
      </w:r>
      <w:r w:rsidRPr="00E01957">
        <w:rPr>
          <w:rFonts w:eastAsia="Times New Roman"/>
          <w:sz w:val="20"/>
          <w:szCs w:val="20"/>
          <w:u w:val="single"/>
        </w:rPr>
        <w:t xml:space="preserve">, of a finally </w:t>
      </w:r>
      <w:r w:rsidRPr="00E01957">
        <w:rPr>
          <w:rFonts w:eastAsia="Times New Roman"/>
          <w:b/>
          <w:bCs/>
          <w:sz w:val="20"/>
          <w:szCs w:val="20"/>
          <w:u w:val="single"/>
        </w:rPr>
        <w:t>imperial antipathy to empathy</w:t>
      </w:r>
      <w:r w:rsidRPr="00E01957">
        <w:rPr>
          <w:rFonts w:eastAsia="Times New Roman"/>
          <w:sz w:val="12"/>
          <w:szCs w:val="16"/>
        </w:rPr>
        <w:t xml:space="preserve"> – </w:t>
      </w:r>
      <w:r w:rsidRPr="00E01957">
        <w:rPr>
          <w:rFonts w:eastAsia="Times New Roman"/>
          <w:sz w:val="20"/>
          <w:szCs w:val="20"/>
          <w:u w:val="single"/>
        </w:rPr>
        <w:t>a resonance open before it was opened and after it was enclosed</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12"/>
          <w:szCs w:val="16"/>
        </w:rPr>
        <w:t xml:space="preserve">What one might call </w:t>
      </w:r>
      <w:r w:rsidRPr="00E01957">
        <w:rPr>
          <w:rFonts w:eastAsia="Times New Roman"/>
          <w:b/>
          <w:bCs/>
          <w:sz w:val="20"/>
          <w:szCs w:val="20"/>
          <w:u w:val="single"/>
        </w:rPr>
        <w:t>the social life of things is important</w:t>
      </w:r>
      <w:r w:rsidRPr="00E01957">
        <w:rPr>
          <w:rFonts w:eastAsia="Times New Roman"/>
          <w:sz w:val="12"/>
          <w:szCs w:val="16"/>
        </w:rPr>
        <w:t xml:space="preserve"> only </w:t>
      </w:r>
      <w:r w:rsidRPr="00E01957">
        <w:rPr>
          <w:rFonts w:eastAsia="Times New Roman"/>
          <w:sz w:val="20"/>
          <w:szCs w:val="20"/>
          <w:u w:val="single"/>
        </w:rPr>
        <w:t xml:space="preserve">insofar as it allows us to imagine that </w:t>
      </w:r>
      <w:r w:rsidRPr="00E01957">
        <w:rPr>
          <w:rFonts w:eastAsia="Times New Roman"/>
          <w:b/>
          <w:bCs/>
          <w:sz w:val="20"/>
          <w:szCs w:val="20"/>
          <w:u w:val="single"/>
        </w:rPr>
        <w:t>social life is not a relation between things</w:t>
      </w:r>
      <w:r w:rsidRPr="00E01957">
        <w:rPr>
          <w:rFonts w:eastAsia="Times New Roman"/>
          <w:sz w:val="20"/>
          <w:szCs w:val="20"/>
          <w:u w:val="single"/>
        </w:rPr>
        <w:t xml:space="preserve"> but is, rather, that </w:t>
      </w:r>
      <w:r w:rsidRPr="00E01957">
        <w:rPr>
          <w:rFonts w:eastAsia="Times New Roman"/>
          <w:b/>
          <w:bCs/>
          <w:sz w:val="20"/>
          <w:szCs w:val="20"/>
          <w:u w:val="single"/>
        </w:rPr>
        <w:t>field of rub and rupture</w:t>
      </w:r>
      <w:r w:rsidRPr="00E01957">
        <w:rPr>
          <w:rFonts w:eastAsia="Times New Roman"/>
          <w:sz w:val="20"/>
          <w:szCs w:val="20"/>
          <w:u w:val="single"/>
        </w:rPr>
        <w:t xml:space="preserve"> that works, while </w:t>
      </w:r>
      <w:r w:rsidRPr="00E01957">
        <w:rPr>
          <w:rFonts w:eastAsia="Times New Roman"/>
          <w:b/>
          <w:bCs/>
          <w:sz w:val="20"/>
          <w:szCs w:val="20"/>
          <w:u w:val="single"/>
        </w:rPr>
        <w:t>being the work of, no one, nothing</w:t>
      </w:r>
      <w:r w:rsidRPr="00E01957">
        <w:rPr>
          <w:rFonts w:eastAsia="Times New Roman"/>
          <w:sz w:val="20"/>
          <w:szCs w:val="20"/>
          <w:u w:val="single"/>
        </w:rPr>
        <w:t xml:space="preserve">, in its </w:t>
      </w:r>
      <w:r w:rsidRPr="00E01957">
        <w:rPr>
          <w:rFonts w:eastAsia="Times New Roman"/>
          <w:b/>
          <w:bCs/>
          <w:sz w:val="20"/>
          <w:szCs w:val="20"/>
          <w:u w:val="single"/>
        </w:rPr>
        <w:t>absolute richness</w:t>
      </w:r>
      <w:r w:rsidRPr="00E01957">
        <w:rPr>
          <w:rFonts w:eastAsia="Times New Roman"/>
          <w:sz w:val="12"/>
          <w:szCs w:val="16"/>
        </w:rPr>
        <w:t xml:space="preserve">. </w:t>
      </w:r>
      <w:r w:rsidRPr="00E01957">
        <w:rPr>
          <w:rFonts w:eastAsia="Times New Roman"/>
          <w:b/>
          <w:bCs/>
          <w:sz w:val="20"/>
          <w:szCs w:val="20"/>
          <w:u w:val="single"/>
        </w:rPr>
        <w:t>Such (social) work is no work at all but the madness remains</w:t>
      </w:r>
      <w:r w:rsidRPr="00E01957">
        <w:rPr>
          <w:rFonts w:eastAsia="Times New Roman"/>
          <w:sz w:val="12"/>
          <w:szCs w:val="16"/>
        </w:rPr>
        <w:t xml:space="preserve">; </w:t>
      </w:r>
      <w:r w:rsidRPr="00E01957">
        <w:rPr>
          <w:rFonts w:eastAsia="Times New Roman"/>
          <w:sz w:val="20"/>
          <w:szCs w:val="20"/>
          <w:u w:val="single"/>
        </w:rPr>
        <w:t xml:space="preserve">rub and rupture all but emerge, but in nothing like an emergence, as something imprecision requires us to talk about as if it were some </w:t>
      </w:r>
      <w:proofErr w:type="gramStart"/>
      <w:r w:rsidRPr="00E01957">
        <w:rPr>
          <w:rFonts w:eastAsia="Times New Roman"/>
          <w:sz w:val="20"/>
          <w:szCs w:val="20"/>
          <w:u w:val="single"/>
        </w:rPr>
        <w:t>thing</w:t>
      </w:r>
      <w:proofErr w:type="gramEnd"/>
      <w:r w:rsidRPr="00E01957">
        <w:rPr>
          <w:rFonts w:eastAsia="Times New Roman"/>
          <w:sz w:val="20"/>
          <w:szCs w:val="20"/>
          <w:u w:val="single"/>
        </w:rPr>
        <w:t>, not just discrete but pure</w:t>
      </w:r>
      <w:r w:rsidRPr="00E01957">
        <w:rPr>
          <w:rFonts w:eastAsia="Times New Roman"/>
          <w:sz w:val="12"/>
          <w:szCs w:val="16"/>
        </w:rPr>
        <w:t xml:space="preserve">. More specifically, almost </w:t>
      </w:r>
      <w:proofErr w:type="spellStart"/>
      <w:r w:rsidRPr="00E01957">
        <w:rPr>
          <w:rFonts w:eastAsia="Times New Roman"/>
          <w:sz w:val="12"/>
          <w:szCs w:val="16"/>
        </w:rPr>
        <w:t>salvifically</w:t>
      </w:r>
      <w:proofErr w:type="spellEnd"/>
      <w:r w:rsidRPr="00E01957">
        <w:rPr>
          <w:rFonts w:eastAsia="Times New Roman"/>
          <w:sz w:val="12"/>
          <w:szCs w:val="16"/>
        </w:rPr>
        <w:t xml:space="preserve">, we want to call it a line, or a pulse, but it won’t come. </w:t>
      </w:r>
      <w:proofErr w:type="spellStart"/>
      <w:r w:rsidRPr="00E01957">
        <w:rPr>
          <w:rFonts w:eastAsia="Times New Roman"/>
          <w:b/>
          <w:bCs/>
          <w:sz w:val="20"/>
          <w:szCs w:val="20"/>
          <w:u w:val="single"/>
        </w:rPr>
        <w:t>Ani</w:t>
      </w:r>
      <w:r w:rsidRPr="00E01957">
        <w:rPr>
          <w:rFonts w:eastAsia="Times New Roman"/>
          <w:b/>
          <w:bCs/>
          <w:i/>
          <w:iCs/>
          <w:sz w:val="20"/>
          <w:szCs w:val="20"/>
          <w:u w:val="single"/>
        </w:rPr>
        <w:t>mater</w:t>
      </w:r>
      <w:r w:rsidRPr="00E01957">
        <w:rPr>
          <w:rFonts w:eastAsia="Times New Roman"/>
          <w:b/>
          <w:bCs/>
          <w:sz w:val="20"/>
          <w:szCs w:val="20"/>
          <w:u w:val="single"/>
        </w:rPr>
        <w:t>ial</w:t>
      </w:r>
      <w:proofErr w:type="spellEnd"/>
      <w:r w:rsidRPr="00E01957">
        <w:rPr>
          <w:rFonts w:eastAsia="Times New Roman"/>
          <w:b/>
          <w:bCs/>
          <w:sz w:val="20"/>
          <w:szCs w:val="20"/>
          <w:u w:val="single"/>
        </w:rPr>
        <w:t xml:space="preserve"> riddim cutting rhythm cutting method</w:t>
      </w:r>
      <w:r w:rsidRPr="00E01957">
        <w:rPr>
          <w:rFonts w:eastAsia="Times New Roman"/>
          <w:sz w:val="12"/>
          <w:szCs w:val="16"/>
        </w:rPr>
        <w:t xml:space="preserve"> – </w:t>
      </w:r>
      <w:r w:rsidRPr="00E01957">
        <w:rPr>
          <w:rFonts w:eastAsia="Times New Roman"/>
          <w:b/>
          <w:bCs/>
          <w:sz w:val="20"/>
          <w:szCs w:val="20"/>
          <w:u w:val="single"/>
        </w:rPr>
        <w:t>microtonality’s overpopulation of measure</w:t>
      </w:r>
      <w:r w:rsidRPr="00E01957">
        <w:rPr>
          <w:rFonts w:eastAsia="Times New Roman"/>
          <w:sz w:val="20"/>
          <w:szCs w:val="20"/>
          <w:u w:val="single"/>
        </w:rPr>
        <w:t xml:space="preserve">, </w:t>
      </w:r>
      <w:proofErr w:type="spellStart"/>
      <w:r w:rsidRPr="00E01957">
        <w:rPr>
          <w:rFonts w:eastAsia="Times New Roman"/>
          <w:i/>
          <w:iCs/>
          <w:sz w:val="20"/>
          <w:szCs w:val="20"/>
          <w:u w:val="single"/>
        </w:rPr>
        <w:t>Zaum</w:t>
      </w:r>
      <w:proofErr w:type="spellEnd"/>
      <w:r w:rsidRPr="00E01957">
        <w:rPr>
          <w:rFonts w:eastAsia="Times New Roman"/>
          <w:sz w:val="20"/>
          <w:szCs w:val="20"/>
          <w:u w:val="single"/>
        </w:rPr>
        <w:t xml:space="preserve"> preoccupying </w:t>
      </w:r>
      <w:proofErr w:type="spellStart"/>
      <w:r w:rsidRPr="00E01957">
        <w:rPr>
          <w:rFonts w:eastAsia="Times New Roman"/>
          <w:i/>
          <w:iCs/>
          <w:sz w:val="20"/>
          <w:szCs w:val="20"/>
          <w:u w:val="single"/>
        </w:rPr>
        <w:t>Raum</w:t>
      </w:r>
      <w:proofErr w:type="spellEnd"/>
      <w:r w:rsidRPr="00E01957">
        <w:rPr>
          <w:rFonts w:eastAsia="Times New Roman"/>
          <w:sz w:val="20"/>
          <w:szCs w:val="20"/>
          <w:u w:val="single"/>
        </w:rPr>
        <w:t xml:space="preserve"> with an extrarational, </w:t>
      </w:r>
      <w:proofErr w:type="spellStart"/>
      <w:r w:rsidRPr="00E01957">
        <w:rPr>
          <w:rFonts w:eastAsia="Times New Roman"/>
          <w:sz w:val="20"/>
          <w:szCs w:val="20"/>
          <w:u w:val="single"/>
        </w:rPr>
        <w:t>hyperganjic</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dancehallsanskritic</w:t>
      </w:r>
      <w:proofErr w:type="spellEnd"/>
      <w:r w:rsidRPr="00E01957">
        <w:rPr>
          <w:rFonts w:eastAsia="Times New Roman"/>
          <w:sz w:val="20"/>
          <w:szCs w:val="20"/>
          <w:u w:val="single"/>
        </w:rPr>
        <w:t xml:space="preserve">, </w:t>
      </w:r>
      <w:proofErr w:type="spellStart"/>
      <w:r w:rsidRPr="00E01957">
        <w:rPr>
          <w:rFonts w:eastAsia="Times New Roman"/>
          <w:sz w:val="20"/>
          <w:szCs w:val="20"/>
          <w:u w:val="single"/>
        </w:rPr>
        <w:t>anachorasmiatic</w:t>
      </w:r>
      <w:proofErr w:type="spellEnd"/>
      <w:r w:rsidRPr="00E01957">
        <w:rPr>
          <w:rFonts w:eastAsia="Times New Roman"/>
          <w:sz w:val="20"/>
          <w:szCs w:val="20"/>
          <w:u w:val="single"/>
        </w:rPr>
        <w:t>, al-</w:t>
      </w:r>
      <w:proofErr w:type="spellStart"/>
      <w:r w:rsidRPr="00E01957">
        <w:rPr>
          <w:rFonts w:eastAsia="Times New Roman"/>
          <w:sz w:val="20"/>
          <w:szCs w:val="20"/>
          <w:u w:val="single"/>
        </w:rPr>
        <w:t>Mashic</w:t>
      </w:r>
      <w:proofErr w:type="spellEnd"/>
      <w:r w:rsidRPr="00E01957">
        <w:rPr>
          <w:rFonts w:eastAsia="Times New Roman"/>
          <w:sz w:val="20"/>
          <w:szCs w:val="20"/>
          <w:u w:val="single"/>
        </w:rPr>
        <w:t xml:space="preserve">, all mashed up buzz, the </w:t>
      </w:r>
      <w:r w:rsidRPr="00E01957">
        <w:rPr>
          <w:rFonts w:eastAsia="Times New Roman"/>
          <w:b/>
          <w:bCs/>
          <w:sz w:val="20"/>
          <w:szCs w:val="20"/>
          <w:u w:val="single"/>
        </w:rPr>
        <w:t>alternate groove</w:t>
      </w:r>
      <w:r w:rsidRPr="00E01957">
        <w:rPr>
          <w:rFonts w:eastAsia="Times New Roman"/>
          <w:sz w:val="20"/>
          <w:szCs w:val="20"/>
          <w:u w:val="single"/>
        </w:rPr>
        <w:t xml:space="preserve"> we in, the </w:t>
      </w:r>
      <w:r w:rsidRPr="00E01957">
        <w:rPr>
          <w:rFonts w:eastAsia="Times New Roman"/>
          <w:b/>
          <w:bCs/>
          <w:sz w:val="20"/>
          <w:szCs w:val="20"/>
          <w:u w:val="single"/>
        </w:rPr>
        <w:t>devalued and invaluable local insurgency</w:t>
      </w:r>
      <w:r w:rsidRPr="00E01957">
        <w:rPr>
          <w:rFonts w:eastAsia="Times New Roman"/>
          <w:sz w:val="12"/>
          <w:szCs w:val="16"/>
        </w:rPr>
        <w:t xml:space="preserve"> – </w:t>
      </w:r>
      <w:r w:rsidRPr="00E01957">
        <w:rPr>
          <w:rFonts w:eastAsia="Times New Roman"/>
          <w:sz w:val="20"/>
          <w:szCs w:val="20"/>
          <w:u w:val="single"/>
        </w:rPr>
        <w:t>disobeys our most loving invocation</w:t>
      </w:r>
      <w:r w:rsidRPr="00E01957">
        <w:rPr>
          <w:rFonts w:eastAsia="Times New Roman"/>
          <w:sz w:val="12"/>
          <w:szCs w:val="16"/>
        </w:rPr>
        <w:t xml:space="preserve">. </w:t>
      </w:r>
      <w:r w:rsidRPr="00E01957">
        <w:rPr>
          <w:rFonts w:eastAsia="Times New Roman"/>
          <w:b/>
          <w:bCs/>
          <w:sz w:val="20"/>
          <w:szCs w:val="20"/>
          <w:u w:val="single"/>
        </w:rPr>
        <w:t>This gift of spirit gives itself away</w:t>
      </w:r>
      <w:r w:rsidRPr="00E01957">
        <w:rPr>
          <w:rFonts w:eastAsia="Times New Roman"/>
          <w:sz w:val="20"/>
          <w:szCs w:val="20"/>
          <w:u w:val="single"/>
        </w:rPr>
        <w:t xml:space="preserve"> and </w:t>
      </w:r>
      <w:r w:rsidRPr="00E01957">
        <w:rPr>
          <w:rFonts w:eastAsia="Times New Roman"/>
          <w:b/>
          <w:bCs/>
          <w:sz w:val="20"/>
          <w:szCs w:val="20"/>
          <w:u w:val="single"/>
        </w:rPr>
        <w:t>zero-one/one-two is left embittered</w:t>
      </w:r>
      <w:r w:rsidRPr="00E01957">
        <w:rPr>
          <w:rFonts w:eastAsia="Times New Roman"/>
          <w:sz w:val="12"/>
          <w:szCs w:val="16"/>
        </w:rPr>
        <w:t>.</w:t>
      </w:r>
      <w:r w:rsidRPr="00E01957">
        <w:rPr>
          <w:rFonts w:eastAsia="Times New Roman"/>
          <w:sz w:val="12"/>
          <w:szCs w:val="24"/>
        </w:rPr>
        <w:t xml:space="preserve"> </w:t>
      </w:r>
      <w:r w:rsidRPr="00E01957">
        <w:rPr>
          <w:rFonts w:eastAsia="Times New Roman"/>
          <w:b/>
          <w:bCs/>
          <w:highlight w:val="green"/>
          <w:u w:val="single"/>
        </w:rPr>
        <w:t xml:space="preserve">The </w:t>
      </w:r>
      <w:proofErr w:type="spellStart"/>
      <w:r w:rsidRPr="00E01957">
        <w:rPr>
          <w:rFonts w:eastAsia="Times New Roman"/>
          <w:b/>
          <w:bCs/>
          <w:highlight w:val="green"/>
          <w:u w:val="single"/>
        </w:rPr>
        <w:t>undercommons</w:t>
      </w:r>
      <w:proofErr w:type="spellEnd"/>
      <w:r w:rsidRPr="00E01957">
        <w:rPr>
          <w:rFonts w:eastAsia="Times New Roman"/>
          <w:b/>
          <w:bCs/>
          <w:highlight w:val="green"/>
          <w:u w:val="single"/>
        </w:rPr>
        <w:t xml:space="preserve"> is not a coalition</w:t>
      </w:r>
      <w:r w:rsidRPr="00E01957">
        <w:rPr>
          <w:rFonts w:eastAsia="Times New Roman"/>
          <w:sz w:val="12"/>
          <w:szCs w:val="16"/>
        </w:rPr>
        <w:t xml:space="preserve">. </w:t>
      </w:r>
      <w:r w:rsidRPr="00E01957">
        <w:rPr>
          <w:rFonts w:eastAsia="Times New Roman"/>
          <w:b/>
          <w:bCs/>
          <w:highlight w:val="green"/>
          <w:u w:val="single"/>
        </w:rPr>
        <w:t>It’s an absolutely open secret, with no professional ambition</w:t>
      </w:r>
      <w:r w:rsidRPr="00E01957">
        <w:rPr>
          <w:rFonts w:eastAsia="Times New Roman"/>
          <w:sz w:val="12"/>
          <w:szCs w:val="16"/>
        </w:rPr>
        <w:t xml:space="preserve">. </w:t>
      </w:r>
      <w:r w:rsidRPr="00E01957">
        <w:rPr>
          <w:rFonts w:eastAsia="Times New Roman"/>
          <w:b/>
          <w:bCs/>
          <w:sz w:val="20"/>
          <w:szCs w:val="20"/>
          <w:u w:val="single"/>
        </w:rPr>
        <w:t>The devaluation of local insurgency</w:t>
      </w:r>
      <w:r w:rsidRPr="00E01957">
        <w:rPr>
          <w:rFonts w:eastAsia="Times New Roman"/>
          <w:sz w:val="20"/>
          <w:szCs w:val="20"/>
          <w:u w:val="single"/>
        </w:rPr>
        <w:t xml:space="preserve"> takes the form of </w:t>
      </w:r>
      <w:r w:rsidRPr="00E01957">
        <w:rPr>
          <w:rFonts w:eastAsia="Times New Roman"/>
          <w:b/>
          <w:bCs/>
          <w:sz w:val="20"/>
          <w:szCs w:val="20"/>
          <w:u w:val="single"/>
        </w:rPr>
        <w:t>forgetting</w:t>
      </w:r>
      <w:r w:rsidRPr="00E01957">
        <w:rPr>
          <w:rFonts w:eastAsia="Times New Roman"/>
          <w:sz w:val="20"/>
          <w:szCs w:val="20"/>
          <w:u w:val="single"/>
        </w:rPr>
        <w:t xml:space="preserve">, which then manifests itself as </w:t>
      </w:r>
      <w:r w:rsidRPr="00E01957">
        <w:rPr>
          <w:rFonts w:eastAsia="Times New Roman"/>
          <w:b/>
          <w:bCs/>
          <w:sz w:val="20"/>
          <w:szCs w:val="20"/>
          <w:u w:val="single"/>
        </w:rPr>
        <w:t>mourning for the mass movement that never was</w:t>
      </w:r>
      <w:r w:rsidRPr="00E01957">
        <w:rPr>
          <w:rFonts w:eastAsia="Times New Roman"/>
          <w:sz w:val="20"/>
          <w:szCs w:val="20"/>
          <w:u w:val="single"/>
        </w:rPr>
        <w:t xml:space="preserve">, some dreamy coalescence of </w:t>
      </w:r>
      <w:proofErr w:type="spellStart"/>
      <w:r w:rsidRPr="00E01957">
        <w:rPr>
          <w:rFonts w:eastAsia="Times New Roman"/>
          <w:sz w:val="20"/>
          <w:szCs w:val="20"/>
          <w:u w:val="single"/>
        </w:rPr>
        <w:t>undishonored</w:t>
      </w:r>
      <w:proofErr w:type="spellEnd"/>
      <w:r w:rsidRPr="00E01957">
        <w:rPr>
          <w:rFonts w:eastAsia="Times New Roman"/>
          <w:sz w:val="20"/>
          <w:szCs w:val="20"/>
          <w:u w:val="single"/>
        </w:rPr>
        <w:t xml:space="preserve"> ones, a resurrection of this one or that other one that’s done gone, like some kind of corporate afterlife</w:t>
      </w:r>
      <w:r w:rsidRPr="00E01957">
        <w:rPr>
          <w:rFonts w:eastAsia="Times New Roman"/>
          <w:sz w:val="12"/>
          <w:szCs w:val="16"/>
        </w:rPr>
        <w:t xml:space="preserve">. </w:t>
      </w:r>
      <w:r w:rsidRPr="00E01957">
        <w:rPr>
          <w:rFonts w:eastAsia="Times New Roman"/>
          <w:b/>
          <w:bCs/>
          <w:sz w:val="20"/>
          <w:szCs w:val="20"/>
          <w:u w:val="single"/>
        </w:rPr>
        <w:t>Michael Porter says the fundamental question of strategy is how to get your company out of the market</w:t>
      </w:r>
      <w:r w:rsidRPr="00E01957">
        <w:rPr>
          <w:rFonts w:eastAsia="Times New Roman"/>
          <w:sz w:val="12"/>
          <w:szCs w:val="16"/>
        </w:rPr>
        <w:t xml:space="preserve">. </w:t>
      </w:r>
      <w:r w:rsidRPr="00E01957">
        <w:rPr>
          <w:rFonts w:eastAsia="Times New Roman"/>
          <w:sz w:val="20"/>
          <w:szCs w:val="20"/>
          <w:u w:val="single"/>
        </w:rPr>
        <w:t xml:space="preserve">This exodus takes the form of </w:t>
      </w:r>
      <w:r w:rsidRPr="00E01957">
        <w:rPr>
          <w:rFonts w:eastAsia="Times New Roman"/>
          <w:b/>
          <w:bCs/>
          <w:sz w:val="20"/>
          <w:szCs w:val="20"/>
          <w:u w:val="single"/>
        </w:rPr>
        <w:t>command</w:t>
      </w:r>
      <w:r w:rsidRPr="00E01957">
        <w:rPr>
          <w:rFonts w:eastAsia="Times New Roman"/>
          <w:sz w:val="20"/>
          <w:szCs w:val="20"/>
          <w:u w:val="single"/>
        </w:rPr>
        <w:t xml:space="preserve">, the </w:t>
      </w:r>
      <w:r w:rsidRPr="00E01957">
        <w:rPr>
          <w:rFonts w:eastAsia="Times New Roman"/>
          <w:b/>
          <w:bCs/>
          <w:sz w:val="20"/>
          <w:szCs w:val="20"/>
          <w:u w:val="single"/>
        </w:rPr>
        <w:t>arbitrary power to make policy</w:t>
      </w:r>
      <w:r w:rsidRPr="00E01957">
        <w:rPr>
          <w:rFonts w:eastAsia="Times New Roman"/>
          <w:sz w:val="20"/>
          <w:szCs w:val="20"/>
          <w:u w:val="single"/>
        </w:rPr>
        <w:t xml:space="preserve"> but also the </w:t>
      </w:r>
      <w:r w:rsidRPr="00E01957">
        <w:rPr>
          <w:rFonts w:eastAsia="Times New Roman"/>
          <w:b/>
          <w:bCs/>
          <w:sz w:val="20"/>
          <w:szCs w:val="20"/>
          <w:u w:val="single"/>
        </w:rPr>
        <w:t>regulation and governance of externalities</w:t>
      </w:r>
      <w:r w:rsidRPr="00E01957">
        <w:rPr>
          <w:rFonts w:eastAsia="Times New Roman"/>
          <w:sz w:val="12"/>
          <w:szCs w:val="16"/>
        </w:rPr>
        <w:t xml:space="preserve">. </w:t>
      </w:r>
      <w:r w:rsidRPr="00E01957">
        <w:rPr>
          <w:rFonts w:eastAsia="Times New Roman"/>
          <w:b/>
          <w:bCs/>
          <w:sz w:val="20"/>
          <w:szCs w:val="20"/>
          <w:u w:val="single"/>
        </w:rPr>
        <w:t>Policy says: I fixed myself so I can help you</w:t>
      </w:r>
      <w:r w:rsidRPr="00E01957">
        <w:rPr>
          <w:rFonts w:eastAsia="Times New Roman"/>
          <w:sz w:val="12"/>
          <w:szCs w:val="16"/>
        </w:rPr>
        <w:t xml:space="preserve">. </w:t>
      </w:r>
      <w:r w:rsidRPr="00E01957">
        <w:rPr>
          <w:rFonts w:eastAsia="Times New Roman"/>
          <w:sz w:val="20"/>
          <w:szCs w:val="20"/>
          <w:u w:val="single"/>
        </w:rPr>
        <w:t xml:space="preserve">Meanwhile, </w:t>
      </w:r>
      <w:r w:rsidRPr="00E01957">
        <w:rPr>
          <w:rFonts w:eastAsia="Times New Roman"/>
          <w:b/>
          <w:bCs/>
          <w:sz w:val="20"/>
          <w:szCs w:val="20"/>
          <w:u w:val="single"/>
        </w:rPr>
        <w:t>we squat planning</w:t>
      </w:r>
      <w:r w:rsidRPr="00E01957">
        <w:rPr>
          <w:rFonts w:eastAsia="Times New Roman"/>
          <w:sz w:val="12"/>
          <w:szCs w:val="16"/>
        </w:rPr>
        <w:t xml:space="preserve">. </w:t>
      </w:r>
      <w:r w:rsidRPr="00E01957">
        <w:rPr>
          <w:rFonts w:eastAsia="Times New Roman"/>
          <w:b/>
          <w:bCs/>
          <w:sz w:val="20"/>
          <w:szCs w:val="20"/>
          <w:u w:val="single"/>
        </w:rPr>
        <w:t>Don’t prove; don’t improve; don’t even show</w:t>
      </w:r>
      <w:r w:rsidRPr="00E01957">
        <w:rPr>
          <w:rFonts w:eastAsia="Times New Roman"/>
          <w:sz w:val="12"/>
          <w:szCs w:val="16"/>
        </w:rPr>
        <w:t xml:space="preserve">. </w:t>
      </w:r>
      <w:r w:rsidRPr="00E01957">
        <w:rPr>
          <w:rFonts w:eastAsia="Times New Roman"/>
          <w:sz w:val="20"/>
          <w:szCs w:val="20"/>
          <w:u w:val="single"/>
        </w:rPr>
        <w:t xml:space="preserve">This is the romantic dream of the </w:t>
      </w:r>
      <w:r w:rsidRPr="00E01957">
        <w:rPr>
          <w:rFonts w:eastAsia="Times New Roman"/>
          <w:b/>
          <w:bCs/>
          <w:sz w:val="20"/>
          <w:szCs w:val="20"/>
          <w:u w:val="single"/>
        </w:rPr>
        <w:t>itinerant barbecue</w:t>
      </w:r>
      <w:r w:rsidRPr="00E01957">
        <w:rPr>
          <w:rFonts w:eastAsia="Times New Roman"/>
          <w:sz w:val="12"/>
          <w:szCs w:val="16"/>
        </w:rPr>
        <w:t xml:space="preserve">. </w:t>
      </w:r>
      <w:r w:rsidRPr="00E01957">
        <w:rPr>
          <w:rFonts w:eastAsia="Times New Roman"/>
          <w:sz w:val="20"/>
          <w:szCs w:val="20"/>
          <w:u w:val="single"/>
        </w:rPr>
        <w:t>We prepare fire table from oil drum, an immanence</w:t>
      </w:r>
      <w:r w:rsidRPr="00E01957">
        <w:rPr>
          <w:rFonts w:eastAsia="Times New Roman"/>
          <w:sz w:val="12"/>
          <w:szCs w:val="16"/>
        </w:rPr>
        <w:t xml:space="preserve"> (</w:t>
      </w:r>
      <w:r w:rsidRPr="00E01957">
        <w:rPr>
          <w:rFonts w:eastAsia="Times New Roman"/>
          <w:sz w:val="20"/>
          <w:szCs w:val="20"/>
          <w:u w:val="single"/>
        </w:rPr>
        <w:t xml:space="preserve">that </w:t>
      </w:r>
      <w:proofErr w:type="spellStart"/>
      <w:r w:rsidRPr="00E01957">
        <w:rPr>
          <w:rFonts w:eastAsia="Times New Roman"/>
          <w:b/>
          <w:bCs/>
          <w:sz w:val="20"/>
          <w:szCs w:val="20"/>
          <w:u w:val="single"/>
        </w:rPr>
        <w:t>interinanimation</w:t>
      </w:r>
      <w:proofErr w:type="spellEnd"/>
      <w:r w:rsidRPr="00E01957">
        <w:rPr>
          <w:rFonts w:eastAsia="Times New Roman"/>
          <w:b/>
          <w:bCs/>
          <w:sz w:val="20"/>
          <w:szCs w:val="20"/>
          <w:u w:val="single"/>
        </w:rPr>
        <w:t xml:space="preserve"> of limit and transgression</w:t>
      </w:r>
      <w:r w:rsidRPr="00E01957">
        <w:rPr>
          <w:rFonts w:eastAsia="Times New Roman"/>
          <w:sz w:val="12"/>
          <w:szCs w:val="16"/>
        </w:rPr>
        <w:t xml:space="preserve">) </w:t>
      </w:r>
      <w:r w:rsidRPr="00E01957">
        <w:rPr>
          <w:rFonts w:eastAsia="Times New Roman"/>
          <w:sz w:val="20"/>
          <w:szCs w:val="20"/>
          <w:u w:val="single"/>
        </w:rPr>
        <w:t xml:space="preserve">always there as </w:t>
      </w:r>
      <w:r w:rsidRPr="00E01957">
        <w:rPr>
          <w:rFonts w:eastAsia="Times New Roman"/>
          <w:b/>
          <w:bCs/>
          <w:sz w:val="20"/>
          <w:szCs w:val="20"/>
          <w:u w:val="single"/>
        </w:rPr>
        <w:t>something more and less than itself</w:t>
      </w:r>
      <w:r w:rsidRPr="00E01957">
        <w:rPr>
          <w:rFonts w:eastAsia="Times New Roman"/>
          <w:sz w:val="20"/>
          <w:szCs w:val="20"/>
          <w:u w:val="single"/>
        </w:rPr>
        <w:t xml:space="preserve">, because the </w:t>
      </w:r>
      <w:proofErr w:type="spellStart"/>
      <w:r w:rsidRPr="00E01957">
        <w:rPr>
          <w:rFonts w:eastAsia="Times New Roman"/>
          <w:sz w:val="20"/>
          <w:szCs w:val="20"/>
          <w:u w:val="single"/>
        </w:rPr>
        <w:t>linepulse</w:t>
      </w:r>
      <w:proofErr w:type="spellEnd"/>
      <w:r w:rsidRPr="00E01957">
        <w:rPr>
          <w:rFonts w:eastAsia="Times New Roman"/>
          <w:sz w:val="20"/>
          <w:szCs w:val="20"/>
          <w:u w:val="single"/>
        </w:rPr>
        <w:t xml:space="preserve"> is so much more and less than that and seems to </w:t>
      </w:r>
      <w:r w:rsidRPr="00E01957">
        <w:rPr>
          <w:rFonts w:eastAsia="Times New Roman"/>
          <w:b/>
          <w:bCs/>
          <w:sz w:val="20"/>
          <w:szCs w:val="20"/>
          <w:u w:val="single"/>
        </w:rPr>
        <w:t>spread and wonder like a spill</w:t>
      </w:r>
      <w:r w:rsidRPr="00E01957">
        <w:rPr>
          <w:rFonts w:eastAsia="Times New Roman"/>
          <w:sz w:val="20"/>
          <w:szCs w:val="20"/>
          <w:u w:val="single"/>
        </w:rPr>
        <w:t xml:space="preserve">, like a neither singular nor plural activity of aggressive bordering or demarcation in (violation of) every locale, </w:t>
      </w:r>
      <w:r w:rsidRPr="00E01957">
        <w:rPr>
          <w:rFonts w:eastAsia="Times New Roman"/>
          <w:b/>
          <w:bCs/>
          <w:sz w:val="20"/>
          <w:szCs w:val="20"/>
          <w:u w:val="single"/>
        </w:rPr>
        <w:t>everywhere but extraterritorial</w:t>
      </w:r>
      <w:r w:rsidRPr="00E01957">
        <w:rPr>
          <w:rFonts w:eastAsia="Times New Roman"/>
          <w:sz w:val="20"/>
          <w:szCs w:val="20"/>
          <w:u w:val="single"/>
        </w:rPr>
        <w:t xml:space="preserve">, </w:t>
      </w:r>
      <w:r w:rsidRPr="00E01957">
        <w:rPr>
          <w:rFonts w:eastAsia="Times New Roman"/>
          <w:b/>
          <w:bCs/>
          <w:sz w:val="20"/>
          <w:szCs w:val="20"/>
          <w:u w:val="single"/>
        </w:rPr>
        <w:t>in touch but way out</w:t>
      </w:r>
      <w:r w:rsidRPr="00E01957">
        <w:rPr>
          <w:rFonts w:eastAsia="Times New Roman"/>
          <w:sz w:val="20"/>
          <w:szCs w:val="20"/>
          <w:u w:val="single"/>
        </w:rPr>
        <w:t xml:space="preserve">, the </w:t>
      </w:r>
      <w:r w:rsidRPr="00E01957">
        <w:rPr>
          <w:rFonts w:eastAsia="Times New Roman"/>
          <w:b/>
          <w:bCs/>
          <w:sz w:val="20"/>
          <w:szCs w:val="20"/>
          <w:u w:val="single"/>
        </w:rPr>
        <w:t xml:space="preserve">chic but disenchanted </w:t>
      </w:r>
      <w:r w:rsidRPr="00E01957">
        <w:rPr>
          <w:rFonts w:eastAsia="Times New Roman"/>
          <w:b/>
          <w:bCs/>
          <w:i/>
          <w:iCs/>
          <w:sz w:val="20"/>
          <w:szCs w:val="20"/>
          <w:u w:val="single"/>
        </w:rPr>
        <w:t>bons temps</w:t>
      </w:r>
      <w:r w:rsidRPr="00E01957">
        <w:rPr>
          <w:rFonts w:eastAsia="Times New Roman"/>
          <w:b/>
          <w:bCs/>
          <w:sz w:val="20"/>
          <w:szCs w:val="20"/>
          <w:u w:val="single"/>
        </w:rPr>
        <w:t xml:space="preserve"> of the shipped, who feel remotely, their afterlife being fleshly and marked by irregular exchange</w:t>
      </w:r>
      <w:r w:rsidRPr="00E01957">
        <w:rPr>
          <w:rFonts w:eastAsia="Times New Roman"/>
          <w:sz w:val="12"/>
          <w:szCs w:val="16"/>
        </w:rPr>
        <w:t>.</w:t>
      </w:r>
      <w:r w:rsidRPr="00E01957">
        <w:rPr>
          <w:rFonts w:eastAsia="Times New Roman"/>
          <w:sz w:val="12"/>
          <w:szCs w:val="24"/>
        </w:rPr>
        <w:t xml:space="preserve"> </w:t>
      </w:r>
      <w:r w:rsidRPr="00E01957">
        <w:rPr>
          <w:rFonts w:eastAsia="Times New Roman"/>
          <w:sz w:val="20"/>
          <w:szCs w:val="20"/>
          <w:u w:val="single"/>
        </w:rPr>
        <w:t>Algorithm is the imposition</w:t>
      </w:r>
      <w:r w:rsidRPr="00E01957">
        <w:rPr>
          <w:rFonts w:eastAsia="Times New Roman"/>
          <w:sz w:val="12"/>
          <w:szCs w:val="16"/>
        </w:rPr>
        <w:t xml:space="preserve"> – </w:t>
      </w:r>
      <w:r w:rsidRPr="00E01957">
        <w:rPr>
          <w:rFonts w:eastAsia="Times New Roman"/>
          <w:sz w:val="20"/>
          <w:szCs w:val="20"/>
          <w:u w:val="single"/>
        </w:rPr>
        <w:t>by rule, at scale</w:t>
      </w:r>
      <w:r w:rsidRPr="00E01957">
        <w:rPr>
          <w:rFonts w:eastAsia="Times New Roman"/>
          <w:sz w:val="12"/>
          <w:szCs w:val="16"/>
        </w:rPr>
        <w:t xml:space="preserve"> – </w:t>
      </w:r>
      <w:r w:rsidRPr="00E01957">
        <w:rPr>
          <w:rFonts w:eastAsia="Times New Roman"/>
          <w:sz w:val="20"/>
          <w:szCs w:val="20"/>
          <w:u w:val="single"/>
        </w:rPr>
        <w:t>of the impossible task of shared abstraction</w:t>
      </w:r>
      <w:r w:rsidRPr="00E01957">
        <w:rPr>
          <w:rFonts w:eastAsia="Times New Roman"/>
          <w:sz w:val="12"/>
          <w:szCs w:val="16"/>
        </w:rPr>
        <w:t xml:space="preserve">. Mary Pat Brady shows how </w:t>
      </w:r>
      <w:r w:rsidRPr="00E01957">
        <w:rPr>
          <w:rFonts w:eastAsia="Times New Roman"/>
          <w:sz w:val="20"/>
          <w:szCs w:val="20"/>
          <w:u w:val="single"/>
        </w:rPr>
        <w:t xml:space="preserve">scale’s bad feel, and </w:t>
      </w:r>
      <w:r w:rsidRPr="00E01957">
        <w:rPr>
          <w:rFonts w:eastAsia="Times New Roman"/>
          <w:b/>
          <w:bCs/>
          <w:sz w:val="20"/>
          <w:szCs w:val="20"/>
          <w:u w:val="single"/>
        </w:rPr>
        <w:t>the bad feelings the desire for scale requires and induces</w:t>
      </w:r>
      <w:r w:rsidRPr="00E01957">
        <w:rPr>
          <w:rFonts w:eastAsia="Times New Roman"/>
          <w:sz w:val="20"/>
          <w:szCs w:val="20"/>
          <w:u w:val="single"/>
        </w:rPr>
        <w:t xml:space="preserve">, are implications of this </w:t>
      </w:r>
      <w:r w:rsidRPr="00E01957">
        <w:rPr>
          <w:rFonts w:eastAsia="Times New Roman"/>
          <w:b/>
          <w:bCs/>
          <w:sz w:val="20"/>
          <w:szCs w:val="20"/>
          <w:u w:val="single"/>
        </w:rPr>
        <w:t>shared abstraction</w:t>
      </w:r>
      <w:r w:rsidRPr="00E01957">
        <w:rPr>
          <w:rFonts w:eastAsia="Times New Roman"/>
          <w:sz w:val="20"/>
          <w:szCs w:val="20"/>
          <w:u w:val="single"/>
        </w:rPr>
        <w:t xml:space="preserve">, this abstracted sharing, this </w:t>
      </w:r>
      <w:r w:rsidRPr="00E01957">
        <w:rPr>
          <w:rFonts w:eastAsia="Times New Roman"/>
          <w:b/>
          <w:bCs/>
          <w:sz w:val="20"/>
          <w:szCs w:val="20"/>
          <w:u w:val="single"/>
        </w:rPr>
        <w:t>discretionary metaphysics of individuation</w:t>
      </w:r>
      <w:r w:rsidRPr="00E01957">
        <w:rPr>
          <w:rFonts w:eastAsia="Times New Roman"/>
          <w:sz w:val="20"/>
          <w:szCs w:val="20"/>
          <w:u w:val="single"/>
        </w:rPr>
        <w:t xml:space="preserve"> given in </w:t>
      </w:r>
      <w:r w:rsidRPr="00E01957">
        <w:rPr>
          <w:rFonts w:eastAsia="Times New Roman"/>
          <w:b/>
          <w:bCs/>
          <w:sz w:val="20"/>
          <w:szCs w:val="20"/>
          <w:u w:val="single"/>
        </w:rPr>
        <w:t>electronic lock step</w:t>
      </w:r>
      <w:r w:rsidRPr="00E01957">
        <w:rPr>
          <w:rFonts w:eastAsia="Times New Roman"/>
          <w:sz w:val="20"/>
          <w:szCs w:val="20"/>
          <w:u w:val="single"/>
        </w:rPr>
        <w:t xml:space="preserve"> and brutal (single-)line dance as </w:t>
      </w:r>
      <w:r w:rsidRPr="00E01957">
        <w:rPr>
          <w:rFonts w:eastAsia="Times New Roman"/>
          <w:b/>
          <w:bCs/>
          <w:sz w:val="20"/>
          <w:szCs w:val="20"/>
          <w:u w:val="single"/>
        </w:rPr>
        <w:t>pulse enforcement’s networked composition</w:t>
      </w:r>
      <w:r w:rsidRPr="00E01957">
        <w:rPr>
          <w:rFonts w:eastAsia="Times New Roman"/>
          <w:sz w:val="12"/>
          <w:szCs w:val="16"/>
        </w:rPr>
        <w:t xml:space="preserve">.25 </w:t>
      </w:r>
      <w:r w:rsidRPr="00E01957">
        <w:rPr>
          <w:rFonts w:eastAsia="Times New Roman"/>
          <w:b/>
          <w:bCs/>
          <w:sz w:val="20"/>
          <w:szCs w:val="20"/>
          <w:u w:val="single"/>
        </w:rPr>
        <w:t xml:space="preserve">On all them other hands, </w:t>
      </w:r>
      <w:proofErr w:type="spellStart"/>
      <w:r w:rsidRPr="00E01957">
        <w:rPr>
          <w:rFonts w:eastAsia="Times New Roman"/>
          <w:b/>
          <w:bCs/>
          <w:sz w:val="20"/>
          <w:szCs w:val="20"/>
          <w:u w:val="single"/>
        </w:rPr>
        <w:t>algoriddim</w:t>
      </w:r>
      <w:proofErr w:type="spellEnd"/>
      <w:r w:rsidRPr="00E01957">
        <w:rPr>
          <w:rFonts w:eastAsia="Times New Roman"/>
          <w:b/>
          <w:bCs/>
          <w:sz w:val="20"/>
          <w:szCs w:val="20"/>
          <w:u w:val="single"/>
        </w:rPr>
        <w:t xml:space="preserve"> is contact improvisational violence to the zero-one/one-two, a disruption of its protocols, which form the binary rhythm of the iron system</w:t>
      </w:r>
      <w:r w:rsidRPr="00E01957">
        <w:rPr>
          <w:rFonts w:eastAsia="Times New Roman"/>
          <w:sz w:val="20"/>
          <w:szCs w:val="20"/>
          <w:u w:val="single"/>
        </w:rPr>
        <w:t xml:space="preserve"> as Adorno accurately described and inaccurately ascribed it</w:t>
      </w:r>
      <w:r w:rsidRPr="00E01957">
        <w:rPr>
          <w:rFonts w:eastAsia="Times New Roman"/>
          <w:sz w:val="12"/>
          <w:szCs w:val="16"/>
        </w:rPr>
        <w:t xml:space="preserve">. </w:t>
      </w:r>
      <w:r w:rsidRPr="00E01957">
        <w:rPr>
          <w:rFonts w:eastAsia="Times New Roman"/>
          <w:b/>
          <w:bCs/>
          <w:sz w:val="20"/>
          <w:szCs w:val="20"/>
          <w:u w:val="single"/>
        </w:rPr>
        <w:t xml:space="preserve">When the senses become theoreticians in their practice a </w:t>
      </w:r>
      <w:proofErr w:type="spellStart"/>
      <w:r w:rsidRPr="00E01957">
        <w:rPr>
          <w:rFonts w:eastAsia="Times New Roman"/>
          <w:b/>
          <w:bCs/>
          <w:sz w:val="20"/>
          <w:szCs w:val="20"/>
          <w:u w:val="single"/>
        </w:rPr>
        <w:t>discomposition</w:t>
      </w:r>
      <w:proofErr w:type="spellEnd"/>
      <w:r w:rsidRPr="00E01957">
        <w:rPr>
          <w:rFonts w:eastAsia="Times New Roman"/>
          <w:b/>
          <w:bCs/>
          <w:sz w:val="20"/>
          <w:szCs w:val="20"/>
          <w:u w:val="single"/>
        </w:rPr>
        <w:t xml:space="preserve"> of the individual occurs; flesh/ blackness, as the end/death of the individual, is the individual’s decomposition</w:t>
      </w:r>
      <w:r w:rsidRPr="00E01957">
        <w:rPr>
          <w:rFonts w:eastAsia="Times New Roman"/>
          <w:sz w:val="12"/>
          <w:szCs w:val="16"/>
        </w:rPr>
        <w:t xml:space="preserve">. </w:t>
      </w:r>
      <w:r w:rsidRPr="00E01957">
        <w:rPr>
          <w:rFonts w:eastAsia="Times New Roman"/>
          <w:b/>
          <w:bCs/>
          <w:highlight w:val="green"/>
          <w:u w:val="single"/>
        </w:rPr>
        <w:t xml:space="preserve">The move from logistics to </w:t>
      </w:r>
      <w:proofErr w:type="spellStart"/>
      <w:r w:rsidRPr="00E01957">
        <w:rPr>
          <w:rFonts w:eastAsia="Times New Roman"/>
          <w:b/>
          <w:bCs/>
          <w:highlight w:val="green"/>
          <w:u w:val="single"/>
        </w:rPr>
        <w:t>logisticality</w:t>
      </w:r>
      <w:proofErr w:type="spellEnd"/>
      <w:r w:rsidRPr="00E01957">
        <w:rPr>
          <w:rFonts w:eastAsia="Times New Roman"/>
          <w:b/>
          <w:bCs/>
          <w:highlight w:val="green"/>
          <w:u w:val="single"/>
        </w:rPr>
        <w:t xml:space="preserve"> – from forced availability</w:t>
      </w:r>
      <w:r w:rsidRPr="00E01957">
        <w:rPr>
          <w:rFonts w:eastAsia="Times New Roman"/>
          <w:b/>
          <w:bCs/>
          <w:sz w:val="24"/>
          <w:szCs w:val="24"/>
          <w:u w:val="single"/>
        </w:rPr>
        <w:t xml:space="preserve"> (“in the flesh” as Hortense Spillers puts it) </w:t>
      </w:r>
      <w:r w:rsidRPr="00E01957">
        <w:rPr>
          <w:rFonts w:eastAsia="Times New Roman"/>
          <w:b/>
          <w:bCs/>
          <w:highlight w:val="green"/>
          <w:u w:val="single"/>
        </w:rPr>
        <w:t xml:space="preserve">to a mechanics of </w:t>
      </w:r>
      <w:proofErr w:type="spellStart"/>
      <w:r w:rsidRPr="00E01957">
        <w:rPr>
          <w:rFonts w:eastAsia="Times New Roman"/>
          <w:b/>
          <w:bCs/>
          <w:highlight w:val="green"/>
          <w:u w:val="single"/>
        </w:rPr>
        <w:t>undercommon</w:t>
      </w:r>
      <w:proofErr w:type="spellEnd"/>
      <w:r w:rsidRPr="00E01957">
        <w:rPr>
          <w:rFonts w:eastAsia="Times New Roman"/>
          <w:b/>
          <w:bCs/>
          <w:highlight w:val="green"/>
          <w:u w:val="single"/>
        </w:rPr>
        <w:t xml:space="preserve"> </w:t>
      </w:r>
      <w:proofErr w:type="spellStart"/>
      <w:r w:rsidRPr="00E01957">
        <w:rPr>
          <w:rFonts w:eastAsia="Times New Roman"/>
          <w:b/>
          <w:bCs/>
          <w:highlight w:val="green"/>
          <w:u w:val="single"/>
        </w:rPr>
        <w:t>hapticality</w:t>
      </w:r>
      <w:proofErr w:type="spellEnd"/>
      <w:r w:rsidRPr="00E01957">
        <w:rPr>
          <w:rFonts w:eastAsia="Times New Roman"/>
          <w:b/>
          <w:bCs/>
          <w:highlight w:val="green"/>
          <w:u w:val="single"/>
        </w:rPr>
        <w:t xml:space="preserve"> – is</w:t>
      </w:r>
      <w:r w:rsidRPr="00E01957">
        <w:rPr>
          <w:rFonts w:eastAsia="Times New Roman"/>
          <w:b/>
          <w:bCs/>
          <w:sz w:val="24"/>
          <w:szCs w:val="24"/>
          <w:u w:val="single"/>
        </w:rPr>
        <w:t xml:space="preserve">, itself, </w:t>
      </w:r>
      <w:r w:rsidRPr="00E01957">
        <w:rPr>
          <w:rFonts w:eastAsia="Times New Roman"/>
          <w:b/>
          <w:bCs/>
          <w:highlight w:val="green"/>
          <w:u w:val="single"/>
        </w:rPr>
        <w:t>spooky action at a distance,</w:t>
      </w:r>
      <w:r w:rsidRPr="00E01957">
        <w:rPr>
          <w:rFonts w:eastAsia="Times New Roman"/>
          <w:b/>
          <w:bCs/>
          <w:sz w:val="24"/>
          <w:szCs w:val="24"/>
          <w:u w:val="single"/>
        </w:rPr>
        <w:t xml:space="preserve"> the exterior affects and effects of the intramural</w:t>
      </w:r>
      <w:r w:rsidRPr="00E01957">
        <w:rPr>
          <w:rFonts w:eastAsia="Times New Roman"/>
          <w:sz w:val="12"/>
          <w:szCs w:val="16"/>
        </w:rPr>
        <w:t xml:space="preserve">. </w:t>
      </w:r>
      <w:r w:rsidRPr="00E01957">
        <w:rPr>
          <w:rFonts w:eastAsia="Times New Roman"/>
          <w:b/>
          <w:bCs/>
          <w:highlight w:val="green"/>
          <w:u w:val="single"/>
        </w:rPr>
        <w:t>We study the relation between the intramural</w:t>
      </w:r>
      <w:r w:rsidRPr="00E01957">
        <w:rPr>
          <w:rFonts w:eastAsia="Times New Roman"/>
          <w:highlight w:val="green"/>
          <w:u w:val="single"/>
        </w:rPr>
        <w:t>,</w:t>
      </w:r>
      <w:r w:rsidRPr="00E01957">
        <w:rPr>
          <w:rFonts w:eastAsia="Times New Roman"/>
          <w:sz w:val="20"/>
          <w:szCs w:val="20"/>
          <w:u w:val="single"/>
        </w:rPr>
        <w:t xml:space="preserve"> as Spillers works it, </w:t>
      </w:r>
      <w:r w:rsidRPr="00E01957">
        <w:rPr>
          <w:rFonts w:eastAsia="Times New Roman"/>
          <w:b/>
          <w:bCs/>
          <w:highlight w:val="green"/>
          <w:u w:val="single"/>
        </w:rPr>
        <w:t>and entanglement</w:t>
      </w:r>
      <w:r w:rsidRPr="00E01957">
        <w:rPr>
          <w:rFonts w:eastAsia="Times New Roman"/>
          <w:sz w:val="20"/>
          <w:szCs w:val="20"/>
          <w:u w:val="single"/>
        </w:rPr>
        <w:t>, as Silva works that</w:t>
      </w:r>
      <w:r w:rsidRPr="00E01957">
        <w:rPr>
          <w:rFonts w:eastAsia="Times New Roman"/>
          <w:sz w:val="12"/>
          <w:szCs w:val="16"/>
        </w:rPr>
        <w:t xml:space="preserve">. </w:t>
      </w:r>
      <w:r w:rsidRPr="00E01957">
        <w:rPr>
          <w:rFonts w:eastAsia="Times New Roman"/>
          <w:highlight w:val="green"/>
          <w:u w:val="single"/>
        </w:rPr>
        <w:t xml:space="preserve">They </w:t>
      </w:r>
      <w:r w:rsidRPr="00E01957">
        <w:rPr>
          <w:rFonts w:eastAsia="Times New Roman"/>
          <w:b/>
          <w:bCs/>
          <w:highlight w:val="green"/>
          <w:u w:val="single"/>
        </w:rPr>
        <w:t>breathe agony into empathy</w:t>
      </w:r>
      <w:r w:rsidRPr="00E01957">
        <w:rPr>
          <w:rFonts w:eastAsia="Times New Roman"/>
          <w:highlight w:val="green"/>
          <w:u w:val="single"/>
        </w:rPr>
        <w:t xml:space="preserve"> and </w:t>
      </w:r>
      <w:r w:rsidRPr="00E01957">
        <w:rPr>
          <w:rFonts w:eastAsia="Times New Roman"/>
          <w:b/>
          <w:bCs/>
          <w:highlight w:val="green"/>
          <w:u w:val="single"/>
        </w:rPr>
        <w:t>empathy into ethics</w:t>
      </w:r>
      <w:r w:rsidRPr="00E01957">
        <w:rPr>
          <w:rFonts w:eastAsia="Times New Roman"/>
          <w:sz w:val="20"/>
          <w:szCs w:val="20"/>
          <w:u w:val="single"/>
        </w:rPr>
        <w:t xml:space="preserve"> and we feel that</w:t>
      </w:r>
      <w:r w:rsidRPr="00E01957">
        <w:rPr>
          <w:rFonts w:eastAsia="Times New Roman"/>
          <w:sz w:val="12"/>
          <w:szCs w:val="16"/>
        </w:rPr>
        <w:t xml:space="preserve">; </w:t>
      </w:r>
      <w:r w:rsidRPr="00E01957">
        <w:rPr>
          <w:rFonts w:eastAsia="Times New Roman"/>
          <w:sz w:val="20"/>
          <w:szCs w:val="20"/>
          <w:u w:val="single"/>
        </w:rPr>
        <w:t xml:space="preserve">they </w:t>
      </w:r>
      <w:r w:rsidRPr="00E01957">
        <w:rPr>
          <w:rFonts w:eastAsia="Times New Roman"/>
          <w:b/>
          <w:bCs/>
          <w:sz w:val="20"/>
          <w:szCs w:val="20"/>
          <w:u w:val="single"/>
        </w:rPr>
        <w:t>weave difference without separation</w:t>
      </w:r>
      <w:r w:rsidRPr="00E01957">
        <w:rPr>
          <w:rFonts w:eastAsia="Times New Roman"/>
          <w:sz w:val="20"/>
          <w:szCs w:val="20"/>
          <w:u w:val="single"/>
        </w:rPr>
        <w:t xml:space="preserve"> and we wear that</w:t>
      </w:r>
      <w:r w:rsidRPr="00E01957">
        <w:rPr>
          <w:rFonts w:eastAsia="Times New Roman"/>
          <w:sz w:val="12"/>
          <w:szCs w:val="16"/>
        </w:rPr>
        <w:t xml:space="preserve">. In the interest of being really useful, </w:t>
      </w:r>
      <w:r w:rsidRPr="00E01957">
        <w:rPr>
          <w:rFonts w:eastAsia="Times New Roman"/>
          <w:b/>
          <w:bCs/>
          <w:sz w:val="20"/>
          <w:szCs w:val="20"/>
          <w:u w:val="single"/>
        </w:rPr>
        <w:t>we study the minor internal contact and internecine radiation of various quartets</w:t>
      </w:r>
      <w:r w:rsidRPr="00E01957">
        <w:rPr>
          <w:rFonts w:eastAsia="Times New Roman"/>
          <w:sz w:val="20"/>
          <w:szCs w:val="20"/>
          <w:u w:val="single"/>
        </w:rPr>
        <w:t xml:space="preserve">, which remain </w:t>
      </w:r>
      <w:r w:rsidRPr="00E01957">
        <w:rPr>
          <w:rFonts w:eastAsia="Times New Roman"/>
          <w:b/>
          <w:bCs/>
          <w:sz w:val="20"/>
          <w:szCs w:val="20"/>
          <w:u w:val="single"/>
        </w:rPr>
        <w:t>unheard by the ones</w:t>
      </w:r>
      <w:r w:rsidRPr="00E01957">
        <w:rPr>
          <w:rFonts w:eastAsia="Times New Roman"/>
          <w:sz w:val="20"/>
          <w:szCs w:val="20"/>
          <w:u w:val="single"/>
        </w:rPr>
        <w:t xml:space="preserve">, you know, </w:t>
      </w:r>
      <w:r w:rsidRPr="00E01957">
        <w:rPr>
          <w:rFonts w:eastAsia="Times New Roman"/>
          <w:b/>
          <w:bCs/>
          <w:sz w:val="20"/>
          <w:szCs w:val="20"/>
          <w:u w:val="single"/>
        </w:rPr>
        <w:t>the zero-ones/one-twos, who have interests</w:t>
      </w:r>
      <w:r w:rsidRPr="00E01957">
        <w:rPr>
          <w:rFonts w:eastAsia="Times New Roman"/>
          <w:sz w:val="20"/>
          <w:szCs w:val="20"/>
          <w:u w:val="single"/>
        </w:rPr>
        <w:t xml:space="preserve">, who are </w:t>
      </w:r>
      <w:r w:rsidRPr="00E01957">
        <w:rPr>
          <w:rFonts w:eastAsia="Times New Roman"/>
          <w:b/>
          <w:bCs/>
          <w:sz w:val="20"/>
          <w:szCs w:val="20"/>
          <w:u w:val="single"/>
        </w:rPr>
        <w:t>interested in being themselves in the interest of some kind of owning</w:t>
      </w:r>
      <w:r w:rsidRPr="00E01957">
        <w:rPr>
          <w:rFonts w:eastAsia="Times New Roman"/>
          <w:sz w:val="20"/>
          <w:szCs w:val="20"/>
          <w:u w:val="single"/>
        </w:rPr>
        <w:t>, as if owning were a mode of defense</w:t>
      </w:r>
      <w:r w:rsidRPr="00E01957">
        <w:rPr>
          <w:rFonts w:eastAsia="Times New Roman"/>
          <w:sz w:val="12"/>
          <w:szCs w:val="16"/>
        </w:rPr>
        <w:t xml:space="preserve">. </w:t>
      </w:r>
      <w:r w:rsidRPr="00E01957">
        <w:rPr>
          <w:rFonts w:eastAsia="Times New Roman"/>
          <w:b/>
          <w:bCs/>
          <w:highlight w:val="green"/>
          <w:u w:val="single"/>
        </w:rPr>
        <w:t>The only defense is openness</w:t>
      </w:r>
      <w:r w:rsidRPr="00E01957">
        <w:rPr>
          <w:rFonts w:eastAsia="Times New Roman"/>
          <w:sz w:val="12"/>
          <w:szCs w:val="16"/>
        </w:rPr>
        <w:t xml:space="preserve">. </w:t>
      </w:r>
      <w:r w:rsidRPr="00E01957">
        <w:rPr>
          <w:rFonts w:eastAsia="Times New Roman"/>
          <w:b/>
          <w:bCs/>
          <w:highlight w:val="green"/>
          <w:u w:val="single"/>
        </w:rPr>
        <w:t>The only owning is unowning</w:t>
      </w:r>
      <w:r w:rsidRPr="00E01957">
        <w:rPr>
          <w:rFonts w:eastAsia="Times New Roman"/>
          <w:sz w:val="12"/>
          <w:szCs w:val="16"/>
        </w:rPr>
        <w:t xml:space="preserve">. </w:t>
      </w:r>
      <w:r w:rsidRPr="00E01957">
        <w:rPr>
          <w:rFonts w:eastAsia="Times New Roman"/>
          <w:b/>
          <w:bCs/>
          <w:highlight w:val="green"/>
          <w:u w:val="single"/>
        </w:rPr>
        <w:t>Give everything away until you have nothing</w:t>
      </w:r>
      <w:r w:rsidRPr="00E01957">
        <w:rPr>
          <w:rFonts w:eastAsia="Times New Roman"/>
          <w:sz w:val="12"/>
          <w:szCs w:val="16"/>
        </w:rPr>
        <w:t xml:space="preserve">. </w:t>
      </w:r>
      <w:r w:rsidRPr="00E01957">
        <w:rPr>
          <w:rFonts w:eastAsia="Times New Roman"/>
          <w:u w:val="single"/>
        </w:rPr>
        <w:t xml:space="preserve">Give it all away </w:t>
      </w:r>
      <w:r w:rsidRPr="00E01957">
        <w:rPr>
          <w:rFonts w:eastAsia="Times New Roman"/>
          <w:b/>
          <w:bCs/>
          <w:u w:val="single"/>
        </w:rPr>
        <w:t>until you are nothing</w:t>
      </w:r>
      <w:r w:rsidRPr="00E01957">
        <w:rPr>
          <w:rFonts w:eastAsia="Times New Roman"/>
          <w:sz w:val="12"/>
          <w:szCs w:val="16"/>
        </w:rPr>
        <w:t xml:space="preserve">. </w:t>
      </w:r>
      <w:r w:rsidRPr="00E01957">
        <w:rPr>
          <w:rFonts w:eastAsia="Times New Roman"/>
          <w:b/>
          <w:bCs/>
          <w:u w:val="single"/>
        </w:rPr>
        <w:t>You got to give it up</w:t>
      </w:r>
      <w:r w:rsidRPr="00E01957">
        <w:rPr>
          <w:rFonts w:eastAsia="Times New Roman"/>
          <w:sz w:val="12"/>
          <w:szCs w:val="16"/>
        </w:rPr>
        <w:t xml:space="preserve">. </w:t>
      </w:r>
      <w:r w:rsidRPr="00E01957">
        <w:rPr>
          <w:rFonts w:eastAsia="Times New Roman"/>
          <w:u w:val="single"/>
        </w:rPr>
        <w:t>You can’t get ahold of it</w:t>
      </w:r>
      <w:r w:rsidRPr="00E01957">
        <w:rPr>
          <w:rFonts w:eastAsia="Times New Roman"/>
          <w:sz w:val="12"/>
          <w:szCs w:val="16"/>
        </w:rPr>
        <w:t xml:space="preserve">; </w:t>
      </w:r>
      <w:r w:rsidRPr="00E01957">
        <w:rPr>
          <w:rFonts w:eastAsia="Times New Roman"/>
          <w:b/>
          <w:bCs/>
          <w:sz w:val="24"/>
          <w:szCs w:val="24"/>
          <w:u w:val="single"/>
        </w:rPr>
        <w:t xml:space="preserve">you </w:t>
      </w:r>
      <w:proofErr w:type="spellStart"/>
      <w:r w:rsidRPr="00E01957">
        <w:rPr>
          <w:rFonts w:eastAsia="Times New Roman"/>
          <w:b/>
          <w:bCs/>
          <w:sz w:val="24"/>
          <w:szCs w:val="24"/>
          <w:u w:val="single"/>
        </w:rPr>
        <w:t>gotta</w:t>
      </w:r>
      <w:proofErr w:type="spellEnd"/>
      <w:r w:rsidRPr="00E01957">
        <w:rPr>
          <w:rFonts w:eastAsia="Times New Roman"/>
          <w:b/>
          <w:bCs/>
          <w:sz w:val="24"/>
          <w:szCs w:val="24"/>
          <w:u w:val="single"/>
        </w:rPr>
        <w:t xml:space="preserve"> hope, against hope, that it gets ahold of you</w:t>
      </w:r>
      <w:r w:rsidRPr="00E01957">
        <w:rPr>
          <w:rFonts w:eastAsia="Times New Roman"/>
          <w:sz w:val="12"/>
          <w:szCs w:val="16"/>
        </w:rPr>
        <w:t xml:space="preserve">. </w:t>
      </w:r>
      <w:r w:rsidRPr="00E01957">
        <w:rPr>
          <w:rFonts w:eastAsia="Times New Roman"/>
          <w:sz w:val="24"/>
          <w:szCs w:val="24"/>
          <w:u w:val="single"/>
        </w:rPr>
        <w:t xml:space="preserve">That’s what the (zero-) ones(-twos) call </w:t>
      </w:r>
      <w:r w:rsidRPr="00E01957">
        <w:rPr>
          <w:rFonts w:eastAsia="Times New Roman"/>
          <w:b/>
          <w:bCs/>
          <w:sz w:val="24"/>
          <w:szCs w:val="24"/>
          <w:u w:val="single"/>
        </w:rPr>
        <w:t>stealing</w:t>
      </w:r>
      <w:r w:rsidRPr="00E01957">
        <w:rPr>
          <w:rFonts w:eastAsia="Times New Roman"/>
          <w:sz w:val="24"/>
          <w:szCs w:val="24"/>
          <w:u w:val="single"/>
        </w:rPr>
        <w:t xml:space="preserve">, </w:t>
      </w:r>
      <w:r w:rsidRPr="00E01957">
        <w:rPr>
          <w:rFonts w:eastAsia="Times New Roman"/>
          <w:b/>
          <w:bCs/>
          <w:sz w:val="24"/>
          <w:szCs w:val="24"/>
          <w:u w:val="single"/>
        </w:rPr>
        <w:t>when neither self nor world are graspable</w:t>
      </w:r>
      <w:r w:rsidRPr="00E01957">
        <w:rPr>
          <w:rFonts w:eastAsia="Times New Roman"/>
          <w:sz w:val="24"/>
          <w:szCs w:val="24"/>
          <w:u w:val="single"/>
        </w:rPr>
        <w:t xml:space="preserve">, which is to say that </w:t>
      </w:r>
      <w:r w:rsidRPr="00E01957">
        <w:rPr>
          <w:rFonts w:eastAsia="Times New Roman"/>
          <w:b/>
          <w:bCs/>
          <w:sz w:val="24"/>
          <w:szCs w:val="24"/>
          <w:u w:val="single"/>
        </w:rPr>
        <w:t>the closer you get to grasping either one, the closer we get to disappearing</w:t>
      </w:r>
      <w:r w:rsidRPr="00E01957">
        <w:rPr>
          <w:rFonts w:eastAsia="Times New Roman"/>
          <w:sz w:val="12"/>
          <w:szCs w:val="16"/>
        </w:rPr>
        <w:t xml:space="preserve">. </w:t>
      </w:r>
      <w:r w:rsidRPr="00E01957">
        <w:rPr>
          <w:rFonts w:eastAsia="Times New Roman"/>
          <w:sz w:val="20"/>
          <w:szCs w:val="20"/>
          <w:u w:val="single"/>
        </w:rPr>
        <w:t xml:space="preserve">But you already know that </w:t>
      </w:r>
      <w:r w:rsidRPr="00E01957">
        <w:rPr>
          <w:rFonts w:eastAsia="Times New Roman"/>
          <w:b/>
          <w:bCs/>
          <w:sz w:val="20"/>
          <w:szCs w:val="20"/>
          <w:u w:val="single"/>
        </w:rPr>
        <w:t>everything in blurred lines was already there in got to give it up</w:t>
      </w:r>
      <w:r w:rsidRPr="00E01957">
        <w:rPr>
          <w:rFonts w:eastAsia="Times New Roman"/>
          <w:sz w:val="12"/>
          <w:szCs w:val="16"/>
        </w:rPr>
        <w:t xml:space="preserve">. </w:t>
      </w:r>
      <w:r w:rsidRPr="00E01957">
        <w:rPr>
          <w:rFonts w:eastAsia="Times New Roman"/>
          <w:sz w:val="20"/>
          <w:szCs w:val="20"/>
          <w:u w:val="single"/>
        </w:rPr>
        <w:t xml:space="preserve">In the face of this </w:t>
      </w:r>
      <w:r w:rsidRPr="00E01957">
        <w:rPr>
          <w:rFonts w:eastAsia="Times New Roman"/>
          <w:b/>
          <w:bCs/>
          <w:sz w:val="20"/>
          <w:szCs w:val="20"/>
          <w:u w:val="single"/>
        </w:rPr>
        <w:t>stealing from the stolen</w:t>
      </w:r>
      <w:r w:rsidRPr="00E01957">
        <w:rPr>
          <w:rFonts w:eastAsia="Times New Roman"/>
          <w:sz w:val="20"/>
          <w:szCs w:val="20"/>
          <w:u w:val="single"/>
        </w:rPr>
        <w:t xml:space="preserve"> what we continue to receive in them is </w:t>
      </w:r>
      <w:r w:rsidRPr="00E01957">
        <w:rPr>
          <w:rFonts w:eastAsia="Times New Roman"/>
          <w:b/>
          <w:bCs/>
          <w:sz w:val="20"/>
          <w:szCs w:val="20"/>
          <w:u w:val="single"/>
        </w:rPr>
        <w:t>their stealing away</w:t>
      </w:r>
      <w:r w:rsidRPr="00E01957">
        <w:rPr>
          <w:rFonts w:eastAsia="Times New Roman"/>
          <w:sz w:val="20"/>
          <w:szCs w:val="20"/>
          <w:u w:val="single"/>
        </w:rPr>
        <w:t xml:space="preserve">, in </w:t>
      </w:r>
      <w:proofErr w:type="spellStart"/>
      <w:r w:rsidRPr="00E01957">
        <w:rPr>
          <w:rFonts w:eastAsia="Times New Roman"/>
          <w:b/>
          <w:bCs/>
          <w:sz w:val="20"/>
          <w:szCs w:val="20"/>
          <w:u w:val="single"/>
        </w:rPr>
        <w:t>undercommon</w:t>
      </w:r>
      <w:proofErr w:type="spellEnd"/>
      <w:r w:rsidRPr="00E01957">
        <w:rPr>
          <w:rFonts w:eastAsia="Times New Roman"/>
          <w:b/>
          <w:bCs/>
          <w:sz w:val="20"/>
          <w:szCs w:val="20"/>
          <w:u w:val="single"/>
        </w:rPr>
        <w:t xml:space="preserve"> assembly</w:t>
      </w:r>
      <w:r w:rsidRPr="00E01957">
        <w:rPr>
          <w:rFonts w:eastAsia="Times New Roman"/>
          <w:sz w:val="20"/>
          <w:szCs w:val="20"/>
          <w:u w:val="single"/>
        </w:rPr>
        <w:t xml:space="preserve">, in the thickness, in varying </w:t>
      </w:r>
      <w:proofErr w:type="spellStart"/>
      <w:r w:rsidRPr="00E01957">
        <w:rPr>
          <w:rFonts w:eastAsia="Times New Roman"/>
          <w:sz w:val="20"/>
          <w:szCs w:val="20"/>
          <w:u w:val="single"/>
        </w:rPr>
        <w:t>sharpnesses</w:t>
      </w:r>
      <w:proofErr w:type="spellEnd"/>
      <w:r w:rsidRPr="00E01957">
        <w:rPr>
          <w:rFonts w:eastAsia="Times New Roman"/>
          <w:sz w:val="20"/>
          <w:szCs w:val="20"/>
          <w:u w:val="single"/>
        </w:rPr>
        <w:t xml:space="preserve"> of drafting and </w:t>
      </w:r>
      <w:proofErr w:type="spellStart"/>
      <w:r w:rsidRPr="00E01957">
        <w:rPr>
          <w:rFonts w:eastAsia="Times New Roman"/>
          <w:sz w:val="20"/>
          <w:szCs w:val="20"/>
          <w:u w:val="single"/>
        </w:rPr>
        <w:t>overdrafting</w:t>
      </w:r>
      <w:proofErr w:type="spellEnd"/>
      <w:r w:rsidRPr="00E01957">
        <w:rPr>
          <w:rFonts w:eastAsia="Times New Roman"/>
          <w:sz w:val="20"/>
          <w:szCs w:val="20"/>
          <w:u w:val="single"/>
        </w:rPr>
        <w:t xml:space="preserve">, of </w:t>
      </w:r>
      <w:r w:rsidRPr="00E01957">
        <w:rPr>
          <w:rFonts w:eastAsia="Times New Roman"/>
          <w:b/>
          <w:bCs/>
          <w:sz w:val="20"/>
          <w:szCs w:val="20"/>
          <w:u w:val="single"/>
        </w:rPr>
        <w:t xml:space="preserve">speculative, </w:t>
      </w:r>
      <w:proofErr w:type="spellStart"/>
      <w:r w:rsidRPr="00E01957">
        <w:rPr>
          <w:rFonts w:eastAsia="Times New Roman"/>
          <w:b/>
          <w:bCs/>
          <w:sz w:val="20"/>
          <w:szCs w:val="20"/>
          <w:u w:val="single"/>
        </w:rPr>
        <w:t>anarchitectural</w:t>
      </w:r>
      <w:proofErr w:type="spellEnd"/>
      <w:r w:rsidRPr="00E01957">
        <w:rPr>
          <w:rFonts w:eastAsia="Times New Roman"/>
          <w:b/>
          <w:bCs/>
          <w:sz w:val="20"/>
          <w:szCs w:val="20"/>
          <w:u w:val="single"/>
        </w:rPr>
        <w:t xml:space="preserve">, antinational, </w:t>
      </w:r>
      <w:proofErr w:type="spellStart"/>
      <w:r w:rsidRPr="00E01957">
        <w:rPr>
          <w:rFonts w:eastAsia="Times New Roman"/>
          <w:b/>
          <w:bCs/>
          <w:sz w:val="20"/>
          <w:szCs w:val="20"/>
          <w:u w:val="single"/>
        </w:rPr>
        <w:t>profanational</w:t>
      </w:r>
      <w:proofErr w:type="spellEnd"/>
      <w:r w:rsidRPr="00E01957">
        <w:rPr>
          <w:rFonts w:eastAsia="Times New Roman"/>
          <w:b/>
          <w:bCs/>
          <w:sz w:val="20"/>
          <w:szCs w:val="20"/>
          <w:u w:val="single"/>
        </w:rPr>
        <w:t xml:space="preserve"> drawing</w:t>
      </w:r>
      <w:r w:rsidRPr="00E01957">
        <w:rPr>
          <w:rFonts w:eastAsia="Times New Roman"/>
          <w:sz w:val="20"/>
          <w:szCs w:val="20"/>
          <w:u w:val="single"/>
        </w:rPr>
        <w:t xml:space="preserve">, of </w:t>
      </w:r>
      <w:r w:rsidRPr="00E01957">
        <w:rPr>
          <w:rFonts w:eastAsia="Times New Roman"/>
          <w:b/>
          <w:bCs/>
          <w:sz w:val="20"/>
          <w:szCs w:val="20"/>
          <w:u w:val="single"/>
        </w:rPr>
        <w:t xml:space="preserve">parabolic turns and eccentric, centrifugal, </w:t>
      </w:r>
      <w:proofErr w:type="spellStart"/>
      <w:r w:rsidRPr="00E01957">
        <w:rPr>
          <w:rFonts w:eastAsia="Times New Roman"/>
          <w:b/>
          <w:bCs/>
          <w:sz w:val="20"/>
          <w:szCs w:val="20"/>
          <w:u w:val="single"/>
        </w:rPr>
        <w:t>extracircular</w:t>
      </w:r>
      <w:proofErr w:type="spellEnd"/>
      <w:r w:rsidRPr="00E01957">
        <w:rPr>
          <w:rFonts w:eastAsia="Times New Roman"/>
          <w:b/>
          <w:bCs/>
          <w:sz w:val="20"/>
          <w:szCs w:val="20"/>
          <w:u w:val="single"/>
        </w:rPr>
        <w:t xml:space="preserve"> returns</w:t>
      </w:r>
      <w:r w:rsidRPr="00E01957">
        <w:rPr>
          <w:rFonts w:eastAsia="Times New Roman"/>
          <w:sz w:val="20"/>
          <w:szCs w:val="20"/>
          <w:u w:val="single"/>
        </w:rPr>
        <w:t xml:space="preserve"> of </w:t>
      </w:r>
      <w:r w:rsidRPr="00E01957">
        <w:rPr>
          <w:rFonts w:eastAsia="Times New Roman"/>
          <w:b/>
          <w:bCs/>
          <w:sz w:val="20"/>
          <w:szCs w:val="20"/>
          <w:u w:val="single"/>
        </w:rPr>
        <w:t>the drawing of breath, drawn away from it, in and out of itself, off scale, over (and under) rule, (up) against it</w:t>
      </w:r>
      <w:r w:rsidRPr="00E01957">
        <w:rPr>
          <w:rFonts w:eastAsia="Times New Roman"/>
          <w:sz w:val="12"/>
          <w:szCs w:val="16"/>
          <w:u w:val="single"/>
        </w:rPr>
        <w:t xml:space="preserve">. </w:t>
      </w:r>
      <w:r w:rsidRPr="00E01957">
        <w:rPr>
          <w:rFonts w:eastAsia="Times New Roman"/>
          <w:b/>
          <w:bCs/>
          <w:sz w:val="20"/>
          <w:szCs w:val="20"/>
          <w:u w:val="single"/>
        </w:rPr>
        <w:t xml:space="preserve">Our high-low monastic nothingness is </w:t>
      </w:r>
      <w:proofErr w:type="spellStart"/>
      <w:r w:rsidRPr="00E01957">
        <w:rPr>
          <w:rFonts w:eastAsia="Times New Roman"/>
          <w:b/>
          <w:bCs/>
          <w:sz w:val="20"/>
          <w:szCs w:val="20"/>
          <w:u w:val="single"/>
        </w:rPr>
        <w:t>irrectangular</w:t>
      </w:r>
      <w:proofErr w:type="spellEnd"/>
      <w:r w:rsidRPr="00E01957">
        <w:rPr>
          <w:rFonts w:eastAsia="Times New Roman"/>
          <w:b/>
          <w:bCs/>
          <w:sz w:val="20"/>
          <w:szCs w:val="20"/>
          <w:u w:val="single"/>
        </w:rPr>
        <w:t xml:space="preserve"> </w:t>
      </w:r>
      <w:proofErr w:type="spellStart"/>
      <w:r w:rsidRPr="00E01957">
        <w:rPr>
          <w:rFonts w:eastAsia="Times New Roman"/>
          <w:b/>
          <w:bCs/>
          <w:sz w:val="20"/>
          <w:szCs w:val="20"/>
          <w:u w:val="single"/>
        </w:rPr>
        <w:t>blurrrrr</w:t>
      </w:r>
      <w:proofErr w:type="spellEnd"/>
      <w:r w:rsidRPr="00E01957">
        <w:rPr>
          <w:rFonts w:eastAsia="Times New Roman"/>
          <w:sz w:val="20"/>
          <w:szCs w:val="20"/>
          <w:u w:val="single"/>
        </w:rPr>
        <w:t xml:space="preserve">, </w:t>
      </w:r>
      <w:r w:rsidRPr="00E01957">
        <w:rPr>
          <w:rFonts w:eastAsia="Times New Roman"/>
          <w:b/>
          <w:bCs/>
          <w:sz w:val="20"/>
          <w:szCs w:val="20"/>
          <w:u w:val="single"/>
        </w:rPr>
        <w:t>out of line</w:t>
      </w:r>
      <w:r w:rsidRPr="00E01957">
        <w:rPr>
          <w:rFonts w:eastAsia="Times New Roman"/>
          <w:sz w:val="20"/>
          <w:szCs w:val="20"/>
          <w:u w:val="single"/>
        </w:rPr>
        <w:t xml:space="preserve"> and </w:t>
      </w:r>
      <w:r w:rsidRPr="00E01957">
        <w:rPr>
          <w:rFonts w:eastAsia="Times New Roman"/>
          <w:b/>
          <w:bCs/>
          <w:sz w:val="20"/>
          <w:szCs w:val="20"/>
          <w:u w:val="single"/>
        </w:rPr>
        <w:t>out of round</w:t>
      </w:r>
      <w:r w:rsidRPr="00E01957">
        <w:rPr>
          <w:rFonts w:eastAsia="Times New Roman"/>
          <w:sz w:val="20"/>
          <w:szCs w:val="20"/>
          <w:u w:val="single"/>
        </w:rPr>
        <w:t xml:space="preserve"> and </w:t>
      </w:r>
      <w:r w:rsidRPr="00E01957">
        <w:rPr>
          <w:rFonts w:eastAsia="Times New Roman"/>
          <w:b/>
          <w:bCs/>
          <w:sz w:val="20"/>
          <w:szCs w:val="20"/>
          <w:u w:val="single"/>
        </w:rPr>
        <w:t>out of turn</w:t>
      </w:r>
      <w:r w:rsidRPr="00E01957">
        <w:rPr>
          <w:rFonts w:eastAsia="Times New Roman"/>
          <w:sz w:val="20"/>
          <w:szCs w:val="20"/>
          <w:u w:val="single"/>
        </w:rPr>
        <w:t xml:space="preserve">, </w:t>
      </w:r>
      <w:r w:rsidRPr="00E01957">
        <w:rPr>
          <w:rFonts w:eastAsia="Times New Roman"/>
          <w:b/>
          <w:bCs/>
          <w:sz w:val="20"/>
          <w:szCs w:val="20"/>
          <w:u w:val="single"/>
        </w:rPr>
        <w:t>multiply tabled/</w:t>
      </w:r>
      <w:proofErr w:type="spellStart"/>
      <w:r w:rsidRPr="00E01957">
        <w:rPr>
          <w:rFonts w:eastAsia="Times New Roman"/>
          <w:b/>
          <w:bCs/>
          <w:sz w:val="20"/>
          <w:szCs w:val="20"/>
          <w:u w:val="single"/>
        </w:rPr>
        <w:t>terkhed</w:t>
      </w:r>
      <w:proofErr w:type="spellEnd"/>
      <w:r w:rsidRPr="00E01957">
        <w:rPr>
          <w:rFonts w:eastAsia="Times New Roman"/>
          <w:b/>
          <w:bCs/>
          <w:sz w:val="20"/>
          <w:szCs w:val="20"/>
          <w:u w:val="single"/>
        </w:rPr>
        <w:t>/torqued/ twerked/tongued</w:t>
      </w:r>
      <w:r w:rsidRPr="00E01957">
        <w:rPr>
          <w:rFonts w:eastAsia="Times New Roman"/>
          <w:sz w:val="20"/>
          <w:szCs w:val="20"/>
          <w:u w:val="single"/>
        </w:rPr>
        <w:t xml:space="preserve">, our </w:t>
      </w:r>
      <w:r w:rsidRPr="00E01957">
        <w:rPr>
          <w:rFonts w:eastAsia="Times New Roman"/>
          <w:b/>
          <w:bCs/>
          <w:sz w:val="20"/>
          <w:szCs w:val="20"/>
          <w:u w:val="single"/>
        </w:rPr>
        <w:t>uncorralled chorale</w:t>
      </w:r>
      <w:r w:rsidRPr="00E01957">
        <w:rPr>
          <w:rFonts w:eastAsia="Times New Roman"/>
          <w:sz w:val="12"/>
          <w:szCs w:val="16"/>
          <w:u w:val="single"/>
        </w:rPr>
        <w:t>.</w:t>
      </w:r>
      <w:r w:rsidRPr="00E01957">
        <w:rPr>
          <w:rFonts w:eastAsia="Times New Roman"/>
          <w:sz w:val="12"/>
          <w:szCs w:val="24"/>
          <w:u w:val="single"/>
        </w:rPr>
        <w:t xml:space="preserve"> </w:t>
      </w:r>
      <w:proofErr w:type="gramStart"/>
      <w:r w:rsidRPr="00E01957">
        <w:rPr>
          <w:rFonts w:eastAsia="Times New Roman"/>
          <w:sz w:val="12"/>
          <w:szCs w:val="16"/>
          <w:u w:val="single"/>
        </w:rPr>
        <w:t>So</w:t>
      </w:r>
      <w:proofErr w:type="gramEnd"/>
      <w:r w:rsidRPr="00E01957">
        <w:rPr>
          <w:rFonts w:eastAsia="Times New Roman"/>
          <w:sz w:val="12"/>
          <w:szCs w:val="16"/>
          <w:u w:val="single"/>
        </w:rPr>
        <w:t xml:space="preserve"> we crossfade, Zo, where </w:t>
      </w:r>
      <w:r w:rsidRPr="00E01957">
        <w:rPr>
          <w:rFonts w:eastAsia="Times New Roman"/>
          <w:b/>
          <w:bCs/>
          <w:u w:val="single"/>
        </w:rPr>
        <w:t>the social skills of the anti-social can’t compare to the sociality of the more + less than skilled whose only problem is that they have no problem</w:t>
      </w:r>
      <w:r w:rsidRPr="00E01957">
        <w:rPr>
          <w:rFonts w:eastAsia="Times New Roman"/>
          <w:sz w:val="12"/>
          <w:szCs w:val="16"/>
          <w:u w:val="single"/>
        </w:rPr>
        <w:t xml:space="preserve">. </w:t>
      </w:r>
      <w:r w:rsidRPr="00E01957">
        <w:rPr>
          <w:rFonts w:eastAsia="Times New Roman"/>
          <w:b/>
          <w:bCs/>
          <w:u w:val="single"/>
        </w:rPr>
        <w:t>The shit they call social skills is an algorithm for managing anti-sociality</w:t>
      </w:r>
      <w:r w:rsidRPr="00E01957">
        <w:rPr>
          <w:rFonts w:eastAsia="Times New Roman"/>
          <w:sz w:val="12"/>
          <w:szCs w:val="16"/>
          <w:u w:val="single"/>
        </w:rPr>
        <w:t xml:space="preserve">. </w:t>
      </w:r>
      <w:r w:rsidRPr="00E01957">
        <w:rPr>
          <w:rFonts w:eastAsia="Times New Roman"/>
          <w:sz w:val="20"/>
          <w:szCs w:val="20"/>
          <w:u w:val="single"/>
        </w:rPr>
        <w:t>The zero-ones, who can only be where the other ones are, can’t compare to the more + less than ones who be everywhere</w:t>
      </w:r>
      <w:r w:rsidRPr="00E01957">
        <w:rPr>
          <w:rFonts w:eastAsia="Times New Roman"/>
          <w:sz w:val="12"/>
          <w:szCs w:val="16"/>
          <w:u w:val="single"/>
        </w:rPr>
        <w:t xml:space="preserve">. </w:t>
      </w:r>
      <w:r w:rsidRPr="00E01957">
        <w:rPr>
          <w:rFonts w:eastAsia="Times New Roman"/>
          <w:b/>
          <w:bCs/>
          <w:u w:val="single"/>
        </w:rPr>
        <w:t>Sensory processing order is the emergence and hierarchization of things</w:t>
      </w:r>
      <w:r w:rsidRPr="00E01957">
        <w:rPr>
          <w:rFonts w:eastAsia="Times New Roman"/>
          <w:u w:val="single"/>
        </w:rPr>
        <w:t>,</w:t>
      </w:r>
      <w:r w:rsidRPr="00E01957">
        <w:rPr>
          <w:rFonts w:eastAsia="Times New Roman"/>
          <w:sz w:val="20"/>
          <w:szCs w:val="20"/>
          <w:u w:val="single"/>
        </w:rPr>
        <w:t xml:space="preserve"> which is some primitive shit to the more + less than ones who are in the mist, who are the midst, </w:t>
      </w:r>
      <w:r w:rsidRPr="00E01957">
        <w:rPr>
          <w:rFonts w:eastAsia="Times New Roman"/>
          <w:u w:val="single"/>
        </w:rPr>
        <w:t xml:space="preserve">who </w:t>
      </w:r>
      <w:r w:rsidRPr="00E01957">
        <w:rPr>
          <w:rFonts w:eastAsia="Times New Roman"/>
          <w:b/>
          <w:bCs/>
          <w:u w:val="single"/>
        </w:rPr>
        <w:t>mix disorder</w:t>
      </w:r>
      <w:r w:rsidRPr="00E01957">
        <w:rPr>
          <w:rFonts w:eastAsia="Times New Roman"/>
          <w:sz w:val="12"/>
          <w:szCs w:val="16"/>
          <w:u w:val="single"/>
        </w:rPr>
        <w:t xml:space="preserve">. </w:t>
      </w:r>
      <w:r w:rsidRPr="00E01957">
        <w:rPr>
          <w:rFonts w:eastAsia="Times New Roman"/>
          <w:sz w:val="20"/>
          <w:szCs w:val="20"/>
          <w:u w:val="single"/>
        </w:rPr>
        <w:t xml:space="preserve">You the </w:t>
      </w:r>
      <w:r w:rsidRPr="00E01957">
        <w:rPr>
          <w:rFonts w:eastAsia="Times New Roman"/>
          <w:b/>
          <w:bCs/>
          <w:sz w:val="20"/>
          <w:szCs w:val="20"/>
          <w:u w:val="single"/>
        </w:rPr>
        <w:t>mixer</w:t>
      </w:r>
      <w:r w:rsidRPr="00E01957">
        <w:rPr>
          <w:rFonts w:eastAsia="Times New Roman"/>
          <w:sz w:val="20"/>
          <w:szCs w:val="20"/>
          <w:u w:val="single"/>
        </w:rPr>
        <w:t xml:space="preserve">, </w:t>
      </w:r>
      <w:r w:rsidRPr="00E01957">
        <w:rPr>
          <w:rFonts w:eastAsia="Times New Roman"/>
          <w:b/>
          <w:bCs/>
          <w:sz w:val="20"/>
          <w:szCs w:val="20"/>
          <w:u w:val="single"/>
        </w:rPr>
        <w:t xml:space="preserve">minor </w:t>
      </w:r>
      <w:proofErr w:type="spellStart"/>
      <w:r w:rsidRPr="00E01957">
        <w:rPr>
          <w:rFonts w:eastAsia="Times New Roman"/>
          <w:b/>
          <w:bCs/>
          <w:sz w:val="20"/>
          <w:szCs w:val="20"/>
          <w:u w:val="single"/>
        </w:rPr>
        <w:t>mixmaster</w:t>
      </w:r>
      <w:proofErr w:type="spellEnd"/>
      <w:r w:rsidRPr="00E01957">
        <w:rPr>
          <w:rFonts w:eastAsia="Times New Roman"/>
          <w:b/>
          <w:bCs/>
          <w:sz w:val="20"/>
          <w:szCs w:val="20"/>
          <w:u w:val="single"/>
        </w:rPr>
        <w:t xml:space="preserve"> in mining</w:t>
      </w:r>
      <w:r w:rsidRPr="00E01957">
        <w:rPr>
          <w:rFonts w:eastAsia="Times New Roman"/>
          <w:sz w:val="20"/>
          <w:szCs w:val="20"/>
          <w:u w:val="single"/>
        </w:rPr>
        <w:t xml:space="preserve">, </w:t>
      </w:r>
      <w:r w:rsidRPr="00E01957">
        <w:rPr>
          <w:rFonts w:eastAsia="Times New Roman"/>
          <w:b/>
          <w:bCs/>
          <w:sz w:val="20"/>
          <w:szCs w:val="20"/>
          <w:u w:val="single"/>
        </w:rPr>
        <w:t>digging with love</w:t>
      </w:r>
      <w:r w:rsidRPr="00E01957">
        <w:rPr>
          <w:rFonts w:eastAsia="Times New Roman"/>
          <w:sz w:val="12"/>
          <w:szCs w:val="16"/>
          <w:u w:val="single"/>
        </w:rPr>
        <w:t xml:space="preserve">. </w:t>
      </w:r>
      <w:r w:rsidRPr="00E01957">
        <w:rPr>
          <w:rFonts w:eastAsia="Times New Roman"/>
          <w:sz w:val="20"/>
          <w:szCs w:val="20"/>
          <w:u w:val="single"/>
        </w:rPr>
        <w:t xml:space="preserve">We love you </w:t>
      </w:r>
      <w:r w:rsidRPr="00E01957">
        <w:rPr>
          <w:rFonts w:eastAsia="Times New Roman"/>
          <w:b/>
          <w:bCs/>
          <w:sz w:val="20"/>
          <w:szCs w:val="20"/>
          <w:u w:val="single"/>
        </w:rPr>
        <w:t>don’t even begin to say</w:t>
      </w:r>
      <w:r w:rsidRPr="00E01957">
        <w:rPr>
          <w:rFonts w:eastAsia="Times New Roman"/>
          <w:sz w:val="12"/>
          <w:szCs w:val="16"/>
          <w:u w:val="single"/>
        </w:rPr>
        <w:t xml:space="preserve">. </w:t>
      </w:r>
      <w:r w:rsidRPr="00E01957">
        <w:rPr>
          <w:rFonts w:eastAsia="Times New Roman"/>
          <w:sz w:val="20"/>
          <w:szCs w:val="20"/>
          <w:u w:val="single"/>
        </w:rPr>
        <w:t xml:space="preserve">We think we found each other </w:t>
      </w:r>
      <w:proofErr w:type="spellStart"/>
      <w:r w:rsidRPr="00E01957">
        <w:rPr>
          <w:rFonts w:eastAsia="Times New Roman"/>
          <w:b/>
          <w:bCs/>
          <w:sz w:val="20"/>
          <w:szCs w:val="20"/>
          <w:u w:val="single"/>
        </w:rPr>
        <w:t>ain’t</w:t>
      </w:r>
      <w:proofErr w:type="spellEnd"/>
      <w:r w:rsidRPr="00E01957">
        <w:rPr>
          <w:rFonts w:eastAsia="Times New Roman"/>
          <w:b/>
          <w:bCs/>
          <w:sz w:val="20"/>
          <w:szCs w:val="20"/>
          <w:u w:val="single"/>
        </w:rPr>
        <w:t xml:space="preserve"> even close</w:t>
      </w:r>
      <w:r w:rsidRPr="00E01957">
        <w:rPr>
          <w:rFonts w:eastAsia="Times New Roman"/>
          <w:sz w:val="12"/>
          <w:szCs w:val="16"/>
          <w:u w:val="single"/>
        </w:rPr>
        <w:t xml:space="preserve">. </w:t>
      </w:r>
      <w:r w:rsidRPr="00E01957">
        <w:rPr>
          <w:rFonts w:eastAsia="Times New Roman"/>
          <w:b/>
          <w:bCs/>
          <w:sz w:val="20"/>
          <w:szCs w:val="20"/>
          <w:u w:val="single"/>
        </w:rPr>
        <w:t>The overpopulation of the measure</w:t>
      </w:r>
      <w:r w:rsidRPr="00E01957">
        <w:rPr>
          <w:rFonts w:eastAsia="Times New Roman"/>
          <w:sz w:val="12"/>
          <w:szCs w:val="16"/>
        </w:rPr>
        <w:t xml:space="preserve">. </w:t>
      </w:r>
      <w:r w:rsidRPr="00E01957">
        <w:rPr>
          <w:rFonts w:eastAsia="Times New Roman"/>
          <w:sz w:val="20"/>
          <w:szCs w:val="20"/>
          <w:u w:val="single"/>
        </w:rPr>
        <w:t xml:space="preserve">The </w:t>
      </w:r>
      <w:r w:rsidRPr="00E01957">
        <w:rPr>
          <w:rFonts w:eastAsia="Times New Roman"/>
          <w:b/>
          <w:bCs/>
          <w:sz w:val="20"/>
          <w:szCs w:val="20"/>
          <w:u w:val="single"/>
        </w:rPr>
        <w:t>overcrowding</w:t>
      </w:r>
      <w:r w:rsidRPr="00E01957">
        <w:rPr>
          <w:rFonts w:eastAsia="Times New Roman"/>
          <w:sz w:val="12"/>
          <w:szCs w:val="16"/>
        </w:rPr>
        <w:t xml:space="preserve">. </w:t>
      </w:r>
      <w:r w:rsidRPr="00E01957">
        <w:rPr>
          <w:rFonts w:eastAsia="Times New Roman"/>
          <w:sz w:val="20"/>
          <w:szCs w:val="20"/>
          <w:u w:val="single"/>
        </w:rPr>
        <w:t>The forming of the pit</w:t>
      </w:r>
      <w:r w:rsidRPr="00E01957">
        <w:rPr>
          <w:rFonts w:eastAsia="Times New Roman"/>
          <w:sz w:val="12"/>
          <w:szCs w:val="16"/>
        </w:rPr>
        <w:t xml:space="preserve">. </w:t>
      </w:r>
      <w:r w:rsidRPr="00E01957">
        <w:rPr>
          <w:rFonts w:eastAsia="Times New Roman"/>
          <w:sz w:val="20"/>
          <w:szCs w:val="20"/>
          <w:u w:val="single"/>
        </w:rPr>
        <w:t xml:space="preserve">The shaping of </w:t>
      </w:r>
      <w:r w:rsidRPr="00E01957">
        <w:rPr>
          <w:rFonts w:eastAsia="Times New Roman"/>
          <w:b/>
          <w:bCs/>
          <w:sz w:val="20"/>
          <w:szCs w:val="20"/>
          <w:u w:val="single"/>
        </w:rPr>
        <w:t>the palestra</w:t>
      </w:r>
      <w:r w:rsidRPr="00E01957">
        <w:rPr>
          <w:rFonts w:eastAsia="Times New Roman"/>
          <w:sz w:val="12"/>
          <w:szCs w:val="16"/>
        </w:rPr>
        <w:t xml:space="preserve">. </w:t>
      </w:r>
      <w:r w:rsidRPr="00E01957">
        <w:rPr>
          <w:rFonts w:eastAsia="Times New Roman"/>
          <w:sz w:val="20"/>
          <w:szCs w:val="20"/>
          <w:u w:val="single"/>
        </w:rPr>
        <w:t xml:space="preserve">The non-invasive, </w:t>
      </w:r>
      <w:proofErr w:type="spellStart"/>
      <w:r w:rsidRPr="00E01957">
        <w:rPr>
          <w:rFonts w:eastAsia="Times New Roman"/>
          <w:sz w:val="20"/>
          <w:szCs w:val="20"/>
          <w:u w:val="single"/>
        </w:rPr>
        <w:t>unaxed</w:t>
      </w:r>
      <w:proofErr w:type="spellEnd"/>
      <w:r w:rsidRPr="00E01957">
        <w:rPr>
          <w:rFonts w:eastAsia="Times New Roman"/>
          <w:sz w:val="20"/>
          <w:szCs w:val="20"/>
          <w:u w:val="single"/>
        </w:rPr>
        <w:t xml:space="preserve"> clearing</w:t>
      </w:r>
      <w:r w:rsidRPr="00E01957">
        <w:rPr>
          <w:rFonts w:eastAsia="Times New Roman"/>
          <w:sz w:val="12"/>
          <w:szCs w:val="16"/>
        </w:rPr>
        <w:t xml:space="preserve">. </w:t>
      </w:r>
      <w:r w:rsidRPr="00E01957">
        <w:rPr>
          <w:rFonts w:eastAsia="Times New Roman"/>
          <w:b/>
          <w:bCs/>
          <w:sz w:val="20"/>
          <w:szCs w:val="20"/>
          <w:u w:val="single"/>
        </w:rPr>
        <w:t>The subatomic trees</w:t>
      </w:r>
      <w:r w:rsidRPr="00E01957">
        <w:rPr>
          <w:rFonts w:eastAsia="Times New Roman"/>
          <w:sz w:val="12"/>
          <w:szCs w:val="16"/>
        </w:rPr>
        <w:t xml:space="preserve">. </w:t>
      </w:r>
      <w:r w:rsidRPr="00E01957">
        <w:rPr>
          <w:rFonts w:eastAsia="Times New Roman"/>
          <w:b/>
          <w:bCs/>
          <w:sz w:val="20"/>
          <w:szCs w:val="20"/>
          <w:u w:val="single"/>
        </w:rPr>
        <w:t>The cosmological feast</w:t>
      </w:r>
      <w:r w:rsidRPr="00E01957">
        <w:rPr>
          <w:rFonts w:eastAsia="Times New Roman"/>
          <w:sz w:val="12"/>
          <w:szCs w:val="16"/>
        </w:rPr>
        <w:t xml:space="preserve">. </w:t>
      </w:r>
      <w:r w:rsidRPr="00E01957">
        <w:rPr>
          <w:rFonts w:eastAsia="Times New Roman"/>
          <w:b/>
          <w:bCs/>
          <w:sz w:val="20"/>
          <w:szCs w:val="20"/>
          <w:u w:val="single"/>
        </w:rPr>
        <w:t>The factitious jam</w:t>
      </w:r>
      <w:r w:rsidRPr="00E01957">
        <w:rPr>
          <w:rFonts w:eastAsia="Times New Roman"/>
          <w:sz w:val="12"/>
          <w:szCs w:val="16"/>
        </w:rPr>
        <w:t xml:space="preserve">. </w:t>
      </w:r>
      <w:r w:rsidRPr="00E01957">
        <w:rPr>
          <w:rFonts w:eastAsia="Times New Roman"/>
          <w:sz w:val="24"/>
          <w:szCs w:val="24"/>
          <w:u w:val="single"/>
        </w:rPr>
        <w:t xml:space="preserve">The zero-ones want a </w:t>
      </w:r>
      <w:r w:rsidRPr="00E01957">
        <w:rPr>
          <w:rFonts w:eastAsia="Times New Roman"/>
          <w:b/>
          <w:bCs/>
          <w:sz w:val="24"/>
          <w:szCs w:val="24"/>
          <w:u w:val="single"/>
        </w:rPr>
        <w:t>pre-given, accountable, measured formula</w:t>
      </w:r>
      <w:r w:rsidRPr="00E01957">
        <w:rPr>
          <w:rFonts w:eastAsia="Times New Roman"/>
          <w:sz w:val="24"/>
          <w:szCs w:val="24"/>
          <w:u w:val="single"/>
        </w:rPr>
        <w:t xml:space="preserve"> for something that </w:t>
      </w:r>
      <w:r w:rsidRPr="00E01957">
        <w:rPr>
          <w:rFonts w:eastAsia="Times New Roman"/>
          <w:b/>
          <w:bCs/>
          <w:sz w:val="24"/>
          <w:szCs w:val="24"/>
          <w:u w:val="single"/>
        </w:rPr>
        <w:t>is only worked in provisional, revisional practice where we have no problem, where the problem disappears in precision and impurity, where we must move in measure like a dancer</w:t>
      </w:r>
      <w:r w:rsidRPr="00E01957">
        <w:rPr>
          <w:rFonts w:eastAsia="Times New Roman"/>
          <w:sz w:val="12"/>
          <w:szCs w:val="16"/>
        </w:rPr>
        <w:t xml:space="preserve">. </w:t>
      </w:r>
      <w:r w:rsidRPr="00E01957">
        <w:rPr>
          <w:rFonts w:eastAsia="Times New Roman"/>
          <w:sz w:val="20"/>
          <w:szCs w:val="20"/>
          <w:u w:val="single"/>
        </w:rPr>
        <w:t xml:space="preserve">Man! Even in Eliot, stealing away from certain </w:t>
      </w:r>
      <w:proofErr w:type="spellStart"/>
      <w:r w:rsidRPr="00E01957">
        <w:rPr>
          <w:rFonts w:eastAsia="Times New Roman"/>
          <w:sz w:val="20"/>
          <w:szCs w:val="20"/>
          <w:u w:val="single"/>
        </w:rPr>
        <w:t>bankerish</w:t>
      </w:r>
      <w:proofErr w:type="spellEnd"/>
      <w:r w:rsidRPr="00E01957">
        <w:rPr>
          <w:rFonts w:eastAsia="Times New Roman"/>
          <w:sz w:val="20"/>
          <w:szCs w:val="20"/>
          <w:u w:val="single"/>
        </w:rPr>
        <w:t xml:space="preserve"> tendencies, as if stolen by Olson, even in his </w:t>
      </w:r>
      <w:proofErr w:type="spellStart"/>
      <w:r w:rsidRPr="00E01957">
        <w:rPr>
          <w:rFonts w:eastAsia="Times New Roman"/>
          <w:sz w:val="20"/>
          <w:szCs w:val="20"/>
          <w:u w:val="single"/>
        </w:rPr>
        <w:t>phallo</w:t>
      </w:r>
      <w:proofErr w:type="spellEnd"/>
      <w:r w:rsidRPr="00E01957">
        <w:rPr>
          <w:rFonts w:eastAsia="Times New Roman"/>
          <w:sz w:val="20"/>
          <w:szCs w:val="20"/>
          <w:u w:val="single"/>
        </w:rPr>
        <w:t>-projective embrace of being open(ed)</w:t>
      </w:r>
      <w:r w:rsidRPr="00E01957">
        <w:rPr>
          <w:rFonts w:eastAsia="Times New Roman"/>
          <w:sz w:val="12"/>
          <w:szCs w:val="16"/>
        </w:rPr>
        <w:t xml:space="preserve">, </w:t>
      </w:r>
      <w:r w:rsidRPr="00E01957">
        <w:rPr>
          <w:rFonts w:eastAsia="Times New Roman"/>
          <w:b/>
          <w:bCs/>
          <w:sz w:val="24"/>
          <w:szCs w:val="24"/>
          <w:u w:val="single"/>
        </w:rPr>
        <w:t>savoir-faire is everywhere!</w:t>
      </w:r>
      <w:r w:rsidRPr="00E01957">
        <w:rPr>
          <w:rFonts w:eastAsia="Times New Roman"/>
          <w:sz w:val="12"/>
          <w:szCs w:val="16"/>
        </w:rPr>
        <w:t>26</w:t>
      </w:r>
    </w:p>
    <w:p w14:paraId="69481848" w14:textId="77777777" w:rsidR="00224A00" w:rsidRPr="00E01957" w:rsidRDefault="00224A00" w:rsidP="00224A00">
      <w:pPr>
        <w:pStyle w:val="Heading4"/>
        <w:rPr>
          <w:rFonts w:cs="Arial"/>
        </w:rPr>
      </w:pPr>
      <w:r w:rsidRPr="00E01957">
        <w:rPr>
          <w:rFonts w:cs="Arial"/>
        </w:rPr>
        <w:t xml:space="preserve">Debaters should </w:t>
      </w:r>
      <w:r w:rsidRPr="00E01957">
        <w:rPr>
          <w:rFonts w:cs="Arial"/>
          <w:u w:val="single"/>
        </w:rPr>
        <w:t>play</w:t>
      </w:r>
      <w:r w:rsidRPr="00E01957">
        <w:rPr>
          <w:rFonts w:cs="Arial"/>
        </w:rPr>
        <w:t xml:space="preserve"> in </w:t>
      </w:r>
      <w:r w:rsidRPr="00E01957">
        <w:rPr>
          <w:rFonts w:cs="Arial"/>
          <w:u w:val="single"/>
        </w:rPr>
        <w:t>fugitive scenario planning</w:t>
      </w:r>
      <w:r w:rsidRPr="00E01957">
        <w:rPr>
          <w:rFonts w:cs="Arial"/>
        </w:rPr>
        <w:t xml:space="preserve"> indebted to each other---that remixes the </w:t>
      </w:r>
      <w:r w:rsidRPr="00E01957">
        <w:rPr>
          <w:rFonts w:cs="Arial"/>
          <w:u w:val="single"/>
        </w:rPr>
        <w:t>social life</w:t>
      </w:r>
      <w:r w:rsidRPr="00E01957">
        <w:rPr>
          <w:rFonts w:cs="Arial"/>
        </w:rPr>
        <w:t xml:space="preserve"> of debate to the </w:t>
      </w:r>
      <w:r w:rsidRPr="00E01957">
        <w:rPr>
          <w:rFonts w:cs="Arial"/>
          <w:u w:val="single"/>
        </w:rPr>
        <w:t>function</w:t>
      </w:r>
      <w:r w:rsidRPr="00E01957">
        <w:rPr>
          <w:rFonts w:cs="Arial"/>
        </w:rPr>
        <w:t xml:space="preserve"> of competition, which is a </w:t>
      </w:r>
      <w:r w:rsidRPr="00E01957">
        <w:rPr>
          <w:rFonts w:cs="Arial"/>
          <w:u w:val="single"/>
        </w:rPr>
        <w:t>prerequisite</w:t>
      </w:r>
      <w:r w:rsidRPr="00E01957">
        <w:rPr>
          <w:rFonts w:cs="Arial"/>
        </w:rPr>
        <w:t xml:space="preserve"> to organized politics.</w:t>
      </w:r>
    </w:p>
    <w:p w14:paraId="0DD87865" w14:textId="56B822C3" w:rsidR="00224A00" w:rsidRPr="00E01957" w:rsidRDefault="00224A00" w:rsidP="00224A00">
      <w:proofErr w:type="spellStart"/>
      <w:r w:rsidRPr="00E01957">
        <w:rPr>
          <w:rFonts w:eastAsiaTheme="majorEastAsia"/>
          <w:b/>
          <w:iCs/>
          <w:sz w:val="26"/>
        </w:rPr>
        <w:t>Lestelle</w:t>
      </w:r>
      <w:proofErr w:type="spellEnd"/>
      <w:r w:rsidRPr="00E01957">
        <w:rPr>
          <w:rFonts w:eastAsiaTheme="majorEastAsia"/>
          <w:b/>
          <w:iCs/>
          <w:sz w:val="26"/>
        </w:rPr>
        <w:t xml:space="preserve"> ‘16 </w:t>
      </w:r>
      <w:r w:rsidRPr="00E01957">
        <w:t xml:space="preserve">(Cody, Graduate Student @ University of Hawaii at Manoa in Political Science, Indigenous Politics, and Alternative Futures, “Playing to LIVE, Not Living to Pay: Abolishing/Decolonizing Education and Cultivating (Under)Commons [Preliminary Notes V1.0]”, January 19, 2016)/LRCH </w:t>
      </w:r>
      <w:proofErr w:type="spellStart"/>
      <w:r w:rsidRPr="00E01957">
        <w:t>Jrhee</w:t>
      </w:r>
      <w:proofErr w:type="spellEnd"/>
    </w:p>
    <w:p w14:paraId="511FCFA6" w14:textId="2125E337" w:rsidR="00224A00" w:rsidRPr="00E01957" w:rsidRDefault="00224A00" w:rsidP="00224A00">
      <w:pPr>
        <w:rPr>
          <w:sz w:val="16"/>
        </w:rPr>
      </w:pPr>
      <w:r w:rsidRPr="00E01957">
        <w:rPr>
          <w:sz w:val="16"/>
        </w:rPr>
        <w:t xml:space="preserve">[...] It is against this same history that </w:t>
      </w:r>
      <w:r w:rsidRPr="00E01957">
        <w:rPr>
          <w:u w:val="single"/>
        </w:rPr>
        <w:t>we want to present a proposal</w:t>
      </w:r>
      <w:r w:rsidRPr="00E01957">
        <w:rPr>
          <w:sz w:val="16"/>
        </w:rPr>
        <w:t xml:space="preserve">: </w:t>
      </w:r>
      <w:r w:rsidRPr="00E01957">
        <w:rPr>
          <w:u w:val="single"/>
        </w:rPr>
        <w:t>That we form the necessary alternatives to education in small cells to much larger circles and guilds</w:t>
      </w:r>
      <w:r w:rsidRPr="00E01957">
        <w:rPr>
          <w:sz w:val="16"/>
        </w:rPr>
        <w:t xml:space="preserve"> of sorcerers/witches, mages, healers, shamans, thieves and pirates. That </w:t>
      </w:r>
      <w:r w:rsidRPr="00E01957">
        <w:rPr>
          <w:u w:val="single"/>
        </w:rPr>
        <w:t>instead of maintaining ourselves principally with money</w:t>
      </w:r>
      <w:r w:rsidRPr="00E01957">
        <w:rPr>
          <w:sz w:val="16"/>
        </w:rPr>
        <w:t xml:space="preserve">, </w:t>
      </w:r>
      <w:r w:rsidRPr="00E01957">
        <w:rPr>
          <w:u w:val="single"/>
        </w:rPr>
        <w:t>the little papers and imagination of those from above</w:t>
      </w:r>
      <w:r w:rsidRPr="00E01957">
        <w:rPr>
          <w:sz w:val="16"/>
        </w:rPr>
        <w:t xml:space="preserve">, </w:t>
      </w:r>
      <w:r w:rsidRPr="00E01957">
        <w:rPr>
          <w:u w:val="single"/>
        </w:rPr>
        <w:t>we capacitate ourselves according to our own so varied and autonomous social fabrics and infrastructures</w:t>
      </w:r>
      <w:r w:rsidRPr="00E01957">
        <w:rPr>
          <w:sz w:val="16"/>
        </w:rPr>
        <w:t xml:space="preserve">. </w:t>
      </w:r>
      <w:r w:rsidRPr="00E01957">
        <w:rPr>
          <w:b/>
          <w:iCs/>
          <w:highlight w:val="green"/>
          <w:u w:val="single"/>
        </w:rPr>
        <w:t>We</w:t>
      </w:r>
      <w:r w:rsidRPr="00E01957">
        <w:rPr>
          <w:b/>
          <w:iCs/>
          <w:u w:val="single"/>
        </w:rPr>
        <w:t xml:space="preserve"> already </w:t>
      </w:r>
      <w:r w:rsidRPr="00E01957">
        <w:rPr>
          <w:b/>
          <w:iCs/>
          <w:highlight w:val="green"/>
          <w:u w:val="single"/>
        </w:rPr>
        <w:t>don't have time to live incarcerated in the classroom</w:t>
      </w:r>
      <w:r w:rsidRPr="00E01957">
        <w:rPr>
          <w:sz w:val="16"/>
        </w:rPr>
        <w:t xml:space="preserve">, </w:t>
      </w:r>
      <w:r w:rsidRPr="00E01957">
        <w:rPr>
          <w:b/>
          <w:iCs/>
          <w:u w:val="single"/>
        </w:rPr>
        <w:t>being prepared for a future that will not exist</w:t>
      </w:r>
      <w:r w:rsidRPr="00E01957">
        <w:rPr>
          <w:sz w:val="16"/>
        </w:rPr>
        <w:t xml:space="preserve">. </w:t>
      </w:r>
      <w:r w:rsidRPr="00E01957">
        <w:rPr>
          <w:b/>
          <w:iCs/>
          <w:u w:val="single"/>
        </w:rPr>
        <w:t>There are so many megaprojects destroying the past, present and future that they call us to immediate conflict</w:t>
      </w:r>
      <w:r w:rsidRPr="00E01957">
        <w:rPr>
          <w:sz w:val="16"/>
        </w:rPr>
        <w:t xml:space="preserve">, to </w:t>
      </w:r>
      <w:r w:rsidRPr="00E01957">
        <w:rPr>
          <w:b/>
          <w:iCs/>
          <w:u w:val="single"/>
        </w:rPr>
        <w:t>the war against the multiverse</w:t>
      </w:r>
      <w:r w:rsidRPr="00E01957">
        <w:rPr>
          <w:sz w:val="16"/>
        </w:rPr>
        <w:t xml:space="preserve">. From </w:t>
      </w:r>
      <w:r w:rsidRPr="00E01957">
        <w:rPr>
          <w:u w:val="single"/>
        </w:rPr>
        <w:t>whichever side of the</w:t>
      </w:r>
      <w:r w:rsidRPr="00E01957">
        <w:rPr>
          <w:sz w:val="16"/>
        </w:rPr>
        <w:t xml:space="preserve"> monster, inside, outside or between the </w:t>
      </w:r>
      <w:r w:rsidRPr="00E01957">
        <w:rPr>
          <w:u w:val="single"/>
        </w:rPr>
        <w:t>schools, prisons and corporations</w:t>
      </w:r>
      <w:r w:rsidRPr="00E01957">
        <w:rPr>
          <w:sz w:val="16"/>
        </w:rPr>
        <w:t xml:space="preserve"> </w:t>
      </w:r>
      <w:r w:rsidRPr="00E01957">
        <w:rPr>
          <w:b/>
          <w:iCs/>
          <w:u w:val="single"/>
        </w:rPr>
        <w:t>we can begin and continue stronger the work of capacitating and caring for ourselves and defending life</w:t>
      </w:r>
      <w:r w:rsidRPr="00E01957">
        <w:rPr>
          <w:sz w:val="16"/>
        </w:rPr>
        <w:t xml:space="preserve"> and recuperating </w:t>
      </w:r>
      <w:r w:rsidRPr="00E01957">
        <w:rPr>
          <w:u w:val="single"/>
        </w:rPr>
        <w:t>that which they have stolen from us: everything</w:t>
      </w:r>
      <w:r w:rsidRPr="00E01957">
        <w:rPr>
          <w:sz w:val="16"/>
        </w:rPr>
        <w:t xml:space="preserve">. </w:t>
      </w:r>
      <w:r w:rsidRPr="00E01957">
        <w:rPr>
          <w:u w:val="single"/>
        </w:rPr>
        <w:t>DOWN WITH ALL EDUCATION OF THOSE FROM ABOVE</w:t>
      </w:r>
      <w:r w:rsidRPr="00E01957">
        <w:rPr>
          <w:sz w:val="16"/>
        </w:rPr>
        <w:t xml:space="preserve">! </w:t>
      </w:r>
      <w:r w:rsidRPr="00E01957">
        <w:rPr>
          <w:u w:val="single"/>
        </w:rPr>
        <w:t>MAY OUR AUTONOMOUS FORMS OF CARING FOR AND CAPACITATING OURSELVES GROW</w:t>
      </w:r>
      <w:r w:rsidRPr="00E01957">
        <w:rPr>
          <w:sz w:val="16"/>
        </w:rPr>
        <w:t xml:space="preserve">! LONG LIVE MOTHER EARTH AND MAGIC FOREVER! […] LA A3PA (ALIANZA PLANETARIA PIRATA PALETA ANARQUISTA) [The Planetary Pirate Paleta Anarchist Alliance] [Author's translation of excerpt of pamphlet found in Mexico City titled “MANIFIESTO PARA LOS BIENES COMUNALES DEL APRENDIZAJE MÁGICO Y LA A3PA (Manifesto for Commons of Magical Learning and the A3PA)] I imagine by now you, dear reader, should like an explanation of this strange appearance </w:t>
      </w:r>
      <w:r w:rsidRPr="00E01957">
        <w:rPr>
          <w:u w:val="single"/>
        </w:rPr>
        <w:t>“(Under)Commons</w:t>
      </w:r>
      <w:r w:rsidRPr="00E01957">
        <w:rPr>
          <w:sz w:val="16"/>
        </w:rPr>
        <w:t xml:space="preserve">” in the title. This is </w:t>
      </w:r>
      <w:r w:rsidRPr="00E01957">
        <w:rPr>
          <w:u w:val="single"/>
        </w:rPr>
        <w:t xml:space="preserve">to refer to both commons and/or </w:t>
      </w:r>
      <w:proofErr w:type="spellStart"/>
      <w:r w:rsidRPr="00E01957">
        <w:rPr>
          <w:u w:val="single"/>
        </w:rPr>
        <w:t>undercommons</w:t>
      </w:r>
      <w:proofErr w:type="spellEnd"/>
      <w:r w:rsidRPr="00E01957">
        <w:rPr>
          <w:sz w:val="16"/>
        </w:rPr>
        <w:t xml:space="preserve">. </w:t>
      </w:r>
      <w:proofErr w:type="spellStart"/>
      <w:r w:rsidRPr="00E01957">
        <w:rPr>
          <w:b/>
          <w:iCs/>
          <w:highlight w:val="green"/>
          <w:u w:val="single"/>
        </w:rPr>
        <w:t>Undercommons</w:t>
      </w:r>
      <w:proofErr w:type="spellEnd"/>
      <w:r w:rsidRPr="00E01957">
        <w:rPr>
          <w:b/>
          <w:iCs/>
          <w:highlight w:val="green"/>
          <w:u w:val="single"/>
        </w:rPr>
        <w:t xml:space="preserve"> are distinct from </w:t>
      </w:r>
      <w:r w:rsidRPr="00E01957">
        <w:rPr>
          <w:b/>
          <w:iCs/>
          <w:u w:val="single"/>
        </w:rPr>
        <w:t xml:space="preserve">that sort of </w:t>
      </w:r>
      <w:r w:rsidRPr="00E01957">
        <w:rPr>
          <w:b/>
          <w:iCs/>
          <w:highlight w:val="green"/>
          <w:u w:val="single"/>
        </w:rPr>
        <w:t xml:space="preserve">space granted by </w:t>
      </w:r>
      <w:r w:rsidRPr="00E01957">
        <w:rPr>
          <w:b/>
          <w:iCs/>
          <w:u w:val="single"/>
        </w:rPr>
        <w:t xml:space="preserve">some </w:t>
      </w:r>
      <w:r w:rsidRPr="00E01957">
        <w:rPr>
          <w:b/>
          <w:iCs/>
          <w:highlight w:val="green"/>
          <w:u w:val="single"/>
        </w:rPr>
        <w:t xml:space="preserve">authority </w:t>
      </w:r>
      <w:r w:rsidRPr="00E01957">
        <w:rPr>
          <w:b/>
          <w:iCs/>
          <w:u w:val="single"/>
        </w:rPr>
        <w:t xml:space="preserve">from above and only </w:t>
      </w:r>
      <w:r w:rsidRPr="00E01957">
        <w:rPr>
          <w:b/>
          <w:iCs/>
          <w:highlight w:val="green"/>
          <w:u w:val="single"/>
        </w:rPr>
        <w:t>under</w:t>
      </w:r>
      <w:r w:rsidRPr="00E01957">
        <w:rPr>
          <w:b/>
          <w:iCs/>
          <w:u w:val="single"/>
        </w:rPr>
        <w:t xml:space="preserve"> certain </w:t>
      </w:r>
      <w:r w:rsidRPr="00E01957">
        <w:rPr>
          <w:b/>
          <w:iCs/>
          <w:highlight w:val="green"/>
          <w:u w:val="single"/>
        </w:rPr>
        <w:t>select terms</w:t>
      </w:r>
      <w:r w:rsidRPr="00E01957">
        <w:rPr>
          <w:sz w:val="16"/>
        </w:rPr>
        <w:t xml:space="preserve"> and to certain select entities, such as agreements outlined in the Magna Carta. </w:t>
      </w:r>
      <w:r w:rsidRPr="00E01957">
        <w:rPr>
          <w:u w:val="single"/>
        </w:rPr>
        <w:t xml:space="preserve">My use of </w:t>
      </w:r>
      <w:proofErr w:type="spellStart"/>
      <w:r w:rsidRPr="00E01957">
        <w:rPr>
          <w:u w:val="single"/>
        </w:rPr>
        <w:t>undercommons</w:t>
      </w:r>
      <w:proofErr w:type="spellEnd"/>
      <w:r w:rsidRPr="00E01957">
        <w:rPr>
          <w:u w:val="single"/>
        </w:rPr>
        <w:t xml:space="preserve"> is meant to indicate the sort of space forged directly</w:t>
      </w:r>
      <w:r w:rsidRPr="00E01957">
        <w:rPr>
          <w:sz w:val="16"/>
        </w:rPr>
        <w:t xml:space="preserve">, </w:t>
      </w:r>
      <w:r w:rsidRPr="00E01957">
        <w:rPr>
          <w:b/>
          <w:iCs/>
          <w:u w:val="single"/>
        </w:rPr>
        <w:t>from below and in an extralegal manner</w:t>
      </w:r>
      <w:r w:rsidRPr="00E01957">
        <w:rPr>
          <w:sz w:val="16"/>
        </w:rPr>
        <w:t xml:space="preserve"> (not necessarily illegally, just without regards or respect for law). This work </w:t>
      </w:r>
      <w:r w:rsidRPr="00E01957">
        <w:rPr>
          <w:u w:val="single"/>
        </w:rPr>
        <w:t>should build on that of</w:t>
      </w:r>
      <w:r w:rsidRPr="00E01957">
        <w:rPr>
          <w:sz w:val="16"/>
        </w:rPr>
        <w:t xml:space="preserve"> Stefano </w:t>
      </w:r>
      <w:r w:rsidRPr="00E01957">
        <w:rPr>
          <w:u w:val="single"/>
        </w:rPr>
        <w:t>Harney and</w:t>
      </w:r>
      <w:r w:rsidRPr="00E01957">
        <w:rPr>
          <w:sz w:val="16"/>
        </w:rPr>
        <w:t xml:space="preserve"> Fred </w:t>
      </w:r>
      <w:r w:rsidRPr="00E01957">
        <w:rPr>
          <w:u w:val="single"/>
        </w:rPr>
        <w:t>Moten</w:t>
      </w:r>
      <w:r w:rsidRPr="00E01957">
        <w:rPr>
          <w:sz w:val="16"/>
        </w:rPr>
        <w:t xml:space="preserve"> in </w:t>
      </w:r>
      <w:proofErr w:type="spellStart"/>
      <w:r w:rsidRPr="00E01957">
        <w:rPr>
          <w:sz w:val="16"/>
        </w:rPr>
        <w:t>Undercommons</w:t>
      </w:r>
      <w:proofErr w:type="spellEnd"/>
      <w:r w:rsidRPr="00E01957">
        <w:rPr>
          <w:sz w:val="16"/>
        </w:rPr>
        <w:t xml:space="preserve">: Fugitive Planning and Black Studies </w:t>
      </w:r>
      <w:r w:rsidRPr="00E01957">
        <w:rPr>
          <w:u w:val="single"/>
        </w:rPr>
        <w:t xml:space="preserve">by suggesting some potential tools and ideas for augmenting and guiding the cultivation of </w:t>
      </w:r>
      <w:proofErr w:type="spellStart"/>
      <w:r w:rsidRPr="00E01957">
        <w:rPr>
          <w:u w:val="single"/>
        </w:rPr>
        <w:t>undercommons</w:t>
      </w:r>
      <w:proofErr w:type="spellEnd"/>
      <w:r w:rsidRPr="00E01957">
        <w:rPr>
          <w:sz w:val="16"/>
        </w:rPr>
        <w:t xml:space="preserve">, which their book unveils the existence of. </w:t>
      </w:r>
      <w:r w:rsidRPr="00E01957">
        <w:rPr>
          <w:b/>
          <w:iCs/>
          <w:highlight w:val="green"/>
          <w:u w:val="single"/>
        </w:rPr>
        <w:t>In response to being forced to play a game</w:t>
      </w:r>
      <w:r w:rsidRPr="00E01957">
        <w:rPr>
          <w:b/>
          <w:iCs/>
          <w:u w:val="single"/>
        </w:rPr>
        <w:t xml:space="preserve"> against our will</w:t>
      </w:r>
      <w:r w:rsidRPr="00E01957">
        <w:rPr>
          <w:sz w:val="16"/>
        </w:rPr>
        <w:t xml:space="preserve"> (capitalism) </w:t>
      </w:r>
      <w:r w:rsidRPr="00E01957">
        <w:rPr>
          <w:b/>
          <w:iCs/>
          <w:highlight w:val="green"/>
          <w:u w:val="single"/>
        </w:rPr>
        <w:t>why not create our own</w:t>
      </w:r>
      <w:r w:rsidRPr="00E01957">
        <w:rPr>
          <w:b/>
          <w:iCs/>
          <w:u w:val="single"/>
        </w:rPr>
        <w:t xml:space="preserve"> game(s) and sets of </w:t>
      </w:r>
      <w:r w:rsidRPr="00E01957">
        <w:rPr>
          <w:b/>
          <w:iCs/>
          <w:highlight w:val="green"/>
          <w:u w:val="single"/>
        </w:rPr>
        <w:t>rules</w:t>
      </w:r>
      <w:r w:rsidRPr="00E01957">
        <w:rPr>
          <w:b/>
          <w:iCs/>
          <w:u w:val="single"/>
        </w:rPr>
        <w:t xml:space="preserve"> which utilize “free play” (gaming the system) against it and our own autonomously structured play </w:t>
      </w:r>
      <w:r w:rsidRPr="00E01957">
        <w:rPr>
          <w:b/>
          <w:iCs/>
          <w:highlight w:val="green"/>
          <w:u w:val="single"/>
        </w:rPr>
        <w:t>for our own purposes</w:t>
      </w:r>
      <w:r w:rsidRPr="00E01957">
        <w:rPr>
          <w:sz w:val="16"/>
        </w:rPr>
        <w:t xml:space="preserve">? </w:t>
      </w:r>
      <w:r w:rsidRPr="00E01957">
        <w:rPr>
          <w:u w:val="single"/>
        </w:rPr>
        <w:t xml:space="preserve">Living </w:t>
      </w:r>
      <w:proofErr w:type="spellStart"/>
      <w:r w:rsidRPr="00E01957">
        <w:rPr>
          <w:u w:val="single"/>
        </w:rPr>
        <w:t>PlayNET</w:t>
      </w:r>
      <w:proofErr w:type="spellEnd"/>
      <w:r w:rsidRPr="00E01957">
        <w:rPr>
          <w:u w:val="single"/>
        </w:rPr>
        <w:t xml:space="preserve"> is the name I give for just such a type of game</w:t>
      </w:r>
      <w:r w:rsidRPr="00E01957">
        <w:rPr>
          <w:sz w:val="16"/>
        </w:rPr>
        <w:t xml:space="preserve">, </w:t>
      </w:r>
      <w:r w:rsidRPr="00E01957">
        <w:rPr>
          <w:u w:val="single"/>
        </w:rPr>
        <w:t>or platform</w:t>
      </w:r>
      <w:r w:rsidRPr="00E01957">
        <w:rPr>
          <w:sz w:val="16"/>
        </w:rPr>
        <w:t xml:space="preserve">, </w:t>
      </w:r>
      <w:r w:rsidRPr="00E01957">
        <w:rPr>
          <w:b/>
          <w:iCs/>
          <w:highlight w:val="green"/>
          <w:u w:val="single"/>
        </w:rPr>
        <w:t xml:space="preserve">that assists in </w:t>
      </w:r>
      <w:r w:rsidRPr="00E01957">
        <w:rPr>
          <w:b/>
          <w:iCs/>
          <w:u w:val="single"/>
        </w:rPr>
        <w:t xml:space="preserve">collectively and individually executing the organizational tasks necessary in the fortification and utilization of the </w:t>
      </w:r>
      <w:proofErr w:type="spellStart"/>
      <w:r w:rsidRPr="00E01957">
        <w:rPr>
          <w:b/>
          <w:iCs/>
          <w:u w:val="single"/>
        </w:rPr>
        <w:t>undercommons</w:t>
      </w:r>
      <w:proofErr w:type="spellEnd"/>
      <w:r w:rsidRPr="00E01957">
        <w:rPr>
          <w:b/>
          <w:iCs/>
          <w:u w:val="single"/>
        </w:rPr>
        <w:t xml:space="preserve"> by </w:t>
      </w:r>
      <w:r w:rsidRPr="00E01957">
        <w:rPr>
          <w:b/>
          <w:iCs/>
          <w:highlight w:val="green"/>
          <w:u w:val="single"/>
        </w:rPr>
        <w:t>strategically leveraging</w:t>
      </w:r>
      <w:r w:rsidRPr="00E01957">
        <w:rPr>
          <w:b/>
          <w:iCs/>
          <w:u w:val="single"/>
        </w:rPr>
        <w:t xml:space="preserve"> varying accesses to a variety of </w:t>
      </w:r>
      <w:r w:rsidRPr="00E01957">
        <w:rPr>
          <w:b/>
          <w:iCs/>
          <w:highlight w:val="green"/>
          <w:u w:val="single"/>
        </w:rPr>
        <w:t>commons</w:t>
      </w:r>
      <w:r w:rsidRPr="00E01957">
        <w:rPr>
          <w:b/>
          <w:iCs/>
          <w:u w:val="single"/>
        </w:rPr>
        <w:t xml:space="preserve"> and private property regimes within the network of “players</w:t>
      </w:r>
      <w:r w:rsidRPr="00E01957">
        <w:rPr>
          <w:sz w:val="16"/>
        </w:rPr>
        <w:t xml:space="preserve">”. Living </w:t>
      </w:r>
      <w:proofErr w:type="spellStart"/>
      <w:r w:rsidRPr="00E01957">
        <w:rPr>
          <w:sz w:val="16"/>
        </w:rPr>
        <w:t>PlayNET</w:t>
      </w:r>
      <w:proofErr w:type="spellEnd"/>
      <w:r w:rsidRPr="00E01957">
        <w:rPr>
          <w:sz w:val="16"/>
        </w:rPr>
        <w:t xml:space="preserve"> is basically </w:t>
      </w:r>
      <w:r w:rsidRPr="00E01957">
        <w:rPr>
          <w:u w:val="single"/>
        </w:rPr>
        <w:t>a game</w:t>
      </w:r>
      <w:r w:rsidRPr="00E01957">
        <w:rPr>
          <w:sz w:val="16"/>
        </w:rPr>
        <w:t xml:space="preserve">, </w:t>
      </w:r>
      <w:r w:rsidRPr="00E01957">
        <w:rPr>
          <w:u w:val="single"/>
        </w:rPr>
        <w:t>or platform for intentionally organized play</w:t>
      </w:r>
      <w:r w:rsidRPr="00E01957">
        <w:rPr>
          <w:sz w:val="16"/>
        </w:rPr>
        <w:t xml:space="preserve">, </w:t>
      </w:r>
      <w:r w:rsidRPr="00E01957">
        <w:rPr>
          <w:u w:val="single"/>
        </w:rPr>
        <w:t>which helps guide us in the creation of something akin to but hardly resembling and far outdoing existing market and state-based</w:t>
      </w:r>
      <w:r w:rsidRPr="00E01957">
        <w:rPr>
          <w:sz w:val="16"/>
        </w:rPr>
        <w:t xml:space="preserve"> social security </w:t>
      </w:r>
      <w:r w:rsidRPr="00E01957">
        <w:rPr>
          <w:u w:val="single"/>
        </w:rPr>
        <w:t>systems and which is juxtaposed to the system of un-life</w:t>
      </w:r>
      <w:r w:rsidRPr="00E01957">
        <w:rPr>
          <w:sz w:val="16"/>
        </w:rPr>
        <w:t xml:space="preserve"> that is the Empire of Money. </w:t>
      </w:r>
      <w:r w:rsidRPr="00E01957">
        <w:rPr>
          <w:b/>
          <w:iCs/>
          <w:u w:val="single"/>
        </w:rPr>
        <w:t xml:space="preserve">Yet since it is merely a proposal for a type of game, </w:t>
      </w:r>
      <w:r w:rsidRPr="00E01957">
        <w:rPr>
          <w:b/>
          <w:iCs/>
          <w:highlight w:val="green"/>
          <w:u w:val="single"/>
        </w:rPr>
        <w:t>each collectivity of people choosing to play</w:t>
      </w:r>
      <w:r w:rsidRPr="00E01957">
        <w:rPr>
          <w:b/>
          <w:iCs/>
          <w:u w:val="single"/>
        </w:rPr>
        <w:t xml:space="preserve"> together </w:t>
      </w:r>
      <w:r w:rsidRPr="00E01957">
        <w:rPr>
          <w:b/>
          <w:iCs/>
          <w:highlight w:val="green"/>
          <w:u w:val="single"/>
        </w:rPr>
        <w:t>will be autonomous</w:t>
      </w:r>
      <w:r w:rsidRPr="00E01957">
        <w:rPr>
          <w:b/>
          <w:iCs/>
          <w:u w:val="single"/>
        </w:rPr>
        <w:t xml:space="preserve"> and </w:t>
      </w:r>
      <w:proofErr w:type="spellStart"/>
      <w:r w:rsidRPr="00E01957">
        <w:rPr>
          <w:b/>
          <w:iCs/>
          <w:u w:val="single"/>
        </w:rPr>
        <w:t>selfdetermining</w:t>
      </w:r>
      <w:proofErr w:type="spellEnd"/>
      <w:r w:rsidRPr="00E01957">
        <w:rPr>
          <w:b/>
          <w:iCs/>
          <w:u w:val="single"/>
        </w:rPr>
        <w:t xml:space="preserve"> amidst a broader community of gamers</w:t>
      </w:r>
      <w:r w:rsidRPr="00E01957">
        <w:rPr>
          <w:sz w:val="16"/>
        </w:rPr>
        <w:t xml:space="preserve"> of the entire genre which grows in a rhizomatic fashion. </w:t>
      </w:r>
      <w:r w:rsidRPr="00E01957">
        <w:rPr>
          <w:u w:val="single"/>
        </w:rPr>
        <w:t>Given that “fugitivity is being separate from settling”</w:t>
      </w:r>
      <w:r w:rsidRPr="00E01957">
        <w:rPr>
          <w:sz w:val="16"/>
        </w:rPr>
        <w:t xml:space="preserve">26, </w:t>
      </w:r>
      <w:r w:rsidRPr="00E01957">
        <w:rPr>
          <w:b/>
          <w:iCs/>
          <w:u w:val="single"/>
        </w:rPr>
        <w:t xml:space="preserve">it makes sense </w:t>
      </w:r>
      <w:r w:rsidRPr="00E01957">
        <w:rPr>
          <w:b/>
          <w:iCs/>
          <w:highlight w:val="green"/>
          <w:u w:val="single"/>
        </w:rPr>
        <w:t>for decolonial games</w:t>
      </w:r>
      <w:r w:rsidRPr="00E01957">
        <w:rPr>
          <w:b/>
          <w:iCs/>
          <w:u w:val="single"/>
        </w:rPr>
        <w:t xml:space="preserve"> to seek </w:t>
      </w:r>
      <w:r w:rsidRPr="00E01957">
        <w:rPr>
          <w:b/>
          <w:iCs/>
          <w:highlight w:val="green"/>
          <w:u w:val="single"/>
        </w:rPr>
        <w:t>to build on spaces of</w:t>
      </w:r>
      <w:r w:rsidRPr="00E01957">
        <w:rPr>
          <w:b/>
          <w:iCs/>
          <w:u w:val="single"/>
        </w:rPr>
        <w:t xml:space="preserve"> joint </w:t>
      </w:r>
      <w:r w:rsidRPr="00E01957">
        <w:rPr>
          <w:b/>
          <w:iCs/>
          <w:highlight w:val="green"/>
          <w:u w:val="single"/>
        </w:rPr>
        <w:t>fugitivity</w:t>
      </w:r>
      <w:r w:rsidRPr="00E01957">
        <w:rPr>
          <w:b/>
          <w:iCs/>
          <w:u w:val="single"/>
        </w:rPr>
        <w:t xml:space="preserve">, especially joint </w:t>
      </w:r>
      <w:proofErr w:type="spellStart"/>
      <w:r w:rsidRPr="00E01957">
        <w:rPr>
          <w:b/>
          <w:iCs/>
          <w:u w:val="single"/>
        </w:rPr>
        <w:t>fugitivities</w:t>
      </w:r>
      <w:proofErr w:type="spellEnd"/>
      <w:r w:rsidRPr="00E01957">
        <w:rPr>
          <w:b/>
          <w:iCs/>
          <w:u w:val="single"/>
        </w:rPr>
        <w:t xml:space="preserve"> between those otherwise “divided and conquered” by Empire</w:t>
      </w:r>
      <w:r w:rsidRPr="00E01957">
        <w:rPr>
          <w:sz w:val="16"/>
        </w:rPr>
        <w:t xml:space="preserve">. In addition, Living </w:t>
      </w:r>
      <w:proofErr w:type="spellStart"/>
      <w:r w:rsidRPr="00E01957">
        <w:rPr>
          <w:sz w:val="16"/>
        </w:rPr>
        <w:t>PlayNET</w:t>
      </w:r>
      <w:proofErr w:type="spellEnd"/>
      <w:r w:rsidRPr="00E01957">
        <w:rPr>
          <w:sz w:val="16"/>
        </w:rPr>
        <w:t xml:space="preserve"> adheres closely to the practice of autonomy in all of its endeavors: La </w:t>
      </w:r>
      <w:proofErr w:type="spellStart"/>
      <w:r w:rsidRPr="00E01957">
        <w:rPr>
          <w:sz w:val="16"/>
        </w:rPr>
        <w:t>renovación</w:t>
      </w:r>
      <w:proofErr w:type="spellEnd"/>
      <w:r w:rsidRPr="00E01957">
        <w:rPr>
          <w:sz w:val="16"/>
        </w:rPr>
        <w:t xml:space="preserve"> de la </w:t>
      </w:r>
      <w:proofErr w:type="spellStart"/>
      <w:r w:rsidRPr="00E01957">
        <w:rPr>
          <w:sz w:val="16"/>
        </w:rPr>
        <w:t>política</w:t>
      </w:r>
      <w:proofErr w:type="spellEnd"/>
      <w:r w:rsidRPr="00E01957">
        <w:rPr>
          <w:sz w:val="16"/>
        </w:rPr>
        <w:t xml:space="preserve"> que </w:t>
      </w:r>
      <w:proofErr w:type="spellStart"/>
      <w:r w:rsidRPr="00E01957">
        <w:rPr>
          <w:sz w:val="16"/>
        </w:rPr>
        <w:t>hacen</w:t>
      </w:r>
      <w:proofErr w:type="spellEnd"/>
      <w:r w:rsidRPr="00E01957">
        <w:rPr>
          <w:sz w:val="16"/>
        </w:rPr>
        <w:t xml:space="preserve"> los que </w:t>
      </w:r>
      <w:proofErr w:type="spellStart"/>
      <w:r w:rsidRPr="00E01957">
        <w:rPr>
          <w:sz w:val="16"/>
        </w:rPr>
        <w:t>resisten</w:t>
      </w:r>
      <w:proofErr w:type="spellEnd"/>
      <w:r w:rsidRPr="00E01957">
        <w:rPr>
          <w:sz w:val="16"/>
        </w:rPr>
        <w:t xml:space="preserve"> y </w:t>
      </w:r>
      <w:proofErr w:type="spellStart"/>
      <w:r w:rsidRPr="00E01957">
        <w:rPr>
          <w:sz w:val="16"/>
        </w:rPr>
        <w:t>luchan</w:t>
      </w:r>
      <w:proofErr w:type="spellEnd"/>
      <w:r w:rsidRPr="00E01957">
        <w:rPr>
          <w:sz w:val="16"/>
        </w:rPr>
        <w:t xml:space="preserve"> </w:t>
      </w:r>
      <w:proofErr w:type="spellStart"/>
      <w:r w:rsidRPr="00E01957">
        <w:rPr>
          <w:sz w:val="16"/>
        </w:rPr>
        <w:t>en</w:t>
      </w:r>
      <w:proofErr w:type="spellEnd"/>
      <w:r w:rsidRPr="00E01957">
        <w:rPr>
          <w:sz w:val="16"/>
        </w:rPr>
        <w:t xml:space="preserve"> favor de la </w:t>
      </w:r>
      <w:proofErr w:type="spellStart"/>
      <w:r w:rsidRPr="00E01957">
        <w:rPr>
          <w:sz w:val="16"/>
        </w:rPr>
        <w:t>tuonomía</w:t>
      </w:r>
      <w:proofErr w:type="spellEnd"/>
      <w:r w:rsidRPr="00E01957">
        <w:rPr>
          <w:sz w:val="16"/>
        </w:rPr>
        <w:t xml:space="preserve"> es </w:t>
      </w:r>
      <w:proofErr w:type="spellStart"/>
      <w:r w:rsidRPr="00E01957">
        <w:rPr>
          <w:sz w:val="16"/>
        </w:rPr>
        <w:t>interrelacionar</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social y </w:t>
      </w:r>
      <w:proofErr w:type="spellStart"/>
      <w:r w:rsidRPr="00E01957">
        <w:rPr>
          <w:sz w:val="16"/>
        </w:rPr>
        <w:t>el</w:t>
      </w:r>
      <w:proofErr w:type="spellEnd"/>
      <w:r w:rsidRPr="00E01957">
        <w:rPr>
          <w:sz w:val="16"/>
        </w:rPr>
        <w:t xml:space="preserve"> </w:t>
      </w:r>
      <w:proofErr w:type="spellStart"/>
      <w:r w:rsidRPr="00E01957">
        <w:rPr>
          <w:sz w:val="16"/>
        </w:rPr>
        <w:t>ámbito</w:t>
      </w:r>
      <w:proofErr w:type="spellEnd"/>
      <w:r w:rsidRPr="00E01957">
        <w:rPr>
          <w:sz w:val="16"/>
        </w:rPr>
        <w:t xml:space="preserve"> de lo </w:t>
      </w:r>
      <w:proofErr w:type="spellStart"/>
      <w:r w:rsidRPr="00E01957">
        <w:rPr>
          <w:sz w:val="16"/>
        </w:rPr>
        <w:t>político</w:t>
      </w:r>
      <w:proofErr w:type="spellEnd"/>
      <w:r w:rsidRPr="00E01957">
        <w:rPr>
          <w:sz w:val="16"/>
        </w:rPr>
        <w:t xml:space="preserve">, </w:t>
      </w:r>
      <w:proofErr w:type="spellStart"/>
      <w:r w:rsidRPr="00E01957">
        <w:rPr>
          <w:sz w:val="16"/>
        </w:rPr>
        <w:t>reincorporan</w:t>
      </w:r>
      <w:proofErr w:type="spellEnd"/>
      <w:r w:rsidRPr="00E01957">
        <w:rPr>
          <w:sz w:val="16"/>
        </w:rPr>
        <w:t xml:space="preserve"> la </w:t>
      </w:r>
      <w:proofErr w:type="spellStart"/>
      <w:r w:rsidRPr="00E01957">
        <w:rPr>
          <w:sz w:val="16"/>
        </w:rPr>
        <w:t>capacidad</w:t>
      </w:r>
      <w:proofErr w:type="spellEnd"/>
      <w:r w:rsidRPr="00E01957">
        <w:rPr>
          <w:sz w:val="16"/>
        </w:rPr>
        <w:t xml:space="preserve"> de </w:t>
      </w:r>
      <w:proofErr w:type="spellStart"/>
      <w:r w:rsidRPr="00E01957">
        <w:rPr>
          <w:sz w:val="16"/>
        </w:rPr>
        <w:t>creación</w:t>
      </w:r>
      <w:proofErr w:type="spellEnd"/>
      <w:r w:rsidRPr="00E01957">
        <w:rPr>
          <w:sz w:val="16"/>
        </w:rPr>
        <w:t xml:space="preserve"> de los </w:t>
      </w:r>
      <w:proofErr w:type="spellStart"/>
      <w:r w:rsidRPr="00E01957">
        <w:rPr>
          <w:sz w:val="16"/>
        </w:rPr>
        <w:t>sujectos</w:t>
      </w:r>
      <w:proofErr w:type="spellEnd"/>
      <w:r w:rsidRPr="00E01957">
        <w:rPr>
          <w:sz w:val="16"/>
        </w:rPr>
        <w:t xml:space="preserve"> </w:t>
      </w:r>
      <w:proofErr w:type="spellStart"/>
      <w:r w:rsidRPr="00E01957">
        <w:rPr>
          <w:sz w:val="16"/>
        </w:rPr>
        <w:t>sociales</w:t>
      </w:r>
      <w:proofErr w:type="spellEnd"/>
      <w:r w:rsidRPr="00E01957">
        <w:rPr>
          <w:sz w:val="16"/>
        </w:rPr>
        <w:t xml:space="preserve">, </w:t>
      </w:r>
      <w:proofErr w:type="spellStart"/>
      <w:r w:rsidRPr="00E01957">
        <w:rPr>
          <w:sz w:val="16"/>
        </w:rPr>
        <w:t>potencian</w:t>
      </w:r>
      <w:proofErr w:type="spellEnd"/>
      <w:r w:rsidRPr="00E01957">
        <w:rPr>
          <w:sz w:val="16"/>
        </w:rPr>
        <w:t xml:space="preserve"> </w:t>
      </w:r>
      <w:proofErr w:type="spellStart"/>
      <w:r w:rsidRPr="00E01957">
        <w:rPr>
          <w:sz w:val="16"/>
        </w:rPr>
        <w:t>cambios</w:t>
      </w:r>
      <w:proofErr w:type="spellEnd"/>
      <w:r w:rsidRPr="00E01957">
        <w:rPr>
          <w:sz w:val="16"/>
        </w:rPr>
        <w:t xml:space="preserve"> </w:t>
      </w:r>
      <w:proofErr w:type="spellStart"/>
      <w:r w:rsidRPr="00E01957">
        <w:rPr>
          <w:sz w:val="16"/>
        </w:rPr>
        <w:t>sociopolíticos</w:t>
      </w:r>
      <w:proofErr w:type="spellEnd"/>
      <w:r w:rsidRPr="00E01957">
        <w:rPr>
          <w:sz w:val="16"/>
        </w:rPr>
        <w:t xml:space="preserve"> </w:t>
      </w:r>
      <w:proofErr w:type="spellStart"/>
      <w:r w:rsidRPr="00E01957">
        <w:rPr>
          <w:sz w:val="16"/>
        </w:rPr>
        <w:t>más</w:t>
      </w:r>
      <w:proofErr w:type="spellEnd"/>
      <w:r w:rsidRPr="00E01957">
        <w:rPr>
          <w:sz w:val="16"/>
        </w:rPr>
        <w:t xml:space="preserve"> </w:t>
      </w:r>
      <w:proofErr w:type="spellStart"/>
      <w:r w:rsidRPr="00E01957">
        <w:rPr>
          <w:sz w:val="16"/>
        </w:rPr>
        <w:t>allá</w:t>
      </w:r>
      <w:proofErr w:type="spellEnd"/>
      <w:r w:rsidRPr="00E01957">
        <w:rPr>
          <w:sz w:val="16"/>
        </w:rPr>
        <w:t xml:space="preserve"> de las </w:t>
      </w:r>
      <w:proofErr w:type="spellStart"/>
      <w:r w:rsidRPr="00E01957">
        <w:rPr>
          <w:sz w:val="16"/>
        </w:rPr>
        <w:t>reivindicanciones</w:t>
      </w:r>
      <w:proofErr w:type="spellEnd"/>
      <w:r w:rsidRPr="00E01957">
        <w:rPr>
          <w:sz w:val="16"/>
        </w:rPr>
        <w:t xml:space="preserve"> de </w:t>
      </w:r>
      <w:proofErr w:type="spellStart"/>
      <w:r w:rsidRPr="00E01957">
        <w:rPr>
          <w:sz w:val="16"/>
        </w:rPr>
        <w:t>grupo</w:t>
      </w:r>
      <w:proofErr w:type="spellEnd"/>
      <w:r w:rsidRPr="00E01957">
        <w:rPr>
          <w:sz w:val="16"/>
        </w:rPr>
        <w:t xml:space="preserve">, </w:t>
      </w:r>
      <w:proofErr w:type="spellStart"/>
      <w:r w:rsidRPr="00E01957">
        <w:rPr>
          <w:sz w:val="16"/>
        </w:rPr>
        <w:t>desbordan</w:t>
      </w:r>
      <w:proofErr w:type="spellEnd"/>
      <w:r w:rsidRPr="00E01957">
        <w:rPr>
          <w:sz w:val="16"/>
        </w:rPr>
        <w:t xml:space="preserve"> </w:t>
      </w:r>
      <w:proofErr w:type="spellStart"/>
      <w:r w:rsidRPr="00E01957">
        <w:rPr>
          <w:sz w:val="16"/>
        </w:rPr>
        <w:t>el</w:t>
      </w:r>
      <w:proofErr w:type="spellEnd"/>
      <w:r w:rsidRPr="00E01957">
        <w:rPr>
          <w:sz w:val="16"/>
        </w:rPr>
        <w:t xml:space="preserve"> </w:t>
      </w:r>
      <w:proofErr w:type="spellStart"/>
      <w:r w:rsidRPr="00E01957">
        <w:rPr>
          <w:sz w:val="16"/>
        </w:rPr>
        <w:t>plano</w:t>
      </w:r>
      <w:proofErr w:type="spellEnd"/>
      <w:r w:rsidRPr="00E01957">
        <w:rPr>
          <w:sz w:val="16"/>
        </w:rPr>
        <w:t xml:space="preserve"> de </w:t>
      </w:r>
      <w:proofErr w:type="spellStart"/>
      <w:r w:rsidRPr="00E01957">
        <w:rPr>
          <w:sz w:val="16"/>
        </w:rPr>
        <w:t>su</w:t>
      </w:r>
      <w:proofErr w:type="spellEnd"/>
      <w:r w:rsidRPr="00E01957">
        <w:rPr>
          <w:sz w:val="16"/>
        </w:rPr>
        <w:t xml:space="preserve"> </w:t>
      </w:r>
      <w:proofErr w:type="spellStart"/>
      <w:r w:rsidRPr="00E01957">
        <w:rPr>
          <w:sz w:val="16"/>
        </w:rPr>
        <w:t>propia</w:t>
      </w:r>
      <w:proofErr w:type="spellEnd"/>
      <w:r w:rsidRPr="00E01957">
        <w:rPr>
          <w:sz w:val="16"/>
        </w:rPr>
        <w:t xml:space="preserve"> </w:t>
      </w:r>
      <w:proofErr w:type="spellStart"/>
      <w:r w:rsidRPr="00E01957">
        <w:rPr>
          <w:sz w:val="16"/>
        </w:rPr>
        <w:t>lucha</w:t>
      </w:r>
      <w:proofErr w:type="spellEnd"/>
      <w:r w:rsidRPr="00E01957">
        <w:rPr>
          <w:sz w:val="16"/>
        </w:rPr>
        <w:t>. [</w:t>
      </w:r>
      <w:r w:rsidRPr="00E01957">
        <w:rPr>
          <w:u w:val="single"/>
        </w:rPr>
        <w:t xml:space="preserve">The </w:t>
      </w:r>
      <w:r w:rsidRPr="00E01957">
        <w:rPr>
          <w:highlight w:val="green"/>
          <w:u w:val="single"/>
        </w:rPr>
        <w:t>renovation of politics</w:t>
      </w:r>
      <w:r w:rsidRPr="00E01957">
        <w:rPr>
          <w:u w:val="single"/>
        </w:rPr>
        <w:t xml:space="preserve"> that those who resist and struggle in favor of autonomy make is </w:t>
      </w:r>
      <w:r w:rsidRPr="00E01957">
        <w:rPr>
          <w:highlight w:val="green"/>
          <w:u w:val="single"/>
        </w:rPr>
        <w:t>to interrelate the social</w:t>
      </w:r>
      <w:r w:rsidRPr="00E01957">
        <w:rPr>
          <w:u w:val="single"/>
        </w:rPr>
        <w:t xml:space="preserve"> sphere </w:t>
      </w:r>
      <w:r w:rsidRPr="00E01957">
        <w:rPr>
          <w:highlight w:val="green"/>
          <w:u w:val="single"/>
        </w:rPr>
        <w:t>and</w:t>
      </w:r>
      <w:r w:rsidRPr="00E01957">
        <w:rPr>
          <w:u w:val="single"/>
        </w:rPr>
        <w:t xml:space="preserve"> the </w:t>
      </w:r>
      <w:r w:rsidRPr="00E01957">
        <w:rPr>
          <w:highlight w:val="green"/>
          <w:u w:val="single"/>
        </w:rPr>
        <w:t>political</w:t>
      </w:r>
      <w:r w:rsidRPr="00E01957">
        <w:rPr>
          <w:u w:val="single"/>
        </w:rPr>
        <w:t xml:space="preserve"> sphere, reincorporating the social subjects' capacity of creation</w:t>
      </w:r>
      <w:r w:rsidRPr="00E01957">
        <w:rPr>
          <w:sz w:val="16"/>
        </w:rPr>
        <w:t xml:space="preserve">, </w:t>
      </w:r>
      <w:r w:rsidRPr="00E01957">
        <w:rPr>
          <w:b/>
          <w:iCs/>
          <w:u w:val="single"/>
        </w:rPr>
        <w:t xml:space="preserve">they </w:t>
      </w:r>
      <w:r w:rsidRPr="00E01957">
        <w:rPr>
          <w:b/>
          <w:iCs/>
          <w:highlight w:val="green"/>
          <w:u w:val="single"/>
        </w:rPr>
        <w:t>strengthen sociopolitical</w:t>
      </w:r>
      <w:r w:rsidRPr="00E01957">
        <w:rPr>
          <w:b/>
          <w:iCs/>
          <w:u w:val="single"/>
        </w:rPr>
        <w:t xml:space="preserve"> changes beyond the re vindications of group, they overflow the plane of their own </w:t>
      </w:r>
      <w:r w:rsidRPr="00E01957">
        <w:rPr>
          <w:b/>
          <w:iCs/>
          <w:highlight w:val="green"/>
          <w:u w:val="single"/>
        </w:rPr>
        <w:t>struggle</w:t>
      </w:r>
      <w:r w:rsidRPr="00E01957">
        <w:rPr>
          <w:sz w:val="16"/>
        </w:rPr>
        <w:t xml:space="preserve">.]27 For similar reasons, Living </w:t>
      </w:r>
      <w:proofErr w:type="spellStart"/>
      <w:r w:rsidRPr="00E01957">
        <w:rPr>
          <w:sz w:val="16"/>
        </w:rPr>
        <w:t>PlayNets</w:t>
      </w:r>
      <w:proofErr w:type="spellEnd"/>
      <w:r w:rsidRPr="00E01957">
        <w:rPr>
          <w:sz w:val="16"/>
        </w:rPr>
        <w:t xml:space="preserve"> tend to have strong affinity with Graffiti and things </w:t>
      </w:r>
      <w:proofErr w:type="gramStart"/>
      <w:r w:rsidRPr="00E01957">
        <w:rPr>
          <w:sz w:val="16"/>
        </w:rPr>
        <w:t>Alien:,</w:t>
      </w:r>
      <w:proofErr w:type="gramEnd"/>
      <w:r w:rsidRPr="00E01957">
        <w:rPr>
          <w:sz w:val="16"/>
        </w:rPr>
        <w:t xml:space="preserve"> ..Graffiti is an Art of the Commons. Graffiti is also an act of </w:t>
      </w:r>
      <w:proofErr w:type="gramStart"/>
      <w:r w:rsidRPr="00E01957">
        <w:rPr>
          <w:sz w:val="16"/>
        </w:rPr>
        <w:t>insurrection,</w:t>
      </w:r>
      <w:proofErr w:type="gramEnd"/>
      <w:r w:rsidRPr="00E01957">
        <w:rPr>
          <w:sz w:val="16"/>
        </w:rPr>
        <w:t xml:space="preserve"> it creates a crack in the foundation of Empire. It exposes the fallacy in the sacredness promoted by the idea of Private Property. For every act of </w:t>
      </w:r>
      <w:proofErr w:type="gramStart"/>
      <w:r w:rsidRPr="00E01957">
        <w:rPr>
          <w:sz w:val="16"/>
        </w:rPr>
        <w:t>Graffiti</w:t>
      </w:r>
      <w:proofErr w:type="gramEnd"/>
      <w:r w:rsidRPr="00E01957">
        <w:rPr>
          <w:sz w:val="16"/>
        </w:rPr>
        <w:t xml:space="preserve"> a symbol of wealth is desecrated and a piece of art is created for the Commons. The ability to desecrate Private Property (to attack it sacredness) resides in the artistic creativity in which Graffiti operates. This Artistic Creativity comes from the Soul, or that tiny flame burning within us that stubbornly resists the colonization by Empire. This Artistic </w:t>
      </w:r>
      <w:r w:rsidRPr="00E01957">
        <w:rPr>
          <w:u w:val="single"/>
        </w:rPr>
        <w:t>Creativity is something alien to Empire</w:t>
      </w:r>
      <w:r w:rsidRPr="00E01957">
        <w:rPr>
          <w:sz w:val="16"/>
        </w:rPr>
        <w:t xml:space="preserve">. [Empire] </w:t>
      </w:r>
      <w:proofErr w:type="spellStart"/>
      <w:r w:rsidRPr="00E01957">
        <w:rPr>
          <w:sz w:val="16"/>
        </w:rPr>
        <w:t>can not</w:t>
      </w:r>
      <w:proofErr w:type="spellEnd"/>
      <w:r w:rsidRPr="00E01957">
        <w:rPr>
          <w:sz w:val="16"/>
        </w:rPr>
        <w:t xml:space="preserve"> deal with what seems Alien and attempts to purge it from itself. There is a reason artist are starving…28 </w:t>
      </w:r>
      <w:r w:rsidRPr="00E01957">
        <w:rPr>
          <w:b/>
          <w:iCs/>
          <w:highlight w:val="green"/>
          <w:u w:val="single"/>
        </w:rPr>
        <w:t>Through such</w:t>
      </w:r>
      <w:r w:rsidRPr="00E01957">
        <w:rPr>
          <w:b/>
          <w:iCs/>
          <w:u w:val="single"/>
        </w:rPr>
        <w:t xml:space="preserve"> a platform, genre of game, or mode of </w:t>
      </w:r>
      <w:r w:rsidRPr="00E01957">
        <w:rPr>
          <w:b/>
          <w:iCs/>
          <w:highlight w:val="green"/>
          <w:u w:val="single"/>
        </w:rPr>
        <w:t>play</w:t>
      </w:r>
      <w:r w:rsidRPr="00E01957">
        <w:rPr>
          <w:b/>
          <w:iCs/>
          <w:u w:val="single"/>
        </w:rPr>
        <w:t xml:space="preserve"> as I am describing, </w:t>
      </w:r>
      <w:r w:rsidRPr="00E01957">
        <w:rPr>
          <w:b/>
          <w:iCs/>
          <w:highlight w:val="green"/>
          <w:u w:val="single"/>
        </w:rPr>
        <w:t>we</w:t>
      </w:r>
      <w:r w:rsidRPr="00E01957">
        <w:rPr>
          <w:b/>
          <w:iCs/>
          <w:u w:val="single"/>
        </w:rPr>
        <w:t xml:space="preserve"> could find ways of better </w:t>
      </w:r>
      <w:r w:rsidRPr="00E01957">
        <w:rPr>
          <w:b/>
          <w:iCs/>
          <w:highlight w:val="green"/>
          <w:u w:val="single"/>
        </w:rPr>
        <w:t>support</w:t>
      </w:r>
      <w:r w:rsidRPr="00E01957">
        <w:rPr>
          <w:b/>
          <w:iCs/>
          <w:u w:val="single"/>
        </w:rPr>
        <w:t xml:space="preserve">ing the variously already existing </w:t>
      </w:r>
      <w:proofErr w:type="spellStart"/>
      <w:r w:rsidRPr="00E01957">
        <w:rPr>
          <w:b/>
          <w:iCs/>
          <w:highlight w:val="green"/>
          <w:u w:val="single"/>
        </w:rPr>
        <w:t>fugitivities</w:t>
      </w:r>
      <w:proofErr w:type="spellEnd"/>
      <w:r w:rsidRPr="00E01957">
        <w:rPr>
          <w:b/>
          <w:iCs/>
          <w:u w:val="single"/>
        </w:rPr>
        <w:t xml:space="preserve"> as well as best prepare ourselves for the next opportunity for wholesale flight</w:t>
      </w:r>
      <w:r w:rsidRPr="00E01957">
        <w:rPr>
          <w:sz w:val="16"/>
        </w:rPr>
        <w:t xml:space="preserve">: </w:t>
      </w:r>
      <w:r w:rsidRPr="00E01957">
        <w:rPr>
          <w:u w:val="single"/>
        </w:rPr>
        <w:t>The lone fugitive escape is an individualistic form of resistance; fugitive escapes that involved hundreds</w:t>
      </w:r>
      <w:r w:rsidRPr="00E01957">
        <w:rPr>
          <w:sz w:val="16"/>
        </w:rPr>
        <w:t xml:space="preserve">, sometimes thousands of indentured servants or slaves, enough fugitives to disrupt the daily activities of a county, city or colony can </w:t>
      </w:r>
      <w:r w:rsidRPr="00E01957">
        <w:rPr>
          <w:u w:val="single"/>
        </w:rPr>
        <w:t>be called wholesale flight</w:t>
      </w:r>
      <w:r w:rsidRPr="00E01957">
        <w:rPr>
          <w:sz w:val="16"/>
        </w:rPr>
        <w:t xml:space="preserve">. Because of the ubiquitous informer, the </w:t>
      </w:r>
      <w:proofErr w:type="gramStart"/>
      <w:r w:rsidRPr="00E01957">
        <w:rPr>
          <w:sz w:val="16"/>
        </w:rPr>
        <w:t>ever vigilant</w:t>
      </w:r>
      <w:proofErr w:type="gramEnd"/>
      <w:r w:rsidRPr="00E01957">
        <w:rPr>
          <w:sz w:val="16"/>
        </w:rPr>
        <w:t xml:space="preserve"> overseer and the observant attentive planter and because of the bleary eyed watchman who legged his nightly beat in the local cities and the patrol who trooped through the countryside, wholesale flight could hardly go unnoticed by the local authorities. For mass flight to occur a shift in power had to come about that loosened the planter's reins of authority. Such a shift took place during the colonial wars where the angry face of turmoil, armed conflict and violent disorder undermined the planter's authority.29 </w:t>
      </w:r>
      <w:r w:rsidRPr="00E01957">
        <w:rPr>
          <w:u w:val="single"/>
        </w:rPr>
        <w:t xml:space="preserve">Utilizing a certain concept of play </w:t>
      </w:r>
      <w:r w:rsidRPr="00E01957">
        <w:rPr>
          <w:sz w:val="16"/>
        </w:rPr>
        <w:t xml:space="preserve">guided by a certain Zapatista strategic insight to passing walls, </w:t>
      </w:r>
      <w:r w:rsidRPr="00E01957">
        <w:rPr>
          <w:b/>
          <w:iCs/>
          <w:u w:val="single"/>
        </w:rPr>
        <w:t>we may grant a wide range of interdimensional mobility and rapid intelligence to our struggles</w:t>
      </w:r>
      <w:r w:rsidRPr="00E01957">
        <w:rPr>
          <w:sz w:val="16"/>
        </w:rPr>
        <w:t xml:space="preserve">. In the introduction of Play: A Theory of Learning and Change, Tara </w:t>
      </w:r>
      <w:proofErr w:type="spellStart"/>
      <w:r w:rsidRPr="00E01957">
        <w:rPr>
          <w:u w:val="single"/>
        </w:rPr>
        <w:t>Brabazon</w:t>
      </w:r>
      <w:proofErr w:type="spellEnd"/>
      <w:r w:rsidRPr="00E01957">
        <w:rPr>
          <w:u w:val="single"/>
        </w:rPr>
        <w:t xml:space="preserve"> hints at the extremely decolonial potential of play, writing</w:t>
      </w:r>
      <w:r w:rsidRPr="00E01957">
        <w:rPr>
          <w:sz w:val="16"/>
        </w:rPr>
        <w:t xml:space="preserve"> “Stuart Brown states that, </w:t>
      </w:r>
      <w:r w:rsidRPr="00E01957">
        <w:rPr>
          <w:b/>
          <w:iCs/>
          <w:u w:val="single"/>
        </w:rPr>
        <w:t>'play provides freedom from time</w:t>
      </w:r>
      <w:r w:rsidRPr="00E01957">
        <w:rPr>
          <w:sz w:val="16"/>
        </w:rPr>
        <w:t xml:space="preserve">.' This disconnection from the clock is also a dislocation from a map. Space and time merge, blur and </w:t>
      </w:r>
      <w:proofErr w:type="gramStart"/>
      <w:r w:rsidRPr="00E01957">
        <w:rPr>
          <w:sz w:val="16"/>
        </w:rPr>
        <w:t>transform[</w:t>
      </w:r>
      <w:proofErr w:type="gramEnd"/>
      <w:r w:rsidRPr="00E01957">
        <w:rPr>
          <w:sz w:val="16"/>
        </w:rPr>
        <w:t xml:space="preserve">…].” This insight into play combined with the following Zapatista method is a grimoire sure to be of much use in even the stickiest of intergalactic crises: If there exists no geographic location for that tomorrow, we start gathering twigs, stones, strips of clothing and meat, bones and clay, and we begin constructing and islet, or better yet, a rowboat planted in the middle of tomorrow, the place where one can still just barely see the storm looming ahead. ...And if there is no hour, day, week, month, or year on the calendar that we recognize, well we begin to gather the fractions of seconds, barely minutes, and filter them through the cracks that we open in the wall of history...And if there’s no crack, well, we’ll make it by scratching, biting, kicking, hitting with our hands and head, with our entire body until we manage to create in history the wound that we are...And then it turns out that someone walks by and sees us, sees the Zapatistas, hitting ourselves hard against that wall...30 </w:t>
      </w:r>
      <w:r w:rsidRPr="00E01957">
        <w:rPr>
          <w:u w:val="single"/>
        </w:rPr>
        <w:t>We eventually learn that we are all the growing cracks in the wall</w:t>
      </w:r>
      <w:r w:rsidRPr="00E01957">
        <w:rPr>
          <w:sz w:val="16"/>
        </w:rPr>
        <w:t xml:space="preserve"> and that we should not seek to mend the cracks but to join them, that another world may hatch. Further writing from </w:t>
      </w:r>
      <w:proofErr w:type="spellStart"/>
      <w:r w:rsidRPr="00E01957">
        <w:rPr>
          <w:sz w:val="16"/>
        </w:rPr>
        <w:t>Brabazon</w:t>
      </w:r>
      <w:proofErr w:type="spellEnd"/>
      <w:r w:rsidRPr="00E01957">
        <w:rPr>
          <w:sz w:val="16"/>
        </w:rPr>
        <w:t xml:space="preserve"> on play [P]lay, a re-creation of self in and for new contexts and conditions, is the work of imagination. </w:t>
      </w:r>
      <w:r w:rsidRPr="00E01957">
        <w:rPr>
          <w:u w:val="single"/>
        </w:rPr>
        <w:t>Play is an act of mediation and translation</w:t>
      </w:r>
      <w:r w:rsidRPr="00E01957">
        <w:rPr>
          <w:sz w:val="16"/>
        </w:rPr>
        <w:t xml:space="preserve">. </w:t>
      </w:r>
      <w:r w:rsidRPr="00E01957">
        <w:rPr>
          <w:u w:val="single"/>
        </w:rPr>
        <w:t>It carries hope and alternatives into repressive environments</w:t>
      </w:r>
      <w:r w:rsidRPr="00E01957">
        <w:rPr>
          <w:sz w:val="16"/>
        </w:rPr>
        <w:t xml:space="preserve">. </w:t>
      </w:r>
      <w:r w:rsidRPr="00E01957">
        <w:rPr>
          <w:u w:val="single"/>
        </w:rPr>
        <w:t>It is not locked into the binary oppositions of work and play</w:t>
      </w:r>
      <w:r w:rsidRPr="00E01957">
        <w:rPr>
          <w:sz w:val="16"/>
        </w:rPr>
        <w:t xml:space="preserve">, </w:t>
      </w:r>
      <w:r w:rsidRPr="00E01957">
        <w:rPr>
          <w:b/>
          <w:iCs/>
          <w:u w:val="single"/>
        </w:rPr>
        <w:t xml:space="preserve">but instead flits between analogue and digital, adult and child, </w:t>
      </w:r>
      <w:r w:rsidRPr="00E01957">
        <w:rPr>
          <w:b/>
          <w:iCs/>
          <w:highlight w:val="green"/>
          <w:u w:val="single"/>
        </w:rPr>
        <w:t>and create</w:t>
      </w:r>
      <w:r w:rsidRPr="00E01957">
        <w:rPr>
          <w:b/>
          <w:iCs/>
          <w:u w:val="single"/>
        </w:rPr>
        <w:t xml:space="preserve">s </w:t>
      </w:r>
      <w:r w:rsidRPr="00E01957">
        <w:rPr>
          <w:b/>
          <w:iCs/>
          <w:highlight w:val="green"/>
          <w:u w:val="single"/>
        </w:rPr>
        <w:t>scenarios for</w:t>
      </w:r>
      <w:r w:rsidRPr="00E01957">
        <w:rPr>
          <w:b/>
          <w:iCs/>
          <w:u w:val="single"/>
        </w:rPr>
        <w:t xml:space="preserve"> different and </w:t>
      </w:r>
      <w:r w:rsidRPr="00E01957">
        <w:rPr>
          <w:b/>
          <w:iCs/>
          <w:highlight w:val="green"/>
          <w:u w:val="single"/>
        </w:rPr>
        <w:t>defiant</w:t>
      </w:r>
      <w:r w:rsidRPr="00E01957">
        <w:rPr>
          <w:b/>
          <w:iCs/>
          <w:u w:val="single"/>
        </w:rPr>
        <w:t xml:space="preserve"> ways of </w:t>
      </w:r>
      <w:r w:rsidRPr="00E01957">
        <w:rPr>
          <w:b/>
          <w:iCs/>
          <w:highlight w:val="green"/>
          <w:u w:val="single"/>
        </w:rPr>
        <w:t>learning and living</w:t>
      </w:r>
      <w:r w:rsidRPr="00E01957">
        <w:rPr>
          <w:sz w:val="16"/>
        </w:rPr>
        <w:t xml:space="preserve">.31 </w:t>
      </w:r>
      <w:r w:rsidRPr="00E01957">
        <w:rPr>
          <w:b/>
          <w:iCs/>
          <w:u w:val="single"/>
        </w:rPr>
        <w:t>The permissive and nurturing attitude toward imagination granted by modes-</w:t>
      </w:r>
      <w:proofErr w:type="spellStart"/>
      <w:r w:rsidRPr="00E01957">
        <w:rPr>
          <w:b/>
          <w:iCs/>
          <w:u w:val="single"/>
        </w:rPr>
        <w:t>ofbeing</w:t>
      </w:r>
      <w:proofErr w:type="spellEnd"/>
      <w:r w:rsidRPr="00E01957">
        <w:rPr>
          <w:b/>
          <w:iCs/>
          <w:u w:val="single"/>
        </w:rPr>
        <w:t xml:space="preserve"> grounded in play are crucial for populating and defending the world in which many worlds fit and the </w:t>
      </w:r>
      <w:proofErr w:type="spellStart"/>
      <w:r w:rsidRPr="00E01957">
        <w:rPr>
          <w:b/>
          <w:iCs/>
          <w:u w:val="single"/>
        </w:rPr>
        <w:t>undercommons</w:t>
      </w:r>
      <w:proofErr w:type="spellEnd"/>
      <w:r w:rsidRPr="00E01957">
        <w:rPr>
          <w:b/>
          <w:iCs/>
          <w:u w:val="single"/>
        </w:rPr>
        <w:t xml:space="preserve"> which we utilize to craft our many worlds</w:t>
      </w:r>
      <w:r w:rsidRPr="00E01957">
        <w:rPr>
          <w:sz w:val="16"/>
        </w:rPr>
        <w:t xml:space="preserve">. </w:t>
      </w:r>
      <w:r w:rsidRPr="00E01957">
        <w:rPr>
          <w:b/>
          <w:iCs/>
          <w:highlight w:val="green"/>
          <w:u w:val="single"/>
        </w:rPr>
        <w:t>Those with access to more elite</w:t>
      </w:r>
      <w:r w:rsidRPr="00E01957">
        <w:rPr>
          <w:b/>
          <w:iCs/>
          <w:u w:val="single"/>
        </w:rPr>
        <w:t xml:space="preserve"> society </w:t>
      </w:r>
      <w:r w:rsidRPr="00E01957">
        <w:rPr>
          <w:b/>
          <w:iCs/>
          <w:highlight w:val="green"/>
          <w:u w:val="single"/>
        </w:rPr>
        <w:t>commons</w:t>
      </w:r>
      <w:r w:rsidRPr="00E01957">
        <w:rPr>
          <w:b/>
          <w:iCs/>
          <w:u w:val="single"/>
        </w:rPr>
        <w:t xml:space="preserve"> and private property really </w:t>
      </w:r>
      <w:r w:rsidRPr="00E01957">
        <w:rPr>
          <w:b/>
          <w:iCs/>
          <w:highlight w:val="green"/>
          <w:u w:val="single"/>
        </w:rPr>
        <w:t>owe it to</w:t>
      </w:r>
      <w:r w:rsidRPr="00E01957">
        <w:rPr>
          <w:b/>
          <w:iCs/>
          <w:u w:val="single"/>
        </w:rPr>
        <w:t xml:space="preserve"> themselves</w:t>
      </w:r>
      <w:r w:rsidRPr="00E01957">
        <w:rPr>
          <w:u w:val="single"/>
        </w:rPr>
        <w:t xml:space="preserve"> </w:t>
      </w:r>
      <w:r w:rsidRPr="00E01957">
        <w:rPr>
          <w:b/>
          <w:iCs/>
          <w:u w:val="single"/>
        </w:rPr>
        <w:t xml:space="preserve">and </w:t>
      </w:r>
      <w:r w:rsidRPr="00E01957">
        <w:rPr>
          <w:b/>
          <w:iCs/>
          <w:highlight w:val="green"/>
          <w:u w:val="single"/>
        </w:rPr>
        <w:t>everyone</w:t>
      </w:r>
      <w:r w:rsidRPr="00E01957">
        <w:rPr>
          <w:b/>
          <w:iCs/>
          <w:u w:val="single"/>
        </w:rPr>
        <w:t xml:space="preserve"> else </w:t>
      </w:r>
      <w:r w:rsidRPr="00E01957">
        <w:rPr>
          <w:b/>
          <w:iCs/>
          <w:highlight w:val="green"/>
          <w:u w:val="single"/>
        </w:rPr>
        <w:t>to play</w:t>
      </w:r>
      <w:r w:rsidRPr="00E01957">
        <w:rPr>
          <w:b/>
          <w:iCs/>
          <w:u w:val="single"/>
        </w:rPr>
        <w:t>:</w:t>
      </w:r>
      <w:r w:rsidRPr="00E01957">
        <w:rPr>
          <w:sz w:val="16"/>
        </w:rPr>
        <w:t xml:space="preserve"> </w:t>
      </w:r>
      <w:r w:rsidRPr="00E01957">
        <w:rPr>
          <w:u w:val="single"/>
        </w:rPr>
        <w:t>it offers them a way out and a way to give others ways out</w:t>
      </w:r>
      <w:r w:rsidRPr="00E01957">
        <w:rPr>
          <w:sz w:val="16"/>
        </w:rPr>
        <w:t xml:space="preserve">. </w:t>
      </w:r>
      <w:r w:rsidRPr="00E01957">
        <w:rPr>
          <w:b/>
          <w:iCs/>
          <w:u w:val="single"/>
        </w:rPr>
        <w:t>Prison is simply the other side of education</w:t>
      </w:r>
      <w:r w:rsidRPr="00E01957">
        <w:rPr>
          <w:sz w:val="16"/>
        </w:rPr>
        <w:t xml:space="preserve">. </w:t>
      </w:r>
      <w:r w:rsidRPr="00E01957">
        <w:rPr>
          <w:b/>
          <w:iCs/>
          <w:u w:val="single"/>
        </w:rPr>
        <w:t>In the world generated and maintained by education one is supposed to look to the job market</w:t>
      </w:r>
      <w:r w:rsidRPr="00E01957">
        <w:rPr>
          <w:sz w:val="16"/>
        </w:rPr>
        <w:t xml:space="preserve">. But there are only so many jobs and now the robots are taking over and one truth is increasingly obvious: </w:t>
      </w:r>
      <w:r w:rsidRPr="00E01957">
        <w:rPr>
          <w:u w:val="single"/>
        </w:rPr>
        <w:t>you can't eat money, but it can eat us if we let it.</w:t>
      </w:r>
      <w:r w:rsidRPr="00E01957">
        <w:rPr>
          <w:sz w:val="16"/>
        </w:rPr>
        <w:t xml:space="preserve"> </w:t>
      </w:r>
      <w:r w:rsidRPr="00E01957">
        <w:rPr>
          <w:highlight w:val="green"/>
          <w:u w:val="single"/>
        </w:rPr>
        <w:t>Recognizing</w:t>
      </w:r>
      <w:r w:rsidRPr="00E01957">
        <w:rPr>
          <w:u w:val="single"/>
        </w:rPr>
        <w:t xml:space="preserve"> the arbitrariness and illegitimacy of </w:t>
      </w:r>
      <w:r w:rsidRPr="00E01957">
        <w:rPr>
          <w:highlight w:val="green"/>
          <w:u w:val="single"/>
        </w:rPr>
        <w:t>the</w:t>
      </w:r>
      <w:r w:rsidRPr="00E01957">
        <w:rPr>
          <w:u w:val="single"/>
        </w:rPr>
        <w:t xml:space="preserve"> success/failure generating </w:t>
      </w:r>
      <w:r w:rsidRPr="00E01957">
        <w:rPr>
          <w:highlight w:val="green"/>
          <w:u w:val="single"/>
        </w:rPr>
        <w:t>function of education</w:t>
      </w:r>
      <w:r w:rsidRPr="00E01957">
        <w:rPr>
          <w:sz w:val="16"/>
        </w:rPr>
        <w:t xml:space="preserve"> </w:t>
      </w:r>
      <w:r w:rsidRPr="00E01957">
        <w:rPr>
          <w:u w:val="single"/>
        </w:rPr>
        <w:t>should alleviate negative judgment on the part of successful academics</w:t>
      </w:r>
      <w:r w:rsidRPr="00E01957">
        <w:rPr>
          <w:sz w:val="16"/>
        </w:rPr>
        <w:t xml:space="preserve"> toward their companions suffering worse </w:t>
      </w:r>
      <w:r w:rsidRPr="00E01957">
        <w:rPr>
          <w:b/>
          <w:iCs/>
          <w:highlight w:val="green"/>
          <w:u w:val="single"/>
        </w:rPr>
        <w:t>for their different location in the carceral</w:t>
      </w:r>
      <w:r w:rsidRPr="00E01957">
        <w:rPr>
          <w:b/>
          <w:iCs/>
          <w:u w:val="single"/>
        </w:rPr>
        <w:t xml:space="preserve"> complex known as prison</w:t>
      </w:r>
      <w:r w:rsidRPr="00E01957">
        <w:rPr>
          <w:sz w:val="16"/>
        </w:rPr>
        <w:t xml:space="preserve">. Lottery and other </w:t>
      </w:r>
      <w:proofErr w:type="spellStart"/>
      <w:r w:rsidRPr="00E01957">
        <w:rPr>
          <w:b/>
          <w:iCs/>
          <w:highlight w:val="green"/>
          <w:u w:val="single"/>
        </w:rPr>
        <w:t>gamefication</w:t>
      </w:r>
      <w:proofErr w:type="spellEnd"/>
      <w:r w:rsidRPr="00E01957">
        <w:rPr>
          <w:sz w:val="16"/>
        </w:rPr>
        <w:t xml:space="preserve"> concepts </w:t>
      </w:r>
      <w:r w:rsidRPr="00E01957">
        <w:rPr>
          <w:b/>
          <w:iCs/>
          <w:highlight w:val="green"/>
          <w:u w:val="single"/>
        </w:rPr>
        <w:t>can serve as</w:t>
      </w:r>
      <w:r w:rsidRPr="00E01957">
        <w:rPr>
          <w:b/>
          <w:iCs/>
          <w:u w:val="single"/>
        </w:rPr>
        <w:t xml:space="preserve"> structuring mechanisms/autonomous </w:t>
      </w:r>
      <w:r w:rsidRPr="00E01957">
        <w:rPr>
          <w:b/>
          <w:iCs/>
          <w:highlight w:val="green"/>
          <w:u w:val="single"/>
        </w:rPr>
        <w:t>organizing tools</w:t>
      </w:r>
      <w:r w:rsidRPr="00E01957">
        <w:rPr>
          <w:b/>
          <w:iCs/>
          <w:u w:val="single"/>
        </w:rPr>
        <w:t xml:space="preserve"> for the multitude to reconcile tensions</w:t>
      </w:r>
      <w:r w:rsidRPr="00E01957">
        <w:rPr>
          <w:sz w:val="16"/>
        </w:rPr>
        <w:t xml:space="preserve"> between careerist and movement oriented motivations32: </w:t>
      </w:r>
      <w:proofErr w:type="gramStart"/>
      <w:r w:rsidRPr="00E01957">
        <w:rPr>
          <w:sz w:val="16"/>
        </w:rPr>
        <w:t>e.g.</w:t>
      </w:r>
      <w:proofErr w:type="gramEnd"/>
      <w:r w:rsidRPr="00E01957">
        <w:rPr>
          <w:sz w:val="16"/>
        </w:rPr>
        <w:t xml:space="preserve"> if </w:t>
      </w:r>
      <w:proofErr w:type="spellStart"/>
      <w:r w:rsidRPr="00E01957">
        <w:rPr>
          <w:sz w:val="16"/>
        </w:rPr>
        <w:t>tenure</w:t>
      </w:r>
      <w:proofErr w:type="spellEnd"/>
      <w:r w:rsidRPr="00E01957">
        <w:rPr>
          <w:sz w:val="16"/>
        </w:rPr>
        <w:t xml:space="preserve"> faculty, administrators and other coveted </w:t>
      </w:r>
      <w:r w:rsidRPr="00E01957">
        <w:rPr>
          <w:highlight w:val="green"/>
          <w:u w:val="single"/>
        </w:rPr>
        <w:t>positions</w:t>
      </w:r>
      <w:r w:rsidRPr="00E01957">
        <w:rPr>
          <w:u w:val="single"/>
        </w:rPr>
        <w:t xml:space="preserve"> with</w:t>
      </w:r>
      <w:r w:rsidRPr="00E01957">
        <w:rPr>
          <w:highlight w:val="green"/>
          <w:u w:val="single"/>
        </w:rPr>
        <w:t>in</w:t>
      </w:r>
      <w:r w:rsidRPr="00E01957">
        <w:rPr>
          <w:u w:val="single"/>
        </w:rPr>
        <w:t xml:space="preserve"> </w:t>
      </w:r>
      <w:r w:rsidRPr="00E01957">
        <w:rPr>
          <w:highlight w:val="green"/>
          <w:u w:val="single"/>
        </w:rPr>
        <w:t>academia</w:t>
      </w:r>
      <w:r w:rsidRPr="00E01957">
        <w:rPr>
          <w:u w:val="single"/>
        </w:rPr>
        <w:t xml:space="preserve"> and elsewhere </w:t>
      </w:r>
      <w:r w:rsidRPr="00E01957">
        <w:rPr>
          <w:highlight w:val="green"/>
          <w:u w:val="single"/>
        </w:rPr>
        <w:t>can</w:t>
      </w:r>
      <w:r w:rsidRPr="00E01957">
        <w:rPr>
          <w:u w:val="single"/>
        </w:rPr>
        <w:t xml:space="preserve"> exhibit certain behaviors</w:t>
      </w:r>
      <w:r w:rsidRPr="00E01957">
        <w:rPr>
          <w:sz w:val="16"/>
        </w:rPr>
        <w:t xml:space="preserve"> </w:t>
      </w:r>
      <w:r w:rsidRPr="00E01957">
        <w:rPr>
          <w:b/>
          <w:iCs/>
          <w:u w:val="single"/>
        </w:rPr>
        <w:t xml:space="preserve">and participate in certain traditions in order to </w:t>
      </w:r>
      <w:r w:rsidRPr="00E01957">
        <w:rPr>
          <w:b/>
          <w:iCs/>
          <w:highlight w:val="green"/>
          <w:u w:val="single"/>
        </w:rPr>
        <w:t>build</w:t>
      </w:r>
      <w:r w:rsidRPr="00E01957">
        <w:rPr>
          <w:b/>
          <w:iCs/>
          <w:u w:val="single"/>
        </w:rPr>
        <w:t xml:space="preserve"> material and symbolic </w:t>
      </w:r>
      <w:r w:rsidRPr="00E01957">
        <w:rPr>
          <w:b/>
          <w:iCs/>
          <w:highlight w:val="green"/>
          <w:u w:val="single"/>
        </w:rPr>
        <w:t>solidarity</w:t>
      </w:r>
      <w:r w:rsidRPr="00E01957">
        <w:rPr>
          <w:b/>
          <w:iCs/>
          <w:u w:val="single"/>
        </w:rPr>
        <w:t xml:space="preserve"> with movement </w:t>
      </w:r>
      <w:r w:rsidRPr="00E01957">
        <w:rPr>
          <w:b/>
          <w:iCs/>
          <w:highlight w:val="green"/>
          <w:u w:val="single"/>
        </w:rPr>
        <w:t>they can be rewarded by the</w:t>
      </w:r>
      <w:r w:rsidRPr="00E01957">
        <w:rPr>
          <w:b/>
          <w:iCs/>
          <w:u w:val="single"/>
        </w:rPr>
        <w:t xml:space="preserve"> mechanic of the </w:t>
      </w:r>
      <w:r w:rsidRPr="00E01957">
        <w:rPr>
          <w:b/>
          <w:iCs/>
          <w:highlight w:val="green"/>
          <w:u w:val="single"/>
        </w:rPr>
        <w:t>game</w:t>
      </w:r>
      <w:r w:rsidRPr="00E01957">
        <w:rPr>
          <w:sz w:val="16"/>
        </w:rPr>
        <w:t xml:space="preserve">. </w:t>
      </w:r>
      <w:r w:rsidRPr="00E01957">
        <w:rPr>
          <w:u w:val="single"/>
        </w:rPr>
        <w:t xml:space="preserve">Gains of dignity, honor, and a generally strengthened </w:t>
      </w:r>
      <w:proofErr w:type="spellStart"/>
      <w:r w:rsidRPr="00E01957">
        <w:rPr>
          <w:u w:val="single"/>
        </w:rPr>
        <w:t>undercommons</w:t>
      </w:r>
      <w:proofErr w:type="spellEnd"/>
      <w:r w:rsidRPr="00E01957">
        <w:rPr>
          <w:u w:val="single"/>
        </w:rPr>
        <w:t xml:space="preserve"> which is really the autonomous alternative to social security could be their rewards</w:t>
      </w:r>
      <w:r w:rsidRPr="00E01957">
        <w:rPr>
          <w:sz w:val="16"/>
        </w:rPr>
        <w:t xml:space="preserve">. </w:t>
      </w:r>
      <w:r w:rsidRPr="00E01957">
        <w:rPr>
          <w:u w:val="single"/>
        </w:rPr>
        <w:t>When undercommoning</w:t>
      </w:r>
      <w:r w:rsidRPr="00E01957">
        <w:rPr>
          <w:sz w:val="16"/>
        </w:rPr>
        <w:t xml:space="preserve">33 </w:t>
      </w:r>
      <w:r w:rsidRPr="00E01957">
        <w:rPr>
          <w:u w:val="single"/>
        </w:rPr>
        <w:t>is</w:t>
      </w:r>
      <w:r w:rsidRPr="00E01957">
        <w:rPr>
          <w:sz w:val="16"/>
        </w:rPr>
        <w:t xml:space="preserve"> thought of as a </w:t>
      </w:r>
      <w:r w:rsidRPr="00E01957">
        <w:rPr>
          <w:u w:val="single"/>
        </w:rPr>
        <w:t>process of un-damming</w:t>
      </w:r>
      <w:r w:rsidRPr="00E01957">
        <w:rPr>
          <w:sz w:val="16"/>
        </w:rPr>
        <w:t xml:space="preserve">, the flow of </w:t>
      </w:r>
      <w:r w:rsidRPr="00E01957">
        <w:rPr>
          <w:u w:val="single"/>
        </w:rPr>
        <w:t>money can be seen to be organized in such a direction as to begin to repair the damage</w:t>
      </w:r>
      <w:r w:rsidRPr="00E01957">
        <w:rPr>
          <w:sz w:val="16"/>
        </w:rPr>
        <w:t xml:space="preserve"> $ has </w:t>
      </w:r>
      <w:r w:rsidRPr="00E01957">
        <w:rPr>
          <w:u w:val="single"/>
        </w:rPr>
        <w:t>done</w:t>
      </w:r>
      <w:r w:rsidRPr="00E01957">
        <w:rPr>
          <w:sz w:val="16"/>
        </w:rPr>
        <w:t xml:space="preserve"> and to restore the natural flows of abundance (8). </w:t>
      </w:r>
      <w:r w:rsidRPr="00E01957">
        <w:rPr>
          <w:b/>
          <w:iCs/>
          <w:u w:val="single"/>
        </w:rPr>
        <w:t>To conclude, a particularly urgent problem</w:t>
      </w:r>
      <w:r w:rsidRPr="00E01957">
        <w:rPr>
          <w:sz w:val="16"/>
        </w:rPr>
        <w:t xml:space="preserve"> (</w:t>
      </w:r>
      <w:r w:rsidRPr="00E01957">
        <w:rPr>
          <w:b/>
          <w:iCs/>
          <w:u w:val="single"/>
        </w:rPr>
        <w:t>whether or not one opts to play</w:t>
      </w:r>
      <w:r w:rsidRPr="00E01957">
        <w:rPr>
          <w:sz w:val="16"/>
        </w:rPr>
        <w:t xml:space="preserve">) which Living </w:t>
      </w:r>
      <w:proofErr w:type="spellStart"/>
      <w:r w:rsidRPr="00E01957">
        <w:rPr>
          <w:sz w:val="16"/>
        </w:rPr>
        <w:t>PlayNETs</w:t>
      </w:r>
      <w:proofErr w:type="spellEnd"/>
      <w:r w:rsidRPr="00E01957">
        <w:rPr>
          <w:sz w:val="16"/>
        </w:rPr>
        <w:t xml:space="preserve"> and generally this writing hopes to address </w:t>
      </w:r>
      <w:r w:rsidRPr="00E01957">
        <w:rPr>
          <w:b/>
          <w:iCs/>
          <w:u w:val="single"/>
        </w:rPr>
        <w:t xml:space="preserve">via advocacy for decolonization, games, play, </w:t>
      </w:r>
      <w:proofErr w:type="spellStart"/>
      <w:r w:rsidRPr="00E01957">
        <w:rPr>
          <w:b/>
          <w:iCs/>
          <w:u w:val="single"/>
        </w:rPr>
        <w:t>undercommons</w:t>
      </w:r>
      <w:proofErr w:type="spellEnd"/>
      <w:r w:rsidRPr="00E01957">
        <w:rPr>
          <w:b/>
          <w:iCs/>
          <w:u w:val="single"/>
        </w:rPr>
        <w:t xml:space="preserve"> and critique of education</w:t>
      </w:r>
      <w:r w:rsidRPr="00E01957">
        <w:rPr>
          <w:sz w:val="16"/>
        </w:rPr>
        <w:t>, is the fact of: “</w:t>
      </w:r>
      <w:r w:rsidRPr="00E01957">
        <w:rPr>
          <w:u w:val="single"/>
        </w:rPr>
        <w:t>The unpreparedness of the educated classes, the lack of practical links between them and the mass of the people</w:t>
      </w:r>
      <w:r w:rsidRPr="00E01957">
        <w:rPr>
          <w:sz w:val="16"/>
        </w:rPr>
        <w:t xml:space="preserve">, their laziness, and, let it be said, their cowardice at the decisive moment of the struggle </w:t>
      </w:r>
      <w:r w:rsidRPr="00E01957">
        <w:rPr>
          <w:u w:val="single"/>
        </w:rPr>
        <w:t>will give rise to tragic mishaps</w:t>
      </w:r>
      <w:r w:rsidRPr="00E01957">
        <w:rPr>
          <w:sz w:val="16"/>
        </w:rPr>
        <w:t>.” (Fanon34).</w:t>
      </w:r>
    </w:p>
    <w:p w14:paraId="6ACAB17F" w14:textId="77777777" w:rsidR="00D47312" w:rsidRPr="00E01957" w:rsidRDefault="00D47312" w:rsidP="00D47312">
      <w:pPr>
        <w:pStyle w:val="Heading4"/>
        <w:rPr>
          <w:rFonts w:cs="Arial"/>
        </w:rPr>
      </w:pPr>
      <w:r w:rsidRPr="00E01957">
        <w:rPr>
          <w:rFonts w:cs="Arial"/>
        </w:rPr>
        <w:t>The result of synaptic control is interactivity – Fascism not only capitalism jumpstarts a software update to begin neurophenomenological control</w:t>
      </w:r>
    </w:p>
    <w:p w14:paraId="7D083E7C" w14:textId="77777777" w:rsidR="00D47312" w:rsidRPr="00E01957" w:rsidRDefault="00D47312" w:rsidP="00D47312">
      <w:proofErr w:type="spellStart"/>
      <w:r w:rsidRPr="00E01957">
        <w:rPr>
          <w:b/>
          <w:bCs/>
          <w:sz w:val="32"/>
          <w:szCs w:val="32"/>
        </w:rPr>
        <w:t>Parisi</w:t>
      </w:r>
      <w:proofErr w:type="spellEnd"/>
      <w:r w:rsidRPr="00E01957">
        <w:rPr>
          <w:b/>
          <w:bCs/>
          <w:sz w:val="32"/>
          <w:szCs w:val="32"/>
        </w:rPr>
        <w:t xml:space="preserve"> ‘13</w:t>
      </w:r>
      <w:r w:rsidRPr="00E01957">
        <w:t xml:space="preserve"> (Luciana </w:t>
      </w:r>
      <w:proofErr w:type="spellStart"/>
      <w:r w:rsidRPr="00E01957">
        <w:t>Parisi</w:t>
      </w:r>
      <w:proofErr w:type="spellEnd"/>
      <w:proofErr w:type="gramStart"/>
      <w:r w:rsidRPr="00E01957">
        <w:t>. .</w:t>
      </w:r>
      <w:proofErr w:type="gramEnd"/>
      <w:r w:rsidRPr="00E01957">
        <w:t xml:space="preserve"> </w:t>
      </w:r>
      <w:proofErr w:type="gramStart"/>
      <w:r w:rsidRPr="00E01957">
        <w:t>“ Luciana</w:t>
      </w:r>
      <w:proofErr w:type="gramEnd"/>
      <w:r w:rsidRPr="00E01957">
        <w:t xml:space="preserve"> </w:t>
      </w:r>
      <w:proofErr w:type="spellStart"/>
      <w:r w:rsidRPr="00E01957">
        <w:t>Parisi</w:t>
      </w:r>
      <w:proofErr w:type="spellEnd"/>
      <w:r w:rsidRPr="00E01957">
        <w:t>, Contagious Architecture: Computation, Aesthetics, and Space”. https://philpapers.org/rec/PARCAC-6. Accessed 7-15-2021)//RKS Wake Joey</w:t>
      </w:r>
    </w:p>
    <w:p w14:paraId="405203DF" w14:textId="77777777" w:rsidR="00D47312" w:rsidRPr="00E01957" w:rsidRDefault="00D47312" w:rsidP="00D47312">
      <w:pPr>
        <w:rPr>
          <w:rStyle w:val="Style13ptBold"/>
          <w:b w:val="0"/>
          <w:bCs w:val="0"/>
          <w:sz w:val="8"/>
        </w:rPr>
      </w:pPr>
      <w:r w:rsidRPr="00E01957">
        <w:rPr>
          <w:u w:val="single"/>
        </w:rPr>
        <w:t xml:space="preserve">This notion of </w:t>
      </w:r>
      <w:r w:rsidRPr="00E01957">
        <w:rPr>
          <w:b/>
          <w:bCs/>
          <w:highlight w:val="green"/>
          <w:u w:val="single"/>
        </w:rPr>
        <w:t>interactivity</w:t>
      </w:r>
      <w:r w:rsidRPr="00E01957">
        <w:rPr>
          <w:sz w:val="8"/>
        </w:rPr>
        <w:t xml:space="preserve">, however, despite being </w:t>
      </w:r>
      <w:r w:rsidRPr="00E01957">
        <w:rPr>
          <w:highlight w:val="green"/>
          <w:u w:val="single"/>
        </w:rPr>
        <w:t xml:space="preserve">rooted in the </w:t>
      </w:r>
      <w:r w:rsidRPr="00E01957">
        <w:rPr>
          <w:b/>
          <w:bCs/>
          <w:highlight w:val="green"/>
          <w:u w:val="single"/>
          <w:bdr w:val="single" w:sz="4" w:space="0" w:color="auto"/>
        </w:rPr>
        <w:t>biophysical</w:t>
      </w:r>
      <w:r w:rsidRPr="00E01957">
        <w:rPr>
          <w:highlight w:val="green"/>
          <w:u w:val="single"/>
          <w:bdr w:val="single" w:sz="4" w:space="0" w:color="auto"/>
        </w:rPr>
        <w:t xml:space="preserve"> and </w:t>
      </w:r>
      <w:r w:rsidRPr="00E01957">
        <w:rPr>
          <w:b/>
          <w:bCs/>
          <w:highlight w:val="green"/>
          <w:u w:val="single"/>
          <w:bdr w:val="single" w:sz="4" w:space="0" w:color="auto"/>
        </w:rPr>
        <w:t>evolutionary</w:t>
      </w:r>
      <w:r w:rsidRPr="00E01957">
        <w:rPr>
          <w:highlight w:val="green"/>
          <w:u w:val="single"/>
          <w:bdr w:val="single" w:sz="4" w:space="0" w:color="auto"/>
        </w:rPr>
        <w:t xml:space="preserve"> vision</w:t>
      </w:r>
      <w:r w:rsidRPr="00E01957">
        <w:rPr>
          <w:u w:val="single"/>
        </w:rPr>
        <w:t xml:space="preserve"> of autopoiesis</w:t>
      </w:r>
      <w:r w:rsidRPr="00E01957">
        <w:rPr>
          <w:sz w:val="8"/>
        </w:rPr>
        <w:t xml:space="preserve">, seems to be a far cry from the more general notion of responsive environments in which the </w:t>
      </w:r>
      <w:r w:rsidRPr="00E01957">
        <w:rPr>
          <w:u w:val="single"/>
        </w:rPr>
        <w:t xml:space="preserve">human </w:t>
      </w:r>
      <w:r w:rsidRPr="00E01957">
        <w:rPr>
          <w:highlight w:val="green"/>
          <w:u w:val="single"/>
        </w:rPr>
        <w:t>user</w:t>
      </w:r>
      <w:r w:rsidRPr="00E01957">
        <w:rPr>
          <w:u w:val="single"/>
        </w:rPr>
        <w:t xml:space="preserve"> seems to directly </w:t>
      </w:r>
      <w:r w:rsidRPr="00E01957">
        <w:rPr>
          <w:highlight w:val="green"/>
          <w:u w:val="single"/>
        </w:rPr>
        <w:t>animate algorithmic objects</w:t>
      </w:r>
      <w:r w:rsidRPr="00E01957">
        <w:rPr>
          <w:u w:val="single"/>
        </w:rPr>
        <w:t xml:space="preserve">. Here </w:t>
      </w:r>
      <w:r w:rsidRPr="00E01957">
        <w:rPr>
          <w:highlight w:val="green"/>
          <w:u w:val="single"/>
        </w:rPr>
        <w:t xml:space="preserve">the </w:t>
      </w:r>
      <w:r w:rsidRPr="00E01957">
        <w:rPr>
          <w:b/>
          <w:bCs/>
          <w:highlight w:val="green"/>
          <w:u w:val="single"/>
        </w:rPr>
        <w:t>solipsistic ontology</w:t>
      </w:r>
      <w:r w:rsidRPr="00E01957">
        <w:rPr>
          <w:highlight w:val="green"/>
          <w:u w:val="single"/>
        </w:rPr>
        <w:t xml:space="preserve"> of </w:t>
      </w:r>
      <w:r w:rsidRPr="00E01957">
        <w:rPr>
          <w:b/>
          <w:bCs/>
          <w:highlight w:val="green"/>
          <w:u w:val="single"/>
        </w:rPr>
        <w:t>autopoiesis</w:t>
      </w:r>
      <w:r w:rsidRPr="00E01957">
        <w:rPr>
          <w:highlight w:val="green"/>
          <w:u w:val="single"/>
        </w:rPr>
        <w:t xml:space="preserve"> defines</w:t>
      </w:r>
      <w:r w:rsidRPr="00E01957">
        <w:rPr>
          <w:u w:val="single"/>
        </w:rPr>
        <w:t xml:space="preserve"> a center able </w:t>
      </w:r>
      <w:r w:rsidRPr="00E01957">
        <w:rPr>
          <w:highlight w:val="green"/>
          <w:u w:val="single"/>
        </w:rPr>
        <w:t xml:space="preserve">to </w:t>
      </w:r>
      <w:r w:rsidRPr="00E01957">
        <w:rPr>
          <w:b/>
          <w:bCs/>
          <w:highlight w:val="green"/>
          <w:u w:val="single"/>
        </w:rPr>
        <w:t>incorporate interactive</w:t>
      </w:r>
      <w:r w:rsidRPr="00E01957">
        <w:rPr>
          <w:highlight w:val="green"/>
          <w:u w:val="single"/>
        </w:rPr>
        <w:t xml:space="preserve"> parts into one architectural whole</w:t>
      </w:r>
      <w:r w:rsidRPr="00E01957">
        <w:rPr>
          <w:u w:val="single"/>
        </w:rPr>
        <w:t>.</w:t>
      </w:r>
      <w:r w:rsidRPr="00E01957">
        <w:rPr>
          <w:sz w:val="8"/>
        </w:rPr>
        <w:t xml:space="preserve"> It seems that the recent trend </w:t>
      </w:r>
      <w:r w:rsidRPr="00E01957">
        <w:rPr>
          <w:highlight w:val="green"/>
          <w:u w:val="single"/>
        </w:rPr>
        <w:t xml:space="preserve">toward </w:t>
      </w:r>
      <w:proofErr w:type="gramStart"/>
      <w:r w:rsidRPr="00E01957">
        <w:rPr>
          <w:highlight w:val="green"/>
          <w:u w:val="single"/>
        </w:rPr>
        <w:t xml:space="preserve">“ </w:t>
      </w:r>
      <w:r w:rsidRPr="00E01957">
        <w:rPr>
          <w:b/>
          <w:bCs/>
          <w:highlight w:val="green"/>
          <w:u w:val="single"/>
          <w:bdr w:val="single" w:sz="4" w:space="0" w:color="auto"/>
        </w:rPr>
        <w:t>responsive</w:t>
      </w:r>
      <w:proofErr w:type="gramEnd"/>
      <w:r w:rsidRPr="00E01957">
        <w:rPr>
          <w:b/>
          <w:bCs/>
          <w:highlight w:val="green"/>
          <w:u w:val="single"/>
          <w:bdr w:val="single" w:sz="4" w:space="0" w:color="auto"/>
        </w:rPr>
        <w:t xml:space="preserve"> environment</w:t>
      </w:r>
      <w:r w:rsidRPr="00E01957">
        <w:rPr>
          <w:u w:val="single"/>
        </w:rPr>
        <w:t xml:space="preserve"> ”projects seems to be exactly </w:t>
      </w:r>
      <w:r w:rsidRPr="00E01957">
        <w:rPr>
          <w:highlight w:val="green"/>
          <w:u w:val="single"/>
        </w:rPr>
        <w:t>framed according to this</w:t>
      </w:r>
      <w:r w:rsidRPr="00E01957">
        <w:rPr>
          <w:u w:val="single"/>
        </w:rPr>
        <w:t xml:space="preserve"> ontology</w:t>
      </w:r>
      <w:r w:rsidRPr="00E01957">
        <w:rPr>
          <w:sz w:val="8"/>
        </w:rPr>
        <w:t xml:space="preserve">. 64 As Lucy </w:t>
      </w:r>
      <w:proofErr w:type="spellStart"/>
      <w:r w:rsidRPr="00E01957">
        <w:rPr>
          <w:sz w:val="8"/>
        </w:rPr>
        <w:t>Bullivant</w:t>
      </w:r>
      <w:proofErr w:type="spellEnd"/>
      <w:r w:rsidRPr="00E01957">
        <w:rPr>
          <w:sz w:val="8"/>
        </w:rPr>
        <w:t xml:space="preserve"> explains, the notion of </w:t>
      </w:r>
      <w:r w:rsidRPr="00E01957">
        <w:rPr>
          <w:u w:val="single"/>
        </w:rPr>
        <w:t xml:space="preserve">interaction has been challenged because it merely describes a unidirectional pattern of communication in which </w:t>
      </w:r>
      <w:r w:rsidRPr="00E01957">
        <w:rPr>
          <w:b/>
          <w:bCs/>
          <w:highlight w:val="green"/>
          <w:u w:val="single"/>
        </w:rPr>
        <w:t>software delimits</w:t>
      </w:r>
      <w:r w:rsidRPr="00E01957">
        <w:rPr>
          <w:u w:val="single"/>
        </w:rPr>
        <w:t xml:space="preserve"> the </w:t>
      </w:r>
      <w:r w:rsidRPr="00E01957">
        <w:rPr>
          <w:highlight w:val="green"/>
          <w:u w:val="single"/>
        </w:rPr>
        <w:t>potentialities</w:t>
      </w:r>
      <w:r w:rsidRPr="00E01957">
        <w:rPr>
          <w:u w:val="single"/>
        </w:rPr>
        <w:t xml:space="preserve"> of users</w:t>
      </w:r>
      <w:r w:rsidRPr="00E01957">
        <w:rPr>
          <w:sz w:val="8"/>
        </w:rPr>
        <w:t xml:space="preserve">. 65 The notion of responsiveness, on the other hand, includes visitors, participants, and users: </w:t>
      </w:r>
      <w:r w:rsidRPr="00E01957">
        <w:rPr>
          <w:highlight w:val="green"/>
          <w:u w:val="single"/>
        </w:rPr>
        <w:t xml:space="preserve">the ultimate </w:t>
      </w:r>
      <w:r w:rsidRPr="00E01957">
        <w:rPr>
          <w:b/>
          <w:bCs/>
          <w:highlight w:val="green"/>
          <w:u w:val="single"/>
        </w:rPr>
        <w:t>manipulators</w:t>
      </w:r>
      <w:r w:rsidRPr="00E01957">
        <w:rPr>
          <w:u w:val="single"/>
        </w:rPr>
        <w:t xml:space="preserve"> of structures, buildings, </w:t>
      </w:r>
      <w:r w:rsidRPr="00E01957">
        <w:rPr>
          <w:highlight w:val="green"/>
          <w:u w:val="single"/>
        </w:rPr>
        <w:t>and</w:t>
      </w:r>
      <w:r w:rsidRPr="00E01957">
        <w:rPr>
          <w:u w:val="single"/>
        </w:rPr>
        <w:t xml:space="preserve"> spaces. In particular, </w:t>
      </w:r>
      <w:r w:rsidRPr="00E01957">
        <w:rPr>
          <w:b/>
          <w:bCs/>
          <w:highlight w:val="green"/>
          <w:u w:val="single"/>
        </w:rPr>
        <w:t>responsive environments</w:t>
      </w:r>
      <w:r w:rsidRPr="00E01957">
        <w:rPr>
          <w:highlight w:val="green"/>
          <w:u w:val="single"/>
        </w:rPr>
        <w:t xml:space="preserve"> define</w:t>
      </w:r>
      <w:r w:rsidRPr="00E01957">
        <w:rPr>
          <w:u w:val="single"/>
        </w:rPr>
        <w:t xml:space="preserve"> “ </w:t>
      </w:r>
      <w:r w:rsidRPr="00E01957">
        <w:rPr>
          <w:highlight w:val="green"/>
          <w:u w:val="single"/>
        </w:rPr>
        <w:t>spaces</w:t>
      </w:r>
      <w:r w:rsidRPr="00E01957">
        <w:rPr>
          <w:u w:val="single"/>
        </w:rPr>
        <w:t xml:space="preserve"> that </w:t>
      </w:r>
      <w:r w:rsidRPr="00E01957">
        <w:rPr>
          <w:highlight w:val="green"/>
          <w:u w:val="single"/>
        </w:rPr>
        <w:t>interact with the people who use them</w:t>
      </w:r>
      <w:r w:rsidRPr="00E01957">
        <w:rPr>
          <w:u w:val="single"/>
        </w:rPr>
        <w:t>. ”</w:t>
      </w:r>
      <w:r w:rsidRPr="00E01957">
        <w:rPr>
          <w:sz w:val="8"/>
        </w:rPr>
        <w:t xml:space="preserve"> 66 </w:t>
      </w:r>
      <w:r w:rsidRPr="00E01957">
        <w:rPr>
          <w:highlight w:val="green"/>
          <w:u w:val="single"/>
        </w:rPr>
        <w:t>Responsive environments</w:t>
      </w:r>
      <w:r w:rsidRPr="00E01957">
        <w:rPr>
          <w:u w:val="single"/>
        </w:rPr>
        <w:t xml:space="preserve"> are said </w:t>
      </w:r>
      <w:r w:rsidRPr="00E01957">
        <w:rPr>
          <w:highlight w:val="green"/>
          <w:u w:val="single"/>
        </w:rPr>
        <w:t xml:space="preserve">to have </w:t>
      </w:r>
      <w:r w:rsidRPr="00E01957">
        <w:rPr>
          <w:b/>
          <w:bCs/>
          <w:highlight w:val="green"/>
          <w:u w:val="single"/>
        </w:rPr>
        <w:t>phenomenological impact</w:t>
      </w:r>
      <w:r w:rsidRPr="00E01957">
        <w:rPr>
          <w:highlight w:val="green"/>
          <w:u w:val="single"/>
        </w:rPr>
        <w:t>,</w:t>
      </w:r>
      <w:r w:rsidRPr="00E01957">
        <w:rPr>
          <w:u w:val="single"/>
        </w:rPr>
        <w:t xml:space="preserve"> “ meaning that </w:t>
      </w:r>
      <w:r w:rsidRPr="00E01957">
        <w:rPr>
          <w:highlight w:val="green"/>
          <w:u w:val="single"/>
        </w:rPr>
        <w:t>the body</w:t>
      </w:r>
      <w:r w:rsidRPr="00E01957">
        <w:rPr>
          <w:u w:val="single"/>
        </w:rPr>
        <w:t xml:space="preserve"> is able to directly </w:t>
      </w:r>
      <w:r w:rsidRPr="00E01957">
        <w:rPr>
          <w:highlight w:val="green"/>
          <w:u w:val="single"/>
        </w:rPr>
        <w:t>experience its environment</w:t>
      </w:r>
      <w:r w:rsidRPr="00E01957">
        <w:rPr>
          <w:u w:val="single"/>
        </w:rPr>
        <w:t xml:space="preserve"> in a very direct and personal way. ”</w:t>
      </w:r>
      <w:r w:rsidRPr="00E01957">
        <w:rPr>
          <w:sz w:val="8"/>
        </w:rPr>
        <w:t xml:space="preserve"> 67 By focusing on how the output of </w:t>
      </w:r>
      <w:r w:rsidRPr="00E01957">
        <w:rPr>
          <w:u w:val="single"/>
        </w:rPr>
        <w:t xml:space="preserve">the observer/participant is </w:t>
      </w:r>
      <w:r w:rsidRPr="00E01957">
        <w:rPr>
          <w:highlight w:val="green"/>
          <w:u w:val="single"/>
        </w:rPr>
        <w:t>able to reconfigure</w:t>
      </w:r>
      <w:r w:rsidRPr="00E01957">
        <w:rPr>
          <w:u w:val="single"/>
        </w:rPr>
        <w:t xml:space="preserve"> the relationship between </w:t>
      </w:r>
      <w:r w:rsidRPr="00E01957">
        <w:rPr>
          <w:highlight w:val="green"/>
          <w:u w:val="single"/>
        </w:rPr>
        <w:t>the input and the output</w:t>
      </w:r>
      <w:r w:rsidRPr="00E01957">
        <w:rPr>
          <w:u w:val="single"/>
        </w:rPr>
        <w:t>, responsive environment projects</w:t>
      </w:r>
      <w:r w:rsidRPr="00E01957">
        <w:rPr>
          <w:sz w:val="8"/>
        </w:rPr>
        <w:t xml:space="preserve">, such as the sound installation Volume by UVA, do not require people to understand the algorithmic model in order to become part of the overall architecture. From the standpoint of computation, this general space of experience is instead the space of randomness, of </w:t>
      </w:r>
      <w:proofErr w:type="spellStart"/>
      <w:r w:rsidRPr="00E01957">
        <w:rPr>
          <w:sz w:val="8"/>
        </w:rPr>
        <w:t>unsynthesizable</w:t>
      </w:r>
      <w:proofErr w:type="spellEnd"/>
      <w:r w:rsidRPr="00E01957">
        <w:rPr>
          <w:sz w:val="8"/>
        </w:rPr>
        <w:t xml:space="preserve"> quantities that are common to all actualities. The oneness of the space of experience is therefore a quantum defined by the primacy of incomputable quantities, whose discrete infinities (or Omega probabilities) infect the binary sequences of soft thought. </w:t>
      </w:r>
      <w:r w:rsidRPr="00E01957">
        <w:rPr>
          <w:u w:val="single"/>
        </w:rPr>
        <w:t xml:space="preserve">Random quantities are not simply </w:t>
      </w:r>
      <w:r w:rsidRPr="00E01957">
        <w:rPr>
          <w:highlight w:val="green"/>
          <w:u w:val="single"/>
        </w:rPr>
        <w:t xml:space="preserve">designed in a </w:t>
      </w:r>
      <w:r w:rsidRPr="00E01957">
        <w:rPr>
          <w:b/>
          <w:bCs/>
          <w:highlight w:val="green"/>
          <w:u w:val="single"/>
        </w:rPr>
        <w:t>software program</w:t>
      </w:r>
      <w:r w:rsidRPr="00E01957">
        <w:rPr>
          <w:u w:val="single"/>
        </w:rPr>
        <w:t xml:space="preserve">, but are internal anomalies </w:t>
      </w:r>
      <w:r w:rsidRPr="00E01957">
        <w:rPr>
          <w:highlight w:val="green"/>
          <w:u w:val="single"/>
        </w:rPr>
        <w:t>that connect</w:t>
      </w:r>
      <w:r w:rsidRPr="00E01957">
        <w:rPr>
          <w:u w:val="single"/>
        </w:rPr>
        <w:t xml:space="preserve"> actualities without the latter becoming synthesized </w:t>
      </w:r>
      <w:r w:rsidRPr="00E01957">
        <w:rPr>
          <w:highlight w:val="green"/>
          <w:u w:val="single"/>
        </w:rPr>
        <w:t>into one form</w:t>
      </w:r>
      <w:r w:rsidRPr="00E01957">
        <w:rPr>
          <w:sz w:val="8"/>
        </w:rPr>
        <w:t xml:space="preserve">, regardless of whether it involves neural, electrochemical, or digital computation. </w:t>
      </w:r>
      <w:r w:rsidRPr="00E01957">
        <w:rPr>
          <w:u w:val="single"/>
        </w:rPr>
        <w:t xml:space="preserve">This is not to deny reality to </w:t>
      </w:r>
      <w:r w:rsidRPr="00E01957">
        <w:rPr>
          <w:highlight w:val="green"/>
          <w:u w:val="single"/>
        </w:rPr>
        <w:t xml:space="preserve">the </w:t>
      </w:r>
      <w:r w:rsidRPr="00E01957">
        <w:rPr>
          <w:b/>
          <w:bCs/>
          <w:highlight w:val="green"/>
          <w:u w:val="single"/>
          <w:bdr w:val="single" w:sz="4" w:space="0" w:color="auto"/>
        </w:rPr>
        <w:t>biophysical</w:t>
      </w:r>
      <w:r w:rsidRPr="00E01957">
        <w:rPr>
          <w:highlight w:val="green"/>
          <w:u w:val="single"/>
          <w:bdr w:val="single" w:sz="4" w:space="0" w:color="auto"/>
        </w:rPr>
        <w:t xml:space="preserve"> and </w:t>
      </w:r>
      <w:proofErr w:type="spellStart"/>
      <w:r w:rsidRPr="00E01957">
        <w:rPr>
          <w:b/>
          <w:bCs/>
          <w:highlight w:val="green"/>
          <w:u w:val="single"/>
          <w:bdr w:val="single" w:sz="4" w:space="0" w:color="auto"/>
        </w:rPr>
        <w:t>biodigital</w:t>
      </w:r>
      <w:proofErr w:type="spellEnd"/>
      <w:r w:rsidRPr="00E01957">
        <w:rPr>
          <w:highlight w:val="green"/>
          <w:u w:val="single"/>
          <w:bdr w:val="single" w:sz="4" w:space="0" w:color="auto"/>
        </w:rPr>
        <w:t xml:space="preserve"> architectures of thought</w:t>
      </w:r>
      <w:r w:rsidRPr="00E01957">
        <w:rPr>
          <w:u w:val="single"/>
        </w:rPr>
        <w:t>, by privileging a mathematical ontology wherein eternal forms or ideas remain incorruptible and distinct from matter.</w:t>
      </w:r>
      <w:r w:rsidRPr="00E01957">
        <w:rPr>
          <w:sz w:val="8"/>
        </w:rPr>
        <w:t xml:space="preserve"> On the contrary</w:t>
      </w:r>
      <w:r w:rsidRPr="00E01957">
        <w:rPr>
          <w:u w:val="single"/>
        </w:rPr>
        <w:t xml:space="preserve">, </w:t>
      </w:r>
      <w:r w:rsidRPr="00E01957">
        <w:rPr>
          <w:b/>
          <w:bCs/>
          <w:highlight w:val="green"/>
          <w:u w:val="single"/>
        </w:rPr>
        <w:t>soft thought</w:t>
      </w:r>
      <w:r w:rsidRPr="00E01957">
        <w:rPr>
          <w:u w:val="single"/>
        </w:rPr>
        <w:t xml:space="preserve"> as immanent experience can only </w:t>
      </w:r>
      <w:r w:rsidRPr="00E01957">
        <w:rPr>
          <w:highlight w:val="green"/>
          <w:u w:val="single"/>
        </w:rPr>
        <w:t>reveal</w:t>
      </w:r>
      <w:r w:rsidRPr="00E01957">
        <w:rPr>
          <w:u w:val="single"/>
        </w:rPr>
        <w:t xml:space="preserve"> that </w:t>
      </w:r>
      <w:r w:rsidRPr="00E01957">
        <w:rPr>
          <w:b/>
          <w:bCs/>
          <w:highlight w:val="green"/>
          <w:u w:val="single"/>
        </w:rPr>
        <w:t>incomputable quantities</w:t>
      </w:r>
      <w:r w:rsidRPr="00E01957">
        <w:rPr>
          <w:u w:val="single"/>
        </w:rPr>
        <w:t xml:space="preserve"> infect, but do not constitute, physical, biological, and technological actualities.</w:t>
      </w:r>
      <w:r w:rsidRPr="00E01957">
        <w:rPr>
          <w:sz w:val="8"/>
        </w:rPr>
        <w:t xml:space="preserve"> The contagious architecture of these quantic infinities turns the computational grid into a Swiss cheese of irregular holes, rough edges, and blind spots. From this standpoint, computation can no longer be saved from the uncertainties of unknown worlds, but has instead become as open to contingencies as biological and physical fields of knowledge. </w:t>
      </w:r>
      <w:r w:rsidRPr="00E01957">
        <w:rPr>
          <w:highlight w:val="green"/>
          <w:u w:val="single"/>
        </w:rPr>
        <w:t>This means</w:t>
      </w:r>
      <w:r w:rsidRPr="00E01957">
        <w:rPr>
          <w:u w:val="single"/>
        </w:rPr>
        <w:t xml:space="preserve"> that </w:t>
      </w:r>
      <w:r w:rsidRPr="00E01957">
        <w:rPr>
          <w:highlight w:val="green"/>
          <w:u w:val="single"/>
        </w:rPr>
        <w:t xml:space="preserve">the </w:t>
      </w:r>
      <w:r w:rsidRPr="00E01957">
        <w:rPr>
          <w:b/>
          <w:bCs/>
          <w:highlight w:val="green"/>
          <w:u w:val="single"/>
          <w:bdr w:val="single" w:sz="4" w:space="0" w:color="auto"/>
        </w:rPr>
        <w:t>epistemological investigation</w:t>
      </w:r>
      <w:r w:rsidRPr="00E01957">
        <w:rPr>
          <w:highlight w:val="green"/>
          <w:u w:val="single"/>
          <w:bdr w:val="single" w:sz="4" w:space="0" w:color="auto"/>
        </w:rPr>
        <w:t xml:space="preserve"> into </w:t>
      </w:r>
      <w:r w:rsidRPr="00E01957">
        <w:rPr>
          <w:b/>
          <w:bCs/>
          <w:highlight w:val="green"/>
          <w:u w:val="single"/>
          <w:bdr w:val="single" w:sz="4" w:space="0" w:color="auto"/>
        </w:rPr>
        <w:t>neurocomputational</w:t>
      </w:r>
      <w:r w:rsidRPr="00E01957">
        <w:rPr>
          <w:b/>
          <w:bCs/>
          <w:highlight w:val="green"/>
          <w:u w:val="single"/>
        </w:rPr>
        <w:t xml:space="preserve"> architectures</w:t>
      </w:r>
      <w:r w:rsidRPr="00E01957">
        <w:rPr>
          <w:highlight w:val="green"/>
          <w:u w:val="single"/>
        </w:rPr>
        <w:t xml:space="preserve"> of thought cannot circumvent</w:t>
      </w:r>
      <w:r w:rsidRPr="00E01957">
        <w:rPr>
          <w:u w:val="single"/>
        </w:rPr>
        <w:t xml:space="preserve"> the speculative drive toward unknown thoughts and unprecedented occasions of experience.</w:t>
      </w:r>
      <w:r w:rsidRPr="00E01957">
        <w:rPr>
          <w:sz w:val="8"/>
        </w:rPr>
        <w:t xml:space="preserve"> Similarly, if </w:t>
      </w:r>
      <w:r w:rsidRPr="00E01957">
        <w:rPr>
          <w:b/>
          <w:bCs/>
          <w:highlight w:val="green"/>
          <w:u w:val="single"/>
        </w:rPr>
        <w:t>neuroarchitecture</w:t>
      </w:r>
      <w:r w:rsidRPr="00E01957">
        <w:rPr>
          <w:u w:val="single"/>
        </w:rPr>
        <w:t xml:space="preserve"> is a way </w:t>
      </w:r>
      <w:r w:rsidRPr="00E01957">
        <w:rPr>
          <w:highlight w:val="green"/>
          <w:u w:val="single"/>
        </w:rPr>
        <w:t xml:space="preserve">to grasp the </w:t>
      </w:r>
      <w:r w:rsidRPr="00E01957">
        <w:rPr>
          <w:b/>
          <w:bCs/>
          <w:highlight w:val="green"/>
          <w:u w:val="single"/>
          <w:bdr w:val="single" w:sz="4" w:space="0" w:color="auto"/>
        </w:rPr>
        <w:t>aesthetic impact</w:t>
      </w:r>
      <w:r w:rsidRPr="00E01957">
        <w:rPr>
          <w:highlight w:val="green"/>
          <w:u w:val="single"/>
          <w:bdr w:val="single" w:sz="4" w:space="0" w:color="auto"/>
        </w:rPr>
        <w:t xml:space="preserve"> of </w:t>
      </w:r>
      <w:r w:rsidRPr="00E01957">
        <w:rPr>
          <w:b/>
          <w:bCs/>
          <w:highlight w:val="green"/>
          <w:u w:val="single"/>
          <w:bdr w:val="single" w:sz="4" w:space="0" w:color="auto"/>
        </w:rPr>
        <w:t>software</w:t>
      </w:r>
      <w:r w:rsidRPr="00E01957">
        <w:rPr>
          <w:highlight w:val="green"/>
          <w:u w:val="single"/>
        </w:rPr>
        <w:t xml:space="preserve"> in spatial design</w:t>
      </w:r>
      <w:r w:rsidRPr="00E01957">
        <w:rPr>
          <w:u w:val="single"/>
        </w:rPr>
        <w:t xml:space="preserve">, it will have </w:t>
      </w:r>
      <w:r w:rsidRPr="00E01957">
        <w:rPr>
          <w:highlight w:val="green"/>
          <w:u w:val="single"/>
        </w:rPr>
        <w:t xml:space="preserve">to venture </w:t>
      </w:r>
      <w:r w:rsidRPr="00E01957">
        <w:rPr>
          <w:b/>
          <w:bCs/>
          <w:highlight w:val="green"/>
          <w:u w:val="single"/>
          <w:bdr w:val="single" w:sz="4" w:space="0" w:color="auto"/>
        </w:rPr>
        <w:t>beyond neurophenomenological</w:t>
      </w:r>
      <w:r w:rsidRPr="00E01957">
        <w:rPr>
          <w:highlight w:val="green"/>
          <w:u w:val="single"/>
          <w:bdr w:val="single" w:sz="4" w:space="0" w:color="auto"/>
        </w:rPr>
        <w:t xml:space="preserve"> </w:t>
      </w:r>
      <w:r w:rsidRPr="00E01957">
        <w:rPr>
          <w:b/>
          <w:bCs/>
          <w:highlight w:val="green"/>
          <w:u w:val="single"/>
          <w:bdr w:val="single" w:sz="4" w:space="0" w:color="auto"/>
        </w:rPr>
        <w:t>cognition</w:t>
      </w:r>
      <w:r w:rsidRPr="00E01957">
        <w:rPr>
          <w:highlight w:val="green"/>
          <w:u w:val="single"/>
        </w:rPr>
        <w:t xml:space="preserve"> by </w:t>
      </w:r>
      <w:proofErr w:type="spellStart"/>
      <w:r w:rsidRPr="00E01957">
        <w:rPr>
          <w:highlight w:val="green"/>
          <w:u w:val="single"/>
        </w:rPr>
        <w:t>countereffectuating</w:t>
      </w:r>
      <w:proofErr w:type="spellEnd"/>
      <w:r w:rsidRPr="00E01957">
        <w:rPr>
          <w:highlight w:val="green"/>
          <w:u w:val="single"/>
        </w:rPr>
        <w:t xml:space="preserve"> </w:t>
      </w:r>
      <w:proofErr w:type="spellStart"/>
      <w:r w:rsidRPr="00E01957">
        <w:rPr>
          <w:highlight w:val="green"/>
          <w:u w:val="single"/>
        </w:rPr>
        <w:t>neurophysical</w:t>
      </w:r>
      <w:proofErr w:type="spellEnd"/>
      <w:r w:rsidRPr="00E01957">
        <w:rPr>
          <w:highlight w:val="green"/>
          <w:u w:val="single"/>
        </w:rPr>
        <w:t xml:space="preserve"> architecture</w:t>
      </w:r>
      <w:r w:rsidRPr="00E01957">
        <w:rPr>
          <w:u w:val="single"/>
        </w:rPr>
        <w:t xml:space="preserve"> with the actualities of soft thought. By suspending the relational circuit between the world and the brain, </w:t>
      </w:r>
      <w:r w:rsidRPr="00E01957">
        <w:rPr>
          <w:highlight w:val="green"/>
          <w:u w:val="single"/>
        </w:rPr>
        <w:t>soft thought</w:t>
      </w:r>
      <w:r w:rsidRPr="00E01957">
        <w:rPr>
          <w:u w:val="single"/>
        </w:rPr>
        <w:t xml:space="preserve"> will not simply work to </w:t>
      </w:r>
      <w:r w:rsidRPr="00E01957">
        <w:rPr>
          <w:highlight w:val="green"/>
          <w:u w:val="single"/>
        </w:rPr>
        <w:t>guarantee the transmission of information</w:t>
      </w:r>
      <w:r w:rsidRPr="00E01957">
        <w:rPr>
          <w:u w:val="single"/>
        </w:rPr>
        <w:t xml:space="preserve"> from one terminus to another </w:t>
      </w:r>
      <w:r w:rsidRPr="00E01957">
        <w:rPr>
          <w:highlight w:val="green"/>
          <w:u w:val="single"/>
        </w:rPr>
        <w:t>by cutting a</w:t>
      </w:r>
      <w:r w:rsidRPr="00E01957">
        <w:rPr>
          <w:u w:val="single"/>
        </w:rPr>
        <w:t xml:space="preserve"> clear </w:t>
      </w:r>
      <w:r w:rsidRPr="00E01957">
        <w:rPr>
          <w:highlight w:val="green"/>
          <w:u w:val="single"/>
        </w:rPr>
        <w:t>passage through</w:t>
      </w:r>
      <w:r w:rsidRPr="00E01957">
        <w:rPr>
          <w:u w:val="single"/>
        </w:rPr>
        <w:t xml:space="preserve"> the clutter of bodies, </w:t>
      </w:r>
      <w:r w:rsidRPr="00E01957">
        <w:rPr>
          <w:highlight w:val="green"/>
          <w:u w:val="single"/>
        </w:rPr>
        <w:t>machines</w:t>
      </w:r>
      <w:r w:rsidRPr="00E01957">
        <w:rPr>
          <w:u w:val="single"/>
        </w:rPr>
        <w:t xml:space="preserve">, locations, and climates. </w:t>
      </w:r>
      <w:r w:rsidRPr="00E01957">
        <w:rPr>
          <w:sz w:val="8"/>
        </w:rPr>
        <w:t xml:space="preserve">Similarly, soft thought is not equivalent to the </w:t>
      </w:r>
      <w:proofErr w:type="gramStart"/>
      <w:r w:rsidRPr="00E01957">
        <w:rPr>
          <w:sz w:val="8"/>
        </w:rPr>
        <w:t>“ datafication</w:t>
      </w:r>
      <w:proofErr w:type="gramEnd"/>
      <w:r w:rsidRPr="00E01957">
        <w:rPr>
          <w:sz w:val="8"/>
        </w:rPr>
        <w:t xml:space="preserve"> ”of things and cannot be contained within data (e.g., images, texts, code, and speech). Instead, </w:t>
      </w:r>
      <w:r w:rsidRPr="00E01957">
        <w:rPr>
          <w:u w:val="single"/>
        </w:rPr>
        <w:t xml:space="preserve">soft thought implies </w:t>
      </w:r>
      <w:r w:rsidRPr="00E01957">
        <w:rPr>
          <w:highlight w:val="green"/>
          <w:u w:val="single"/>
        </w:rPr>
        <w:t xml:space="preserve">an algorithmic aesthetics proper to </w:t>
      </w:r>
      <w:r w:rsidRPr="00E01957">
        <w:rPr>
          <w:b/>
          <w:bCs/>
          <w:highlight w:val="green"/>
          <w:u w:val="single"/>
        </w:rPr>
        <w:t>computational space</w:t>
      </w:r>
      <w:r w:rsidRPr="00E01957">
        <w:rPr>
          <w:u w:val="single"/>
        </w:rPr>
        <w:t xml:space="preserve">, </w:t>
      </w:r>
      <w:r w:rsidRPr="00E01957">
        <w:rPr>
          <w:highlight w:val="green"/>
          <w:u w:val="single"/>
        </w:rPr>
        <w:t>revealing</w:t>
      </w:r>
      <w:r w:rsidRPr="00E01957">
        <w:rPr>
          <w:u w:val="single"/>
        </w:rPr>
        <w:t xml:space="preserve"> that incomputable quanta are in the foreground of our </w:t>
      </w:r>
      <w:r w:rsidRPr="00E01957">
        <w:rPr>
          <w:b/>
          <w:bCs/>
          <w:highlight w:val="green"/>
          <w:u w:val="single"/>
        </w:rPr>
        <w:t>programming culture</w:t>
      </w:r>
      <w:r w:rsidRPr="00E01957">
        <w:rPr>
          <w:highlight w:val="green"/>
          <w:u w:val="single"/>
        </w:rPr>
        <w:t>.</w:t>
      </w:r>
      <w:r w:rsidRPr="00E01957">
        <w:rPr>
          <w:u w:val="single"/>
        </w:rPr>
        <w:t xml:space="preserve"> </w:t>
      </w:r>
      <w:r w:rsidRPr="00E01957">
        <w:rPr>
          <w:sz w:val="8"/>
        </w:rPr>
        <w:t xml:space="preserve">From another standpoint, </w:t>
      </w:r>
      <w:r w:rsidRPr="00E01957">
        <w:rPr>
          <w:u w:val="single"/>
        </w:rPr>
        <w:t xml:space="preserve">the emphasis on the new tendencies of </w:t>
      </w:r>
      <w:r w:rsidRPr="00E01957">
        <w:rPr>
          <w:b/>
          <w:bCs/>
          <w:highlight w:val="green"/>
          <w:u w:val="single"/>
        </w:rPr>
        <w:t>algorithms</w:t>
      </w:r>
      <w:r w:rsidRPr="00E01957">
        <w:rPr>
          <w:u w:val="single"/>
        </w:rPr>
        <w:t xml:space="preserve"> to be </w:t>
      </w:r>
      <w:r w:rsidRPr="00E01957">
        <w:rPr>
          <w:highlight w:val="green"/>
          <w:u w:val="single"/>
        </w:rPr>
        <w:t>overshadowed by</w:t>
      </w:r>
      <w:r w:rsidRPr="00E01957">
        <w:rPr>
          <w:u w:val="single"/>
        </w:rPr>
        <w:t xml:space="preserve"> infinite volumes of </w:t>
      </w:r>
      <w:r w:rsidRPr="00E01957">
        <w:rPr>
          <w:highlight w:val="green"/>
          <w:u w:val="single"/>
        </w:rPr>
        <w:t>data</w:t>
      </w:r>
      <w:r w:rsidRPr="00E01957">
        <w:rPr>
          <w:u w:val="single"/>
        </w:rPr>
        <w:t xml:space="preserve"> explains the ingression of </w:t>
      </w:r>
      <w:r w:rsidRPr="00E01957">
        <w:rPr>
          <w:b/>
          <w:bCs/>
          <w:highlight w:val="green"/>
          <w:u w:val="single"/>
        </w:rPr>
        <w:t>computational logic</w:t>
      </w:r>
      <w:r w:rsidRPr="00E01957">
        <w:rPr>
          <w:highlight w:val="green"/>
          <w:u w:val="single"/>
        </w:rPr>
        <w:t xml:space="preserve"> into </w:t>
      </w:r>
      <w:r w:rsidRPr="00E01957">
        <w:rPr>
          <w:b/>
          <w:bCs/>
          <w:highlight w:val="green"/>
          <w:u w:val="single"/>
        </w:rPr>
        <w:t>culture</w:t>
      </w:r>
      <w:r w:rsidRPr="00E01957">
        <w:rPr>
          <w:u w:val="single"/>
        </w:rPr>
        <w:t>.</w:t>
      </w:r>
      <w:r w:rsidRPr="00E01957">
        <w:rPr>
          <w:sz w:val="8"/>
        </w:rPr>
        <w:t xml:space="preserve"> What is important here is not that </w:t>
      </w:r>
      <w:r w:rsidRPr="00E01957">
        <w:rPr>
          <w:u w:val="single"/>
        </w:rPr>
        <w:t xml:space="preserve">culture has become </w:t>
      </w:r>
      <w:r w:rsidRPr="00E01957">
        <w:rPr>
          <w:b/>
          <w:bCs/>
          <w:highlight w:val="green"/>
          <w:u w:val="single"/>
        </w:rPr>
        <w:t>doomed</w:t>
      </w:r>
      <w:r w:rsidRPr="00E01957">
        <w:rPr>
          <w:highlight w:val="green"/>
          <w:u w:val="single"/>
        </w:rPr>
        <w:t xml:space="preserve"> by the </w:t>
      </w:r>
      <w:r w:rsidRPr="00E01957">
        <w:rPr>
          <w:b/>
          <w:bCs/>
          <w:highlight w:val="green"/>
          <w:u w:val="single"/>
        </w:rPr>
        <w:t>automated rules</w:t>
      </w:r>
      <w:r w:rsidRPr="00E01957">
        <w:rPr>
          <w:u w:val="single"/>
        </w:rPr>
        <w:t xml:space="preserve"> that transform its variety of expressions into data that can be classified, profiled, and consumed. </w:t>
      </w:r>
      <w:r w:rsidRPr="00E01957">
        <w:rPr>
          <w:sz w:val="8"/>
        </w:rPr>
        <w:t xml:space="preserve">Instead, the addition of random quantities to finite procedures turns automation into a computational adventure resulting in the determination of new cultural actualities. Instead of being exhausted by the formalism of rules or symbols that execute instructions, automated processing requires a </w:t>
      </w:r>
      <w:proofErr w:type="spellStart"/>
      <w:r w:rsidRPr="00E01957">
        <w:rPr>
          <w:sz w:val="8"/>
        </w:rPr>
        <w:t>semiopen</w:t>
      </w:r>
      <w:proofErr w:type="spellEnd"/>
      <w:r w:rsidRPr="00E01957">
        <w:rPr>
          <w:sz w:val="8"/>
        </w:rPr>
        <w:t xml:space="preserve"> architecture of axioms, whereby existing postulates are there to be superseded by others that can transform infinite quantities into contingent probabilities. Incompleteness in axiomatics thus brings to light the fact that automated processing is not predeterminate, but rather tends toward new determinations. In making this claim I do not intend to suggest that computation can now explain culture, aesthetics, and thought because it can account for change. My contention is rather that </w:t>
      </w:r>
      <w:r w:rsidRPr="00E01957">
        <w:rPr>
          <w:u w:val="single"/>
        </w:rPr>
        <w:t xml:space="preserve">there is </w:t>
      </w:r>
      <w:r w:rsidRPr="00E01957">
        <w:rPr>
          <w:highlight w:val="green"/>
          <w:u w:val="single"/>
        </w:rPr>
        <w:t xml:space="preserve">a </w:t>
      </w:r>
      <w:r w:rsidRPr="00E01957">
        <w:rPr>
          <w:b/>
          <w:bCs/>
          <w:highlight w:val="green"/>
          <w:u w:val="single"/>
        </w:rPr>
        <w:t>concrete culture</w:t>
      </w:r>
      <w:r w:rsidRPr="00E01957">
        <w:rPr>
          <w:highlight w:val="green"/>
          <w:u w:val="single"/>
        </w:rPr>
        <w:t xml:space="preserve">, an </w:t>
      </w:r>
      <w:r w:rsidRPr="00E01957">
        <w:rPr>
          <w:b/>
          <w:bCs/>
          <w:highlight w:val="green"/>
          <w:u w:val="single"/>
        </w:rPr>
        <w:t>aesthetic</w:t>
      </w:r>
      <w:r w:rsidRPr="00E01957">
        <w:rPr>
          <w:highlight w:val="green"/>
          <w:u w:val="single"/>
        </w:rPr>
        <w:t xml:space="preserve"> and</w:t>
      </w:r>
      <w:r w:rsidRPr="00E01957">
        <w:rPr>
          <w:u w:val="single"/>
        </w:rPr>
        <w:t xml:space="preserve"> a mode of </w:t>
      </w:r>
      <w:r w:rsidRPr="00E01957">
        <w:rPr>
          <w:highlight w:val="green"/>
          <w:u w:val="single"/>
        </w:rPr>
        <w:t>thought</w:t>
      </w:r>
      <w:r w:rsidRPr="00E01957">
        <w:rPr>
          <w:u w:val="single"/>
        </w:rPr>
        <w:t xml:space="preserve">, </w:t>
      </w:r>
      <w:r w:rsidRPr="00E01957">
        <w:rPr>
          <w:highlight w:val="green"/>
          <w:u w:val="single"/>
        </w:rPr>
        <w:t>specific to</w:t>
      </w:r>
      <w:r w:rsidRPr="00E01957">
        <w:rPr>
          <w:u w:val="single"/>
        </w:rPr>
        <w:t xml:space="preserve"> the </w:t>
      </w:r>
      <w:r w:rsidRPr="00E01957">
        <w:rPr>
          <w:highlight w:val="green"/>
          <w:u w:val="single"/>
        </w:rPr>
        <w:t>computational production</w:t>
      </w:r>
      <w:r w:rsidRPr="00E01957">
        <w:rPr>
          <w:u w:val="single"/>
        </w:rPr>
        <w:t xml:space="preserve"> of new probabilities.</w:t>
      </w:r>
      <w:r w:rsidRPr="00E01957">
        <w:rPr>
          <w:sz w:val="8"/>
        </w:rPr>
        <w:t xml:space="preserve"> Nevertheless, according to Neal Leach, the complexity and the dynamic capacities of discretely computed objects — a complexity and a </w:t>
      </w:r>
      <w:proofErr w:type="gramStart"/>
      <w:r w:rsidRPr="00E01957">
        <w:rPr>
          <w:sz w:val="8"/>
        </w:rPr>
        <w:t>dynamics</w:t>
      </w:r>
      <w:proofErr w:type="gramEnd"/>
      <w:r w:rsidRPr="00E01957">
        <w:rPr>
          <w:sz w:val="8"/>
        </w:rPr>
        <w:t xml:space="preserve"> that define new spatial relations — can only be </w:t>
      </w:r>
      <w:r w:rsidRPr="00E01957">
        <w:rPr>
          <w:highlight w:val="green"/>
          <w:u w:val="single"/>
        </w:rPr>
        <w:t>the result of</w:t>
      </w:r>
      <w:r w:rsidRPr="00E01957">
        <w:rPr>
          <w:u w:val="single"/>
        </w:rPr>
        <w:t xml:space="preserve"> autonomous </w:t>
      </w:r>
      <w:r w:rsidRPr="00E01957">
        <w:rPr>
          <w:b/>
          <w:bCs/>
          <w:highlight w:val="green"/>
          <w:u w:val="single"/>
        </w:rPr>
        <w:t>design agents</w:t>
      </w:r>
      <w:r w:rsidRPr="00E01957">
        <w:rPr>
          <w:u w:val="single"/>
        </w:rPr>
        <w:t xml:space="preserve"> which are able to self-organize.</w:t>
      </w:r>
      <w:r w:rsidRPr="00E01957">
        <w:rPr>
          <w:sz w:val="8"/>
        </w:rPr>
        <w:t xml:space="preserve"> 88 For an instance, Leach draws on the </w:t>
      </w:r>
      <w:proofErr w:type="spellStart"/>
      <w:r w:rsidRPr="00E01957">
        <w:rPr>
          <w:sz w:val="8"/>
        </w:rPr>
        <w:t>Kokkugia</w:t>
      </w:r>
      <w:proofErr w:type="spellEnd"/>
      <w:r w:rsidRPr="00E01957">
        <w:rPr>
          <w:sz w:val="8"/>
        </w:rPr>
        <w:t xml:space="preserve"> network of Australian architects, who have </w:t>
      </w:r>
      <w:proofErr w:type="spellStart"/>
      <w:r w:rsidRPr="00E01957">
        <w:rPr>
          <w:sz w:val="8"/>
        </w:rPr>
        <w:t>devel</w:t>
      </w:r>
      <w:proofErr w:type="spellEnd"/>
      <w:r w:rsidRPr="00E01957">
        <w:rPr>
          <w:sz w:val="8"/>
        </w:rPr>
        <w:t xml:space="preserve"> </w:t>
      </w:r>
      <w:proofErr w:type="spellStart"/>
      <w:r w:rsidRPr="00E01957">
        <w:rPr>
          <w:sz w:val="8"/>
        </w:rPr>
        <w:t>oped</w:t>
      </w:r>
      <w:proofErr w:type="spellEnd"/>
      <w:r w:rsidRPr="00E01957">
        <w:rPr>
          <w:sz w:val="8"/>
        </w:rPr>
        <w:t xml:space="preserve"> a multiagent design tool based on the notion of swarm intelligence. This multiagent system does not, however, simply simulate or map actual populations of agents in order to find optimal solutions for urban planning. On the contrary, </w:t>
      </w:r>
      <w:r w:rsidRPr="00E01957">
        <w:rPr>
          <w:u w:val="single"/>
        </w:rPr>
        <w:t xml:space="preserve">this is a flexible system based on self-generating objects-agents, </w:t>
      </w:r>
      <w:r w:rsidRPr="00E01957">
        <w:rPr>
          <w:highlight w:val="green"/>
          <w:u w:val="single"/>
        </w:rPr>
        <w:t xml:space="preserve">which </w:t>
      </w:r>
      <w:r w:rsidRPr="00E01957">
        <w:rPr>
          <w:b/>
          <w:bCs/>
          <w:highlight w:val="green"/>
          <w:u w:val="single"/>
        </w:rPr>
        <w:t>interact</w:t>
      </w:r>
      <w:r w:rsidRPr="00E01957">
        <w:rPr>
          <w:highlight w:val="green"/>
          <w:u w:val="single"/>
        </w:rPr>
        <w:t xml:space="preserve"> with one another</w:t>
      </w:r>
      <w:r w:rsidRPr="00E01957">
        <w:rPr>
          <w:u w:val="single"/>
        </w:rPr>
        <w:t xml:space="preserve"> and thus reveal spatial mobility.</w:t>
      </w:r>
      <w:r w:rsidRPr="00E01957">
        <w:rPr>
          <w:sz w:val="8"/>
        </w:rPr>
        <w:t xml:space="preserve"> To put it more simply: as digital computational models have become dynamic processes (driven by evolving and swarming algorithms), the Euclidean grid of discrete objects has turned into a continuous variation of form. </w:t>
      </w:r>
      <w:r w:rsidRPr="00E01957">
        <w:rPr>
          <w:u w:val="single"/>
        </w:rPr>
        <w:t xml:space="preserve">What is </w:t>
      </w:r>
      <w:r w:rsidRPr="00E01957">
        <w:rPr>
          <w:highlight w:val="green"/>
          <w:u w:val="single"/>
        </w:rPr>
        <w:t>at stake</w:t>
      </w:r>
      <w:r w:rsidRPr="00E01957">
        <w:rPr>
          <w:u w:val="single"/>
        </w:rPr>
        <w:t xml:space="preserve"> with these generative algorithms is that </w:t>
      </w:r>
      <w:r w:rsidRPr="00E01957">
        <w:rPr>
          <w:highlight w:val="green"/>
          <w:u w:val="single"/>
        </w:rPr>
        <w:t>the</w:t>
      </w:r>
      <w:r w:rsidRPr="00E01957">
        <w:rPr>
          <w:u w:val="single"/>
        </w:rPr>
        <w:t xml:space="preserve"> notion of </w:t>
      </w:r>
      <w:r w:rsidRPr="00E01957">
        <w:rPr>
          <w:highlight w:val="green"/>
          <w:u w:val="single"/>
        </w:rPr>
        <w:t>discreteness</w:t>
      </w:r>
      <w:r w:rsidRPr="00E01957">
        <w:rPr>
          <w:sz w:val="8"/>
        </w:rPr>
        <w:t xml:space="preserve"> (parts and objects defined by finite sets of instruction) has changed, and now includes a model of interactive agents that evolve in and through time. Nevertheless, this is not to say that these aqueous qualities confuse the singularity of water with that of oxygen. Since qualities are intrinsic to these objects, they are indissoluble from them, and yet irreducible to this or that particular object. From this example, it is not only evident that qualities define the indissoluble singularity of an object; it is also clear that quantities and their relations define the singularity of an object. For instance, </w:t>
      </w:r>
      <w:r w:rsidRPr="00E01957">
        <w:rPr>
          <w:u w:val="single"/>
        </w:rPr>
        <w:t xml:space="preserve">the molecule of water is composed of two atoms of hydrogen and one of oxygen. The hydrogen atoms are attached to one side of the oxygen atom, resulting in a water molecule that has a positive charge on the side of the hydrogen atoms and a negative charge on the other side, where the oxygen atom is. Since opposite electrical charges attract, water molecules will tend to attract each other, making water </w:t>
      </w:r>
      <w:proofErr w:type="gramStart"/>
      <w:r w:rsidRPr="00E01957">
        <w:rPr>
          <w:u w:val="single"/>
        </w:rPr>
        <w:t>“ sticky</w:t>
      </w:r>
      <w:proofErr w:type="gramEnd"/>
      <w:r w:rsidRPr="00E01957">
        <w:rPr>
          <w:u w:val="single"/>
        </w:rPr>
        <w:t xml:space="preserve">. </w:t>
      </w:r>
      <w:proofErr w:type="gramStart"/>
      <w:r w:rsidRPr="00E01957">
        <w:rPr>
          <w:u w:val="single"/>
        </w:rPr>
        <w:t>”But</w:t>
      </w:r>
      <w:proofErr w:type="gramEnd"/>
      <w:r w:rsidRPr="00E01957">
        <w:rPr>
          <w:u w:val="single"/>
        </w:rPr>
        <w:t xml:space="preserve"> these numerical and electrical quantities also compose other objects, and relate objects together.</w:t>
      </w:r>
      <w:r w:rsidRPr="00E01957">
        <w:rPr>
          <w:sz w:val="8"/>
        </w:rPr>
        <w:t xml:space="preserve"> Each and any object </w:t>
      </w:r>
      <w:proofErr w:type="gramStart"/>
      <w:r w:rsidRPr="00E01957">
        <w:rPr>
          <w:sz w:val="8"/>
        </w:rPr>
        <w:t>is</w:t>
      </w:r>
      <w:proofErr w:type="gramEnd"/>
      <w:r w:rsidRPr="00E01957">
        <w:rPr>
          <w:sz w:val="8"/>
        </w:rPr>
        <w:t xml:space="preserve"> indeed not only chemically composed of or related to another object; in addition, its algorithmic computations act to chemically constitute the operations of an object, which can also be generative of other objects and relations. This example could explain why </w:t>
      </w:r>
      <w:proofErr w:type="gramStart"/>
      <w:r w:rsidRPr="00E01957">
        <w:rPr>
          <w:sz w:val="8"/>
        </w:rPr>
        <w:t>Harman ’</w:t>
      </w:r>
      <w:proofErr w:type="gramEnd"/>
      <w:r w:rsidRPr="00E01957">
        <w:rPr>
          <w:sz w:val="8"/>
        </w:rPr>
        <w:t xml:space="preserve"> s theory of objects is relevant to the articulation of algorithmic objects, which are not simply quantities of physical qualities, but are themselves qualitative quantities. </w:t>
      </w:r>
      <w:r w:rsidRPr="00E01957">
        <w:rPr>
          <w:highlight w:val="green"/>
          <w:u w:val="single"/>
        </w:rPr>
        <w:t xml:space="preserve">For </w:t>
      </w:r>
      <w:r w:rsidRPr="00E01957">
        <w:rPr>
          <w:b/>
          <w:bCs/>
          <w:highlight w:val="green"/>
          <w:u w:val="single"/>
        </w:rPr>
        <w:t>cognitivism</w:t>
      </w:r>
      <w:r w:rsidRPr="00E01957">
        <w:rPr>
          <w:u w:val="single"/>
        </w:rPr>
        <w:t xml:space="preserve">, the condition for </w:t>
      </w:r>
      <w:r w:rsidRPr="00E01957">
        <w:rPr>
          <w:highlight w:val="green"/>
          <w:u w:val="single"/>
        </w:rPr>
        <w:t>algorithmic processing</w:t>
      </w:r>
      <w:r w:rsidRPr="00E01957">
        <w:rPr>
          <w:u w:val="single"/>
        </w:rPr>
        <w:t xml:space="preserve"> is any physical architecture that </w:t>
      </w:r>
      <w:r w:rsidRPr="00E01957">
        <w:rPr>
          <w:highlight w:val="green"/>
          <w:u w:val="single"/>
        </w:rPr>
        <w:t xml:space="preserve">runs the </w:t>
      </w:r>
      <w:r w:rsidRPr="00E01957">
        <w:rPr>
          <w:b/>
          <w:bCs/>
          <w:highlight w:val="green"/>
          <w:u w:val="single"/>
        </w:rPr>
        <w:t>instructions</w:t>
      </w:r>
      <w:r w:rsidRPr="00E01957">
        <w:rPr>
          <w:highlight w:val="green"/>
          <w:u w:val="single"/>
        </w:rPr>
        <w:t xml:space="preserve"> through</w:t>
      </w:r>
      <w:r w:rsidRPr="00E01957">
        <w:rPr>
          <w:u w:val="single"/>
        </w:rPr>
        <w:t xml:space="preserve"> the connection of </w:t>
      </w:r>
      <w:r w:rsidRPr="00E01957">
        <w:rPr>
          <w:highlight w:val="green"/>
          <w:u w:val="single"/>
        </w:rPr>
        <w:t>data</w:t>
      </w:r>
      <w:r w:rsidRPr="00E01957">
        <w:rPr>
          <w:u w:val="single"/>
        </w:rPr>
        <w:t xml:space="preserve"> that form a neural network;</w:t>
      </w:r>
      <w:r w:rsidRPr="00E01957">
        <w:rPr>
          <w:sz w:val="8"/>
        </w:rPr>
        <w:t xml:space="preserve"> for </w:t>
      </w:r>
      <w:proofErr w:type="spellStart"/>
      <w:r w:rsidRPr="00E01957">
        <w:rPr>
          <w:sz w:val="8"/>
        </w:rPr>
        <w:t>enactivism</w:t>
      </w:r>
      <w:proofErr w:type="spellEnd"/>
      <w:r w:rsidRPr="00E01957">
        <w:rPr>
          <w:sz w:val="8"/>
        </w:rPr>
        <w:t xml:space="preserve">, this condition is an environment in which the neural structure of cognition is dynamically triggered through sensorimotor perception. </w:t>
      </w:r>
      <w:proofErr w:type="gramStart"/>
      <w:r w:rsidRPr="00E01957">
        <w:rPr>
          <w:u w:val="single"/>
        </w:rPr>
        <w:t>Thus</w:t>
      </w:r>
      <w:proofErr w:type="gramEnd"/>
      <w:r w:rsidRPr="00E01957">
        <w:rPr>
          <w:u w:val="single"/>
        </w:rPr>
        <w:t xml:space="preserve"> while for cognitivism algorithmic processing is equivalent to cognitive states, for </w:t>
      </w:r>
      <w:proofErr w:type="spellStart"/>
      <w:r w:rsidRPr="00E01957">
        <w:rPr>
          <w:u w:val="single"/>
        </w:rPr>
        <w:t>enactivism</w:t>
      </w:r>
      <w:proofErr w:type="spellEnd"/>
      <w:r w:rsidRPr="00E01957">
        <w:rPr>
          <w:u w:val="single"/>
        </w:rPr>
        <w:t xml:space="preserve"> </w:t>
      </w:r>
      <w:r w:rsidRPr="00E01957">
        <w:rPr>
          <w:highlight w:val="green"/>
          <w:u w:val="single"/>
        </w:rPr>
        <w:t xml:space="preserve">it is the effect of being </w:t>
      </w:r>
      <w:r w:rsidRPr="00E01957">
        <w:rPr>
          <w:b/>
          <w:bCs/>
          <w:highlight w:val="green"/>
          <w:u w:val="single"/>
        </w:rPr>
        <w:t>embedded</w:t>
      </w:r>
      <w:r w:rsidRPr="00E01957">
        <w:rPr>
          <w:highlight w:val="green"/>
          <w:u w:val="single"/>
        </w:rPr>
        <w:t xml:space="preserve"> within an environment</w:t>
      </w:r>
      <w:r w:rsidRPr="00E01957">
        <w:rPr>
          <w:u w:val="single"/>
        </w:rPr>
        <w:t xml:space="preserve"> that allows cognitive states (as neural changes) to emerge. </w:t>
      </w:r>
      <w:r w:rsidRPr="00E01957">
        <w:rPr>
          <w:sz w:val="8"/>
        </w:rPr>
        <w:t xml:space="preserve">Consequently, and although </w:t>
      </w:r>
      <w:r w:rsidRPr="00E01957">
        <w:rPr>
          <w:highlight w:val="green"/>
          <w:u w:val="single"/>
        </w:rPr>
        <w:t>they offer</w:t>
      </w:r>
      <w:r w:rsidRPr="00E01957">
        <w:rPr>
          <w:u w:val="single"/>
        </w:rPr>
        <w:t xml:space="preserve"> what seem to be </w:t>
      </w:r>
      <w:r w:rsidRPr="00E01957">
        <w:rPr>
          <w:b/>
          <w:bCs/>
          <w:highlight w:val="green"/>
          <w:u w:val="single"/>
          <w:bdr w:val="single" w:sz="4" w:space="0" w:color="auto"/>
        </w:rPr>
        <w:t>incompatible ontological frameworks</w:t>
      </w:r>
      <w:r w:rsidRPr="00E01957">
        <w:rPr>
          <w:u w:val="single"/>
        </w:rPr>
        <w:t>, both approaches conceive of algorithms as executable procedures, as codes that perform thoughts upon a material substratum,</w:t>
      </w:r>
      <w:r w:rsidRPr="00E01957">
        <w:rPr>
          <w:sz w:val="8"/>
        </w:rPr>
        <w:t xml:space="preserve"> or which cause thoughts to emerge from the latter. Yet </w:t>
      </w:r>
      <w:r w:rsidRPr="00E01957">
        <w:rPr>
          <w:u w:val="single"/>
        </w:rPr>
        <w:t>regardless of whether these thoughts emerge from neural connections or are constructed throughout the sensorimotor schema of perception, algorithmic procedures remain the executers of thought. In short, the conditions for algorithmic processing are established by the sense in which the physical architecture of the brain is always already set to ensure the performance of thought.</w:t>
      </w:r>
      <w:r w:rsidRPr="00E01957">
        <w:rPr>
          <w:sz w:val="8"/>
        </w:rPr>
        <w:t xml:space="preserve"> What is missing from these approaches is the possibility of conceiving algorithmic processing as a mode of thought, an expression or finite actuality, and not as the instrument through which thought can be performed, whether through neural nets or enacted via embodiment. </w:t>
      </w:r>
      <w:r w:rsidRPr="00E01957">
        <w:rPr>
          <w:u w:val="single"/>
        </w:rPr>
        <w:t>This means that if computation does not explain cognition, then it is also problematic to describe cognition as a totalizing function of thought defining the “ autonomy and intentionality of life . . . that encompasses the organism, one ’ s subjectively lived body, and the life-world.</w:t>
      </w:r>
      <w:r w:rsidRPr="00E01957">
        <w:rPr>
          <w:sz w:val="8"/>
        </w:rPr>
        <w:t xml:space="preserve"> ” </w:t>
      </w:r>
      <w:r w:rsidRPr="00E01957">
        <w:rPr>
          <w:u w:val="single"/>
        </w:rPr>
        <w:t xml:space="preserve">24 Algorithmic modes of thought must be conceived away from mere mechanical (or predetermined) functions, and yet they cannot simply be replaced with the </w:t>
      </w:r>
      <w:proofErr w:type="spellStart"/>
      <w:r w:rsidRPr="00E01957">
        <w:rPr>
          <w:u w:val="single"/>
        </w:rPr>
        <w:t>ontobiological</w:t>
      </w:r>
      <w:proofErr w:type="spellEnd"/>
      <w:r w:rsidRPr="00E01957">
        <w:rPr>
          <w:u w:val="single"/>
        </w:rPr>
        <w:t xml:space="preserve"> ground enacting thought as the full force of life.</w:t>
      </w:r>
      <w:r w:rsidRPr="00E01957">
        <w:rPr>
          <w:sz w:val="8"/>
        </w:rPr>
        <w:t xml:space="preserve"> Neither mechanical functionalism nor embedded vitalism can explain the persistence of algorithms as actual modes of thought or as finite expressions of infinities. But how can we account for these modes of thought away from mechanistic and vitalist conditions? How can we explain algorithmic thought as an actual mode determined by its own prehension of the infinite infinities of thought? It is impossible to deny that </w:t>
      </w:r>
      <w:r w:rsidRPr="00E01957">
        <w:rPr>
          <w:b/>
          <w:bCs/>
          <w:highlight w:val="green"/>
          <w:u w:val="single"/>
        </w:rPr>
        <w:t>algorithmic architecture</w:t>
      </w:r>
      <w:r w:rsidRPr="00E01957">
        <w:rPr>
          <w:u w:val="single"/>
        </w:rPr>
        <w:t xml:space="preserve"> has become </w:t>
      </w:r>
      <w:r w:rsidRPr="00E01957">
        <w:rPr>
          <w:highlight w:val="green"/>
          <w:u w:val="single"/>
        </w:rPr>
        <w:t xml:space="preserve">the expression of a </w:t>
      </w:r>
      <w:r w:rsidRPr="00E01957">
        <w:rPr>
          <w:b/>
          <w:bCs/>
          <w:highlight w:val="green"/>
          <w:u w:val="single"/>
          <w:bdr w:val="single" w:sz="4" w:space="0" w:color="auto"/>
        </w:rPr>
        <w:t>neurocognitive model</w:t>
      </w:r>
      <w:r w:rsidRPr="00E01957">
        <w:rPr>
          <w:u w:val="single"/>
        </w:rPr>
        <w:t xml:space="preserve"> of thought. </w:t>
      </w:r>
      <w:r w:rsidRPr="00E01957">
        <w:rPr>
          <w:sz w:val="8"/>
        </w:rPr>
        <w:t xml:space="preserve">From models of artificial intelligence to media of augmented perception (including mobile devices), from neural networks to robotics prosthetics, algorithmic architecture has become housed in a multiplicity of physical and mechanical structures that aim to strip away all abstractions from rational processing. </w:t>
      </w:r>
      <w:r w:rsidRPr="00E01957">
        <w:rPr>
          <w:u w:val="single"/>
        </w:rPr>
        <w:t>This has meant that thought, as a result of the rise of digital design, has come to exist independently of any material substructure</w:t>
      </w:r>
      <w:r w:rsidRPr="00E01957">
        <w:rPr>
          <w:sz w:val="8"/>
        </w:rPr>
        <w:t xml:space="preserve">; at the same time, the assumption that thought is granted by the existence of a specific materiality has also been challenged. It is noticeable that since their computational inception, architectures of thought — from the Turing machine, neural networks, and self-emergent autopoietic structures to multiagent systems and the most recent robotic models of enacted or embodied cognition and affective computing 33— have exceeded their metaphysical premises, questioning both the ideality of mathematical form and the empiricism of sensorimotor data (including emotional and qualitative patterns) in the definition of cognition. In this sense, the more </w:t>
      </w:r>
      <w:r w:rsidRPr="00E01957">
        <w:rPr>
          <w:u w:val="single"/>
        </w:rPr>
        <w:t xml:space="preserve">thought has become computed, </w:t>
      </w:r>
      <w:r w:rsidRPr="00E01957">
        <w:rPr>
          <w:highlight w:val="green"/>
          <w:u w:val="single"/>
        </w:rPr>
        <w:t>the more it has become detached from</w:t>
      </w:r>
      <w:r w:rsidRPr="00E01957">
        <w:rPr>
          <w:u w:val="single"/>
        </w:rPr>
        <w:t xml:space="preserve"> the mathematical </w:t>
      </w:r>
      <w:r w:rsidRPr="00E01957">
        <w:rPr>
          <w:highlight w:val="green"/>
          <w:u w:val="single"/>
        </w:rPr>
        <w:t xml:space="preserve">and </w:t>
      </w:r>
      <w:r w:rsidRPr="00E01957">
        <w:rPr>
          <w:b/>
          <w:bCs/>
          <w:highlight w:val="green"/>
          <w:u w:val="single"/>
        </w:rPr>
        <w:t>biological substratum</w:t>
      </w:r>
      <w:r w:rsidRPr="00E01957">
        <w:rPr>
          <w:u w:val="single"/>
        </w:rPr>
        <w:t xml:space="preserve"> of cognition, and it has instead become an autonomous computational expression of the incomputable residues of incomprehensible and incompressible data.</w:t>
      </w:r>
    </w:p>
    <w:p w14:paraId="37EBDA01" w14:textId="235C041C" w:rsidR="00A95652" w:rsidRPr="00E01957" w:rsidRDefault="00A95652" w:rsidP="00224A00">
      <w:pPr>
        <w:spacing w:after="531" w:line="240" w:lineRule="auto"/>
        <w:ind w:left="-15" w:right="42"/>
        <w:rPr>
          <w:sz w:val="20"/>
          <w:u w:val="single"/>
          <w:vertAlign w:val="superscript"/>
        </w:rPr>
      </w:pPr>
    </w:p>
    <w:sectPr w:rsidR="00A95652" w:rsidRPr="00E019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24A00"/>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24A00"/>
    <w:rsid w:val="00251FC7"/>
    <w:rsid w:val="00277F06"/>
    <w:rsid w:val="002855A7"/>
    <w:rsid w:val="00293AD5"/>
    <w:rsid w:val="002A15B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273B"/>
    <w:rsid w:val="005D2912"/>
    <w:rsid w:val="006065BD"/>
    <w:rsid w:val="00621F3A"/>
    <w:rsid w:val="00645FA9"/>
    <w:rsid w:val="00647866"/>
    <w:rsid w:val="00661D63"/>
    <w:rsid w:val="00665003"/>
    <w:rsid w:val="006A2AD0"/>
    <w:rsid w:val="006C2375"/>
    <w:rsid w:val="006D4ECC"/>
    <w:rsid w:val="00722258"/>
    <w:rsid w:val="007243E5"/>
    <w:rsid w:val="00766EA0"/>
    <w:rsid w:val="007A2226"/>
    <w:rsid w:val="007A4251"/>
    <w:rsid w:val="007F5B66"/>
    <w:rsid w:val="00823A1C"/>
    <w:rsid w:val="00845B9D"/>
    <w:rsid w:val="00860984"/>
    <w:rsid w:val="008B3ECB"/>
    <w:rsid w:val="008B4E85"/>
    <w:rsid w:val="008C1B2E"/>
    <w:rsid w:val="008E1E94"/>
    <w:rsid w:val="0090341F"/>
    <w:rsid w:val="0090426B"/>
    <w:rsid w:val="0091627E"/>
    <w:rsid w:val="00930E97"/>
    <w:rsid w:val="0097032B"/>
    <w:rsid w:val="009D2EAD"/>
    <w:rsid w:val="009D54B2"/>
    <w:rsid w:val="009E1922"/>
    <w:rsid w:val="009F7ED2"/>
    <w:rsid w:val="00A93661"/>
    <w:rsid w:val="00A95652"/>
    <w:rsid w:val="00AC0AB8"/>
    <w:rsid w:val="00B33C6D"/>
    <w:rsid w:val="00B4508F"/>
    <w:rsid w:val="00B55AD5"/>
    <w:rsid w:val="00B618B3"/>
    <w:rsid w:val="00B64565"/>
    <w:rsid w:val="00B8057C"/>
    <w:rsid w:val="00BD6238"/>
    <w:rsid w:val="00BF593B"/>
    <w:rsid w:val="00BF773A"/>
    <w:rsid w:val="00BF7E81"/>
    <w:rsid w:val="00C13773"/>
    <w:rsid w:val="00C17CC8"/>
    <w:rsid w:val="00C83417"/>
    <w:rsid w:val="00C9430D"/>
    <w:rsid w:val="00C9604F"/>
    <w:rsid w:val="00CA19AA"/>
    <w:rsid w:val="00CC5298"/>
    <w:rsid w:val="00CC5BE5"/>
    <w:rsid w:val="00CD736E"/>
    <w:rsid w:val="00CD798D"/>
    <w:rsid w:val="00CE161E"/>
    <w:rsid w:val="00CF59A8"/>
    <w:rsid w:val="00D0548B"/>
    <w:rsid w:val="00D325A9"/>
    <w:rsid w:val="00D336F0"/>
    <w:rsid w:val="00D36A8A"/>
    <w:rsid w:val="00D47312"/>
    <w:rsid w:val="00D61409"/>
    <w:rsid w:val="00D6691E"/>
    <w:rsid w:val="00D71170"/>
    <w:rsid w:val="00DA1C92"/>
    <w:rsid w:val="00DA25D4"/>
    <w:rsid w:val="00DA6538"/>
    <w:rsid w:val="00DE4B92"/>
    <w:rsid w:val="00E01957"/>
    <w:rsid w:val="00E03DF1"/>
    <w:rsid w:val="00E15E75"/>
    <w:rsid w:val="00E5262C"/>
    <w:rsid w:val="00E67FA8"/>
    <w:rsid w:val="00EC16C2"/>
    <w:rsid w:val="00EC7DC4"/>
    <w:rsid w:val="00ED30CF"/>
    <w:rsid w:val="00F176EF"/>
    <w:rsid w:val="00F45E10"/>
    <w:rsid w:val="00F6364A"/>
    <w:rsid w:val="00F9113A"/>
    <w:rsid w:val="00FE2546"/>
    <w:rsid w:val="00FF16C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B3DB7"/>
  <w15:chartTrackingRefBased/>
  <w15:docId w15:val="{8EF7A5DF-0D21-4C75-8225-502EAEC9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7312"/>
    <w:pPr>
      <w:spacing w:line="259" w:lineRule="auto"/>
    </w:pPr>
    <w:rPr>
      <w:rFonts w:ascii="Arial" w:hAnsi="Arial" w:cs="Arial"/>
    </w:rPr>
  </w:style>
  <w:style w:type="paragraph" w:styleId="Heading1">
    <w:name w:val="heading 1"/>
    <w:aliases w:val="Pocket"/>
    <w:basedOn w:val="Normal"/>
    <w:next w:val="Normal"/>
    <w:link w:val="Heading1Char"/>
    <w:qFormat/>
    <w:rsid w:val="00D473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73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73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
    <w:basedOn w:val="Normal"/>
    <w:next w:val="Normal"/>
    <w:link w:val="Heading4Char"/>
    <w:uiPriority w:val="3"/>
    <w:unhideWhenUsed/>
    <w:qFormat/>
    <w:rsid w:val="00D47312"/>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D473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312"/>
  </w:style>
  <w:style w:type="character" w:customStyle="1" w:styleId="Heading1Char">
    <w:name w:val="Heading 1 Char"/>
    <w:aliases w:val="Pocket Char"/>
    <w:basedOn w:val="DefaultParagraphFont"/>
    <w:link w:val="Heading1"/>
    <w:rsid w:val="00D47312"/>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D47312"/>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D47312"/>
    <w:rPr>
      <w:rFonts w:ascii="Arial" w:eastAsiaTheme="majorEastAsia" w:hAnsi="Arial"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D47312"/>
    <w:rPr>
      <w:rFonts w:ascii="Arial" w:eastAsiaTheme="majorEastAsia" w:hAnsi="Arial" w:cstheme="majorBidi"/>
      <w:b/>
      <w:iCs/>
      <w:sz w:val="32"/>
    </w:rPr>
  </w:style>
  <w:style w:type="character" w:styleId="Emphasis">
    <w:name w:val="Emphasis"/>
    <w:basedOn w:val="DefaultParagraphFont"/>
    <w:uiPriority w:val="7"/>
    <w:qFormat/>
    <w:rsid w:val="00D47312"/>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D47312"/>
    <w:rPr>
      <w:b/>
      <w:bCs/>
      <w:sz w:val="26"/>
      <w:u w:val="none"/>
    </w:rPr>
  </w:style>
  <w:style w:type="character" w:customStyle="1" w:styleId="StyleUnderline">
    <w:name w:val="Style Underline"/>
    <w:aliases w:val="Underline"/>
    <w:basedOn w:val="DefaultParagraphFont"/>
    <w:uiPriority w:val="6"/>
    <w:qFormat/>
    <w:rsid w:val="00D47312"/>
    <w:rPr>
      <w:b w:val="0"/>
      <w:sz w:val="22"/>
      <w:u w:val="single"/>
    </w:rPr>
  </w:style>
  <w:style w:type="character" w:styleId="Hyperlink">
    <w:name w:val="Hyperlink"/>
    <w:basedOn w:val="DefaultParagraphFont"/>
    <w:uiPriority w:val="99"/>
    <w:semiHidden/>
    <w:unhideWhenUsed/>
    <w:rsid w:val="00D47312"/>
    <w:rPr>
      <w:color w:val="auto"/>
      <w:u w:val="none"/>
    </w:rPr>
  </w:style>
  <w:style w:type="character" w:styleId="FollowedHyperlink">
    <w:name w:val="FollowedHyperlink"/>
    <w:basedOn w:val="DefaultParagraphFont"/>
    <w:uiPriority w:val="99"/>
    <w:semiHidden/>
    <w:unhideWhenUsed/>
    <w:rsid w:val="00D4731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87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116</TotalTime>
  <Pages>1</Pages>
  <Words>10366</Words>
  <Characters>59090</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10</cp:revision>
  <dcterms:created xsi:type="dcterms:W3CDTF">2021-09-04T05:55:00Z</dcterms:created>
  <dcterms:modified xsi:type="dcterms:W3CDTF">2021-09-04T15:28:00Z</dcterms:modified>
</cp:coreProperties>
</file>