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0C5D6" w14:textId="7E6FA605" w:rsidR="00827F84" w:rsidRDefault="00827F84" w:rsidP="00827F84">
      <w:pPr>
        <w:pStyle w:val="Heading1"/>
      </w:pPr>
      <w:r>
        <w:t>Ghost of Che Guevara</w:t>
      </w:r>
    </w:p>
    <w:p w14:paraId="38F376E8" w14:textId="1E5919D5" w:rsidR="00827F84" w:rsidRDefault="00827F84" w:rsidP="00827F84">
      <w:pPr>
        <w:pStyle w:val="Heading2"/>
      </w:pPr>
      <w:r>
        <w:t>1AC</w:t>
      </w:r>
    </w:p>
    <w:p w14:paraId="6F2575D3" w14:textId="77777777" w:rsidR="00827F84" w:rsidRDefault="00827F84" w:rsidP="00827F84">
      <w:pPr>
        <w:pStyle w:val="Heading3"/>
      </w:pPr>
      <w:r>
        <w:t>1AC v1</w:t>
      </w:r>
    </w:p>
    <w:p w14:paraId="0B260DCD" w14:textId="77777777" w:rsidR="00827F84" w:rsidRPr="00553AFA" w:rsidRDefault="00827F84" w:rsidP="00827F84">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4DEC258C" w14:textId="77777777" w:rsidR="00827F84" w:rsidRDefault="00827F84" w:rsidP="00827F84">
      <w:pPr>
        <w:rPr>
          <w:rStyle w:val="Style13ptBold"/>
        </w:rPr>
      </w:pPr>
      <w:r>
        <w:rPr>
          <w:rStyle w:val="Style13ptBold"/>
        </w:rPr>
        <w:t>Attard ‘20</w:t>
      </w:r>
    </w:p>
    <w:p w14:paraId="77694EE9" w14:textId="77777777" w:rsidR="00827F84" w:rsidRPr="00553AFA" w:rsidRDefault="00827F84" w:rsidP="00827F84">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6" w:history="1">
        <w:r w:rsidRPr="00553AFA">
          <w:rPr>
            <w:rStyle w:val="Hyperlink"/>
            <w:sz w:val="16"/>
            <w:szCs w:val="16"/>
          </w:rPr>
          <w:t>https://www.marxist.com/pandemics-profiteering-and-big-pharma-how-capitalism-plagues-public-health.htm</w:t>
        </w:r>
      </w:hyperlink>
      <w:r w:rsidRPr="00553AFA">
        <w:rPr>
          <w:sz w:val="16"/>
          <w:szCs w:val="16"/>
        </w:rPr>
        <w:t>] pat</w:t>
      </w:r>
    </w:p>
    <w:p w14:paraId="1E0545CB" w14:textId="77777777" w:rsidR="00827F84" w:rsidRPr="00553AFA" w:rsidRDefault="00827F84" w:rsidP="00827F84">
      <w:pPr>
        <w:rPr>
          <w:sz w:val="12"/>
        </w:rPr>
      </w:pPr>
      <w:r w:rsidRPr="00553AFA">
        <w:rPr>
          <w:rStyle w:val="StyleUnderline"/>
        </w:rPr>
        <w:t xml:space="preserve">The </w:t>
      </w:r>
      <w:r w:rsidRPr="00827F84">
        <w:rPr>
          <w:rStyle w:val="StyleUnderline"/>
          <w:sz w:val="26"/>
          <w:szCs w:val="26"/>
          <w:highlight w:val="green"/>
        </w:rPr>
        <w:t>majority of pharmaceutical R&amp;D</w:t>
      </w:r>
      <w:r w:rsidRPr="00553AFA">
        <w:rPr>
          <w:rStyle w:val="StyleUnderline"/>
        </w:rPr>
        <w:t xml:space="preserve"> funding </w:t>
      </w:r>
      <w:r w:rsidRPr="00827F84">
        <w:rPr>
          <w:rStyle w:val="StyleUnderline"/>
          <w:sz w:val="26"/>
          <w:szCs w:val="26"/>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827F84">
        <w:rPr>
          <w:rStyle w:val="StyleUnderline"/>
          <w:sz w:val="26"/>
          <w:szCs w:val="26"/>
          <w:highlight w:val="green"/>
        </w:rPr>
        <w:t>companies</w:t>
      </w:r>
      <w:r w:rsidRPr="00553AFA">
        <w:rPr>
          <w:rStyle w:val="StyleUnderline"/>
        </w:rPr>
        <w:t xml:space="preserve"> use these high R&amp;D costs as justification for </w:t>
      </w:r>
      <w:r w:rsidRPr="00827F84">
        <w:rPr>
          <w:rStyle w:val="StyleUnderline"/>
          <w:sz w:val="26"/>
          <w:szCs w:val="26"/>
          <w:highlight w:val="green"/>
        </w:rPr>
        <w:t>boost</w:t>
      </w:r>
      <w:r w:rsidRPr="00553AFA">
        <w:rPr>
          <w:sz w:val="12"/>
        </w:rPr>
        <w:t xml:space="preserve">ing </w:t>
      </w:r>
      <w:r w:rsidRPr="00827F84">
        <w:rPr>
          <w:rStyle w:val="StyleUnderline"/>
          <w:sz w:val="26"/>
          <w:szCs w:val="26"/>
          <w:highlight w:val="green"/>
        </w:rPr>
        <w:t>prices</w:t>
      </w:r>
      <w:r w:rsidRPr="00553AFA">
        <w:rPr>
          <w:rStyle w:val="StyleUnderline"/>
        </w:rPr>
        <w:t xml:space="preserve"> of older and generic drugs</w:t>
      </w:r>
      <w:r w:rsidRPr="00553AFA">
        <w:rPr>
          <w:sz w:val="12"/>
        </w:rPr>
        <w:t xml:space="preserve">, </w:t>
      </w:r>
      <w:r w:rsidRPr="00827F84">
        <w:rPr>
          <w:rStyle w:val="StyleUnderline"/>
          <w:sz w:val="26"/>
          <w:szCs w:val="26"/>
          <w:highlight w:val="green"/>
        </w:rPr>
        <w:t>to the point that essential medicines</w:t>
      </w:r>
      <w:r w:rsidRPr="00553AFA">
        <w:rPr>
          <w:rStyle w:val="StyleUnderline"/>
        </w:rPr>
        <w:t xml:space="preserve"> like insulin can </w:t>
      </w:r>
      <w:r w:rsidRPr="00827F84">
        <w:rPr>
          <w:rStyle w:val="StyleUnderline"/>
          <w:sz w:val="26"/>
          <w:szCs w:val="26"/>
          <w:highlight w:val="green"/>
        </w:rPr>
        <w:t>cost</w:t>
      </w:r>
      <w:r w:rsidRPr="00553AFA">
        <w:rPr>
          <w:rStyle w:val="StyleUnderline"/>
        </w:rPr>
        <w:t xml:space="preserve"> </w:t>
      </w:r>
      <w:r w:rsidRPr="00553AFA">
        <w:rPr>
          <w:rStyle w:val="Emphasis"/>
        </w:rPr>
        <w:t xml:space="preserve">$25 to </w:t>
      </w:r>
      <w:r w:rsidRPr="00827F84">
        <w:rPr>
          <w:rStyle w:val="Emphasis"/>
          <w:sz w:val="26"/>
          <w:szCs w:val="26"/>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827F84">
        <w:rPr>
          <w:rStyle w:val="StyleUnderline"/>
          <w:sz w:val="26"/>
          <w:szCs w:val="26"/>
          <w:highlight w:val="green"/>
        </w:rPr>
        <w:t>vast majority of new medicines are produced by state</w:t>
      </w:r>
      <w:r w:rsidRPr="00553AFA">
        <w:rPr>
          <w:rStyle w:val="StyleUnderline"/>
        </w:rPr>
        <w:t xml:space="preserve">-funded or subsidised </w:t>
      </w:r>
      <w:r w:rsidRPr="00827F84">
        <w:rPr>
          <w:rStyle w:val="StyleUnderline"/>
          <w:sz w:val="26"/>
          <w:szCs w:val="26"/>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827F84">
        <w:rPr>
          <w:rStyle w:val="StyleUnderline"/>
          <w:sz w:val="26"/>
          <w:szCs w:val="26"/>
          <w:highlight w:val="green"/>
        </w:rPr>
        <w:t>companies</w:t>
      </w:r>
      <w:r w:rsidRPr="00553AFA">
        <w:rPr>
          <w:rStyle w:val="StyleUnderline"/>
        </w:rPr>
        <w:t xml:space="preserve"> mostly use their financial clout to </w:t>
      </w:r>
      <w:r w:rsidRPr="00827F84">
        <w:rPr>
          <w:rStyle w:val="StyleUnderline"/>
          <w:sz w:val="26"/>
          <w:szCs w:val="26"/>
          <w:highlight w:val="green"/>
        </w:rPr>
        <w:t>amass patents</w:t>
      </w:r>
      <w:r w:rsidRPr="00553AFA">
        <w:rPr>
          <w:rStyle w:val="StyleUnderline"/>
        </w:rPr>
        <w:t xml:space="preserve"> on medicines developed with public money</w:t>
      </w:r>
      <w:r w:rsidRPr="00553AFA">
        <w:rPr>
          <w:sz w:val="12"/>
        </w:rPr>
        <w:t xml:space="preserve">, </w:t>
      </w:r>
      <w:r w:rsidRPr="00827F84">
        <w:rPr>
          <w:rStyle w:val="StyleUnderline"/>
          <w:sz w:val="26"/>
          <w:szCs w:val="26"/>
          <w:highlight w:val="green"/>
        </w:rPr>
        <w:t>flog derivatives</w:t>
      </w:r>
      <w:r w:rsidRPr="00553AFA">
        <w:rPr>
          <w:rStyle w:val="StyleUnderline"/>
        </w:rPr>
        <w:t xml:space="preserve"> of existing drugs at inflated prices </w:t>
      </w:r>
      <w:r w:rsidRPr="00827F84">
        <w:rPr>
          <w:rStyle w:val="StyleUnderline"/>
          <w:sz w:val="26"/>
          <w:szCs w:val="26"/>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4B534E0B" w14:textId="77777777" w:rsidR="00827F84" w:rsidRPr="00553AFA" w:rsidRDefault="00827F84" w:rsidP="00827F84">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827F84">
        <w:rPr>
          <w:rStyle w:val="StyleUnderline"/>
          <w:sz w:val="26"/>
          <w:szCs w:val="26"/>
          <w:highlight w:val="green"/>
        </w:rPr>
        <w:t>profits are</w:t>
      </w:r>
      <w:r w:rsidRPr="00553AFA">
        <w:rPr>
          <w:rStyle w:val="StyleUnderline"/>
        </w:rPr>
        <w:t xml:space="preserve"> going </w:t>
      </w:r>
      <w:r w:rsidRPr="00827F84">
        <w:rPr>
          <w:rStyle w:val="StyleUnderline"/>
          <w:sz w:val="26"/>
          <w:szCs w:val="26"/>
          <w:highlight w:val="green"/>
        </w:rPr>
        <w:t>up</w:t>
      </w:r>
      <w:r w:rsidRPr="00553AFA">
        <w:rPr>
          <w:sz w:val="12"/>
        </w:rPr>
        <w:t xml:space="preserve">, </w:t>
      </w:r>
      <w:r w:rsidRPr="00827F84">
        <w:rPr>
          <w:rStyle w:val="StyleUnderline"/>
          <w:sz w:val="26"/>
          <w:szCs w:val="26"/>
          <w:highlight w:val="green"/>
        </w:rPr>
        <w:t>but the number of new drugs</w:t>
      </w:r>
      <w:r w:rsidRPr="00553AFA">
        <w:rPr>
          <w:rStyle w:val="StyleUnderline"/>
        </w:rPr>
        <w:t xml:space="preserve"> and vaccines </w:t>
      </w:r>
      <w:r w:rsidRPr="00827F84">
        <w:rPr>
          <w:rStyle w:val="StyleUnderline"/>
          <w:sz w:val="26"/>
          <w:szCs w:val="26"/>
          <w:highlight w:val="green"/>
        </w:rPr>
        <w:t>is</w:t>
      </w:r>
      <w:r w:rsidRPr="00553AFA">
        <w:rPr>
          <w:rStyle w:val="StyleUnderline"/>
        </w:rPr>
        <w:t xml:space="preserve"> going </w:t>
      </w:r>
      <w:r w:rsidRPr="00827F84">
        <w:rPr>
          <w:rStyle w:val="StyleUnderline"/>
          <w:sz w:val="26"/>
          <w:szCs w:val="26"/>
          <w:highlight w:val="green"/>
        </w:rPr>
        <w:t>down</w:t>
      </w:r>
      <w:r w:rsidRPr="00553AFA">
        <w:rPr>
          <w:sz w:val="12"/>
        </w:rPr>
        <w:t>:</w:t>
      </w:r>
    </w:p>
    <w:p w14:paraId="55E5D8E8" w14:textId="77777777" w:rsidR="00827F84" w:rsidRPr="007F4F3A" w:rsidRDefault="00827F84" w:rsidP="00827F84">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6DBF1F1C" w14:textId="77777777" w:rsidR="00827F84" w:rsidRPr="007F4F3A" w:rsidRDefault="00827F84" w:rsidP="00827F84">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827F84">
        <w:rPr>
          <w:rStyle w:val="StyleUnderline"/>
          <w:sz w:val="26"/>
          <w:szCs w:val="26"/>
          <w:highlight w:val="green"/>
        </w:rPr>
        <w:t>private pharma uses</w:t>
      </w:r>
      <w:r w:rsidRPr="00553AFA">
        <w:rPr>
          <w:rStyle w:val="StyleUnderline"/>
        </w:rPr>
        <w:t xml:space="preserve"> its </w:t>
      </w:r>
      <w:r w:rsidRPr="00827F84">
        <w:rPr>
          <w:rStyle w:val="StyleUnderline"/>
          <w:sz w:val="26"/>
          <w:szCs w:val="26"/>
          <w:highlight w:val="green"/>
        </w:rPr>
        <w:t>oligarchic power to hamper</w:t>
      </w:r>
      <w:r w:rsidRPr="00553AFA">
        <w:rPr>
          <w:rStyle w:val="StyleUnderline"/>
        </w:rPr>
        <w:t xml:space="preserve"> the </w:t>
      </w:r>
      <w:r w:rsidRPr="00827F84">
        <w:rPr>
          <w:rStyle w:val="StyleUnderline"/>
          <w:sz w:val="26"/>
          <w:szCs w:val="26"/>
          <w:highlight w:val="green"/>
        </w:rPr>
        <w:t>development</w:t>
      </w:r>
      <w:r w:rsidRPr="00553AFA">
        <w:rPr>
          <w:rStyle w:val="StyleUnderline"/>
        </w:rPr>
        <w:t xml:space="preserve"> and manufacture of new drugs </w:t>
      </w:r>
      <w:r w:rsidRPr="00827F84">
        <w:rPr>
          <w:rStyle w:val="StyleUnderline"/>
          <w:sz w:val="26"/>
          <w:szCs w:val="26"/>
          <w:highlight w:val="green"/>
        </w:rPr>
        <w:t>by anyone else</w:t>
      </w:r>
      <w:r w:rsidRPr="007F4F3A">
        <w:rPr>
          <w:sz w:val="12"/>
        </w:rPr>
        <w:t xml:space="preserve">, including the state. The result is that, </w:t>
      </w:r>
      <w:r w:rsidRPr="00827F84">
        <w:rPr>
          <w:rStyle w:val="StyleUnderline"/>
          <w:sz w:val="26"/>
          <w:szCs w:val="26"/>
          <w:highlight w:val="green"/>
        </w:rPr>
        <w:t>while</w:t>
      </w:r>
      <w:r w:rsidRPr="00553AFA">
        <w:rPr>
          <w:rStyle w:val="StyleUnderline"/>
        </w:rPr>
        <w:t xml:space="preserve"> the </w:t>
      </w:r>
      <w:r w:rsidRPr="00827F84">
        <w:rPr>
          <w:rStyle w:val="StyleUnderline"/>
          <w:sz w:val="26"/>
          <w:szCs w:val="26"/>
          <w:highlight w:val="green"/>
        </w:rPr>
        <w:t>capitalists are</w:t>
      </w:r>
      <w:r w:rsidRPr="00553AFA">
        <w:rPr>
          <w:rStyle w:val="StyleUnderline"/>
        </w:rPr>
        <w:t xml:space="preserve"> still </w:t>
      </w:r>
      <w:r w:rsidRPr="00827F84">
        <w:rPr>
          <w:rStyle w:val="StyleUnderline"/>
          <w:sz w:val="26"/>
          <w:szCs w:val="26"/>
          <w:highlight w:val="green"/>
        </w:rPr>
        <w:t>raking it in</w:t>
      </w:r>
      <w:r w:rsidRPr="007F4F3A">
        <w:rPr>
          <w:sz w:val="12"/>
        </w:rPr>
        <w:t xml:space="preserve">, </w:t>
      </w:r>
      <w:r w:rsidRPr="00827F84">
        <w:rPr>
          <w:rStyle w:val="Emphasis"/>
          <w:sz w:val="26"/>
          <w:szCs w:val="26"/>
          <w:highlight w:val="green"/>
        </w:rPr>
        <w:t>the market has left us ill-equipped to deal with crises</w:t>
      </w:r>
      <w:r w:rsidRPr="00553AFA">
        <w:rPr>
          <w:rStyle w:val="Emphasis"/>
        </w:rPr>
        <w:t xml:space="preserve"> like the COVID-19 outbreak</w:t>
      </w:r>
      <w:r w:rsidRPr="007F4F3A">
        <w:rPr>
          <w:sz w:val="12"/>
        </w:rPr>
        <w:t>.</w:t>
      </w:r>
    </w:p>
    <w:p w14:paraId="5819656A" w14:textId="77777777" w:rsidR="00827F84" w:rsidRPr="00553AFA" w:rsidRDefault="00827F84" w:rsidP="00827F84">
      <w:pPr>
        <w:rPr>
          <w:sz w:val="8"/>
          <w:szCs w:val="8"/>
        </w:rPr>
      </w:pPr>
      <w:r w:rsidRPr="00553AFA">
        <w:rPr>
          <w:sz w:val="8"/>
          <w:szCs w:val="8"/>
        </w:rPr>
        <w:t>Contradictions and crisis</w:t>
      </w:r>
    </w:p>
    <w:p w14:paraId="6154713E" w14:textId="77777777" w:rsidR="00827F84" w:rsidRPr="00553AFA" w:rsidRDefault="00827F84" w:rsidP="00827F84">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7F893A46" w14:textId="77777777" w:rsidR="00827F84" w:rsidRPr="00553AFA" w:rsidRDefault="00827F84" w:rsidP="00827F84">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4E8D9F11" w14:textId="77777777" w:rsidR="00827F84" w:rsidRPr="00AD5702" w:rsidRDefault="00827F84" w:rsidP="00827F84">
      <w:pPr>
        <w:rPr>
          <w:sz w:val="12"/>
        </w:rPr>
      </w:pPr>
      <w:r w:rsidRPr="00827F84">
        <w:rPr>
          <w:rStyle w:val="StyleUnderline"/>
          <w:sz w:val="26"/>
          <w:szCs w:val="26"/>
          <w:highlight w:val="green"/>
        </w:rPr>
        <w:t>Two</w:t>
      </w:r>
      <w:r w:rsidRPr="00553AFA">
        <w:rPr>
          <w:rStyle w:val="StyleUnderline"/>
        </w:rPr>
        <w:t xml:space="preserve"> of the biggest </w:t>
      </w:r>
      <w:r w:rsidRPr="00827F84">
        <w:rPr>
          <w:rStyle w:val="StyleUnderline"/>
          <w:sz w:val="26"/>
          <w:szCs w:val="26"/>
          <w:highlight w:val="green"/>
        </w:rPr>
        <w:t>impediments</w:t>
      </w:r>
      <w:r w:rsidRPr="00553AFA">
        <w:rPr>
          <w:rStyle w:val="StyleUnderline"/>
        </w:rPr>
        <w:t xml:space="preserve"> to progress in the field of medical research </w:t>
      </w:r>
      <w:r w:rsidRPr="00827F84">
        <w:rPr>
          <w:rStyle w:val="StyleUnderline"/>
          <w:sz w:val="26"/>
          <w:szCs w:val="26"/>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827F84">
        <w:rPr>
          <w:rStyle w:val="Emphasis"/>
          <w:sz w:val="26"/>
          <w:szCs w:val="26"/>
          <w:highlight w:val="green"/>
        </w:rPr>
        <w:t>the nation state and private property</w:t>
      </w:r>
      <w:r w:rsidRPr="00AD5702">
        <w:rPr>
          <w:sz w:val="12"/>
        </w:rPr>
        <w:t xml:space="preserve">. </w:t>
      </w:r>
      <w:r w:rsidRPr="00553AFA">
        <w:rPr>
          <w:rStyle w:val="StyleUnderline"/>
        </w:rPr>
        <w:t xml:space="preserve">The rise of </w:t>
      </w:r>
      <w:r w:rsidRPr="00827F84">
        <w:rPr>
          <w:rStyle w:val="StyleUnderline"/>
          <w:sz w:val="26"/>
          <w:szCs w:val="26"/>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827F84">
        <w:rPr>
          <w:rStyle w:val="StyleUnderline"/>
          <w:sz w:val="26"/>
          <w:szCs w:val="26"/>
          <w:highlight w:val="green"/>
        </w:rPr>
        <w:t>concealing</w:t>
      </w:r>
      <w:r w:rsidRPr="00553AFA">
        <w:rPr>
          <w:rStyle w:val="StyleUnderline"/>
        </w:rPr>
        <w:t xml:space="preserve"> the results of their latest pharmaceutical </w:t>
      </w:r>
      <w:r w:rsidRPr="00827F84">
        <w:rPr>
          <w:rStyle w:val="StyleUnderline"/>
          <w:sz w:val="26"/>
          <w:szCs w:val="26"/>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827F84">
        <w:rPr>
          <w:rStyle w:val="StyleUnderline"/>
          <w:sz w:val="26"/>
          <w:szCs w:val="26"/>
          <w:highlight w:val="green"/>
        </w:rPr>
        <w:t>have</w:t>
      </w:r>
      <w:r w:rsidRPr="00553AFA">
        <w:rPr>
          <w:rStyle w:val="StyleUnderline"/>
        </w:rPr>
        <w:t xml:space="preserve"> been </w:t>
      </w:r>
      <w:r w:rsidRPr="00827F84">
        <w:rPr>
          <w:rStyle w:val="StyleUnderline"/>
          <w:sz w:val="26"/>
          <w:szCs w:val="26"/>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2A1C30F5" w14:textId="77777777" w:rsidR="00827F84" w:rsidRPr="007F4F3A" w:rsidRDefault="00827F84" w:rsidP="00827F84">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168F026B" w14:textId="77777777" w:rsidR="00827F84" w:rsidRPr="00AD5702" w:rsidRDefault="00827F84" w:rsidP="00827F84">
      <w:pPr>
        <w:rPr>
          <w:sz w:val="12"/>
        </w:rPr>
      </w:pPr>
      <w:r w:rsidRPr="00827F84">
        <w:rPr>
          <w:rStyle w:val="StyleUnderline"/>
          <w:sz w:val="26"/>
          <w:szCs w:val="26"/>
          <w:highlight w:val="green"/>
        </w:rPr>
        <w:t>Under a planned world economy</w:t>
      </w:r>
      <w:r w:rsidRPr="00AD5702">
        <w:rPr>
          <w:sz w:val="12"/>
        </w:rPr>
        <w:t xml:space="preserve">, </w:t>
      </w:r>
      <w:r w:rsidRPr="00553AFA">
        <w:rPr>
          <w:rStyle w:val="StyleUnderline"/>
        </w:rPr>
        <w:t xml:space="preserve">all of the planet’s </w:t>
      </w:r>
      <w:r w:rsidRPr="00827F84">
        <w:rPr>
          <w:rStyle w:val="StyleUnderline"/>
          <w:sz w:val="26"/>
          <w:szCs w:val="26"/>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827F84">
        <w:rPr>
          <w:rStyle w:val="StyleUnderline"/>
          <w:sz w:val="26"/>
          <w:szCs w:val="26"/>
          <w:highlight w:val="green"/>
        </w:rPr>
        <w:t>antagonised</w:t>
      </w:r>
      <w:r w:rsidRPr="00553AFA">
        <w:rPr>
          <w:rStyle w:val="StyleUnderline"/>
        </w:rPr>
        <w:t xml:space="preserve"> interests of </w:t>
      </w:r>
      <w:r w:rsidRPr="00827F84">
        <w:rPr>
          <w:rStyle w:val="StyleUnderline"/>
          <w:sz w:val="26"/>
          <w:szCs w:val="26"/>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075C8D6E" w14:textId="77777777" w:rsidR="00827F84" w:rsidRPr="00AD5702" w:rsidRDefault="00827F84" w:rsidP="00827F84">
      <w:pPr>
        <w:rPr>
          <w:sz w:val="12"/>
        </w:rPr>
      </w:pPr>
      <w:r w:rsidRPr="00AD5702">
        <w:rPr>
          <w:sz w:val="12"/>
        </w:rPr>
        <w:t xml:space="preserve">Furthermore, </w:t>
      </w:r>
      <w:r w:rsidRPr="00827F84">
        <w:rPr>
          <w:rStyle w:val="StyleUnderline"/>
          <w:sz w:val="26"/>
          <w:szCs w:val="26"/>
          <w:highlight w:val="green"/>
        </w:rPr>
        <w:t>private-sector medical companies consider</w:t>
      </w:r>
      <w:r w:rsidRPr="00553AFA">
        <w:rPr>
          <w:rStyle w:val="StyleUnderline"/>
        </w:rPr>
        <w:t xml:space="preserve"> their </w:t>
      </w:r>
      <w:r w:rsidRPr="00827F84">
        <w:rPr>
          <w:rStyle w:val="StyleUnderline"/>
          <w:sz w:val="26"/>
          <w:szCs w:val="26"/>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827F84">
        <w:rPr>
          <w:rStyle w:val="StyleUnderline"/>
          <w:sz w:val="26"/>
          <w:szCs w:val="26"/>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827F84">
        <w:rPr>
          <w:rStyle w:val="Emphasis"/>
          <w:sz w:val="26"/>
          <w:szCs w:val="26"/>
          <w:highlight w:val="green"/>
        </w:rPr>
        <w:t>TRIPS</w:t>
      </w:r>
      <w:r w:rsidRPr="00AD5702">
        <w:rPr>
          <w:sz w:val="12"/>
        </w:rPr>
        <w:t xml:space="preserve">) </w:t>
      </w:r>
      <w:r w:rsidRPr="00827F84">
        <w:rPr>
          <w:rStyle w:val="StyleUnderline"/>
          <w:sz w:val="26"/>
          <w:szCs w:val="26"/>
          <w:highlight w:val="green"/>
        </w:rPr>
        <w:t>guarantees IP protection</w:t>
      </w:r>
      <w:r w:rsidRPr="00553AFA">
        <w:rPr>
          <w:rStyle w:val="StyleUnderline"/>
        </w:rPr>
        <w:t xml:space="preserve"> for all companies</w:t>
      </w:r>
      <w:r w:rsidRPr="00AD5702">
        <w:rPr>
          <w:sz w:val="12"/>
        </w:rPr>
        <w:t xml:space="preserve">, including pharmaceutical firms, </w:t>
      </w:r>
      <w:r w:rsidRPr="00827F84">
        <w:rPr>
          <w:rStyle w:val="StyleUnderline"/>
          <w:sz w:val="26"/>
          <w:szCs w:val="26"/>
          <w:highlight w:val="green"/>
        </w:rPr>
        <w:t>when selling</w:t>
      </w:r>
      <w:r w:rsidRPr="00553AFA">
        <w:rPr>
          <w:rStyle w:val="StyleUnderline"/>
        </w:rPr>
        <w:t xml:space="preserve"> their products </w:t>
      </w:r>
      <w:r w:rsidRPr="00827F84">
        <w:rPr>
          <w:rStyle w:val="StyleUnderline"/>
          <w:sz w:val="26"/>
          <w:szCs w:val="26"/>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827F84">
        <w:rPr>
          <w:rStyle w:val="StyleUnderline"/>
          <w:sz w:val="26"/>
          <w:szCs w:val="26"/>
          <w:highlight w:val="green"/>
        </w:rPr>
        <w:t>companies</w:t>
      </w:r>
      <w:r w:rsidRPr="00AD5702">
        <w:rPr>
          <w:rStyle w:val="StyleUnderline"/>
        </w:rPr>
        <w:t xml:space="preserve"> have </w:t>
      </w:r>
      <w:r w:rsidRPr="00827F84">
        <w:rPr>
          <w:rStyle w:val="StyleUnderline"/>
          <w:sz w:val="26"/>
          <w:szCs w:val="26"/>
          <w:highlight w:val="green"/>
        </w:rPr>
        <w:t>ignored the Doha Declaration</w:t>
      </w:r>
      <w:r w:rsidRPr="00AD5702">
        <w:rPr>
          <w:rStyle w:val="StyleUnderline"/>
        </w:rPr>
        <w:t xml:space="preserve"> and pursued an aggressive agenda </w:t>
      </w:r>
      <w:r w:rsidRPr="00827F84">
        <w:rPr>
          <w:rStyle w:val="StyleUnderline"/>
          <w:sz w:val="26"/>
          <w:szCs w:val="26"/>
          <w:highlight w:val="green"/>
        </w:rPr>
        <w:t>to subject the developing world to</w:t>
      </w:r>
      <w:r w:rsidRPr="00AD5702">
        <w:rPr>
          <w:rStyle w:val="StyleUnderline"/>
        </w:rPr>
        <w:t xml:space="preserve"> even </w:t>
      </w:r>
      <w:r w:rsidRPr="00827F84">
        <w:rPr>
          <w:rStyle w:val="StyleUnderline"/>
          <w:sz w:val="26"/>
          <w:szCs w:val="26"/>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827F84">
        <w:rPr>
          <w:rStyle w:val="Emphasis"/>
          <w:sz w:val="26"/>
          <w:szCs w:val="26"/>
          <w:highlight w:val="green"/>
        </w:rPr>
        <w:t>private property rights</w:t>
      </w:r>
      <w:r w:rsidRPr="00AD5702">
        <w:rPr>
          <w:rStyle w:val="Emphasis"/>
        </w:rPr>
        <w:t xml:space="preserve"> of the capitalists </w:t>
      </w:r>
      <w:r w:rsidRPr="00827F84">
        <w:rPr>
          <w:rStyle w:val="Emphasis"/>
          <w:sz w:val="26"/>
          <w:szCs w:val="26"/>
          <w:highlight w:val="green"/>
        </w:rPr>
        <w:t>always trump human need</w:t>
      </w:r>
      <w:r w:rsidRPr="00AD5702">
        <w:rPr>
          <w:sz w:val="12"/>
        </w:rPr>
        <w:t>.</w:t>
      </w:r>
    </w:p>
    <w:p w14:paraId="04AA5E2D" w14:textId="77777777" w:rsidR="00827F84" w:rsidRPr="00AD5702" w:rsidRDefault="00827F84" w:rsidP="00827F84">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16EB9414" w14:textId="77777777" w:rsidR="00827F84" w:rsidRPr="00AD5702" w:rsidRDefault="00827F84" w:rsidP="00827F84">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669C91CA" w14:textId="77777777" w:rsidR="00827F84" w:rsidRPr="00AD5702" w:rsidRDefault="00827F84" w:rsidP="00827F84">
      <w:pPr>
        <w:rPr>
          <w:sz w:val="12"/>
        </w:rPr>
      </w:pPr>
      <w:r w:rsidRPr="00AD5702">
        <w:rPr>
          <w:sz w:val="12"/>
        </w:rPr>
        <w:t xml:space="preserve">The limitations of the capitalist system mean that medical R&amp;D on vaccines for serious, life-threatening diseases have been basically stagnant since the 1960s. </w:t>
      </w:r>
      <w:r w:rsidRPr="00827F84">
        <w:rPr>
          <w:rStyle w:val="StyleUnderline"/>
          <w:sz w:val="26"/>
          <w:szCs w:val="26"/>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827F84">
        <w:rPr>
          <w:rStyle w:val="StyleUnderline"/>
          <w:sz w:val="26"/>
          <w:szCs w:val="26"/>
          <w:highlight w:val="green"/>
        </w:rPr>
        <w:t>The</w:t>
      </w:r>
      <w:r w:rsidRPr="00AD5702">
        <w:rPr>
          <w:rStyle w:val="StyleUnderline"/>
        </w:rPr>
        <w:t xml:space="preserve"> pharmaceutical </w:t>
      </w:r>
      <w:r w:rsidRPr="00827F84">
        <w:rPr>
          <w:rStyle w:val="StyleUnderline"/>
          <w:sz w:val="26"/>
          <w:szCs w:val="26"/>
          <w:highlight w:val="green"/>
        </w:rPr>
        <w:t>industry is privatising</w:t>
      </w:r>
      <w:r w:rsidRPr="00AD5702">
        <w:rPr>
          <w:rStyle w:val="StyleUnderline"/>
        </w:rPr>
        <w:t xml:space="preserve"> the </w:t>
      </w:r>
      <w:r w:rsidRPr="00827F84">
        <w:rPr>
          <w:rStyle w:val="StyleUnderline"/>
          <w:sz w:val="26"/>
          <w:szCs w:val="26"/>
          <w:highlight w:val="green"/>
        </w:rPr>
        <w:t>profits</w:t>
      </w:r>
      <w:r w:rsidRPr="00AD5702">
        <w:rPr>
          <w:rStyle w:val="StyleUnderline"/>
        </w:rPr>
        <w:t xml:space="preserve"> of this essential sector</w:t>
      </w:r>
      <w:r w:rsidRPr="00AD5702">
        <w:rPr>
          <w:sz w:val="12"/>
        </w:rPr>
        <w:t xml:space="preserve">, </w:t>
      </w:r>
      <w:r w:rsidRPr="00827F84">
        <w:rPr>
          <w:rStyle w:val="StyleUnderline"/>
          <w:sz w:val="26"/>
          <w:szCs w:val="26"/>
          <w:highlight w:val="green"/>
        </w:rPr>
        <w:t>and socialising</w:t>
      </w:r>
      <w:r w:rsidRPr="00AD5702">
        <w:rPr>
          <w:rStyle w:val="StyleUnderline"/>
        </w:rPr>
        <w:t xml:space="preserve"> the </w:t>
      </w:r>
      <w:r w:rsidRPr="00827F84">
        <w:rPr>
          <w:rStyle w:val="StyleUnderline"/>
          <w:sz w:val="26"/>
          <w:szCs w:val="26"/>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1F91DA03" w14:textId="77777777" w:rsidR="00827F84" w:rsidRPr="00AD5702" w:rsidRDefault="00827F84" w:rsidP="00827F84">
      <w:pPr>
        <w:rPr>
          <w:sz w:val="8"/>
          <w:szCs w:val="8"/>
        </w:rPr>
      </w:pPr>
      <w:r w:rsidRPr="00AD5702">
        <w:rPr>
          <w:sz w:val="8"/>
          <w:szCs w:val="8"/>
        </w:rPr>
        <w:t>The poorest suffer most</w:t>
      </w:r>
    </w:p>
    <w:p w14:paraId="39656095" w14:textId="77777777" w:rsidR="00827F84" w:rsidRPr="00AD5702" w:rsidRDefault="00827F84" w:rsidP="00827F84">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01371684" w14:textId="77777777" w:rsidR="00827F84" w:rsidRPr="00AD5702" w:rsidRDefault="00827F84" w:rsidP="00827F84">
      <w:pPr>
        <w:rPr>
          <w:sz w:val="12"/>
        </w:rPr>
      </w:pPr>
      <w:r w:rsidRPr="00827F84">
        <w:rPr>
          <w:rStyle w:val="StyleUnderline"/>
          <w:sz w:val="26"/>
          <w:szCs w:val="26"/>
          <w:highlight w:val="green"/>
        </w:rPr>
        <w:t>Less than 10 percent of</w:t>
      </w:r>
      <w:r w:rsidRPr="00AD5702">
        <w:rPr>
          <w:rStyle w:val="StyleUnderline"/>
        </w:rPr>
        <w:t xml:space="preserve"> global health </w:t>
      </w:r>
      <w:r w:rsidRPr="00827F84">
        <w:rPr>
          <w:rStyle w:val="StyleUnderline"/>
          <w:sz w:val="26"/>
          <w:szCs w:val="26"/>
          <w:highlight w:val="green"/>
        </w:rPr>
        <w:t>research</w:t>
      </w:r>
      <w:r w:rsidRPr="00AD5702">
        <w:rPr>
          <w:rStyle w:val="StyleUnderline"/>
        </w:rPr>
        <w:t xml:space="preserve"> public spending </w:t>
      </w:r>
      <w:r w:rsidRPr="00827F84">
        <w:rPr>
          <w:rStyle w:val="StyleUnderline"/>
          <w:sz w:val="26"/>
          <w:szCs w:val="26"/>
          <w:highlight w:val="green"/>
        </w:rPr>
        <w:t>is dedicated to</w:t>
      </w:r>
      <w:r w:rsidRPr="00AD5702">
        <w:rPr>
          <w:rStyle w:val="StyleUnderline"/>
        </w:rPr>
        <w:t xml:space="preserve"> diseases that affect </w:t>
      </w:r>
      <w:r w:rsidRPr="00827F84">
        <w:rPr>
          <w:rStyle w:val="StyleUnderline"/>
          <w:sz w:val="26"/>
          <w:szCs w:val="26"/>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39676606" w14:textId="77777777" w:rsidR="00827F84" w:rsidRPr="00AD5702" w:rsidRDefault="00827F84" w:rsidP="00827F84">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827F84">
        <w:rPr>
          <w:rStyle w:val="StyleUnderline"/>
          <w:sz w:val="26"/>
          <w:szCs w:val="26"/>
          <w:highlight w:val="green"/>
        </w:rPr>
        <w:t>firms</w:t>
      </w:r>
      <w:r w:rsidRPr="00AD5702">
        <w:rPr>
          <w:rStyle w:val="StyleUnderline"/>
        </w:rPr>
        <w:t xml:space="preserve"> have </w:t>
      </w:r>
      <w:r w:rsidRPr="00827F84">
        <w:rPr>
          <w:rStyle w:val="StyleUnderline"/>
          <w:sz w:val="26"/>
          <w:szCs w:val="26"/>
          <w:highlight w:val="green"/>
        </w:rPr>
        <w:t>abandoned</w:t>
      </w:r>
      <w:r w:rsidRPr="00AD5702">
        <w:rPr>
          <w:rStyle w:val="StyleUnderline"/>
        </w:rPr>
        <w:t xml:space="preserve"> production of </w:t>
      </w:r>
      <w:r w:rsidRPr="00827F84">
        <w:rPr>
          <w:rStyle w:val="StyleUnderline"/>
          <w:sz w:val="26"/>
          <w:szCs w:val="26"/>
          <w:highlight w:val="green"/>
        </w:rPr>
        <w:t>existing</w:t>
      </w:r>
      <w:r w:rsidRPr="00AD5702">
        <w:rPr>
          <w:sz w:val="12"/>
        </w:rPr>
        <w:t xml:space="preserve">, </w:t>
      </w:r>
      <w:r w:rsidRPr="00AD5702">
        <w:rPr>
          <w:rStyle w:val="StyleUnderline"/>
        </w:rPr>
        <w:t xml:space="preserve">important </w:t>
      </w:r>
      <w:r w:rsidRPr="00827F84">
        <w:rPr>
          <w:rStyle w:val="StyleUnderline"/>
          <w:sz w:val="26"/>
          <w:szCs w:val="26"/>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4EC1C421" w14:textId="77777777" w:rsidR="00827F84" w:rsidRPr="007F4F3A" w:rsidRDefault="00827F84" w:rsidP="00827F84">
      <w:pPr>
        <w:rPr>
          <w:sz w:val="8"/>
          <w:szCs w:val="8"/>
        </w:rPr>
      </w:pPr>
      <w:r w:rsidRPr="007F4F3A">
        <w:rPr>
          <w:sz w:val="8"/>
          <w:szCs w:val="8"/>
        </w:rPr>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7A8E0405" w14:textId="77777777" w:rsidR="00827F84" w:rsidRPr="00AD5702" w:rsidRDefault="00827F84" w:rsidP="00827F84">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827F84">
        <w:rPr>
          <w:rStyle w:val="StyleUnderline"/>
          <w:sz w:val="26"/>
          <w:szCs w:val="26"/>
          <w:highlight w:val="green"/>
        </w:rPr>
        <w:t>firms</w:t>
      </w:r>
      <w:r w:rsidRPr="00AD5702">
        <w:rPr>
          <w:rStyle w:val="StyleUnderline"/>
        </w:rPr>
        <w:t xml:space="preserve"> can often </w:t>
      </w:r>
      <w:r w:rsidRPr="00827F84">
        <w:rPr>
          <w:rStyle w:val="StyleUnderline"/>
          <w:sz w:val="26"/>
          <w:szCs w:val="26"/>
          <w:highlight w:val="green"/>
        </w:rPr>
        <w:t>avoid</w:t>
      </w:r>
      <w:r w:rsidRPr="00AD5702">
        <w:rPr>
          <w:rStyle w:val="StyleUnderline"/>
        </w:rPr>
        <w:t xml:space="preserve"> disagreeable red tape like </w:t>
      </w:r>
      <w:r w:rsidRPr="00827F84">
        <w:rPr>
          <w:rStyle w:val="StyleUnderline"/>
          <w:sz w:val="26"/>
          <w:szCs w:val="26"/>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827F84">
        <w:rPr>
          <w:rStyle w:val="StyleUnderline"/>
          <w:sz w:val="26"/>
          <w:szCs w:val="26"/>
          <w:highlight w:val="green"/>
        </w:rPr>
        <w:t>turning</w:t>
      </w:r>
      <w:r w:rsidRPr="00AD5702">
        <w:rPr>
          <w:rStyle w:val="StyleUnderline"/>
        </w:rPr>
        <w:t xml:space="preserve"> desperate </w:t>
      </w:r>
      <w:r w:rsidRPr="00827F84">
        <w:rPr>
          <w:rStyle w:val="StyleUnderline"/>
          <w:sz w:val="26"/>
          <w:szCs w:val="26"/>
          <w:highlight w:val="green"/>
        </w:rPr>
        <w:t>people into</w:t>
      </w:r>
      <w:r w:rsidRPr="00AD5702">
        <w:rPr>
          <w:rStyle w:val="StyleUnderline"/>
        </w:rPr>
        <w:t xml:space="preserve"> their </w:t>
      </w:r>
      <w:r w:rsidRPr="00827F84">
        <w:rPr>
          <w:rStyle w:val="Emphasis"/>
          <w:sz w:val="26"/>
          <w:szCs w:val="26"/>
          <w:highlight w:val="green"/>
        </w:rPr>
        <w:t>lab rats</w:t>
      </w:r>
      <w:r w:rsidRPr="00AD5702">
        <w:rPr>
          <w:sz w:val="12"/>
        </w:rPr>
        <w:t>.</w:t>
      </w:r>
    </w:p>
    <w:p w14:paraId="353D3272" w14:textId="77777777" w:rsidR="00827F84" w:rsidRPr="007F4F3A" w:rsidRDefault="00827F84" w:rsidP="00827F84">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07C5185C" w14:textId="77777777" w:rsidR="00827F84" w:rsidRPr="00AD5702" w:rsidRDefault="00827F84" w:rsidP="00827F84">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827F84">
        <w:rPr>
          <w:rStyle w:val="StyleUnderline"/>
          <w:sz w:val="26"/>
          <w:szCs w:val="26"/>
          <w:highlight w:val="green"/>
        </w:rPr>
        <w:t>current system</w:t>
      </w:r>
      <w:r w:rsidRPr="00AD5702">
        <w:rPr>
          <w:rStyle w:val="StyleUnderline"/>
        </w:rPr>
        <w:t xml:space="preserve"> of R&amp;D </w:t>
      </w:r>
      <w:r w:rsidRPr="00827F84">
        <w:rPr>
          <w:rStyle w:val="StyleUnderline"/>
          <w:sz w:val="26"/>
          <w:szCs w:val="26"/>
          <w:highlight w:val="green"/>
        </w:rPr>
        <w:t>under-utilises</w:t>
      </w:r>
      <w:r w:rsidRPr="00AD5702">
        <w:rPr>
          <w:rStyle w:val="StyleUnderline"/>
        </w:rPr>
        <w:t xml:space="preserve"> the </w:t>
      </w:r>
      <w:r w:rsidRPr="00827F84">
        <w:rPr>
          <w:rStyle w:val="StyleUnderline"/>
          <w:sz w:val="26"/>
          <w:szCs w:val="26"/>
          <w:highlight w:val="green"/>
        </w:rPr>
        <w:t>capacities</w:t>
      </w:r>
      <w:r w:rsidRPr="00AD5702">
        <w:rPr>
          <w:sz w:val="12"/>
        </w:rPr>
        <w:t xml:space="preserve">, </w:t>
      </w:r>
      <w:r w:rsidRPr="00AD5702">
        <w:rPr>
          <w:rStyle w:val="StyleUnderline"/>
        </w:rPr>
        <w:t>skills</w:t>
      </w:r>
      <w:r w:rsidRPr="00AD5702">
        <w:rPr>
          <w:sz w:val="12"/>
        </w:rPr>
        <w:t xml:space="preserve">, </w:t>
      </w:r>
      <w:r w:rsidRPr="00827F84">
        <w:rPr>
          <w:rStyle w:val="StyleUnderline"/>
          <w:sz w:val="26"/>
          <w:szCs w:val="26"/>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2F4425D7" w14:textId="77777777" w:rsidR="00827F84" w:rsidRPr="007F4F3A" w:rsidRDefault="00827F84" w:rsidP="00827F84">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827F84">
        <w:rPr>
          <w:rStyle w:val="Emphasis"/>
          <w:sz w:val="26"/>
          <w:szCs w:val="26"/>
          <w:highlight w:val="green"/>
        </w:rPr>
        <w:t>Human lives are small change</w:t>
      </w:r>
      <w:r w:rsidRPr="007F4F3A">
        <w:rPr>
          <w:sz w:val="12"/>
        </w:rPr>
        <w:t>.</w:t>
      </w:r>
    </w:p>
    <w:p w14:paraId="646C6738" w14:textId="77777777" w:rsidR="00827F84" w:rsidRPr="00027471" w:rsidRDefault="00827F84" w:rsidP="00827F84">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DC0BF70" w14:textId="77777777" w:rsidR="00827F84" w:rsidRDefault="00827F84" w:rsidP="00827F84">
      <w:r w:rsidRPr="009A13DA">
        <w:rPr>
          <w:rStyle w:val="Style13ptBold"/>
        </w:rPr>
        <w:t xml:space="preserve">von Weizsäcker and Wijkman </w:t>
      </w:r>
      <w:r>
        <w:rPr>
          <w:rStyle w:val="Style13ptBold"/>
        </w:rPr>
        <w:t>‘17</w:t>
      </w:r>
    </w:p>
    <w:p w14:paraId="567CFB56" w14:textId="77777777" w:rsidR="00827F84" w:rsidRPr="008F33E9" w:rsidRDefault="00827F84" w:rsidP="00827F84">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13C2EF4E" w14:textId="77777777" w:rsidR="00827F84" w:rsidRPr="009A13DA" w:rsidRDefault="00827F84" w:rsidP="00827F84">
      <w:pPr>
        <w:rPr>
          <w:sz w:val="12"/>
        </w:rPr>
      </w:pPr>
      <w:r w:rsidRPr="009A13DA">
        <w:rPr>
          <w:sz w:val="12"/>
        </w:rPr>
        <w:t xml:space="preserve">1.1 Introduction: The World in Disarray We all know that </w:t>
      </w:r>
      <w:r w:rsidRPr="00827F84">
        <w:rPr>
          <w:rStyle w:val="StyleUnderline"/>
          <w:sz w:val="26"/>
          <w:szCs w:val="26"/>
          <w:highlight w:val="green"/>
        </w:rPr>
        <w:t>the world is in crisis</w:t>
      </w:r>
      <w:r w:rsidRPr="009A13DA">
        <w:rPr>
          <w:sz w:val="12"/>
        </w:rPr>
        <w:t xml:space="preserve">. Science tells us that </w:t>
      </w:r>
      <w:r w:rsidRPr="009A13DA">
        <w:rPr>
          <w:rStyle w:val="Emphasis"/>
        </w:rPr>
        <w:t xml:space="preserve">almost </w:t>
      </w:r>
      <w:r w:rsidRPr="00827F84">
        <w:rPr>
          <w:rStyle w:val="Emphasis"/>
          <w:sz w:val="26"/>
          <w:szCs w:val="26"/>
          <w:highlight w:val="green"/>
        </w:rPr>
        <w:t>half of the top soils</w:t>
      </w:r>
      <w:r w:rsidRPr="009A13DA">
        <w:rPr>
          <w:rStyle w:val="StyleUnderline"/>
        </w:rPr>
        <w:t xml:space="preserve"> on earth </w:t>
      </w:r>
      <w:r w:rsidRPr="00827F84">
        <w:rPr>
          <w:rStyle w:val="StyleUnderline"/>
          <w:sz w:val="26"/>
          <w:szCs w:val="26"/>
          <w:highlight w:val="green"/>
        </w:rPr>
        <w:t>have been depleted</w:t>
      </w:r>
      <w:r w:rsidRPr="009A13DA">
        <w:rPr>
          <w:sz w:val="12"/>
        </w:rPr>
        <w:t xml:space="preserve"> in the last 150 years1 ; </w:t>
      </w:r>
      <w:r w:rsidRPr="009A13DA">
        <w:rPr>
          <w:rStyle w:val="StyleUnderline"/>
        </w:rPr>
        <w:t xml:space="preserve">nearly </w:t>
      </w:r>
      <w:r w:rsidRPr="00827F84">
        <w:rPr>
          <w:rStyle w:val="Emphasis"/>
          <w:sz w:val="26"/>
          <w:szCs w:val="26"/>
          <w:highlight w:val="green"/>
        </w:rPr>
        <w:t>90% of fish stocks</w:t>
      </w:r>
      <w:r w:rsidRPr="00827F84">
        <w:rPr>
          <w:rStyle w:val="StyleUnderline"/>
          <w:sz w:val="26"/>
          <w:szCs w:val="26"/>
          <w:highlight w:val="green"/>
        </w:rPr>
        <w:t xml:space="preserve"> are</w:t>
      </w:r>
      <w:r w:rsidRPr="009A13DA">
        <w:rPr>
          <w:rStyle w:val="StyleUnderline"/>
        </w:rPr>
        <w:t xml:space="preserve"> either </w:t>
      </w:r>
      <w:r w:rsidRPr="00827F84">
        <w:rPr>
          <w:rStyle w:val="StyleUnderline"/>
          <w:sz w:val="26"/>
          <w:szCs w:val="26"/>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27F84">
        <w:rPr>
          <w:rStyle w:val="StyleUnderline"/>
          <w:sz w:val="26"/>
          <w:szCs w:val="26"/>
          <w:highlight w:val="green"/>
        </w:rPr>
        <w:t>civilization is</w:t>
      </w:r>
      <w:r w:rsidRPr="00827F84">
        <w:rPr>
          <w:sz w:val="26"/>
          <w:szCs w:val="26"/>
          <w:highlight w:val="green"/>
        </w:rPr>
        <w:t xml:space="preserve"> </w:t>
      </w:r>
      <w:r w:rsidRPr="00827F84">
        <w:rPr>
          <w:rStyle w:val="StyleUnderline"/>
          <w:sz w:val="26"/>
          <w:szCs w:val="26"/>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27F84">
        <w:rPr>
          <w:rStyle w:val="Emphasis"/>
          <w:sz w:val="26"/>
          <w:szCs w:val="26"/>
          <w:highlight w:val="green"/>
        </w:rPr>
        <w:t>overpopulation</w:t>
      </w:r>
      <w:r w:rsidRPr="00827F84">
        <w:rPr>
          <w:sz w:val="26"/>
          <w:szCs w:val="26"/>
          <w:highlight w:val="green"/>
        </w:rPr>
        <w:t xml:space="preserve">, </w:t>
      </w:r>
      <w:r w:rsidRPr="00827F84">
        <w:rPr>
          <w:rStyle w:val="Emphasis"/>
          <w:sz w:val="26"/>
          <w:szCs w:val="26"/>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27F84">
        <w:rPr>
          <w:rStyle w:val="Emphasis"/>
          <w:sz w:val="26"/>
          <w:szCs w:val="26"/>
          <w:highlight w:val="green"/>
        </w:rPr>
        <w:t>environmentally</w:t>
      </w:r>
      <w:r w:rsidRPr="009A13DA">
        <w:rPr>
          <w:rStyle w:val="Emphasis"/>
        </w:rPr>
        <w:t xml:space="preserve"> </w:t>
      </w:r>
      <w:r w:rsidRPr="00827F84">
        <w:rPr>
          <w:rStyle w:val="Emphasis"/>
          <w:sz w:val="26"/>
          <w:szCs w:val="26"/>
          <w:highlight w:val="green"/>
        </w:rPr>
        <w:t>malign technologies</w:t>
      </w:r>
      <w:r w:rsidRPr="00827F84">
        <w:rPr>
          <w:rStyle w:val="StyleUnderline"/>
          <w:sz w:val="26"/>
          <w:szCs w:val="26"/>
          <w:highlight w:val="green"/>
        </w:rPr>
        <w:t xml:space="preserve"> and </w:t>
      </w:r>
      <w:r w:rsidRPr="00827F84">
        <w:rPr>
          <w:rStyle w:val="Emphasis"/>
          <w:sz w:val="26"/>
          <w:szCs w:val="26"/>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27F84">
        <w:rPr>
          <w:rStyle w:val="StyleUnderline"/>
          <w:sz w:val="26"/>
          <w:szCs w:val="26"/>
          <w:highlight w:val="green"/>
        </w:rPr>
        <w:t>The crisis is</w:t>
      </w:r>
      <w:r w:rsidRPr="009A13DA">
        <w:rPr>
          <w:rStyle w:val="StyleUnderline"/>
        </w:rPr>
        <w:t xml:space="preserve"> not cyclical </w:t>
      </w:r>
      <w:r w:rsidRPr="009A13DA">
        <w:rPr>
          <w:rStyle w:val="Emphasis"/>
        </w:rPr>
        <w:t xml:space="preserve">but </w:t>
      </w:r>
      <w:r w:rsidRPr="00827F84">
        <w:rPr>
          <w:rStyle w:val="Emphasis"/>
          <w:sz w:val="26"/>
          <w:szCs w:val="26"/>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27F84">
        <w:rPr>
          <w:rStyle w:val="StyleUnderline"/>
          <w:sz w:val="26"/>
          <w:szCs w:val="26"/>
          <w:highlight w:val="green"/>
        </w:rPr>
        <w:t>Billions of people</w:t>
      </w:r>
      <w:r w:rsidRPr="009A13DA">
        <w:rPr>
          <w:sz w:val="12"/>
        </w:rPr>
        <w:t xml:space="preserve"> have reached a state of mind where they </w:t>
      </w:r>
      <w:r w:rsidRPr="00827F84">
        <w:rPr>
          <w:rStyle w:val="StyleUnderline"/>
          <w:sz w:val="26"/>
          <w:szCs w:val="26"/>
          <w:highlight w:val="green"/>
        </w:rPr>
        <w:t>don’t</w:t>
      </w:r>
      <w:r w:rsidRPr="00827F84">
        <w:rPr>
          <w:sz w:val="26"/>
          <w:szCs w:val="26"/>
          <w:highlight w:val="green"/>
        </w:rPr>
        <w:t xml:space="preserve"> </w:t>
      </w:r>
      <w:r w:rsidRPr="00827F84">
        <w:rPr>
          <w:rStyle w:val="StyleUnderline"/>
          <w:sz w:val="26"/>
          <w:szCs w:val="26"/>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27F84">
        <w:rPr>
          <w:rStyle w:val="StyleUnderline"/>
          <w:sz w:val="26"/>
          <w:szCs w:val="26"/>
          <w:highlight w:val="green"/>
        </w:rPr>
        <w:t xml:space="preserve">Land grabbing is </w:t>
      </w:r>
      <w:r w:rsidRPr="00827F84">
        <w:rPr>
          <w:rStyle w:val="Emphasis"/>
          <w:sz w:val="26"/>
          <w:szCs w:val="26"/>
          <w:highlight w:val="green"/>
        </w:rPr>
        <w:t>plaguing</w:t>
      </w:r>
      <w:r w:rsidRPr="009A13DA">
        <w:rPr>
          <w:sz w:val="12"/>
        </w:rPr>
        <w:t xml:space="preserve"> much of </w:t>
      </w:r>
      <w:r w:rsidRPr="009A13DA">
        <w:rPr>
          <w:rStyle w:val="StyleUnderline"/>
        </w:rPr>
        <w:t>Africa</w:t>
      </w:r>
      <w:r w:rsidRPr="009A13DA">
        <w:rPr>
          <w:sz w:val="12"/>
        </w:rPr>
        <w:t xml:space="preserve">, but also </w:t>
      </w:r>
      <w:r w:rsidRPr="00827F84">
        <w:rPr>
          <w:rStyle w:val="StyleUnderline"/>
          <w:sz w:val="26"/>
          <w:szCs w:val="26"/>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27F84">
        <w:rPr>
          <w:rStyle w:val="StyleUnderline"/>
          <w:sz w:val="26"/>
          <w:szCs w:val="26"/>
          <w:highlight w:val="green"/>
        </w:rPr>
        <w:t xml:space="preserve">the current crisis is </w:t>
      </w:r>
      <w:r w:rsidRPr="009A2A75">
        <w:rPr>
          <w:rStyle w:val="StyleUnderline"/>
        </w:rPr>
        <w:t xml:space="preserve">also </w:t>
      </w:r>
      <w:r w:rsidRPr="00827F84">
        <w:rPr>
          <w:rStyle w:val="StyleUnderline"/>
          <w:sz w:val="26"/>
          <w:szCs w:val="26"/>
          <w:highlight w:val="green"/>
        </w:rPr>
        <w:t xml:space="preserve">a </w:t>
      </w:r>
      <w:r w:rsidRPr="00827F84">
        <w:rPr>
          <w:rStyle w:val="Emphasis"/>
          <w:sz w:val="26"/>
          <w:szCs w:val="26"/>
          <w:highlight w:val="green"/>
        </w:rPr>
        <w:t>crisis of</w:t>
      </w:r>
      <w:r w:rsidRPr="009A13DA">
        <w:rPr>
          <w:rStyle w:val="Emphasis"/>
        </w:rPr>
        <w:t xml:space="preserve"> </w:t>
      </w:r>
      <w:r w:rsidRPr="00827F84">
        <w:rPr>
          <w:rStyle w:val="Emphasis"/>
          <w:sz w:val="26"/>
          <w:szCs w:val="26"/>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38634DBE" w14:textId="77777777" w:rsidR="00827F84" w:rsidRDefault="00827F84" w:rsidP="00827F84">
      <w:pPr>
        <w:rPr>
          <w:sz w:val="12"/>
        </w:rPr>
      </w:pPr>
      <w:r>
        <w:rPr>
          <w:noProof/>
        </w:rPr>
        <w:drawing>
          <wp:inline distT="0" distB="0" distL="0" distR="0" wp14:anchorId="16FAD4C4" wp14:editId="2FC11BED">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54AA33A9" w14:textId="77777777" w:rsidR="00827F84" w:rsidRPr="00D1420D" w:rsidRDefault="00827F84" w:rsidP="00827F84">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27F84">
        <w:rPr>
          <w:rStyle w:val="StyleUnderline"/>
          <w:sz w:val="26"/>
          <w:szCs w:val="26"/>
          <w:highlight w:val="green"/>
        </w:rPr>
        <w:t>This phenomenon of right-wing populism can be</w:t>
      </w:r>
      <w:r w:rsidRPr="00514D97">
        <w:rPr>
          <w:rStyle w:val="StyleUnderline"/>
        </w:rPr>
        <w:t xml:space="preserve"> </w:t>
      </w:r>
      <w:r w:rsidRPr="00827F84">
        <w:rPr>
          <w:rStyle w:val="StyleUnderline"/>
          <w:sz w:val="26"/>
          <w:szCs w:val="26"/>
          <w:highlight w:val="green"/>
        </w:rPr>
        <w:t>explained</w:t>
      </w:r>
      <w:r w:rsidRPr="00D1420D">
        <w:rPr>
          <w:sz w:val="12"/>
        </w:rPr>
        <w:t xml:space="preserve"> to an extent </w:t>
      </w:r>
      <w:r w:rsidRPr="00827F84">
        <w:rPr>
          <w:rStyle w:val="StyleUnderline"/>
          <w:sz w:val="26"/>
          <w:szCs w:val="26"/>
          <w:highlight w:val="green"/>
        </w:rPr>
        <w:t>by the ‘</w:t>
      </w:r>
      <w:r w:rsidRPr="00827F84">
        <w:rPr>
          <w:rStyle w:val="Emphasis"/>
          <w:sz w:val="26"/>
          <w:szCs w:val="26"/>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27F84">
        <w:rPr>
          <w:rStyle w:val="StyleUnderline"/>
          <w:sz w:val="26"/>
          <w:szCs w:val="26"/>
          <w:highlight w:val="green"/>
        </w:rPr>
        <w:t>financialization’</w:t>
      </w:r>
      <w:r w:rsidRPr="00D1420D">
        <w:rPr>
          <w:sz w:val="12"/>
        </w:rPr>
        <w:t xml:space="preserve"> of the economy </w:t>
      </w:r>
      <w:r w:rsidRPr="00827F84">
        <w:rPr>
          <w:rStyle w:val="StyleUnderline"/>
          <w:sz w:val="26"/>
          <w:szCs w:val="26"/>
          <w:highlight w:val="green"/>
        </w:rPr>
        <w:t>is the cause of income</w:t>
      </w:r>
      <w:r w:rsidRPr="00827F84">
        <w:rPr>
          <w:sz w:val="26"/>
          <w:szCs w:val="26"/>
          <w:highlight w:val="green"/>
        </w:rPr>
        <w:t xml:space="preserve"> </w:t>
      </w:r>
      <w:r w:rsidRPr="00827F84">
        <w:rPr>
          <w:rStyle w:val="StyleUnderline"/>
          <w:sz w:val="26"/>
          <w:szCs w:val="26"/>
          <w:highlight w:val="green"/>
        </w:rPr>
        <w:t>inequality</w:t>
      </w:r>
      <w:r w:rsidRPr="00D1420D">
        <w:rPr>
          <w:sz w:val="12"/>
        </w:rPr>
        <w:t xml:space="preserve">, </w:t>
      </w:r>
      <w:r w:rsidRPr="00827F84">
        <w:rPr>
          <w:rStyle w:val="StyleUnderline"/>
          <w:sz w:val="26"/>
          <w:szCs w:val="26"/>
          <w:highlight w:val="green"/>
        </w:rPr>
        <w:t>falling wages and</w:t>
      </w:r>
      <w:r w:rsidRPr="00DB2D93">
        <w:rPr>
          <w:rStyle w:val="StyleUnderline"/>
        </w:rPr>
        <w:t xml:space="preserve"> the </w:t>
      </w:r>
      <w:r w:rsidRPr="00827F84">
        <w:rPr>
          <w:rStyle w:val="StyleUnderline"/>
          <w:sz w:val="26"/>
          <w:szCs w:val="26"/>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27F84">
        <w:rPr>
          <w:rStyle w:val="StyleUnderline"/>
          <w:sz w:val="26"/>
          <w:szCs w:val="26"/>
          <w:highlight w:val="green"/>
        </w:rPr>
        <w:t xml:space="preserve">that has turned the </w:t>
      </w:r>
      <w:r w:rsidRPr="00827F84">
        <w:rPr>
          <w:rStyle w:val="Emphasis"/>
          <w:sz w:val="26"/>
          <w:szCs w:val="26"/>
          <w:highlight w:val="green"/>
        </w:rPr>
        <w:t>economy</w:t>
      </w:r>
      <w:r w:rsidRPr="00DB2D93">
        <w:rPr>
          <w:rStyle w:val="Emphasis"/>
        </w:rPr>
        <w:t xml:space="preserve"> </w:t>
      </w:r>
      <w:r w:rsidRPr="00827F84">
        <w:rPr>
          <w:rStyle w:val="Emphasis"/>
          <w:sz w:val="26"/>
          <w:szCs w:val="26"/>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27F84">
        <w:rPr>
          <w:rStyle w:val="StyleUnderline"/>
          <w:sz w:val="26"/>
          <w:szCs w:val="26"/>
          <w:highlight w:val="green"/>
        </w:rPr>
        <w:t>the report sees a consistent</w:t>
      </w:r>
      <w:r w:rsidRPr="00827F84">
        <w:rPr>
          <w:sz w:val="26"/>
          <w:szCs w:val="26"/>
          <w:highlight w:val="green"/>
        </w:rPr>
        <w:t xml:space="preserve"> </w:t>
      </w:r>
      <w:r w:rsidRPr="00827F84">
        <w:rPr>
          <w:rStyle w:val="StyleUnderline"/>
          <w:sz w:val="26"/>
          <w:szCs w:val="26"/>
          <w:highlight w:val="green"/>
        </w:rPr>
        <w:t>decay of</w:t>
      </w:r>
      <w:r w:rsidRPr="00D1420D">
        <w:rPr>
          <w:sz w:val="12"/>
        </w:rPr>
        <w:t xml:space="preserve"> such </w:t>
      </w:r>
      <w:r w:rsidRPr="00827F84">
        <w:rPr>
          <w:rStyle w:val="StyleUnderline"/>
          <w:sz w:val="26"/>
          <w:szCs w:val="26"/>
          <w:highlight w:val="green"/>
        </w:rPr>
        <w:t>parameters as civil rights</w:t>
      </w:r>
      <w:r w:rsidRPr="00DB2D93">
        <w:rPr>
          <w:rStyle w:val="StyleUnderline"/>
        </w:rPr>
        <w:t xml:space="preserve">, free and fair </w:t>
      </w:r>
      <w:r w:rsidRPr="00827F84">
        <w:rPr>
          <w:rStyle w:val="StyleUnderline"/>
          <w:sz w:val="26"/>
          <w:szCs w:val="26"/>
          <w:highlight w:val="green"/>
        </w:rPr>
        <w:t>elections</w:t>
      </w:r>
      <w:r w:rsidRPr="00DB2D93">
        <w:rPr>
          <w:rStyle w:val="StyleUnderline"/>
        </w:rPr>
        <w:t xml:space="preserve">, </w:t>
      </w:r>
      <w:r w:rsidRPr="00827F84">
        <w:rPr>
          <w:rStyle w:val="StyleUnderline"/>
          <w:sz w:val="26"/>
          <w:szCs w:val="26"/>
          <w:highlight w:val="green"/>
        </w:rPr>
        <w:t>freedom of opinion and</w:t>
      </w:r>
      <w:r w:rsidRPr="00DB2D93">
        <w:rPr>
          <w:rStyle w:val="StyleUnderline"/>
        </w:rPr>
        <w:t xml:space="preserve"> of press</w:t>
      </w:r>
      <w:r w:rsidRPr="00D1420D">
        <w:rPr>
          <w:sz w:val="12"/>
        </w:rPr>
        <w:t xml:space="preserve">, </w:t>
      </w:r>
      <w:r w:rsidRPr="00827F84">
        <w:rPr>
          <w:rStyle w:val="StyleUnderline"/>
          <w:sz w:val="26"/>
          <w:szCs w:val="26"/>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27F84">
        <w:rPr>
          <w:rStyle w:val="StyleUnderline"/>
          <w:sz w:val="26"/>
          <w:szCs w:val="26"/>
          <w:highlight w:val="green"/>
        </w:rPr>
        <w:t>financial products</w:t>
      </w:r>
      <w:r w:rsidRPr="00D1420D">
        <w:rPr>
          <w:rStyle w:val="StyleUnderline"/>
        </w:rPr>
        <w:t xml:space="preserve"> and transactions</w:t>
      </w:r>
      <w:r w:rsidRPr="00D1420D">
        <w:rPr>
          <w:sz w:val="12"/>
        </w:rPr>
        <w:t xml:space="preserve">, the authors continue, </w:t>
      </w:r>
      <w:r w:rsidRPr="00827F84">
        <w:rPr>
          <w:rStyle w:val="StyleUnderline"/>
          <w:sz w:val="26"/>
          <w:szCs w:val="26"/>
          <w:highlight w:val="green"/>
        </w:rPr>
        <w:t>lead</w:t>
      </w:r>
      <w:r w:rsidRPr="00D1420D">
        <w:rPr>
          <w:sz w:val="12"/>
        </w:rPr>
        <w:t xml:space="preserve"> regularly </w:t>
      </w:r>
      <w:r w:rsidRPr="00827F84">
        <w:rPr>
          <w:rStyle w:val="StyleUnderline"/>
          <w:sz w:val="26"/>
          <w:szCs w:val="26"/>
          <w:highlight w:val="green"/>
        </w:rPr>
        <w:t>to monetary crashes, sovereign debt crises and systemic</w:t>
      </w:r>
      <w:r w:rsidRPr="00D1420D">
        <w:rPr>
          <w:rStyle w:val="StyleUnderline"/>
        </w:rPr>
        <w:t xml:space="preserve"> </w:t>
      </w:r>
      <w:r w:rsidRPr="00827F84">
        <w:rPr>
          <w:rStyle w:val="StyleUnderline"/>
          <w:sz w:val="26"/>
          <w:szCs w:val="26"/>
          <w:highlight w:val="green"/>
        </w:rPr>
        <w:t>crashes</w:t>
      </w:r>
      <w:r w:rsidRPr="00827F84">
        <w:rPr>
          <w:sz w:val="26"/>
          <w:szCs w:val="26"/>
          <w:highlight w:val="green"/>
        </w:rPr>
        <w:t xml:space="preserve"> </w:t>
      </w:r>
      <w:r w:rsidRPr="00827F84">
        <w:rPr>
          <w:rStyle w:val="StyleUnderline"/>
          <w:sz w:val="26"/>
          <w:szCs w:val="26"/>
          <w:highlight w:val="green"/>
        </w:rPr>
        <w:t>with</w:t>
      </w:r>
      <w:r w:rsidRPr="00827F84">
        <w:rPr>
          <w:sz w:val="26"/>
          <w:szCs w:val="26"/>
          <w:highlight w:val="green"/>
        </w:rPr>
        <w:t xml:space="preserve"> an</w:t>
      </w:r>
      <w:r w:rsidRPr="00D1420D">
        <w:rPr>
          <w:sz w:val="12"/>
        </w:rPr>
        <w:t xml:space="preserve"> average of </w:t>
      </w:r>
      <w:r w:rsidRPr="00D1420D">
        <w:rPr>
          <w:rStyle w:val="StyleUnderline"/>
        </w:rPr>
        <w:t xml:space="preserve">more than </w:t>
      </w:r>
      <w:r w:rsidRPr="00827F84">
        <w:rPr>
          <w:rStyle w:val="StyleUnderline"/>
          <w:sz w:val="26"/>
          <w:szCs w:val="26"/>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27F84">
        <w:rPr>
          <w:rStyle w:val="StyleUnderline"/>
          <w:sz w:val="26"/>
          <w:szCs w:val="26"/>
          <w:highlight w:val="green"/>
        </w:rPr>
        <w:t>The</w:t>
      </w:r>
      <w:r w:rsidRPr="00D1420D">
        <w:rPr>
          <w:rStyle w:val="StyleUnderline"/>
        </w:rPr>
        <w:t xml:space="preserve"> </w:t>
      </w:r>
      <w:r w:rsidRPr="00827F84">
        <w:rPr>
          <w:rStyle w:val="StyleUnderline"/>
          <w:sz w:val="26"/>
          <w:szCs w:val="26"/>
          <w:highlight w:val="green"/>
        </w:rPr>
        <w:t>failure to account for environmental risks</w:t>
      </w:r>
      <w:r w:rsidRPr="00827F84">
        <w:rPr>
          <w:sz w:val="26"/>
          <w:szCs w:val="26"/>
          <w:highlight w:val="green"/>
        </w:rPr>
        <w:t xml:space="preserve"> </w:t>
      </w:r>
      <w:r w:rsidRPr="00827F84">
        <w:rPr>
          <w:rStyle w:val="StyleUnderline"/>
          <w:sz w:val="26"/>
          <w:szCs w:val="26"/>
          <w:highlight w:val="green"/>
        </w:rPr>
        <w:t>means</w:t>
      </w:r>
      <w:r w:rsidRPr="00D1420D">
        <w:rPr>
          <w:sz w:val="12"/>
        </w:rPr>
        <w:t xml:space="preserve"> that the </w:t>
      </w:r>
      <w:r w:rsidRPr="00827F84">
        <w:rPr>
          <w:rStyle w:val="StyleUnderline"/>
          <w:sz w:val="26"/>
          <w:szCs w:val="26"/>
          <w:highlight w:val="green"/>
        </w:rPr>
        <w:t>pressure on</w:t>
      </w:r>
      <w:r w:rsidRPr="00D1420D">
        <w:rPr>
          <w:rStyle w:val="StyleUnderline"/>
        </w:rPr>
        <w:t xml:space="preserve"> </w:t>
      </w:r>
      <w:r w:rsidRPr="00D1420D">
        <w:rPr>
          <w:sz w:val="12"/>
        </w:rPr>
        <w:t xml:space="preserve">already scarce </w:t>
      </w:r>
      <w:r w:rsidRPr="00827F84">
        <w:rPr>
          <w:rStyle w:val="StyleUnderline"/>
          <w:sz w:val="26"/>
          <w:szCs w:val="26"/>
          <w:highlight w:val="green"/>
        </w:rPr>
        <w:t>natural resources</w:t>
      </w:r>
      <w:r w:rsidRPr="00D1420D">
        <w:rPr>
          <w:rStyle w:val="StyleUnderline"/>
        </w:rPr>
        <w:t xml:space="preserve"> accelerates</w:t>
      </w:r>
      <w:r w:rsidRPr="00D1420D">
        <w:rPr>
          <w:sz w:val="12"/>
        </w:rPr>
        <w:t xml:space="preserve"> – </w:t>
      </w:r>
      <w:r w:rsidRPr="00827F84">
        <w:rPr>
          <w:rStyle w:val="StyleUnderline"/>
          <w:sz w:val="26"/>
          <w:szCs w:val="26"/>
          <w:highlight w:val="green"/>
        </w:rPr>
        <w:t>trees</w:t>
      </w:r>
      <w:r w:rsidRPr="00D1420D">
        <w:rPr>
          <w:rStyle w:val="StyleUnderline"/>
        </w:rPr>
        <w:t xml:space="preserve"> are </w:t>
      </w:r>
      <w:r w:rsidRPr="00827F84">
        <w:rPr>
          <w:rStyle w:val="StyleUnderline"/>
          <w:sz w:val="26"/>
          <w:szCs w:val="26"/>
          <w:highlight w:val="green"/>
        </w:rPr>
        <w:t>felled</w:t>
      </w:r>
      <w:r w:rsidRPr="00D1420D">
        <w:rPr>
          <w:rStyle w:val="StyleUnderline"/>
        </w:rPr>
        <w:t>,</w:t>
      </w:r>
      <w:r w:rsidRPr="00D1420D">
        <w:rPr>
          <w:sz w:val="12"/>
        </w:rPr>
        <w:t xml:space="preserve"> </w:t>
      </w:r>
      <w:r w:rsidRPr="00827F84">
        <w:rPr>
          <w:rStyle w:val="Emphasis"/>
          <w:sz w:val="26"/>
          <w:szCs w:val="26"/>
          <w:highlight w:val="green"/>
        </w:rPr>
        <w:t>waterways polluted</w:t>
      </w:r>
      <w:r w:rsidRPr="00827F84">
        <w:rPr>
          <w:sz w:val="26"/>
          <w:szCs w:val="26"/>
          <w:highlight w:val="green"/>
        </w:rPr>
        <w:t xml:space="preserve">, </w:t>
      </w:r>
      <w:r w:rsidRPr="00827F84">
        <w:rPr>
          <w:rStyle w:val="Emphasis"/>
          <w:sz w:val="26"/>
          <w:szCs w:val="26"/>
          <w:highlight w:val="green"/>
        </w:rPr>
        <w:t>wetlands drained</w:t>
      </w:r>
      <w:r w:rsidRPr="00827F84">
        <w:rPr>
          <w:rStyle w:val="StyleUnderline"/>
          <w:sz w:val="26"/>
          <w:szCs w:val="26"/>
          <w:highlight w:val="green"/>
        </w:rPr>
        <w:t xml:space="preserve"> and</w:t>
      </w:r>
      <w:r w:rsidRPr="00D1420D">
        <w:rPr>
          <w:sz w:val="12"/>
        </w:rPr>
        <w:t xml:space="preserve"> the exploitation of </w:t>
      </w:r>
      <w:r w:rsidRPr="00D1420D">
        <w:rPr>
          <w:rStyle w:val="StyleUnderline"/>
        </w:rPr>
        <w:t xml:space="preserve">oil, gas and </w:t>
      </w:r>
      <w:r w:rsidRPr="00827F84">
        <w:rPr>
          <w:rStyle w:val="StyleUnderline"/>
          <w:sz w:val="26"/>
          <w:szCs w:val="26"/>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08CB8BB" w14:textId="77777777" w:rsidR="00827F84" w:rsidRPr="008F33E9" w:rsidRDefault="00827F84" w:rsidP="00827F84"/>
    <w:p w14:paraId="5197ABB5" w14:textId="77777777" w:rsidR="00827F84" w:rsidRDefault="00827F84" w:rsidP="00827F84">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42A32D6C" w14:textId="77777777" w:rsidR="00827F84" w:rsidRPr="007F4F3A" w:rsidRDefault="00827F84" w:rsidP="00827F84">
      <w:pPr>
        <w:pStyle w:val="ListParagraph"/>
        <w:numPr>
          <w:ilvl w:val="0"/>
          <w:numId w:val="14"/>
        </w:numPr>
      </w:pPr>
      <w:r>
        <w:t>Replace with medicine specific stuff – find Wednesday after class.</w:t>
      </w:r>
    </w:p>
    <w:p w14:paraId="09126CF1" w14:textId="77777777" w:rsidR="00827F84" w:rsidRDefault="00827F84" w:rsidP="00827F84">
      <w:pPr>
        <w:rPr>
          <w:rStyle w:val="Style13ptBold"/>
        </w:rPr>
      </w:pPr>
      <w:r>
        <w:rPr>
          <w:rStyle w:val="Style13ptBold"/>
        </w:rPr>
        <w:t>Basanta ‘20</w:t>
      </w:r>
    </w:p>
    <w:p w14:paraId="22EA11D3" w14:textId="77777777" w:rsidR="00827F84" w:rsidRDefault="00827F84" w:rsidP="00827F84">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8" w:history="1">
        <w:r w:rsidRPr="009B16D3">
          <w:rPr>
            <w:rStyle w:val="Hyperlink"/>
            <w:sz w:val="16"/>
            <w:szCs w:val="16"/>
          </w:rPr>
          <w:t>https://www.bannedthought.net/Nepal/CPN-Maoist/2020/OnAmericanCrisis-2-Basanta-Eng.pdf</w:t>
        </w:r>
      </w:hyperlink>
      <w:r w:rsidRPr="009B16D3">
        <w:rPr>
          <w:sz w:val="16"/>
          <w:szCs w:val="16"/>
        </w:rPr>
        <w:t>] pat</w:t>
      </w:r>
    </w:p>
    <w:p w14:paraId="08BA8EF1" w14:textId="77777777" w:rsidR="00827F84" w:rsidRPr="009B16D3" w:rsidRDefault="00827F84" w:rsidP="00827F84">
      <w:pPr>
        <w:rPr>
          <w:sz w:val="12"/>
        </w:rPr>
      </w:pPr>
      <w:r w:rsidRPr="009B16D3">
        <w:rPr>
          <w:sz w:val="12"/>
        </w:rPr>
        <w:t xml:space="preserve">Nowadays, </w:t>
      </w:r>
      <w:r w:rsidRPr="00827F84">
        <w:rPr>
          <w:rStyle w:val="Emphasis"/>
          <w:sz w:val="26"/>
          <w:szCs w:val="26"/>
          <w:highlight w:val="green"/>
        </w:rPr>
        <w:t>the U</w:t>
      </w:r>
      <w:r w:rsidRPr="009B16D3">
        <w:rPr>
          <w:rStyle w:val="Emphasis"/>
        </w:rPr>
        <w:t xml:space="preserve">nited </w:t>
      </w:r>
      <w:r w:rsidRPr="00827F84">
        <w:rPr>
          <w:rStyle w:val="Emphasis"/>
          <w:sz w:val="26"/>
          <w:szCs w:val="26"/>
          <w:highlight w:val="green"/>
        </w:rPr>
        <w:t>S</w:t>
      </w:r>
      <w:r w:rsidRPr="009B16D3">
        <w:rPr>
          <w:rStyle w:val="Emphasis"/>
        </w:rPr>
        <w:t xml:space="preserve">tates of America </w:t>
      </w:r>
      <w:r w:rsidRPr="00827F84">
        <w:rPr>
          <w:rStyle w:val="Emphasis"/>
          <w:sz w:val="26"/>
          <w:szCs w:val="26"/>
          <w:highlight w:val="green"/>
        </w:rPr>
        <w:t>is undergoing</w:t>
      </w:r>
      <w:r w:rsidRPr="009B16D3">
        <w:rPr>
          <w:rStyle w:val="Emphasis"/>
        </w:rPr>
        <w:t xml:space="preserve"> a serious </w:t>
      </w:r>
      <w:r w:rsidRPr="00827F84">
        <w:rPr>
          <w:rStyle w:val="Emphasis"/>
          <w:sz w:val="26"/>
          <w:szCs w:val="26"/>
          <w:highlight w:val="green"/>
        </w:rPr>
        <w:t>crisis</w:t>
      </w:r>
      <w:r w:rsidRPr="009B16D3">
        <w:rPr>
          <w:sz w:val="12"/>
        </w:rPr>
        <w:t xml:space="preserve">. </w:t>
      </w:r>
      <w:r w:rsidRPr="009B16D3">
        <w:rPr>
          <w:rStyle w:val="StyleUnderline"/>
        </w:rPr>
        <w:t xml:space="preserve">As a consequence of the health crisis brought in by the mishandling of the </w:t>
      </w:r>
      <w:r w:rsidRPr="00827F84">
        <w:rPr>
          <w:rStyle w:val="StyleUnderline"/>
          <w:sz w:val="26"/>
          <w:szCs w:val="26"/>
          <w:highlight w:val="green"/>
        </w:rPr>
        <w:t>Covid-19</w:t>
      </w:r>
      <w:r w:rsidRPr="009B16D3">
        <w:rPr>
          <w:sz w:val="12"/>
        </w:rPr>
        <w:t xml:space="preserve">, </w:t>
      </w:r>
      <w:r w:rsidRPr="009B16D3">
        <w:rPr>
          <w:rStyle w:val="StyleUnderline"/>
        </w:rPr>
        <w:t xml:space="preserve">the </w:t>
      </w:r>
      <w:r w:rsidRPr="00827F84">
        <w:rPr>
          <w:rStyle w:val="StyleUnderline"/>
          <w:sz w:val="26"/>
          <w:szCs w:val="26"/>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27F84">
        <w:rPr>
          <w:rStyle w:val="StyleUnderline"/>
          <w:sz w:val="26"/>
          <w:szCs w:val="26"/>
          <w:highlight w:val="green"/>
        </w:rPr>
        <w:t>white</w:t>
      </w:r>
      <w:r w:rsidRPr="009B16D3">
        <w:rPr>
          <w:rStyle w:val="StyleUnderline"/>
        </w:rPr>
        <w:t xml:space="preserve"> racist </w:t>
      </w:r>
      <w:r w:rsidRPr="00827F84">
        <w:rPr>
          <w:rStyle w:val="StyleUnderline"/>
          <w:sz w:val="26"/>
          <w:szCs w:val="26"/>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27F84">
        <w:rPr>
          <w:rStyle w:val="StyleUnderline"/>
          <w:sz w:val="26"/>
          <w:szCs w:val="26"/>
          <w:highlight w:val="green"/>
        </w:rPr>
        <w:t>the</w:t>
      </w:r>
      <w:r w:rsidRPr="009B16D3">
        <w:rPr>
          <w:rStyle w:val="StyleUnderline"/>
        </w:rPr>
        <w:t xml:space="preserve"> political tussle in the </w:t>
      </w:r>
      <w:r w:rsidRPr="00827F84">
        <w:rPr>
          <w:rStyle w:val="StyleUnderline"/>
          <w:sz w:val="26"/>
          <w:szCs w:val="26"/>
          <w:highlight w:val="green"/>
        </w:rPr>
        <w:t>upcoming</w:t>
      </w:r>
      <w:r w:rsidRPr="009B16D3">
        <w:rPr>
          <w:rStyle w:val="StyleUnderline"/>
        </w:rPr>
        <w:t xml:space="preserve"> presidential </w:t>
      </w:r>
      <w:r w:rsidRPr="00827F84">
        <w:rPr>
          <w:rStyle w:val="StyleUnderline"/>
          <w:sz w:val="26"/>
          <w:szCs w:val="26"/>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780A6B5F" w14:textId="77777777" w:rsidR="00827F84" w:rsidRPr="009B16D3" w:rsidRDefault="00827F84" w:rsidP="00827F84">
      <w:pPr>
        <w:rPr>
          <w:sz w:val="12"/>
        </w:rPr>
      </w:pPr>
      <w:r w:rsidRPr="009B16D3">
        <w:rPr>
          <w:sz w:val="12"/>
        </w:rPr>
        <w:t xml:space="preserve">I feel to offer a red salute to the declaration of the autonomous region made recently in the Capitol Hill of Seattle, America. However, </w:t>
      </w:r>
      <w:r w:rsidRPr="00827F84">
        <w:rPr>
          <w:rStyle w:val="Emphasis"/>
          <w:sz w:val="26"/>
          <w:szCs w:val="26"/>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27F84">
        <w:rPr>
          <w:rStyle w:val="StyleUnderline"/>
          <w:sz w:val="26"/>
          <w:szCs w:val="26"/>
          <w:highlight w:val="green"/>
        </w:rPr>
        <w:t>spontaneous movement cannot bring about</w:t>
      </w:r>
      <w:r w:rsidRPr="009B16D3">
        <w:rPr>
          <w:rStyle w:val="StyleUnderline"/>
        </w:rPr>
        <w:t xml:space="preserve"> any revolutionary </w:t>
      </w:r>
      <w:r w:rsidRPr="00827F84">
        <w:rPr>
          <w:rStyle w:val="StyleUnderline"/>
          <w:sz w:val="26"/>
          <w:szCs w:val="26"/>
          <w:highlight w:val="green"/>
        </w:rPr>
        <w:t>change</w:t>
      </w:r>
      <w:r w:rsidRPr="009B16D3">
        <w:rPr>
          <w:rStyle w:val="StyleUnderline"/>
        </w:rPr>
        <w:t xml:space="preserve"> in society </w:t>
      </w:r>
      <w:r w:rsidRPr="00827F84">
        <w:rPr>
          <w:rStyle w:val="StyleUnderline"/>
          <w:sz w:val="26"/>
          <w:szCs w:val="26"/>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27F84">
        <w:rPr>
          <w:rStyle w:val="StyleUnderline"/>
          <w:sz w:val="26"/>
          <w:szCs w:val="26"/>
          <w:highlight w:val="green"/>
        </w:rPr>
        <w:t>a correct</w:t>
      </w:r>
      <w:r w:rsidRPr="009B16D3">
        <w:rPr>
          <w:rStyle w:val="StyleUnderline"/>
        </w:rPr>
        <w:t xml:space="preserve"> ideological and political </w:t>
      </w:r>
      <w:r w:rsidRPr="00827F84">
        <w:rPr>
          <w:rStyle w:val="StyleUnderline"/>
          <w:sz w:val="26"/>
          <w:szCs w:val="26"/>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27F84">
        <w:rPr>
          <w:rStyle w:val="StyleUnderline"/>
          <w:sz w:val="26"/>
          <w:szCs w:val="26"/>
          <w:highlight w:val="green"/>
        </w:rPr>
        <w:t>the objective condition is</w:t>
      </w:r>
      <w:r w:rsidRPr="009B16D3">
        <w:rPr>
          <w:rStyle w:val="StyleUnderline"/>
        </w:rPr>
        <w:t xml:space="preserve"> getting </w:t>
      </w:r>
      <w:r w:rsidRPr="00827F84">
        <w:rPr>
          <w:rStyle w:val="StyleUnderline"/>
          <w:sz w:val="26"/>
          <w:szCs w:val="26"/>
          <w:highlight w:val="green"/>
        </w:rPr>
        <w:t>favourable for</w:t>
      </w:r>
      <w:r w:rsidRPr="009B16D3">
        <w:rPr>
          <w:rStyle w:val="StyleUnderline"/>
        </w:rPr>
        <w:t xml:space="preserve"> the success of the </w:t>
      </w:r>
      <w:r w:rsidRPr="00827F84">
        <w:rPr>
          <w:rStyle w:val="StyleUnderline"/>
          <w:sz w:val="26"/>
          <w:szCs w:val="26"/>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42C601B7" w14:textId="77777777" w:rsidR="00827F84" w:rsidRPr="00E77B77" w:rsidRDefault="00827F84" w:rsidP="00827F84">
      <w:pPr>
        <w:rPr>
          <w:sz w:val="12"/>
        </w:rPr>
      </w:pPr>
      <w:r w:rsidRPr="009B16D3">
        <w:rPr>
          <w:rStyle w:val="StyleUnderline"/>
        </w:rPr>
        <w:t xml:space="preserve">The first weapon for the </w:t>
      </w:r>
      <w:r w:rsidRPr="00827F84">
        <w:rPr>
          <w:rStyle w:val="StyleUnderline"/>
          <w:sz w:val="26"/>
          <w:szCs w:val="26"/>
          <w:highlight w:val="green"/>
        </w:rPr>
        <w:t>success</w:t>
      </w:r>
      <w:r w:rsidRPr="009B16D3">
        <w:rPr>
          <w:rStyle w:val="StyleUnderline"/>
        </w:rPr>
        <w:t xml:space="preserve"> of the socialist revolution </w:t>
      </w:r>
      <w:r w:rsidRPr="00827F84">
        <w:rPr>
          <w:rStyle w:val="StyleUnderline"/>
          <w:sz w:val="26"/>
          <w:szCs w:val="26"/>
          <w:highlight w:val="green"/>
        </w:rPr>
        <w:t>in the US is</w:t>
      </w:r>
      <w:r w:rsidRPr="009B16D3">
        <w:rPr>
          <w:rStyle w:val="StyleUnderline"/>
        </w:rPr>
        <w:t xml:space="preserve"> the formation of </w:t>
      </w:r>
      <w:r w:rsidRPr="00827F84">
        <w:rPr>
          <w:rStyle w:val="StyleUnderline"/>
          <w:sz w:val="26"/>
          <w:szCs w:val="26"/>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27F84">
        <w:rPr>
          <w:rStyle w:val="StyleUnderline"/>
          <w:sz w:val="26"/>
          <w:szCs w:val="26"/>
          <w:highlight w:val="green"/>
        </w:rPr>
        <w:t>unity</w:t>
      </w:r>
      <w:r w:rsidRPr="009B16D3">
        <w:rPr>
          <w:rStyle w:val="StyleUnderline"/>
        </w:rPr>
        <w:t xml:space="preserve"> mainly </w:t>
      </w:r>
      <w:r w:rsidRPr="00827F84">
        <w:rPr>
          <w:rStyle w:val="StyleUnderline"/>
          <w:sz w:val="26"/>
          <w:szCs w:val="26"/>
          <w:highlight w:val="green"/>
        </w:rPr>
        <w:t>between</w:t>
      </w:r>
      <w:r w:rsidRPr="009B16D3">
        <w:rPr>
          <w:rStyle w:val="StyleUnderline"/>
        </w:rPr>
        <w:t xml:space="preserve"> the </w:t>
      </w:r>
      <w:r w:rsidRPr="00827F84">
        <w:rPr>
          <w:rStyle w:val="StyleUnderline"/>
          <w:sz w:val="26"/>
          <w:szCs w:val="26"/>
          <w:highlight w:val="green"/>
        </w:rPr>
        <w:t>proletariats</w:t>
      </w:r>
      <w:r w:rsidRPr="009B16D3">
        <w:rPr>
          <w:rStyle w:val="StyleUnderline"/>
        </w:rPr>
        <w:t xml:space="preserve"> of white and black colours along with other oppressed people </w:t>
      </w:r>
      <w:r w:rsidRPr="00827F84">
        <w:rPr>
          <w:rStyle w:val="StyleUnderline"/>
          <w:sz w:val="26"/>
          <w:szCs w:val="26"/>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27F84">
        <w:rPr>
          <w:rStyle w:val="StyleUnderline"/>
          <w:sz w:val="26"/>
          <w:szCs w:val="26"/>
          <w:highlight w:val="green"/>
        </w:rPr>
        <w:t>sharpening</w:t>
      </w:r>
      <w:r w:rsidRPr="009B16D3">
        <w:rPr>
          <w:rStyle w:val="StyleUnderline"/>
        </w:rPr>
        <w:t xml:space="preserve"> of </w:t>
      </w:r>
      <w:r w:rsidRPr="00827F84">
        <w:rPr>
          <w:rStyle w:val="StyleUnderline"/>
          <w:sz w:val="26"/>
          <w:szCs w:val="26"/>
          <w:highlight w:val="green"/>
        </w:rPr>
        <w:t>contradictions</w:t>
      </w:r>
      <w:r w:rsidRPr="009B16D3">
        <w:rPr>
          <w:rStyle w:val="StyleUnderline"/>
        </w:rPr>
        <w:t xml:space="preserve"> in the US society and the objective necessity of revolution to solve them </w:t>
      </w:r>
      <w:r w:rsidRPr="00827F84">
        <w:rPr>
          <w:rStyle w:val="StyleUnderline"/>
          <w:sz w:val="26"/>
          <w:szCs w:val="26"/>
          <w:highlight w:val="green"/>
        </w:rPr>
        <w:t>is creating a</w:t>
      </w:r>
      <w:r w:rsidRPr="00E77B77">
        <w:rPr>
          <w:sz w:val="12"/>
        </w:rPr>
        <w:t xml:space="preserve">n </w:t>
      </w:r>
      <w:r w:rsidRPr="009B16D3">
        <w:rPr>
          <w:rStyle w:val="StyleUnderline"/>
        </w:rPr>
        <w:t xml:space="preserve">objective </w:t>
      </w:r>
      <w:r w:rsidRPr="00827F84">
        <w:rPr>
          <w:rStyle w:val="StyleUnderline"/>
          <w:sz w:val="26"/>
          <w:szCs w:val="26"/>
          <w:highlight w:val="green"/>
        </w:rPr>
        <w:t>condition to realise it</w:t>
      </w:r>
      <w:r w:rsidRPr="00E77B77">
        <w:rPr>
          <w:sz w:val="12"/>
        </w:rPr>
        <w:t>.</w:t>
      </w:r>
    </w:p>
    <w:p w14:paraId="413C9A07" w14:textId="77777777" w:rsidR="00827F84" w:rsidRDefault="00827F84" w:rsidP="00827F84">
      <w:pPr>
        <w:rPr>
          <w:sz w:val="12"/>
        </w:rPr>
      </w:pPr>
      <w:r w:rsidRPr="00E77B77">
        <w:rPr>
          <w:sz w:val="12"/>
        </w:rPr>
        <w:t xml:space="preserve">In the given situation, </w:t>
      </w:r>
      <w:r w:rsidRPr="009B16D3">
        <w:rPr>
          <w:rStyle w:val="StyleUnderline"/>
        </w:rPr>
        <w:t xml:space="preserve">the communist </w:t>
      </w:r>
      <w:r w:rsidRPr="00827F84">
        <w:rPr>
          <w:rStyle w:val="StyleUnderline"/>
          <w:sz w:val="26"/>
          <w:szCs w:val="26"/>
          <w:highlight w:val="green"/>
        </w:rPr>
        <w:t>revolutionaries</w:t>
      </w:r>
      <w:r w:rsidRPr="009B16D3">
        <w:rPr>
          <w:rStyle w:val="StyleUnderline"/>
        </w:rPr>
        <w:t xml:space="preserve"> in the US </w:t>
      </w:r>
      <w:r w:rsidRPr="00827F84">
        <w:rPr>
          <w:rStyle w:val="StyleUnderline"/>
          <w:sz w:val="26"/>
          <w:szCs w:val="26"/>
          <w:highlight w:val="green"/>
        </w:rPr>
        <w:t>have to</w:t>
      </w:r>
      <w:r w:rsidRPr="009B16D3">
        <w:rPr>
          <w:rStyle w:val="StyleUnderline"/>
        </w:rPr>
        <w:t xml:space="preserve"> make a conscious effort to </w:t>
      </w:r>
      <w:r w:rsidRPr="00827F84">
        <w:rPr>
          <w:rStyle w:val="StyleUnderline"/>
          <w:sz w:val="26"/>
          <w:szCs w:val="26"/>
          <w:highlight w:val="green"/>
        </w:rPr>
        <w:t>build up a</w:t>
      </w:r>
      <w:r w:rsidRPr="00E77B77">
        <w:rPr>
          <w:sz w:val="12"/>
        </w:rPr>
        <w:t xml:space="preserve">n </w:t>
      </w:r>
      <w:r w:rsidRPr="009B16D3">
        <w:rPr>
          <w:rStyle w:val="StyleUnderline"/>
        </w:rPr>
        <w:t xml:space="preserve">ideologically and politically </w:t>
      </w:r>
      <w:r w:rsidRPr="00827F84">
        <w:rPr>
          <w:rStyle w:val="StyleUnderline"/>
          <w:sz w:val="26"/>
          <w:szCs w:val="26"/>
          <w:highlight w:val="green"/>
        </w:rPr>
        <w:t>strong</w:t>
      </w:r>
      <w:r w:rsidRPr="009B16D3">
        <w:rPr>
          <w:rStyle w:val="StyleUnderline"/>
        </w:rPr>
        <w:t xml:space="preserve"> communist </w:t>
      </w:r>
      <w:r w:rsidRPr="00827F84">
        <w:rPr>
          <w:rStyle w:val="StyleUnderline"/>
          <w:sz w:val="26"/>
          <w:szCs w:val="26"/>
          <w:highlight w:val="green"/>
        </w:rPr>
        <w:t>party and unite</w:t>
      </w:r>
      <w:r w:rsidRPr="009B16D3">
        <w:rPr>
          <w:rStyle w:val="StyleUnderline"/>
        </w:rPr>
        <w:t xml:space="preserve"> in it several </w:t>
      </w:r>
      <w:r w:rsidRPr="00827F84">
        <w:rPr>
          <w:rStyle w:val="StyleUnderline"/>
          <w:sz w:val="26"/>
          <w:szCs w:val="26"/>
          <w:highlight w:val="green"/>
        </w:rPr>
        <w:t>groups</w:t>
      </w:r>
      <w:r w:rsidRPr="009B16D3">
        <w:rPr>
          <w:rStyle w:val="StyleUnderline"/>
        </w:rPr>
        <w:t xml:space="preserve"> and individuals scattered all across the US</w:t>
      </w:r>
      <w:r w:rsidRPr="00E77B77">
        <w:rPr>
          <w:sz w:val="12"/>
        </w:rPr>
        <w:t xml:space="preserve">. </w:t>
      </w:r>
      <w:r w:rsidRPr="00827F84">
        <w:rPr>
          <w:rStyle w:val="StyleUnderline"/>
          <w:sz w:val="26"/>
          <w:szCs w:val="26"/>
          <w:highlight w:val="green"/>
        </w:rPr>
        <w:t>Once</w:t>
      </w:r>
      <w:r w:rsidRPr="009B16D3">
        <w:rPr>
          <w:rStyle w:val="StyleUnderline"/>
        </w:rPr>
        <w:t xml:space="preserve"> the political party and </w:t>
      </w:r>
      <w:r w:rsidRPr="00827F84">
        <w:rPr>
          <w:rStyle w:val="StyleUnderline"/>
          <w:sz w:val="26"/>
          <w:szCs w:val="26"/>
          <w:highlight w:val="green"/>
        </w:rPr>
        <w:t>its</w:t>
      </w:r>
      <w:r w:rsidRPr="009B16D3">
        <w:rPr>
          <w:rStyle w:val="StyleUnderline"/>
        </w:rPr>
        <w:t xml:space="preserve"> ideological and political </w:t>
      </w:r>
      <w:r w:rsidRPr="00827F84">
        <w:rPr>
          <w:rStyle w:val="StyleUnderline"/>
          <w:sz w:val="26"/>
          <w:szCs w:val="26"/>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27F84">
        <w:rPr>
          <w:rStyle w:val="Emphasis"/>
          <w:sz w:val="26"/>
          <w:szCs w:val="26"/>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4CEDE27F" w14:textId="77777777" w:rsidR="00827F84" w:rsidRDefault="00827F84" w:rsidP="00827F84"/>
    <w:p w14:paraId="5D1707D0" w14:textId="77777777" w:rsidR="00827F84" w:rsidRDefault="00827F84" w:rsidP="00827F84">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5793A30F" w14:textId="77777777" w:rsidR="00827F84" w:rsidRPr="007758A8" w:rsidRDefault="00827F84" w:rsidP="00827F84"/>
    <w:p w14:paraId="55E350E3" w14:textId="77777777" w:rsidR="00827F84" w:rsidRPr="007F4F3A" w:rsidRDefault="00827F84" w:rsidP="00827F84">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0CA2F786" w14:textId="77777777" w:rsidR="00827F84" w:rsidRPr="009C1D1E" w:rsidRDefault="00827F84" w:rsidP="00827F84">
      <w:pPr>
        <w:rPr>
          <w:rStyle w:val="Style13ptBold"/>
        </w:rPr>
      </w:pPr>
      <w:r>
        <w:rPr>
          <w:rStyle w:val="Style13ptBold"/>
        </w:rPr>
        <w:t>Yamada et al ‘20</w:t>
      </w:r>
    </w:p>
    <w:p w14:paraId="62FE8819" w14:textId="77777777" w:rsidR="00827F84" w:rsidRDefault="00827F84" w:rsidP="00827F84">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9"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59B81EAB" w14:textId="77777777" w:rsidR="00827F84" w:rsidRPr="009C1D1E" w:rsidRDefault="00827F84" w:rsidP="00827F84">
      <w:pPr>
        <w:rPr>
          <w:sz w:val="12"/>
        </w:rPr>
      </w:pPr>
      <w:r w:rsidRPr="009C1D1E">
        <w:rPr>
          <w:rStyle w:val="StyleUnderline"/>
        </w:rPr>
        <w:t xml:space="preserve">The </w:t>
      </w:r>
      <w:r w:rsidRPr="00827F84">
        <w:rPr>
          <w:rStyle w:val="StyleUnderline"/>
          <w:sz w:val="26"/>
          <w:szCs w:val="26"/>
          <w:highlight w:val="green"/>
        </w:rPr>
        <w:t>revolutionary medicine</w:t>
      </w:r>
      <w:r w:rsidRPr="009C1D1E">
        <w:rPr>
          <w:rStyle w:val="StyleUnderline"/>
        </w:rPr>
        <w:t xml:space="preserve"> espoused here </w:t>
      </w:r>
      <w:r w:rsidRPr="00827F84">
        <w:rPr>
          <w:rStyle w:val="StyleUnderline"/>
          <w:sz w:val="26"/>
          <w:szCs w:val="26"/>
          <w:highlight w:val="green"/>
        </w:rPr>
        <w:t>is grounded in</w:t>
      </w:r>
      <w:r w:rsidRPr="009C1D1E">
        <w:rPr>
          <w:rStyle w:val="StyleUnderline"/>
        </w:rPr>
        <w:t xml:space="preserve"> social medicine</w:t>
      </w:r>
      <w:r w:rsidRPr="009C1D1E">
        <w:rPr>
          <w:sz w:val="12"/>
        </w:rPr>
        <w:t xml:space="preserve">. As noted by Anderson, Smith, and Sidel, </w:t>
      </w:r>
      <w:r w:rsidRPr="00827F84">
        <w:rPr>
          <w:rStyle w:val="StyleUnderline"/>
          <w:sz w:val="26"/>
          <w:szCs w:val="26"/>
          <w:highlight w:val="green"/>
        </w:rPr>
        <w:t>the fundamental precepts</w:t>
      </w:r>
      <w:r w:rsidRPr="009C1D1E">
        <w:rPr>
          <w:rStyle w:val="StyleUnderline"/>
        </w:rPr>
        <w:t xml:space="preserve"> of social medicine are </w:t>
      </w:r>
      <w:r w:rsidRPr="00827F84">
        <w:rPr>
          <w:rStyle w:val="StyleUnderline"/>
          <w:sz w:val="26"/>
          <w:szCs w:val="26"/>
          <w:highlight w:val="green"/>
        </w:rPr>
        <w:t>that</w:t>
      </w:r>
    </w:p>
    <w:p w14:paraId="077D5C11" w14:textId="77777777" w:rsidR="00827F84" w:rsidRPr="009C1D1E" w:rsidRDefault="00827F84" w:rsidP="00827F84">
      <w:pPr>
        <w:ind w:firstLine="720"/>
        <w:rPr>
          <w:sz w:val="12"/>
        </w:rPr>
      </w:pPr>
      <w:r w:rsidRPr="009C1D1E">
        <w:rPr>
          <w:sz w:val="12"/>
        </w:rPr>
        <w:t xml:space="preserve">1. </w:t>
      </w:r>
      <w:r w:rsidRPr="009C1D1E">
        <w:rPr>
          <w:rStyle w:val="StyleUnderline"/>
        </w:rPr>
        <w:t xml:space="preserve">Social and </w:t>
      </w:r>
      <w:r w:rsidRPr="00827F84">
        <w:rPr>
          <w:rStyle w:val="StyleUnderline"/>
          <w:sz w:val="26"/>
          <w:szCs w:val="26"/>
          <w:highlight w:val="green"/>
        </w:rPr>
        <w:t>economic conditions</w:t>
      </w:r>
      <w:r w:rsidRPr="009C1D1E">
        <w:rPr>
          <w:rStyle w:val="StyleUnderline"/>
        </w:rPr>
        <w:t xml:space="preserve"> profoundly </w:t>
      </w:r>
      <w:r w:rsidRPr="00827F84">
        <w:rPr>
          <w:rStyle w:val="StyleUnderline"/>
          <w:sz w:val="26"/>
          <w:szCs w:val="26"/>
          <w:highlight w:val="green"/>
        </w:rPr>
        <w:t>impact health</w:t>
      </w:r>
      <w:r w:rsidRPr="009C1D1E">
        <w:rPr>
          <w:sz w:val="12"/>
        </w:rPr>
        <w:t xml:space="preserve">, </w:t>
      </w:r>
      <w:r w:rsidRPr="009C1D1E">
        <w:rPr>
          <w:rStyle w:val="StyleUnderline"/>
        </w:rPr>
        <w:t>disease</w:t>
      </w:r>
      <w:r w:rsidRPr="009C1D1E">
        <w:rPr>
          <w:sz w:val="12"/>
        </w:rPr>
        <w:t xml:space="preserve">, </w:t>
      </w:r>
      <w:r w:rsidRPr="00827F84">
        <w:rPr>
          <w:rStyle w:val="StyleUnderline"/>
          <w:sz w:val="26"/>
          <w:szCs w:val="26"/>
          <w:highlight w:val="green"/>
        </w:rPr>
        <w:t>and</w:t>
      </w:r>
      <w:r w:rsidRPr="009C1D1E">
        <w:rPr>
          <w:rStyle w:val="StyleUnderline"/>
        </w:rPr>
        <w:t xml:space="preserve"> the </w:t>
      </w:r>
      <w:r w:rsidRPr="00827F84">
        <w:rPr>
          <w:rStyle w:val="StyleUnderline"/>
          <w:sz w:val="26"/>
          <w:szCs w:val="26"/>
          <w:highlight w:val="green"/>
        </w:rPr>
        <w:t>practice of medicine</w:t>
      </w:r>
      <w:r w:rsidRPr="009C1D1E">
        <w:rPr>
          <w:sz w:val="12"/>
        </w:rPr>
        <w:t>.</w:t>
      </w:r>
    </w:p>
    <w:p w14:paraId="6F41B8C3" w14:textId="77777777" w:rsidR="00827F84" w:rsidRPr="009C1D1E" w:rsidRDefault="00827F84" w:rsidP="00827F84">
      <w:pPr>
        <w:ind w:firstLine="720"/>
        <w:rPr>
          <w:sz w:val="12"/>
        </w:rPr>
      </w:pPr>
      <w:r w:rsidRPr="009C1D1E">
        <w:rPr>
          <w:sz w:val="12"/>
        </w:rPr>
        <w:t xml:space="preserve">2. </w:t>
      </w:r>
      <w:r w:rsidRPr="009C1D1E">
        <w:rPr>
          <w:rStyle w:val="StyleUnderline"/>
        </w:rPr>
        <w:t xml:space="preserve">The </w:t>
      </w:r>
      <w:r w:rsidRPr="00827F84">
        <w:rPr>
          <w:rStyle w:val="StyleUnderline"/>
          <w:sz w:val="26"/>
          <w:szCs w:val="26"/>
          <w:highlight w:val="green"/>
        </w:rPr>
        <w:t>health</w:t>
      </w:r>
      <w:r w:rsidRPr="009C1D1E">
        <w:rPr>
          <w:rStyle w:val="StyleUnderline"/>
        </w:rPr>
        <w:t xml:space="preserve"> of the population </w:t>
      </w:r>
      <w:r w:rsidRPr="00827F84">
        <w:rPr>
          <w:rStyle w:val="StyleUnderline"/>
          <w:sz w:val="26"/>
          <w:szCs w:val="26"/>
          <w:highlight w:val="green"/>
        </w:rPr>
        <w:t>is a</w:t>
      </w:r>
      <w:r w:rsidRPr="009C1D1E">
        <w:rPr>
          <w:rStyle w:val="StyleUnderline"/>
        </w:rPr>
        <w:t xml:space="preserve"> matter of </w:t>
      </w:r>
      <w:r w:rsidRPr="00827F84">
        <w:rPr>
          <w:rStyle w:val="StyleUnderline"/>
          <w:sz w:val="26"/>
          <w:szCs w:val="26"/>
          <w:highlight w:val="green"/>
        </w:rPr>
        <w:t>social concern</w:t>
      </w:r>
      <w:r w:rsidRPr="009C1D1E">
        <w:rPr>
          <w:sz w:val="12"/>
        </w:rPr>
        <w:t>.</w:t>
      </w:r>
    </w:p>
    <w:p w14:paraId="475A00B5" w14:textId="77777777" w:rsidR="00827F84" w:rsidRPr="009C1D1E" w:rsidRDefault="00827F84" w:rsidP="00827F84">
      <w:pPr>
        <w:ind w:firstLine="720"/>
        <w:rPr>
          <w:sz w:val="12"/>
        </w:rPr>
      </w:pPr>
      <w:r w:rsidRPr="009C1D1E">
        <w:rPr>
          <w:sz w:val="12"/>
        </w:rPr>
        <w:t xml:space="preserve">3. </w:t>
      </w:r>
      <w:r w:rsidRPr="00827F84">
        <w:rPr>
          <w:rStyle w:val="StyleUnderline"/>
          <w:sz w:val="26"/>
          <w:szCs w:val="26"/>
          <w:highlight w:val="green"/>
        </w:rPr>
        <w:t>Society should promote health through</w:t>
      </w:r>
      <w:r w:rsidRPr="009C1D1E">
        <w:rPr>
          <w:rStyle w:val="StyleUnderline"/>
        </w:rPr>
        <w:t xml:space="preserve"> both </w:t>
      </w:r>
      <w:r w:rsidRPr="00827F84">
        <w:rPr>
          <w:rStyle w:val="StyleUnderline"/>
          <w:sz w:val="26"/>
          <w:szCs w:val="26"/>
          <w:highlight w:val="green"/>
        </w:rPr>
        <w:t>individual and social means</w:t>
      </w:r>
      <w:r w:rsidRPr="009C1D1E">
        <w:rPr>
          <w:sz w:val="12"/>
        </w:rPr>
        <w:t>.</w:t>
      </w:r>
    </w:p>
    <w:p w14:paraId="62DA00EF" w14:textId="77777777" w:rsidR="00827F84" w:rsidRPr="00306111" w:rsidRDefault="00827F84" w:rsidP="00827F84">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6062C137" w14:textId="77777777" w:rsidR="00827F84" w:rsidRPr="00306111" w:rsidRDefault="00827F84" w:rsidP="00827F84">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479B4681" w14:textId="77777777" w:rsidR="00827F84" w:rsidRPr="00306111" w:rsidRDefault="00827F84" w:rsidP="00827F84">
      <w:pPr>
        <w:rPr>
          <w:sz w:val="8"/>
          <w:szCs w:val="8"/>
        </w:rPr>
      </w:pPr>
      <w:r w:rsidRPr="00306111">
        <w:rPr>
          <w:sz w:val="8"/>
          <w:szCs w:val="8"/>
        </w:rPr>
        <w:t>Why we need revolutionary medicine now. Climate catastrophe, threat of nuclear war, inequality.</w:t>
      </w:r>
    </w:p>
    <w:p w14:paraId="2AEC8F71" w14:textId="77777777" w:rsidR="00827F84" w:rsidRPr="00306111" w:rsidRDefault="00827F84" w:rsidP="00827F84">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5047ADF4" w14:textId="77777777" w:rsidR="00827F84" w:rsidRPr="00306111" w:rsidRDefault="00827F84" w:rsidP="00827F84">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68E9438D" w14:textId="77777777" w:rsidR="00827F84" w:rsidRPr="00306111" w:rsidRDefault="00827F84" w:rsidP="00827F84">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57D1773A" w14:textId="77777777" w:rsidR="00827F84" w:rsidRPr="00306111" w:rsidRDefault="00827F84" w:rsidP="00827F84">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827F84">
        <w:rPr>
          <w:rStyle w:val="StyleUnderline"/>
          <w:sz w:val="26"/>
          <w:szCs w:val="26"/>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827F84">
        <w:rPr>
          <w:rStyle w:val="StyleUnderline"/>
          <w:sz w:val="26"/>
          <w:szCs w:val="26"/>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827F84">
        <w:rPr>
          <w:rStyle w:val="StyleUnderline"/>
          <w:sz w:val="26"/>
          <w:szCs w:val="26"/>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827F84">
        <w:rPr>
          <w:rStyle w:val="StyleUnderline"/>
          <w:sz w:val="26"/>
          <w:szCs w:val="26"/>
          <w:highlight w:val="green"/>
        </w:rPr>
        <w:t>even as</w:t>
      </w:r>
      <w:r w:rsidRPr="009C1D1E">
        <w:rPr>
          <w:rStyle w:val="StyleUnderline"/>
        </w:rPr>
        <w:t xml:space="preserve"> antimicrobial </w:t>
      </w:r>
      <w:r w:rsidRPr="00827F84">
        <w:rPr>
          <w:rStyle w:val="StyleUnderline"/>
          <w:sz w:val="26"/>
          <w:szCs w:val="26"/>
          <w:highlight w:val="green"/>
        </w:rPr>
        <w:t>resistance increases and vaccination refusal results in</w:t>
      </w:r>
      <w:r w:rsidRPr="009C1D1E">
        <w:rPr>
          <w:rStyle w:val="StyleUnderline"/>
        </w:rPr>
        <w:t xml:space="preserve"> a </w:t>
      </w:r>
      <w:r w:rsidRPr="00827F84">
        <w:rPr>
          <w:rStyle w:val="StyleUnderline"/>
          <w:sz w:val="26"/>
          <w:szCs w:val="26"/>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827F84">
        <w:rPr>
          <w:rStyle w:val="StyleUnderline"/>
          <w:sz w:val="26"/>
          <w:szCs w:val="26"/>
          <w:highlight w:val="green"/>
        </w:rPr>
        <w:t>threats</w:t>
      </w:r>
      <w:r w:rsidRPr="009C1D1E">
        <w:rPr>
          <w:rStyle w:val="StyleUnderline"/>
        </w:rPr>
        <w:t xml:space="preserve"> urgently needing to be addressed </w:t>
      </w:r>
      <w:r w:rsidRPr="00827F84">
        <w:rPr>
          <w:rStyle w:val="StyleUnderline"/>
          <w:sz w:val="26"/>
          <w:szCs w:val="26"/>
          <w:highlight w:val="green"/>
        </w:rPr>
        <w:t>include</w:t>
      </w:r>
      <w:r w:rsidRPr="009C1D1E">
        <w:rPr>
          <w:rStyle w:val="StyleUnderline"/>
        </w:rPr>
        <w:t xml:space="preserve"> the </w:t>
      </w:r>
      <w:r w:rsidRPr="00827F84">
        <w:rPr>
          <w:rStyle w:val="StyleUnderline"/>
          <w:sz w:val="26"/>
          <w:szCs w:val="26"/>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827F84">
        <w:rPr>
          <w:rStyle w:val="StyleUnderline"/>
          <w:sz w:val="26"/>
          <w:szCs w:val="26"/>
          <w:highlight w:val="green"/>
        </w:rPr>
        <w:t>job loss</w:t>
      </w:r>
      <w:r w:rsidRPr="00306111">
        <w:rPr>
          <w:sz w:val="12"/>
        </w:rPr>
        <w:t xml:space="preserve">, </w:t>
      </w:r>
      <w:r w:rsidRPr="00827F84">
        <w:rPr>
          <w:rStyle w:val="StyleUnderline"/>
          <w:sz w:val="26"/>
          <w:szCs w:val="26"/>
          <w:highlight w:val="green"/>
        </w:rPr>
        <w:t>imperialism</w:t>
      </w:r>
      <w:r w:rsidRPr="00306111">
        <w:rPr>
          <w:sz w:val="12"/>
        </w:rPr>
        <w:t xml:space="preserve">, racism and xenophobia, sexism, LGBTQ exclusion, </w:t>
      </w:r>
      <w:r w:rsidRPr="00827F84">
        <w:rPr>
          <w:rStyle w:val="StyleUnderline"/>
          <w:sz w:val="26"/>
          <w:szCs w:val="26"/>
          <w:highlight w:val="green"/>
        </w:rPr>
        <w:t>and reproductive injustice</w:t>
      </w:r>
      <w:r w:rsidRPr="00306111">
        <w:rPr>
          <w:sz w:val="12"/>
        </w:rPr>
        <w:t>.</w:t>
      </w:r>
    </w:p>
    <w:p w14:paraId="19D7C157" w14:textId="77777777" w:rsidR="00827F84" w:rsidRPr="00306111" w:rsidRDefault="00827F84" w:rsidP="00827F84">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827F84">
        <w:rPr>
          <w:rStyle w:val="StyleUnderline"/>
          <w:sz w:val="26"/>
          <w:szCs w:val="26"/>
          <w:highlight w:val="green"/>
        </w:rPr>
        <w:t>we cannot eliminate these</w:t>
      </w:r>
      <w:r w:rsidRPr="00CD01F7">
        <w:rPr>
          <w:rStyle w:val="StyleUnderline"/>
        </w:rPr>
        <w:t xml:space="preserve"> threats </w:t>
      </w:r>
      <w:r w:rsidRPr="00827F84">
        <w:rPr>
          <w:rStyle w:val="StyleUnderline"/>
          <w:sz w:val="26"/>
          <w:szCs w:val="26"/>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827F84">
        <w:rPr>
          <w:rStyle w:val="Emphasis"/>
          <w:sz w:val="26"/>
          <w:szCs w:val="26"/>
          <w:highlight w:val="green"/>
        </w:rPr>
        <w:t>This</w:t>
      </w:r>
      <w:r w:rsidRPr="00CD01F7">
        <w:rPr>
          <w:rStyle w:val="Emphasis"/>
        </w:rPr>
        <w:t xml:space="preserve"> situation </w:t>
      </w:r>
      <w:r w:rsidRPr="00827F84">
        <w:rPr>
          <w:rStyle w:val="Emphasis"/>
          <w:sz w:val="26"/>
          <w:szCs w:val="26"/>
          <w:highlight w:val="green"/>
        </w:rPr>
        <w:t>demands</w:t>
      </w:r>
      <w:r w:rsidRPr="00CD01F7">
        <w:rPr>
          <w:rStyle w:val="Emphasis"/>
        </w:rPr>
        <w:t xml:space="preserve"> of us that we adopt revolutionary thinking and </w:t>
      </w:r>
      <w:r w:rsidRPr="00827F84">
        <w:rPr>
          <w:rStyle w:val="Emphasis"/>
          <w:sz w:val="26"/>
          <w:szCs w:val="26"/>
          <w:highlight w:val="green"/>
        </w:rPr>
        <w:t>revolutionary practice</w:t>
      </w:r>
      <w:r w:rsidRPr="00306111">
        <w:rPr>
          <w:sz w:val="12"/>
        </w:rPr>
        <w:t>.</w:t>
      </w:r>
    </w:p>
    <w:p w14:paraId="0520F536" w14:textId="77777777" w:rsidR="00827F84" w:rsidRPr="00306111" w:rsidRDefault="00827F84" w:rsidP="00827F84">
      <w:pPr>
        <w:rPr>
          <w:sz w:val="8"/>
          <w:szCs w:val="8"/>
        </w:rPr>
      </w:pPr>
      <w:r w:rsidRPr="00306111">
        <w:rPr>
          <w:sz w:val="8"/>
          <w:szCs w:val="8"/>
        </w:rPr>
        <w:t>The scientific basis – against reductionism.</w:t>
      </w:r>
    </w:p>
    <w:p w14:paraId="5C6BBA7C" w14:textId="77777777" w:rsidR="00827F84" w:rsidRPr="00306111" w:rsidRDefault="00827F84" w:rsidP="00827F84">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2BDE04C9" w14:textId="77777777" w:rsidR="00827F84" w:rsidRPr="00306111" w:rsidRDefault="00827F84" w:rsidP="00827F84">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7F6A4F68" w14:textId="77777777" w:rsidR="00827F84" w:rsidRPr="00306111" w:rsidRDefault="00827F84" w:rsidP="00827F84">
      <w:pPr>
        <w:rPr>
          <w:sz w:val="12"/>
        </w:rPr>
      </w:pPr>
      <w:r w:rsidRPr="00306111">
        <w:rPr>
          <w:sz w:val="12"/>
        </w:rPr>
        <w:t>As Marx noted, however, in his eleventh thesis on Feuerbach: “</w:t>
      </w:r>
      <w:r w:rsidRPr="009C1D1E">
        <w:rPr>
          <w:rStyle w:val="Emphasis"/>
        </w:rPr>
        <w:t xml:space="preserve">The </w:t>
      </w:r>
      <w:r w:rsidRPr="00827F84">
        <w:rPr>
          <w:rStyle w:val="Emphasis"/>
          <w:sz w:val="26"/>
          <w:szCs w:val="26"/>
          <w:highlight w:val="green"/>
        </w:rPr>
        <w:t>philosophers</w:t>
      </w:r>
      <w:r w:rsidRPr="009C1D1E">
        <w:rPr>
          <w:rStyle w:val="Emphasis"/>
        </w:rPr>
        <w:t xml:space="preserve"> have </w:t>
      </w:r>
      <w:r w:rsidRPr="00827F84">
        <w:rPr>
          <w:rStyle w:val="Emphasis"/>
          <w:sz w:val="26"/>
          <w:szCs w:val="26"/>
          <w:highlight w:val="green"/>
        </w:rPr>
        <w:t>only interpreted the world</w:t>
      </w:r>
      <w:r w:rsidRPr="009C1D1E">
        <w:rPr>
          <w:rStyle w:val="Emphasis"/>
        </w:rPr>
        <w:t xml:space="preserve">, in various ways; </w:t>
      </w:r>
      <w:r w:rsidRPr="00827F84">
        <w:rPr>
          <w:rStyle w:val="Emphasis"/>
          <w:sz w:val="26"/>
          <w:szCs w:val="26"/>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2C75586C" w14:textId="77777777" w:rsidR="00827F84" w:rsidRPr="00306111" w:rsidRDefault="00827F84" w:rsidP="00827F84">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827F84">
        <w:rPr>
          <w:rStyle w:val="StyleUnderline"/>
          <w:sz w:val="26"/>
          <w:szCs w:val="26"/>
          <w:highlight w:val="green"/>
        </w:rPr>
        <w:t>we cannot</w:t>
      </w:r>
      <w:r w:rsidRPr="009C1D1E">
        <w:rPr>
          <w:rStyle w:val="StyleUnderline"/>
        </w:rPr>
        <w:t xml:space="preserve"> expect to </w:t>
      </w:r>
      <w:r w:rsidRPr="00827F84">
        <w:rPr>
          <w:rStyle w:val="StyleUnderline"/>
          <w:sz w:val="26"/>
          <w:szCs w:val="26"/>
          <w:highlight w:val="green"/>
        </w:rPr>
        <w:t>change behavior by education</w:t>
      </w:r>
      <w:r w:rsidRPr="009C1D1E">
        <w:rPr>
          <w:rStyle w:val="StyleUnderline"/>
        </w:rPr>
        <w:t xml:space="preserve"> alone</w:t>
      </w:r>
      <w:r w:rsidRPr="00306111">
        <w:rPr>
          <w:sz w:val="12"/>
        </w:rPr>
        <w:t xml:space="preserve">: rather, </w:t>
      </w:r>
      <w:r w:rsidRPr="00827F84">
        <w:rPr>
          <w:rStyle w:val="StyleUnderline"/>
          <w:sz w:val="26"/>
          <w:szCs w:val="26"/>
          <w:highlight w:val="green"/>
        </w:rPr>
        <w:t>we must alter</w:t>
      </w:r>
      <w:r w:rsidRPr="009C1D1E">
        <w:rPr>
          <w:rStyle w:val="StyleUnderline"/>
        </w:rPr>
        <w:t xml:space="preserve"> those </w:t>
      </w:r>
      <w:r w:rsidRPr="00827F84">
        <w:rPr>
          <w:rStyle w:val="StyleUnderline"/>
          <w:sz w:val="26"/>
          <w:szCs w:val="26"/>
          <w:highlight w:val="green"/>
        </w:rPr>
        <w:t>circumstances that make</w:t>
      </w:r>
      <w:r w:rsidRPr="009C1D1E">
        <w:rPr>
          <w:rStyle w:val="StyleUnderline"/>
        </w:rPr>
        <w:t xml:space="preserve"> such </w:t>
      </w:r>
      <w:r w:rsidRPr="00827F84">
        <w:rPr>
          <w:rStyle w:val="StyleUnderline"/>
          <w:sz w:val="26"/>
          <w:szCs w:val="26"/>
          <w:highlight w:val="green"/>
        </w:rPr>
        <w:t>harmful choices</w:t>
      </w:r>
      <w:r w:rsidRPr="009C1D1E">
        <w:rPr>
          <w:rStyle w:val="StyleUnderline"/>
        </w:rPr>
        <w:t xml:space="preserve"> seem </w:t>
      </w:r>
      <w:r w:rsidRPr="00827F84">
        <w:rPr>
          <w:rStyle w:val="StyleUnderline"/>
          <w:sz w:val="26"/>
          <w:szCs w:val="26"/>
          <w:highlight w:val="green"/>
        </w:rPr>
        <w:t>optimal</w:t>
      </w:r>
      <w:r w:rsidRPr="00306111">
        <w:rPr>
          <w:sz w:val="12"/>
        </w:rPr>
        <w:t>.</w:t>
      </w:r>
    </w:p>
    <w:p w14:paraId="2CCDE2A7" w14:textId="77777777" w:rsidR="00827F84" w:rsidRPr="00306111" w:rsidRDefault="00827F84" w:rsidP="00827F84">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827F84">
        <w:rPr>
          <w:rStyle w:val="StyleUnderline"/>
          <w:sz w:val="26"/>
          <w:szCs w:val="26"/>
          <w:highlight w:val="green"/>
        </w:rPr>
        <w:t>work with the [person]</w:t>
      </w:r>
      <w:r w:rsidRPr="00306111">
        <w:rPr>
          <w:sz w:val="12"/>
        </w:rPr>
        <w:t xml:space="preserve"> man, the woman, </w:t>
      </w:r>
      <w:r w:rsidRPr="00306111">
        <w:rPr>
          <w:rStyle w:val="StyleUnderline"/>
        </w:rPr>
        <w:t xml:space="preserve">their </w:t>
      </w:r>
      <w:r w:rsidRPr="00827F84">
        <w:rPr>
          <w:rStyle w:val="StyleUnderline"/>
          <w:sz w:val="26"/>
          <w:szCs w:val="26"/>
          <w:highlight w:val="green"/>
        </w:rPr>
        <w:t>workplaces</w:t>
      </w:r>
      <w:r w:rsidRPr="00306111">
        <w:rPr>
          <w:sz w:val="12"/>
        </w:rPr>
        <w:t xml:space="preserve">, </w:t>
      </w:r>
      <w:r w:rsidRPr="00827F84">
        <w:rPr>
          <w:rStyle w:val="StyleUnderline"/>
          <w:sz w:val="26"/>
          <w:szCs w:val="26"/>
          <w:highlight w:val="green"/>
        </w:rPr>
        <w:t>and</w:t>
      </w:r>
      <w:r w:rsidRPr="00306111">
        <w:rPr>
          <w:rStyle w:val="StyleUnderline"/>
        </w:rPr>
        <w:t xml:space="preserve"> their </w:t>
      </w:r>
      <w:r w:rsidRPr="00827F84">
        <w:rPr>
          <w:rStyle w:val="StyleUnderline"/>
          <w:sz w:val="26"/>
          <w:szCs w:val="26"/>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827F84">
        <w:rPr>
          <w:rStyle w:val="StyleUnderline"/>
          <w:sz w:val="26"/>
          <w:szCs w:val="26"/>
          <w:highlight w:val="green"/>
        </w:rPr>
        <w:t>health workers understand</w:t>
      </w:r>
      <w:r w:rsidRPr="00306111">
        <w:rPr>
          <w:rStyle w:val="StyleUnderline"/>
        </w:rPr>
        <w:t xml:space="preserve"> the </w:t>
      </w:r>
      <w:r w:rsidRPr="00827F84">
        <w:rPr>
          <w:rStyle w:val="StyleUnderline"/>
          <w:sz w:val="26"/>
          <w:szCs w:val="26"/>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827F84">
        <w:rPr>
          <w:rStyle w:val="Emphasis"/>
          <w:sz w:val="26"/>
          <w:szCs w:val="26"/>
          <w:highlight w:val="green"/>
        </w:rPr>
        <w:t>It is created from</w:t>
      </w:r>
      <w:r w:rsidRPr="00306111">
        <w:rPr>
          <w:rStyle w:val="Emphasis"/>
        </w:rPr>
        <w:t xml:space="preserve"> the practice of the </w:t>
      </w:r>
      <w:r w:rsidRPr="00827F84">
        <w:rPr>
          <w:rStyle w:val="Emphasis"/>
          <w:sz w:val="26"/>
          <w:szCs w:val="26"/>
          <w:highlight w:val="green"/>
        </w:rPr>
        <w:t>people’s struggles against</w:t>
      </w:r>
      <w:r w:rsidRPr="00306111">
        <w:rPr>
          <w:rStyle w:val="Emphasis"/>
        </w:rPr>
        <w:t xml:space="preserve"> their </w:t>
      </w:r>
      <w:r w:rsidRPr="00827F84">
        <w:rPr>
          <w:rStyle w:val="Emphasis"/>
          <w:sz w:val="26"/>
          <w:szCs w:val="26"/>
          <w:highlight w:val="green"/>
        </w:rPr>
        <w:t>oppressive conditions</w:t>
      </w:r>
      <w:r w:rsidRPr="00306111">
        <w:rPr>
          <w:sz w:val="12"/>
        </w:rPr>
        <w:t xml:space="preserve">. </w:t>
      </w:r>
      <w:r w:rsidRPr="00306111">
        <w:rPr>
          <w:rStyle w:val="StyleUnderline"/>
        </w:rPr>
        <w:t xml:space="preserve">Revolutionary </w:t>
      </w:r>
      <w:r w:rsidRPr="00827F84">
        <w:rPr>
          <w:rStyle w:val="StyleUnderline"/>
          <w:sz w:val="26"/>
          <w:szCs w:val="26"/>
          <w:highlight w:val="green"/>
        </w:rPr>
        <w:t>medicine serves the oppressed classes</w:t>
      </w:r>
      <w:r w:rsidRPr="00306111">
        <w:rPr>
          <w:rStyle w:val="StyleUnderline"/>
        </w:rPr>
        <w:t xml:space="preserve"> in advancing their struggles</w:t>
      </w:r>
      <w:r w:rsidRPr="00306111">
        <w:rPr>
          <w:sz w:val="12"/>
        </w:rPr>
        <w:t>.</w:t>
      </w:r>
    </w:p>
    <w:p w14:paraId="717CFC14" w14:textId="77777777" w:rsidR="00827F84" w:rsidRPr="00306111" w:rsidRDefault="00827F84" w:rsidP="00827F84">
      <w:pPr>
        <w:rPr>
          <w:sz w:val="8"/>
          <w:szCs w:val="8"/>
        </w:rPr>
      </w:pPr>
      <w:r w:rsidRPr="00306111">
        <w:rPr>
          <w:sz w:val="8"/>
          <w:szCs w:val="8"/>
        </w:rPr>
        <w:t>Proletarianization of health workers.</w:t>
      </w:r>
    </w:p>
    <w:p w14:paraId="62DF7C2E" w14:textId="77777777" w:rsidR="00827F84" w:rsidRPr="00306111" w:rsidRDefault="00827F84" w:rsidP="00827F84">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32ABE6B9" w14:textId="77777777" w:rsidR="00827F84" w:rsidRPr="00306111" w:rsidRDefault="00827F84" w:rsidP="00827F84">
      <w:pPr>
        <w:rPr>
          <w:sz w:val="12"/>
        </w:rPr>
      </w:pPr>
      <w:r w:rsidRPr="00827F84">
        <w:rPr>
          <w:rStyle w:val="Emphasis"/>
          <w:sz w:val="26"/>
          <w:szCs w:val="26"/>
          <w:highlight w:val="green"/>
        </w:rPr>
        <w:t>We have less</w:t>
      </w:r>
      <w:r w:rsidRPr="00306111">
        <w:rPr>
          <w:rStyle w:val="Emphasis"/>
        </w:rPr>
        <w:t xml:space="preserve"> and less </w:t>
      </w:r>
      <w:r w:rsidRPr="00827F84">
        <w:rPr>
          <w:rStyle w:val="Emphasis"/>
          <w:sz w:val="26"/>
          <w:szCs w:val="26"/>
          <w:highlight w:val="green"/>
        </w:rPr>
        <w:t>control over how we work</w:t>
      </w:r>
      <w:r w:rsidRPr="00306111">
        <w:rPr>
          <w:sz w:val="12"/>
        </w:rPr>
        <w:t xml:space="preserve">: </w:t>
      </w:r>
      <w:r w:rsidRPr="00827F84">
        <w:rPr>
          <w:rStyle w:val="StyleUnderline"/>
          <w:sz w:val="26"/>
          <w:szCs w:val="26"/>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827F84">
        <w:rPr>
          <w:rStyle w:val="StyleUnderline"/>
          <w:sz w:val="26"/>
          <w:szCs w:val="26"/>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827F84">
        <w:rPr>
          <w:rStyle w:val="StyleUnderline"/>
          <w:sz w:val="26"/>
          <w:szCs w:val="26"/>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07BF2446" w14:textId="77777777" w:rsidR="00827F84" w:rsidRPr="00306111" w:rsidRDefault="00827F84" w:rsidP="00827F84">
      <w:pPr>
        <w:rPr>
          <w:sz w:val="12"/>
        </w:rPr>
      </w:pPr>
      <w:r w:rsidRPr="00827F84">
        <w:rPr>
          <w:rStyle w:val="StyleUnderline"/>
          <w:sz w:val="26"/>
          <w:szCs w:val="26"/>
          <w:highlight w:val="green"/>
        </w:rPr>
        <w:t>Solidarity</w:t>
      </w:r>
      <w:r w:rsidRPr="00306111">
        <w:rPr>
          <w:rStyle w:val="StyleUnderline"/>
        </w:rPr>
        <w:t xml:space="preserve"> among health care workers </w:t>
      </w:r>
      <w:r w:rsidRPr="00827F84">
        <w:rPr>
          <w:rStyle w:val="StyleUnderline"/>
          <w:sz w:val="26"/>
          <w:szCs w:val="26"/>
          <w:highlight w:val="green"/>
        </w:rPr>
        <w:t>will ensure</w:t>
      </w:r>
      <w:r w:rsidRPr="00306111">
        <w:rPr>
          <w:rStyle w:val="StyleUnderline"/>
        </w:rPr>
        <w:t xml:space="preserve"> that </w:t>
      </w:r>
      <w:r w:rsidRPr="00827F84">
        <w:rPr>
          <w:rStyle w:val="StyleUnderline"/>
          <w:sz w:val="26"/>
          <w:szCs w:val="26"/>
          <w:highlight w:val="green"/>
        </w:rPr>
        <w:t>health is</w:t>
      </w:r>
      <w:r w:rsidRPr="00306111">
        <w:rPr>
          <w:rStyle w:val="StyleUnderline"/>
        </w:rPr>
        <w:t xml:space="preserve"> recognized as </w:t>
      </w:r>
      <w:r w:rsidRPr="00827F84">
        <w:rPr>
          <w:rStyle w:val="StyleUnderline"/>
          <w:sz w:val="26"/>
          <w:szCs w:val="26"/>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827F84">
        <w:rPr>
          <w:rStyle w:val="StyleUnderline"/>
          <w:sz w:val="26"/>
          <w:szCs w:val="26"/>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4ADF3578" w14:textId="77777777" w:rsidR="00827F84" w:rsidRPr="00306111" w:rsidRDefault="00827F84" w:rsidP="00827F84">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70132497" w14:textId="77777777" w:rsidR="00827F84" w:rsidRPr="00306111" w:rsidRDefault="00827F84" w:rsidP="00827F84">
      <w:pPr>
        <w:ind w:firstLine="720"/>
        <w:rPr>
          <w:sz w:val="8"/>
          <w:szCs w:val="8"/>
        </w:rPr>
      </w:pPr>
      <w:r w:rsidRPr="00306111">
        <w:rPr>
          <w:sz w:val="8"/>
          <w:szCs w:val="8"/>
        </w:rPr>
        <w:t>Nurse Neo to family doctor Trinity: Can you fix this subarachnoid hemorrhage?</w:t>
      </w:r>
    </w:p>
    <w:p w14:paraId="296FB98E" w14:textId="77777777" w:rsidR="00827F84" w:rsidRPr="00306111" w:rsidRDefault="00827F84" w:rsidP="00827F84">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3E2E4A70" w14:textId="77777777" w:rsidR="00827F84" w:rsidRPr="00306111" w:rsidRDefault="00827F84" w:rsidP="00827F84">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10EA79F7" w14:textId="77777777" w:rsidR="00827F84" w:rsidRPr="00306111" w:rsidRDefault="00827F84" w:rsidP="00827F84">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827F84">
        <w:rPr>
          <w:rStyle w:val="StyleUnderline"/>
          <w:sz w:val="26"/>
          <w:szCs w:val="26"/>
          <w:highlight w:val="green"/>
        </w:rPr>
        <w:t>We are</w:t>
      </w:r>
      <w:r w:rsidRPr="00306111">
        <w:rPr>
          <w:rStyle w:val="StyleUnderline"/>
        </w:rPr>
        <w:t xml:space="preserve"> now </w:t>
      </w:r>
      <w:r w:rsidRPr="00827F84">
        <w:rPr>
          <w:rStyle w:val="StyleUnderline"/>
          <w:sz w:val="26"/>
          <w:szCs w:val="26"/>
          <w:highlight w:val="green"/>
        </w:rPr>
        <w:t>global citizens</w:t>
      </w:r>
      <w:r w:rsidRPr="00306111">
        <w:rPr>
          <w:sz w:val="12"/>
        </w:rPr>
        <w:t xml:space="preserve">, </w:t>
      </w:r>
      <w:r w:rsidRPr="00827F84">
        <w:rPr>
          <w:rStyle w:val="StyleUnderline"/>
          <w:sz w:val="26"/>
          <w:szCs w:val="26"/>
          <w:highlight w:val="green"/>
        </w:rPr>
        <w:t>who need</w:t>
      </w:r>
      <w:r w:rsidRPr="00306111">
        <w:rPr>
          <w:rStyle w:val="StyleUnderline"/>
        </w:rPr>
        <w:t xml:space="preserve"> to create cohesive</w:t>
      </w:r>
      <w:r w:rsidRPr="00306111">
        <w:rPr>
          <w:sz w:val="12"/>
        </w:rPr>
        <w:t xml:space="preserve">, </w:t>
      </w:r>
      <w:r w:rsidRPr="00827F84">
        <w:rPr>
          <w:rStyle w:val="StyleUnderline"/>
          <w:sz w:val="26"/>
          <w:szCs w:val="26"/>
          <w:highlight w:val="green"/>
        </w:rPr>
        <w:t>equitable</w:t>
      </w:r>
      <w:r w:rsidRPr="00306111">
        <w:rPr>
          <w:sz w:val="12"/>
        </w:rPr>
        <w:t xml:space="preserve">, </w:t>
      </w:r>
      <w:r w:rsidRPr="00306111">
        <w:rPr>
          <w:rStyle w:val="StyleUnderline"/>
        </w:rPr>
        <w:t xml:space="preserve">socially just </w:t>
      </w:r>
      <w:r w:rsidRPr="00827F84">
        <w:rPr>
          <w:rStyle w:val="StyleUnderline"/>
          <w:sz w:val="26"/>
          <w:szCs w:val="26"/>
          <w:highlight w:val="green"/>
        </w:rPr>
        <w:t>societies that address health everywhere</w:t>
      </w:r>
      <w:r w:rsidRPr="00306111">
        <w:rPr>
          <w:sz w:val="12"/>
        </w:rPr>
        <w:t xml:space="preserve">, </w:t>
      </w:r>
      <w:r w:rsidRPr="00827F84">
        <w:rPr>
          <w:rStyle w:val="StyleUnderline"/>
          <w:sz w:val="26"/>
          <w:szCs w:val="26"/>
          <w:highlight w:val="green"/>
        </w:rPr>
        <w:t>or all of us will face</w:t>
      </w:r>
      <w:r w:rsidRPr="00306111">
        <w:rPr>
          <w:rStyle w:val="StyleUnderline"/>
        </w:rPr>
        <w:t xml:space="preserve"> increasing </w:t>
      </w:r>
      <w:r w:rsidRPr="00827F84">
        <w:rPr>
          <w:rStyle w:val="StyleUnderline"/>
          <w:sz w:val="26"/>
          <w:szCs w:val="26"/>
          <w:highlight w:val="green"/>
        </w:rPr>
        <w:t>threats</w:t>
      </w:r>
      <w:r w:rsidRPr="00306111">
        <w:rPr>
          <w:rStyle w:val="StyleUnderline"/>
        </w:rPr>
        <w:t xml:space="preserve"> to our own health and well-being</w:t>
      </w:r>
      <w:r w:rsidRPr="00306111">
        <w:rPr>
          <w:sz w:val="12"/>
        </w:rPr>
        <w:t xml:space="preserve">. </w:t>
      </w:r>
      <w:r w:rsidRPr="00827F84">
        <w:rPr>
          <w:rStyle w:val="Emphasis"/>
          <w:sz w:val="26"/>
          <w:szCs w:val="26"/>
          <w:highlight w:val="green"/>
        </w:rPr>
        <w:t>Revolutionary medicine is required</w:t>
      </w:r>
      <w:r w:rsidRPr="00306111">
        <w:rPr>
          <w:rStyle w:val="Emphasis"/>
        </w:rPr>
        <w:t xml:space="preserve"> to create such a society</w:t>
      </w:r>
      <w:r w:rsidRPr="00306111">
        <w:rPr>
          <w:sz w:val="12"/>
        </w:rPr>
        <w:t>.</w:t>
      </w:r>
    </w:p>
    <w:p w14:paraId="0E55B2F4" w14:textId="77777777" w:rsidR="00827F84" w:rsidRPr="00EC595B" w:rsidRDefault="00827F84" w:rsidP="00827F84">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08BEF34A" w14:textId="77777777" w:rsidR="00827F84" w:rsidRPr="00EC595B" w:rsidRDefault="00827F84" w:rsidP="00827F84">
      <w:pPr>
        <w:rPr>
          <w:rStyle w:val="Style13ptBold"/>
        </w:rPr>
      </w:pPr>
      <w:r>
        <w:rPr>
          <w:rStyle w:val="Style13ptBold"/>
        </w:rPr>
        <w:t>Viewpoint ‘18</w:t>
      </w:r>
    </w:p>
    <w:p w14:paraId="20881DA6" w14:textId="77777777" w:rsidR="00827F84" w:rsidRPr="00EC595B" w:rsidRDefault="00827F84" w:rsidP="00827F84">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0" w:history="1">
        <w:r w:rsidRPr="00EC595B">
          <w:rPr>
            <w:rStyle w:val="Hyperlink"/>
            <w:sz w:val="16"/>
            <w:szCs w:val="16"/>
          </w:rPr>
          <w:t>https://viewpointmag.com/2018/02/01/internationalism-against-imperialism/</w:t>
        </w:r>
      </w:hyperlink>
      <w:r w:rsidRPr="00EC595B">
        <w:rPr>
          <w:sz w:val="16"/>
          <w:szCs w:val="16"/>
        </w:rPr>
        <w:t>] pat</w:t>
      </w:r>
    </w:p>
    <w:p w14:paraId="20E632E3" w14:textId="77777777" w:rsidR="00827F84" w:rsidRPr="00EC595B" w:rsidRDefault="00827F84" w:rsidP="00827F84">
      <w:pPr>
        <w:rPr>
          <w:sz w:val="12"/>
        </w:rPr>
      </w:pPr>
      <w:r w:rsidRPr="00EC595B">
        <w:rPr>
          <w:rStyle w:val="StyleUnderline"/>
        </w:rPr>
        <w:t xml:space="preserve">The challenge of reactivating an effective </w:t>
      </w:r>
      <w:r w:rsidRPr="00827F84">
        <w:rPr>
          <w:rStyle w:val="StyleUnderline"/>
          <w:sz w:val="26"/>
          <w:szCs w:val="26"/>
          <w:highlight w:val="green"/>
        </w:rPr>
        <w:t>proletarian internationalism is made</w:t>
      </w:r>
      <w:r w:rsidRPr="00EC595B">
        <w:rPr>
          <w:rStyle w:val="StyleUnderline"/>
        </w:rPr>
        <w:t xml:space="preserve"> even </w:t>
      </w:r>
      <w:r w:rsidRPr="00827F84">
        <w:rPr>
          <w:rStyle w:val="StyleUnderline"/>
          <w:sz w:val="26"/>
          <w:szCs w:val="26"/>
          <w:highlight w:val="green"/>
        </w:rPr>
        <w:t>more urgent by</w:t>
      </w:r>
      <w:r w:rsidRPr="00EC595B">
        <w:rPr>
          <w:rStyle w:val="StyleUnderline"/>
        </w:rPr>
        <w:t xml:space="preserve"> the aggressive rise of </w:t>
      </w:r>
      <w:r w:rsidRPr="00827F84">
        <w:rPr>
          <w:rStyle w:val="StyleUnderline"/>
          <w:sz w:val="26"/>
          <w:szCs w:val="26"/>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827F84">
        <w:rPr>
          <w:rStyle w:val="StyleUnderline"/>
          <w:sz w:val="26"/>
          <w:szCs w:val="26"/>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827F84">
        <w:rPr>
          <w:rStyle w:val="StyleUnderline"/>
          <w:sz w:val="26"/>
          <w:szCs w:val="26"/>
          <w:highlight w:val="green"/>
        </w:rPr>
        <w:t>will</w:t>
      </w:r>
      <w:r w:rsidRPr="00EC595B">
        <w:rPr>
          <w:rStyle w:val="StyleUnderline"/>
        </w:rPr>
        <w:t xml:space="preserve"> need to </w:t>
      </w:r>
      <w:r w:rsidRPr="00827F84">
        <w:rPr>
          <w:rStyle w:val="StyleUnderline"/>
          <w:sz w:val="26"/>
          <w:szCs w:val="26"/>
          <w:highlight w:val="green"/>
        </w:rPr>
        <w:t>reinforce</w:t>
      </w:r>
      <w:r w:rsidRPr="00EC595B">
        <w:rPr>
          <w:rStyle w:val="StyleUnderline"/>
        </w:rPr>
        <w:t xml:space="preserve"> the </w:t>
      </w:r>
      <w:r w:rsidRPr="00827F84">
        <w:rPr>
          <w:rStyle w:val="StyleUnderline"/>
          <w:sz w:val="26"/>
          <w:szCs w:val="26"/>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827F84">
        <w:rPr>
          <w:rStyle w:val="StyleUnderline"/>
          <w:sz w:val="26"/>
          <w:szCs w:val="26"/>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827F84">
        <w:rPr>
          <w:rStyle w:val="StyleUnderline"/>
          <w:sz w:val="26"/>
          <w:szCs w:val="26"/>
          <w:highlight w:val="green"/>
        </w:rPr>
        <w:t>spaces</w:t>
      </w:r>
      <w:r w:rsidRPr="00EC595B">
        <w:rPr>
          <w:rStyle w:val="StyleUnderline"/>
        </w:rPr>
        <w:t xml:space="preserve"> of migration </w:t>
      </w:r>
      <w:r w:rsidRPr="00827F84">
        <w:rPr>
          <w:rStyle w:val="StyleUnderline"/>
          <w:sz w:val="26"/>
          <w:szCs w:val="26"/>
          <w:highlight w:val="green"/>
        </w:rPr>
        <w:t>remain</w:t>
      </w:r>
      <w:r w:rsidRPr="00EC595B">
        <w:rPr>
          <w:rStyle w:val="StyleUnderline"/>
        </w:rPr>
        <w:t xml:space="preserve"> an </w:t>
      </w:r>
      <w:r w:rsidRPr="00827F84">
        <w:rPr>
          <w:rStyle w:val="StyleUnderline"/>
          <w:sz w:val="26"/>
          <w:szCs w:val="26"/>
          <w:highlight w:val="green"/>
        </w:rPr>
        <w:t>open</w:t>
      </w:r>
      <w:r w:rsidRPr="00EC595B">
        <w:rPr>
          <w:rStyle w:val="StyleUnderline"/>
        </w:rPr>
        <w:t xml:space="preserve"> </w:t>
      </w:r>
      <w:r w:rsidRPr="00827F84">
        <w:rPr>
          <w:rStyle w:val="StyleUnderline"/>
          <w:sz w:val="26"/>
          <w:szCs w:val="26"/>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827F84">
        <w:rPr>
          <w:rStyle w:val="StyleUnderline"/>
          <w:sz w:val="26"/>
          <w:szCs w:val="26"/>
          <w:highlight w:val="green"/>
        </w:rPr>
        <w:t>reconsidering the tactical</w:t>
      </w:r>
      <w:r w:rsidRPr="00EC595B">
        <w:rPr>
          <w:rStyle w:val="StyleUnderline"/>
        </w:rPr>
        <w:t xml:space="preserve"> repertoire </w:t>
      </w:r>
      <w:r w:rsidRPr="00827F84">
        <w:rPr>
          <w:rStyle w:val="StyleUnderline"/>
          <w:sz w:val="26"/>
          <w:szCs w:val="26"/>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827F84">
        <w:rPr>
          <w:rStyle w:val="StyleUnderline"/>
          <w:sz w:val="26"/>
          <w:szCs w:val="26"/>
          <w:highlight w:val="green"/>
        </w:rPr>
        <w:t>financial ties</w:t>
      </w:r>
      <w:r w:rsidRPr="00EC595B">
        <w:rPr>
          <w:rStyle w:val="StyleUnderline"/>
        </w:rPr>
        <w:t xml:space="preserve"> have </w:t>
      </w:r>
      <w:r w:rsidRPr="00827F84">
        <w:rPr>
          <w:rStyle w:val="StyleUnderline"/>
          <w:sz w:val="26"/>
          <w:szCs w:val="26"/>
          <w:highlight w:val="green"/>
        </w:rPr>
        <w:t>rendered</w:t>
      </w:r>
      <w:r w:rsidRPr="00EC595B">
        <w:rPr>
          <w:rStyle w:val="StyleUnderline"/>
        </w:rPr>
        <w:t xml:space="preserve"> the military conflicts of </w:t>
      </w:r>
      <w:r w:rsidRPr="00827F84">
        <w:rPr>
          <w:rStyle w:val="StyleUnderline"/>
          <w:sz w:val="26"/>
          <w:szCs w:val="26"/>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827F84">
        <w:rPr>
          <w:rStyle w:val="Emphasis"/>
          <w:sz w:val="26"/>
          <w:szCs w:val="26"/>
          <w:highlight w:val="green"/>
        </w:rPr>
        <w:t>a</w:t>
      </w:r>
      <w:r w:rsidRPr="00EC595B">
        <w:rPr>
          <w:rStyle w:val="Emphasis"/>
        </w:rPr>
        <w:t xml:space="preserve">n asymmetrical yet </w:t>
      </w:r>
      <w:r w:rsidRPr="00827F84">
        <w:rPr>
          <w:rStyle w:val="Emphasis"/>
          <w:sz w:val="26"/>
          <w:szCs w:val="26"/>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827F84">
        <w:rPr>
          <w:rStyle w:val="StyleUnderline"/>
          <w:sz w:val="26"/>
          <w:szCs w:val="26"/>
          <w:highlight w:val="green"/>
        </w:rPr>
        <w:t>organized resistance to militarized</w:t>
      </w:r>
      <w:r w:rsidRPr="00EC595B">
        <w:rPr>
          <w:rStyle w:val="StyleUnderline"/>
        </w:rPr>
        <w:t xml:space="preserve"> border </w:t>
      </w:r>
      <w:r w:rsidRPr="00827F84">
        <w:rPr>
          <w:rStyle w:val="StyleUnderline"/>
          <w:sz w:val="26"/>
          <w:szCs w:val="26"/>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827F84">
        <w:rPr>
          <w:rStyle w:val="StyleUnderline"/>
          <w:sz w:val="26"/>
          <w:szCs w:val="26"/>
          <w:highlight w:val="green"/>
        </w:rPr>
        <w:t>environmentalist</w:t>
      </w:r>
      <w:r w:rsidRPr="00EC595B">
        <w:rPr>
          <w:rStyle w:val="StyleUnderline"/>
        </w:rPr>
        <w:t xml:space="preserve">/anti-extractivist </w:t>
      </w:r>
      <w:r w:rsidRPr="00827F84">
        <w:rPr>
          <w:rStyle w:val="StyleUnderline"/>
          <w:sz w:val="26"/>
          <w:szCs w:val="26"/>
          <w:highlight w:val="green"/>
        </w:rPr>
        <w:t>campaigns</w:t>
      </w:r>
      <w:r w:rsidRPr="00EC595B">
        <w:rPr>
          <w:rStyle w:val="StyleUnderline"/>
        </w:rPr>
        <w:t xml:space="preserve"> around Standing Rock and elsewhere</w:t>
      </w:r>
      <w:r w:rsidRPr="00EC595B">
        <w:rPr>
          <w:sz w:val="12"/>
        </w:rPr>
        <w:t xml:space="preserve">, </w:t>
      </w:r>
      <w:r w:rsidRPr="00827F84">
        <w:rPr>
          <w:rStyle w:val="StyleUnderline"/>
          <w:sz w:val="26"/>
          <w:szCs w:val="26"/>
          <w:highlight w:val="green"/>
        </w:rPr>
        <w:t>and</w:t>
      </w:r>
      <w:r w:rsidRPr="00EC595B">
        <w:rPr>
          <w:rStyle w:val="StyleUnderline"/>
        </w:rPr>
        <w:t xml:space="preserve"> the </w:t>
      </w:r>
      <w:r w:rsidRPr="00827F84">
        <w:rPr>
          <w:rStyle w:val="StyleUnderline"/>
          <w:sz w:val="26"/>
          <w:szCs w:val="26"/>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827F84">
        <w:rPr>
          <w:rStyle w:val="Emphasis"/>
          <w:sz w:val="26"/>
          <w:szCs w:val="26"/>
          <w:highlight w:val="green"/>
        </w:rPr>
        <w:t>indicate</w:t>
      </w:r>
      <w:r w:rsidRPr="00EC595B">
        <w:rPr>
          <w:rStyle w:val="Emphasis"/>
        </w:rPr>
        <w:t xml:space="preserve"> a real </w:t>
      </w:r>
      <w:r w:rsidRPr="00827F84">
        <w:rPr>
          <w:rStyle w:val="Emphasis"/>
          <w:sz w:val="26"/>
          <w:szCs w:val="26"/>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A more 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827F84">
        <w:rPr>
          <w:rStyle w:val="StyleUnderline"/>
          <w:sz w:val="26"/>
          <w:szCs w:val="26"/>
          <w:highlight w:val="green"/>
        </w:rPr>
        <w:t>even localized concerns</w:t>
      </w:r>
      <w:r w:rsidRPr="00EC595B">
        <w:rPr>
          <w:rStyle w:val="StyleUnderline"/>
        </w:rPr>
        <w:t xml:space="preserve"> often </w:t>
      </w:r>
      <w:r w:rsidRPr="00827F84">
        <w:rPr>
          <w:rStyle w:val="StyleUnderline"/>
          <w:sz w:val="26"/>
          <w:szCs w:val="26"/>
          <w:highlight w:val="green"/>
        </w:rPr>
        <w:t>involve</w:t>
      </w:r>
      <w:r w:rsidRPr="00EC595B">
        <w:rPr>
          <w:rStyle w:val="StyleUnderline"/>
        </w:rPr>
        <w:t xml:space="preserve"> the commonalities and divisions of </w:t>
      </w:r>
      <w:r w:rsidRPr="00827F84">
        <w:rPr>
          <w:rStyle w:val="StyleUnderline"/>
          <w:sz w:val="26"/>
          <w:szCs w:val="26"/>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827F84">
        <w:rPr>
          <w:rStyle w:val="StyleUnderline"/>
          <w:sz w:val="26"/>
          <w:szCs w:val="26"/>
          <w:highlight w:val="green"/>
        </w:rPr>
        <w:t>new strategies</w:t>
      </w:r>
      <w:r w:rsidRPr="00EC595B">
        <w:rPr>
          <w:rStyle w:val="StyleUnderline"/>
        </w:rPr>
        <w:t xml:space="preserve"> of </w:t>
      </w:r>
      <w:r w:rsidRPr="00827F84">
        <w:rPr>
          <w:rStyle w:val="StyleUnderline"/>
          <w:sz w:val="26"/>
          <w:szCs w:val="26"/>
          <w:highlight w:val="green"/>
        </w:rPr>
        <w:t>threading</w:t>
      </w:r>
      <w:r w:rsidRPr="00EC595B">
        <w:rPr>
          <w:rStyle w:val="StyleUnderline"/>
        </w:rPr>
        <w:t xml:space="preserve"> upsurges of </w:t>
      </w:r>
      <w:r w:rsidRPr="00827F84">
        <w:rPr>
          <w:rStyle w:val="StyleUnderline"/>
          <w:sz w:val="26"/>
          <w:szCs w:val="26"/>
          <w:highlight w:val="green"/>
        </w:rPr>
        <w:t>disruption</w:t>
      </w:r>
      <w:r w:rsidRPr="00EC595B">
        <w:rPr>
          <w:sz w:val="12"/>
        </w:rPr>
        <w:t xml:space="preserve">, </w:t>
      </w:r>
      <w:r w:rsidRPr="00EC595B">
        <w:rPr>
          <w:rStyle w:val="StyleUnderline"/>
        </w:rPr>
        <w:t>combination</w:t>
      </w:r>
      <w:r w:rsidRPr="00EC595B">
        <w:rPr>
          <w:sz w:val="12"/>
        </w:rPr>
        <w:t xml:space="preserve">, </w:t>
      </w:r>
      <w:r w:rsidRPr="00827F84">
        <w:rPr>
          <w:rStyle w:val="StyleUnderline"/>
          <w:sz w:val="26"/>
          <w:szCs w:val="26"/>
          <w:highlight w:val="green"/>
        </w:rPr>
        <w:t>and antagonism</w:t>
      </w:r>
      <w:r w:rsidRPr="00EC595B">
        <w:rPr>
          <w:rStyle w:val="StyleUnderline"/>
        </w:rPr>
        <w:t xml:space="preserve"> as they extend over an unstable terrain</w:t>
      </w:r>
      <w:r w:rsidRPr="00EC595B">
        <w:rPr>
          <w:sz w:val="12"/>
        </w:rPr>
        <w:t>.</w:t>
      </w:r>
    </w:p>
    <w:p w14:paraId="3A3AF02D" w14:textId="77777777" w:rsidR="00827F84" w:rsidRPr="00EC595B" w:rsidRDefault="00827F84" w:rsidP="00827F84">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827F84">
        <w:rPr>
          <w:rStyle w:val="StyleUnderline"/>
          <w:sz w:val="26"/>
          <w:szCs w:val="26"/>
          <w:highlight w:val="green"/>
        </w:rPr>
        <w:t>no revolution</w:t>
      </w:r>
      <w:r w:rsidRPr="00EC595B">
        <w:rPr>
          <w:sz w:val="12"/>
        </w:rPr>
        <w:t xml:space="preserve">, even a national one, </w:t>
      </w:r>
      <w:r w:rsidRPr="00827F84">
        <w:rPr>
          <w:rStyle w:val="StyleUnderline"/>
          <w:sz w:val="26"/>
          <w:szCs w:val="26"/>
          <w:highlight w:val="green"/>
        </w:rPr>
        <w:t>is possible without grasping</w:t>
      </w:r>
      <w:r w:rsidRPr="00EC595B">
        <w:rPr>
          <w:rStyle w:val="StyleUnderline"/>
        </w:rPr>
        <w:t xml:space="preserve"> the </w:t>
      </w:r>
      <w:r w:rsidRPr="00827F84">
        <w:rPr>
          <w:rStyle w:val="StyleUnderline"/>
          <w:sz w:val="26"/>
          <w:szCs w:val="26"/>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827F84">
        <w:rPr>
          <w:rStyle w:val="StyleUnderline"/>
          <w:sz w:val="26"/>
          <w:szCs w:val="26"/>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21CD3A8" w14:textId="77777777" w:rsidR="00827F84" w:rsidRPr="00EC595B" w:rsidRDefault="00827F84" w:rsidP="00827F84">
      <w:pPr>
        <w:rPr>
          <w:sz w:val="12"/>
        </w:rPr>
      </w:pPr>
      <w:r w:rsidRPr="00EC595B">
        <w:rPr>
          <w:sz w:val="12"/>
        </w:rPr>
        <w:t xml:space="preserve">We will not overstate the systematicity of this approach; </w:t>
      </w:r>
      <w:r w:rsidRPr="00827F84">
        <w:rPr>
          <w:rStyle w:val="Emphasis"/>
          <w:sz w:val="26"/>
          <w:szCs w:val="26"/>
          <w:highlight w:val="green"/>
        </w:rPr>
        <w:t>proceeding</w:t>
      </w:r>
      <w:r w:rsidRPr="00EC595B">
        <w:rPr>
          <w:rStyle w:val="Emphasis"/>
        </w:rPr>
        <w:t xml:space="preserve"> in this way </w:t>
      </w:r>
      <w:r w:rsidRPr="00827F84">
        <w:rPr>
          <w:rStyle w:val="Emphasis"/>
          <w:sz w:val="26"/>
          <w:szCs w:val="26"/>
          <w:highlight w:val="green"/>
        </w:rPr>
        <w:t>entails a roll of the dice</w:t>
      </w:r>
      <w:r w:rsidRPr="00EC595B">
        <w:rPr>
          <w:sz w:val="12"/>
        </w:rPr>
        <w:t xml:space="preserve">. </w:t>
      </w:r>
      <w:r w:rsidRPr="00EC595B">
        <w:rPr>
          <w:rStyle w:val="StyleUnderline"/>
        </w:rPr>
        <w:t xml:space="preserve">It may involve </w:t>
      </w:r>
      <w:r w:rsidRPr="00827F84">
        <w:rPr>
          <w:rStyle w:val="StyleUnderline"/>
          <w:sz w:val="26"/>
          <w:szCs w:val="26"/>
          <w:highlight w:val="green"/>
        </w:rPr>
        <w:t>taking up</w:t>
      </w:r>
      <w:r w:rsidRPr="00EC595B">
        <w:rPr>
          <w:rStyle w:val="StyleUnderline"/>
        </w:rPr>
        <w:t xml:space="preserve"> a </w:t>
      </w:r>
      <w:r w:rsidRPr="00827F84">
        <w:rPr>
          <w:rStyle w:val="StyleUnderline"/>
          <w:sz w:val="26"/>
          <w:szCs w:val="26"/>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26F07753" w14:textId="77777777" w:rsidR="00827F84" w:rsidRDefault="00827F84" w:rsidP="00827F84"/>
    <w:p w14:paraId="721E73D5" w14:textId="77777777" w:rsidR="00827F84" w:rsidRPr="007A22D8" w:rsidRDefault="00827F84" w:rsidP="00827F84">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154EAA91" w14:textId="77777777" w:rsidR="00827F84" w:rsidRPr="004E502C" w:rsidRDefault="00827F84" w:rsidP="00827F84">
      <w:r>
        <w:rPr>
          <w:rStyle w:val="Style13ptBold"/>
        </w:rPr>
        <w:t>Badiou ‘6</w:t>
      </w:r>
    </w:p>
    <w:p w14:paraId="05F23DA4" w14:textId="77777777" w:rsidR="00827F84" w:rsidRPr="007A22D8" w:rsidRDefault="00827F84" w:rsidP="00827F84">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1" w:history="1">
        <w:r w:rsidRPr="007A22D8">
          <w:rPr>
            <w:rStyle w:val="Hyperlink"/>
            <w:sz w:val="16"/>
            <w:szCs w:val="16"/>
          </w:rPr>
          <w:t>https://muse.jhu.edu/article/190192</w:t>
        </w:r>
      </w:hyperlink>
      <w:r w:rsidRPr="007A22D8">
        <w:rPr>
          <w:sz w:val="16"/>
          <w:szCs w:val="16"/>
        </w:rPr>
        <w:t>] pat</w:t>
      </w:r>
    </w:p>
    <w:p w14:paraId="39338290" w14:textId="77777777" w:rsidR="00827F84" w:rsidRPr="007A22D8" w:rsidRDefault="00827F84" w:rsidP="00827F84">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27F84">
        <w:rPr>
          <w:rStyle w:val="StyleUnderline"/>
          <w:sz w:val="26"/>
          <w:szCs w:val="26"/>
          <w:highlight w:val="green"/>
        </w:rPr>
        <w:t>Marxism</w:t>
      </w:r>
      <w:r w:rsidRPr="007A22D8">
        <w:rPr>
          <w:sz w:val="12"/>
        </w:rPr>
        <w:t xml:space="preserve">, prior to being the full-fledged science of social formation, </w:t>
      </w:r>
      <w:r w:rsidRPr="00827F84">
        <w:rPr>
          <w:rStyle w:val="StyleUnderline"/>
          <w:sz w:val="26"/>
          <w:szCs w:val="26"/>
          <w:highlight w:val="green"/>
        </w:rPr>
        <w:t>is</w:t>
      </w:r>
      <w:r w:rsidRPr="007A22D8">
        <w:rPr>
          <w:rStyle w:val="StyleUnderline"/>
        </w:rPr>
        <w:t xml:space="preserve"> the distillate of </w:t>
      </w:r>
      <w:r w:rsidRPr="00827F84">
        <w:rPr>
          <w:rStyle w:val="StyleUnderline"/>
          <w:sz w:val="26"/>
          <w:szCs w:val="26"/>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27F84">
        <w:rPr>
          <w:rStyle w:val="Emphasis"/>
          <w:sz w:val="26"/>
          <w:szCs w:val="26"/>
          <w:highlight w:val="green"/>
        </w:rPr>
        <w:t>taking sides and the systematization of</w:t>
      </w:r>
      <w:r w:rsidRPr="007A22D8">
        <w:rPr>
          <w:rStyle w:val="Emphasis"/>
        </w:rPr>
        <w:t xml:space="preserve"> a </w:t>
      </w:r>
      <w:r w:rsidRPr="00827F84">
        <w:rPr>
          <w:rStyle w:val="Emphasis"/>
          <w:sz w:val="26"/>
          <w:szCs w:val="26"/>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27F84">
        <w:rPr>
          <w:rStyle w:val="StyleUnderline"/>
          <w:sz w:val="26"/>
          <w:szCs w:val="26"/>
          <w:highlight w:val="green"/>
        </w:rPr>
        <w:t>truth</w:t>
      </w:r>
      <w:r w:rsidRPr="007A22D8">
        <w:rPr>
          <w:rStyle w:val="StyleUnderline"/>
        </w:rPr>
        <w:t xml:space="preserve"> is that from which rebellion </w:t>
      </w:r>
      <w:r w:rsidRPr="00827F84">
        <w:rPr>
          <w:rStyle w:val="StyleUnderline"/>
          <w:sz w:val="26"/>
          <w:szCs w:val="26"/>
          <w:highlight w:val="green"/>
        </w:rPr>
        <w:t>draws</w:t>
      </w:r>
      <w:r w:rsidRPr="007A22D8">
        <w:rPr>
          <w:rStyle w:val="StyleUnderline"/>
        </w:rPr>
        <w:t xml:space="preserve"> its </w:t>
      </w:r>
      <w:r w:rsidRPr="00827F84">
        <w:rPr>
          <w:rStyle w:val="StyleUnderline"/>
          <w:sz w:val="26"/>
          <w:szCs w:val="26"/>
          <w:highlight w:val="green"/>
        </w:rPr>
        <w:t>rightness</w:t>
      </w:r>
      <w:r w:rsidRPr="007A22D8">
        <w:rPr>
          <w:sz w:val="12"/>
        </w:rPr>
        <w:t xml:space="preserve">, its reason, </w:t>
      </w:r>
      <w:r w:rsidRPr="00827F84">
        <w:rPr>
          <w:rStyle w:val="StyleUnderline"/>
          <w:sz w:val="26"/>
          <w:szCs w:val="26"/>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27F84">
        <w:rPr>
          <w:rStyle w:val="StyleUnderline"/>
          <w:sz w:val="26"/>
          <w:szCs w:val="26"/>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27F84">
        <w:rPr>
          <w:rStyle w:val="StyleUnderline"/>
          <w:sz w:val="26"/>
          <w:szCs w:val="26"/>
          <w:highlight w:val="green"/>
        </w:rPr>
        <w:t>to annihilate</w:t>
      </w:r>
      <w:r w:rsidRPr="007A22D8">
        <w:rPr>
          <w:rStyle w:val="StyleUnderline"/>
        </w:rPr>
        <w:t xml:space="preserve"> the </w:t>
      </w:r>
      <w:r w:rsidRPr="00827F84">
        <w:rPr>
          <w:rStyle w:val="StyleUnderline"/>
          <w:sz w:val="26"/>
          <w:szCs w:val="26"/>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27F84">
        <w:rPr>
          <w:rStyle w:val="Emphasis"/>
          <w:sz w:val="26"/>
          <w:szCs w:val="26"/>
          <w:highlight w:val="green"/>
        </w:rPr>
        <w:t>It is</w:t>
      </w:r>
      <w:r w:rsidRPr="007A22D8">
        <w:rPr>
          <w:rStyle w:val="Emphasis"/>
        </w:rPr>
        <w:t xml:space="preserve">, in and of itself, </w:t>
      </w:r>
      <w:r w:rsidRPr="00827F84">
        <w:rPr>
          <w:rStyle w:val="Emphasis"/>
          <w:sz w:val="26"/>
          <w:szCs w:val="26"/>
          <w:highlight w:val="green"/>
        </w:rPr>
        <w:t>dictatorship and</w:t>
      </w:r>
      <w:r w:rsidRPr="007A22D8">
        <w:rPr>
          <w:rStyle w:val="Emphasis"/>
        </w:rPr>
        <w:t xml:space="preserve">, if need be, </w:t>
      </w:r>
      <w:r w:rsidRPr="00827F84">
        <w:rPr>
          <w:rStyle w:val="Emphasis"/>
          <w:sz w:val="26"/>
          <w:szCs w:val="26"/>
          <w:highlight w:val="green"/>
        </w:rPr>
        <w:t>terror</w:t>
      </w:r>
      <w:r w:rsidRPr="007A22D8">
        <w:rPr>
          <w:sz w:val="12"/>
        </w:rPr>
        <w:t>.</w:t>
      </w:r>
    </w:p>
    <w:p w14:paraId="08249AD1" w14:textId="77777777" w:rsidR="00827F84" w:rsidRPr="007A22D8" w:rsidRDefault="00827F84" w:rsidP="00827F84">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27F84">
        <w:rPr>
          <w:rStyle w:val="StyleUnderline"/>
          <w:sz w:val="26"/>
          <w:szCs w:val="26"/>
          <w:highlight w:val="green"/>
        </w:rPr>
        <w:t>the link from theory to practice</w:t>
      </w:r>
      <w:r w:rsidRPr="007A22D8">
        <w:rPr>
          <w:rStyle w:val="StyleUnderline"/>
        </w:rPr>
        <w:t xml:space="preserve"> (from reason to rebellion) </w:t>
      </w:r>
      <w:r w:rsidRPr="00827F84">
        <w:rPr>
          <w:rStyle w:val="StyleUnderline"/>
          <w:sz w:val="26"/>
          <w:szCs w:val="26"/>
          <w:highlight w:val="green"/>
        </w:rPr>
        <w:t>is</w:t>
      </w:r>
      <w:r w:rsidRPr="007A22D8">
        <w:rPr>
          <w:rStyle w:val="StyleUnderline"/>
        </w:rPr>
        <w:t xml:space="preserve"> an </w:t>
      </w:r>
      <w:r w:rsidRPr="00827F84">
        <w:rPr>
          <w:rStyle w:val="StyleUnderline"/>
          <w:sz w:val="26"/>
          <w:szCs w:val="26"/>
          <w:highlight w:val="green"/>
        </w:rPr>
        <w:t>internal</w:t>
      </w:r>
      <w:r w:rsidRPr="007A22D8">
        <w:rPr>
          <w:rStyle w:val="StyleUnderline"/>
        </w:rPr>
        <w:t xml:space="preserve"> condition of theory itself</w:t>
      </w:r>
      <w:r w:rsidRPr="007A22D8">
        <w:rPr>
          <w:sz w:val="12"/>
        </w:rPr>
        <w:t xml:space="preserve">, </w:t>
      </w:r>
      <w:r w:rsidRPr="00827F84">
        <w:rPr>
          <w:rStyle w:val="StyleUnderline"/>
          <w:sz w:val="26"/>
          <w:szCs w:val="26"/>
          <w:highlight w:val="green"/>
        </w:rPr>
        <w:t>because truth is a</w:t>
      </w:r>
      <w:r w:rsidRPr="007A22D8">
        <w:rPr>
          <w:rStyle w:val="StyleUnderline"/>
        </w:rPr>
        <w:t xml:space="preserve"> real </w:t>
      </w:r>
      <w:r w:rsidRPr="00827F84">
        <w:rPr>
          <w:rStyle w:val="StyleUnderline"/>
          <w:sz w:val="26"/>
          <w:szCs w:val="26"/>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7F5408DB" w14:textId="77777777" w:rsidR="00827F84" w:rsidRPr="007A22D8" w:rsidRDefault="00827F84" w:rsidP="00827F84">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27F84">
        <w:rPr>
          <w:rStyle w:val="StyleUnderline"/>
          <w:sz w:val="26"/>
          <w:szCs w:val="26"/>
          <w:highlight w:val="green"/>
        </w:rPr>
        <w:t>correct knowledge can be arrived at</w:t>
      </w:r>
      <w:r w:rsidRPr="007A22D8">
        <w:rPr>
          <w:rStyle w:val="StyleUnderline"/>
        </w:rPr>
        <w:t xml:space="preserve"> only </w:t>
      </w:r>
      <w:r w:rsidRPr="00827F84">
        <w:rPr>
          <w:rStyle w:val="StyleUnderline"/>
          <w:sz w:val="26"/>
          <w:szCs w:val="26"/>
          <w:highlight w:val="green"/>
        </w:rPr>
        <w:t>after</w:t>
      </w:r>
      <w:r w:rsidRPr="007A22D8">
        <w:rPr>
          <w:rStyle w:val="StyleUnderline"/>
        </w:rPr>
        <w:t xml:space="preserve"> many </w:t>
      </w:r>
      <w:r w:rsidRPr="00827F84">
        <w:rPr>
          <w:rStyle w:val="StyleUnderline"/>
          <w:sz w:val="26"/>
          <w:szCs w:val="26"/>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27F84">
        <w:rPr>
          <w:rStyle w:val="StyleUnderline"/>
          <w:sz w:val="26"/>
          <w:szCs w:val="26"/>
          <w:highlight w:val="green"/>
        </w:rPr>
        <w:t>from practice to knowledge and</w:t>
      </w:r>
      <w:r w:rsidRPr="007A22D8">
        <w:rPr>
          <w:rStyle w:val="StyleUnderline"/>
        </w:rPr>
        <w:t xml:space="preserve"> then </w:t>
      </w:r>
      <w:r w:rsidRPr="00827F84">
        <w:rPr>
          <w:rStyle w:val="StyleUnderline"/>
          <w:sz w:val="26"/>
          <w:szCs w:val="26"/>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55E4BDF5" w14:textId="77777777" w:rsidR="00827F84" w:rsidRPr="007A22D8" w:rsidRDefault="00827F84" w:rsidP="00827F84">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27F84">
        <w:rPr>
          <w:rStyle w:val="StyleUnderline"/>
          <w:sz w:val="26"/>
          <w:szCs w:val="26"/>
          <w:highlight w:val="green"/>
        </w:rPr>
        <w:t>whoever is not within the</w:t>
      </w:r>
      <w:r w:rsidRPr="007A22D8">
        <w:rPr>
          <w:rStyle w:val="StyleUnderline"/>
        </w:rPr>
        <w:t xml:space="preserve"> real </w:t>
      </w:r>
      <w:r w:rsidRPr="00827F84">
        <w:rPr>
          <w:rStyle w:val="StyleUnderline"/>
          <w:sz w:val="26"/>
          <w:szCs w:val="26"/>
          <w:highlight w:val="green"/>
        </w:rPr>
        <w:t>revolutionary movement</w:t>
      </w:r>
      <w:r w:rsidRPr="007A22D8">
        <w:rPr>
          <w:sz w:val="12"/>
        </w:rPr>
        <w:t xml:space="preserve">, whoever is not practically internal to the rebellion against the reactionaries, </w:t>
      </w:r>
      <w:r w:rsidRPr="00827F84">
        <w:rPr>
          <w:rStyle w:val="Emphasis"/>
          <w:sz w:val="26"/>
          <w:szCs w:val="26"/>
          <w:highlight w:val="green"/>
        </w:rPr>
        <w:t>knows nothing</w:t>
      </w:r>
      <w:r w:rsidRPr="007A22D8">
        <w:rPr>
          <w:sz w:val="12"/>
        </w:rPr>
        <w:t>, even if he theorizes.</w:t>
      </w:r>
    </w:p>
    <w:p w14:paraId="43583858" w14:textId="77777777" w:rsidR="00827F84" w:rsidRPr="007A22D8" w:rsidRDefault="00827F84" w:rsidP="00827F84">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27F84">
        <w:rPr>
          <w:rStyle w:val="StyleUnderline"/>
          <w:sz w:val="26"/>
          <w:szCs w:val="26"/>
          <w:highlight w:val="green"/>
        </w:rPr>
        <w:t>Does this mean</w:t>
      </w:r>
      <w:r w:rsidRPr="007A22D8">
        <w:rPr>
          <w:rStyle w:val="StyleUnderline"/>
        </w:rPr>
        <w:t xml:space="preserve"> that</w:t>
      </w:r>
      <w:r w:rsidRPr="007A22D8">
        <w:rPr>
          <w:sz w:val="12"/>
        </w:rPr>
        <w:t xml:space="preserve">, at that moment, </w:t>
      </w:r>
      <w:r w:rsidRPr="00827F84">
        <w:rPr>
          <w:rStyle w:val="StyleUnderline"/>
          <w:sz w:val="26"/>
          <w:szCs w:val="26"/>
          <w:highlight w:val="green"/>
        </w:rPr>
        <w:t>theory amounts to</w:t>
      </w:r>
      <w:r w:rsidRPr="007A22D8">
        <w:rPr>
          <w:rStyle w:val="StyleUnderline"/>
        </w:rPr>
        <w:t xml:space="preserve"> an intrinsic </w:t>
      </w:r>
      <w:r w:rsidRPr="00827F84">
        <w:rPr>
          <w:rStyle w:val="StyleUnderline"/>
          <w:sz w:val="26"/>
          <w:szCs w:val="26"/>
          <w:highlight w:val="green"/>
        </w:rPr>
        <w:t>revolutionary possibility</w:t>
      </w:r>
      <w:r w:rsidRPr="007A22D8">
        <w:rPr>
          <w:sz w:val="12"/>
        </w:rPr>
        <w:t xml:space="preserve">, </w:t>
      </w:r>
      <w:r w:rsidRPr="007A22D8">
        <w:rPr>
          <w:rStyle w:val="StyleUnderline"/>
        </w:rPr>
        <w:t>that pure “Marxist theoreticians” can and must emerge</w:t>
      </w:r>
      <w:r w:rsidRPr="00827F84">
        <w:rPr>
          <w:rStyle w:val="StyleUnderline"/>
          <w:sz w:val="26"/>
          <w:szCs w:val="26"/>
          <w:highlight w:val="green"/>
        </w:rPr>
        <w:t xml:space="preserve">? </w:t>
      </w:r>
      <w:r w:rsidRPr="00827F84">
        <w:rPr>
          <w:rStyle w:val="Emphasis"/>
          <w:sz w:val="26"/>
          <w:szCs w:val="26"/>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27F84">
        <w:rPr>
          <w:rStyle w:val="StyleUnderline"/>
          <w:sz w:val="26"/>
          <w:szCs w:val="26"/>
          <w:highlight w:val="green"/>
        </w:rPr>
        <w:t>there is no testing ground</w:t>
      </w:r>
      <w:r w:rsidRPr="007A22D8">
        <w:rPr>
          <w:sz w:val="12"/>
        </w:rPr>
        <w:t>, no verification, no truth. In that case “theory” can only give birth to idealist absurdities.</w:t>
      </w:r>
    </w:p>
    <w:p w14:paraId="2A7667BB" w14:textId="77777777" w:rsidR="00827F84" w:rsidRPr="003B3BF8" w:rsidRDefault="00827F84" w:rsidP="00827F84">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1B7629A8" w14:textId="77777777" w:rsidR="00827F84" w:rsidRPr="003B3BF8" w:rsidRDefault="00827F84" w:rsidP="00827F84">
      <w:pPr>
        <w:rPr>
          <w:sz w:val="8"/>
          <w:szCs w:val="8"/>
        </w:rPr>
      </w:pPr>
      <w:r w:rsidRPr="003B3BF8">
        <w:rPr>
          <w:sz w:val="8"/>
          <w:szCs w:val="8"/>
        </w:rPr>
        <w:t>B. The Three Senses of the Word “Reason”</w:t>
      </w:r>
    </w:p>
    <w:p w14:paraId="1F28D8C4" w14:textId="77777777" w:rsidR="00827F84" w:rsidRPr="003B3BF8" w:rsidRDefault="00827F84" w:rsidP="00827F84">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D109CA9" w14:textId="77777777" w:rsidR="00827F84" w:rsidRPr="007A22D8" w:rsidRDefault="00827F84" w:rsidP="00827F84">
      <w:pPr>
        <w:rPr>
          <w:sz w:val="12"/>
        </w:rPr>
      </w:pPr>
      <w:r w:rsidRPr="007A22D8">
        <w:rPr>
          <w:sz w:val="12"/>
        </w:rPr>
        <w:t xml:space="preserve">1. </w:t>
      </w:r>
      <w:r w:rsidRPr="00827F84">
        <w:rPr>
          <w:rStyle w:val="StyleUnderline"/>
          <w:sz w:val="26"/>
          <w:szCs w:val="26"/>
          <w:highlight w:val="green"/>
        </w:rPr>
        <w:t>It is right to rebel</w:t>
      </w:r>
      <w:r w:rsidRPr="007A22D8">
        <w:rPr>
          <w:rStyle w:val="StyleUnderline"/>
        </w:rPr>
        <w:t xml:space="preserve"> against the reactionaries </w:t>
      </w:r>
      <w:r w:rsidRPr="00827F84">
        <w:rPr>
          <w:rStyle w:val="StyleUnderline"/>
          <w:sz w:val="26"/>
          <w:szCs w:val="26"/>
          <w:highlight w:val="green"/>
        </w:rPr>
        <w:t>does not mean</w:t>
      </w:r>
      <w:r w:rsidRPr="007A22D8">
        <w:rPr>
          <w:rStyle w:val="StyleUnderline"/>
        </w:rPr>
        <w:t xml:space="preserve"> in the first place </w:t>
      </w:r>
      <w:r w:rsidRPr="00827F84">
        <w:rPr>
          <w:rStyle w:val="StyleUnderline"/>
          <w:sz w:val="26"/>
          <w:szCs w:val="26"/>
          <w:highlight w:val="green"/>
        </w:rPr>
        <w:t>“one must</w:t>
      </w:r>
      <w:r w:rsidRPr="007A22D8">
        <w:rPr>
          <w:rStyle w:val="StyleUnderline"/>
        </w:rPr>
        <w:t xml:space="preserve"> rebel against the reactionaries” </w:t>
      </w:r>
      <w:r w:rsidRPr="00827F84">
        <w:rPr>
          <w:rStyle w:val="StyleUnderline"/>
          <w:sz w:val="26"/>
          <w:szCs w:val="26"/>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27F84">
        <w:rPr>
          <w:rStyle w:val="StyleUnderline"/>
          <w:sz w:val="26"/>
          <w:szCs w:val="26"/>
          <w:highlight w:val="green"/>
        </w:rPr>
        <w:t>Marxism is</w:t>
      </w:r>
      <w:r w:rsidRPr="007A22D8">
        <w:rPr>
          <w:rStyle w:val="StyleUnderline"/>
        </w:rPr>
        <w:t xml:space="preserve"> the recapitulation of </w:t>
      </w:r>
      <w:r w:rsidRPr="00827F84">
        <w:rPr>
          <w:rStyle w:val="StyleUnderline"/>
          <w:sz w:val="26"/>
          <w:szCs w:val="26"/>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0156E7D9" w14:textId="77777777" w:rsidR="00827F84" w:rsidRPr="007A22D8" w:rsidRDefault="00827F84" w:rsidP="00827F84">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27F84">
        <w:rPr>
          <w:rStyle w:val="StyleUnderline"/>
          <w:sz w:val="26"/>
          <w:szCs w:val="26"/>
          <w:highlight w:val="green"/>
        </w:rPr>
        <w:t>The bourgeoisie</w:t>
      </w:r>
      <w:r w:rsidRPr="007A22D8">
        <w:rPr>
          <w:sz w:val="12"/>
        </w:rPr>
        <w:t xml:space="preserve">, </w:t>
      </w:r>
      <w:r w:rsidRPr="00827F84">
        <w:rPr>
          <w:rStyle w:val="StyleUnderline"/>
          <w:sz w:val="26"/>
          <w:szCs w:val="26"/>
          <w:highlight w:val="green"/>
        </w:rPr>
        <w:t>which</w:t>
      </w:r>
      <w:r w:rsidRPr="007A22D8">
        <w:rPr>
          <w:rStyle w:val="StyleUnderline"/>
        </w:rPr>
        <w:t xml:space="preserve"> cognizes and </w:t>
      </w:r>
      <w:r w:rsidRPr="00827F84">
        <w:rPr>
          <w:rStyle w:val="StyleUnderline"/>
          <w:sz w:val="26"/>
          <w:szCs w:val="26"/>
          <w:highlight w:val="green"/>
        </w:rPr>
        <w:t>recognizes</w:t>
      </w:r>
      <w:r w:rsidRPr="007A22D8">
        <w:rPr>
          <w:rStyle w:val="StyleUnderline"/>
        </w:rPr>
        <w:t xml:space="preserve"> class </w:t>
      </w:r>
      <w:r w:rsidRPr="00827F84">
        <w:rPr>
          <w:rStyle w:val="StyleUnderline"/>
          <w:sz w:val="26"/>
          <w:szCs w:val="26"/>
          <w:highlight w:val="green"/>
        </w:rPr>
        <w:t>struggle</w:t>
      </w:r>
      <w:r w:rsidRPr="007A22D8">
        <w:rPr>
          <w:sz w:val="12"/>
        </w:rPr>
        <w:t xml:space="preserve">, </w:t>
      </w:r>
      <w:r w:rsidRPr="00827F84">
        <w:rPr>
          <w:rStyle w:val="StyleUnderline"/>
          <w:sz w:val="26"/>
          <w:szCs w:val="26"/>
          <w:highlight w:val="green"/>
        </w:rPr>
        <w:t>is happy to</w:t>
      </w:r>
      <w:r w:rsidRPr="007A22D8">
        <w:rPr>
          <w:rStyle w:val="StyleUnderline"/>
        </w:rPr>
        <w:t xml:space="preserve"> admit and </w:t>
      </w:r>
      <w:r w:rsidRPr="00827F84">
        <w:rPr>
          <w:rStyle w:val="StyleUnderline"/>
          <w:sz w:val="26"/>
          <w:szCs w:val="26"/>
          <w:highlight w:val="green"/>
        </w:rPr>
        <w:t>investigate</w:t>
      </w:r>
      <w:r w:rsidRPr="007A22D8">
        <w:rPr>
          <w:rStyle w:val="StyleUnderline"/>
        </w:rPr>
        <w:t xml:space="preserve"> the particular causes of a </w:t>
      </w:r>
      <w:r w:rsidRPr="00827F84">
        <w:rPr>
          <w:rStyle w:val="StyleUnderline"/>
          <w:sz w:val="26"/>
          <w:szCs w:val="26"/>
          <w:highlight w:val="green"/>
        </w:rPr>
        <w:t>rebellion</w:t>
      </w:r>
      <w:r w:rsidRPr="007A22D8">
        <w:rPr>
          <w:sz w:val="12"/>
        </w:rPr>
        <w:t xml:space="preserve">, </w:t>
      </w:r>
      <w:r w:rsidRPr="007A22D8">
        <w:rPr>
          <w:rStyle w:val="StyleUnderline"/>
        </w:rPr>
        <w:t xml:space="preserve">if only in order </w:t>
      </w:r>
      <w:r w:rsidRPr="00827F84">
        <w:rPr>
          <w:rStyle w:val="StyleUnderline"/>
          <w:sz w:val="26"/>
          <w:szCs w:val="26"/>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27F84">
        <w:rPr>
          <w:rStyle w:val="StyleUnderline"/>
          <w:sz w:val="26"/>
          <w:szCs w:val="26"/>
          <w:highlight w:val="green"/>
        </w:rPr>
        <w:t>The essence of the proletarian position</w:t>
      </w:r>
      <w:r w:rsidRPr="007A22D8">
        <w:rPr>
          <w:rStyle w:val="StyleUnderline"/>
        </w:rPr>
        <w:t xml:space="preserve"> does not reside in the episodes of class struggle but </w:t>
      </w:r>
      <w:r w:rsidRPr="00827F84">
        <w:rPr>
          <w:rStyle w:val="StyleUnderline"/>
          <w:sz w:val="26"/>
          <w:szCs w:val="26"/>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E092B66" w14:textId="77777777" w:rsidR="00827F84" w:rsidRDefault="00827F84" w:rsidP="00827F84">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27F84">
        <w:rPr>
          <w:rStyle w:val="StyleUnderline"/>
          <w:sz w:val="26"/>
          <w:szCs w:val="26"/>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27F84">
        <w:rPr>
          <w:rStyle w:val="StyleUnderline"/>
          <w:sz w:val="26"/>
          <w:szCs w:val="26"/>
          <w:highlight w:val="green"/>
        </w:rPr>
        <w:t>is the</w:t>
      </w:r>
      <w:r w:rsidRPr="007A22D8">
        <w:rPr>
          <w:rStyle w:val="StyleUnderline"/>
        </w:rPr>
        <w:t xml:space="preserve"> very </w:t>
      </w:r>
      <w:r w:rsidRPr="00827F84">
        <w:rPr>
          <w:rStyle w:val="StyleUnderline"/>
          <w:sz w:val="26"/>
          <w:szCs w:val="26"/>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27F84">
        <w:rPr>
          <w:rStyle w:val="Emphasis"/>
          <w:sz w:val="26"/>
          <w:szCs w:val="26"/>
          <w:highlight w:val="green"/>
        </w:rPr>
        <w:t>the</w:t>
      </w:r>
      <w:r w:rsidRPr="004E502C">
        <w:rPr>
          <w:rStyle w:val="Emphasis"/>
        </w:rPr>
        <w:t xml:space="preserve"> obstinate </w:t>
      </w:r>
      <w:r w:rsidRPr="00827F84">
        <w:rPr>
          <w:rStyle w:val="Emphasis"/>
          <w:sz w:val="26"/>
          <w:szCs w:val="26"/>
          <w:highlight w:val="green"/>
        </w:rPr>
        <w:t>proletarians are right, they</w:t>
      </w:r>
      <w:r w:rsidRPr="004E502C">
        <w:rPr>
          <w:rStyle w:val="Emphasis"/>
        </w:rPr>
        <w:t xml:space="preserve"> have all the </w:t>
      </w:r>
      <w:r w:rsidRPr="00827F84">
        <w:rPr>
          <w:rStyle w:val="Emphasis"/>
          <w:sz w:val="26"/>
          <w:szCs w:val="26"/>
          <w:highlight w:val="green"/>
        </w:rPr>
        <w:t>reasons</w:t>
      </w:r>
      <w:r w:rsidRPr="004E502C">
        <w:rPr>
          <w:rStyle w:val="Emphasis"/>
        </w:rPr>
        <w:t xml:space="preserve"> on their side, </w:t>
      </w:r>
      <w:r w:rsidRPr="00827F84">
        <w:rPr>
          <w:rStyle w:val="Emphasis"/>
          <w:sz w:val="26"/>
          <w:szCs w:val="26"/>
          <w:highlight w:val="green"/>
        </w:rPr>
        <w:t>and much more</w:t>
      </w:r>
      <w:r w:rsidRPr="004E502C">
        <w:rPr>
          <w:rStyle w:val="Emphasis"/>
        </w:rPr>
        <w:t xml:space="preserve"> besides</w:t>
      </w:r>
      <w:r w:rsidRPr="007A22D8">
        <w:rPr>
          <w:sz w:val="12"/>
        </w:rPr>
        <w:t>.</w:t>
      </w:r>
    </w:p>
    <w:p w14:paraId="40D2D168" w14:textId="77777777" w:rsidR="00827F84" w:rsidRPr="007A22D8" w:rsidRDefault="00827F84" w:rsidP="00827F84"/>
    <w:p w14:paraId="72B850A1" w14:textId="77777777" w:rsidR="00827F84" w:rsidRPr="00572703" w:rsidRDefault="00827F84" w:rsidP="00827F84">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23FA2621" w14:textId="77777777" w:rsidR="00827F84" w:rsidRPr="007A22D8" w:rsidRDefault="00827F84" w:rsidP="00827F84">
      <w:pPr>
        <w:rPr>
          <w:rStyle w:val="Style13ptBold"/>
        </w:rPr>
      </w:pPr>
      <w:r>
        <w:rPr>
          <w:rStyle w:val="Style13ptBold"/>
        </w:rPr>
        <w:t>Carrol ‘6</w:t>
      </w:r>
    </w:p>
    <w:p w14:paraId="4E957A5B" w14:textId="77777777" w:rsidR="00827F84" w:rsidRPr="007A22D8" w:rsidRDefault="00827F84" w:rsidP="00827F84">
      <w:pPr>
        <w:rPr>
          <w:sz w:val="16"/>
          <w:szCs w:val="16"/>
        </w:rPr>
      </w:pPr>
      <w:r w:rsidRPr="007A22D8">
        <w:rPr>
          <w:sz w:val="16"/>
          <w:szCs w:val="16"/>
        </w:rPr>
        <w:t xml:space="preserve">[William, University of Victoria. 2006. “Hegemony, Counter-hegemony, Anti-hegemony,” </w:t>
      </w:r>
      <w:hyperlink r:id="rId12" w:history="1">
        <w:r w:rsidRPr="007A22D8">
          <w:rPr>
            <w:rStyle w:val="Hyperlink"/>
            <w:sz w:val="16"/>
            <w:szCs w:val="16"/>
          </w:rPr>
          <w:t>https://www.researchgate.net/publication/279801161_Hegemony_Counter-hegemony_Anti-hegemony</w:t>
        </w:r>
      </w:hyperlink>
      <w:r w:rsidRPr="007A22D8">
        <w:rPr>
          <w:sz w:val="16"/>
          <w:szCs w:val="16"/>
        </w:rPr>
        <w:t>] pat</w:t>
      </w:r>
    </w:p>
    <w:p w14:paraId="5783E201" w14:textId="77777777" w:rsidR="00827F84" w:rsidRPr="00A23BC1" w:rsidRDefault="00827F84" w:rsidP="00827F84">
      <w:pPr>
        <w:rPr>
          <w:sz w:val="12"/>
        </w:rPr>
      </w:pPr>
      <w:r w:rsidRPr="007A22D8">
        <w:rPr>
          <w:rStyle w:val="StyleUnderline"/>
        </w:rPr>
        <w:t xml:space="preserve">The term </w:t>
      </w:r>
      <w:r w:rsidRPr="00827F84">
        <w:rPr>
          <w:rStyle w:val="StyleUnderline"/>
          <w:sz w:val="26"/>
          <w:szCs w:val="26"/>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27F84">
        <w:rPr>
          <w:rStyle w:val="StyleUnderline"/>
          <w:sz w:val="26"/>
          <w:szCs w:val="26"/>
          <w:highlight w:val="green"/>
        </w:rPr>
        <w:t>rooted in</w:t>
      </w:r>
      <w:r w:rsidRPr="007A22D8">
        <w:rPr>
          <w:rStyle w:val="StyleUnderline"/>
        </w:rPr>
        <w:t xml:space="preserve"> the different forms of </w:t>
      </w:r>
      <w:r w:rsidRPr="00827F84">
        <w:rPr>
          <w:rStyle w:val="StyleUnderline"/>
          <w:sz w:val="26"/>
          <w:szCs w:val="26"/>
          <w:highlight w:val="green"/>
        </w:rPr>
        <w:t>power</w:t>
      </w:r>
      <w:r w:rsidRPr="007A22D8">
        <w:rPr>
          <w:rStyle w:val="StyleUnderline"/>
        </w:rPr>
        <w:t xml:space="preserve"> that are </w:t>
      </w:r>
      <w:r w:rsidRPr="00827F84">
        <w:rPr>
          <w:rStyle w:val="StyleUnderline"/>
          <w:sz w:val="26"/>
          <w:szCs w:val="26"/>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27F84">
        <w:rPr>
          <w:rStyle w:val="StyleUnderline"/>
          <w:sz w:val="26"/>
          <w:szCs w:val="26"/>
          <w:highlight w:val="green"/>
        </w:rPr>
        <w:t>reassertion of social flow</w:t>
      </w:r>
      <w:r w:rsidRPr="007A22D8">
        <w:rPr>
          <w:rStyle w:val="StyleUnderline"/>
        </w:rPr>
        <w:t xml:space="preserve"> of doing</w:t>
      </w:r>
      <w:r w:rsidRPr="00A23BC1">
        <w:rPr>
          <w:sz w:val="12"/>
        </w:rPr>
        <w:t xml:space="preserve">, </w:t>
      </w:r>
      <w:r w:rsidRPr="00827F84">
        <w:rPr>
          <w:rStyle w:val="StyleUnderline"/>
          <w:sz w:val="26"/>
          <w:szCs w:val="26"/>
          <w:highlight w:val="green"/>
        </w:rPr>
        <w:t>against its</w:t>
      </w:r>
      <w:r w:rsidRPr="007A22D8">
        <w:rPr>
          <w:rStyle w:val="StyleUnderline"/>
        </w:rPr>
        <w:t xml:space="preserve"> fragmentation and </w:t>
      </w:r>
      <w:r w:rsidRPr="00827F84">
        <w:rPr>
          <w:rStyle w:val="StyleUnderline"/>
          <w:sz w:val="26"/>
          <w:szCs w:val="26"/>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27F84">
        <w:rPr>
          <w:rStyle w:val="StyleUnderline"/>
          <w:sz w:val="26"/>
          <w:szCs w:val="26"/>
          <w:highlight w:val="green"/>
        </w:rPr>
        <w:t>remedies</w:t>
      </w:r>
      <w:r w:rsidRPr="00A23BC1">
        <w:rPr>
          <w:rStyle w:val="StyleUnderline"/>
        </w:rPr>
        <w:t xml:space="preserve"> for social injustice </w:t>
      </w:r>
      <w:r w:rsidRPr="00827F84">
        <w:rPr>
          <w:rStyle w:val="StyleUnderline"/>
          <w:sz w:val="26"/>
          <w:szCs w:val="26"/>
          <w:highlight w:val="green"/>
        </w:rPr>
        <w:t>that</w:t>
      </w:r>
      <w:r w:rsidRPr="00A23BC1">
        <w:rPr>
          <w:rStyle w:val="StyleUnderline"/>
        </w:rPr>
        <w:t xml:space="preserve"> merely </w:t>
      </w:r>
      <w:r w:rsidRPr="00827F84">
        <w:rPr>
          <w:rStyle w:val="StyleUnderline"/>
          <w:sz w:val="26"/>
          <w:szCs w:val="26"/>
          <w:highlight w:val="green"/>
        </w:rPr>
        <w:t>affirm a group’s status</w:t>
      </w:r>
      <w:r w:rsidRPr="00A23BC1">
        <w:rPr>
          <w:rStyle w:val="StyleUnderline"/>
        </w:rPr>
        <w:t xml:space="preserve"> or entitlements </w:t>
      </w:r>
      <w:r w:rsidRPr="00827F84">
        <w:rPr>
          <w:rStyle w:val="StyleUnderline"/>
          <w:sz w:val="26"/>
          <w:szCs w:val="26"/>
          <w:highlight w:val="green"/>
        </w:rPr>
        <w:t>within an existing order must be distinguished from remedies that</w:t>
      </w:r>
      <w:r w:rsidRPr="00A23BC1">
        <w:rPr>
          <w:rStyle w:val="StyleUnderline"/>
        </w:rPr>
        <w:t xml:space="preserve"> transform the world in ways that </w:t>
      </w:r>
      <w:r w:rsidRPr="00827F84">
        <w:rPr>
          <w:rStyle w:val="StyleUnderline"/>
          <w:sz w:val="26"/>
          <w:szCs w:val="26"/>
          <w:highlight w:val="green"/>
        </w:rPr>
        <w:t>abolish</w:t>
      </w:r>
      <w:r w:rsidRPr="00A23BC1">
        <w:rPr>
          <w:rStyle w:val="StyleUnderline"/>
        </w:rPr>
        <w:t xml:space="preserve"> underlying generative </w:t>
      </w:r>
      <w:r w:rsidRPr="00827F84">
        <w:rPr>
          <w:rStyle w:val="StyleUnderline"/>
          <w:sz w:val="26"/>
          <w:szCs w:val="26"/>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27F84">
        <w:rPr>
          <w:rStyle w:val="Emphasis"/>
          <w:sz w:val="26"/>
          <w:szCs w:val="26"/>
          <w:highlight w:val="green"/>
        </w:rPr>
        <w:t>counter-hegemonic struggle occurs in direct opposition to</w:t>
      </w:r>
      <w:r w:rsidRPr="00A23BC1">
        <w:rPr>
          <w:rStyle w:val="Emphasis"/>
        </w:rPr>
        <w:t xml:space="preserve"> the aspects of </w:t>
      </w:r>
      <w:r w:rsidRPr="00827F84">
        <w:rPr>
          <w:rStyle w:val="Emphasis"/>
          <w:sz w:val="26"/>
          <w:szCs w:val="26"/>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27F84">
        <w:rPr>
          <w:rStyle w:val="StyleUnderline"/>
          <w:sz w:val="26"/>
          <w:szCs w:val="26"/>
          <w:highlight w:val="green"/>
        </w:rPr>
        <w:t>through these</w:t>
      </w:r>
      <w:r w:rsidRPr="00A23BC1">
        <w:rPr>
          <w:rStyle w:val="StyleUnderline"/>
        </w:rPr>
        <w:t xml:space="preserve"> oppositional politics that a </w:t>
      </w:r>
      <w:r w:rsidRPr="00827F84">
        <w:rPr>
          <w:rStyle w:val="StyleUnderline"/>
          <w:sz w:val="26"/>
          <w:szCs w:val="26"/>
          <w:highlight w:val="green"/>
        </w:rPr>
        <w:t>global justice</w:t>
      </w:r>
      <w:r w:rsidRPr="00A23BC1">
        <w:rPr>
          <w:rStyle w:val="StyleUnderline"/>
        </w:rPr>
        <w:t xml:space="preserve"> movement </w:t>
      </w:r>
      <w:r w:rsidRPr="00827F84">
        <w:rPr>
          <w:rStyle w:val="StyleUnderline"/>
          <w:sz w:val="26"/>
          <w:szCs w:val="26"/>
          <w:highlight w:val="green"/>
        </w:rPr>
        <w:t>has</w:t>
      </w:r>
      <w:r w:rsidRPr="00A23BC1">
        <w:rPr>
          <w:sz w:val="12"/>
        </w:rPr>
        <w:t xml:space="preserve">, since the mid-1990s, </w:t>
      </w:r>
      <w:r w:rsidRPr="00827F84">
        <w:rPr>
          <w:rStyle w:val="StyleUnderline"/>
          <w:sz w:val="26"/>
          <w:szCs w:val="26"/>
          <w:highlight w:val="green"/>
        </w:rPr>
        <w:t>taken shape and gained</w:t>
      </w:r>
      <w:r w:rsidRPr="00A23BC1">
        <w:rPr>
          <w:rStyle w:val="StyleUnderline"/>
        </w:rPr>
        <w:t xml:space="preserve"> a sense of </w:t>
      </w:r>
      <w:r w:rsidRPr="00827F84">
        <w:rPr>
          <w:rStyle w:val="StyleUnderline"/>
          <w:sz w:val="26"/>
          <w:szCs w:val="26"/>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27F84">
        <w:rPr>
          <w:rStyle w:val="StyleUnderline"/>
          <w:sz w:val="26"/>
          <w:szCs w:val="26"/>
          <w:highlight w:val="green"/>
        </w:rPr>
        <w:t>It is not enough to “celebrate</w:t>
      </w:r>
      <w:r w:rsidRPr="00A23BC1">
        <w:rPr>
          <w:rStyle w:val="StyleUnderline"/>
        </w:rPr>
        <w:t xml:space="preserve"> the </w:t>
      </w:r>
      <w:r w:rsidRPr="00827F84">
        <w:rPr>
          <w:rStyle w:val="StyleUnderline"/>
          <w:sz w:val="26"/>
          <w:szCs w:val="26"/>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27F84">
        <w:rPr>
          <w:rStyle w:val="StyleUnderline"/>
          <w:sz w:val="26"/>
          <w:szCs w:val="26"/>
          <w:highlight w:val="green"/>
        </w:rPr>
        <w:t>nor</w:t>
      </w:r>
      <w:r w:rsidRPr="00A23BC1">
        <w:rPr>
          <w:rStyle w:val="StyleUnderline"/>
        </w:rPr>
        <w:t xml:space="preserve"> can </w:t>
      </w:r>
      <w:r w:rsidRPr="00827F84">
        <w:rPr>
          <w:rStyle w:val="StyleUnderline"/>
          <w:sz w:val="26"/>
          <w:szCs w:val="26"/>
          <w:highlight w:val="green"/>
        </w:rPr>
        <w:t>“reclaim</w:t>
      </w:r>
      <w:r w:rsidRPr="00A23BC1">
        <w:rPr>
          <w:sz w:val="12"/>
        </w:rPr>
        <w:t xml:space="preserve">ing </w:t>
      </w:r>
      <w:r w:rsidRPr="00827F84">
        <w:rPr>
          <w:rStyle w:val="StyleUnderline"/>
          <w:sz w:val="26"/>
          <w:szCs w:val="26"/>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27F84">
        <w:rPr>
          <w:rStyle w:val="StyleUnderline"/>
          <w:sz w:val="26"/>
          <w:szCs w:val="26"/>
          <w:highlight w:val="green"/>
        </w:rPr>
        <w:t>The question is how to</w:t>
      </w:r>
      <w:r w:rsidRPr="00A23BC1">
        <w:rPr>
          <w:rStyle w:val="StyleUnderline"/>
        </w:rPr>
        <w:t xml:space="preserve"> relate creatively to the immediate conjuncture while </w:t>
      </w:r>
      <w:r w:rsidRPr="00827F84">
        <w:rPr>
          <w:rStyle w:val="StyleUnderline"/>
          <w:sz w:val="26"/>
          <w:szCs w:val="26"/>
          <w:highlight w:val="green"/>
        </w:rPr>
        <w:t>avoid</w:t>
      </w:r>
      <w:r w:rsidRPr="00A23BC1">
        <w:rPr>
          <w:sz w:val="12"/>
        </w:rPr>
        <w:t xml:space="preserve">ing </w:t>
      </w:r>
      <w:r w:rsidRPr="00827F84">
        <w:rPr>
          <w:rStyle w:val="StyleUnderline"/>
          <w:sz w:val="26"/>
          <w:szCs w:val="26"/>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27F84">
        <w:rPr>
          <w:rStyle w:val="Emphasis"/>
          <w:sz w:val="26"/>
          <w:szCs w:val="26"/>
          <w:highlight w:val="green"/>
        </w:rPr>
        <w:t>to</w:t>
      </w:r>
      <w:r w:rsidRPr="00A23BC1">
        <w:rPr>
          <w:rStyle w:val="Emphasis"/>
        </w:rPr>
        <w:t xml:space="preserve"> </w:t>
      </w:r>
      <w:r w:rsidRPr="00827F84">
        <w:rPr>
          <w:rStyle w:val="Emphasis"/>
          <w:sz w:val="26"/>
          <w:szCs w:val="26"/>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27F84">
        <w:rPr>
          <w:rStyle w:val="StyleUnderline"/>
          <w:sz w:val="26"/>
          <w:szCs w:val="26"/>
          <w:highlight w:val="green"/>
        </w:rPr>
        <w:t>this</w:t>
      </w:r>
      <w:r w:rsidRPr="00A23BC1">
        <w:rPr>
          <w:rStyle w:val="StyleUnderline"/>
        </w:rPr>
        <w:t xml:space="preserve"> approach </w:t>
      </w:r>
      <w:r w:rsidRPr="00827F84">
        <w:rPr>
          <w:rStyle w:val="StyleUnderline"/>
          <w:sz w:val="26"/>
          <w:szCs w:val="26"/>
          <w:highlight w:val="green"/>
        </w:rPr>
        <w:t>emphasizes</w:t>
      </w:r>
      <w:r w:rsidRPr="00A23BC1">
        <w:rPr>
          <w:rStyle w:val="StyleUnderline"/>
        </w:rPr>
        <w:t xml:space="preserve"> the need for counter-hegemonic movement to walk on both legs</w:t>
      </w:r>
      <w:r w:rsidRPr="00A23BC1">
        <w:rPr>
          <w:sz w:val="12"/>
        </w:rPr>
        <w:t xml:space="preserve">, </w:t>
      </w:r>
      <w:r w:rsidRPr="00827F84">
        <w:rPr>
          <w:rStyle w:val="StyleUnderline"/>
          <w:sz w:val="26"/>
          <w:szCs w:val="26"/>
          <w:highlight w:val="green"/>
        </w:rPr>
        <w:t>taking up state-centred issues as well as</w:t>
      </w:r>
      <w:r w:rsidRPr="00A23BC1">
        <w:rPr>
          <w:rStyle w:val="StyleUnderline"/>
        </w:rPr>
        <w:t xml:space="preserve"> issues resident in national and </w:t>
      </w:r>
      <w:r w:rsidRPr="00827F84">
        <w:rPr>
          <w:rStyle w:val="StyleUnderline"/>
          <w:sz w:val="26"/>
          <w:szCs w:val="26"/>
          <w:highlight w:val="green"/>
        </w:rPr>
        <w:t>transnational civil societies</w:t>
      </w:r>
      <w:r w:rsidRPr="00A23BC1">
        <w:rPr>
          <w:sz w:val="12"/>
        </w:rPr>
        <w:t xml:space="preserve">. Indeed, </w:t>
      </w:r>
      <w:r w:rsidRPr="00827F84">
        <w:rPr>
          <w:rStyle w:val="StyleUnderline"/>
          <w:sz w:val="26"/>
          <w:szCs w:val="26"/>
          <w:highlight w:val="green"/>
        </w:rPr>
        <w:t>reclaiming the state</w:t>
      </w:r>
      <w:r w:rsidRPr="00A23BC1">
        <w:rPr>
          <w:sz w:val="12"/>
        </w:rPr>
        <w:t xml:space="preserve"> – democratizing state practices in the wake of neoliberal globalization – </w:t>
      </w:r>
      <w:r w:rsidRPr="00827F84">
        <w:rPr>
          <w:rStyle w:val="StyleUnderline"/>
          <w:sz w:val="26"/>
          <w:szCs w:val="26"/>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27F84">
        <w:rPr>
          <w:rStyle w:val="StyleUnderline"/>
          <w:sz w:val="26"/>
          <w:szCs w:val="26"/>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27F84">
        <w:rPr>
          <w:rStyle w:val="Emphasis"/>
          <w:sz w:val="26"/>
          <w:szCs w:val="26"/>
          <w:highlight w:val="green"/>
        </w:rPr>
        <w:t>is</w:t>
      </w:r>
      <w:r w:rsidRPr="00A23BC1">
        <w:rPr>
          <w:rStyle w:val="Emphasis"/>
        </w:rPr>
        <w:t xml:space="preserve"> a </w:t>
      </w:r>
      <w:r w:rsidRPr="00827F84">
        <w:rPr>
          <w:rStyle w:val="Emphasis"/>
          <w:sz w:val="26"/>
          <w:szCs w:val="26"/>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9821E3F" w14:textId="77777777" w:rsidR="00827F84" w:rsidRDefault="00827F84" w:rsidP="00827F84"/>
    <w:p w14:paraId="0FCF4795" w14:textId="77777777" w:rsidR="00827F84" w:rsidRDefault="00827F84" w:rsidP="00827F84">
      <w:pPr>
        <w:pStyle w:val="Heading4"/>
      </w:pPr>
      <w:r>
        <w:t xml:space="preserve">The Role of the Judge is to be a </w:t>
      </w:r>
      <w:r>
        <w:rPr>
          <w:u w:val="single"/>
        </w:rPr>
        <w:t>propagandist</w:t>
      </w:r>
      <w:r>
        <w:t>.</w:t>
      </w:r>
    </w:p>
    <w:p w14:paraId="1DF9D9CD" w14:textId="77777777" w:rsidR="00827F84" w:rsidRPr="00A23BC1" w:rsidRDefault="00827F84" w:rsidP="00827F84"/>
    <w:p w14:paraId="15254991" w14:textId="77777777" w:rsidR="00827F84" w:rsidRDefault="00827F84" w:rsidP="00827F84">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52840D13" w14:textId="77777777" w:rsidR="00827F84" w:rsidRPr="00572703" w:rsidRDefault="00827F84" w:rsidP="00827F84">
      <w:pPr>
        <w:rPr>
          <w:rStyle w:val="Style13ptBold"/>
        </w:rPr>
      </w:pPr>
      <w:r>
        <w:rPr>
          <w:rStyle w:val="Style13ptBold"/>
        </w:rPr>
        <w:t>Greene and Hicks ‘6</w:t>
      </w:r>
    </w:p>
    <w:p w14:paraId="2EF68418" w14:textId="77777777" w:rsidR="00827F84" w:rsidRPr="00A23BC1" w:rsidRDefault="00827F84" w:rsidP="00827F84">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A23BC1">
          <w:rPr>
            <w:rStyle w:val="Hyperlink"/>
            <w:sz w:val="16"/>
            <w:szCs w:val="16"/>
          </w:rPr>
          <w:t>https://www.tandfonline.com/doi/abs/10.1080/09502380500040928</w:t>
        </w:r>
      </w:hyperlink>
      <w:r w:rsidRPr="00A23BC1">
        <w:rPr>
          <w:sz w:val="16"/>
          <w:szCs w:val="16"/>
        </w:rPr>
        <w:t>] pat</w:t>
      </w:r>
    </w:p>
    <w:p w14:paraId="42365FAA" w14:textId="77777777" w:rsidR="00827F84" w:rsidRDefault="00827F84" w:rsidP="00827F84">
      <w:pPr>
        <w:rPr>
          <w:sz w:val="12"/>
        </w:rPr>
      </w:pPr>
      <w:r w:rsidRPr="00A23BC1">
        <w:rPr>
          <w:sz w:val="12"/>
        </w:rPr>
        <w:t xml:space="preserve">Concurrently, </w:t>
      </w:r>
      <w:r w:rsidRPr="00827F84">
        <w:rPr>
          <w:rStyle w:val="StyleUnderline"/>
          <w:sz w:val="26"/>
          <w:szCs w:val="26"/>
          <w:highlight w:val="green"/>
        </w:rPr>
        <w:t xml:space="preserve">the </w:t>
      </w:r>
      <w:r w:rsidRPr="00827F84">
        <w:rPr>
          <w:rStyle w:val="Emphasis"/>
          <w:sz w:val="26"/>
          <w:szCs w:val="26"/>
          <w:highlight w:val="green"/>
        </w:rPr>
        <w:t>A</w:t>
      </w:r>
      <w:r w:rsidRPr="00A23BC1">
        <w:rPr>
          <w:rStyle w:val="StyleUnderline"/>
        </w:rPr>
        <w:t xml:space="preserve">rmy </w:t>
      </w:r>
      <w:r w:rsidRPr="00827F84">
        <w:rPr>
          <w:rStyle w:val="Emphasis"/>
          <w:sz w:val="26"/>
          <w:szCs w:val="26"/>
          <w:highlight w:val="green"/>
        </w:rPr>
        <w:t>I</w:t>
      </w:r>
      <w:r w:rsidRPr="00A23BC1">
        <w:rPr>
          <w:rStyle w:val="StyleUnderline"/>
        </w:rPr>
        <w:t xml:space="preserve">nformation and </w:t>
      </w:r>
      <w:r w:rsidRPr="00827F84">
        <w:rPr>
          <w:rStyle w:val="Emphasis"/>
          <w:sz w:val="26"/>
          <w:szCs w:val="26"/>
          <w:highlight w:val="green"/>
        </w:rPr>
        <w:t>E</w:t>
      </w:r>
      <w:r w:rsidRPr="00A23BC1">
        <w:rPr>
          <w:rStyle w:val="StyleUnderline"/>
        </w:rPr>
        <w:t xml:space="preserve">ducation </w:t>
      </w:r>
      <w:r w:rsidRPr="00827F84">
        <w:rPr>
          <w:rStyle w:val="Emphasis"/>
          <w:sz w:val="26"/>
          <w:szCs w:val="26"/>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27F84">
        <w:rPr>
          <w:rStyle w:val="StyleUnderline"/>
          <w:sz w:val="26"/>
          <w:szCs w:val="26"/>
          <w:highlight w:val="green"/>
        </w:rPr>
        <w:t>established</w:t>
      </w:r>
      <w:r w:rsidRPr="00A23BC1">
        <w:rPr>
          <w:rStyle w:val="StyleUnderline"/>
        </w:rPr>
        <w:t xml:space="preserve"> a positive </w:t>
      </w:r>
      <w:r w:rsidRPr="00827F84">
        <w:rPr>
          <w:rStyle w:val="StyleUnderline"/>
          <w:sz w:val="26"/>
          <w:szCs w:val="26"/>
          <w:highlight w:val="green"/>
        </w:rPr>
        <w:t>relation between verbalization</w:t>
      </w:r>
      <w:r w:rsidRPr="00A23BC1">
        <w:rPr>
          <w:rStyle w:val="StyleUnderline"/>
        </w:rPr>
        <w:t xml:space="preserve"> and the </w:t>
      </w:r>
      <w:r w:rsidRPr="00827F84">
        <w:rPr>
          <w:rStyle w:val="StyleUnderline"/>
          <w:sz w:val="26"/>
          <w:szCs w:val="26"/>
          <w:highlight w:val="green"/>
        </w:rPr>
        <w:t>intensification of belief and</w:t>
      </w:r>
      <w:r w:rsidRPr="00A23BC1">
        <w:rPr>
          <w:rStyle w:val="StyleUnderline"/>
        </w:rPr>
        <w:t xml:space="preserve"> predicted that being forced to overtly defend a position discrepant from one’s own private beliefs would result in the </w:t>
      </w:r>
      <w:r w:rsidRPr="00827F84">
        <w:rPr>
          <w:rStyle w:val="StyleUnderline"/>
          <w:sz w:val="26"/>
          <w:szCs w:val="26"/>
          <w:highlight w:val="green"/>
        </w:rPr>
        <w:t>internalization of the</w:t>
      </w:r>
      <w:r w:rsidRPr="00A23BC1">
        <w:rPr>
          <w:rStyle w:val="StyleUnderline"/>
        </w:rPr>
        <w:t xml:space="preserve"> overtly </w:t>
      </w:r>
      <w:r w:rsidRPr="00827F84">
        <w:rPr>
          <w:rStyle w:val="StyleUnderline"/>
          <w:sz w:val="26"/>
          <w:szCs w:val="26"/>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27F84">
        <w:rPr>
          <w:rStyle w:val="StyleUnderline"/>
          <w:sz w:val="26"/>
          <w:szCs w:val="26"/>
          <w:highlight w:val="green"/>
        </w:rPr>
        <w:t>The fear</w:t>
      </w:r>
      <w:r w:rsidRPr="00A23BC1">
        <w:rPr>
          <w:rStyle w:val="StyleUnderline"/>
        </w:rPr>
        <w:t xml:space="preserve"> that defending the diplomatic recognition </w:t>
      </w:r>
      <w:r w:rsidRPr="00827F84">
        <w:rPr>
          <w:rStyle w:val="StyleUnderline"/>
          <w:sz w:val="26"/>
          <w:szCs w:val="26"/>
          <w:highlight w:val="green"/>
        </w:rPr>
        <w:t>of</w:t>
      </w:r>
      <w:r w:rsidRPr="00A23BC1">
        <w:rPr>
          <w:rStyle w:val="StyleUnderline"/>
        </w:rPr>
        <w:t xml:space="preserve"> ‘Red China’ would turn American youth into </w:t>
      </w:r>
      <w:r w:rsidRPr="00827F84">
        <w:rPr>
          <w:rStyle w:val="StyleUnderline"/>
          <w:sz w:val="26"/>
          <w:szCs w:val="26"/>
          <w:highlight w:val="green"/>
        </w:rPr>
        <w:t>Communist sympathizers saturated</w:t>
      </w:r>
      <w:r w:rsidRPr="00A23BC1">
        <w:rPr>
          <w:rStyle w:val="StyleUnderline"/>
        </w:rPr>
        <w:t xml:space="preserve"> the </w:t>
      </w:r>
      <w:r w:rsidRPr="00827F84">
        <w:rPr>
          <w:rStyle w:val="StyleUnderline"/>
          <w:sz w:val="26"/>
          <w:szCs w:val="26"/>
          <w:highlight w:val="green"/>
        </w:rPr>
        <w:t>debating both sides</w:t>
      </w:r>
      <w:r w:rsidRPr="00A23BC1">
        <w:rPr>
          <w:rStyle w:val="StyleUnderline"/>
        </w:rPr>
        <w:t xml:space="preserve"> controversy </w:t>
      </w:r>
      <w:r w:rsidRPr="00827F84">
        <w:rPr>
          <w:rStyle w:val="StyleUnderline"/>
          <w:sz w:val="26"/>
          <w:szCs w:val="26"/>
          <w:highlight w:val="green"/>
        </w:rPr>
        <w:t>with</w:t>
      </w:r>
      <w:r w:rsidRPr="00A23BC1">
        <w:rPr>
          <w:rStyle w:val="StyleUnderline"/>
        </w:rPr>
        <w:t xml:space="preserve"> an </w:t>
      </w:r>
      <w:r w:rsidRPr="00827F84">
        <w:rPr>
          <w:rStyle w:val="StyleUnderline"/>
          <w:sz w:val="26"/>
          <w:szCs w:val="26"/>
          <w:highlight w:val="green"/>
        </w:rPr>
        <w:t>anxiety over</w:t>
      </w:r>
      <w:r w:rsidRPr="00A23BC1">
        <w:rPr>
          <w:rStyle w:val="StyleUnderline"/>
        </w:rPr>
        <w:t xml:space="preserve"> the virility of </w:t>
      </w:r>
      <w:r w:rsidRPr="00827F84">
        <w:rPr>
          <w:rStyle w:val="StyleUnderline"/>
          <w:sz w:val="26"/>
          <w:szCs w:val="26"/>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27F84">
        <w:rPr>
          <w:rStyle w:val="StyleUnderline"/>
          <w:sz w:val="26"/>
          <w:szCs w:val="26"/>
          <w:highlight w:val="green"/>
        </w:rPr>
        <w:t>Debate</w:t>
      </w:r>
      <w:r w:rsidRPr="00A23BC1">
        <w:rPr>
          <w:sz w:val="12"/>
        </w:rPr>
        <w:t xml:space="preserve">, </w:t>
      </w:r>
      <w:r w:rsidRPr="00A23BC1">
        <w:rPr>
          <w:rStyle w:val="StyleUnderline"/>
        </w:rPr>
        <w:t xml:space="preserve">in particular the format of debating both sides of controversial issues </w:t>
      </w:r>
      <w:r w:rsidRPr="00827F84">
        <w:rPr>
          <w:rStyle w:val="StyleUnderline"/>
          <w:sz w:val="26"/>
          <w:szCs w:val="26"/>
          <w:highlight w:val="green"/>
        </w:rPr>
        <w:t>embodied the</w:t>
      </w:r>
      <w:r w:rsidRPr="00A23BC1">
        <w:rPr>
          <w:rStyle w:val="StyleUnderline"/>
        </w:rPr>
        <w:t xml:space="preserve"> sort of </w:t>
      </w:r>
      <w:r w:rsidRPr="00827F84">
        <w:rPr>
          <w:rStyle w:val="StyleUnderline"/>
          <w:sz w:val="26"/>
          <w:szCs w:val="26"/>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27F84">
        <w:rPr>
          <w:rStyle w:val="StyleUnderline"/>
          <w:sz w:val="26"/>
          <w:szCs w:val="26"/>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27F84">
        <w:rPr>
          <w:rStyle w:val="Emphasis"/>
          <w:sz w:val="26"/>
          <w:szCs w:val="26"/>
          <w:highlight w:val="green"/>
        </w:rPr>
        <w:t>however, the</w:t>
      </w:r>
      <w:r w:rsidRPr="00A23BC1">
        <w:rPr>
          <w:rStyle w:val="Emphasis"/>
        </w:rPr>
        <w:t xml:space="preserve"> ground of the </w:t>
      </w:r>
      <w:r w:rsidRPr="00827F84">
        <w:rPr>
          <w:rStyle w:val="Emphasis"/>
          <w:sz w:val="26"/>
          <w:szCs w:val="26"/>
          <w:highlight w:val="green"/>
        </w:rPr>
        <w:t>anti-Communist consensus</w:t>
      </w:r>
      <w:r w:rsidRPr="00A23BC1">
        <w:rPr>
          <w:rStyle w:val="Emphasis"/>
        </w:rPr>
        <w:t xml:space="preserve"> Baird believed to be evident in ‘the majority of students’ </w:t>
      </w:r>
      <w:r w:rsidRPr="00827F84">
        <w:rPr>
          <w:rStyle w:val="Emphasis"/>
          <w:sz w:val="26"/>
          <w:szCs w:val="26"/>
          <w:highlight w:val="green"/>
        </w:rPr>
        <w:t>was unstable</w:t>
      </w:r>
      <w:r w:rsidRPr="00A23BC1">
        <w:rPr>
          <w:sz w:val="12"/>
        </w:rPr>
        <w:t>.</w:t>
      </w:r>
    </w:p>
    <w:p w14:paraId="3B00D985" w14:textId="77777777" w:rsidR="00827F84" w:rsidRPr="00B32A51" w:rsidRDefault="00827F84" w:rsidP="00827F84">
      <w:pPr>
        <w:pStyle w:val="Heading4"/>
      </w:pPr>
      <w:r>
        <w:t>Distrust their statistical data- it’s manufactured by corporations with faulty quantitative research incentivized by capitalism</w:t>
      </w:r>
    </w:p>
    <w:p w14:paraId="2AA59836" w14:textId="77777777" w:rsidR="00827F84" w:rsidRDefault="00827F84" w:rsidP="00827F84">
      <w:pPr>
        <w:rPr>
          <w:rStyle w:val="Style13ptBold"/>
        </w:rPr>
      </w:pPr>
      <w:r>
        <w:rPr>
          <w:rStyle w:val="Style13ptBold"/>
        </w:rPr>
        <w:t>Galloway ‘14</w:t>
      </w:r>
    </w:p>
    <w:p w14:paraId="2DCD21BD" w14:textId="77777777" w:rsidR="00827F84" w:rsidRDefault="00827F84" w:rsidP="00827F84">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4" w:history="1">
        <w:r w:rsidRPr="003D4F66">
          <w:rPr>
            <w:rStyle w:val="Hyperlink"/>
            <w:sz w:val="16"/>
            <w:szCs w:val="16"/>
          </w:rPr>
          <w:t>https://doi.org/10.1215/10407391-2420021</w:t>
        </w:r>
      </w:hyperlink>
      <w:r w:rsidRPr="003D4F66">
        <w:rPr>
          <w:sz w:val="16"/>
          <w:szCs w:val="16"/>
        </w:rPr>
        <w:t>] pat</w:t>
      </w:r>
    </w:p>
    <w:p w14:paraId="31942C7F" w14:textId="77777777" w:rsidR="00827F84" w:rsidRPr="00DE44C6" w:rsidRDefault="00827F84" w:rsidP="00827F84">
      <w:pPr>
        <w:rPr>
          <w:sz w:val="12"/>
        </w:rPr>
      </w:pPr>
      <w:r w:rsidRPr="00DE44C6">
        <w:rPr>
          <w:sz w:val="12"/>
        </w:rPr>
        <w:t xml:space="preserve">So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27F84">
        <w:rPr>
          <w:rStyle w:val="StyleUnderline"/>
          <w:sz w:val="26"/>
          <w:szCs w:val="26"/>
          <w:highlight w:val="green"/>
        </w:rPr>
        <w:t>The liberal iteration is</w:t>
      </w:r>
      <w:r w:rsidRPr="00444665">
        <w:rPr>
          <w:rStyle w:val="StyleUnderline"/>
        </w:rPr>
        <w:t xml:space="preserve"> precisely the </w:t>
      </w:r>
      <w:r w:rsidRPr="00827F84">
        <w:rPr>
          <w:rStyle w:val="StyleUnderline"/>
          <w:sz w:val="26"/>
          <w:szCs w:val="26"/>
          <w:highlight w:val="green"/>
        </w:rPr>
        <w:t>only</w:t>
      </w:r>
      <w:r w:rsidRPr="00444665">
        <w:rPr>
          <w:rStyle w:val="StyleUnderline"/>
        </w:rPr>
        <w:t xml:space="preserve"> flavor </w:t>
      </w:r>
      <w:r w:rsidRPr="00827F84">
        <w:rPr>
          <w:rStyle w:val="StyleUnderline"/>
          <w:sz w:val="26"/>
          <w:szCs w:val="26"/>
          <w:highlight w:val="green"/>
        </w:rPr>
        <w:t>available to</w:t>
      </w:r>
      <w:r w:rsidRPr="00444665">
        <w:rPr>
          <w:rStyle w:val="StyleUnderline"/>
        </w:rPr>
        <w:t xml:space="preserve"> anyone subscribing to </w:t>
      </w:r>
      <w:r w:rsidRPr="00827F84">
        <w:rPr>
          <w:rStyle w:val="StyleUnderline"/>
          <w:sz w:val="26"/>
          <w:szCs w:val="26"/>
          <w:highlight w:val="green"/>
        </w:rPr>
        <w:t>the cult of</w:t>
      </w:r>
      <w:r w:rsidRPr="00444665">
        <w:rPr>
          <w:rStyle w:val="StyleUnderline"/>
        </w:rPr>
        <w:t xml:space="preserve"> scientific </w:t>
      </w:r>
      <w:r w:rsidRPr="00827F84">
        <w:rPr>
          <w:rStyle w:val="StyleUnderline"/>
          <w:sz w:val="26"/>
          <w:szCs w:val="26"/>
          <w:highlight w:val="green"/>
        </w:rPr>
        <w:t>positivism</w:t>
      </w:r>
      <w:r w:rsidRPr="00444665">
        <w:rPr>
          <w:rStyle w:val="StyleUnderline"/>
        </w:rPr>
        <w:t xml:space="preserve"> in the first place</w:t>
      </w:r>
      <w:r w:rsidRPr="00DE44C6">
        <w:rPr>
          <w:sz w:val="12"/>
        </w:rPr>
        <w:t>.</w:t>
      </w:r>
    </w:p>
    <w:p w14:paraId="1C7BE000" w14:textId="77777777" w:rsidR="00827F84" w:rsidRPr="00DE44C6" w:rsidRDefault="00827F84" w:rsidP="00827F84">
      <w:pPr>
        <w:rPr>
          <w:sz w:val="12"/>
        </w:rPr>
      </w:pPr>
      <w:r w:rsidRPr="00DE44C6">
        <w:rPr>
          <w:sz w:val="12"/>
        </w:rPr>
        <w:t xml:space="preserve">What other mode could possibly be as efficient as pure suitability itself, pure individual appropriateness, the raw granularity of every body satiated by its own unique specificity? As with post-Fordism, </w:t>
      </w:r>
      <w:r w:rsidRPr="009A191A">
        <w:rPr>
          <w:rStyle w:val="StyleUnderline"/>
        </w:rPr>
        <w:t xml:space="preserve">what results is a field of </w:t>
      </w:r>
      <w:r w:rsidRPr="00827F84">
        <w:rPr>
          <w:rStyle w:val="Emphasis"/>
          <w:sz w:val="26"/>
          <w:szCs w:val="26"/>
          <w:highlight w:val="green"/>
        </w:rPr>
        <w:t>infinite customization</w:t>
      </w:r>
      <w:r w:rsidRPr="00DE44C6">
        <w:rPr>
          <w:sz w:val="12"/>
        </w:rPr>
        <w:t xml:space="preserve">, </w:t>
      </w:r>
      <w:r w:rsidRPr="009A191A">
        <w:rPr>
          <w:rStyle w:val="StyleUnderline"/>
        </w:rPr>
        <w:t xml:space="preserve">where each thinker has a method </w:t>
      </w:r>
      <w:r w:rsidRPr="00827F84">
        <w:rPr>
          <w:rStyle w:val="StyleUnderline"/>
          <w:sz w:val="26"/>
          <w:szCs w:val="26"/>
          <w:highlight w:val="green"/>
        </w:rPr>
        <w:t>tailored to</w:t>
      </w:r>
      <w:r w:rsidRPr="009A191A">
        <w:rPr>
          <w:rStyle w:val="StyleUnderline"/>
        </w:rPr>
        <w:t xml:space="preserve"> his or her </w:t>
      </w:r>
      <w:r w:rsidRPr="00827F84">
        <w:rPr>
          <w:rStyle w:val="StyleUnderline"/>
          <w:sz w:val="26"/>
          <w:szCs w:val="26"/>
          <w:highlight w:val="green"/>
        </w:rPr>
        <w:t>preferences</w:t>
      </w:r>
      <w:r w:rsidRPr="00DE44C6">
        <w:rPr>
          <w:sz w:val="12"/>
        </w:rPr>
        <w:t>.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spirit, but empower difference and the individual is unchained. In short, under post-Fordism, liberal ecumenicalism and positivistic efficiency share a special relationship.</w:t>
      </w:r>
    </w:p>
    <w:p w14:paraId="574D2E00" w14:textId="77777777" w:rsidR="00827F84" w:rsidRPr="00DE44C6" w:rsidRDefault="00827F84" w:rsidP="00827F84">
      <w:pPr>
        <w:rPr>
          <w:sz w:val="12"/>
        </w:rPr>
      </w:pPr>
      <w:r w:rsidRPr="00DE44C6">
        <w:rPr>
          <w:sz w:val="12"/>
        </w:rPr>
        <w:t xml:space="preserve">For cultural workers, this presents something of a problem. </w:t>
      </w:r>
      <w:r w:rsidRPr="009A191A">
        <w:rPr>
          <w:rStyle w:val="StyleUnderline"/>
        </w:rPr>
        <w:t xml:space="preserve">The triumph of </w:t>
      </w:r>
      <w:r w:rsidRPr="00827F84">
        <w:rPr>
          <w:rStyle w:val="StyleUnderline"/>
          <w:sz w:val="26"/>
          <w:szCs w:val="26"/>
          <w:highlight w:val="green"/>
        </w:rPr>
        <w:t>quantitative methods</w:t>
      </w:r>
      <w:r w:rsidRPr="009A191A">
        <w:rPr>
          <w:rStyle w:val="StyleUnderline"/>
        </w:rPr>
        <w:t xml:space="preserve"> seems to </w:t>
      </w:r>
      <w:r w:rsidRPr="00827F84">
        <w:rPr>
          <w:rStyle w:val="StyleUnderline"/>
          <w:sz w:val="26"/>
          <w:szCs w:val="26"/>
          <w:highlight w:val="green"/>
        </w:rPr>
        <w:t>devalue</w:t>
      </w:r>
      <w:r w:rsidRPr="009A191A">
        <w:rPr>
          <w:rStyle w:val="StyleUnderline"/>
        </w:rPr>
        <w:t xml:space="preserve"> and exclude much of </w:t>
      </w:r>
      <w:r w:rsidRPr="00827F84">
        <w:rPr>
          <w:rStyle w:val="StyleUnderline"/>
          <w:sz w:val="26"/>
          <w:szCs w:val="26"/>
          <w:highlight w:val="green"/>
        </w:rPr>
        <w:t>what cultural workers do</w:t>
      </w:r>
      <w:r w:rsidRPr="00DE44C6">
        <w:rPr>
          <w:sz w:val="12"/>
        </w:rPr>
        <w:t>.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state of affairs.</w:t>
      </w:r>
    </w:p>
    <w:p w14:paraId="46EA9336" w14:textId="77777777" w:rsidR="00827F84" w:rsidRDefault="00827F84" w:rsidP="00827F84">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27F84">
        <w:rPr>
          <w:rStyle w:val="StyleUnderline"/>
          <w:sz w:val="26"/>
          <w:szCs w:val="26"/>
          <w:highlight w:val="green"/>
        </w:rPr>
        <w:t>corporate titans consist of</w:t>
      </w:r>
      <w:r w:rsidRPr="00DE44C6">
        <w:rPr>
          <w:rStyle w:val="StyleUnderline"/>
        </w:rPr>
        <w:t xml:space="preserve"> little more than </w:t>
      </w:r>
      <w:r w:rsidRPr="00827F84">
        <w:rPr>
          <w:rStyle w:val="StyleUnderline"/>
          <w:sz w:val="26"/>
          <w:szCs w:val="26"/>
          <w:highlight w:val="green"/>
        </w:rPr>
        <w:t>highly evolved</w:t>
      </w:r>
      <w:r w:rsidRPr="00DE44C6">
        <w:rPr>
          <w:rStyle w:val="StyleUnderline"/>
        </w:rPr>
        <w:t xml:space="preserve"> modes of </w:t>
      </w:r>
      <w:r w:rsidRPr="00827F84">
        <w:rPr>
          <w:rStyle w:val="StyleUnderline"/>
          <w:sz w:val="26"/>
          <w:szCs w:val="26"/>
          <w:highlight w:val="green"/>
        </w:rPr>
        <w:t>quantitative research</w:t>
      </w:r>
      <w:r w:rsidRPr="00DE44C6">
        <w:rPr>
          <w:sz w:val="12"/>
        </w:rPr>
        <w:t xml:space="preserve">. </w:t>
      </w:r>
      <w:r w:rsidRPr="00DE44C6">
        <w:rPr>
          <w:rStyle w:val="StyleUnderline"/>
        </w:rPr>
        <w:t xml:space="preserve">An </w:t>
      </w:r>
      <w:r w:rsidRPr="00827F84">
        <w:rPr>
          <w:rStyle w:val="Emphasis"/>
          <w:sz w:val="26"/>
          <w:szCs w:val="26"/>
          <w:highlight w:val="green"/>
        </w:rPr>
        <w:t>I</w:t>
      </w:r>
      <w:r w:rsidRPr="00DE44C6">
        <w:rPr>
          <w:rStyle w:val="StyleUnderline"/>
        </w:rPr>
        <w:t xml:space="preserve">nternet </w:t>
      </w:r>
      <w:r w:rsidRPr="00827F84">
        <w:rPr>
          <w:rStyle w:val="Emphasis"/>
          <w:sz w:val="26"/>
          <w:szCs w:val="26"/>
          <w:highlight w:val="green"/>
        </w:rPr>
        <w:t>s</w:t>
      </w:r>
      <w:r w:rsidRPr="00DE44C6">
        <w:rPr>
          <w:rStyle w:val="StyleUnderline"/>
        </w:rPr>
        <w:t xml:space="preserve">earch </w:t>
      </w:r>
      <w:r w:rsidRPr="00827F84">
        <w:rPr>
          <w:rStyle w:val="Emphasis"/>
          <w:sz w:val="26"/>
          <w:szCs w:val="26"/>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27F84">
        <w:rPr>
          <w:rStyle w:val="StyleUnderline"/>
          <w:sz w:val="26"/>
          <w:szCs w:val="26"/>
          <w:highlight w:val="green"/>
        </w:rPr>
        <w:t>supplements</w:t>
      </w:r>
      <w:r w:rsidRPr="00DE44C6">
        <w:rPr>
          <w:rStyle w:val="StyleUnderline"/>
        </w:rPr>
        <w:t xml:space="preserve"> this laboring mass </w:t>
      </w:r>
      <w:r w:rsidRPr="00827F84">
        <w:rPr>
          <w:rStyle w:val="StyleUnderline"/>
          <w:sz w:val="26"/>
          <w:szCs w:val="26"/>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27F84">
        <w:rPr>
          <w:rStyle w:val="StyleUnderline"/>
          <w:sz w:val="26"/>
          <w:szCs w:val="26"/>
          <w:highlight w:val="green"/>
        </w:rPr>
        <w:t>data extraction</w:t>
      </w:r>
      <w:r w:rsidRPr="00DE44C6">
        <w:rPr>
          <w:sz w:val="12"/>
        </w:rPr>
        <w:t xml:space="preserve">, storage, and processing. So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27F84">
        <w:rPr>
          <w:rStyle w:val="StyleUnderline"/>
          <w:sz w:val="26"/>
          <w:szCs w:val="26"/>
          <w:highlight w:val="green"/>
        </w:rPr>
        <w:t>the academy</w:t>
      </w:r>
      <w:r w:rsidRPr="00DE44C6">
        <w:rPr>
          <w:sz w:val="12"/>
        </w:rPr>
        <w:t xml:space="preserve"> (spidering, sampling, surveying, parsing, and processing), </w:t>
      </w:r>
      <w:r w:rsidRPr="00DE44C6">
        <w:rPr>
          <w:rStyle w:val="StyleUnderline"/>
        </w:rPr>
        <w:t xml:space="preserve">one </w:t>
      </w:r>
      <w:r w:rsidRPr="00827F84">
        <w:rPr>
          <w:rStyle w:val="StyleUnderline"/>
          <w:sz w:val="26"/>
          <w:szCs w:val="26"/>
          <w:highlight w:val="green"/>
        </w:rPr>
        <w:t>must compete</w:t>
      </w:r>
      <w:r w:rsidRPr="00DE44C6">
        <w:rPr>
          <w:rStyle w:val="StyleUnderline"/>
        </w:rPr>
        <w:t xml:space="preserve"> broadly </w:t>
      </w:r>
      <w:r w:rsidRPr="00827F84">
        <w:rPr>
          <w:rStyle w:val="StyleUnderline"/>
          <w:sz w:val="26"/>
          <w:szCs w:val="26"/>
          <w:highlight w:val="green"/>
        </w:rPr>
        <w:t>with</w:t>
      </w:r>
      <w:r w:rsidRPr="00DE44C6">
        <w:rPr>
          <w:rStyle w:val="StyleUnderline"/>
        </w:rPr>
        <w:t xml:space="preserve"> the sorts of media enterprises at work in </w:t>
      </w:r>
      <w:r w:rsidRPr="00827F84">
        <w:rPr>
          <w:rStyle w:val="StyleUnderline"/>
          <w:sz w:val="26"/>
          <w:szCs w:val="26"/>
          <w:highlight w:val="green"/>
        </w:rPr>
        <w:t>the</w:t>
      </w:r>
      <w:r w:rsidRPr="00DE44C6">
        <w:rPr>
          <w:rStyle w:val="StyleUnderline"/>
        </w:rPr>
        <w:t xml:space="preserve"> contemporary </w:t>
      </w:r>
      <w:r w:rsidRPr="00827F84">
        <w:rPr>
          <w:rStyle w:val="StyleUnderline"/>
          <w:sz w:val="26"/>
          <w:szCs w:val="26"/>
          <w:highlight w:val="green"/>
        </w:rPr>
        <w:t>tech</w:t>
      </w:r>
      <w:r w:rsidRPr="00DE44C6">
        <w:rPr>
          <w:sz w:val="12"/>
        </w:rPr>
        <w:t xml:space="preserve">nology </w:t>
      </w:r>
      <w:r w:rsidRPr="00827F84">
        <w:rPr>
          <w:rStyle w:val="StyleUnderline"/>
          <w:sz w:val="26"/>
          <w:szCs w:val="26"/>
          <w:highlight w:val="green"/>
        </w:rPr>
        <w:t>sector</w:t>
      </w:r>
      <w:r w:rsidRPr="00DE44C6">
        <w:rPr>
          <w:sz w:val="12"/>
        </w:rPr>
        <w:t>. A cultural worker who deploys such methods is little more than a lesser Amazon or a lesser Equifax.</w:t>
      </w:r>
    </w:p>
    <w:p w14:paraId="301E56F5" w14:textId="77777777" w:rsidR="00827F84" w:rsidRPr="008400F2" w:rsidRDefault="00827F84" w:rsidP="00827F84">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27F84">
        <w:rPr>
          <w:rStyle w:val="StyleUnderline"/>
          <w:sz w:val="26"/>
          <w:szCs w:val="26"/>
          <w:highlight w:val="green"/>
        </w:rPr>
        <w:t>the corporate sector</w:t>
      </w:r>
      <w:r w:rsidRPr="00757675">
        <w:rPr>
          <w:rStyle w:val="StyleUnderline"/>
        </w:rPr>
        <w:t xml:space="preserve"> simply </w:t>
      </w:r>
      <w:r w:rsidRPr="00827F84">
        <w:rPr>
          <w:rStyle w:val="StyleUnderline"/>
          <w:sz w:val="26"/>
          <w:szCs w:val="26"/>
          <w:highlight w:val="green"/>
        </w:rPr>
        <w:t>has</w:t>
      </w:r>
      <w:r w:rsidRPr="00757675">
        <w:rPr>
          <w:rStyle w:val="StyleUnderline"/>
        </w:rPr>
        <w:t xml:space="preserve"> far </w:t>
      </w:r>
      <w:r w:rsidRPr="00827F84">
        <w:rPr>
          <w:rStyle w:val="StyleUnderline"/>
          <w:sz w:val="26"/>
          <w:szCs w:val="26"/>
          <w:highlight w:val="green"/>
        </w:rPr>
        <w:t>superior data reserves</w:t>
      </w:r>
      <w:r w:rsidRPr="008400F2">
        <w:rPr>
          <w:rStyle w:val="StyleUnderline"/>
        </w:rPr>
        <w:t xml:space="preserve"> at its disposal</w:t>
      </w:r>
      <w:r w:rsidRPr="008400F2">
        <w:rPr>
          <w:sz w:val="12"/>
        </w:rPr>
        <w:t xml:space="preserve">. Thus, in the information society, </w:t>
      </w:r>
      <w:r w:rsidRPr="00827F84">
        <w:rPr>
          <w:rStyle w:val="StyleUnderline"/>
          <w:sz w:val="26"/>
          <w:szCs w:val="26"/>
          <w:highlight w:val="green"/>
        </w:rPr>
        <w:t>the scholar</w:t>
      </w:r>
      <w:r w:rsidRPr="008400F2">
        <w:rPr>
          <w:rStyle w:val="StyleUnderline"/>
        </w:rPr>
        <w:t xml:space="preserve"> of information </w:t>
      </w:r>
      <w:r w:rsidRPr="00757675">
        <w:rPr>
          <w:rStyle w:val="StyleUnderline"/>
        </w:rPr>
        <w:t xml:space="preserve">will </w:t>
      </w:r>
      <w:r w:rsidRPr="00827F84">
        <w:rPr>
          <w:rStyle w:val="StyleUnderline"/>
          <w:sz w:val="26"/>
          <w:szCs w:val="26"/>
          <w:highlight w:val="green"/>
        </w:rPr>
        <w:t>forever</w:t>
      </w:r>
      <w:r w:rsidRPr="008400F2">
        <w:rPr>
          <w:rStyle w:val="StyleUnderline"/>
        </w:rPr>
        <w:t xml:space="preserve"> be trapped in a deficit of resources</w:t>
      </w:r>
      <w:r w:rsidRPr="008400F2">
        <w:rPr>
          <w:sz w:val="12"/>
        </w:rPr>
        <w:t xml:space="preserve">, </w:t>
      </w:r>
      <w:r w:rsidRPr="00827F84">
        <w:rPr>
          <w:rStyle w:val="StyleUnderline"/>
          <w:sz w:val="26"/>
          <w:szCs w:val="26"/>
          <w:highlight w:val="green"/>
        </w:rPr>
        <w:t>playing catch-up behind</w:t>
      </w:r>
      <w:r w:rsidRPr="008400F2">
        <w:rPr>
          <w:rStyle w:val="StyleUnderline"/>
        </w:rPr>
        <w:t xml:space="preserve"> the scads of </w:t>
      </w:r>
      <w:r w:rsidRPr="00757675">
        <w:rPr>
          <w:rStyle w:val="StyleUnderline"/>
        </w:rPr>
        <w:t xml:space="preserve">mathematics PhDs on staff at </w:t>
      </w:r>
      <w:r w:rsidRPr="00827F84">
        <w:rPr>
          <w:rStyle w:val="StyleUnderline"/>
          <w:sz w:val="26"/>
          <w:szCs w:val="26"/>
          <w:highlight w:val="green"/>
        </w:rPr>
        <w:t>Google</w:t>
      </w:r>
      <w:r w:rsidRPr="008400F2">
        <w:rPr>
          <w:sz w:val="12"/>
        </w:rPr>
        <w:t>. Never before in history have immaterial and informatic assets been so closely intertwined with capital.</w:t>
      </w:r>
    </w:p>
    <w:p w14:paraId="4B73FFC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7F84"/>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27F84"/>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0912"/>
  <w15:chartTrackingRefBased/>
  <w15:docId w15:val="{7D5E432E-479D-4BE5-9501-FA6C7478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7F84"/>
    <w:pPr>
      <w:spacing w:line="259" w:lineRule="auto"/>
    </w:pPr>
    <w:rPr>
      <w:rFonts w:ascii="Arial" w:hAnsi="Arial" w:cs="Arial"/>
    </w:rPr>
  </w:style>
  <w:style w:type="paragraph" w:styleId="Heading1">
    <w:name w:val="heading 1"/>
    <w:aliases w:val="Pocket"/>
    <w:basedOn w:val="Normal"/>
    <w:next w:val="Normal"/>
    <w:link w:val="Heading1Char"/>
    <w:qFormat/>
    <w:rsid w:val="00827F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7F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827F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827F84"/>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827F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F84"/>
  </w:style>
  <w:style w:type="character" w:customStyle="1" w:styleId="Heading1Char">
    <w:name w:val="Heading 1 Char"/>
    <w:aliases w:val="Pocket Char"/>
    <w:basedOn w:val="DefaultParagraphFont"/>
    <w:link w:val="Heading1"/>
    <w:rsid w:val="00827F8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27F84"/>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827F84"/>
    <w:rPr>
      <w:rFonts w:ascii="Arial" w:eastAsiaTheme="majorEastAsia" w:hAnsi="Arial"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827F84"/>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827F84"/>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7F8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827F84"/>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27F84"/>
    <w:rPr>
      <w:color w:val="auto"/>
      <w:u w:val="none"/>
    </w:rPr>
  </w:style>
  <w:style w:type="character" w:styleId="FollowedHyperlink">
    <w:name w:val="FollowedHyperlink"/>
    <w:basedOn w:val="DefaultParagraphFont"/>
    <w:uiPriority w:val="99"/>
    <w:semiHidden/>
    <w:unhideWhenUsed/>
    <w:rsid w:val="00827F84"/>
    <w:rPr>
      <w:color w:val="auto"/>
      <w:u w:val="none"/>
    </w:rPr>
  </w:style>
  <w:style w:type="paragraph" w:styleId="ListParagraph">
    <w:name w:val="List Paragraph"/>
    <w:basedOn w:val="Normal"/>
    <w:uiPriority w:val="99"/>
    <w:unhideWhenUsed/>
    <w:qFormat/>
    <w:rsid w:val="00827F84"/>
    <w:pPr>
      <w:ind w:left="720"/>
      <w:contextualSpacing/>
    </w:pPr>
  </w:style>
  <w:style w:type="character" w:styleId="UnresolvedMention">
    <w:name w:val="Unresolved Mention"/>
    <w:basedOn w:val="DefaultParagraphFont"/>
    <w:uiPriority w:val="99"/>
    <w:semiHidden/>
    <w:unhideWhenUsed/>
    <w:rsid w:val="00827F84"/>
    <w:rPr>
      <w:color w:val="605E5C"/>
      <w:shd w:val="clear" w:color="auto" w:fill="E1DFDD"/>
    </w:rPr>
  </w:style>
  <w:style w:type="paragraph" w:customStyle="1" w:styleId="textbold">
    <w:name w:val="text bold"/>
    <w:basedOn w:val="Normal"/>
    <w:link w:val="Emphasis"/>
    <w:uiPriority w:val="7"/>
    <w:qFormat/>
    <w:rsid w:val="00827F8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827F84"/>
  </w:style>
  <w:style w:type="paragraph" w:styleId="DocumentMap">
    <w:name w:val="Document Map"/>
    <w:basedOn w:val="Normal"/>
    <w:link w:val="DocumentMapChar"/>
    <w:uiPriority w:val="99"/>
    <w:semiHidden/>
    <w:unhideWhenUsed/>
    <w:rsid w:val="00827F8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27F84"/>
    <w:rPr>
      <w:rFonts w:ascii="Lucida Grande" w:hAnsi="Lucida Grande" w:cs="Lucida Grande"/>
    </w:rPr>
  </w:style>
  <w:style w:type="paragraph" w:customStyle="1" w:styleId="Emphasis1">
    <w:name w:val="Emphasis1"/>
    <w:basedOn w:val="Normal"/>
    <w:uiPriority w:val="7"/>
    <w:qFormat/>
    <w:rsid w:val="00827F8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827F84"/>
    <w:pPr>
      <w:ind w:left="288" w:right="288"/>
    </w:pPr>
    <w:rPr>
      <w:rFonts w:asciiTheme="minorHAnsi" w:hAnsiTheme="minorHAnsi"/>
      <w:u w:val="single"/>
    </w:rPr>
  </w:style>
  <w:style w:type="character" w:styleId="Strong">
    <w:name w:val="Strong"/>
    <w:basedOn w:val="DefaultParagraphFont"/>
    <w:uiPriority w:val="22"/>
    <w:qFormat/>
    <w:rsid w:val="00827F84"/>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827F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nedthought.net/Nepal/CPN-Maoist/2020/OnAmericanCrisis-2-Basanta-Eng.pdf" TargetMode="External"/><Relationship Id="rId13" Type="http://schemas.openxmlformats.org/officeDocument/2006/relationships/hyperlink" Target="https://www.tandfonline.com/doi/abs/10.1080/0950238050004092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arxist.com/pandemics-profiteering-and-big-pharma-how-capitalism-plagues-public-health.htm" TargetMode="External"/><Relationship Id="rId11" Type="http://schemas.openxmlformats.org/officeDocument/2006/relationships/hyperlink" Target="https://muse.jhu.edu/article/19019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ewpointmag.com/2018/02/01/internationalism-against-imperialism/" TargetMode="External"/><Relationship Id="rId4" Type="http://schemas.openxmlformats.org/officeDocument/2006/relationships/settings" Target="settings.xml"/><Relationship Id="rId9" Type="http://schemas.openxmlformats.org/officeDocument/2006/relationships/hyperlink" Target="https://www.socialmedicine.info/index.php/socialmedicine/article/view/1075" TargetMode="External"/><Relationship Id="rId14" Type="http://schemas.openxmlformats.org/officeDocument/2006/relationships/hyperlink" Target="https://doi.org/10.1215/10407391-2420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14253</Words>
  <Characters>81247</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cp:revision>
  <dcterms:created xsi:type="dcterms:W3CDTF">2021-09-20T19:14:00Z</dcterms:created>
  <dcterms:modified xsi:type="dcterms:W3CDTF">2021-09-20T19:16:00Z</dcterms:modified>
</cp:coreProperties>
</file>