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38E0F" w14:textId="77777777" w:rsidR="00251CB4" w:rsidRDefault="00251CB4" w:rsidP="00251CB4">
      <w:pPr>
        <w:pStyle w:val="Heading2"/>
      </w:pPr>
      <w:r>
        <w:t>1NC – Off</w:t>
      </w:r>
    </w:p>
    <w:p w14:paraId="4DEDA16D" w14:textId="77777777" w:rsidR="00251CB4" w:rsidRDefault="00251CB4" w:rsidP="00251CB4">
      <w:pPr>
        <w:pStyle w:val="Heading3"/>
      </w:pPr>
      <w:r>
        <w:t>CP - Consult NATO</w:t>
      </w:r>
    </w:p>
    <w:p w14:paraId="3056B37B" w14:textId="77777777" w:rsidR="00251CB4" w:rsidRDefault="00251CB4" w:rsidP="00251CB4">
      <w:pPr>
        <w:pStyle w:val="Heading4"/>
        <w:rPr>
          <w:rFonts w:eastAsia="Times New Roman"/>
        </w:rPr>
      </w:pPr>
      <w:r>
        <w:t xml:space="preserve">Counterplan: States </w:t>
      </w:r>
      <w:r w:rsidRPr="009266AD">
        <w:t xml:space="preserve">should enter into a prior and binding consultation with the </w:t>
      </w:r>
      <w:r>
        <w:t xml:space="preserve">North Atlantic Treaty Organization over </w:t>
      </w:r>
      <w:bookmarkStart w:id="0" w:name="_Hlk91095113"/>
      <w:r>
        <w:t>a proposal to declare that Outer</w:t>
      </w:r>
      <w:r w:rsidRPr="00596CC4">
        <w:t xml:space="preserve"> space ought to be recognized as a </w:t>
      </w:r>
      <w:proofErr w:type="gramStart"/>
      <w:r w:rsidRPr="00596CC4">
        <w:t>global commons</w:t>
      </w:r>
      <w:bookmarkEnd w:id="0"/>
      <w:proofErr w:type="gramEnd"/>
      <w:r>
        <w:t xml:space="preserve">. States will support the proposal and adopt the results of consultation. </w:t>
      </w:r>
    </w:p>
    <w:p w14:paraId="09304A35" w14:textId="77777777" w:rsidR="00251CB4" w:rsidRPr="00A05429" w:rsidRDefault="00251CB4" w:rsidP="00251CB4"/>
    <w:p w14:paraId="1C9B8289" w14:textId="77777777" w:rsidR="00251CB4" w:rsidRDefault="00251CB4" w:rsidP="00251CB4">
      <w:pPr>
        <w:pStyle w:val="Heading4"/>
      </w:pPr>
      <w:r>
        <w:t xml:space="preserve">NATO says </w:t>
      </w:r>
      <w:r w:rsidRPr="00382841">
        <w:rPr>
          <w:u w:val="single"/>
        </w:rPr>
        <w:t>Yes</w:t>
      </w:r>
      <w:r>
        <w:t xml:space="preserve"> – Stoltenberg indicates that NATO cares about </w:t>
      </w:r>
      <w:r w:rsidRPr="00955F09">
        <w:rPr>
          <w:u w:val="single"/>
        </w:rPr>
        <w:t>space appropriation</w:t>
      </w:r>
      <w:r>
        <w:t xml:space="preserve"> and </w:t>
      </w:r>
      <w:r w:rsidRPr="00955F09">
        <w:rPr>
          <w:u w:val="single"/>
        </w:rPr>
        <w:t>debris damage</w:t>
      </w:r>
      <w:r>
        <w:rPr>
          <w:u w:val="single"/>
        </w:rPr>
        <w:t xml:space="preserve"> </w:t>
      </w:r>
    </w:p>
    <w:p w14:paraId="14EB8CDA" w14:textId="77777777" w:rsidR="00251CB4" w:rsidRPr="004A03D3" w:rsidRDefault="00251CB4" w:rsidP="00251CB4">
      <w:r w:rsidRPr="00165029">
        <w:rPr>
          <w:rStyle w:val="Style13ptBold"/>
        </w:rPr>
        <w:t>KSAT 10/16</w:t>
      </w:r>
      <w:r>
        <w:t xml:space="preserve"> ksat.com October 16, 2021. “Russia rejects accusations of endangering ISS astronauts”</w:t>
      </w:r>
      <w:r w:rsidRPr="00165029">
        <w:t xml:space="preserve"> </w:t>
      </w:r>
      <w:hyperlink r:id="rId5" w:anchor=":~:text=MOSCOW%20%E2%80%93%20Russian%20officials%20on%20Tuesday%20rejected%20accusations,threaten%20activities%20in%20space%20%E2%80%9Cfor%20years%20to%20come.%E2%80%9D" w:history="1">
        <w:r>
          <w:rPr>
            <w:rStyle w:val="Hyperlink"/>
          </w:rPr>
          <w:t>Russia rejects accusations of endangering ISS astronauts (ksat.com)</w:t>
        </w:r>
      </w:hyperlink>
      <w:r>
        <w:t xml:space="preserve"> Accessed 12-9 // gord0</w:t>
      </w:r>
    </w:p>
    <w:p w14:paraId="2B873AD3" w14:textId="77777777" w:rsidR="00251CB4" w:rsidRPr="004A03D3" w:rsidRDefault="00251CB4" w:rsidP="00251CB4">
      <w:pPr>
        <w:rPr>
          <w:u w:val="single"/>
        </w:rPr>
      </w:pPr>
      <w:r w:rsidRPr="004A03D3">
        <w:t xml:space="preserve">MOSCOW (AP) — </w:t>
      </w:r>
      <w:r w:rsidRPr="004A03D3">
        <w:rPr>
          <w:highlight w:val="green"/>
          <w:u w:val="single"/>
        </w:rPr>
        <w:t>Russian officials</w:t>
      </w:r>
      <w:r w:rsidRPr="004A03D3">
        <w:rPr>
          <w:u w:val="single"/>
        </w:rPr>
        <w:t xml:space="preserve"> on Tuesday </w:t>
      </w:r>
      <w:r w:rsidRPr="004A03D3">
        <w:rPr>
          <w:highlight w:val="green"/>
          <w:u w:val="single"/>
        </w:rPr>
        <w:t>rejected accusations that they endangered astronauts aboard the I</w:t>
      </w:r>
      <w:r w:rsidRPr="004A03D3">
        <w:rPr>
          <w:u w:val="single"/>
        </w:rPr>
        <w:t xml:space="preserve">nternational </w:t>
      </w:r>
      <w:r w:rsidRPr="004A03D3">
        <w:rPr>
          <w:highlight w:val="green"/>
          <w:u w:val="single"/>
        </w:rPr>
        <w:t>S</w:t>
      </w:r>
      <w:r w:rsidRPr="004A03D3">
        <w:rPr>
          <w:u w:val="single"/>
        </w:rPr>
        <w:t xml:space="preserve">pace </w:t>
      </w:r>
      <w:r w:rsidRPr="004A03D3">
        <w:rPr>
          <w:highlight w:val="green"/>
          <w:u w:val="single"/>
        </w:rPr>
        <w:t>S</w:t>
      </w:r>
      <w:r w:rsidRPr="004A03D3">
        <w:rPr>
          <w:u w:val="single"/>
        </w:rPr>
        <w:t xml:space="preserve">tation </w:t>
      </w:r>
      <w:r w:rsidRPr="004A03D3">
        <w:rPr>
          <w:highlight w:val="green"/>
          <w:u w:val="single"/>
        </w:rPr>
        <w:t>by conducting</w:t>
      </w:r>
      <w:r w:rsidRPr="004A03D3">
        <w:rPr>
          <w:u w:val="single"/>
        </w:rPr>
        <w:t xml:space="preserve"> a </w:t>
      </w:r>
      <w:r w:rsidRPr="004A03D3">
        <w:rPr>
          <w:highlight w:val="green"/>
          <w:u w:val="single"/>
        </w:rPr>
        <w:t>weapons test that created</w:t>
      </w:r>
      <w:r w:rsidRPr="004A03D3">
        <w:rPr>
          <w:u w:val="single"/>
        </w:rPr>
        <w:t xml:space="preserve"> more than </w:t>
      </w:r>
      <w:r w:rsidRPr="004A03D3">
        <w:rPr>
          <w:highlight w:val="green"/>
          <w:u w:val="single"/>
        </w:rPr>
        <w:t>1,500 pieces of space junk</w:t>
      </w:r>
      <w:r w:rsidRPr="004A03D3">
        <w:rPr>
          <w:u w:val="single"/>
        </w:rPr>
        <w:t xml:space="preserve"> but a White House official said the move by Russia would threaten activities in space “for years to come.”</w:t>
      </w:r>
    </w:p>
    <w:p w14:paraId="7DE869E5" w14:textId="77777777" w:rsidR="00251CB4" w:rsidRPr="004A03D3" w:rsidRDefault="00251CB4" w:rsidP="00251CB4">
      <w:pPr>
        <w:rPr>
          <w:sz w:val="18"/>
          <w:szCs w:val="18"/>
          <w:u w:val="single"/>
        </w:rPr>
      </w:pPr>
      <w:r w:rsidRPr="004A03D3">
        <w:t xml:space="preserve">U.S. officials on Monday accused Russia of destroying an old satellite with a missile in what they called a reckless and irresponsible strike. </w:t>
      </w:r>
      <w:r w:rsidRPr="004A03D3">
        <w:rPr>
          <w:u w:val="single"/>
        </w:rPr>
        <w:t xml:space="preserve">They said </w:t>
      </w:r>
      <w:r w:rsidRPr="004A03D3">
        <w:rPr>
          <w:highlight w:val="green"/>
          <w:u w:val="single"/>
        </w:rPr>
        <w:t xml:space="preserve">the debris could damage the space </w:t>
      </w:r>
      <w:proofErr w:type="gramStart"/>
      <w:r w:rsidRPr="004A03D3">
        <w:rPr>
          <w:highlight w:val="green"/>
          <w:u w:val="single"/>
        </w:rPr>
        <w:t>station</w:t>
      </w:r>
      <w:r w:rsidRPr="004A03D3">
        <w:rPr>
          <w:u w:val="single"/>
        </w:rPr>
        <w:t>,</w:t>
      </w:r>
      <w:proofErr w:type="gramEnd"/>
      <w:r w:rsidRPr="004A03D3">
        <w:rPr>
          <w:u w:val="single"/>
        </w:rPr>
        <w:t xml:space="preserve"> an assessment </w:t>
      </w:r>
      <w:r w:rsidRPr="004A03D3">
        <w:rPr>
          <w:highlight w:val="green"/>
          <w:u w:val="single"/>
        </w:rPr>
        <w:t>backed by NATO’s chief.</w:t>
      </w:r>
    </w:p>
    <w:p w14:paraId="58336DB3" w14:textId="77777777" w:rsidR="00251CB4" w:rsidRPr="004A03D3" w:rsidRDefault="00251CB4" w:rsidP="00251CB4">
      <w:pPr>
        <w:rPr>
          <w:sz w:val="18"/>
          <w:szCs w:val="18"/>
        </w:rPr>
      </w:pPr>
      <w:r w:rsidRPr="004A03D3">
        <w:rPr>
          <w:sz w:val="18"/>
          <w:szCs w:val="18"/>
        </w:rPr>
        <w:t>Astronauts now face four times greater risk than normal from space junk, NASA Administrator Bill Nelson told The Associated Press. The defunct Russian satellite Cosmos 1408 was orbiting about 40 miles (65 kilometers) higher than the space station.</w:t>
      </w:r>
    </w:p>
    <w:p w14:paraId="48046171" w14:textId="77777777" w:rsidR="00251CB4" w:rsidRPr="004A03D3" w:rsidRDefault="00251CB4" w:rsidP="00251CB4">
      <w:pPr>
        <w:rPr>
          <w:sz w:val="18"/>
          <w:szCs w:val="18"/>
        </w:rPr>
      </w:pPr>
      <w:r w:rsidRPr="004A03D3">
        <w:rPr>
          <w:sz w:val="18"/>
          <w:szCs w:val="18"/>
        </w:rPr>
        <w:t>The test clearly demonstrates that Russia, “despite its claims of opposing the weaponization of outer space, is willing to ... imperil the exploration and use of outer space by all nations through its reckless and irresponsible behavior,” U.S. Secretary of State Antony Blinken said.</w:t>
      </w:r>
    </w:p>
    <w:p w14:paraId="6B1AF7BA" w14:textId="77777777" w:rsidR="00251CB4" w:rsidRPr="004A03D3" w:rsidRDefault="00251CB4" w:rsidP="00251CB4">
      <w:pPr>
        <w:rPr>
          <w:sz w:val="18"/>
          <w:szCs w:val="18"/>
        </w:rPr>
      </w:pPr>
      <w:r w:rsidRPr="004A03D3">
        <w:t xml:space="preserve">White House spokesperson Andrew </w:t>
      </w:r>
      <w:r w:rsidRPr="004A03D3">
        <w:rPr>
          <w:u w:val="single"/>
        </w:rPr>
        <w:t xml:space="preserve">Bates said Tuesday that </w:t>
      </w:r>
      <w:r w:rsidRPr="004A03D3">
        <w:rPr>
          <w:highlight w:val="green"/>
          <w:u w:val="single"/>
        </w:rPr>
        <w:t>Russia’s action demonstrated its “complete disregard for the security, safety</w:t>
      </w:r>
      <w:r w:rsidRPr="004A03D3">
        <w:rPr>
          <w:u w:val="single"/>
        </w:rPr>
        <w:t xml:space="preserve">, stability </w:t>
      </w:r>
      <w:r w:rsidRPr="004A03D3">
        <w:rPr>
          <w:highlight w:val="green"/>
          <w:u w:val="single"/>
        </w:rPr>
        <w:t>and</w:t>
      </w:r>
      <w:r w:rsidRPr="004A03D3">
        <w:rPr>
          <w:u w:val="single"/>
        </w:rPr>
        <w:t xml:space="preserve"> long-term </w:t>
      </w:r>
      <w:r w:rsidRPr="004A03D3">
        <w:rPr>
          <w:highlight w:val="green"/>
          <w:u w:val="single"/>
        </w:rPr>
        <w:t>sustainability of the space domain for all nations</w:t>
      </w:r>
      <w:r w:rsidRPr="004A03D3">
        <w:rPr>
          <w:u w:val="single"/>
        </w:rPr>
        <w:t>.</w:t>
      </w:r>
      <w:r w:rsidRPr="004A03D3">
        <w:t xml:space="preserve"> </w:t>
      </w:r>
      <w:r w:rsidRPr="004A03D3">
        <w:rPr>
          <w:sz w:val="18"/>
          <w:szCs w:val="18"/>
        </w:rPr>
        <w:t>This debris will continue to pose a direct threat to activities in outer space for years to come and puts at risk satellites all nations rely on for national security, economic prosperity and scientific discovery.” He said the United States would work with its allies “as we seek to respond to this irresponsible act.”</w:t>
      </w:r>
    </w:p>
    <w:p w14:paraId="049E85F2" w14:textId="77777777" w:rsidR="00251CB4" w:rsidRPr="004A03D3" w:rsidRDefault="00251CB4" w:rsidP="00251CB4">
      <w:pPr>
        <w:rPr>
          <w:sz w:val="18"/>
          <w:szCs w:val="18"/>
        </w:rPr>
      </w:pPr>
      <w:r w:rsidRPr="004A03D3">
        <w:rPr>
          <w:sz w:val="18"/>
          <w:szCs w:val="18"/>
        </w:rPr>
        <w:t>Even a fleck of paint can do major damage when orbiting at 17,500 mph (28,000 kph). Something big, upon impact, could be catastrophic to the space station.</w:t>
      </w:r>
    </w:p>
    <w:p w14:paraId="508553A1" w14:textId="77777777" w:rsidR="00251CB4" w:rsidRPr="004A03D3" w:rsidRDefault="00251CB4" w:rsidP="00251CB4">
      <w:pPr>
        <w:rPr>
          <w:sz w:val="18"/>
          <w:szCs w:val="18"/>
        </w:rPr>
      </w:pPr>
      <w:r w:rsidRPr="004A03D3">
        <w:rPr>
          <w:u w:val="single"/>
        </w:rPr>
        <w:t xml:space="preserve">Russia’s Defense Ministry on Tuesday confirmed carrying out a test and destroying a defunct satellite that has been in orbit since </w:t>
      </w:r>
      <w:proofErr w:type="gramStart"/>
      <w:r w:rsidRPr="004A03D3">
        <w:rPr>
          <w:u w:val="single"/>
        </w:rPr>
        <w:t>1982,</w:t>
      </w:r>
      <w:r w:rsidRPr="004A03D3">
        <w:t xml:space="preserve"> but</w:t>
      </w:r>
      <w:proofErr w:type="gramEnd"/>
      <w:r w:rsidRPr="004A03D3">
        <w:t xml:space="preserve"> insisted that “the U.S. knows for certain that the resulting fragments, in terms of test time and orbital parameters, did not and will not pose a threat to orbital stations, spacecraft and space activities.” </w:t>
      </w:r>
      <w:r w:rsidRPr="004A03D3">
        <w:rPr>
          <w:sz w:val="18"/>
          <w:szCs w:val="18"/>
        </w:rPr>
        <w:t>It called remarks by U.S. officials “hypocritical.”</w:t>
      </w:r>
    </w:p>
    <w:p w14:paraId="25E6229A" w14:textId="77777777" w:rsidR="00251CB4" w:rsidRPr="004A03D3" w:rsidRDefault="00251CB4" w:rsidP="00251CB4">
      <w:pPr>
        <w:rPr>
          <w:sz w:val="18"/>
          <w:szCs w:val="18"/>
        </w:rPr>
      </w:pPr>
      <w:r w:rsidRPr="004A03D3">
        <w:rPr>
          <w:sz w:val="18"/>
          <w:szCs w:val="18"/>
        </w:rPr>
        <w:t>Defense Minister Sergei Shoigu said the strike was carried out “with surgical precision” and posed no threat to the space station. Foreign Minister Sergey Lavrov also charged that it is “hypocrisy” to say that Russia creates risks for peaceful activities in space.</w:t>
      </w:r>
    </w:p>
    <w:p w14:paraId="08CA42FE" w14:textId="77777777" w:rsidR="00251CB4" w:rsidRPr="004A03D3" w:rsidRDefault="00251CB4" w:rsidP="00251CB4">
      <w:pPr>
        <w:rPr>
          <w:sz w:val="18"/>
          <w:szCs w:val="18"/>
        </w:rPr>
      </w:pPr>
      <w:r w:rsidRPr="004A03D3">
        <w:rPr>
          <w:sz w:val="18"/>
          <w:szCs w:val="18"/>
        </w:rPr>
        <w:t xml:space="preserve">The Russian space agency </w:t>
      </w:r>
      <w:proofErr w:type="spellStart"/>
      <w:r w:rsidRPr="004A03D3">
        <w:rPr>
          <w:sz w:val="18"/>
          <w:szCs w:val="18"/>
        </w:rPr>
        <w:t>Roscosmos</w:t>
      </w:r>
      <w:proofErr w:type="spellEnd"/>
      <w:r w:rsidRPr="004A03D3">
        <w:rPr>
          <w:sz w:val="18"/>
          <w:szCs w:val="18"/>
        </w:rPr>
        <w:t xml:space="preserve"> wouldn’t confirm or deny that the strike took place, saying only that the “unconditional safety of the crew has been and remains our main priority.”</w:t>
      </w:r>
    </w:p>
    <w:p w14:paraId="5278C3F8" w14:textId="77777777" w:rsidR="00251CB4" w:rsidRPr="004A03D3" w:rsidRDefault="00251CB4" w:rsidP="00251CB4">
      <w:pPr>
        <w:rPr>
          <w:sz w:val="18"/>
          <w:szCs w:val="18"/>
        </w:rPr>
      </w:pPr>
      <w:r w:rsidRPr="004A03D3">
        <w:rPr>
          <w:sz w:val="18"/>
          <w:szCs w:val="18"/>
        </w:rPr>
        <w:t>Once the situation became clear early Monday morning, those on board the International Space Station — four Americans, one German and two Russians — were ordered to immediately seek shelter in their docked capsules. They spent two hours in the two capsules, finally emerging only to have to close and reopen hatches to the station’s individual labs on every orbit, or 1 1/2 hours, as they passed near or through the space debris.</w:t>
      </w:r>
    </w:p>
    <w:p w14:paraId="7E02D5AF" w14:textId="77777777" w:rsidR="00251CB4" w:rsidRPr="004A03D3" w:rsidRDefault="00251CB4" w:rsidP="00251CB4">
      <w:pPr>
        <w:rPr>
          <w:u w:val="single"/>
        </w:rPr>
      </w:pPr>
      <w:r w:rsidRPr="004A03D3">
        <w:rPr>
          <w:highlight w:val="green"/>
          <w:u w:val="single"/>
        </w:rPr>
        <w:t>NATO Secretary-General</w:t>
      </w:r>
      <w:r w:rsidRPr="004A03D3">
        <w:rPr>
          <w:u w:val="single"/>
        </w:rPr>
        <w:t xml:space="preserve"> Jens </w:t>
      </w:r>
      <w:r w:rsidRPr="004A03D3">
        <w:rPr>
          <w:highlight w:val="green"/>
          <w:u w:val="single"/>
        </w:rPr>
        <w:t>Stoltenberg agreed that Russia’s actions endangered the space station</w:t>
      </w:r>
      <w:r w:rsidRPr="004A03D3">
        <w:rPr>
          <w:u w:val="single"/>
        </w:rPr>
        <w:t>.</w:t>
      </w:r>
    </w:p>
    <w:p w14:paraId="4DCC9D8C" w14:textId="77777777" w:rsidR="00251CB4" w:rsidRPr="004A03D3" w:rsidRDefault="00251CB4" w:rsidP="00251CB4">
      <w:r w:rsidRPr="004A03D3">
        <w:rPr>
          <w:u w:val="single"/>
        </w:rPr>
        <w:t xml:space="preserve">“This was a </w:t>
      </w:r>
      <w:r w:rsidRPr="004A03D3">
        <w:rPr>
          <w:highlight w:val="green"/>
          <w:u w:val="single"/>
        </w:rPr>
        <w:t>reckless act by Russia to</w:t>
      </w:r>
      <w:r w:rsidRPr="004A03D3">
        <w:rPr>
          <w:u w:val="single"/>
        </w:rPr>
        <w:t xml:space="preserve"> actually </w:t>
      </w:r>
      <w:r w:rsidRPr="004A03D3">
        <w:rPr>
          <w:highlight w:val="green"/>
          <w:u w:val="single"/>
        </w:rPr>
        <w:t>shoot down and destroy a satellite as part of a tes</w:t>
      </w:r>
      <w:r w:rsidRPr="004A03D3">
        <w:rPr>
          <w:u w:val="single"/>
        </w:rPr>
        <w:t xml:space="preserve">t of an anti-satellite weapons system,” </w:t>
      </w:r>
      <w:r w:rsidRPr="004A03D3">
        <w:t>which created a lot of space debris, Stoltenberg told reporters in Brussels.</w:t>
      </w:r>
    </w:p>
    <w:p w14:paraId="3DC4F12E" w14:textId="77777777" w:rsidR="00251CB4" w:rsidRDefault="00251CB4" w:rsidP="00251CB4">
      <w:pPr>
        <w:rPr>
          <w:u w:val="single"/>
        </w:rPr>
      </w:pPr>
      <w:r w:rsidRPr="004A03D3">
        <w:rPr>
          <w:highlight w:val="green"/>
          <w:u w:val="single"/>
        </w:rPr>
        <w:t>He said</w:t>
      </w:r>
      <w:r w:rsidRPr="004A03D3">
        <w:t xml:space="preserve"> it was of additional concern “because </w:t>
      </w:r>
      <w:r w:rsidRPr="004A03D3">
        <w:rPr>
          <w:highlight w:val="green"/>
          <w:u w:val="single"/>
        </w:rPr>
        <w:t>it demonstrates that Russia is</w:t>
      </w:r>
      <w:r w:rsidRPr="004A03D3">
        <w:rPr>
          <w:u w:val="single"/>
        </w:rPr>
        <w:t xml:space="preserve"> now </w:t>
      </w:r>
      <w:r w:rsidRPr="004A03D3">
        <w:rPr>
          <w:highlight w:val="green"/>
          <w:u w:val="single"/>
        </w:rPr>
        <w:t>developing new weapons systems that can shoot down the satellites,</w:t>
      </w:r>
      <w:r w:rsidRPr="004A03D3">
        <w:rPr>
          <w:u w:val="single"/>
        </w:rPr>
        <w:t xml:space="preserve"> can </w:t>
      </w:r>
      <w:r w:rsidRPr="004A03D3">
        <w:rPr>
          <w:highlight w:val="green"/>
          <w:u w:val="single"/>
        </w:rPr>
        <w:t>destroy</w:t>
      </w:r>
      <w:r w:rsidRPr="004A03D3">
        <w:rPr>
          <w:u w:val="single"/>
        </w:rPr>
        <w:t xml:space="preserve"> important </w:t>
      </w:r>
      <w:r w:rsidRPr="004A03D3">
        <w:rPr>
          <w:highlight w:val="green"/>
          <w:u w:val="single"/>
        </w:rPr>
        <w:t>space capabilities for</w:t>
      </w:r>
      <w:r w:rsidRPr="004A03D3">
        <w:rPr>
          <w:u w:val="single"/>
        </w:rPr>
        <w:t xml:space="preserve"> basic </w:t>
      </w:r>
      <w:r w:rsidRPr="004A03D3">
        <w:rPr>
          <w:highlight w:val="green"/>
          <w:u w:val="single"/>
        </w:rPr>
        <w:t>infrastructure</w:t>
      </w:r>
      <w:r w:rsidRPr="004A03D3">
        <w:rPr>
          <w:u w:val="single"/>
        </w:rPr>
        <w:t xml:space="preserve"> on Earth, like communications, like navigation, or like early warning of missile launches.”</w:t>
      </w:r>
    </w:p>
    <w:p w14:paraId="47654C13" w14:textId="77777777" w:rsidR="00251CB4" w:rsidRDefault="00251CB4" w:rsidP="00251CB4">
      <w:pPr>
        <w:pStyle w:val="Heading4"/>
        <w:rPr>
          <w:rFonts w:cs="Calibri"/>
        </w:rPr>
      </w:pPr>
      <w:r>
        <w:rPr>
          <w:rFonts w:cs="Calibri"/>
        </w:rPr>
        <w:t xml:space="preserve">Consultation over </w:t>
      </w:r>
      <w:r w:rsidRPr="00955F09">
        <w:rPr>
          <w:rFonts w:cs="Calibri"/>
          <w:u w:val="single"/>
        </w:rPr>
        <w:t>space</w:t>
      </w:r>
      <w:r>
        <w:rPr>
          <w:rFonts w:cs="Calibri"/>
        </w:rPr>
        <w:t xml:space="preserve"> strengthens NATO </w:t>
      </w:r>
      <w:r w:rsidRPr="00955F09">
        <w:rPr>
          <w:rFonts w:cs="Calibri"/>
          <w:u w:val="single"/>
        </w:rPr>
        <w:t>legitimacy</w:t>
      </w:r>
      <w:r>
        <w:rPr>
          <w:rFonts w:cs="Calibri"/>
        </w:rPr>
        <w:t xml:space="preserve"> and </w:t>
      </w:r>
      <w:r w:rsidRPr="00955F09">
        <w:rPr>
          <w:rFonts w:cs="Calibri"/>
          <w:u w:val="single"/>
        </w:rPr>
        <w:t>operations</w:t>
      </w:r>
      <w:r>
        <w:rPr>
          <w:rFonts w:cs="Calibri"/>
        </w:rPr>
        <w:t xml:space="preserve"> – communication, positioning, missile warning and counter space ops</w:t>
      </w:r>
    </w:p>
    <w:p w14:paraId="142450FE" w14:textId="77777777" w:rsidR="00251CB4" w:rsidRPr="00BF3A5E" w:rsidRDefault="00251CB4" w:rsidP="00251CB4">
      <w:r w:rsidRPr="004100A1">
        <w:rPr>
          <w:rStyle w:val="Style13ptBold"/>
        </w:rPr>
        <w:t xml:space="preserve">Louisa </w:t>
      </w:r>
      <w:proofErr w:type="spellStart"/>
      <w:r w:rsidRPr="004100A1">
        <w:rPr>
          <w:rStyle w:val="Style13ptBold"/>
        </w:rPr>
        <w:t>Remuss</w:t>
      </w:r>
      <w:proofErr w:type="spellEnd"/>
      <w:r w:rsidRPr="004100A1">
        <w:rPr>
          <w:rStyle w:val="Style13ptBold"/>
        </w:rPr>
        <w:t xml:space="preserve"> 10</w:t>
      </w:r>
      <w:r>
        <w:rPr>
          <w:shd w:val="clear" w:color="auto" w:fill="FFFFFF"/>
        </w:rPr>
        <w:t xml:space="preserve"> Nina-Louisa </w:t>
      </w:r>
      <w:proofErr w:type="spellStart"/>
      <w:r>
        <w:rPr>
          <w:shd w:val="clear" w:color="auto" w:fill="FFFFFF"/>
        </w:rPr>
        <w:t>Remuss</w:t>
      </w:r>
      <w:proofErr w:type="spellEnd"/>
      <w:r>
        <w:rPr>
          <w:shd w:val="clear" w:color="auto" w:fill="FFFFFF"/>
        </w:rPr>
        <w:t xml:space="preserve"> holds a M. </w:t>
      </w:r>
      <w:proofErr w:type="spellStart"/>
      <w:r>
        <w:rPr>
          <w:shd w:val="clear" w:color="auto" w:fill="FFFFFF"/>
        </w:rPr>
        <w:t>Litt</w:t>
      </w:r>
      <w:proofErr w:type="spellEnd"/>
      <w:r>
        <w:rPr>
          <w:shd w:val="clear" w:color="auto" w:fill="FFFFFF"/>
        </w:rPr>
        <w:t xml:space="preserve">, in International Security Studies from the University of St. Andrews and a B.A. in European Studies from the University of Maastricht. </w:t>
      </w:r>
      <w:proofErr w:type="gramStart"/>
      <w:r>
        <w:rPr>
          <w:shd w:val="clear" w:color="auto" w:fill="FFFFFF"/>
        </w:rPr>
        <w:t>October,</w:t>
      </w:r>
      <w:proofErr w:type="gramEnd"/>
      <w:r>
        <w:rPr>
          <w:shd w:val="clear" w:color="auto" w:fill="FFFFFF"/>
        </w:rPr>
        <w:t xml:space="preserve"> 2010. “</w:t>
      </w:r>
      <w:r>
        <w:t xml:space="preserve">NATO and Space: Why is Space Relevant for NATO?” </w:t>
      </w:r>
      <w:hyperlink r:id="rId6" w:history="1">
        <w:r>
          <w:rPr>
            <w:rStyle w:val="Hyperlink"/>
          </w:rPr>
          <w:t>NATO and Space: Why is Space Relevant for NATO? (ethz.ch)</w:t>
        </w:r>
      </w:hyperlink>
      <w:r>
        <w:rPr>
          <w:shd w:val="clear" w:color="auto" w:fill="FFFFFF"/>
        </w:rPr>
        <w:t> </w:t>
      </w:r>
      <w:r>
        <w:t>Page 2-3 Accessed 12-9 // gord0</w:t>
      </w:r>
    </w:p>
    <w:p w14:paraId="5043DCD1" w14:textId="77777777" w:rsidR="00251CB4" w:rsidRPr="00F2411D" w:rsidRDefault="00251CB4" w:rsidP="00251CB4">
      <w:r w:rsidRPr="00BF3A5E">
        <w:rPr>
          <w:u w:val="single"/>
        </w:rPr>
        <w:t>The increasing reliance on space applications and the emerging global challenges and threats, place new demands on space capabilities</w:t>
      </w:r>
      <w:r>
        <w:t>.</w:t>
      </w:r>
      <w:r w:rsidRPr="00AC26F8">
        <w:rPr>
          <w:sz w:val="18"/>
          <w:szCs w:val="18"/>
        </w:rPr>
        <w:t>5 Given today’s multi-polar world, security providers face a very different security and threat environment than during the Cold War. At the same time, during the Cold War, the U.S. and the Soviet Union had agreed not to attack each other’s space assets, which provided for a certain degree of transparency given that both were the sole actors in space.</w:t>
      </w:r>
      <w:r>
        <w:t xml:space="preserve"> </w:t>
      </w:r>
      <w:r w:rsidRPr="00AC26F8">
        <w:rPr>
          <w:highlight w:val="green"/>
          <w:u w:val="single"/>
        </w:rPr>
        <w:t>Characterizing conflicts as</w:t>
      </w:r>
      <w:r w:rsidRPr="00BF3A5E">
        <w:rPr>
          <w:u w:val="single"/>
        </w:rPr>
        <w:t xml:space="preserve"> fundamentally </w:t>
      </w:r>
      <w:r w:rsidRPr="00AC26F8">
        <w:rPr>
          <w:highlight w:val="green"/>
          <w:u w:val="single"/>
        </w:rPr>
        <w:t>unpredictable</w:t>
      </w:r>
      <w:r w:rsidRPr="00BF3A5E">
        <w:rPr>
          <w:u w:val="single"/>
        </w:rPr>
        <w:t xml:space="preserve">, </w:t>
      </w:r>
      <w:r w:rsidRPr="00AC26F8">
        <w:rPr>
          <w:highlight w:val="green"/>
          <w:u w:val="single"/>
        </w:rPr>
        <w:t>NATO’s Allied Joint Doctrine stresses the</w:t>
      </w:r>
      <w:r w:rsidRPr="00BF3A5E">
        <w:rPr>
          <w:u w:val="single"/>
        </w:rPr>
        <w:t xml:space="preserve"> added </w:t>
      </w:r>
      <w:r w:rsidRPr="00AC26F8">
        <w:rPr>
          <w:highlight w:val="green"/>
          <w:u w:val="single"/>
        </w:rPr>
        <w:t>value of using tech</w:t>
      </w:r>
      <w:r w:rsidRPr="00AC26F8">
        <w:rPr>
          <w:u w:val="single"/>
        </w:rPr>
        <w:t>nology.</w:t>
      </w:r>
      <w:r w:rsidRPr="00BF3A5E">
        <w:rPr>
          <w:u w:val="single"/>
        </w:rPr>
        <w:t xml:space="preserve"> Accordingly, </w:t>
      </w:r>
      <w:r w:rsidRPr="00AC26F8">
        <w:rPr>
          <w:highlight w:val="green"/>
          <w:u w:val="single"/>
        </w:rPr>
        <w:t>NATO’s operations are already dependent on space applications as NATO</w:t>
      </w:r>
      <w:r w:rsidRPr="00BF3A5E">
        <w:rPr>
          <w:u w:val="single"/>
        </w:rPr>
        <w:t xml:space="preserve"> comes to </w:t>
      </w:r>
      <w:r w:rsidRPr="00AC26F8">
        <w:rPr>
          <w:highlight w:val="green"/>
          <w:u w:val="single"/>
        </w:rPr>
        <w:t>rely on it for global situational awareness</w:t>
      </w:r>
      <w:r w:rsidRPr="00BF3A5E">
        <w:rPr>
          <w:u w:val="single"/>
        </w:rPr>
        <w:t xml:space="preserve">, decision superiority </w:t>
      </w:r>
      <w:r w:rsidRPr="00AC26F8">
        <w:rPr>
          <w:highlight w:val="green"/>
          <w:u w:val="single"/>
        </w:rPr>
        <w:t>and</w:t>
      </w:r>
      <w:r w:rsidRPr="00BF3A5E">
        <w:rPr>
          <w:u w:val="single"/>
        </w:rPr>
        <w:t xml:space="preserve"> precision </w:t>
      </w:r>
      <w:r w:rsidRPr="00AC26F8">
        <w:rPr>
          <w:highlight w:val="green"/>
          <w:u w:val="single"/>
        </w:rPr>
        <w:t>engagement</w:t>
      </w:r>
      <w:r>
        <w:t>.</w:t>
      </w:r>
      <w:r w:rsidRPr="004370CB">
        <w:t xml:space="preserve"> </w:t>
      </w:r>
      <w:proofErr w:type="gramStart"/>
      <w:r w:rsidRPr="00AC26F8">
        <w:rPr>
          <w:highlight w:val="green"/>
          <w:u w:val="single"/>
        </w:rPr>
        <w:t>In spite of</w:t>
      </w:r>
      <w:proofErr w:type="gramEnd"/>
      <w:r w:rsidRPr="00AC26F8">
        <w:rPr>
          <w:highlight w:val="green"/>
          <w:u w:val="single"/>
        </w:rPr>
        <w:t xml:space="preserve"> NATO’s dependence on space op</w:t>
      </w:r>
      <w:r w:rsidRPr="00AC26F8">
        <w:rPr>
          <w:u w:val="single"/>
        </w:rPr>
        <w:t>eration</w:t>
      </w:r>
      <w:r w:rsidRPr="00AC26F8">
        <w:rPr>
          <w:highlight w:val="green"/>
          <w:u w:val="single"/>
        </w:rPr>
        <w:t>s</w:t>
      </w:r>
      <w:r w:rsidRPr="00AC26F8">
        <w:rPr>
          <w:u w:val="single"/>
        </w:rPr>
        <w:t xml:space="preserve">, </w:t>
      </w:r>
      <w:r w:rsidRPr="00AC26F8">
        <w:rPr>
          <w:highlight w:val="green"/>
          <w:u w:val="single"/>
        </w:rPr>
        <w:t>the Alliance is</w:t>
      </w:r>
      <w:r w:rsidRPr="00AC26F8">
        <w:rPr>
          <w:u w:val="single"/>
        </w:rPr>
        <w:t xml:space="preserve"> still </w:t>
      </w:r>
      <w:r w:rsidRPr="00AC26F8">
        <w:rPr>
          <w:highlight w:val="green"/>
          <w:u w:val="single"/>
        </w:rPr>
        <w:t>missing a holistic approach to the subject</w:t>
      </w:r>
      <w:r w:rsidRPr="00AC26F8">
        <w:rPr>
          <w:u w:val="single"/>
        </w:rPr>
        <w:t>.</w:t>
      </w:r>
      <w:r>
        <w:t xml:space="preserve"> </w:t>
      </w:r>
      <w:r w:rsidRPr="00AC26F8">
        <w:rPr>
          <w:sz w:val="18"/>
          <w:szCs w:val="18"/>
        </w:rPr>
        <w:t xml:space="preserve">Space applications can be understood as force multipliers or enablers. The following section will rely on the EU’s experiences and will give four examples of areas where this is the case: in external security missions, in damage and impact assessment during post-crisis management, in the fight against piracy and in providing internal security, </w:t>
      </w:r>
      <w:proofErr w:type="gramStart"/>
      <w:r w:rsidRPr="00AC26F8">
        <w:rPr>
          <w:sz w:val="18"/>
          <w:szCs w:val="18"/>
        </w:rPr>
        <w:t>i.e.</w:t>
      </w:r>
      <w:proofErr w:type="gramEnd"/>
      <w:r w:rsidRPr="00AC26F8">
        <w:rPr>
          <w:sz w:val="18"/>
          <w:szCs w:val="18"/>
        </w:rPr>
        <w:t xml:space="preserve"> against nontraditional threats such as terrorism, natural disasters etc. In External Security Missions European Union external security missions, such as the EU Military Crisis Management Operations EUFOR Chad / RCA (from French: Central African Republic) rely on satellites for secure communications between the Operations Headquarters (OHQ) and units deployed on the field, as well as on satellite imagery for mapping in support of their mission, especially considering the local absence of terrestrial communications infrastructure and the large dimensions of the theatre of operations.</w:t>
      </w:r>
      <w:r>
        <w:t xml:space="preserve"> </w:t>
      </w:r>
      <w:r w:rsidRPr="00AC26F8">
        <w:rPr>
          <w:highlight w:val="green"/>
          <w:u w:val="single"/>
        </w:rPr>
        <w:t>NATO</w:t>
      </w:r>
      <w:r w:rsidRPr="00AC26F8">
        <w:rPr>
          <w:u w:val="single"/>
        </w:rPr>
        <w:t xml:space="preserve"> is </w:t>
      </w:r>
      <w:r w:rsidRPr="00AC26F8">
        <w:rPr>
          <w:highlight w:val="green"/>
          <w:u w:val="single"/>
        </w:rPr>
        <w:t>relying on space applications to support</w:t>
      </w:r>
      <w:r w:rsidRPr="00AC26F8">
        <w:rPr>
          <w:u w:val="single"/>
        </w:rPr>
        <w:t xml:space="preserve"> its </w:t>
      </w:r>
      <w:r w:rsidRPr="00AC26F8">
        <w:rPr>
          <w:highlight w:val="green"/>
          <w:u w:val="single"/>
        </w:rPr>
        <w:t>ISAF operations in Afghanistan</w:t>
      </w:r>
      <w:r w:rsidRPr="00AC26F8">
        <w:rPr>
          <w:u w:val="single"/>
        </w:rPr>
        <w:t xml:space="preserve">. These </w:t>
      </w:r>
      <w:r w:rsidRPr="00AC26F8">
        <w:rPr>
          <w:highlight w:val="green"/>
          <w:u w:val="single"/>
        </w:rPr>
        <w:t>range from communications, position</w:t>
      </w:r>
      <w:r w:rsidRPr="00AC26F8">
        <w:rPr>
          <w:u w:val="single"/>
        </w:rPr>
        <w:t xml:space="preserve">, </w:t>
      </w:r>
      <w:r w:rsidRPr="00AC26F8">
        <w:rPr>
          <w:highlight w:val="green"/>
          <w:u w:val="single"/>
        </w:rPr>
        <w:t>nav</w:t>
      </w:r>
      <w:r w:rsidRPr="00AC26F8">
        <w:rPr>
          <w:u w:val="single"/>
        </w:rPr>
        <w:t xml:space="preserve">igation and </w:t>
      </w:r>
      <w:r w:rsidRPr="00AC26F8">
        <w:rPr>
          <w:highlight w:val="green"/>
          <w:u w:val="single"/>
        </w:rPr>
        <w:t>timing</w:t>
      </w:r>
      <w:r w:rsidRPr="00AC26F8">
        <w:rPr>
          <w:u w:val="single"/>
        </w:rPr>
        <w:t xml:space="preserve">, </w:t>
      </w:r>
      <w:r w:rsidRPr="00AC26F8">
        <w:rPr>
          <w:highlight w:val="green"/>
          <w:u w:val="single"/>
        </w:rPr>
        <w:t>enviro</w:t>
      </w:r>
      <w:r w:rsidRPr="00AC26F8">
        <w:rPr>
          <w:u w:val="single"/>
        </w:rPr>
        <w:t xml:space="preserve">nmental </w:t>
      </w:r>
      <w:r w:rsidRPr="00AC26F8">
        <w:rPr>
          <w:highlight w:val="green"/>
          <w:u w:val="single"/>
        </w:rPr>
        <w:t>sensing</w:t>
      </w:r>
      <w:r w:rsidRPr="00AC26F8">
        <w:rPr>
          <w:u w:val="single"/>
        </w:rPr>
        <w:t xml:space="preserve">, </w:t>
      </w:r>
      <w:r w:rsidRPr="00AC26F8">
        <w:rPr>
          <w:highlight w:val="green"/>
          <w:u w:val="single"/>
        </w:rPr>
        <w:t>missile warning</w:t>
      </w:r>
      <w:r w:rsidRPr="00AC26F8">
        <w:rPr>
          <w:u w:val="single"/>
        </w:rPr>
        <w:t xml:space="preserve">, personnel recover and </w:t>
      </w:r>
      <w:r w:rsidRPr="00AC26F8">
        <w:rPr>
          <w:highlight w:val="green"/>
          <w:u w:val="single"/>
        </w:rPr>
        <w:t>infrared remote sensing, to counter space op</w:t>
      </w:r>
      <w:r w:rsidRPr="00AC26F8">
        <w:rPr>
          <w:u w:val="single"/>
        </w:rPr>
        <w:t>eration</w:t>
      </w:r>
      <w:r w:rsidRPr="00AC26F8">
        <w:rPr>
          <w:highlight w:val="green"/>
          <w:u w:val="single"/>
        </w:rPr>
        <w:t>s</w:t>
      </w:r>
      <w:r>
        <w:t xml:space="preserve">. </w:t>
      </w:r>
      <w:r w:rsidRPr="00AC26F8">
        <w:rPr>
          <w:highlight w:val="green"/>
          <w:u w:val="single"/>
        </w:rPr>
        <w:t>Space capabilities</w:t>
      </w:r>
      <w:r w:rsidRPr="00AC26F8">
        <w:rPr>
          <w:u w:val="single"/>
        </w:rPr>
        <w:t xml:space="preserve"> are however </w:t>
      </w:r>
      <w:r w:rsidRPr="00AC26F8">
        <w:rPr>
          <w:highlight w:val="green"/>
          <w:u w:val="single"/>
        </w:rPr>
        <w:t>not</w:t>
      </w:r>
      <w:r w:rsidRPr="00AC26F8">
        <w:rPr>
          <w:u w:val="single"/>
        </w:rPr>
        <w:t xml:space="preserve"> fully </w:t>
      </w:r>
      <w:r w:rsidRPr="00AC26F8">
        <w:rPr>
          <w:highlight w:val="green"/>
          <w:u w:val="single"/>
        </w:rPr>
        <w:t xml:space="preserve">integrated and </w:t>
      </w:r>
      <w:proofErr w:type="spellStart"/>
      <w:r w:rsidRPr="00AC26F8">
        <w:rPr>
          <w:highlight w:val="green"/>
          <w:u w:val="single"/>
        </w:rPr>
        <w:t>utilised</w:t>
      </w:r>
      <w:proofErr w:type="spellEnd"/>
      <w:r w:rsidRPr="00AC26F8">
        <w:rPr>
          <w:highlight w:val="green"/>
          <w:u w:val="single"/>
        </w:rPr>
        <w:t xml:space="preserve"> </w:t>
      </w:r>
      <w:proofErr w:type="gramStart"/>
      <w:r w:rsidRPr="00AC26F8">
        <w:rPr>
          <w:highlight w:val="green"/>
          <w:u w:val="single"/>
        </w:rPr>
        <w:t>as a result of</w:t>
      </w:r>
      <w:proofErr w:type="gramEnd"/>
      <w:r>
        <w:t xml:space="preserve">, first the </w:t>
      </w:r>
      <w:r w:rsidRPr="00AC26F8">
        <w:rPr>
          <w:highlight w:val="green"/>
          <w:u w:val="single"/>
        </w:rPr>
        <w:t>lack of NATO strategy to space applications</w:t>
      </w:r>
      <w:r w:rsidRPr="00AC26F8">
        <w:rPr>
          <w:u w:val="single"/>
        </w:rPr>
        <w:t>,</w:t>
      </w:r>
      <w:r>
        <w:t xml:space="preserve"> second the resulting limited exposure of space capabilities prior to the deployment and third the limited number of personnel among the ISAF staff with space expertise.</w:t>
      </w:r>
    </w:p>
    <w:p w14:paraId="567B0EC6" w14:textId="77777777" w:rsidR="00251CB4" w:rsidRDefault="00251CB4" w:rsidP="00251CB4">
      <w:pPr>
        <w:pStyle w:val="Heading4"/>
      </w:pPr>
      <w:r>
        <w:t>NATO is a force multiplier – solves a slew of existential threats</w:t>
      </w:r>
    </w:p>
    <w:p w14:paraId="49F29B65" w14:textId="77777777" w:rsidR="00251CB4" w:rsidRDefault="00251CB4" w:rsidP="00251CB4">
      <w:r w:rsidRPr="003507A9">
        <w:rPr>
          <w:rStyle w:val="Style13ptBold"/>
        </w:rPr>
        <w:t>Burns 18</w:t>
      </w:r>
      <w:r w:rsidRPr="001F49ED">
        <w:rPr>
          <w:sz w:val="16"/>
        </w:rPr>
        <w:t xml:space="preserve"> </w:t>
      </w:r>
      <w:r w:rsidRPr="003507A9">
        <w:t xml:space="preserve">Nicholas Burns 7-11-2018 “What America Gets Out of NATO” </w:t>
      </w:r>
      <w:hyperlink r:id="rId7" w:history="1">
        <w:r w:rsidRPr="003507A9">
          <w:t>https://www.nytimes.com/2018/07/11/opinion/what-america-gets-out-of-nato.html</w:t>
        </w:r>
      </w:hyperlink>
      <w:r w:rsidRPr="003507A9">
        <w:t xml:space="preserve"> (former under-secretary of state and ambassador to NATO and teaches diplomacy and international relations at Harvard)//Elmer</w:t>
      </w:r>
    </w:p>
    <w:p w14:paraId="7B4046E2" w14:textId="2A5DA90D" w:rsidR="00251CB4" w:rsidRDefault="00251CB4" w:rsidP="00251CB4">
      <w:pPr>
        <w:rPr>
          <w:sz w:val="16"/>
        </w:rPr>
      </w:pPr>
      <w:r w:rsidRPr="00956A22">
        <w:rPr>
          <w:sz w:val="16"/>
        </w:rPr>
        <w:t xml:space="preserve">None of this, of course, is likely to disturb Mr. Trump, who remains steadfast in his belief that whatever benefits the United States gained from the trans-Atlantic alliance in the past, the country no longer profits. </w:t>
      </w:r>
      <w:r w:rsidRPr="00956A22">
        <w:rPr>
          <w:u w:val="single"/>
        </w:rPr>
        <w:t xml:space="preserve">But he’s wrong — there are compelling reasons that </w:t>
      </w:r>
      <w:r w:rsidRPr="00E01C26">
        <w:rPr>
          <w:highlight w:val="green"/>
          <w:u w:val="single"/>
        </w:rPr>
        <w:t xml:space="preserve">NATO </w:t>
      </w:r>
      <w:proofErr w:type="gramStart"/>
      <w:r w:rsidRPr="00956A22">
        <w:rPr>
          <w:u w:val="single"/>
        </w:rPr>
        <w:t xml:space="preserve">in particular </w:t>
      </w:r>
      <w:r w:rsidRPr="00E01C26">
        <w:rPr>
          <w:highlight w:val="green"/>
          <w:u w:val="single"/>
        </w:rPr>
        <w:t>will</w:t>
      </w:r>
      <w:proofErr w:type="gramEnd"/>
      <w:r w:rsidRPr="00E01C26">
        <w:rPr>
          <w:highlight w:val="green"/>
          <w:u w:val="single"/>
        </w:rPr>
        <w:t xml:space="preserve"> be a </w:t>
      </w:r>
      <w:r w:rsidRPr="00956A22">
        <w:rPr>
          <w:u w:val="single"/>
        </w:rPr>
        <w:t xml:space="preserve">distinct </w:t>
      </w:r>
      <w:r w:rsidRPr="00E01C26">
        <w:rPr>
          <w:highlight w:val="green"/>
          <w:u w:val="single"/>
        </w:rPr>
        <w:t xml:space="preserve">advantage for </w:t>
      </w:r>
      <w:r w:rsidRPr="00956A22">
        <w:rPr>
          <w:u w:val="single"/>
        </w:rPr>
        <w:t xml:space="preserve">America’s </w:t>
      </w:r>
      <w:r w:rsidRPr="00E01C26">
        <w:rPr>
          <w:highlight w:val="green"/>
          <w:u w:val="single"/>
        </w:rPr>
        <w:t xml:space="preserve">security </w:t>
      </w:r>
      <w:r w:rsidRPr="00956A22">
        <w:rPr>
          <w:u w:val="single"/>
        </w:rPr>
        <w:t xml:space="preserve">far into the future. First, </w:t>
      </w:r>
      <w:r w:rsidRPr="00E01C26">
        <w:rPr>
          <w:highlight w:val="green"/>
          <w:u w:val="single"/>
        </w:rPr>
        <w:t xml:space="preserve">NATO’s </w:t>
      </w:r>
      <w:r w:rsidRPr="00956A22">
        <w:rPr>
          <w:u w:val="single"/>
        </w:rPr>
        <w:t xml:space="preserve">formidable </w:t>
      </w:r>
      <w:r w:rsidRPr="00E01C26">
        <w:rPr>
          <w:highlight w:val="green"/>
          <w:u w:val="single"/>
        </w:rPr>
        <w:t xml:space="preserve">conventional and nuclear forces are the most effective way to </w:t>
      </w:r>
      <w:r w:rsidRPr="00E01C26">
        <w:rPr>
          <w:b/>
          <w:bCs/>
          <w:highlight w:val="green"/>
          <w:u w:val="single"/>
        </w:rPr>
        <w:t>protect North America and Europe</w:t>
      </w:r>
      <w:r w:rsidRPr="00E01C26">
        <w:rPr>
          <w:highlight w:val="green"/>
          <w:u w:val="single"/>
        </w:rPr>
        <w:t xml:space="preserve"> </w:t>
      </w:r>
      <w:r w:rsidRPr="00956A22">
        <w:rPr>
          <w:u w:val="single"/>
        </w:rPr>
        <w:t xml:space="preserve">— the </w:t>
      </w:r>
      <w:r w:rsidRPr="00E01C26">
        <w:rPr>
          <w:b/>
          <w:bCs/>
          <w:highlight w:val="green"/>
          <w:u w:val="single"/>
        </w:rPr>
        <w:t>heart of the democratic world</w:t>
      </w:r>
      <w:r w:rsidRPr="00E01C26">
        <w:rPr>
          <w:highlight w:val="green"/>
          <w:u w:val="single"/>
        </w:rPr>
        <w:t xml:space="preserve"> </w:t>
      </w:r>
      <w:r w:rsidRPr="00956A22">
        <w:rPr>
          <w:u w:val="single"/>
        </w:rPr>
        <w:t xml:space="preserve">— from attack. </w:t>
      </w:r>
      <w:r w:rsidRPr="00956A22">
        <w:rPr>
          <w:sz w:val="16"/>
        </w:rPr>
        <w:t xml:space="preserve">Threats to our collective security have not vanished in the 21st century. Mr. </w:t>
      </w:r>
      <w:r w:rsidRPr="00E01C26">
        <w:rPr>
          <w:highlight w:val="green"/>
          <w:u w:val="single"/>
        </w:rPr>
        <w:t>Putin</w:t>
      </w:r>
      <w:r w:rsidRPr="00E01C26">
        <w:rPr>
          <w:sz w:val="16"/>
          <w:highlight w:val="green"/>
        </w:rPr>
        <w:t xml:space="preserve"> </w:t>
      </w:r>
      <w:r w:rsidRPr="00E01C26">
        <w:rPr>
          <w:highlight w:val="green"/>
          <w:u w:val="single"/>
        </w:rPr>
        <w:t>remains a determined adversary</w:t>
      </w:r>
      <w:r w:rsidRPr="00E01C26">
        <w:rPr>
          <w:sz w:val="16"/>
          <w:highlight w:val="green"/>
        </w:rPr>
        <w:t xml:space="preserve"> </w:t>
      </w:r>
      <w:r w:rsidRPr="00956A22">
        <w:rPr>
          <w:sz w:val="16"/>
        </w:rPr>
        <w:t xml:space="preserve">preying on Eastern Europe and American elections. </w:t>
      </w:r>
      <w:r w:rsidRPr="00E01C26">
        <w:rPr>
          <w:b/>
          <w:bCs/>
          <w:highlight w:val="green"/>
          <w:u w:val="single"/>
          <w:bdr w:val="single" w:sz="4" w:space="0" w:color="auto"/>
        </w:rPr>
        <w:t>NATO is a force multiplier</w:t>
      </w:r>
      <w:r w:rsidRPr="00956A22">
        <w:rPr>
          <w:sz w:val="16"/>
        </w:rPr>
        <w:t xml:space="preserve">: The United States has allies who will stand by us, while Russia has none. And while it’s true that most of America’s NATO allies need to increase their defense spending under the treaty, they’re not freeloaders: </w:t>
      </w:r>
      <w:r w:rsidRPr="00956A22">
        <w:rPr>
          <w:u w:val="single"/>
        </w:rPr>
        <w:t xml:space="preserve">The United States has </w:t>
      </w:r>
      <w:r w:rsidRPr="00E01C26">
        <w:rPr>
          <w:b/>
          <w:bCs/>
          <w:highlight w:val="green"/>
          <w:u w:val="single"/>
        </w:rPr>
        <w:t xml:space="preserve">relied on NATO </w:t>
      </w:r>
      <w:r w:rsidRPr="00956A22">
        <w:rPr>
          <w:b/>
          <w:bCs/>
          <w:u w:val="single"/>
        </w:rPr>
        <w:t xml:space="preserve">allies </w:t>
      </w:r>
      <w:r w:rsidRPr="00E01C26">
        <w:rPr>
          <w:b/>
          <w:bCs/>
          <w:highlight w:val="green"/>
          <w:u w:val="single"/>
        </w:rPr>
        <w:t xml:space="preserve">to strike </w:t>
      </w:r>
      <w:r w:rsidRPr="00956A22">
        <w:rPr>
          <w:b/>
          <w:bCs/>
          <w:u w:val="single"/>
        </w:rPr>
        <w:t xml:space="preserve">back </w:t>
      </w:r>
      <w:r w:rsidRPr="00E01C26">
        <w:rPr>
          <w:b/>
          <w:bCs/>
          <w:highlight w:val="green"/>
          <w:u w:val="single"/>
        </w:rPr>
        <w:t xml:space="preserve">against Al Qaeda </w:t>
      </w:r>
      <w:r w:rsidRPr="00956A22">
        <w:rPr>
          <w:b/>
          <w:bCs/>
          <w:u w:val="single"/>
        </w:rPr>
        <w:t xml:space="preserve">in Afghanistan </w:t>
      </w:r>
      <w:r w:rsidRPr="00E01C26">
        <w:rPr>
          <w:b/>
          <w:bCs/>
          <w:highlight w:val="green"/>
          <w:u w:val="single"/>
        </w:rPr>
        <w:t xml:space="preserve">and </w:t>
      </w:r>
      <w:r w:rsidRPr="00956A22">
        <w:rPr>
          <w:b/>
          <w:bCs/>
          <w:u w:val="single"/>
        </w:rPr>
        <w:t xml:space="preserve">the </w:t>
      </w:r>
      <w:r w:rsidRPr="00E01C26">
        <w:rPr>
          <w:b/>
          <w:bCs/>
          <w:highlight w:val="green"/>
          <w:u w:val="single"/>
        </w:rPr>
        <w:t xml:space="preserve">Islamic State </w:t>
      </w:r>
      <w:r w:rsidRPr="00956A22">
        <w:rPr>
          <w:b/>
          <w:bCs/>
          <w:u w:val="single"/>
        </w:rPr>
        <w:t>in the Middle East</w:t>
      </w:r>
      <w:r w:rsidRPr="00956A22">
        <w:rPr>
          <w:u w:val="single"/>
        </w:rPr>
        <w:t>.</w:t>
      </w:r>
      <w:r w:rsidRPr="00956A22">
        <w:rPr>
          <w:sz w:val="16"/>
        </w:rPr>
        <w:t xml:space="preserve"> European troops have replaced American soldiers in peacekeeping missions in Bosnia and contribute the large majority in Kosovo. Our NATO allies are also getting better about contributing their fair share. They have increased their defense spending by a total of more than $87 billion since Mr. Putin annexed Crimea in 2014. Fourteen more allies will reach NATO’s military spending target — 2 percent of gross domestic product — by 2024. </w:t>
      </w:r>
      <w:r w:rsidRPr="00956A22">
        <w:rPr>
          <w:u w:val="single"/>
        </w:rPr>
        <w:t xml:space="preserve">Mr. Trump would be smart to claim credit for this at this week’s summit. A second reason for maintaining the trans-Atlantic alliance is </w:t>
      </w:r>
      <w:r w:rsidRPr="00E01C26">
        <w:rPr>
          <w:highlight w:val="green"/>
          <w:u w:val="single"/>
        </w:rPr>
        <w:t>America’s economic future</w:t>
      </w:r>
      <w:r w:rsidRPr="00956A22">
        <w:rPr>
          <w:u w:val="single"/>
        </w:rPr>
        <w:t>. The European Union is our country’s largest trade partner, and its largest investor</w:t>
      </w:r>
      <w:r w:rsidRPr="00956A22">
        <w:rPr>
          <w:sz w:val="16"/>
        </w:rPr>
        <w:t xml:space="preserve">. The United States and the European Union are the world’s two largest </w:t>
      </w:r>
      <w:proofErr w:type="gramStart"/>
      <w:r w:rsidRPr="00956A22">
        <w:rPr>
          <w:sz w:val="16"/>
        </w:rPr>
        <w:t>economies, and</w:t>
      </w:r>
      <w:proofErr w:type="gramEnd"/>
      <w:r w:rsidRPr="00956A22">
        <w:rPr>
          <w:sz w:val="16"/>
        </w:rPr>
        <w:t xml:space="preserve"> can steer global trade to their advantage if they stick together. More than four million Americans work for European companies in the United States. Forty-five of the 50 states export more to Europe than to China. Mr. Trump is right that the two sides are also economic competitors, and trade disputes are inevitable. His predecessors kept this tension in balance </w:t>
      </w:r>
      <w:proofErr w:type="spellStart"/>
      <w:r w:rsidRPr="00956A22">
        <w:rPr>
          <w:sz w:val="16"/>
        </w:rPr>
        <w:t>lest</w:t>
      </w:r>
      <w:proofErr w:type="spellEnd"/>
      <w:r w:rsidRPr="00956A22">
        <w:rPr>
          <w:sz w:val="16"/>
        </w:rPr>
        <w:t xml:space="preserve"> there be damaging consequences for American businesses, </w:t>
      </w:r>
      <w:proofErr w:type="gramStart"/>
      <w:r w:rsidRPr="00956A22">
        <w:rPr>
          <w:sz w:val="16"/>
        </w:rPr>
        <w:t>workers</w:t>
      </w:r>
      <w:proofErr w:type="gramEnd"/>
      <w:r w:rsidRPr="00956A22">
        <w:rPr>
          <w:sz w:val="16"/>
        </w:rPr>
        <w:t xml:space="preserve"> and farmers — a good reminder for Mr. Trump, whose ill-conceived trade war with Canada and Europe risks harming the American economy. </w:t>
      </w:r>
      <w:r w:rsidRPr="00956A22">
        <w:rPr>
          <w:u w:val="single"/>
        </w:rPr>
        <w:t xml:space="preserve">Third, future American leaders will find </w:t>
      </w:r>
      <w:r w:rsidRPr="00E01C26">
        <w:rPr>
          <w:highlight w:val="green"/>
          <w:u w:val="single"/>
        </w:rPr>
        <w:t>Europe is</w:t>
      </w:r>
      <w:r w:rsidRPr="00956A22">
        <w:rPr>
          <w:u w:val="single"/>
        </w:rPr>
        <w:t xml:space="preserve"> our </w:t>
      </w:r>
      <w:r w:rsidRPr="00E01C26">
        <w:rPr>
          <w:highlight w:val="green"/>
          <w:u w:val="single"/>
        </w:rPr>
        <w:t xml:space="preserve">most capable </w:t>
      </w:r>
      <w:r w:rsidRPr="00956A22">
        <w:rPr>
          <w:u w:val="single"/>
        </w:rPr>
        <w:t xml:space="preserve">and willing </w:t>
      </w:r>
      <w:r w:rsidRPr="00E01C26">
        <w:rPr>
          <w:highlight w:val="green"/>
          <w:u w:val="single"/>
        </w:rPr>
        <w:t xml:space="preserve">partner in tackling </w:t>
      </w:r>
      <w:r w:rsidRPr="00956A22">
        <w:rPr>
          <w:u w:val="single"/>
        </w:rPr>
        <w:t xml:space="preserve">the </w:t>
      </w:r>
      <w:r w:rsidRPr="00E01C26">
        <w:rPr>
          <w:highlight w:val="green"/>
          <w:u w:val="single"/>
        </w:rPr>
        <w:t xml:space="preserve">biggest threats </w:t>
      </w:r>
      <w:r w:rsidRPr="00956A22">
        <w:rPr>
          <w:u w:val="single"/>
        </w:rPr>
        <w:t xml:space="preserve">to global security: </w:t>
      </w:r>
      <w:r w:rsidRPr="00E01C26">
        <w:rPr>
          <w:b/>
          <w:bCs/>
          <w:highlight w:val="green"/>
          <w:u w:val="single"/>
        </w:rPr>
        <w:t>climate change</w:t>
      </w:r>
      <w:r w:rsidRPr="00956A22">
        <w:rPr>
          <w:b/>
          <w:bCs/>
          <w:u w:val="single"/>
        </w:rPr>
        <w:t xml:space="preserve">; drug and cybercrime </w:t>
      </w:r>
      <w:r w:rsidRPr="00E01C26">
        <w:rPr>
          <w:b/>
          <w:bCs/>
          <w:highlight w:val="green"/>
          <w:u w:val="single"/>
        </w:rPr>
        <w:t>cartels</w:t>
      </w:r>
      <w:r w:rsidRPr="00956A22">
        <w:rPr>
          <w:b/>
          <w:bCs/>
          <w:u w:val="single"/>
        </w:rPr>
        <w:t xml:space="preserve">; </w:t>
      </w:r>
      <w:r w:rsidRPr="00E01C26">
        <w:rPr>
          <w:b/>
          <w:bCs/>
          <w:highlight w:val="green"/>
          <w:u w:val="single"/>
        </w:rPr>
        <w:t>terrorism</w:t>
      </w:r>
      <w:r w:rsidRPr="00956A22">
        <w:rPr>
          <w:b/>
          <w:bCs/>
          <w:u w:val="single"/>
        </w:rPr>
        <w:t xml:space="preserve">; </w:t>
      </w:r>
      <w:r w:rsidRPr="00E01C26">
        <w:rPr>
          <w:b/>
          <w:bCs/>
          <w:highlight w:val="green"/>
          <w:u w:val="single"/>
        </w:rPr>
        <w:t xml:space="preserve">pandemics </w:t>
      </w:r>
      <w:r w:rsidRPr="00956A22">
        <w:rPr>
          <w:b/>
          <w:bCs/>
          <w:u w:val="single"/>
        </w:rPr>
        <w:t xml:space="preserve">and </w:t>
      </w:r>
      <w:r w:rsidRPr="00E01C26">
        <w:rPr>
          <w:b/>
          <w:bCs/>
          <w:highlight w:val="green"/>
          <w:u w:val="single"/>
        </w:rPr>
        <w:t xml:space="preserve">mass migration </w:t>
      </w:r>
      <w:r w:rsidRPr="00956A22">
        <w:rPr>
          <w:b/>
          <w:bCs/>
          <w:u w:val="single"/>
        </w:rPr>
        <w:t>from Africa and the Middle East</w:t>
      </w:r>
      <w:r w:rsidRPr="00956A22">
        <w:rPr>
          <w:u w:val="single"/>
        </w:rPr>
        <w:t xml:space="preserve">. And America’s </w:t>
      </w:r>
      <w:r w:rsidRPr="00E01C26">
        <w:rPr>
          <w:b/>
          <w:bCs/>
          <w:highlight w:val="green"/>
          <w:u w:val="single"/>
        </w:rPr>
        <w:t>NATO allies will continue to be indispensable in safeguarding democracy</w:t>
      </w:r>
      <w:r w:rsidRPr="00956A22">
        <w:rPr>
          <w:u w:val="single"/>
        </w:rPr>
        <w:t xml:space="preserve"> and freedom, under assault by Russia and China</w:t>
      </w:r>
      <w:r w:rsidRPr="00956A22">
        <w:rPr>
          <w:sz w:val="16"/>
        </w:rPr>
        <w:t>.</w:t>
      </w:r>
    </w:p>
    <w:p w14:paraId="223031F4" w14:textId="77777777" w:rsidR="00251CB4" w:rsidRDefault="00251CB4" w:rsidP="00251CB4">
      <w:pPr>
        <w:pStyle w:val="Heading3"/>
      </w:pPr>
      <w:r>
        <w:t xml:space="preserve">1NC – Innovation </w:t>
      </w:r>
    </w:p>
    <w:p w14:paraId="2DF91610" w14:textId="77777777" w:rsidR="00251CB4" w:rsidRDefault="00251CB4" w:rsidP="00251CB4">
      <w:pPr>
        <w:pStyle w:val="Heading4"/>
      </w:pPr>
      <w:r>
        <w:t xml:space="preserve">Space Commercialization </w:t>
      </w:r>
      <w:r>
        <w:rPr>
          <w:u w:val="single"/>
        </w:rPr>
        <w:t>drives</w:t>
      </w:r>
      <w:r>
        <w:t xml:space="preserve"> Tech Innovation in the Status Quo – it provides a </w:t>
      </w:r>
      <w:r>
        <w:rPr>
          <w:u w:val="single"/>
        </w:rPr>
        <w:t>unique impetus</w:t>
      </w:r>
      <w:r>
        <w:t>.</w:t>
      </w:r>
    </w:p>
    <w:p w14:paraId="47D03509" w14:textId="77777777" w:rsidR="00251CB4" w:rsidRDefault="00251CB4" w:rsidP="00251CB4">
      <w:r w:rsidRPr="000C5DFB">
        <w:rPr>
          <w:rStyle w:val="Style13ptBold"/>
        </w:rPr>
        <w:t>Hampson 17</w:t>
      </w:r>
      <w:r>
        <w:t xml:space="preserve"> Joshua Hampson 1-25-2017 “The Future of Space Commercialization” </w:t>
      </w:r>
      <w:hyperlink r:id="rId8"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198F7037" w14:textId="77777777" w:rsidR="00251CB4" w:rsidRPr="00D428FF" w:rsidRDefault="00251CB4" w:rsidP="00251CB4">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w:t>
      </w:r>
      <w:proofErr w:type="gramStart"/>
      <w:r w:rsidRPr="00D428FF">
        <w:rPr>
          <w:sz w:val="16"/>
        </w:rPr>
        <w:t>particular national</w:t>
      </w:r>
      <w:proofErr w:type="gramEnd"/>
      <w:r w:rsidRPr="00D428FF">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D428FF">
        <w:rPr>
          <w:sz w:val="16"/>
        </w:rPr>
        <w:t>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w:t>
      </w:r>
      <w:proofErr w:type="gramStart"/>
      <w:r w:rsidRPr="00D428FF">
        <w:rPr>
          <w:rStyle w:val="StyleUnderline"/>
        </w:rPr>
        <w:t>previously-unreached</w:t>
      </w:r>
      <w:proofErr w:type="gramEnd"/>
      <w:r w:rsidRPr="00D428FF">
        <w:rPr>
          <w:rStyle w:val="StyleUnderline"/>
        </w:rPr>
        <w:t xml:space="preserve">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2ED0AE92" w14:textId="77777777" w:rsidR="00251CB4" w:rsidRDefault="00251CB4" w:rsidP="00251CB4">
      <w:pPr>
        <w:pStyle w:val="Heading4"/>
      </w:pPr>
      <w:r>
        <w:t xml:space="preserve">Strong Innovation </w:t>
      </w:r>
      <w:r>
        <w:rPr>
          <w:u w:val="single"/>
        </w:rPr>
        <w:t>solves Extinction</w:t>
      </w:r>
      <w:r>
        <w:t>.</w:t>
      </w:r>
    </w:p>
    <w:p w14:paraId="16C5E08C" w14:textId="77777777" w:rsidR="00251CB4" w:rsidRPr="003C3DBE" w:rsidRDefault="00251CB4" w:rsidP="00251CB4">
      <w:r w:rsidRPr="00AB017F">
        <w:rPr>
          <w:rStyle w:val="Style13ptBold"/>
        </w:rPr>
        <w:t>Matthews 18</w:t>
      </w:r>
      <w:r>
        <w:t xml:space="preserve"> Dylan Matthews 10-26-2018 “How to help people millions of years from now” </w:t>
      </w:r>
      <w:hyperlink r:id="rId9"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4044159A" w14:textId="77777777" w:rsidR="00251CB4" w:rsidRPr="001E11C4" w:rsidRDefault="00251CB4" w:rsidP="00251CB4">
      <w:pPr>
        <w:rPr>
          <w:u w:val="single"/>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r w:rsidRPr="00AB017F">
        <w:rPr>
          <w:sz w:val="16"/>
        </w:rPr>
        <w:t xml:space="preserve">. It’s reasonable to suggest that those </w:t>
      </w:r>
      <w:r w:rsidRPr="00AB017F">
        <w:rPr>
          <w:rStyle w:val="Emphasis"/>
        </w:rPr>
        <w:t>quadrillions</w:t>
      </w:r>
      <w:r w:rsidRPr="00AB017F">
        <w:rPr>
          <w:sz w:val="16"/>
        </w:rPr>
        <w:t xml:space="preserve"> </w:t>
      </w:r>
      <w:r w:rsidRPr="00AB017F">
        <w:rPr>
          <w:rStyle w:val="StyleUnderline"/>
        </w:rPr>
        <w:t xml:space="preserve">of </w:t>
      </w:r>
      <w:r w:rsidRPr="00DA3FD1">
        <w:rPr>
          <w:rStyle w:val="StyleUnderline"/>
          <w:highlight w:val="green"/>
        </w:rPr>
        <w:t>future people have</w:t>
      </w:r>
      <w:r w:rsidRPr="00AB017F">
        <w:rPr>
          <w:sz w:val="16"/>
        </w:rPr>
        <w:t xml:space="preserve">, accordingly, </w:t>
      </w:r>
      <w:r w:rsidRPr="00DA3FD1">
        <w:rPr>
          <w:rStyle w:val="Emphasis"/>
          <w:highlight w:val="green"/>
          <w:bdr w:val="single" w:sz="4" w:space="0" w:color="auto"/>
        </w:rPr>
        <w:t>hundreds of thousands of times</w:t>
      </w:r>
      <w:r w:rsidRPr="00DA3FD1">
        <w:rPr>
          <w:sz w:val="16"/>
          <w:highlight w:val="green"/>
        </w:rPr>
        <w:t xml:space="preserve"> </w:t>
      </w:r>
      <w:r w:rsidRPr="00DA3FD1">
        <w:rPr>
          <w:rStyle w:val="StyleUnderline"/>
          <w:highlight w:val="gree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DA3FD1">
        <w:rPr>
          <w:rStyle w:val="StyleUnderline"/>
          <w:highlight w:val="green"/>
        </w:rPr>
        <w:t>preventing</w:t>
      </w:r>
      <w:r w:rsidRPr="00AB017F">
        <w:rPr>
          <w:rStyle w:val="StyleUnderline"/>
        </w:rPr>
        <w:t xml:space="preserve"> human </w:t>
      </w:r>
      <w:r w:rsidRPr="00DA3FD1">
        <w:rPr>
          <w:rStyle w:val="Emphasis"/>
          <w:highlight w:val="green"/>
        </w:rPr>
        <w:t>extinction</w:t>
      </w:r>
      <w:r w:rsidRPr="00AB017F">
        <w:rPr>
          <w:sz w:val="16"/>
        </w:rPr>
        <w:t xml:space="preserve">, to ensure that the species persists </w:t>
      </w:r>
      <w:proofErr w:type="gramStart"/>
      <w:r w:rsidRPr="00AB017F">
        <w:rPr>
          <w:sz w:val="16"/>
        </w:rPr>
        <w:t>as long as</w:t>
      </w:r>
      <w:proofErr w:type="gramEnd"/>
      <w:r w:rsidRPr="00AB017F">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DA3FD1">
        <w:rPr>
          <w:rStyle w:val="StyleUnderline"/>
          <w:highlight w:val="green"/>
        </w:rPr>
        <w:t xml:space="preserve">have to </w:t>
      </w:r>
      <w:r w:rsidRPr="00DA3FD1">
        <w:rPr>
          <w:rStyle w:val="Emphasis"/>
          <w:highlight w:val="green"/>
        </w:rPr>
        <w:t>complement</w:t>
      </w:r>
      <w:r w:rsidRPr="00DA3FD1">
        <w:rPr>
          <w:sz w:val="16"/>
          <w:highlight w:val="green"/>
        </w:rPr>
        <w:t xml:space="preserve"> “</w:t>
      </w:r>
      <w:r w:rsidRPr="00DA3FD1">
        <w:rPr>
          <w:rStyle w:val="Emphasis"/>
          <w:highlight w:val="green"/>
        </w:rPr>
        <w:t>broad</w:t>
      </w:r>
      <w:r w:rsidRPr="00DA3FD1">
        <w:rPr>
          <w:sz w:val="16"/>
          <w:highlight w:val="green"/>
        </w:rPr>
        <w:t xml:space="preserve">” </w:t>
      </w:r>
      <w:r w:rsidRPr="00DA3FD1">
        <w:rPr>
          <w:rStyle w:val="StyleUnderline"/>
          <w:highlight w:val="green"/>
        </w:rPr>
        <w:t xml:space="preserve">approaches, </w:t>
      </w:r>
      <w:r w:rsidRPr="00AB017F">
        <w:rPr>
          <w:rStyle w:val="StyleUnderline"/>
        </w:rPr>
        <w:t xml:space="preserve">where </w:t>
      </w:r>
      <w:r w:rsidRPr="00DA3FD1">
        <w:rPr>
          <w:rStyle w:val="StyleUnderline"/>
          <w:highlight w:val="green"/>
        </w:rPr>
        <w:t xml:space="preserve">instead of trying to </w:t>
      </w:r>
      <w:r w:rsidRPr="00DA3FD1">
        <w:rPr>
          <w:rStyle w:val="Emphasis"/>
          <w:highlight w:val="green"/>
        </w:rPr>
        <w:t>predict</w:t>
      </w:r>
      <w:r w:rsidRPr="00DA3FD1">
        <w:rPr>
          <w:rStyle w:val="StyleUnderline"/>
          <w:highlight w:val="green"/>
        </w:rPr>
        <w:t xml:space="preserve"> </w:t>
      </w:r>
      <w:r w:rsidRPr="00AB017F">
        <w:rPr>
          <w:rStyle w:val="StyleUnderline"/>
        </w:rPr>
        <w:t xml:space="preserve">what’s going to kill us all, you just </w:t>
      </w:r>
      <w:r w:rsidRPr="00AB017F">
        <w:rPr>
          <w:rStyle w:val="Emphasis"/>
        </w:rPr>
        <w:t xml:space="preserve">generally </w:t>
      </w:r>
      <w:r w:rsidRPr="00DA3FD1">
        <w:rPr>
          <w:rStyle w:val="Emphasis"/>
          <w:highlight w:val="green"/>
        </w:rPr>
        <w:t xml:space="preserve">try </w:t>
      </w:r>
      <w:r w:rsidRPr="00AB017F">
        <w:rPr>
          <w:rStyle w:val="Emphasis"/>
        </w:rPr>
        <w:t>to keep civilization running as best it can</w:t>
      </w:r>
      <w:r w:rsidRPr="00AB017F">
        <w:rPr>
          <w:rStyle w:val="StyleUnderline"/>
        </w:rPr>
        <w:t xml:space="preserve">, so that it is, as </w:t>
      </w:r>
      <w:r w:rsidRPr="00DA3FD1">
        <w:rPr>
          <w:rStyle w:val="StyleUnderline"/>
          <w:highlight w:val="green"/>
        </w:rPr>
        <w:t xml:space="preserve">a whole, well-equipped to deal with </w:t>
      </w:r>
      <w:r w:rsidRPr="00DA3FD1">
        <w:rPr>
          <w:rStyle w:val="Emphasis"/>
          <w:highlight w:val="green"/>
        </w:rPr>
        <w:t>potential</w:t>
      </w:r>
      <w:r w:rsidRPr="00DA3FD1">
        <w:rPr>
          <w:rStyle w:val="StyleUnderline"/>
          <w:highlight w:val="green"/>
        </w:rPr>
        <w:t xml:space="preserve"> extinction events in the </w:t>
      </w:r>
      <w:r w:rsidRPr="00DA3FD1">
        <w:rPr>
          <w:rStyle w:val="Emphasis"/>
          <w:highlight w:val="green"/>
        </w:rPr>
        <w:t>future</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DA3FD1">
        <w:rPr>
          <w:rStyle w:val="Emphasis"/>
          <w:highlight w:val="green"/>
        </w:rPr>
        <w:t>acting on pressing needs now</w:t>
      </w:r>
      <w:r w:rsidRPr="00AB017F">
        <w:rPr>
          <w:u w:val="single"/>
        </w:rPr>
        <w:t xml:space="preserve">. For example: </w:t>
      </w:r>
      <w:r w:rsidRPr="00AB017F">
        <w:rPr>
          <w:rStyle w:val="StyleUnderline"/>
        </w:rPr>
        <w:t xml:space="preserve">We’re </w:t>
      </w:r>
      <w:r w:rsidRPr="00DA3FD1">
        <w:rPr>
          <w:rStyle w:val="StyleUnderline"/>
          <w:highlight w:val="green"/>
        </w:rPr>
        <w:t>going to</w:t>
      </w:r>
      <w:r w:rsidRPr="00AB017F">
        <w:rPr>
          <w:rStyle w:val="StyleUnderline"/>
        </w:rPr>
        <w:t xml:space="preserve"> be </w:t>
      </w:r>
      <w:r w:rsidRPr="00DA3FD1">
        <w:rPr>
          <w:rStyle w:val="Emphasis"/>
          <w:highlight w:val="green"/>
        </w:rPr>
        <w:t>better</w:t>
      </w:r>
      <w:r w:rsidRPr="00AB017F">
        <w:rPr>
          <w:rStyle w:val="Emphasis"/>
        </w:rPr>
        <w:t xml:space="preserve"> prepared</w:t>
      </w:r>
      <w:r w:rsidRPr="00AB017F">
        <w:rPr>
          <w:rStyle w:val="StyleUnderline"/>
        </w:rPr>
        <w:t xml:space="preserve"> to </w:t>
      </w:r>
      <w:r w:rsidRPr="00DA3FD1">
        <w:rPr>
          <w:rStyle w:val="StyleUnderline"/>
          <w:highlight w:val="green"/>
          <w:bdr w:val="single" w:sz="4" w:space="0" w:color="auto"/>
        </w:rPr>
        <w:t xml:space="preserve">prevent extinction from </w:t>
      </w:r>
      <w:r w:rsidRPr="00DA3FD1">
        <w:rPr>
          <w:rStyle w:val="Emphasis"/>
          <w:highlight w:val="green"/>
          <w:bdr w:val="single" w:sz="4" w:space="0" w:color="auto"/>
        </w:rPr>
        <w:t>AI</w:t>
      </w:r>
      <w:r w:rsidRPr="00AB017F">
        <w:rPr>
          <w:rStyle w:val="StyleUnderline"/>
          <w:bdr w:val="single" w:sz="4" w:space="0" w:color="auto"/>
        </w:rPr>
        <w:t xml:space="preserve"> or </w:t>
      </w:r>
      <w:r w:rsidRPr="00DA3FD1">
        <w:rPr>
          <w:rStyle w:val="StyleUnderline"/>
          <w:highlight w:val="green"/>
          <w:bdr w:val="single" w:sz="4" w:space="0" w:color="auto"/>
        </w:rPr>
        <w:t xml:space="preserve">a </w:t>
      </w:r>
      <w:proofErr w:type="spellStart"/>
      <w:r w:rsidRPr="00DA3FD1">
        <w:rPr>
          <w:rStyle w:val="Emphasis"/>
          <w:highlight w:val="green"/>
          <w:bdr w:val="single" w:sz="4" w:space="0" w:color="auto"/>
        </w:rPr>
        <w:t>supervirus</w:t>
      </w:r>
      <w:proofErr w:type="spellEnd"/>
      <w:r w:rsidRPr="00DA3FD1">
        <w:rPr>
          <w:rStyle w:val="StyleUnderline"/>
          <w:highlight w:val="gree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DA3FD1">
        <w:rPr>
          <w:rStyle w:val="Emphasis"/>
          <w:highlight w:val="green"/>
          <w:bdr w:val="single" w:sz="4" w:space="0" w:color="auto"/>
        </w:rPr>
        <w:t>warming</w:t>
      </w:r>
      <w:r w:rsidRPr="00DA3FD1">
        <w:rPr>
          <w:rStyle w:val="StyleUnderline"/>
          <w:highlight w:val="green"/>
          <w:bdr w:val="single" w:sz="4" w:space="0" w:color="auto"/>
        </w:rPr>
        <w:t xml:space="preserve"> if society</w:t>
      </w:r>
      <w:r w:rsidRPr="00AB017F">
        <w:rPr>
          <w:rStyle w:val="StyleUnderline"/>
          <w:bdr w:val="single" w:sz="4" w:space="0" w:color="auto"/>
        </w:rPr>
        <w:t xml:space="preserve"> </w:t>
      </w:r>
      <w:proofErr w:type="gramStart"/>
      <w:r w:rsidRPr="00AB017F">
        <w:rPr>
          <w:rStyle w:val="StyleUnderline"/>
          <w:bdr w:val="single" w:sz="4" w:space="0" w:color="auto"/>
        </w:rPr>
        <w:t xml:space="preserve">as a whole </w:t>
      </w:r>
      <w:r w:rsidRPr="00DA3FD1">
        <w:rPr>
          <w:rStyle w:val="StyleUnderline"/>
          <w:highlight w:val="green"/>
          <w:bdr w:val="single" w:sz="4" w:space="0" w:color="auto"/>
        </w:rPr>
        <w:t>makes</w:t>
      </w:r>
      <w:proofErr w:type="gramEnd"/>
      <w:r w:rsidRPr="00AB017F">
        <w:rPr>
          <w:rStyle w:val="StyleUnderline"/>
          <w:bdr w:val="single" w:sz="4" w:space="0" w:color="auto"/>
        </w:rPr>
        <w:t xml:space="preserve"> </w:t>
      </w:r>
      <w:r w:rsidRPr="00AB017F">
        <w:rPr>
          <w:rStyle w:val="Emphasis"/>
          <w:bdr w:val="single" w:sz="4" w:space="0" w:color="auto"/>
        </w:rPr>
        <w:t xml:space="preserve">a lot of </w:t>
      </w:r>
      <w:r w:rsidRPr="00DA3FD1">
        <w:rPr>
          <w:rStyle w:val="Emphasis"/>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w:t>
      </w:r>
      <w:proofErr w:type="gramStart"/>
      <w:r w:rsidRPr="00AB017F">
        <w:rPr>
          <w:u w:val="single"/>
        </w:rPr>
        <w:t>the vast majority of</w:t>
      </w:r>
      <w:proofErr w:type="gramEnd"/>
      <w:r w:rsidRPr="00AB017F">
        <w:rPr>
          <w:u w:val="single"/>
        </w:rPr>
        <w:t xml:space="preserve">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rPr>
        <w:t xml:space="preserve">So maybe one of </w:t>
      </w:r>
      <w:r w:rsidRPr="00DA3FD1">
        <w:rPr>
          <w:rStyle w:val="StyleUnderline"/>
          <w:highlight w:val="green"/>
        </w:rPr>
        <w:t xml:space="preserve">the </w:t>
      </w:r>
      <w:r w:rsidRPr="00DA3FD1">
        <w:rPr>
          <w:rStyle w:val="Emphasis"/>
          <w:highlight w:val="green"/>
        </w:rPr>
        <w:t>best thing</w:t>
      </w:r>
      <w:r w:rsidRPr="00DA3FD1">
        <w:rPr>
          <w:rStyle w:val="StyleUnderline"/>
          <w:highlight w:val="green"/>
        </w:rPr>
        <w:t>s</w:t>
      </w:r>
      <w:r w:rsidRPr="00AB017F">
        <w:rPr>
          <w:rStyle w:val="StyleUnderline"/>
        </w:rPr>
        <w:t xml:space="preserve"> we can do </w:t>
      </w:r>
      <w:r w:rsidRPr="00DA3FD1">
        <w:rPr>
          <w:rStyle w:val="StyleUnderline"/>
          <w:highlight w:val="green"/>
        </w:rPr>
        <w:t>for the</w:t>
      </w:r>
      <w:r w:rsidRPr="00DA3FD1">
        <w:rPr>
          <w:highlight w:val="green"/>
          <w:u w:val="single"/>
        </w:rPr>
        <w:t xml:space="preserve"> </w:t>
      </w:r>
      <w:r w:rsidRPr="00DA3FD1">
        <w:rPr>
          <w:rStyle w:val="Emphasis"/>
          <w:highlight w:val="green"/>
        </w:rPr>
        <w:t>far future</w:t>
      </w:r>
      <w:r w:rsidRPr="00DA3FD1">
        <w:rPr>
          <w:highlight w:val="green"/>
          <w:u w:val="single"/>
        </w:rPr>
        <w:t xml:space="preserve"> </w:t>
      </w:r>
      <w:r w:rsidRPr="00DA3FD1">
        <w:rPr>
          <w:rStyle w:val="StyleUnderline"/>
          <w:highlight w:val="green"/>
        </w:rPr>
        <w:t>is to</w:t>
      </w:r>
      <w:r w:rsidRPr="00AB017F">
        <w:rPr>
          <w:u w:val="single"/>
        </w:rPr>
        <w:t xml:space="preserve"> improve school systems — here and now — to </w:t>
      </w:r>
      <w:r w:rsidRPr="00DA3FD1">
        <w:rPr>
          <w:rStyle w:val="StyleUnderline"/>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rPr>
        <w:t xml:space="preserve">potential </w:t>
      </w:r>
      <w:r w:rsidRPr="00DA3FD1">
        <w:rPr>
          <w:rStyle w:val="Emphasis"/>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highlight w:val="green"/>
        </w:rPr>
        <w:t>improve</w:t>
      </w:r>
      <w:r w:rsidRPr="00DA3FD1">
        <w:rPr>
          <w:sz w:val="16"/>
          <w:highlight w:val="green"/>
        </w:rPr>
        <w:t xml:space="preserve"> </w:t>
      </w:r>
      <w:r w:rsidRPr="00DA3FD1">
        <w:rPr>
          <w:rStyle w:val="Emphasis"/>
          <w:highlight w:val="green"/>
        </w:rPr>
        <w:t>incentives</w:t>
      </w:r>
      <w:r w:rsidRPr="00DA3FD1">
        <w:rPr>
          <w:sz w:val="16"/>
          <w:highlight w:val="green"/>
        </w:rPr>
        <w:t xml:space="preserve"> </w:t>
      </w:r>
      <w:r w:rsidRPr="00DA3FD1">
        <w:rPr>
          <w:rStyle w:val="StyleUnderline"/>
          <w:highlight w:val="green"/>
        </w:rPr>
        <w:t>and</w:t>
      </w:r>
      <w:r w:rsidRPr="00DA3FD1">
        <w:rPr>
          <w:sz w:val="16"/>
          <w:highlight w:val="green"/>
        </w:rPr>
        <w:t xml:space="preserve"> </w:t>
      </w:r>
      <w:r w:rsidRPr="00DA3FD1">
        <w:rPr>
          <w:rStyle w:val="Emphasis"/>
          <w:highlight w:val="gree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rPr>
        <w:t>ol</w:t>
      </w:r>
      <w:proofErr w:type="spellEnd"/>
      <w:r w:rsidRPr="00AB017F">
        <w:rPr>
          <w:rStyle w:val="StyleUnderline"/>
        </w:rPr>
        <w:t>’ do-</w:t>
      </w:r>
      <w:proofErr w:type="spellStart"/>
      <w:r w:rsidRPr="00AB017F">
        <w:rPr>
          <w:rStyle w:val="StyleUnderline"/>
        </w:rPr>
        <w:t>goodery</w:t>
      </w:r>
      <w:proofErr w:type="spellEnd"/>
      <w:r w:rsidRPr="00AB017F">
        <w:rPr>
          <w:rStyle w:val="StyleUnderline"/>
        </w:rPr>
        <w:t>.</w:t>
      </w:r>
    </w:p>
    <w:p w14:paraId="0EFD9E5F" w14:textId="77777777" w:rsidR="00251CB4" w:rsidRPr="00B55AD5" w:rsidRDefault="00251CB4" w:rsidP="00251CB4"/>
    <w:p w14:paraId="662B3229" w14:textId="77777777" w:rsidR="00251CB4" w:rsidRPr="0079128E" w:rsidRDefault="00251CB4" w:rsidP="00251CB4"/>
    <w:p w14:paraId="4CF34AA6" w14:textId="77777777" w:rsidR="00251CB4" w:rsidRDefault="00251CB4" w:rsidP="00251CB4">
      <w:pPr>
        <w:pStyle w:val="Heading2"/>
      </w:pPr>
    </w:p>
    <w:p w14:paraId="49878152" w14:textId="76C05E6C" w:rsidR="00251CB4" w:rsidRDefault="00251CB4" w:rsidP="00251CB4">
      <w:pPr>
        <w:pStyle w:val="Heading2"/>
        <w:ind w:left="5760"/>
        <w:jc w:val="left"/>
      </w:pPr>
      <w:r>
        <w:t>Case</w:t>
      </w:r>
    </w:p>
    <w:p w14:paraId="6E790F76" w14:textId="77777777" w:rsidR="00251CB4" w:rsidRPr="00C80490" w:rsidRDefault="00251CB4" w:rsidP="00251CB4">
      <w:pPr>
        <w:pStyle w:val="Heading4"/>
      </w:pPr>
      <w:r w:rsidRPr="00C80490">
        <w:t xml:space="preserve">Public space tourism </w:t>
      </w:r>
      <w:r>
        <w:t xml:space="preserve">thumps—they </w:t>
      </w:r>
      <w:r w:rsidRPr="00C80490">
        <w:t>will fill in mass launch</w:t>
      </w:r>
      <w:r>
        <w:t xml:space="preserve"> means black carbon and UV impacts are inevitable</w:t>
      </w:r>
    </w:p>
    <w:p w14:paraId="3553188E" w14:textId="77777777" w:rsidR="00251CB4" w:rsidRPr="000A40DD" w:rsidRDefault="00251CB4" w:rsidP="00251CB4">
      <w:pPr>
        <w:rPr>
          <w:rFonts w:asciiTheme="minorHAnsi" w:hAnsiTheme="minorHAnsi" w:cstheme="minorHAnsi"/>
        </w:rPr>
      </w:pPr>
      <w:r w:rsidRPr="000A40DD">
        <w:rPr>
          <w:rStyle w:val="Style13ptBold"/>
          <w:rFonts w:asciiTheme="minorHAnsi" w:hAnsiTheme="minorHAnsi" w:cstheme="minorHAnsi"/>
        </w:rPr>
        <w:t>Seedhouse 18</w:t>
      </w:r>
      <w:r w:rsidRPr="000A40DD">
        <w:rPr>
          <w:rFonts w:asciiTheme="minorHAnsi" w:hAnsiTheme="minorHAnsi" w:cstheme="minorHAnsi"/>
        </w:rPr>
        <w:t xml:space="preserve"> [Erik, editor at the Encyclopedia Britannica, “Space Tourism” https://www.britannica.com/explore/space/space-tourism/]</w:t>
      </w:r>
    </w:p>
    <w:p w14:paraId="4FE1CEA2" w14:textId="77777777" w:rsidR="00251CB4" w:rsidRPr="000A40DD" w:rsidRDefault="00251CB4" w:rsidP="00251CB4">
      <w:pPr>
        <w:rPr>
          <w:rStyle w:val="StyleUnderline"/>
          <w:rFonts w:asciiTheme="minorHAnsi" w:hAnsiTheme="minorHAnsi" w:cstheme="minorHAnsi"/>
        </w:rPr>
      </w:pPr>
      <w:r w:rsidRPr="00C80490">
        <w:rPr>
          <w:rStyle w:val="StyleUnderline"/>
          <w:rFonts w:asciiTheme="minorHAnsi" w:hAnsiTheme="minorHAnsi" w:cstheme="minorHAnsi"/>
          <w:highlight w:val="green"/>
        </w:rPr>
        <w:t>Space tourism</w:t>
      </w:r>
      <w:r w:rsidRPr="000A40DD">
        <w:rPr>
          <w:rStyle w:val="StyleUnderline"/>
          <w:rFonts w:asciiTheme="minorHAnsi" w:hAnsiTheme="minorHAnsi" w:cstheme="minorHAnsi"/>
        </w:rPr>
        <w:t>,</w:t>
      </w:r>
      <w:r w:rsidRPr="000A40DD">
        <w:rPr>
          <w:rFonts w:asciiTheme="minorHAnsi" w:hAnsiTheme="minorHAnsi" w:cstheme="minorHAnsi"/>
        </w:rPr>
        <w:t xml:space="preserve"> recreational space travel, </w:t>
      </w:r>
      <w:r w:rsidRPr="000A40DD">
        <w:rPr>
          <w:rStyle w:val="StyleUnderline"/>
          <w:rFonts w:asciiTheme="minorHAnsi" w:hAnsiTheme="minorHAnsi" w:cstheme="minorHAnsi"/>
        </w:rPr>
        <w:t xml:space="preserve">either </w:t>
      </w:r>
      <w:r w:rsidRPr="00C80490">
        <w:rPr>
          <w:rStyle w:val="StyleUnderline"/>
          <w:rFonts w:asciiTheme="minorHAnsi" w:hAnsiTheme="minorHAnsi" w:cstheme="minorHAnsi"/>
          <w:highlight w:val="green"/>
        </w:rPr>
        <w:t xml:space="preserve">on </w:t>
      </w:r>
      <w:r w:rsidRPr="00C80490">
        <w:rPr>
          <w:rStyle w:val="Emphasis"/>
          <w:rFonts w:asciiTheme="minorHAnsi" w:hAnsiTheme="minorHAnsi" w:cstheme="minorHAnsi"/>
          <w:highlight w:val="green"/>
        </w:rPr>
        <w:t>established government-owned vehicles</w:t>
      </w:r>
      <w:r w:rsidRPr="00C80490">
        <w:rPr>
          <w:rStyle w:val="StyleUnderline"/>
          <w:rFonts w:asciiTheme="minorHAnsi" w:hAnsiTheme="minorHAnsi" w:cstheme="minorHAnsi"/>
          <w:highlight w:val="green"/>
        </w:rPr>
        <w:t xml:space="preserve"> such as </w:t>
      </w:r>
      <w:r w:rsidRPr="000A40DD">
        <w:rPr>
          <w:rStyle w:val="StyleUnderline"/>
          <w:rFonts w:asciiTheme="minorHAnsi" w:hAnsiTheme="minorHAnsi" w:cstheme="minorHAnsi"/>
        </w:rPr>
        <w:t xml:space="preserve">the </w:t>
      </w:r>
      <w:r w:rsidRPr="000A40DD">
        <w:rPr>
          <w:rStyle w:val="Emphasis"/>
          <w:rFonts w:asciiTheme="minorHAnsi" w:hAnsiTheme="minorHAnsi" w:cstheme="minorHAnsi"/>
        </w:rPr>
        <w:t xml:space="preserve">Russian </w:t>
      </w:r>
      <w:r w:rsidRPr="00C80490">
        <w:rPr>
          <w:rStyle w:val="Emphasis"/>
          <w:rFonts w:asciiTheme="minorHAnsi" w:hAnsiTheme="minorHAnsi" w:cstheme="minorHAnsi"/>
          <w:highlight w:val="green"/>
        </w:rPr>
        <w:t>Soyuz</w:t>
      </w:r>
      <w:r w:rsidRPr="00C80490">
        <w:rPr>
          <w:rStyle w:val="StyleUnderline"/>
          <w:rFonts w:asciiTheme="minorHAnsi" w:hAnsiTheme="minorHAnsi" w:cstheme="minorHAnsi"/>
          <w:highlight w:val="green"/>
        </w:rPr>
        <w:t xml:space="preserve"> and</w:t>
      </w:r>
      <w:r w:rsidRPr="000A40DD">
        <w:rPr>
          <w:rStyle w:val="StyleUnderline"/>
          <w:rFonts w:asciiTheme="minorHAnsi" w:hAnsiTheme="minorHAnsi" w:cstheme="minorHAnsi"/>
        </w:rPr>
        <w:t xml:space="preserve"> the International Space Station (</w:t>
      </w:r>
      <w:r w:rsidRPr="00C80490">
        <w:rPr>
          <w:rStyle w:val="Emphasis"/>
          <w:rFonts w:asciiTheme="minorHAnsi" w:hAnsiTheme="minorHAnsi" w:cstheme="minorHAnsi"/>
          <w:highlight w:val="green"/>
        </w:rPr>
        <w:t>ISS</w:t>
      </w:r>
      <w:r w:rsidRPr="000A40DD">
        <w:rPr>
          <w:rFonts w:asciiTheme="minorHAnsi" w:hAnsiTheme="minorHAnsi" w:cstheme="minorHAnsi"/>
        </w:rPr>
        <w:t xml:space="preserve">) or on a growing number of vehicles fielded by private companies. </w:t>
      </w:r>
      <w:r w:rsidRPr="000A40DD">
        <w:rPr>
          <w:rStyle w:val="StyleUnderline"/>
          <w:rFonts w:asciiTheme="minorHAnsi" w:hAnsiTheme="minorHAnsi" w:cstheme="minorHAnsi"/>
        </w:rPr>
        <w:t>Since the flight of the world’s first space tourist,</w:t>
      </w:r>
      <w:r w:rsidRPr="000A40DD">
        <w:rPr>
          <w:rFonts w:asciiTheme="minorHAnsi" w:hAnsiTheme="minorHAnsi" w:cstheme="minorHAnsi"/>
        </w:rPr>
        <w:t xml:space="preserve"> American businessman Dennis Tito, on April 28, 2001, </w:t>
      </w:r>
      <w:r w:rsidRPr="000A40DD">
        <w:rPr>
          <w:rStyle w:val="StyleUnderline"/>
          <w:rFonts w:asciiTheme="minorHAnsi" w:hAnsiTheme="minorHAnsi" w:cstheme="minorHAnsi"/>
        </w:rPr>
        <w:t xml:space="preserve">space tourism </w:t>
      </w:r>
      <w:r w:rsidRPr="00C80490">
        <w:rPr>
          <w:rStyle w:val="StyleUnderline"/>
          <w:rFonts w:asciiTheme="minorHAnsi" w:hAnsiTheme="minorHAnsi" w:cstheme="minorHAnsi"/>
          <w:highlight w:val="green"/>
        </w:rPr>
        <w:t>has gained new prominence</w:t>
      </w:r>
      <w:r w:rsidRPr="000A40DD">
        <w:rPr>
          <w:rStyle w:val="StyleUnderline"/>
          <w:rFonts w:asciiTheme="minorHAnsi" w:hAnsiTheme="minorHAnsi" w:cstheme="minorHAnsi"/>
        </w:rPr>
        <w:t xml:space="preserve"> as more suborbital and orbital tourism opportunities have become available. </w:t>
      </w:r>
      <w:r w:rsidRPr="000A40DD">
        <w:rPr>
          <w:rFonts w:asciiTheme="minorHAnsi" w:hAnsiTheme="minorHAnsi" w:cstheme="minorHAnsi"/>
        </w:rPr>
        <w:t xml:space="preserve">Orbital space tourism </w:t>
      </w:r>
      <w:proofErr w:type="gramStart"/>
      <w:r w:rsidRPr="000A40DD">
        <w:rPr>
          <w:rStyle w:val="StyleUnderline"/>
          <w:rFonts w:asciiTheme="minorHAnsi" w:hAnsiTheme="minorHAnsi" w:cstheme="minorHAnsi"/>
        </w:rPr>
        <w:t>The</w:t>
      </w:r>
      <w:proofErr w:type="gramEnd"/>
      <w:r w:rsidRPr="000A40DD">
        <w:rPr>
          <w:rStyle w:val="StyleUnderline"/>
          <w:rFonts w:asciiTheme="minorHAnsi" w:hAnsiTheme="minorHAnsi" w:cstheme="minorHAnsi"/>
        </w:rPr>
        <w:t xml:space="preserve"> </w:t>
      </w:r>
      <w:r w:rsidRPr="00C80490">
        <w:rPr>
          <w:rStyle w:val="StyleUnderline"/>
          <w:rFonts w:asciiTheme="minorHAnsi" w:hAnsiTheme="minorHAnsi" w:cstheme="minorHAnsi"/>
          <w:highlight w:val="green"/>
        </w:rPr>
        <w:t>advent of space tourism occurred</w:t>
      </w:r>
      <w:r w:rsidRPr="000A40DD">
        <w:rPr>
          <w:rStyle w:val="StyleUnderline"/>
          <w:rFonts w:asciiTheme="minorHAnsi" w:hAnsiTheme="minorHAnsi" w:cstheme="minorHAnsi"/>
        </w:rPr>
        <w:t xml:space="preserve"> at the end of the 1990s </w:t>
      </w:r>
      <w:r w:rsidRPr="00C80490">
        <w:rPr>
          <w:rStyle w:val="StyleUnderline"/>
          <w:rFonts w:asciiTheme="minorHAnsi" w:hAnsiTheme="minorHAnsi" w:cstheme="minorHAnsi"/>
          <w:highlight w:val="green"/>
        </w:rPr>
        <w:t>with a deal between the Russian</w:t>
      </w:r>
      <w:r w:rsidRPr="000A40DD">
        <w:rPr>
          <w:rStyle w:val="StyleUnderline"/>
          <w:rFonts w:asciiTheme="minorHAnsi" w:hAnsiTheme="minorHAnsi" w:cstheme="minorHAnsi"/>
        </w:rPr>
        <w:t xml:space="preserve"> company</w:t>
      </w:r>
      <w:r w:rsidRPr="000A40DD">
        <w:rPr>
          <w:rFonts w:asciiTheme="minorHAnsi" w:hAnsiTheme="minorHAnsi" w:cstheme="minorHAnsi"/>
        </w:rPr>
        <w:t xml:space="preserve"> </w:t>
      </w:r>
      <w:proofErr w:type="spellStart"/>
      <w:r w:rsidRPr="00C80490">
        <w:rPr>
          <w:rFonts w:asciiTheme="minorHAnsi" w:hAnsiTheme="minorHAnsi" w:cstheme="minorHAnsi"/>
          <w:highlight w:val="green"/>
        </w:rPr>
        <w:t>MirCorp</w:t>
      </w:r>
      <w:proofErr w:type="spellEnd"/>
      <w:r w:rsidRPr="00C80490">
        <w:rPr>
          <w:rFonts w:asciiTheme="minorHAnsi" w:hAnsiTheme="minorHAnsi" w:cstheme="minorHAnsi"/>
          <w:highlight w:val="green"/>
        </w:rPr>
        <w:t xml:space="preserve"> </w:t>
      </w:r>
      <w:r w:rsidRPr="00C80490">
        <w:rPr>
          <w:rStyle w:val="StyleUnderline"/>
          <w:rFonts w:asciiTheme="minorHAnsi" w:hAnsiTheme="minorHAnsi" w:cstheme="minorHAnsi"/>
          <w:highlight w:val="green"/>
        </w:rPr>
        <w:t>and the American company</w:t>
      </w:r>
      <w:r w:rsidRPr="000A40DD">
        <w:rPr>
          <w:rStyle w:val="StyleUnderline"/>
          <w:rFonts w:asciiTheme="minorHAnsi" w:hAnsiTheme="minorHAnsi" w:cstheme="minorHAnsi"/>
        </w:rPr>
        <w:t xml:space="preserve"> Space Adventures</w:t>
      </w:r>
      <w:r w:rsidRPr="000A40DD">
        <w:rPr>
          <w:rFonts w:asciiTheme="minorHAnsi" w:hAnsiTheme="minorHAnsi" w:cstheme="minorHAnsi"/>
        </w:rPr>
        <w:t xml:space="preserve"> Ltd. </w:t>
      </w:r>
      <w:proofErr w:type="spellStart"/>
      <w:r w:rsidRPr="000A40DD">
        <w:rPr>
          <w:rFonts w:asciiTheme="minorHAnsi" w:hAnsiTheme="minorHAnsi" w:cstheme="minorHAnsi"/>
        </w:rPr>
        <w:t>MirCorp</w:t>
      </w:r>
      <w:proofErr w:type="spellEnd"/>
      <w:r w:rsidRPr="000A40DD">
        <w:rPr>
          <w:rFonts w:asciiTheme="minorHAnsi" w:hAnsiTheme="minorHAnsi" w:cstheme="minorHAnsi"/>
        </w:rPr>
        <w:t xml:space="preserve"> was a private venture in charge of the space station Mir. To generate income for maintenance of the aging space station, </w:t>
      </w:r>
      <w:proofErr w:type="spellStart"/>
      <w:r w:rsidRPr="000A40DD">
        <w:rPr>
          <w:rFonts w:asciiTheme="minorHAnsi" w:hAnsiTheme="minorHAnsi" w:cstheme="minorHAnsi"/>
        </w:rPr>
        <w:t>MirCorp</w:t>
      </w:r>
      <w:proofErr w:type="spellEnd"/>
      <w:r w:rsidRPr="000A40DD">
        <w:rPr>
          <w:rFonts w:asciiTheme="minorHAnsi" w:hAnsiTheme="minorHAnsi" w:cstheme="minorHAnsi"/>
        </w:rPr>
        <w:t xml:space="preserve"> decided to sell a trip to Mir, and Tito became its first paying passenger. However, before Tito could make his trip, the decision was made to deorbit Mir, and—</w:t>
      </w:r>
      <w:r w:rsidRPr="000A40DD">
        <w:rPr>
          <w:rStyle w:val="StyleUnderline"/>
          <w:rFonts w:asciiTheme="minorHAnsi" w:hAnsiTheme="minorHAnsi" w:cstheme="minorHAnsi"/>
        </w:rPr>
        <w:t xml:space="preserve">after the intervention of Space Adventures Ltd.—the </w:t>
      </w:r>
      <w:r w:rsidRPr="00C80490">
        <w:rPr>
          <w:rStyle w:val="StyleUnderline"/>
          <w:rFonts w:asciiTheme="minorHAnsi" w:hAnsiTheme="minorHAnsi" w:cstheme="minorHAnsi"/>
          <w:highlight w:val="green"/>
        </w:rPr>
        <w:t xml:space="preserve">mission was </w:t>
      </w:r>
      <w:r w:rsidRPr="00C80490">
        <w:rPr>
          <w:rStyle w:val="Emphasis"/>
          <w:rFonts w:asciiTheme="minorHAnsi" w:hAnsiTheme="minorHAnsi" w:cstheme="minorHAnsi"/>
          <w:highlight w:val="green"/>
        </w:rPr>
        <w:t>diverted to the ISS</w:t>
      </w:r>
      <w:r w:rsidRPr="000A40DD">
        <w:rPr>
          <w:rStyle w:val="Emphasis"/>
          <w:rFonts w:asciiTheme="minorHAnsi" w:hAnsiTheme="minorHAnsi" w:cstheme="minorHAnsi"/>
        </w:rPr>
        <w:t xml:space="preserve">. </w:t>
      </w:r>
      <w:r w:rsidRPr="000A40DD">
        <w:rPr>
          <w:rStyle w:val="StyleUnderline"/>
          <w:rFonts w:asciiTheme="minorHAnsi" w:hAnsiTheme="minorHAnsi" w:cstheme="minorHAnsi"/>
        </w:rPr>
        <w:t>Tito</w:t>
      </w:r>
      <w:r w:rsidRPr="000A40DD">
        <w:rPr>
          <w:rStyle w:val="Emphasis"/>
          <w:rFonts w:asciiTheme="minorHAnsi" w:hAnsiTheme="minorHAnsi" w:cstheme="minorHAnsi"/>
        </w:rPr>
        <w:t>,</w:t>
      </w:r>
      <w:r w:rsidRPr="000A40DD">
        <w:rPr>
          <w:rFonts w:asciiTheme="minorHAnsi" w:hAnsiTheme="minorHAnsi" w:cstheme="minorHAnsi"/>
        </w:rPr>
        <w:t xml:space="preserve"> who paid $20 million for his flight on the Russian spacecraft Soyuz TM-32, spent seven days on board the ISS and is considered the world’s first space tourist. However, given the arduous training required for his mission, </w:t>
      </w:r>
      <w:r w:rsidRPr="00C80490">
        <w:rPr>
          <w:rStyle w:val="StyleUnderline"/>
          <w:rFonts w:asciiTheme="minorHAnsi" w:hAnsiTheme="minorHAnsi" w:cstheme="minorHAnsi"/>
          <w:highlight w:val="green"/>
        </w:rPr>
        <w:t>Tito objected to</w:t>
      </w:r>
      <w:r w:rsidRPr="000A40DD">
        <w:rPr>
          <w:rStyle w:val="StyleUnderline"/>
          <w:rFonts w:asciiTheme="minorHAnsi" w:hAnsiTheme="minorHAnsi" w:cstheme="minorHAnsi"/>
        </w:rPr>
        <w:t xml:space="preserve"> the use of the word </w:t>
      </w:r>
      <w:r w:rsidRPr="00C80490">
        <w:rPr>
          <w:rStyle w:val="StyleUnderline"/>
          <w:rFonts w:asciiTheme="minorHAnsi" w:hAnsiTheme="minorHAnsi" w:cstheme="minorHAnsi"/>
          <w:highlight w:val="green"/>
        </w:rPr>
        <w:t>tourist</w:t>
      </w:r>
      <w:r w:rsidRPr="000A40DD">
        <w:rPr>
          <w:rStyle w:val="StyleUnderline"/>
          <w:rFonts w:asciiTheme="minorHAnsi" w:hAnsiTheme="minorHAnsi" w:cstheme="minorHAnsi"/>
        </w:rPr>
        <w:t xml:space="preserve">, and since his flight the term spaceflight participant has been more often </w:t>
      </w:r>
      <w:r w:rsidRPr="00C80490">
        <w:rPr>
          <w:rStyle w:val="StyleUnderline"/>
          <w:rFonts w:asciiTheme="minorHAnsi" w:hAnsiTheme="minorHAnsi" w:cstheme="minorHAnsi"/>
          <w:highlight w:val="green"/>
        </w:rPr>
        <w:t xml:space="preserve">used to distinguish </w:t>
      </w:r>
      <w:r w:rsidRPr="00C80490">
        <w:rPr>
          <w:rStyle w:val="Emphasis"/>
          <w:rFonts w:asciiTheme="minorHAnsi" w:hAnsiTheme="minorHAnsi" w:cstheme="minorHAnsi"/>
          <w:highlight w:val="green"/>
        </w:rPr>
        <w:t>commercial space travelers</w:t>
      </w:r>
      <w:r w:rsidRPr="00C80490">
        <w:rPr>
          <w:rStyle w:val="StyleUnderline"/>
          <w:rFonts w:asciiTheme="minorHAnsi" w:hAnsiTheme="minorHAnsi" w:cstheme="minorHAnsi"/>
          <w:highlight w:val="green"/>
        </w:rPr>
        <w:t xml:space="preserve"> from career astronauts</w:t>
      </w:r>
      <w:r w:rsidRPr="000A40DD">
        <w:rPr>
          <w:rStyle w:val="StyleUnderline"/>
          <w:rFonts w:asciiTheme="minorHAnsi" w:hAnsiTheme="minorHAnsi" w:cstheme="minorHAnsi"/>
          <w:highlight w:val="cyan"/>
        </w:rPr>
        <w:t>.</w:t>
      </w:r>
    </w:p>
    <w:p w14:paraId="24C10EE5" w14:textId="77777777" w:rsidR="00251CB4" w:rsidRPr="00C80490" w:rsidRDefault="00251CB4" w:rsidP="00251CB4"/>
    <w:p w14:paraId="1D652C34" w14:textId="77777777" w:rsidR="00251CB4" w:rsidRPr="00061AEB" w:rsidRDefault="00251CB4" w:rsidP="00251CB4">
      <w:pPr>
        <w:pStyle w:val="Heading4"/>
        <w:rPr>
          <w:rFonts w:cs="Arial"/>
          <w:u w:val="single"/>
        </w:rPr>
      </w:pPr>
      <w:r w:rsidRPr="00061AEB">
        <w:rPr>
          <w:rFonts w:cs="Arial"/>
        </w:rPr>
        <w:t xml:space="preserve">No extinction – it takes 12 degrees </w:t>
      </w:r>
      <w:r w:rsidRPr="00061AEB">
        <w:rPr>
          <w:rFonts w:cs="Arial"/>
          <w:u w:val="single"/>
        </w:rPr>
        <w:t>without adaptation</w:t>
      </w:r>
    </w:p>
    <w:p w14:paraId="4D5D8588" w14:textId="77777777" w:rsidR="00251CB4" w:rsidRPr="00061AEB" w:rsidRDefault="00251CB4" w:rsidP="00251CB4">
      <w:r w:rsidRPr="00061AEB">
        <w:rPr>
          <w:rStyle w:val="Style13ptBold"/>
        </w:rPr>
        <w:t>Farquhar et al 17</w:t>
      </w:r>
      <w:r w:rsidRPr="00061AEB">
        <w:t xml:space="preserve"> [Sebastian Farquhar (PhD Candidate in Philosophy at Oxford and Project Manager at Future of Humanity Institute), John Halstead (climate activist and one of the co-founders of 350 Indiana-Calumet), Owen Cotton-Barratt (PhD in pure mathematics at Oxford. Previously worked as an academic mathematician and as Director of Research at the Centre for Effective Altruism), Stefan Schubert (Researcher at Department of Experimental Psychology at University of Oxford), Haydn Belfield (Associate Fellow at the Leverhulme Centre for the Future of Intelligence. He has a background in policy and politics, including as a Senior Parliamentary Researcher to a British Shadow Cabinet Minister, as a Policy Associate to the University of Oxford’s Global Priorities Project, and a degree in Philosophy, Politics and Economics from Oriel College, University of Oxford), Andrew Snyder-Beattie (Director of Research at the Future of Humanity Institute at Oxford, Holds degrees in biomathematics and economics and is currently pursuing a PhD in Zoology at Oxford), Existential Risk: Diplomacy and Governance, Global Priorities Project (Bostrom’s Institute), 2017-01-23, https://www.fhi.ox.ac.uk/wp-content/uploads/Existential-Risks-2017-01-23.pdf] TDI</w:t>
      </w:r>
    </w:p>
    <w:p w14:paraId="17D8868E" w14:textId="77777777" w:rsidR="00251CB4" w:rsidRPr="00994F99" w:rsidRDefault="00251CB4" w:rsidP="00251CB4">
      <w:r w:rsidRPr="00061AEB">
        <w:rPr>
          <w:rStyle w:val="StyleUnderline"/>
          <w:highlight w:val="green"/>
        </w:rPr>
        <w:t xml:space="preserve">The most likely levels of global warming are </w:t>
      </w:r>
      <w:r w:rsidRPr="00061AEB">
        <w:rPr>
          <w:rStyle w:val="Emphasis"/>
          <w:highlight w:val="green"/>
        </w:rPr>
        <w:t>very unlikely to cause human extinction</w:t>
      </w:r>
      <w:r w:rsidRPr="00061AEB">
        <w:t xml:space="preserve">.15 The </w:t>
      </w:r>
      <w:r w:rsidRPr="00061AEB">
        <w:rPr>
          <w:rStyle w:val="StyleUnderline"/>
        </w:rPr>
        <w:t>existential risks of climate change instead stem from tail risk</w:t>
      </w:r>
      <w:r w:rsidRPr="00061AEB">
        <w:t xml:space="preserve"> climate change – </w:t>
      </w:r>
      <w:r w:rsidRPr="00061AEB">
        <w:rPr>
          <w:rStyle w:val="StyleUnderline"/>
        </w:rPr>
        <w:t>the low probability of extreme levels of warming</w:t>
      </w:r>
      <w:r w:rsidRPr="00061AEB">
        <w:t xml:space="preserve"> – and interaction with other sources of risk. It is impossible to say with confidence at what point global warming would become severe enough to pose an existential threat. </w:t>
      </w:r>
      <w:r w:rsidRPr="00061AEB">
        <w:rPr>
          <w:rStyle w:val="StyleUnderline"/>
        </w:rPr>
        <w:t xml:space="preserve">Research has suggested that </w:t>
      </w:r>
      <w:r w:rsidRPr="00061AEB">
        <w:rPr>
          <w:rStyle w:val="StyleUnderline"/>
          <w:highlight w:val="green"/>
        </w:rPr>
        <w:t>warming of</w:t>
      </w:r>
      <w:r w:rsidRPr="00061AEB">
        <w:t xml:space="preserve"> 11-</w:t>
      </w:r>
      <w:r w:rsidRPr="00061AEB">
        <w:rPr>
          <w:rStyle w:val="StyleUnderline"/>
          <w:highlight w:val="green"/>
        </w:rPr>
        <w:t>12°</w:t>
      </w:r>
      <w:r w:rsidRPr="00061AEB">
        <w:rPr>
          <w:highlight w:val="green"/>
        </w:rPr>
        <w:t xml:space="preserve">C </w:t>
      </w:r>
      <w:r w:rsidRPr="00061AEB">
        <w:rPr>
          <w:rStyle w:val="StyleUnderline"/>
          <w:highlight w:val="green"/>
        </w:rPr>
        <w:t>would render most of the planet uninhabitable</w:t>
      </w:r>
      <w:r w:rsidRPr="00061AEB">
        <w:t xml:space="preserve">,16 and would completely devastate agriculture.17 This would pose an extreme threat to human </w:t>
      </w:r>
      <w:proofErr w:type="spellStart"/>
      <w:r w:rsidRPr="00061AEB">
        <w:t>civilisation</w:t>
      </w:r>
      <w:proofErr w:type="spellEnd"/>
      <w:r w:rsidRPr="00061AEB">
        <w:t xml:space="preserve"> as we know it.18 </w:t>
      </w:r>
      <w:r w:rsidRPr="00061AEB">
        <w:rPr>
          <w:rStyle w:val="StyleUnderline"/>
        </w:rPr>
        <w:t>Warming of around 7°C or more could potentially produce conflict and instability</w:t>
      </w:r>
      <w:r w:rsidRPr="00061AEB">
        <w:t xml:space="preserve"> on such a scale that the indirect effects could be an existential risk, </w:t>
      </w:r>
      <w:r w:rsidRPr="00061AEB">
        <w:rPr>
          <w:rStyle w:val="StyleUnderline"/>
        </w:rPr>
        <w:t>although it is extremely uncertain how likely such scenarios are</w:t>
      </w:r>
      <w:r w:rsidRPr="00061AEB">
        <w:t xml:space="preserve">.19 Moreover, </w:t>
      </w:r>
      <w:r w:rsidRPr="00061AEB">
        <w:rPr>
          <w:rStyle w:val="StyleUnderline"/>
          <w:highlight w:val="green"/>
        </w:rPr>
        <w:t>the timescales over which such changes might happen could mean that humanity is able to adapt enough to avoid extinction in even very extreme scenarios</w:t>
      </w:r>
      <w:r w:rsidRPr="00061AEB">
        <w:t xml:space="preserve">. The </w:t>
      </w:r>
      <w:r w:rsidRPr="00061AEB">
        <w:rPr>
          <w:rStyle w:val="StyleUnderline"/>
        </w:rPr>
        <w:t>probability of these levels of warming depends on eventual greenhouse gas concentrations</w:t>
      </w:r>
      <w:r w:rsidRPr="00061AEB">
        <w:t xml:space="preserve">. According to some experts, unless strong action is taken soon by major emitters, it is likely that we will pursue a medium-high emissions pathway.20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if we continue to pursue a medium-high emissions pathway, </w:t>
      </w:r>
      <w:r w:rsidRPr="00061AEB">
        <w:rPr>
          <w:rStyle w:val="StyleUnderline"/>
        </w:rPr>
        <w:t>the probability of eventual warming of 6°C is around 10%,23 and of 10°C is around 3%.</w:t>
      </w:r>
      <w:r w:rsidRPr="00061AEB">
        <w:t xml:space="preserve">24 These estimates are of course highly uncertain. </w:t>
      </w:r>
      <w:r w:rsidRPr="00061AEB">
        <w:rPr>
          <w:rStyle w:val="StyleUnderline"/>
        </w:rPr>
        <w:t xml:space="preserve">It is likely that the world will </w:t>
      </w:r>
      <w:proofErr w:type="gramStart"/>
      <w:r w:rsidRPr="00061AEB">
        <w:rPr>
          <w:rStyle w:val="StyleUnderline"/>
        </w:rPr>
        <w:t>take action</w:t>
      </w:r>
      <w:proofErr w:type="gramEnd"/>
      <w:r w:rsidRPr="00061AEB">
        <w:rPr>
          <w:rStyle w:val="StyleUnderline"/>
        </w:rPr>
        <w:t xml:space="preserve"> against climate change once it begins to impose large costs on human society, long before there is warming of 10°C</w:t>
      </w:r>
      <w:r w:rsidRPr="00061AEB">
        <w:t xml:space="preserve">. Unfortunately, there is significant inertia in the climate system: there is a </w:t>
      </w:r>
      <w:proofErr w:type="gramStart"/>
      <w:r w:rsidRPr="00061AEB">
        <w:t>25 to 50 year</w:t>
      </w:r>
      <w:proofErr w:type="gramEnd"/>
      <w:r w:rsidRPr="00061AEB">
        <w:t xml:space="preserve">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w:t>
      </w:r>
    </w:p>
    <w:p w14:paraId="68AEA863" w14:textId="77777777" w:rsidR="00251CB4" w:rsidRPr="005978E1" w:rsidRDefault="00251CB4" w:rsidP="00251CB4"/>
    <w:p w14:paraId="0F7EBDA7" w14:textId="77777777" w:rsidR="00251CB4" w:rsidRPr="007D0CE1" w:rsidRDefault="00251CB4" w:rsidP="00251CB4">
      <w:pPr>
        <w:pStyle w:val="Heading4"/>
      </w:pPr>
      <w:r w:rsidRPr="007D0CE1">
        <w:t xml:space="preserve">No </w:t>
      </w:r>
      <w:r>
        <w:t>Ozone Impact</w:t>
      </w:r>
      <w:r w:rsidRPr="007D0CE1">
        <w:t>.</w:t>
      </w:r>
    </w:p>
    <w:p w14:paraId="0C3E616D" w14:textId="77777777" w:rsidR="00251CB4" w:rsidRPr="007D0CE1" w:rsidRDefault="00251CB4" w:rsidP="00251CB4">
      <w:r w:rsidRPr="007D0CE1">
        <w:rPr>
          <w:rStyle w:val="Style13ptBold"/>
        </w:rPr>
        <w:t xml:space="preserve">Ridley 14 </w:t>
      </w:r>
      <w:r w:rsidRPr="007D0CE1">
        <w:t xml:space="preserve">(Matthew White Ridley, </w:t>
      </w:r>
      <w:proofErr w:type="gramStart"/>
      <w:r>
        <w:t>BA</w:t>
      </w:r>
      <w:proofErr w:type="gramEnd"/>
      <w:r>
        <w:t xml:space="preserve"> and PhD in Zoology from Oxford</w:t>
      </w:r>
      <w:r w:rsidRPr="007D0CE1">
        <w:t xml:space="preserve">. “THE OZONE HOLE WAS EXAGGERATED AS A PROBLEM,” </w:t>
      </w:r>
      <w:r w:rsidRPr="007D0CE1">
        <w:rPr>
          <w:i/>
          <w:iCs/>
        </w:rPr>
        <w:t>Rational Optimist</w:t>
      </w:r>
      <w:r w:rsidRPr="007D0CE1">
        <w:t xml:space="preserve">, 9/25/14, </w:t>
      </w:r>
      <w:hyperlink r:id="rId10" w:history="1">
        <w:r w:rsidRPr="007D0CE1">
          <w:rPr>
            <w:rStyle w:val="Hyperlink"/>
          </w:rPr>
          <w:t>http://www.rationaloptimist.com/blog/the-ozone-hole-was-exaggerated-as-a-problem.aspx</w:t>
        </w:r>
      </w:hyperlink>
      <w:r w:rsidRPr="007D0CE1">
        <w:t xml:space="preserve">) </w:t>
      </w:r>
      <w:proofErr w:type="spellStart"/>
      <w:r w:rsidRPr="007D0CE1">
        <w:t>dwc</w:t>
      </w:r>
      <w:proofErr w:type="spellEnd"/>
      <w:r w:rsidRPr="007D0CE1">
        <w:t xml:space="preserve"> 19</w:t>
      </w:r>
    </w:p>
    <w:p w14:paraId="502C3716" w14:textId="77777777" w:rsidR="00251CB4" w:rsidRDefault="00251CB4" w:rsidP="00251CB4">
      <w:r w:rsidRPr="007D0CE1">
        <w:rPr>
          <w:rStyle w:val="StyleUnderline"/>
        </w:rPr>
        <w:t xml:space="preserve">Serial hyperbole does the environmental movement no </w:t>
      </w:r>
      <w:proofErr w:type="spellStart"/>
      <w:r w:rsidRPr="007D0CE1">
        <w:rPr>
          <w:rStyle w:val="StyleUnderline"/>
        </w:rPr>
        <w:t>favours</w:t>
      </w:r>
      <w:proofErr w:type="spellEnd"/>
      <w:r w:rsidRPr="007D0CE1">
        <w:t xml:space="preserve"> My recent Times column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You do not have to dig far to find evidence that </w:t>
      </w:r>
      <w:r w:rsidRPr="007D0CE1">
        <w:rPr>
          <w:rStyle w:val="StyleUnderline"/>
        </w:rPr>
        <w:t xml:space="preserve">the </w:t>
      </w:r>
      <w:r w:rsidRPr="00CF5A50">
        <w:rPr>
          <w:rStyle w:val="Emphasis"/>
          <w:highlight w:val="green"/>
        </w:rPr>
        <w:t>ozone</w:t>
      </w:r>
      <w:r w:rsidRPr="007D0CE1">
        <w:rPr>
          <w:rStyle w:val="StyleUnderline"/>
        </w:rPr>
        <w:t xml:space="preserve"> hole </w:t>
      </w:r>
      <w:r w:rsidRPr="00CF5A50">
        <w:rPr>
          <w:rStyle w:val="Emphasis"/>
          <w:highlight w:val="green"/>
        </w:rPr>
        <w:t>was never</w:t>
      </w:r>
      <w:r w:rsidRPr="007D0CE1">
        <w:rPr>
          <w:rStyle w:val="StyleUnderline"/>
        </w:rPr>
        <w:t xml:space="preserve"> nearly </w:t>
      </w:r>
      <w:r w:rsidRPr="00CF5A50">
        <w:rPr>
          <w:rStyle w:val="Emphasis"/>
          <w:highlight w:val="green"/>
        </w:rPr>
        <w:t>as dangerous as</w:t>
      </w:r>
      <w:r w:rsidRPr="007D0CE1">
        <w:rPr>
          <w:rStyle w:val="StyleUnderline"/>
        </w:rPr>
        <w:t xml:space="preserve"> some </w:t>
      </w:r>
      <w:r w:rsidRPr="00CF5A50">
        <w:rPr>
          <w:rStyle w:val="Emphasis"/>
          <w:highlight w:val="green"/>
        </w:rPr>
        <w:t>people said</w:t>
      </w:r>
      <w:r w:rsidRPr="007D0CE1">
        <w:rPr>
          <w:rStyle w:val="StyleUnderline"/>
        </w:rPr>
        <w:t xml:space="preserve">, that it is not necessarily healing yet </w:t>
      </w:r>
      <w:r w:rsidRPr="00CF5A50">
        <w:rPr>
          <w:rStyle w:val="Emphasis"/>
          <w:highlight w:val="green"/>
        </w:rPr>
        <w:t>and</w:t>
      </w:r>
      <w:r w:rsidRPr="007D0CE1">
        <w:rPr>
          <w:rStyle w:val="StyleUnderline"/>
        </w:rPr>
        <w:t xml:space="preserve"> that it </w:t>
      </w:r>
      <w:r w:rsidRPr="00CF5A50">
        <w:rPr>
          <w:rStyle w:val="Emphasis"/>
          <w:highlight w:val="green"/>
        </w:rPr>
        <w:t>might not have been caused</w:t>
      </w:r>
      <w:r w:rsidRPr="007D0CE1">
        <w:rPr>
          <w:rStyle w:val="StyleUnderline"/>
        </w:rPr>
        <w:t xml:space="preserve"> mainly </w:t>
      </w:r>
      <w:r w:rsidRPr="00CF5A50">
        <w:rPr>
          <w:rStyle w:val="Emphasis"/>
          <w:highlight w:val="green"/>
        </w:rPr>
        <w:t>by CFCs anyway</w:t>
      </w:r>
      <w:r w:rsidRPr="007D0CE1">
        <w:rPr>
          <w:rStyle w:val="StyleUnderline"/>
        </w:rPr>
        <w:t>.</w:t>
      </w:r>
      <w:r w:rsidRPr="007D0CE1">
        <w:t xml:space="preserve">  The timing of the announcement was plainly political: it came on the 25th anniversary of the treaty, and just before a big United Nations climate conference in New York, the aim of which is to push for a climate treaty modelled on the ozone one.  Here’s what was </w:t>
      </w:r>
      <w:proofErr w:type="gramStart"/>
      <w:r w:rsidRPr="007D0CE1">
        <w:t>actually announced</w:t>
      </w:r>
      <w:proofErr w:type="gramEnd"/>
      <w:r w:rsidRPr="007D0CE1">
        <w:t xml:space="preserve"> last week, </w:t>
      </w:r>
      <w:r w:rsidRPr="007D0CE1">
        <w:rPr>
          <w:rStyle w:val="StyleUnderline"/>
        </w:rPr>
        <w:t>in the words of a Nasa scientist, Paul Newman: “From 2000 to 2013, ozone levels climbed 4 per cent in the key mid-northern latitudes</w:t>
      </w:r>
      <w:r w:rsidRPr="007D0CE1">
        <w:t xml:space="preserve">.”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40 or 50 per cent each September before the sun rebuilds it. </w:t>
      </w:r>
      <w:proofErr w:type="gramStart"/>
      <w:r w:rsidRPr="007D0CE1">
        <w:t>So</w:t>
      </w:r>
      <w:proofErr w:type="gramEnd"/>
      <w:r w:rsidRPr="007D0CE1">
        <w:t xml:space="preserve"> what’s happening to the Antarctic ozone hole? Thanks to a diligent blogger named Anthony Watts, I came across a press release also from </w:t>
      </w:r>
      <w:r w:rsidRPr="00CF5A50">
        <w:rPr>
          <w:rStyle w:val="Emphasis"/>
          <w:highlight w:val="green"/>
        </w:rPr>
        <w:t>Nasa</w:t>
      </w:r>
      <w:r w:rsidRPr="007D0CE1">
        <w:rPr>
          <w:rStyle w:val="StyleUnderline"/>
        </w:rPr>
        <w:t xml:space="preserve"> about nine months ago, which </w:t>
      </w:r>
      <w:r w:rsidRPr="00CF5A50">
        <w:rPr>
          <w:rStyle w:val="Emphasis"/>
          <w:highlight w:val="green"/>
        </w:rPr>
        <w:t>said</w:t>
      </w:r>
      <w:r w:rsidRPr="007D0CE1">
        <w:rPr>
          <w:rStyle w:val="StyleUnderline"/>
        </w:rPr>
        <w:t xml:space="preserve">: </w:t>
      </w:r>
      <w:proofErr w:type="gramStart"/>
      <w:r w:rsidRPr="007D0CE1">
        <w:rPr>
          <w:rStyle w:val="StyleUnderline"/>
        </w:rPr>
        <w:t>“ Two</w:t>
      </w:r>
      <w:proofErr w:type="gramEnd"/>
      <w:r w:rsidRPr="007D0CE1">
        <w:rPr>
          <w:rStyle w:val="StyleUnderline"/>
        </w:rPr>
        <w:t xml:space="preserve"> </w:t>
      </w:r>
      <w:r w:rsidRPr="00CF5A50">
        <w:rPr>
          <w:rStyle w:val="Emphasis"/>
          <w:highlight w:val="green"/>
        </w:rPr>
        <w:t>new studies show</w:t>
      </w:r>
      <w:r w:rsidRPr="007D0CE1">
        <w:rPr>
          <w:rStyle w:val="StyleUnderline"/>
        </w:rPr>
        <w:t xml:space="preserve"> that signs of recovery are not yet present, and that </w:t>
      </w:r>
      <w:r w:rsidRPr="00CF5A50">
        <w:rPr>
          <w:rStyle w:val="Emphasis"/>
          <w:highlight w:val="green"/>
        </w:rPr>
        <w:t>temperature and winds are</w:t>
      </w:r>
      <w:r w:rsidRPr="007D0CE1">
        <w:rPr>
          <w:rStyle w:val="StyleUnderline"/>
        </w:rPr>
        <w:t xml:space="preserve"> still </w:t>
      </w:r>
      <w:r w:rsidRPr="00CF5A50">
        <w:rPr>
          <w:rStyle w:val="Emphasis"/>
          <w:highlight w:val="green"/>
        </w:rPr>
        <w:t>driving</w:t>
      </w:r>
      <w:r w:rsidRPr="007D0CE1">
        <w:rPr>
          <w:rStyle w:val="StyleUnderline"/>
        </w:rPr>
        <w:t xml:space="preserve"> any annual </w:t>
      </w:r>
      <w:r w:rsidRPr="00CF5A50">
        <w:rPr>
          <w:rStyle w:val="Emphasis"/>
          <w:highlight w:val="green"/>
        </w:rPr>
        <w:t>changes in ozone</w:t>
      </w:r>
      <w:r w:rsidRPr="007D0CE1">
        <w:rPr>
          <w:rStyle w:val="StyleUnderline"/>
        </w:rPr>
        <w:t xml:space="preserve"> hole size</w:t>
      </w:r>
      <w:r w:rsidRPr="007D0CE1">
        <w:t xml:space="preserve">.”  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7D0CE1">
        <w:rPr>
          <w:rStyle w:val="StyleUnderline"/>
        </w:rPr>
        <w:t>How much damage did the ozone hole ever threaten to do anyway?</w:t>
      </w:r>
      <w:r w:rsidRPr="007D0CE1">
        <w:t xml:space="preserve"> 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w:t>
      </w:r>
      <w:r w:rsidRPr="007D0CE1">
        <w:rPr>
          <w:rStyle w:val="StyleUnderline"/>
        </w:rPr>
        <w:t xml:space="preserve">This means that the </w:t>
      </w:r>
      <w:r w:rsidRPr="00CF5A50">
        <w:rPr>
          <w:rStyle w:val="Emphasis"/>
          <w:highlight w:val="green"/>
        </w:rPr>
        <w:t>weak September sunshine</w:t>
      </w:r>
      <w:r w:rsidRPr="007D0CE1">
        <w:rPr>
          <w:rStyle w:val="StyleUnderline"/>
        </w:rPr>
        <w:t xml:space="preserve">, though it feels much the same, </w:t>
      </w:r>
      <w:r w:rsidRPr="00CF5A50">
        <w:rPr>
          <w:rStyle w:val="Emphasis"/>
          <w:highlight w:val="green"/>
        </w:rPr>
        <w:t>has the power to cause sunburn</w:t>
      </w:r>
      <w:r w:rsidRPr="007D0CE1">
        <w:rPr>
          <w:rStyle w:val="StyleUnderline"/>
        </w:rPr>
        <w:t xml:space="preserve"> more like that of latitudes a few hundred miles north. </w:t>
      </w:r>
      <w:r w:rsidRPr="00CF5A50">
        <w:rPr>
          <w:rStyle w:val="Emphasis"/>
          <w:highlight w:val="green"/>
        </w:rPr>
        <w:t>Hardly Armageddon</w:t>
      </w:r>
      <w:r w:rsidRPr="007D0CE1">
        <w:t xml:space="preserve">.  </w:t>
      </w:r>
      <w:r w:rsidRPr="007D0CE1">
        <w:rPr>
          <w:rStyle w:val="StyleUnderline"/>
        </w:rPr>
        <w:t>The New York Times reported “an increase in Twilight Zone-type reports of sheep and rabbits with cataracts” in southern Chile</w:t>
      </w:r>
      <w:r w:rsidRPr="007D0CE1">
        <w:t xml:space="preserve">. Not to be outdone, Al Gore wrote that “hunters now report finding blind rabbits; fisherman catch blind salmon”. Zoologists briefly blamed the </w:t>
      </w:r>
      <w:r w:rsidRPr="00CF5A50">
        <w:rPr>
          <w:rStyle w:val="Emphasis"/>
          <w:highlight w:val="green"/>
        </w:rPr>
        <w:t>near extinction</w:t>
      </w:r>
      <w:r w:rsidRPr="007D0CE1">
        <w:rPr>
          <w:rStyle w:val="StyleUnderline"/>
        </w:rPr>
        <w:t xml:space="preserve"> of many amphibian species on thin ozone</w:t>
      </w:r>
      <w:r w:rsidRPr="007D0CE1">
        <w:t xml:space="preserve">. </w:t>
      </w:r>
      <w:r w:rsidRPr="00CF5A50">
        <w:rPr>
          <w:rStyle w:val="Emphasis"/>
          <w:highlight w:val="green"/>
        </w:rPr>
        <w:t>Melanoma</w:t>
      </w:r>
      <w:r w:rsidRPr="007D0CE1">
        <w:t xml:space="preserve"> in people was also said to be on the rise as a result.  </w:t>
      </w:r>
      <w:r w:rsidRPr="007D0CE1">
        <w:rPr>
          <w:rStyle w:val="StyleUnderline"/>
        </w:rPr>
        <w:t xml:space="preserve">This </w:t>
      </w:r>
      <w:r w:rsidRPr="00CF5A50">
        <w:rPr>
          <w:rStyle w:val="Emphasis"/>
          <w:highlight w:val="green"/>
        </w:rPr>
        <w:t>was nonsense.</w:t>
      </w:r>
      <w:r w:rsidRPr="007D0CE1">
        <w:rPr>
          <w:rStyle w:val="StyleUnderline"/>
        </w:rPr>
        <w:t xml:space="preserve"> Frogs were dying out because of a fungal disease spread from Africa — nothing to do with ozone.</w:t>
      </w:r>
      <w:r w:rsidRPr="007D0CE1">
        <w:t xml:space="preserve"> Rabbits and fish blinded by a little extra sunlight proved to be as mythical as unicorns. An eye disease in Chilean sheep was happening outside the ozone-depleted zone and was caused by an infection called pinkeye — nothing to do with UV light. And </w:t>
      </w:r>
      <w:r w:rsidRPr="00CF5A50">
        <w:rPr>
          <w:rStyle w:val="Emphasis"/>
          <w:highlight w:val="green"/>
        </w:rPr>
        <w:t>melanoma</w:t>
      </w:r>
      <w:r w:rsidRPr="007D0CE1">
        <w:rPr>
          <w:rStyle w:val="StyleUnderline"/>
        </w:rPr>
        <w:t xml:space="preserve"> incidence in people </w:t>
      </w:r>
      <w:proofErr w:type="gramStart"/>
      <w:r w:rsidRPr="007D0CE1">
        <w:rPr>
          <w:rStyle w:val="StyleUnderline"/>
        </w:rPr>
        <w:t xml:space="preserve">actually </w:t>
      </w:r>
      <w:r w:rsidRPr="00CF5A50">
        <w:rPr>
          <w:rStyle w:val="Emphasis"/>
          <w:highlight w:val="green"/>
        </w:rPr>
        <w:t>levelled</w:t>
      </w:r>
      <w:proofErr w:type="gramEnd"/>
      <w:r w:rsidRPr="00CF5A50">
        <w:rPr>
          <w:rStyle w:val="Emphasis"/>
          <w:highlight w:val="green"/>
        </w:rPr>
        <w:t xml:space="preserve"> out</w:t>
      </w:r>
      <w:r w:rsidRPr="007D0CE1">
        <w:rPr>
          <w:rStyle w:val="StyleUnderline"/>
        </w:rPr>
        <w:t xml:space="preserve"> during the period </w:t>
      </w:r>
      <w:r w:rsidRPr="00CF5A50">
        <w:rPr>
          <w:rStyle w:val="Emphasis"/>
          <w:highlight w:val="green"/>
        </w:rPr>
        <w:t>when</w:t>
      </w:r>
      <w:r w:rsidRPr="007D0CE1">
        <w:rPr>
          <w:rStyle w:val="StyleUnderline"/>
        </w:rPr>
        <w:t xml:space="preserve"> the </w:t>
      </w:r>
      <w:r w:rsidRPr="00CF5A50">
        <w:rPr>
          <w:rStyle w:val="Emphasis"/>
          <w:highlight w:val="green"/>
        </w:rPr>
        <w:t>ozone got thinner</w:t>
      </w:r>
      <w:r w:rsidRPr="007D0CE1">
        <w:t xml:space="preserve">. </w:t>
      </w:r>
    </w:p>
    <w:p w14:paraId="62D62DBD" w14:textId="085EABEB" w:rsidR="00251CB4" w:rsidRDefault="00251CB4" w:rsidP="00251CB4">
      <w:pPr>
        <w:pStyle w:val="Heading3"/>
      </w:pPr>
      <w:r>
        <w:t>1N</w:t>
      </w:r>
      <w:r>
        <w:t xml:space="preserve">C </w:t>
      </w:r>
      <w:r w:rsidRPr="000460C6">
        <w:t>—</w:t>
      </w:r>
      <w:r>
        <w:t xml:space="preserve"> Cap Good </w:t>
      </w:r>
      <w:proofErr w:type="gramStart"/>
      <w:r w:rsidRPr="000460C6">
        <w:t>—</w:t>
      </w:r>
      <w:r>
        <w:t xml:space="preserve">  Sustainability</w:t>
      </w:r>
      <w:proofErr w:type="gramEnd"/>
    </w:p>
    <w:p w14:paraId="4DA5905D" w14:textId="77777777" w:rsidR="00251CB4" w:rsidRPr="00452EF6" w:rsidRDefault="00251CB4" w:rsidP="00251CB4">
      <w:pPr>
        <w:pStyle w:val="Heading4"/>
      </w:pPr>
      <w:r>
        <w:t xml:space="preserve">Err </w:t>
      </w:r>
      <w:proofErr w:type="spellStart"/>
      <w:r>
        <w:t>aff</w:t>
      </w:r>
      <w:proofErr w:type="spellEnd"/>
      <w:r>
        <w:t xml:space="preserve"> </w:t>
      </w:r>
      <w:r w:rsidRPr="000460C6">
        <w:t>—</w:t>
      </w:r>
      <w:r>
        <w:t xml:space="preserve"> their </w:t>
      </w:r>
      <w:proofErr w:type="spellStart"/>
      <w:r>
        <w:t>doomerism</w:t>
      </w:r>
      <w:proofErr w:type="spellEnd"/>
      <w:r>
        <w:t xml:space="preserve"> is empirically </w:t>
      </w:r>
      <w:r w:rsidRPr="00F31081">
        <w:rPr>
          <w:u w:val="single"/>
        </w:rPr>
        <w:t>always</w:t>
      </w:r>
      <w:r>
        <w:t xml:space="preserve"> wrong.</w:t>
      </w:r>
    </w:p>
    <w:p w14:paraId="63A01E6B" w14:textId="77777777" w:rsidR="00251CB4" w:rsidRPr="004F7656" w:rsidRDefault="00251CB4" w:rsidP="00251CB4">
      <w:proofErr w:type="spellStart"/>
      <w:r w:rsidRPr="0051444D">
        <w:rPr>
          <w:rStyle w:val="Style13ptBold"/>
        </w:rPr>
        <w:t>Zitelmann</w:t>
      </w:r>
      <w:proofErr w:type="spellEnd"/>
      <w:r w:rsidRPr="0051444D">
        <w:rPr>
          <w:rStyle w:val="Style13ptBold"/>
        </w:rPr>
        <w:t xml:space="preserve"> ‘20</w:t>
      </w:r>
      <w:r>
        <w:t xml:space="preserve"> </w:t>
      </w:r>
      <w:r w:rsidRPr="000460C6">
        <w:t>—</w:t>
      </w:r>
      <w:r>
        <w:t xml:space="preserve"> holds doctorates in history and sociology. He initially worked at the Central Institute for Social Science Research at the Free University of Berlin before taking up the position of editor-in-chief of </w:t>
      </w:r>
      <w:proofErr w:type="spellStart"/>
      <w:r>
        <w:t>Ullstein-Propyläen</w:t>
      </w:r>
      <w:proofErr w:type="spellEnd"/>
      <w:r>
        <w:t xml:space="preserve">. (Rainer; Published: July 27, 2020; "Anyone Who Doesn’t Know The Following Facts About Capitalism Should Learn Them"; Forbes; Accessed: December 31, 2021; </w:t>
      </w:r>
      <w:hyperlink r:id="rId11" w:history="1">
        <w:r w:rsidRPr="001E79F6">
          <w:rPr>
            <w:rStyle w:val="Hyperlink"/>
          </w:rPr>
          <w:t>https://www.forbes.com/sites/rainerzitelmann/2020/07/27/anyone-who-doesnt-know-the-following-facts-about-capitalism-should-learn-them/?sh=4712d1863dc1)//CYang</w:t>
        </w:r>
      </w:hyperlink>
    </w:p>
    <w:p w14:paraId="10BBD886" w14:textId="77777777" w:rsidR="00251CB4" w:rsidRPr="00F00AD0" w:rsidRDefault="00251CB4" w:rsidP="00251CB4">
      <w:pPr>
        <w:rPr>
          <w:sz w:val="16"/>
        </w:rPr>
      </w:pPr>
      <w:r w:rsidRPr="00F00AD0">
        <w:rPr>
          <w:rStyle w:val="StyleUnderline"/>
        </w:rPr>
        <w:t>Prophets Of Doom</w:t>
      </w:r>
      <w:r w:rsidRPr="00F00AD0">
        <w:rPr>
          <w:sz w:val="16"/>
        </w:rPr>
        <w:t xml:space="preserve"> Have </w:t>
      </w:r>
      <w:r w:rsidRPr="00F00AD0">
        <w:rPr>
          <w:rStyle w:val="StyleUnderline"/>
        </w:rPr>
        <w:t>Always Got It Wrong</w:t>
      </w:r>
    </w:p>
    <w:p w14:paraId="116E4481" w14:textId="77777777" w:rsidR="00251CB4" w:rsidRPr="00F00AD0" w:rsidRDefault="00251CB4" w:rsidP="00251CB4">
      <w:pPr>
        <w:rPr>
          <w:sz w:val="16"/>
        </w:rPr>
      </w:pPr>
      <w:r w:rsidRPr="00F00AD0">
        <w:rPr>
          <w:rStyle w:val="StyleUnderline"/>
        </w:rPr>
        <w:t>If there is one thing we</w:t>
      </w:r>
      <w:r w:rsidRPr="00F00AD0">
        <w:rPr>
          <w:sz w:val="16"/>
        </w:rPr>
        <w:t xml:space="preserve"> can </w:t>
      </w:r>
      <w:r w:rsidRPr="00F00AD0">
        <w:rPr>
          <w:rStyle w:val="StyleUnderline"/>
        </w:rPr>
        <w:t xml:space="preserve">learn from </w:t>
      </w:r>
      <w:r w:rsidRPr="00F00AD0">
        <w:rPr>
          <w:rStyle w:val="StyleUnderline"/>
          <w:highlight w:val="cyan"/>
        </w:rPr>
        <w:t>history</w:t>
      </w:r>
      <w:r w:rsidRPr="00F00AD0">
        <w:rPr>
          <w:sz w:val="16"/>
        </w:rPr>
        <w:t xml:space="preserve">, it </w:t>
      </w:r>
      <w:r w:rsidRPr="00F00AD0">
        <w:rPr>
          <w:rStyle w:val="StyleUnderline"/>
          <w:highlight w:val="cyan"/>
        </w:rPr>
        <w:t>is</w:t>
      </w:r>
      <w:r w:rsidRPr="00F00AD0">
        <w:rPr>
          <w:sz w:val="16"/>
        </w:rPr>
        <w:t xml:space="preserve"> that </w:t>
      </w:r>
      <w:r w:rsidRPr="00F00AD0">
        <w:rPr>
          <w:rStyle w:val="Emphasis"/>
          <w:highlight w:val="cyan"/>
        </w:rPr>
        <w:t>doom-mongers</w:t>
      </w:r>
      <w:r w:rsidRPr="00F00AD0">
        <w:rPr>
          <w:rStyle w:val="StyleUnderline"/>
        </w:rPr>
        <w:t xml:space="preserve"> have </w:t>
      </w:r>
      <w:r w:rsidRPr="00D62B81">
        <w:rPr>
          <w:rStyle w:val="Emphasis"/>
          <w:sz w:val="26"/>
          <w:szCs w:val="26"/>
          <w:highlight w:val="cyan"/>
        </w:rPr>
        <w:t>always been wrong</w:t>
      </w:r>
      <w:r w:rsidRPr="00F00AD0">
        <w:rPr>
          <w:sz w:val="16"/>
        </w:rPr>
        <w:t xml:space="preserve">. In 1968, a </w:t>
      </w:r>
      <w:r w:rsidRPr="00F00AD0">
        <w:rPr>
          <w:rStyle w:val="StyleUnderline"/>
        </w:rPr>
        <w:t>highly acclaimed book</w:t>
      </w:r>
      <w:r w:rsidRPr="00F00AD0">
        <w:rPr>
          <w:sz w:val="16"/>
        </w:rPr>
        <w:t xml:space="preserve"> was published </w:t>
      </w:r>
      <w:r w:rsidRPr="00F00AD0">
        <w:rPr>
          <w:rStyle w:val="StyleUnderline"/>
        </w:rPr>
        <w:t>with</w:t>
      </w:r>
      <w:r w:rsidRPr="00F00AD0">
        <w:rPr>
          <w:sz w:val="16"/>
        </w:rPr>
        <w:t xml:space="preserve"> the </w:t>
      </w:r>
      <w:r w:rsidRPr="00F00AD0">
        <w:rPr>
          <w:rStyle w:val="StyleUnderline"/>
        </w:rPr>
        <w:t xml:space="preserve">provocative title </w:t>
      </w:r>
      <w:r w:rsidRPr="00F00AD0">
        <w:rPr>
          <w:rStyle w:val="Emphasis"/>
          <w:highlight w:val="cyan"/>
        </w:rPr>
        <w:t>The Population Bomb</w:t>
      </w:r>
      <w:r w:rsidRPr="00F00AD0">
        <w:rPr>
          <w:sz w:val="16"/>
        </w:rPr>
        <w:t xml:space="preserve">. The book </w:t>
      </w:r>
      <w:r w:rsidRPr="00F00AD0">
        <w:rPr>
          <w:rStyle w:val="StyleUnderline"/>
        </w:rPr>
        <w:t>stated</w:t>
      </w:r>
      <w:r w:rsidRPr="00F00AD0">
        <w:rPr>
          <w:sz w:val="16"/>
        </w:rPr>
        <w:t xml:space="preserve"> that the </w:t>
      </w:r>
      <w:r w:rsidRPr="00F00AD0">
        <w:rPr>
          <w:rStyle w:val="StyleUnderline"/>
        </w:rPr>
        <w:t>1970s</w:t>
      </w:r>
      <w:r w:rsidRPr="00F00AD0">
        <w:rPr>
          <w:sz w:val="16"/>
        </w:rPr>
        <w:t xml:space="preserve"> would </w:t>
      </w:r>
      <w:r w:rsidRPr="00F00AD0">
        <w:rPr>
          <w:rStyle w:val="StyleUnderline"/>
        </w:rPr>
        <w:t>see</w:t>
      </w:r>
      <w:r w:rsidRPr="00F00AD0">
        <w:rPr>
          <w:sz w:val="16"/>
        </w:rPr>
        <w:t xml:space="preserve"> the </w:t>
      </w:r>
      <w:r w:rsidRPr="00F00AD0">
        <w:rPr>
          <w:rStyle w:val="StyleUnderline"/>
        </w:rPr>
        <w:t>world plagued by numerous famines</w:t>
      </w:r>
      <w:r w:rsidRPr="00F00AD0">
        <w:rPr>
          <w:sz w:val="16"/>
        </w:rPr>
        <w:t xml:space="preserve">, which would result in hundreds of millions of people starving to death. Another book, </w:t>
      </w:r>
      <w:r w:rsidRPr="00F00AD0">
        <w:rPr>
          <w:rStyle w:val="Emphasis"/>
          <w:highlight w:val="cyan"/>
        </w:rPr>
        <w:t xml:space="preserve">Famine </w:t>
      </w:r>
      <w:proofErr w:type="gramStart"/>
      <w:r w:rsidRPr="00F00AD0">
        <w:rPr>
          <w:rStyle w:val="Emphasis"/>
          <w:highlight w:val="cyan"/>
        </w:rPr>
        <w:t>1975</w:t>
      </w:r>
      <w:r w:rsidRPr="00F00AD0">
        <w:rPr>
          <w:rStyle w:val="StyleUnderline"/>
        </w:rPr>
        <w:t>!,</w:t>
      </w:r>
      <w:proofErr w:type="gramEnd"/>
      <w:r w:rsidRPr="00F00AD0">
        <w:rPr>
          <w:rStyle w:val="StyleUnderline"/>
        </w:rPr>
        <w:t xml:space="preserve"> predicted</w:t>
      </w:r>
      <w:r w:rsidRPr="00F00AD0">
        <w:rPr>
          <w:sz w:val="16"/>
        </w:rPr>
        <w:t xml:space="preserve"> that </w:t>
      </w:r>
      <w:r w:rsidRPr="00F00AD0">
        <w:rPr>
          <w:rStyle w:val="StyleUnderline"/>
        </w:rPr>
        <w:t>famine</w:t>
      </w:r>
      <w:r w:rsidRPr="00F00AD0">
        <w:rPr>
          <w:sz w:val="16"/>
        </w:rPr>
        <w:t xml:space="preserve"> would </w:t>
      </w:r>
      <w:r w:rsidRPr="00F00AD0">
        <w:rPr>
          <w:rStyle w:val="StyleUnderline"/>
        </w:rPr>
        <w:t xml:space="preserve">reach </w:t>
      </w:r>
      <w:r w:rsidRPr="00684303">
        <w:rPr>
          <w:rStyle w:val="StyleUnderline"/>
        </w:rPr>
        <w:t>catastrophic proportions</w:t>
      </w:r>
      <w:r w:rsidRPr="00F00AD0">
        <w:rPr>
          <w:sz w:val="16"/>
        </w:rPr>
        <w:t xml:space="preserve"> within 15 years. While </w:t>
      </w:r>
      <w:r w:rsidRPr="00F00AD0">
        <w:rPr>
          <w:rStyle w:val="StyleUnderline"/>
          <w:highlight w:val="cyan"/>
        </w:rPr>
        <w:t>anti-capitalists</w:t>
      </w:r>
      <w:r w:rsidRPr="00F00AD0">
        <w:rPr>
          <w:sz w:val="16"/>
        </w:rPr>
        <w:t xml:space="preserve"> frequently glorify the past, they </w:t>
      </w:r>
      <w:r w:rsidRPr="00F00AD0">
        <w:rPr>
          <w:rStyle w:val="StyleUnderline"/>
          <w:highlight w:val="cyan"/>
        </w:rPr>
        <w:t>always regard the future with</w:t>
      </w:r>
      <w:r w:rsidRPr="00F00AD0">
        <w:rPr>
          <w:sz w:val="16"/>
        </w:rPr>
        <w:t xml:space="preserve"> a </w:t>
      </w:r>
      <w:r w:rsidRPr="00F11078">
        <w:rPr>
          <w:rStyle w:val="Emphasis"/>
          <w:highlight w:val="cyan"/>
        </w:rPr>
        <w:t>strong</w:t>
      </w:r>
      <w:r w:rsidRPr="00F11078">
        <w:rPr>
          <w:rStyle w:val="Emphasis"/>
        </w:rPr>
        <w:t xml:space="preserve"> sense</w:t>
      </w:r>
      <w:r w:rsidRPr="00F00AD0">
        <w:rPr>
          <w:rStyle w:val="StyleUnderline"/>
        </w:rPr>
        <w:t xml:space="preserve"> of </w:t>
      </w:r>
      <w:r w:rsidRPr="00684303">
        <w:rPr>
          <w:rStyle w:val="Emphasis"/>
          <w:highlight w:val="cyan"/>
        </w:rPr>
        <w:t>doom</w:t>
      </w:r>
      <w:r w:rsidRPr="00684303">
        <w:rPr>
          <w:rStyle w:val="Emphasis"/>
        </w:rPr>
        <w:t xml:space="preserve"> and gloom</w:t>
      </w:r>
      <w:r w:rsidRPr="00F00AD0">
        <w:rPr>
          <w:sz w:val="16"/>
        </w:rPr>
        <w:t xml:space="preserve">. In 1972, for example, the highly influential </w:t>
      </w:r>
      <w:r w:rsidRPr="00330658">
        <w:rPr>
          <w:rStyle w:val="StyleUnderline"/>
          <w:highlight w:val="cyan"/>
        </w:rPr>
        <w:t>Club of Rome warned</w:t>
      </w:r>
      <w:r w:rsidRPr="00F00AD0">
        <w:rPr>
          <w:sz w:val="16"/>
        </w:rPr>
        <w:t xml:space="preserve"> that </w:t>
      </w:r>
      <w:r w:rsidRPr="00330658">
        <w:rPr>
          <w:rStyle w:val="StyleUnderline"/>
          <w:highlight w:val="cyan"/>
        </w:rPr>
        <w:t>emissions</w:t>
      </w:r>
      <w:r w:rsidRPr="00F00AD0">
        <w:rPr>
          <w:rStyle w:val="StyleUnderline"/>
        </w:rPr>
        <w:t xml:space="preserve"> of</w:t>
      </w:r>
      <w:r w:rsidRPr="00F00AD0">
        <w:rPr>
          <w:sz w:val="16"/>
        </w:rPr>
        <w:t xml:space="preserve"> practically </w:t>
      </w:r>
      <w:r w:rsidRPr="00F00AD0">
        <w:rPr>
          <w:rStyle w:val="StyleUnderline"/>
        </w:rPr>
        <w:t>every pollutant</w:t>
      </w:r>
      <w:r w:rsidRPr="00F00AD0">
        <w:rPr>
          <w:sz w:val="16"/>
        </w:rPr>
        <w:t xml:space="preserve"> now seemed to be </w:t>
      </w:r>
      <w:r w:rsidRPr="00330658">
        <w:rPr>
          <w:rStyle w:val="StyleUnderline"/>
          <w:highlight w:val="cyan"/>
        </w:rPr>
        <w:t xml:space="preserve">rising </w:t>
      </w:r>
      <w:r w:rsidRPr="00D9460E">
        <w:rPr>
          <w:rStyle w:val="StyleUnderline"/>
          <w:highlight w:val="cyan"/>
        </w:rPr>
        <w:t>exponentially</w:t>
      </w:r>
      <w:r w:rsidRPr="00BC697C">
        <w:rPr>
          <w:rStyle w:val="StyleUnderline"/>
          <w:highlight w:val="cyan"/>
        </w:rPr>
        <w:t>. In fact</w:t>
      </w:r>
      <w:r w:rsidRPr="00F00AD0">
        <w:rPr>
          <w:sz w:val="16"/>
        </w:rPr>
        <w:t xml:space="preserve">, in the decades to come, </w:t>
      </w:r>
      <w:r w:rsidRPr="00BC697C">
        <w:rPr>
          <w:rStyle w:val="StyleUnderline"/>
          <w:highlight w:val="cyan"/>
        </w:rPr>
        <w:t>pollution</w:t>
      </w:r>
      <w:r w:rsidRPr="00F00AD0">
        <w:rPr>
          <w:sz w:val="16"/>
        </w:rPr>
        <w:t xml:space="preserve"> would not only stop growing, but </w:t>
      </w:r>
      <w:proofErr w:type="gramStart"/>
      <w:r w:rsidRPr="00F26922">
        <w:rPr>
          <w:rStyle w:val="Emphasis"/>
        </w:rPr>
        <w:t xml:space="preserve">actually </w:t>
      </w:r>
      <w:r w:rsidRPr="00F26922">
        <w:rPr>
          <w:rStyle w:val="Emphasis"/>
          <w:highlight w:val="cyan"/>
        </w:rPr>
        <w:t>decrease</w:t>
      </w:r>
      <w:proofErr w:type="gramEnd"/>
      <w:r w:rsidRPr="00F00AD0">
        <w:rPr>
          <w:sz w:val="16"/>
        </w:rPr>
        <w:t xml:space="preserve">. And </w:t>
      </w:r>
      <w:r w:rsidRPr="006F469E">
        <w:rPr>
          <w:rStyle w:val="StyleUnderline"/>
          <w:highlight w:val="cyan"/>
        </w:rPr>
        <w:t>drastically</w:t>
      </w:r>
      <w:r w:rsidRPr="00F00AD0">
        <w:rPr>
          <w:sz w:val="16"/>
        </w:rPr>
        <w:t xml:space="preserve"> so. </w:t>
      </w:r>
      <w:r w:rsidRPr="00EA15BE">
        <w:rPr>
          <w:rStyle w:val="Emphasis"/>
        </w:rPr>
        <w:t xml:space="preserve">Total </w:t>
      </w:r>
      <w:r w:rsidRPr="00EA15BE">
        <w:rPr>
          <w:rStyle w:val="Emphasis"/>
          <w:highlight w:val="cyan"/>
        </w:rPr>
        <w:t>emissions</w:t>
      </w:r>
      <w:r w:rsidRPr="00F00AD0">
        <w:rPr>
          <w:rStyle w:val="StyleUnderline"/>
        </w:rPr>
        <w:t xml:space="preserve"> from the world’s</w:t>
      </w:r>
      <w:r w:rsidRPr="00F00AD0">
        <w:rPr>
          <w:sz w:val="16"/>
        </w:rPr>
        <w:t xml:space="preserve"> six </w:t>
      </w:r>
      <w:r w:rsidRPr="00F00AD0">
        <w:rPr>
          <w:rStyle w:val="StyleUnderline"/>
        </w:rPr>
        <w:t>leading</w:t>
      </w:r>
      <w:r w:rsidRPr="00F00AD0">
        <w:rPr>
          <w:sz w:val="16"/>
        </w:rPr>
        <w:t xml:space="preserve"> air </w:t>
      </w:r>
      <w:r w:rsidRPr="00F00AD0">
        <w:rPr>
          <w:rStyle w:val="StyleUnderline"/>
        </w:rPr>
        <w:t xml:space="preserve">polluters </w:t>
      </w:r>
      <w:r w:rsidRPr="00BC697C">
        <w:rPr>
          <w:rStyle w:val="StyleUnderline"/>
          <w:highlight w:val="cyan"/>
        </w:rPr>
        <w:t>fell by</w:t>
      </w:r>
      <w:r w:rsidRPr="00F00AD0">
        <w:rPr>
          <w:sz w:val="16"/>
        </w:rPr>
        <w:t xml:space="preserve"> more than </w:t>
      </w:r>
      <w:r w:rsidRPr="00BC697C">
        <w:rPr>
          <w:rStyle w:val="StyleUnderline"/>
          <w:highlight w:val="cyan"/>
        </w:rPr>
        <w:t>two-thirds</w:t>
      </w:r>
      <w:r w:rsidRPr="00F00AD0">
        <w:rPr>
          <w:sz w:val="16"/>
        </w:rPr>
        <w:t xml:space="preserve"> between 1980 and 2014.</w:t>
      </w:r>
    </w:p>
    <w:p w14:paraId="4E46C8B4" w14:textId="77777777" w:rsidR="00251CB4" w:rsidRPr="009273BA" w:rsidRDefault="00251CB4" w:rsidP="00251CB4">
      <w:pPr>
        <w:rPr>
          <w:sz w:val="16"/>
          <w:szCs w:val="16"/>
        </w:rPr>
      </w:pPr>
      <w:r w:rsidRPr="009273BA">
        <w:rPr>
          <w:sz w:val="16"/>
          <w:szCs w:val="16"/>
        </w:rPr>
        <w:t>The Environment</w:t>
      </w:r>
    </w:p>
    <w:p w14:paraId="0C8E71F1" w14:textId="77777777" w:rsidR="00251CB4" w:rsidRPr="00F73B85" w:rsidRDefault="00251CB4" w:rsidP="00251CB4">
      <w:pPr>
        <w:rPr>
          <w:sz w:val="16"/>
        </w:rPr>
      </w:pPr>
      <w:r w:rsidRPr="00F73B85">
        <w:rPr>
          <w:rStyle w:val="StyleUnderline"/>
        </w:rPr>
        <w:t>Norberg</w:t>
      </w:r>
      <w:r w:rsidRPr="00F73B85">
        <w:rPr>
          <w:sz w:val="16"/>
        </w:rPr>
        <w:t xml:space="preserve"> also </w:t>
      </w:r>
      <w:r w:rsidRPr="00F73B85">
        <w:rPr>
          <w:rStyle w:val="StyleUnderline"/>
        </w:rPr>
        <w:t>confirms</w:t>
      </w:r>
      <w:r w:rsidRPr="00F73B85">
        <w:rPr>
          <w:sz w:val="16"/>
        </w:rPr>
        <w:t xml:space="preserve"> the extent to which </w:t>
      </w:r>
      <w:r w:rsidRPr="00DA4BFC">
        <w:rPr>
          <w:rStyle w:val="StyleUnderline"/>
          <w:highlight w:val="cyan"/>
        </w:rPr>
        <w:t>environmental conditions</w:t>
      </w:r>
      <w:r w:rsidRPr="00F73B85">
        <w:rPr>
          <w:sz w:val="16"/>
        </w:rPr>
        <w:t xml:space="preserve"> have </w:t>
      </w:r>
      <w:r w:rsidRPr="00DA4BFC">
        <w:rPr>
          <w:rStyle w:val="StyleUnderline"/>
          <w:highlight w:val="cyan"/>
        </w:rPr>
        <w:t>improved</w:t>
      </w:r>
      <w:r w:rsidRPr="00F73B85">
        <w:rPr>
          <w:rStyle w:val="StyleUnderline"/>
        </w:rPr>
        <w:t xml:space="preserve"> over the last few decades</w:t>
      </w:r>
      <w:r w:rsidRPr="00F73B85">
        <w:rPr>
          <w:sz w:val="16"/>
        </w:rPr>
        <w:t xml:space="preserve">. While acknowledging the impact of climate change, he also points out that the </w:t>
      </w:r>
      <w:r w:rsidRPr="00F73B85">
        <w:rPr>
          <w:rStyle w:val="StyleUnderline"/>
        </w:rPr>
        <w:t>amount of energy needed to produce</w:t>
      </w:r>
      <w:r w:rsidRPr="00F73B85">
        <w:rPr>
          <w:sz w:val="16"/>
        </w:rPr>
        <w:t xml:space="preserve"> one unit of </w:t>
      </w:r>
      <w:r w:rsidRPr="00F73B85">
        <w:rPr>
          <w:rStyle w:val="StyleUnderline"/>
        </w:rPr>
        <w:t>prosperity</w:t>
      </w:r>
      <w:r w:rsidRPr="00F73B85">
        <w:rPr>
          <w:sz w:val="16"/>
        </w:rPr>
        <w:t xml:space="preserve"> in the Western world has </w:t>
      </w:r>
      <w:r w:rsidRPr="00F73B85">
        <w:rPr>
          <w:rStyle w:val="StyleUnderline"/>
        </w:rPr>
        <w:t>decreased</w:t>
      </w:r>
      <w:r w:rsidRPr="00F73B85">
        <w:rPr>
          <w:sz w:val="16"/>
        </w:rPr>
        <w:t xml:space="preserve"> by 1% per year every year </w:t>
      </w:r>
      <w:r w:rsidRPr="00DA4BFC">
        <w:rPr>
          <w:rStyle w:val="StyleUnderline"/>
          <w:highlight w:val="cyan"/>
        </w:rPr>
        <w:t>over</w:t>
      </w:r>
      <w:r w:rsidRPr="00F73B85">
        <w:rPr>
          <w:rStyle w:val="StyleUnderline"/>
        </w:rPr>
        <w:t xml:space="preserve"> the </w:t>
      </w:r>
      <w:r w:rsidRPr="006D5B08">
        <w:rPr>
          <w:rStyle w:val="Emphasis"/>
        </w:rPr>
        <w:t xml:space="preserve">past </w:t>
      </w:r>
      <w:r w:rsidRPr="006D5B08">
        <w:rPr>
          <w:rStyle w:val="Emphasis"/>
          <w:highlight w:val="cyan"/>
        </w:rPr>
        <w:t>150</w:t>
      </w:r>
      <w:r w:rsidRPr="00DA4BFC">
        <w:rPr>
          <w:rStyle w:val="Emphasis"/>
          <w:highlight w:val="cyan"/>
        </w:rPr>
        <w:t xml:space="preserve"> years</w:t>
      </w:r>
      <w:r w:rsidRPr="00F73B85">
        <w:rPr>
          <w:sz w:val="16"/>
        </w:rPr>
        <w:t xml:space="preserve">. As he demonstrates, there are </w:t>
      </w:r>
      <w:r w:rsidRPr="00F73B85">
        <w:rPr>
          <w:rStyle w:val="StyleUnderline"/>
        </w:rPr>
        <w:t>ways</w:t>
      </w:r>
      <w:r w:rsidRPr="00F73B85">
        <w:rPr>
          <w:sz w:val="16"/>
        </w:rPr>
        <w:t xml:space="preserve"> and means </w:t>
      </w:r>
      <w:r w:rsidRPr="00F73B85">
        <w:rPr>
          <w:rStyle w:val="StyleUnderline"/>
        </w:rPr>
        <w:t xml:space="preserve">to cut CO2 emissions without reducing growth, </w:t>
      </w:r>
      <w:proofErr w:type="gramStart"/>
      <w:r w:rsidRPr="00F73B85">
        <w:rPr>
          <w:rStyle w:val="StyleUnderline"/>
        </w:rPr>
        <w:t>trade</w:t>
      </w:r>
      <w:proofErr w:type="gramEnd"/>
      <w:r w:rsidRPr="00F73B85">
        <w:rPr>
          <w:rStyle w:val="StyleUnderline"/>
        </w:rPr>
        <w:t xml:space="preserve"> and</w:t>
      </w:r>
      <w:r w:rsidRPr="00F73B85">
        <w:rPr>
          <w:sz w:val="16"/>
        </w:rPr>
        <w:t xml:space="preserve"> access to </w:t>
      </w:r>
      <w:r w:rsidRPr="00F73B85">
        <w:rPr>
          <w:rStyle w:val="StyleUnderline"/>
        </w:rPr>
        <w:t>energy</w:t>
      </w:r>
      <w:r w:rsidRPr="00F73B85">
        <w:rPr>
          <w:sz w:val="16"/>
        </w:rPr>
        <w:t xml:space="preserve">. These include </w:t>
      </w:r>
      <w:r w:rsidRPr="00C84324">
        <w:rPr>
          <w:rStyle w:val="Emphasis"/>
        </w:rPr>
        <w:t xml:space="preserve">more </w:t>
      </w:r>
      <w:r w:rsidRPr="004D5F66">
        <w:rPr>
          <w:rStyle w:val="Emphasis"/>
          <w:highlight w:val="cyan"/>
        </w:rPr>
        <w:t>efficient production</w:t>
      </w:r>
      <w:r w:rsidRPr="00F73B85">
        <w:rPr>
          <w:rStyle w:val="StyleUnderline"/>
        </w:rPr>
        <w:t xml:space="preserve"> processes, </w:t>
      </w:r>
      <w:r w:rsidRPr="004D5F66">
        <w:rPr>
          <w:rStyle w:val="StyleUnderline"/>
          <w:highlight w:val="cyan"/>
        </w:rPr>
        <w:t>less energy-intensive construction</w:t>
      </w:r>
      <w:r w:rsidRPr="00F73B85">
        <w:rPr>
          <w:sz w:val="16"/>
        </w:rPr>
        <w:t xml:space="preserve"> methods, </w:t>
      </w:r>
      <w:r w:rsidRPr="00F73B85">
        <w:rPr>
          <w:rStyle w:val="StyleUnderline"/>
        </w:rPr>
        <w:t>new energy sources and fuels</w:t>
      </w:r>
      <w:r w:rsidRPr="00F73B85">
        <w:rPr>
          <w:sz w:val="16"/>
        </w:rPr>
        <w:t xml:space="preserve">. As he also explains, </w:t>
      </w:r>
      <w:r w:rsidRPr="004D5F66">
        <w:rPr>
          <w:rStyle w:val="StyleUnderline"/>
          <w:highlight w:val="cyan"/>
        </w:rPr>
        <w:t>scientists</w:t>
      </w:r>
      <w:r w:rsidRPr="00F73B85">
        <w:rPr>
          <w:sz w:val="16"/>
        </w:rPr>
        <w:t xml:space="preserve"> and companies are now </w:t>
      </w:r>
      <w:r w:rsidRPr="00F73B85">
        <w:rPr>
          <w:rStyle w:val="StyleUnderline"/>
        </w:rPr>
        <w:t xml:space="preserve">working on </w:t>
      </w:r>
      <w:r w:rsidRPr="004D5F66">
        <w:rPr>
          <w:rStyle w:val="StyleUnderline"/>
          <w:highlight w:val="cyan"/>
        </w:rPr>
        <w:t>fourth-gen</w:t>
      </w:r>
      <w:r w:rsidRPr="00DD0312">
        <w:rPr>
          <w:rStyle w:val="StyleUnderline"/>
        </w:rPr>
        <w:t>eration</w:t>
      </w:r>
      <w:r w:rsidRPr="00F73B85">
        <w:rPr>
          <w:rStyle w:val="StyleUnderline"/>
        </w:rPr>
        <w:t xml:space="preserve"> nuclear </w:t>
      </w:r>
      <w:r w:rsidRPr="004D5F66">
        <w:rPr>
          <w:rStyle w:val="StyleUnderline"/>
          <w:highlight w:val="cyan"/>
        </w:rPr>
        <w:t>power</w:t>
      </w:r>
      <w:r w:rsidRPr="00F73B85">
        <w:rPr>
          <w:sz w:val="16"/>
        </w:rPr>
        <w:t xml:space="preserve"> plants, all of which have passive safety systems, </w:t>
      </w:r>
      <w:r w:rsidRPr="00F73B85">
        <w:rPr>
          <w:rStyle w:val="StyleUnderline"/>
        </w:rPr>
        <w:t>that</w:t>
      </w:r>
      <w:r w:rsidRPr="00F73B85">
        <w:rPr>
          <w:sz w:val="16"/>
        </w:rPr>
        <w:t xml:space="preserve"> can </w:t>
      </w:r>
      <w:r w:rsidRPr="004D5F66">
        <w:rPr>
          <w:rStyle w:val="StyleUnderline"/>
          <w:highlight w:val="cyan"/>
        </w:rPr>
        <w:t xml:space="preserve">generate </w:t>
      </w:r>
      <w:r w:rsidRPr="004D5F66">
        <w:rPr>
          <w:rStyle w:val="Emphasis"/>
          <w:highlight w:val="cyan"/>
        </w:rPr>
        <w:t>hundreds</w:t>
      </w:r>
      <w:r w:rsidRPr="003243AD">
        <w:rPr>
          <w:rStyle w:val="Emphasis"/>
        </w:rPr>
        <w:t xml:space="preserve"> of times</w:t>
      </w:r>
      <w:r w:rsidRPr="003243AD">
        <w:rPr>
          <w:rStyle w:val="StyleUnderline"/>
        </w:rPr>
        <w:t xml:space="preserve"> </w:t>
      </w:r>
      <w:r w:rsidRPr="004D5F66">
        <w:rPr>
          <w:rStyle w:val="StyleUnderline"/>
          <w:highlight w:val="cyan"/>
        </w:rPr>
        <w:t>more energy</w:t>
      </w:r>
      <w:r w:rsidRPr="00F73B85">
        <w:rPr>
          <w:sz w:val="16"/>
        </w:rPr>
        <w:t xml:space="preserve"> from the same resources </w:t>
      </w:r>
      <w:r w:rsidRPr="004D5F66">
        <w:rPr>
          <w:rStyle w:val="StyleUnderline"/>
          <w:highlight w:val="cyan"/>
        </w:rPr>
        <w:t>and do not have</w:t>
      </w:r>
      <w:r w:rsidRPr="00F73B85">
        <w:rPr>
          <w:sz w:val="16"/>
        </w:rPr>
        <w:t xml:space="preserve"> the same </w:t>
      </w:r>
      <w:r w:rsidRPr="004D5F66">
        <w:rPr>
          <w:rStyle w:val="StyleUnderline"/>
          <w:highlight w:val="cyan"/>
        </w:rPr>
        <w:t>waste</w:t>
      </w:r>
      <w:r w:rsidRPr="00F73B85">
        <w:rPr>
          <w:sz w:val="16"/>
        </w:rPr>
        <w:t xml:space="preserve"> problems as their predecessors. Stephen Pinker, in his book Enlightenment </w:t>
      </w:r>
      <w:proofErr w:type="gramStart"/>
      <w:r w:rsidRPr="00F73B85">
        <w:rPr>
          <w:sz w:val="16"/>
        </w:rPr>
        <w:t>Now!,</w:t>
      </w:r>
      <w:proofErr w:type="gramEnd"/>
      <w:r w:rsidRPr="00F73B85">
        <w:rPr>
          <w:sz w:val="16"/>
        </w:rPr>
        <w:t xml:space="preserve"> also confirms that </w:t>
      </w:r>
      <w:r w:rsidRPr="004D5F66">
        <w:rPr>
          <w:rStyle w:val="StyleUnderline"/>
          <w:highlight w:val="cyan"/>
        </w:rPr>
        <w:t>all</w:t>
      </w:r>
      <w:r w:rsidRPr="00F73B85">
        <w:rPr>
          <w:rStyle w:val="StyleUnderline"/>
        </w:rPr>
        <w:t xml:space="preserve"> manner of </w:t>
      </w:r>
      <w:r w:rsidRPr="004D5F66">
        <w:rPr>
          <w:rStyle w:val="StyleUnderline"/>
          <w:highlight w:val="cyan"/>
        </w:rPr>
        <w:t>environmental problems</w:t>
      </w:r>
      <w:r w:rsidRPr="00F73B85">
        <w:rPr>
          <w:sz w:val="16"/>
        </w:rPr>
        <w:t xml:space="preserve"> have </w:t>
      </w:r>
      <w:r w:rsidRPr="00C4741A">
        <w:rPr>
          <w:rStyle w:val="Emphasis"/>
          <w:highlight w:val="cyan"/>
        </w:rPr>
        <w:t>declined</w:t>
      </w:r>
      <w:r w:rsidRPr="00C4741A">
        <w:rPr>
          <w:rStyle w:val="Emphasis"/>
        </w:rPr>
        <w:t xml:space="preserve"> sharply</w:t>
      </w:r>
      <w:r w:rsidRPr="00C4741A">
        <w:rPr>
          <w:rStyle w:val="StyleUnderline"/>
        </w:rPr>
        <w:t xml:space="preserve"> in recent decades</w:t>
      </w:r>
      <w:r w:rsidRPr="00F73B85">
        <w:rPr>
          <w:sz w:val="16"/>
        </w:rPr>
        <w:t xml:space="preserve">, despite the fact that most people believe they have actually increased. Pinker also sees nuclear energy as the most important means of combating climate change. In the past, according to Pinker, </w:t>
      </w:r>
      <w:r w:rsidRPr="00F73B85">
        <w:rPr>
          <w:rStyle w:val="StyleUnderline"/>
        </w:rPr>
        <w:t xml:space="preserve">people’s </w:t>
      </w:r>
      <w:r w:rsidRPr="00940168">
        <w:rPr>
          <w:rStyle w:val="StyleUnderline"/>
          <w:highlight w:val="cyan"/>
        </w:rPr>
        <w:t>innovative power</w:t>
      </w:r>
      <w:r w:rsidRPr="00F73B85">
        <w:rPr>
          <w:sz w:val="16"/>
        </w:rPr>
        <w:t xml:space="preserve"> to solve problems </w:t>
      </w:r>
      <w:r w:rsidRPr="00F73B85">
        <w:rPr>
          <w:rStyle w:val="StyleUnderline"/>
        </w:rPr>
        <w:t xml:space="preserve">has </w:t>
      </w:r>
      <w:r w:rsidRPr="00D62B81">
        <w:rPr>
          <w:rStyle w:val="Emphasis"/>
          <w:sz w:val="26"/>
          <w:szCs w:val="26"/>
          <w:highlight w:val="cyan"/>
        </w:rPr>
        <w:t>repeatedly</w:t>
      </w:r>
      <w:r w:rsidRPr="00F73B85">
        <w:rPr>
          <w:rStyle w:val="Emphasis"/>
        </w:rPr>
        <w:t xml:space="preserve"> been </w:t>
      </w:r>
      <w:r w:rsidRPr="00940168">
        <w:rPr>
          <w:rStyle w:val="Emphasis"/>
          <w:highlight w:val="cyan"/>
        </w:rPr>
        <w:t>underestimated</w:t>
      </w:r>
      <w:r w:rsidRPr="00F73B85">
        <w:rPr>
          <w:sz w:val="16"/>
        </w:rPr>
        <w:t xml:space="preserve"> — but a </w:t>
      </w:r>
      <w:r w:rsidRPr="00940168">
        <w:rPr>
          <w:rStyle w:val="StyleUnderline"/>
          <w:highlight w:val="cyan"/>
        </w:rPr>
        <w:t>departure from</w:t>
      </w:r>
      <w:r w:rsidRPr="00F73B85">
        <w:rPr>
          <w:rStyle w:val="StyleUnderline"/>
        </w:rPr>
        <w:t xml:space="preserve"> </w:t>
      </w:r>
      <w:r w:rsidRPr="00940168">
        <w:rPr>
          <w:rStyle w:val="StyleUnderline"/>
          <w:highlight w:val="cyan"/>
        </w:rPr>
        <w:t>progress</w:t>
      </w:r>
      <w:r w:rsidRPr="00F73B85">
        <w:rPr>
          <w:sz w:val="16"/>
        </w:rPr>
        <w:t xml:space="preserve"> and growth, he warns, will </w:t>
      </w:r>
      <w:r w:rsidRPr="00940168">
        <w:rPr>
          <w:rStyle w:val="StyleUnderline"/>
          <w:highlight w:val="cyan"/>
        </w:rPr>
        <w:t xml:space="preserve">lead to the </w:t>
      </w:r>
      <w:r w:rsidRPr="002E487C">
        <w:rPr>
          <w:rStyle w:val="Emphasis"/>
          <w:highlight w:val="cyan"/>
        </w:rPr>
        <w:t>opposite</w:t>
      </w:r>
      <w:r w:rsidRPr="00940168">
        <w:rPr>
          <w:rStyle w:val="StyleUnderline"/>
          <w:highlight w:val="cyan"/>
        </w:rPr>
        <w:t xml:space="preserve"> of what environmental</w:t>
      </w:r>
      <w:r w:rsidRPr="00F73B85">
        <w:rPr>
          <w:sz w:val="16"/>
        </w:rPr>
        <w:t xml:space="preserve"> and climate </w:t>
      </w:r>
      <w:r w:rsidRPr="00940168">
        <w:rPr>
          <w:rStyle w:val="StyleUnderline"/>
          <w:highlight w:val="cyan"/>
        </w:rPr>
        <w:t>protectors hope</w:t>
      </w:r>
      <w:r w:rsidRPr="00F73B85">
        <w:rPr>
          <w:rStyle w:val="StyleUnderline"/>
        </w:rPr>
        <w:t xml:space="preserve"> for</w:t>
      </w:r>
      <w:r w:rsidRPr="00F73B85">
        <w:rPr>
          <w:sz w:val="16"/>
        </w:rPr>
        <w:t>.</w:t>
      </w:r>
    </w:p>
    <w:p w14:paraId="4FB5E824" w14:textId="77777777" w:rsidR="00251CB4" w:rsidRPr="00817343" w:rsidRDefault="00251CB4" w:rsidP="00251CB4">
      <w:pPr>
        <w:rPr>
          <w:sz w:val="16"/>
          <w:szCs w:val="16"/>
        </w:rPr>
      </w:pPr>
      <w:r w:rsidRPr="00817343">
        <w:rPr>
          <w:sz w:val="16"/>
          <w:szCs w:val="16"/>
        </w:rPr>
        <w:t>Redistribution?</w:t>
      </w:r>
    </w:p>
    <w:p w14:paraId="109792C2" w14:textId="77777777" w:rsidR="00251CB4" w:rsidRPr="00817343" w:rsidRDefault="00251CB4" w:rsidP="00251CB4">
      <w:pPr>
        <w:rPr>
          <w:sz w:val="16"/>
          <w:szCs w:val="16"/>
        </w:rPr>
      </w:pPr>
      <w:r w:rsidRPr="00817343">
        <w:rPr>
          <w:sz w:val="16"/>
          <w:szCs w:val="16"/>
        </w:rPr>
        <w:t xml:space="preserve">In his book, Norberg cites a seemingly </w:t>
      </w:r>
      <w:r w:rsidRPr="003C3307">
        <w:rPr>
          <w:rStyle w:val="Emphasis"/>
          <w:highlight w:val="cyan"/>
        </w:rPr>
        <w:t>endless</w:t>
      </w:r>
      <w:r w:rsidRPr="003C3307">
        <w:rPr>
          <w:rStyle w:val="Emphasis"/>
        </w:rPr>
        <w:t xml:space="preserve"> array</w:t>
      </w:r>
      <w:r w:rsidRPr="003C3307">
        <w:rPr>
          <w:rStyle w:val="StyleUnderline"/>
        </w:rPr>
        <w:t xml:space="preserve"> of facts</w:t>
      </w:r>
      <w:r w:rsidRPr="00817343">
        <w:rPr>
          <w:sz w:val="16"/>
          <w:szCs w:val="16"/>
        </w:rPr>
        <w:t xml:space="preserve"> that </w:t>
      </w:r>
      <w:r w:rsidRPr="003C3307">
        <w:rPr>
          <w:rStyle w:val="StyleUnderline"/>
        </w:rPr>
        <w:t>prove</w:t>
      </w:r>
      <w:r w:rsidRPr="00817343">
        <w:rPr>
          <w:sz w:val="16"/>
          <w:szCs w:val="16"/>
        </w:rPr>
        <w:t xml:space="preserve"> the </w:t>
      </w:r>
      <w:r w:rsidRPr="003C3307">
        <w:rPr>
          <w:rStyle w:val="StyleUnderline"/>
          <w:highlight w:val="cyan"/>
        </w:rPr>
        <w:t>benefits</w:t>
      </w:r>
      <w:r w:rsidRPr="003C3307">
        <w:rPr>
          <w:rStyle w:val="StyleUnderline"/>
        </w:rPr>
        <w:t xml:space="preserve"> of economic progress</w:t>
      </w:r>
      <w:r w:rsidRPr="00817343">
        <w:rPr>
          <w:sz w:val="16"/>
          <w:szCs w:val="16"/>
        </w:rPr>
        <w:t xml:space="preserve">. The </w:t>
      </w:r>
      <w:r w:rsidRPr="003C3307">
        <w:rPr>
          <w:rStyle w:val="StyleUnderline"/>
        </w:rPr>
        <w:t>weekly hours worked</w:t>
      </w:r>
      <w:r w:rsidRPr="00817343">
        <w:rPr>
          <w:sz w:val="16"/>
          <w:szCs w:val="16"/>
        </w:rPr>
        <w:t xml:space="preserve"> by the average American </w:t>
      </w:r>
      <w:r w:rsidRPr="003C3307">
        <w:rPr>
          <w:rStyle w:val="StyleUnderline"/>
        </w:rPr>
        <w:t>are now 25 hours less than</w:t>
      </w:r>
      <w:r w:rsidRPr="00817343">
        <w:rPr>
          <w:sz w:val="16"/>
          <w:szCs w:val="16"/>
        </w:rPr>
        <w:t xml:space="preserve"> they were in </w:t>
      </w:r>
      <w:r w:rsidRPr="003C3307">
        <w:rPr>
          <w:rStyle w:val="StyleUnderline"/>
        </w:rPr>
        <w:t>1860</w:t>
      </w:r>
      <w:r w:rsidRPr="00817343">
        <w:rPr>
          <w:sz w:val="16"/>
          <w:szCs w:val="16"/>
        </w:rPr>
        <w:t xml:space="preserve">. At the same time, </w:t>
      </w:r>
      <w:r w:rsidRPr="003C3307">
        <w:rPr>
          <w:rStyle w:val="StyleUnderline"/>
        </w:rPr>
        <w:t>people enter</w:t>
      </w:r>
      <w:r w:rsidRPr="00817343">
        <w:rPr>
          <w:sz w:val="16"/>
          <w:szCs w:val="16"/>
        </w:rPr>
        <w:t xml:space="preserve"> the world of </w:t>
      </w:r>
      <w:r w:rsidRPr="003C3307">
        <w:rPr>
          <w:rStyle w:val="StyleUnderline"/>
        </w:rPr>
        <w:t>work later</w:t>
      </w:r>
      <w:r w:rsidRPr="00817343">
        <w:rPr>
          <w:sz w:val="16"/>
          <w:szCs w:val="16"/>
        </w:rPr>
        <w:t xml:space="preserve"> in life, </w:t>
      </w:r>
      <w:r w:rsidRPr="003C3307">
        <w:rPr>
          <w:rStyle w:val="StyleUnderline"/>
        </w:rPr>
        <w:t>retire earlier and live longer</w:t>
      </w:r>
      <w:r w:rsidRPr="00817343">
        <w:rPr>
          <w:sz w:val="16"/>
          <w:szCs w:val="16"/>
        </w:rPr>
        <w:t xml:space="preserve"> after retirement. </w:t>
      </w:r>
      <w:proofErr w:type="gramStart"/>
      <w:r w:rsidRPr="00817343">
        <w:rPr>
          <w:sz w:val="16"/>
          <w:szCs w:val="16"/>
        </w:rPr>
        <w:t>All of</w:t>
      </w:r>
      <w:proofErr w:type="gramEnd"/>
      <w:r w:rsidRPr="00817343">
        <w:rPr>
          <w:sz w:val="16"/>
          <w:szCs w:val="16"/>
        </w:rPr>
        <w:t xml:space="preserve"> these </w:t>
      </w:r>
      <w:r w:rsidRPr="003C3307">
        <w:rPr>
          <w:rStyle w:val="StyleUnderline"/>
        </w:rPr>
        <w:t>positive developments</w:t>
      </w:r>
      <w:r w:rsidRPr="00817343">
        <w:rPr>
          <w:sz w:val="16"/>
          <w:szCs w:val="16"/>
        </w:rPr>
        <w:t xml:space="preserve"> are </w:t>
      </w:r>
      <w:r w:rsidRPr="003C3307">
        <w:rPr>
          <w:rStyle w:val="StyleUnderline"/>
        </w:rPr>
        <w:t xml:space="preserve">the </w:t>
      </w:r>
      <w:r w:rsidRPr="00D36948">
        <w:rPr>
          <w:rStyle w:val="StyleUnderline"/>
          <w:highlight w:val="cyan"/>
        </w:rPr>
        <w:t xml:space="preserve">result of </w:t>
      </w:r>
      <w:r w:rsidRPr="00D36948">
        <w:rPr>
          <w:rStyle w:val="Emphasis"/>
          <w:highlight w:val="cyan"/>
        </w:rPr>
        <w:t>tech</w:t>
      </w:r>
      <w:r w:rsidRPr="003C3307">
        <w:rPr>
          <w:rStyle w:val="Emphasis"/>
        </w:rPr>
        <w:t>nical progress</w:t>
      </w:r>
      <w:r w:rsidRPr="003C3307">
        <w:rPr>
          <w:rStyle w:val="StyleUnderline"/>
        </w:rPr>
        <w:t xml:space="preserve"> </w:t>
      </w:r>
      <w:r w:rsidRPr="00D36948">
        <w:rPr>
          <w:rStyle w:val="StyleUnderline"/>
          <w:highlight w:val="cyan"/>
        </w:rPr>
        <w:t>and</w:t>
      </w:r>
      <w:r w:rsidRPr="00817343">
        <w:rPr>
          <w:sz w:val="16"/>
          <w:szCs w:val="16"/>
        </w:rPr>
        <w:t xml:space="preserve"> an </w:t>
      </w:r>
      <w:r w:rsidRPr="003C3307">
        <w:rPr>
          <w:rStyle w:val="Emphasis"/>
        </w:rPr>
        <w:t xml:space="preserve">economic </w:t>
      </w:r>
      <w:r w:rsidRPr="00D36948">
        <w:rPr>
          <w:rStyle w:val="Emphasis"/>
          <w:highlight w:val="cyan"/>
        </w:rPr>
        <w:t>system</w:t>
      </w:r>
      <w:r w:rsidRPr="00D36948">
        <w:rPr>
          <w:rStyle w:val="StyleUnderline"/>
          <w:highlight w:val="cyan"/>
        </w:rPr>
        <w:t xml:space="preserve"> that made this</w:t>
      </w:r>
      <w:r w:rsidRPr="00817343">
        <w:rPr>
          <w:sz w:val="16"/>
          <w:szCs w:val="16"/>
        </w:rPr>
        <w:t xml:space="preserve"> progress </w:t>
      </w:r>
      <w:r w:rsidRPr="00D36948">
        <w:rPr>
          <w:rStyle w:val="StyleUnderline"/>
          <w:highlight w:val="cyan"/>
        </w:rPr>
        <w:t>possible</w:t>
      </w:r>
      <w:r w:rsidRPr="00817343">
        <w:rPr>
          <w:sz w:val="16"/>
          <w:szCs w:val="16"/>
        </w:rPr>
        <w:t xml:space="preserve"> in the first place. A </w:t>
      </w:r>
      <w:r w:rsidRPr="00D36948">
        <w:rPr>
          <w:rStyle w:val="StyleUnderline"/>
          <w:highlight w:val="cyan"/>
        </w:rPr>
        <w:t xml:space="preserve">study of </w:t>
      </w:r>
      <w:r w:rsidRPr="00D00A1F">
        <w:rPr>
          <w:rStyle w:val="Emphasis"/>
          <w:highlight w:val="cyan"/>
        </w:rPr>
        <w:t>180 countries</w:t>
      </w:r>
      <w:r w:rsidRPr="003C3307">
        <w:rPr>
          <w:rStyle w:val="StyleUnderline"/>
        </w:rPr>
        <w:t xml:space="preserve"> over four decades </w:t>
      </w:r>
      <w:r w:rsidRPr="00D36948">
        <w:rPr>
          <w:rStyle w:val="StyleUnderline"/>
          <w:highlight w:val="cyan"/>
        </w:rPr>
        <w:t>shows</w:t>
      </w:r>
      <w:r w:rsidRPr="00817343">
        <w:rPr>
          <w:sz w:val="16"/>
          <w:szCs w:val="16"/>
        </w:rPr>
        <w:t xml:space="preserve"> that the </w:t>
      </w:r>
      <w:r w:rsidRPr="00D36948">
        <w:rPr>
          <w:rStyle w:val="StyleUnderline"/>
          <w:highlight w:val="cyan"/>
        </w:rPr>
        <w:t>increase in income</w:t>
      </w:r>
      <w:r w:rsidRPr="003C3307">
        <w:rPr>
          <w:rStyle w:val="StyleUnderline"/>
        </w:rPr>
        <w:t xml:space="preserve"> for</w:t>
      </w:r>
      <w:r w:rsidRPr="00817343">
        <w:rPr>
          <w:sz w:val="16"/>
          <w:szCs w:val="16"/>
        </w:rPr>
        <w:t xml:space="preserve"> the </w:t>
      </w:r>
      <w:r w:rsidRPr="003C3307">
        <w:rPr>
          <w:rStyle w:val="StyleUnderline"/>
        </w:rPr>
        <w:t>poorest</w:t>
      </w:r>
      <w:r w:rsidRPr="00817343">
        <w:rPr>
          <w:sz w:val="16"/>
          <w:szCs w:val="16"/>
        </w:rPr>
        <w:t xml:space="preserve"> in a society is </w:t>
      </w:r>
      <w:r w:rsidRPr="003C3307">
        <w:rPr>
          <w:rStyle w:val="Emphasis"/>
        </w:rPr>
        <w:t xml:space="preserve">primarily </w:t>
      </w:r>
      <w:r w:rsidRPr="002E7C27">
        <w:rPr>
          <w:rStyle w:val="Emphasis"/>
          <w:highlight w:val="cyan"/>
        </w:rPr>
        <w:t>due</w:t>
      </w:r>
      <w:r w:rsidRPr="002E7C27">
        <w:rPr>
          <w:rStyle w:val="StyleUnderline"/>
          <w:highlight w:val="cyan"/>
        </w:rPr>
        <w:t xml:space="preserve"> to grow</w:t>
      </w:r>
      <w:r w:rsidRPr="00D36948">
        <w:rPr>
          <w:rStyle w:val="StyleUnderline"/>
          <w:highlight w:val="cyan"/>
        </w:rPr>
        <w:t>th</w:t>
      </w:r>
      <w:r w:rsidRPr="003C3307">
        <w:rPr>
          <w:rStyle w:val="StyleUnderline"/>
        </w:rPr>
        <w:t xml:space="preserve"> rather than redistribution</w:t>
      </w:r>
      <w:r w:rsidRPr="00817343">
        <w:rPr>
          <w:sz w:val="16"/>
          <w:szCs w:val="16"/>
        </w:rPr>
        <w:t xml:space="preserve">: 77% of income growth for the poorest 40% of a population are directly linked to the average growth of a country. </w:t>
      </w:r>
      <w:r w:rsidRPr="005857C0">
        <w:rPr>
          <w:rStyle w:val="StyleUnderline"/>
          <w:highlight w:val="cyan"/>
        </w:rPr>
        <w:t>Capitalism</w:t>
      </w:r>
      <w:r w:rsidRPr="001F6029">
        <w:rPr>
          <w:rStyle w:val="StyleUnderline"/>
        </w:rPr>
        <w:t xml:space="preserve"> is </w:t>
      </w:r>
      <w:r w:rsidRPr="004B6D3C">
        <w:rPr>
          <w:rStyle w:val="StyleUnderline"/>
        </w:rPr>
        <w:t>not the problem</w:t>
      </w:r>
      <w:r w:rsidRPr="00817343">
        <w:rPr>
          <w:sz w:val="16"/>
          <w:szCs w:val="16"/>
        </w:rPr>
        <w:t xml:space="preserve">, as anti-capitalists tell us. In fact, it is </w:t>
      </w:r>
      <w:r w:rsidRPr="001F6029">
        <w:rPr>
          <w:rStyle w:val="StyleUnderline"/>
        </w:rPr>
        <w:t>capitalism</w:t>
      </w:r>
      <w:r w:rsidRPr="00817343">
        <w:rPr>
          <w:sz w:val="16"/>
          <w:szCs w:val="16"/>
        </w:rPr>
        <w:t xml:space="preserve"> that has </w:t>
      </w:r>
      <w:r w:rsidRPr="00837CCB">
        <w:rPr>
          <w:rStyle w:val="Emphasis"/>
        </w:rPr>
        <w:t xml:space="preserve">very </w:t>
      </w:r>
      <w:r w:rsidRPr="00FD0F2C">
        <w:rPr>
          <w:rStyle w:val="Emphasis"/>
        </w:rPr>
        <w:t xml:space="preserve">successfully </w:t>
      </w:r>
      <w:r w:rsidRPr="00FD0F2C">
        <w:rPr>
          <w:rStyle w:val="Emphasis"/>
          <w:highlight w:val="cyan"/>
        </w:rPr>
        <w:t>solved</w:t>
      </w:r>
      <w:r w:rsidRPr="00FD0F2C">
        <w:rPr>
          <w:sz w:val="16"/>
          <w:szCs w:val="16"/>
        </w:rPr>
        <w:t xml:space="preserve"> </w:t>
      </w:r>
      <w:r w:rsidRPr="00817343">
        <w:rPr>
          <w:sz w:val="16"/>
          <w:szCs w:val="16"/>
        </w:rPr>
        <w:t xml:space="preserve">many of </w:t>
      </w:r>
      <w:r w:rsidRPr="00F53D9E">
        <w:rPr>
          <w:rStyle w:val="StyleUnderline"/>
          <w:highlight w:val="cyan"/>
        </w:rPr>
        <w:t>the wo</w:t>
      </w:r>
      <w:r w:rsidRPr="005857C0">
        <w:rPr>
          <w:rStyle w:val="StyleUnderline"/>
          <w:highlight w:val="cyan"/>
        </w:rPr>
        <w:t>rld’s</w:t>
      </w:r>
      <w:r w:rsidRPr="001F6029">
        <w:rPr>
          <w:rStyle w:val="StyleUnderline"/>
        </w:rPr>
        <w:t xml:space="preserve"> </w:t>
      </w:r>
      <w:r w:rsidRPr="00837CCB">
        <w:rPr>
          <w:rStyle w:val="Emphasis"/>
        </w:rPr>
        <w:t xml:space="preserve">most serious </w:t>
      </w:r>
      <w:r w:rsidRPr="005857C0">
        <w:rPr>
          <w:rStyle w:val="Emphasis"/>
          <w:highlight w:val="cyan"/>
        </w:rPr>
        <w:t>problems</w:t>
      </w:r>
      <w:r w:rsidRPr="00817343">
        <w:rPr>
          <w:sz w:val="16"/>
          <w:szCs w:val="16"/>
        </w:rPr>
        <w:t xml:space="preserve"> over the last two centuries.</w:t>
      </w:r>
    </w:p>
    <w:p w14:paraId="21E5E29D" w14:textId="77777777" w:rsidR="00251CB4" w:rsidRPr="004F56CC" w:rsidRDefault="00251CB4" w:rsidP="00251CB4"/>
    <w:p w14:paraId="0B33551D" w14:textId="1EA4F690" w:rsidR="00251CB4" w:rsidRDefault="00251CB4" w:rsidP="00251CB4">
      <w:pPr>
        <w:pStyle w:val="Heading3"/>
      </w:pPr>
      <w:r>
        <w:t>1N</w:t>
      </w:r>
      <w:r>
        <w:t xml:space="preserve">C </w:t>
      </w:r>
      <w:r w:rsidRPr="000460C6">
        <w:t>—</w:t>
      </w:r>
      <w:r>
        <w:t xml:space="preserve"> Cap Good </w:t>
      </w:r>
      <w:proofErr w:type="gramStart"/>
      <w:r w:rsidRPr="000460C6">
        <w:t>—</w:t>
      </w:r>
      <w:r>
        <w:t xml:space="preserve">  Environment</w:t>
      </w:r>
      <w:proofErr w:type="gramEnd"/>
    </w:p>
    <w:p w14:paraId="4B54F63A" w14:textId="77777777" w:rsidR="00251CB4" w:rsidRPr="00F5443D" w:rsidRDefault="00251CB4" w:rsidP="00251CB4">
      <w:pPr>
        <w:pStyle w:val="Heading4"/>
      </w:pPr>
      <w:r>
        <w:t xml:space="preserve">Capitalism solves the environment </w:t>
      </w:r>
      <w:r w:rsidRPr="000460C6">
        <w:t>—</w:t>
      </w:r>
      <w:r>
        <w:t xml:space="preserve"> prefer the </w:t>
      </w:r>
      <w:r w:rsidRPr="005426A0">
        <w:rPr>
          <w:u w:val="single"/>
        </w:rPr>
        <w:t>Yale EPI</w:t>
      </w:r>
      <w:r>
        <w:t xml:space="preserve"> and </w:t>
      </w:r>
      <w:r w:rsidRPr="001C06D8">
        <w:rPr>
          <w:u w:val="single"/>
        </w:rPr>
        <w:t>statistical indicators</w:t>
      </w:r>
      <w:r>
        <w:t>.</w:t>
      </w:r>
    </w:p>
    <w:p w14:paraId="1576EDDC" w14:textId="77777777" w:rsidR="00251CB4" w:rsidRPr="00EA1BF1" w:rsidRDefault="00251CB4" w:rsidP="00251CB4">
      <w:proofErr w:type="spellStart"/>
      <w:r w:rsidRPr="0051444D">
        <w:rPr>
          <w:rStyle w:val="Style13ptBold"/>
        </w:rPr>
        <w:t>Zitelmann</w:t>
      </w:r>
      <w:proofErr w:type="spellEnd"/>
      <w:r w:rsidRPr="0051444D">
        <w:rPr>
          <w:rStyle w:val="Style13ptBold"/>
        </w:rPr>
        <w:t xml:space="preserve"> ‘20</w:t>
      </w:r>
      <w:r>
        <w:t xml:space="preserve"> </w:t>
      </w:r>
      <w:r w:rsidRPr="000460C6">
        <w:t>—</w:t>
      </w:r>
      <w:r>
        <w:t xml:space="preserve"> holds doctorates in history and sociology. He initially worked at the Central Institute for Social Science Research at the Free University of Berlin before taking up the position of editor-in-chief of </w:t>
      </w:r>
      <w:proofErr w:type="spellStart"/>
      <w:r>
        <w:t>Ullstein-Propyläen</w:t>
      </w:r>
      <w:proofErr w:type="spellEnd"/>
      <w:r>
        <w:t xml:space="preserve">. (Rainer; Published: July 13, 2020; "‘System Change Not Climate Change’: Capitalism </w:t>
      </w:r>
      <w:proofErr w:type="gramStart"/>
      <w:r>
        <w:t>And</w:t>
      </w:r>
      <w:proofErr w:type="gramEnd"/>
      <w:r>
        <w:t xml:space="preserve"> Environmental Destruction"; Forbes; Accessed: December 31, 2021; [edited for gendered language] https://www.forbes.com/sites/rainerzitelmann/2020/07/13/system-change-not-climate-change-capitalism-and-environmental-destruction/?sh=7c423bcb6d72)//CYang</w:t>
      </w:r>
    </w:p>
    <w:p w14:paraId="0E8FBBC9" w14:textId="77777777" w:rsidR="00251CB4" w:rsidRPr="00CF2E84" w:rsidRDefault="00251CB4" w:rsidP="00251CB4">
      <w:pPr>
        <w:rPr>
          <w:sz w:val="16"/>
          <w:szCs w:val="16"/>
        </w:rPr>
      </w:pPr>
      <w:r w:rsidRPr="00CF2E84">
        <w:rPr>
          <w:sz w:val="16"/>
          <w:szCs w:val="16"/>
        </w:rPr>
        <w:t xml:space="preserve">The Price </w:t>
      </w:r>
      <w:proofErr w:type="gramStart"/>
      <w:r w:rsidRPr="00CF2E84">
        <w:rPr>
          <w:sz w:val="16"/>
          <w:szCs w:val="16"/>
        </w:rPr>
        <w:t>Of</w:t>
      </w:r>
      <w:proofErr w:type="gramEnd"/>
      <w:r w:rsidRPr="00CF2E84">
        <w:rPr>
          <w:sz w:val="16"/>
          <w:szCs w:val="16"/>
        </w:rPr>
        <w:t xml:space="preserve"> Growth — Destruction Of The Environment?</w:t>
      </w:r>
    </w:p>
    <w:p w14:paraId="3B23BD9A" w14:textId="77777777" w:rsidR="00251CB4" w:rsidRPr="00F0208A" w:rsidRDefault="00251CB4" w:rsidP="00251CB4">
      <w:pPr>
        <w:rPr>
          <w:sz w:val="16"/>
        </w:rPr>
      </w:pPr>
      <w:r w:rsidRPr="00F0208A">
        <w:rPr>
          <w:sz w:val="16"/>
        </w:rPr>
        <w:t xml:space="preserve">But isn’t there a price for this growth: environment devastation? Of course, nobody would deny that industrialization causes environmental problems. But the </w:t>
      </w:r>
      <w:r w:rsidRPr="0036375B">
        <w:rPr>
          <w:rStyle w:val="StyleUnderline"/>
          <w:highlight w:val="cyan"/>
        </w:rPr>
        <w:t>assertion</w:t>
      </w:r>
      <w:r w:rsidRPr="00F0208A">
        <w:rPr>
          <w:sz w:val="16"/>
        </w:rPr>
        <w:t xml:space="preserve"> that </w:t>
      </w:r>
      <w:r w:rsidRPr="0036375B">
        <w:rPr>
          <w:rStyle w:val="StyleUnderline"/>
          <w:highlight w:val="cyan"/>
        </w:rPr>
        <w:t>growth</w:t>
      </w:r>
      <w:r w:rsidRPr="0036375B">
        <w:rPr>
          <w:rStyle w:val="StyleUnderline"/>
        </w:rPr>
        <w:t xml:space="preserve"> </w:t>
      </w:r>
      <w:r w:rsidRPr="0036375B">
        <w:rPr>
          <w:rStyle w:val="Emphasis"/>
        </w:rPr>
        <w:t xml:space="preserve">automatically </w:t>
      </w:r>
      <w:r w:rsidRPr="0036375B">
        <w:rPr>
          <w:rStyle w:val="Emphasis"/>
          <w:highlight w:val="cyan"/>
        </w:rPr>
        <w:t>leads</w:t>
      </w:r>
      <w:r w:rsidRPr="0036375B">
        <w:rPr>
          <w:rStyle w:val="StyleUnderline"/>
          <w:highlight w:val="cyan"/>
        </w:rPr>
        <w:t xml:space="preserve"> to</w:t>
      </w:r>
      <w:r w:rsidRPr="00F0208A">
        <w:rPr>
          <w:sz w:val="16"/>
        </w:rPr>
        <w:t xml:space="preserve"> ever accelerating </w:t>
      </w:r>
      <w:r w:rsidRPr="0036375B">
        <w:rPr>
          <w:rStyle w:val="StyleUnderline"/>
          <w:highlight w:val="cyan"/>
        </w:rPr>
        <w:t>environmental degradation is</w:t>
      </w:r>
      <w:r w:rsidRPr="0036375B">
        <w:rPr>
          <w:rStyle w:val="StyleUnderline"/>
        </w:rPr>
        <w:t xml:space="preserve"> </w:t>
      </w:r>
      <w:r w:rsidRPr="0036375B">
        <w:rPr>
          <w:rStyle w:val="Emphasis"/>
        </w:rPr>
        <w:t xml:space="preserve">simply </w:t>
      </w:r>
      <w:r w:rsidRPr="00635C71">
        <w:rPr>
          <w:rStyle w:val="Emphasis"/>
          <w:highlight w:val="cyan"/>
        </w:rPr>
        <w:t>false</w:t>
      </w:r>
      <w:r w:rsidRPr="00635C71">
        <w:rPr>
          <w:rStyle w:val="StyleUnderline"/>
          <w:highlight w:val="cyan"/>
        </w:rPr>
        <w:t>. Yale</w:t>
      </w:r>
      <w:r w:rsidRPr="00FE0953">
        <w:rPr>
          <w:rStyle w:val="StyleUnderline"/>
        </w:rPr>
        <w:t xml:space="preserve"> University’s </w:t>
      </w:r>
      <w:r w:rsidRPr="00635C71">
        <w:rPr>
          <w:rStyle w:val="Emphasis"/>
          <w:highlight w:val="cyan"/>
        </w:rPr>
        <w:t>E</w:t>
      </w:r>
      <w:r w:rsidRPr="00FE0953">
        <w:rPr>
          <w:rStyle w:val="StyleUnderline"/>
        </w:rPr>
        <w:t xml:space="preserve">nvironmental </w:t>
      </w:r>
      <w:r w:rsidRPr="00635C71">
        <w:rPr>
          <w:rStyle w:val="Emphasis"/>
          <w:highlight w:val="cyan"/>
        </w:rPr>
        <w:t>P</w:t>
      </w:r>
      <w:r w:rsidRPr="00FE0953">
        <w:rPr>
          <w:rStyle w:val="StyleUnderline"/>
        </w:rPr>
        <w:t xml:space="preserve">erformance </w:t>
      </w:r>
      <w:r w:rsidRPr="00635C71">
        <w:rPr>
          <w:rStyle w:val="Emphasis"/>
          <w:highlight w:val="cyan"/>
        </w:rPr>
        <w:t>I</w:t>
      </w:r>
      <w:r w:rsidRPr="00FE0953">
        <w:rPr>
          <w:rStyle w:val="StyleUnderline"/>
        </w:rPr>
        <w:t>ndex</w:t>
      </w:r>
      <w:r w:rsidRPr="00F0208A">
        <w:rPr>
          <w:sz w:val="16"/>
        </w:rPr>
        <w:t xml:space="preserve"> (EPI) </w:t>
      </w:r>
      <w:r w:rsidRPr="00B47484">
        <w:rPr>
          <w:rStyle w:val="StyleUnderline"/>
          <w:highlight w:val="cyan"/>
        </w:rPr>
        <w:t xml:space="preserve">uses </w:t>
      </w:r>
      <w:r w:rsidRPr="00B7233B">
        <w:rPr>
          <w:rStyle w:val="Emphasis"/>
          <w:highlight w:val="cyan"/>
        </w:rPr>
        <w:t>16 indicators</w:t>
      </w:r>
      <w:r w:rsidRPr="00B47484">
        <w:rPr>
          <w:rStyle w:val="StyleUnderline"/>
          <w:highlight w:val="cyan"/>
        </w:rPr>
        <w:t xml:space="preserve"> to rank</w:t>
      </w:r>
      <w:r w:rsidRPr="00FE0953">
        <w:rPr>
          <w:rStyle w:val="StyleUnderline"/>
        </w:rPr>
        <w:t xml:space="preserve"> countries on </w:t>
      </w:r>
      <w:r w:rsidRPr="00B47484">
        <w:rPr>
          <w:rStyle w:val="StyleUnderline"/>
          <w:highlight w:val="cyan"/>
        </w:rPr>
        <w:t>environmental health, air</w:t>
      </w:r>
      <w:r w:rsidRPr="00FE0953">
        <w:rPr>
          <w:rStyle w:val="StyleUnderline"/>
        </w:rPr>
        <w:t xml:space="preserve"> quality, </w:t>
      </w:r>
      <w:r w:rsidRPr="00B47484">
        <w:rPr>
          <w:rStyle w:val="StyleUnderline"/>
          <w:highlight w:val="cyan"/>
        </w:rPr>
        <w:t>water, biod</w:t>
      </w:r>
      <w:r w:rsidRPr="00FE0953">
        <w:rPr>
          <w:rStyle w:val="StyleUnderline"/>
        </w:rPr>
        <w:t xml:space="preserve">iversity, </w:t>
      </w:r>
      <w:r w:rsidRPr="00B47484">
        <w:rPr>
          <w:rStyle w:val="StyleUnderline"/>
          <w:highlight w:val="cyan"/>
        </w:rPr>
        <w:t xml:space="preserve">natural </w:t>
      </w:r>
      <w:proofErr w:type="gramStart"/>
      <w:r w:rsidRPr="00B47484">
        <w:rPr>
          <w:rStyle w:val="StyleUnderline"/>
          <w:highlight w:val="cyan"/>
        </w:rPr>
        <w:t>resources</w:t>
      </w:r>
      <w:proofErr w:type="gramEnd"/>
      <w:r w:rsidRPr="00B47484">
        <w:rPr>
          <w:rStyle w:val="StyleUnderline"/>
          <w:highlight w:val="cyan"/>
        </w:rPr>
        <w:t xml:space="preserve"> and pollution</w:t>
      </w:r>
      <w:r w:rsidRPr="00F0208A">
        <w:rPr>
          <w:sz w:val="16"/>
        </w:rPr>
        <w:t xml:space="preserve">. These </w:t>
      </w:r>
      <w:r w:rsidRPr="00B7233B">
        <w:rPr>
          <w:rStyle w:val="StyleUnderline"/>
        </w:rPr>
        <w:t>indicators</w:t>
      </w:r>
      <w:r w:rsidRPr="00F0208A">
        <w:rPr>
          <w:sz w:val="16"/>
        </w:rPr>
        <w:t xml:space="preserve"> have been selected to </w:t>
      </w:r>
      <w:r w:rsidRPr="00B7233B">
        <w:rPr>
          <w:rStyle w:val="StyleUnderline"/>
        </w:rPr>
        <w:t>reflect</w:t>
      </w:r>
      <w:r w:rsidRPr="00F0208A">
        <w:rPr>
          <w:sz w:val="16"/>
        </w:rPr>
        <w:t xml:space="preserve"> both the current baseline and the </w:t>
      </w:r>
      <w:r w:rsidRPr="00B7233B">
        <w:rPr>
          <w:rStyle w:val="StyleUnderline"/>
        </w:rPr>
        <w:t xml:space="preserve">dynamics of </w:t>
      </w:r>
      <w:r w:rsidRPr="00B7233B">
        <w:rPr>
          <w:rStyle w:val="Emphasis"/>
        </w:rPr>
        <w:t>national ecosystems</w:t>
      </w:r>
      <w:r w:rsidRPr="00F0208A">
        <w:rPr>
          <w:sz w:val="16"/>
        </w:rPr>
        <w:t xml:space="preserve">. One of the Index’s </w:t>
      </w:r>
      <w:r w:rsidRPr="00B7233B">
        <w:rPr>
          <w:rStyle w:val="Emphasis"/>
        </w:rPr>
        <w:t xml:space="preserve">most striking </w:t>
      </w:r>
      <w:r w:rsidRPr="00B7233B">
        <w:rPr>
          <w:rStyle w:val="Emphasis"/>
          <w:highlight w:val="cyan"/>
        </w:rPr>
        <w:t>findings</w:t>
      </w:r>
      <w:r w:rsidRPr="00F0208A">
        <w:rPr>
          <w:sz w:val="16"/>
        </w:rPr>
        <w:t xml:space="preserve"> is that there </w:t>
      </w:r>
      <w:r w:rsidRPr="00B7233B">
        <w:rPr>
          <w:rStyle w:val="StyleUnderline"/>
        </w:rPr>
        <w:t xml:space="preserve">is a </w:t>
      </w:r>
      <w:r w:rsidRPr="00F0208A">
        <w:rPr>
          <w:rStyle w:val="Emphasis"/>
          <w:highlight w:val="cyan"/>
        </w:rPr>
        <w:t>strong correlation</w:t>
      </w:r>
      <w:r w:rsidRPr="00B7233B">
        <w:rPr>
          <w:rStyle w:val="StyleUnderline"/>
          <w:highlight w:val="cyan"/>
        </w:rPr>
        <w:t xml:space="preserve"> between</w:t>
      </w:r>
      <w:r w:rsidRPr="00F0208A">
        <w:rPr>
          <w:sz w:val="16"/>
        </w:rPr>
        <w:t xml:space="preserve"> a state’s </w:t>
      </w:r>
      <w:r w:rsidRPr="00B7233B">
        <w:rPr>
          <w:rStyle w:val="StyleUnderline"/>
          <w:highlight w:val="cyan"/>
        </w:rPr>
        <w:t>wealth and</w:t>
      </w:r>
      <w:r w:rsidRPr="00B7233B">
        <w:rPr>
          <w:rStyle w:val="StyleUnderline"/>
        </w:rPr>
        <w:t xml:space="preserve"> its </w:t>
      </w:r>
      <w:r w:rsidRPr="00B7233B">
        <w:rPr>
          <w:rStyle w:val="StyleUnderline"/>
          <w:highlight w:val="cyan"/>
        </w:rPr>
        <w:t>environmental performance</w:t>
      </w:r>
      <w:r w:rsidRPr="00F0208A">
        <w:rPr>
          <w:sz w:val="16"/>
        </w:rPr>
        <w:t xml:space="preserve">. Most </w:t>
      </w:r>
      <w:r w:rsidRPr="00F0208A">
        <w:rPr>
          <w:rStyle w:val="Emphasis"/>
        </w:rPr>
        <w:t xml:space="preserve">developed </w:t>
      </w:r>
      <w:r w:rsidRPr="00F0208A">
        <w:rPr>
          <w:rStyle w:val="Emphasis"/>
          <w:highlight w:val="cyan"/>
        </w:rPr>
        <w:t>capitalist countries</w:t>
      </w:r>
      <w:r w:rsidRPr="00B7233B">
        <w:rPr>
          <w:rStyle w:val="StyleUnderline"/>
          <w:highlight w:val="cyan"/>
        </w:rPr>
        <w:t xml:space="preserve"> achieve </w:t>
      </w:r>
      <w:r w:rsidRPr="00F0208A">
        <w:rPr>
          <w:rStyle w:val="Emphasis"/>
          <w:highlight w:val="cyan"/>
        </w:rPr>
        <w:t>high environmental standards</w:t>
      </w:r>
      <w:r w:rsidRPr="00F0208A">
        <w:rPr>
          <w:sz w:val="16"/>
        </w:rPr>
        <w:t xml:space="preserve">. Those </w:t>
      </w:r>
      <w:r w:rsidRPr="00F0208A">
        <w:rPr>
          <w:rStyle w:val="StyleUnderline"/>
        </w:rPr>
        <w:t>countries with</w:t>
      </w:r>
      <w:r w:rsidRPr="00F0208A">
        <w:rPr>
          <w:sz w:val="16"/>
        </w:rPr>
        <w:t xml:space="preserve"> the </w:t>
      </w:r>
      <w:r w:rsidRPr="00F0208A">
        <w:rPr>
          <w:rStyle w:val="StyleUnderline"/>
        </w:rPr>
        <w:t>worst EPI</w:t>
      </w:r>
      <w:r w:rsidRPr="00F0208A">
        <w:rPr>
          <w:sz w:val="16"/>
        </w:rPr>
        <w:t xml:space="preserve"> scores, such as Ethiopia, Mali, Mauritania, </w:t>
      </w:r>
      <w:proofErr w:type="gramStart"/>
      <w:r w:rsidRPr="00F0208A">
        <w:rPr>
          <w:sz w:val="16"/>
        </w:rPr>
        <w:t>Chad</w:t>
      </w:r>
      <w:proofErr w:type="gramEnd"/>
      <w:r w:rsidRPr="00F0208A">
        <w:rPr>
          <w:sz w:val="16"/>
        </w:rPr>
        <w:t xml:space="preserve"> and Niger, are all poor. They </w:t>
      </w:r>
      <w:r w:rsidRPr="00F0208A">
        <w:rPr>
          <w:rStyle w:val="StyleUnderline"/>
        </w:rPr>
        <w:t>have</w:t>
      </w:r>
      <w:r w:rsidRPr="00F0208A">
        <w:rPr>
          <w:sz w:val="16"/>
        </w:rPr>
        <w:t xml:space="preserve"> both </w:t>
      </w:r>
      <w:r w:rsidRPr="00F0208A">
        <w:rPr>
          <w:rStyle w:val="StyleUnderline"/>
        </w:rPr>
        <w:t>low investment capacity for infrastructure</w:t>
      </w:r>
      <w:r w:rsidRPr="00F0208A">
        <w:rPr>
          <w:sz w:val="16"/>
        </w:rPr>
        <w:t>, including water and sanitation, and tend to have weak environmental regulatory authorities.</w:t>
      </w:r>
    </w:p>
    <w:p w14:paraId="652D7D88" w14:textId="77777777" w:rsidR="00251CB4" w:rsidRPr="00F97F74" w:rsidRDefault="00251CB4" w:rsidP="00251CB4">
      <w:pPr>
        <w:rPr>
          <w:sz w:val="16"/>
        </w:rPr>
      </w:pPr>
      <w:r w:rsidRPr="00F97F74">
        <w:rPr>
          <w:sz w:val="16"/>
        </w:rPr>
        <w:t xml:space="preserve">Contrary to prevailing perceptions, </w:t>
      </w:r>
      <w:r w:rsidRPr="00CF2E84">
        <w:rPr>
          <w:rStyle w:val="StyleUnderline"/>
        </w:rPr>
        <w:t xml:space="preserve">industrial development and </w:t>
      </w:r>
      <w:r w:rsidRPr="00CF2E84">
        <w:rPr>
          <w:rStyle w:val="Emphasis"/>
          <w:highlight w:val="cyan"/>
        </w:rPr>
        <w:t>tech</w:t>
      </w:r>
      <w:r w:rsidRPr="00F97F74">
        <w:rPr>
          <w:rStyle w:val="Emphasis"/>
        </w:rPr>
        <w:t xml:space="preserve">nological </w:t>
      </w:r>
      <w:r w:rsidRPr="00CF2E84">
        <w:rPr>
          <w:rStyle w:val="Emphasis"/>
        </w:rPr>
        <w:t>advances</w:t>
      </w:r>
      <w:r w:rsidRPr="00F97F74">
        <w:rPr>
          <w:sz w:val="16"/>
        </w:rPr>
        <w:t xml:space="preserve"> have contributed </w:t>
      </w:r>
      <w:r w:rsidRPr="00F97F74">
        <w:rPr>
          <w:rStyle w:val="StyleUnderline"/>
        </w:rPr>
        <w:t>significantly</w:t>
      </w:r>
      <w:r w:rsidRPr="00F97F74">
        <w:rPr>
          <w:sz w:val="16"/>
        </w:rPr>
        <w:t xml:space="preserve"> to </w:t>
      </w:r>
      <w:r w:rsidRPr="00CF2E84">
        <w:rPr>
          <w:rStyle w:val="StyleUnderline"/>
          <w:highlight w:val="cyan"/>
        </w:rPr>
        <w:t>reliev</w:t>
      </w:r>
      <w:r w:rsidRPr="00F97F74">
        <w:rPr>
          <w:rStyle w:val="StyleUnderline"/>
        </w:rPr>
        <w:t>ing</w:t>
      </w:r>
      <w:r w:rsidRPr="00F97F74">
        <w:rPr>
          <w:sz w:val="16"/>
        </w:rPr>
        <w:t xml:space="preserve"> the </w:t>
      </w:r>
      <w:r w:rsidRPr="00CF2E84">
        <w:rPr>
          <w:rStyle w:val="StyleUnderline"/>
          <w:highlight w:val="cyan"/>
        </w:rPr>
        <w:t>burden on the environment</w:t>
      </w:r>
      <w:r w:rsidRPr="00F97F74">
        <w:rPr>
          <w:sz w:val="16"/>
        </w:rPr>
        <w:t xml:space="preserve">. Both </w:t>
      </w:r>
      <w:proofErr w:type="spellStart"/>
      <w:r w:rsidRPr="00F97F74">
        <w:rPr>
          <w:sz w:val="16"/>
        </w:rPr>
        <w:t>Indur</w:t>
      </w:r>
      <w:proofErr w:type="spellEnd"/>
      <w:r w:rsidRPr="00F97F74">
        <w:rPr>
          <w:sz w:val="16"/>
        </w:rPr>
        <w:t xml:space="preserve"> </w:t>
      </w:r>
      <w:proofErr w:type="spellStart"/>
      <w:r w:rsidRPr="00F97F74">
        <w:rPr>
          <w:sz w:val="16"/>
        </w:rPr>
        <w:t>Goklany</w:t>
      </w:r>
      <w:proofErr w:type="spellEnd"/>
      <w:r w:rsidRPr="00F97F74">
        <w:rPr>
          <w:sz w:val="16"/>
        </w:rPr>
        <w:t xml:space="preserve"> in his book The Improving State of the World and Steven Pinker in chapter ten (“The Environment”) of his book Enlightenment Now demonstrate that </w:t>
      </w:r>
      <w:r w:rsidRPr="00CF2E84">
        <w:rPr>
          <w:rStyle w:val="StyleUnderline"/>
          <w:highlight w:val="cyan"/>
        </w:rPr>
        <w:t>we are</w:t>
      </w:r>
      <w:r w:rsidRPr="00F97F74">
        <w:rPr>
          <w:sz w:val="16"/>
        </w:rPr>
        <w:t xml:space="preserve"> not only </w:t>
      </w:r>
      <w:r w:rsidRPr="00CF2E84">
        <w:rPr>
          <w:rStyle w:val="StyleUnderline"/>
          <w:highlight w:val="cyan"/>
        </w:rPr>
        <w:t>living longer</w:t>
      </w:r>
      <w:r w:rsidRPr="00F97F74">
        <w:rPr>
          <w:rStyle w:val="StyleUnderline"/>
        </w:rPr>
        <w:t xml:space="preserve">, healthier </w:t>
      </w:r>
      <w:r w:rsidRPr="00CF2E84">
        <w:rPr>
          <w:rStyle w:val="StyleUnderline"/>
          <w:highlight w:val="cyan"/>
        </w:rPr>
        <w:t>lives</w:t>
      </w:r>
      <w:r w:rsidRPr="00F97F74">
        <w:rPr>
          <w:rStyle w:val="StyleUnderline"/>
        </w:rPr>
        <w:t xml:space="preserve"> in unprecedented prosperity</w:t>
      </w:r>
      <w:r w:rsidRPr="00F97F74">
        <w:rPr>
          <w:sz w:val="16"/>
        </w:rPr>
        <w:t xml:space="preserve">, but we are also doing </w:t>
      </w:r>
      <w:r w:rsidRPr="00F97F74">
        <w:rPr>
          <w:rStyle w:val="StyleUnderline"/>
        </w:rPr>
        <w:t xml:space="preserve">so </w:t>
      </w:r>
      <w:r w:rsidRPr="00CF2E84">
        <w:rPr>
          <w:rStyle w:val="StyleUnderline"/>
          <w:highlight w:val="cyan"/>
        </w:rPr>
        <w:t>on a</w:t>
      </w:r>
      <w:r w:rsidRPr="00F97F74">
        <w:rPr>
          <w:rStyle w:val="StyleUnderline"/>
        </w:rPr>
        <w:t xml:space="preserve"> </w:t>
      </w:r>
      <w:r w:rsidRPr="00F97F74">
        <w:rPr>
          <w:rStyle w:val="Emphasis"/>
        </w:rPr>
        <w:t xml:space="preserve">comparatively </w:t>
      </w:r>
      <w:r w:rsidRPr="00CF2E84">
        <w:rPr>
          <w:rStyle w:val="Emphasis"/>
          <w:highlight w:val="cyan"/>
        </w:rPr>
        <w:t>clean</w:t>
      </w:r>
      <w:r w:rsidRPr="00CF2E84">
        <w:rPr>
          <w:rStyle w:val="StyleUnderline"/>
          <w:highlight w:val="cyan"/>
        </w:rPr>
        <w:t xml:space="preserve"> planet</w:t>
      </w:r>
      <w:r w:rsidRPr="00F97F74">
        <w:rPr>
          <w:sz w:val="16"/>
        </w:rPr>
        <w:t>.</w:t>
      </w:r>
    </w:p>
    <w:p w14:paraId="1D35BA47" w14:textId="77777777" w:rsidR="00251CB4" w:rsidRPr="009D50B9" w:rsidRDefault="00251CB4" w:rsidP="00251CB4">
      <w:pPr>
        <w:rPr>
          <w:sz w:val="16"/>
        </w:rPr>
      </w:pPr>
      <w:r w:rsidRPr="009D50B9">
        <w:rPr>
          <w:rStyle w:val="StyleUnderline"/>
        </w:rPr>
        <w:t>Researchers</w:t>
      </w:r>
      <w:r w:rsidRPr="009D50B9">
        <w:rPr>
          <w:sz w:val="16"/>
        </w:rPr>
        <w:t xml:space="preserve"> have </w:t>
      </w:r>
      <w:r w:rsidRPr="009D50B9">
        <w:rPr>
          <w:rStyle w:val="StyleUnderline"/>
        </w:rPr>
        <w:t>confirmed</w:t>
      </w:r>
      <w:r w:rsidRPr="009D50B9">
        <w:rPr>
          <w:sz w:val="16"/>
        </w:rPr>
        <w:t xml:space="preserve"> that economic freedom — in other words, more </w:t>
      </w:r>
      <w:r w:rsidRPr="009D50B9">
        <w:rPr>
          <w:rStyle w:val="StyleUnderline"/>
        </w:rPr>
        <w:t>capitalism</w:t>
      </w:r>
      <w:r w:rsidRPr="009D50B9">
        <w:rPr>
          <w:sz w:val="16"/>
        </w:rPr>
        <w:t xml:space="preserve"> — </w:t>
      </w:r>
      <w:r w:rsidRPr="009D50B9">
        <w:rPr>
          <w:rStyle w:val="StyleUnderline"/>
        </w:rPr>
        <w:t>leads to higher</w:t>
      </w:r>
      <w:r w:rsidRPr="009D50B9">
        <w:rPr>
          <w:sz w:val="16"/>
        </w:rPr>
        <w:t xml:space="preserve">, not lower, </w:t>
      </w:r>
      <w:r w:rsidRPr="009D50B9">
        <w:rPr>
          <w:rStyle w:val="StyleUnderline"/>
        </w:rPr>
        <w:t>environmental quality</w:t>
      </w:r>
      <w:r w:rsidRPr="009D50B9">
        <w:rPr>
          <w:sz w:val="16"/>
        </w:rPr>
        <w:t>.</w:t>
      </w:r>
    </w:p>
    <w:p w14:paraId="3137F08A" w14:textId="77777777" w:rsidR="00251CB4" w:rsidRPr="00631185" w:rsidRDefault="00251CB4" w:rsidP="00251CB4">
      <w:pPr>
        <w:rPr>
          <w:sz w:val="16"/>
        </w:rPr>
      </w:pPr>
      <w:r w:rsidRPr="00631185">
        <w:rPr>
          <w:sz w:val="16"/>
        </w:rPr>
        <w:t xml:space="preserve">Every year, the Heritage Foundation compiles its Index of Economic Freedom, which analyzes individual levels of economic freedom, and thus </w:t>
      </w:r>
      <w:r w:rsidRPr="008438CF">
        <w:rPr>
          <w:rStyle w:val="StyleUnderline"/>
          <w:highlight w:val="cyan"/>
        </w:rPr>
        <w:t>capitalism</w:t>
      </w:r>
      <w:r w:rsidRPr="009D50B9">
        <w:rPr>
          <w:rStyle w:val="StyleUnderline"/>
        </w:rPr>
        <w:t>, in countries around the world</w:t>
      </w:r>
      <w:r w:rsidRPr="00631185">
        <w:rPr>
          <w:sz w:val="16"/>
        </w:rPr>
        <w:t xml:space="preserve">. The Heritage Foundation’s researchers also </w:t>
      </w:r>
      <w:r w:rsidRPr="009D50B9">
        <w:rPr>
          <w:rStyle w:val="StyleUnderline"/>
        </w:rPr>
        <w:t>measure</w:t>
      </w:r>
      <w:r w:rsidRPr="00631185">
        <w:rPr>
          <w:sz w:val="16"/>
        </w:rPr>
        <w:t xml:space="preserve"> the </w:t>
      </w:r>
      <w:r w:rsidRPr="009D50B9">
        <w:rPr>
          <w:rStyle w:val="StyleUnderline"/>
        </w:rPr>
        <w:t>correlation between</w:t>
      </w:r>
      <w:r w:rsidRPr="00631185">
        <w:rPr>
          <w:sz w:val="16"/>
        </w:rPr>
        <w:t xml:space="preserve"> each </w:t>
      </w:r>
      <w:r w:rsidRPr="009D50B9">
        <w:rPr>
          <w:rStyle w:val="StyleUnderline"/>
        </w:rPr>
        <w:t>country’s environmental performance</w:t>
      </w:r>
      <w:r w:rsidRPr="00631185">
        <w:rPr>
          <w:sz w:val="16"/>
        </w:rPr>
        <w:t xml:space="preserve"> and its economic freedom. The </w:t>
      </w:r>
      <w:r w:rsidRPr="008438CF">
        <w:rPr>
          <w:rStyle w:val="StyleUnderline"/>
          <w:highlight w:val="cyan"/>
        </w:rPr>
        <w:t xml:space="preserve">results </w:t>
      </w:r>
      <w:r w:rsidRPr="008438CF">
        <w:rPr>
          <w:rStyle w:val="Emphasis"/>
          <w:highlight w:val="cyan"/>
        </w:rPr>
        <w:t>couldn’t be clearer</w:t>
      </w:r>
      <w:r w:rsidRPr="00631185">
        <w:rPr>
          <w:sz w:val="16"/>
        </w:rPr>
        <w:t xml:space="preserve">: the world’s </w:t>
      </w:r>
      <w:r w:rsidRPr="008438CF">
        <w:rPr>
          <w:rStyle w:val="StyleUnderline"/>
          <w:highlight w:val="cyan"/>
        </w:rPr>
        <w:t>most</w:t>
      </w:r>
      <w:r w:rsidRPr="009D50B9">
        <w:rPr>
          <w:rStyle w:val="StyleUnderline"/>
        </w:rPr>
        <w:t xml:space="preserve"> </w:t>
      </w:r>
      <w:r w:rsidRPr="00FB62D3">
        <w:rPr>
          <w:rStyle w:val="Emphasis"/>
        </w:rPr>
        <w:t xml:space="preserve">economically </w:t>
      </w:r>
      <w:r w:rsidRPr="008438CF">
        <w:rPr>
          <w:rStyle w:val="Emphasis"/>
          <w:highlight w:val="cyan"/>
        </w:rPr>
        <w:t>free</w:t>
      </w:r>
      <w:r w:rsidRPr="008438CF">
        <w:rPr>
          <w:rStyle w:val="StyleUnderline"/>
          <w:highlight w:val="cyan"/>
        </w:rPr>
        <w:t xml:space="preserve"> countries achieve</w:t>
      </w:r>
      <w:r w:rsidRPr="00631185">
        <w:rPr>
          <w:sz w:val="16"/>
        </w:rPr>
        <w:t xml:space="preserve"> the </w:t>
      </w:r>
      <w:r w:rsidRPr="00C14AF5">
        <w:rPr>
          <w:rStyle w:val="StyleUnderline"/>
          <w:highlight w:val="cyan"/>
        </w:rPr>
        <w:t>highest environmental performance</w:t>
      </w:r>
      <w:r w:rsidRPr="00631185">
        <w:rPr>
          <w:sz w:val="16"/>
        </w:rPr>
        <w:t xml:space="preserve"> rankings </w:t>
      </w:r>
      <w:r w:rsidRPr="008438CF">
        <w:rPr>
          <w:rStyle w:val="StyleUnderline"/>
          <w:highlight w:val="cyan"/>
        </w:rPr>
        <w:t>with</w:t>
      </w:r>
      <w:r w:rsidRPr="00631185">
        <w:rPr>
          <w:sz w:val="16"/>
        </w:rPr>
        <w:t xml:space="preserve"> an average </w:t>
      </w:r>
      <w:r w:rsidRPr="009D50B9">
        <w:rPr>
          <w:rStyle w:val="StyleUnderline"/>
        </w:rPr>
        <w:t xml:space="preserve">score of </w:t>
      </w:r>
      <w:r w:rsidRPr="008438CF">
        <w:rPr>
          <w:rStyle w:val="StyleUnderline"/>
          <w:highlight w:val="cyan"/>
        </w:rPr>
        <w:t>76.1</w:t>
      </w:r>
      <w:r w:rsidRPr="00631185">
        <w:rPr>
          <w:sz w:val="16"/>
        </w:rPr>
        <w:t xml:space="preserve">, followed by the countries that are “mostly free,” which score an average of 69.5. </w:t>
      </w:r>
      <w:r w:rsidRPr="009D50B9">
        <w:rPr>
          <w:rStyle w:val="StyleUnderline"/>
        </w:rPr>
        <w:t xml:space="preserve">In </w:t>
      </w:r>
      <w:r w:rsidRPr="00C14AF5">
        <w:rPr>
          <w:rStyle w:val="Emphasis"/>
        </w:rPr>
        <w:t>stark contrast</w:t>
      </w:r>
      <w:r w:rsidRPr="00631185">
        <w:rPr>
          <w:sz w:val="16"/>
        </w:rPr>
        <w:t xml:space="preserve">, the </w:t>
      </w:r>
      <w:r w:rsidRPr="008438CF">
        <w:rPr>
          <w:rStyle w:val="StyleUnderline"/>
          <w:highlight w:val="cyan"/>
        </w:rPr>
        <w:t>economically</w:t>
      </w:r>
      <w:r w:rsidRPr="00631185">
        <w:rPr>
          <w:sz w:val="16"/>
        </w:rPr>
        <w:t xml:space="preserve"> “repressed” and “mostly </w:t>
      </w:r>
      <w:r w:rsidRPr="008438CF">
        <w:rPr>
          <w:rStyle w:val="StyleUnderline"/>
          <w:highlight w:val="cyan"/>
        </w:rPr>
        <w:t>unfree</w:t>
      </w:r>
      <w:r w:rsidRPr="00631185">
        <w:rPr>
          <w:sz w:val="16"/>
        </w:rPr>
        <w:t xml:space="preserve">” </w:t>
      </w:r>
      <w:r w:rsidRPr="008438CF">
        <w:rPr>
          <w:rStyle w:val="StyleUnderline"/>
          <w:highlight w:val="cyan"/>
        </w:rPr>
        <w:t>countries</w:t>
      </w:r>
      <w:r w:rsidRPr="008438CF">
        <w:rPr>
          <w:sz w:val="16"/>
          <w:highlight w:val="cyan"/>
        </w:rPr>
        <w:t xml:space="preserve"> </w:t>
      </w:r>
      <w:r w:rsidRPr="008438CF">
        <w:rPr>
          <w:rStyle w:val="Emphasis"/>
          <w:highlight w:val="cyan"/>
        </w:rPr>
        <w:t>all score</w:t>
      </w:r>
      <w:r w:rsidRPr="008438CF">
        <w:rPr>
          <w:rStyle w:val="StyleUnderline"/>
          <w:highlight w:val="cyan"/>
        </w:rPr>
        <w:t xml:space="preserve"> less than 50</w:t>
      </w:r>
      <w:r w:rsidRPr="00FB62D3">
        <w:rPr>
          <w:rStyle w:val="StyleUnderline"/>
        </w:rPr>
        <w:t xml:space="preserve"> </w:t>
      </w:r>
      <w:r w:rsidRPr="009D50B9">
        <w:rPr>
          <w:rStyle w:val="StyleUnderline"/>
        </w:rPr>
        <w:t>for environmental performance</w:t>
      </w:r>
      <w:r w:rsidRPr="00631185">
        <w:rPr>
          <w:sz w:val="16"/>
        </w:rPr>
        <w:t>.</w:t>
      </w:r>
    </w:p>
    <w:p w14:paraId="4A13A131" w14:textId="77777777" w:rsidR="00251CB4" w:rsidRPr="0092790A" w:rsidRDefault="00251CB4" w:rsidP="00251CB4">
      <w:pPr>
        <w:rPr>
          <w:sz w:val="16"/>
          <w:szCs w:val="16"/>
        </w:rPr>
      </w:pPr>
      <w:r w:rsidRPr="0092790A">
        <w:rPr>
          <w:sz w:val="16"/>
          <w:szCs w:val="16"/>
        </w:rPr>
        <w:t xml:space="preserve">Is Government </w:t>
      </w:r>
      <w:proofErr w:type="gramStart"/>
      <w:r w:rsidRPr="0092790A">
        <w:rPr>
          <w:sz w:val="16"/>
          <w:szCs w:val="16"/>
        </w:rPr>
        <w:t>The</w:t>
      </w:r>
      <w:proofErr w:type="gramEnd"/>
      <w:r w:rsidRPr="0092790A">
        <w:rPr>
          <w:sz w:val="16"/>
          <w:szCs w:val="16"/>
        </w:rPr>
        <w:t xml:space="preserve"> Best Solution To Environmental Problems?</w:t>
      </w:r>
    </w:p>
    <w:p w14:paraId="6E1BC471" w14:textId="77777777" w:rsidR="00251CB4" w:rsidRPr="0092790A" w:rsidRDefault="00251CB4" w:rsidP="00251CB4">
      <w:pPr>
        <w:rPr>
          <w:sz w:val="16"/>
          <w:szCs w:val="16"/>
        </w:rPr>
      </w:pPr>
      <w:r w:rsidRPr="0092790A">
        <w:rPr>
          <w:sz w:val="16"/>
          <w:szCs w:val="16"/>
        </w:rPr>
        <w:t>Anti-capitalists frequently claim that central government is the best solution to environmental problems. And there is no doubt that state regulations to safeguard the environment are important. But state regulations, cited by anti-capitalists as a panacea for environmental issues, often achieve the opposite of what they were intended to do. Hardly any other country in the world touts its green credentials as much as Germany. According to even the most conservative estimates, Germany’s so-called “energy transition” is set to cost a total of almost €500 billion by 2025.</w:t>
      </w:r>
    </w:p>
    <w:p w14:paraId="3A4C159E" w14:textId="77777777" w:rsidR="00251CB4" w:rsidRPr="0092790A" w:rsidRDefault="00251CB4" w:rsidP="00251CB4">
      <w:pPr>
        <w:rPr>
          <w:sz w:val="16"/>
          <w:szCs w:val="16"/>
        </w:rPr>
      </w:pPr>
      <w:r w:rsidRPr="0092790A">
        <w:rPr>
          <w:sz w:val="16"/>
          <w:szCs w:val="16"/>
        </w:rPr>
        <w:t xml:space="preserve">But the </w:t>
      </w:r>
      <w:proofErr w:type="gramStart"/>
      <w:r w:rsidRPr="0092790A">
        <w:rPr>
          <w:sz w:val="16"/>
          <w:szCs w:val="16"/>
        </w:rPr>
        <w:t>results</w:t>
      </w:r>
      <w:proofErr w:type="gramEnd"/>
      <w:r w:rsidRPr="0092790A">
        <w:rPr>
          <w:sz w:val="16"/>
          <w:szCs w:val="16"/>
        </w:rPr>
        <w:t xml:space="preserve"> of this massive investment is sobering, as an analysis by McKinsey reveals, “Germany is set to miss several key energy transition targets for the year 2020, and the country’s high power supply security is at risk unless new generation capacity and grid infrastructure are built in time for the coal and nuclear exit and electrification of transportation networks is accelerated.”</w:t>
      </w:r>
    </w:p>
    <w:p w14:paraId="13E61DE6" w14:textId="77777777" w:rsidR="00251CB4" w:rsidRPr="0092790A" w:rsidRDefault="00251CB4" w:rsidP="00251CB4">
      <w:pPr>
        <w:rPr>
          <w:sz w:val="16"/>
          <w:szCs w:val="16"/>
        </w:rPr>
      </w:pPr>
      <w:r w:rsidRPr="0092790A">
        <w:rPr>
          <w:sz w:val="16"/>
          <w:szCs w:val="16"/>
        </w:rPr>
        <w:t>For decades, environmentalists in Germany focused on shutting down nuclear power plants. However, the phasing out of nuclear power has left Germany in a poor position in terms of CO2 emissions compared to other countries. It is not without good reason that Germany’s energy policy has been described as the dumbest in the world.</w:t>
      </w:r>
    </w:p>
    <w:p w14:paraId="7E15CFAD" w14:textId="77777777" w:rsidR="00251CB4" w:rsidRPr="0092790A" w:rsidRDefault="00251CB4" w:rsidP="00251CB4">
      <w:pPr>
        <w:rPr>
          <w:sz w:val="16"/>
          <w:szCs w:val="16"/>
        </w:rPr>
      </w:pPr>
      <w:r w:rsidRPr="0092790A">
        <w:rPr>
          <w:sz w:val="16"/>
          <w:szCs w:val="16"/>
        </w:rPr>
        <w:t xml:space="preserve">The latest generation of nuclear power plants are much safer than their predecessors. Despite what environmentalists might claim, impartial calculations have confirmed that it is impossible to meet the world’s energy needs from solar and wind power alone. Enlightened environmentalists are therefore now calling for nuclear power to be rightfully included in the fight against climate change. And yet, this is precisely what is being prevented in Germany by politicians — not capitalism. This example, just one of many, shows that government environmental policy is often ineffective. In some instances, it even achieves the opposite of what it was originally intended to, </w:t>
      </w:r>
      <w:proofErr w:type="gramStart"/>
      <w:r w:rsidRPr="0092790A">
        <w:rPr>
          <w:sz w:val="16"/>
          <w:szCs w:val="16"/>
        </w:rPr>
        <w:t>i.e.</w:t>
      </w:r>
      <w:proofErr w:type="gramEnd"/>
      <w:r w:rsidRPr="0092790A">
        <w:rPr>
          <w:sz w:val="16"/>
          <w:szCs w:val="16"/>
        </w:rPr>
        <w:t xml:space="preserve"> it exacerbates existing environmental problems.</w:t>
      </w:r>
    </w:p>
    <w:p w14:paraId="25CD18DC" w14:textId="77777777" w:rsidR="00251CB4" w:rsidRPr="0092790A" w:rsidRDefault="00251CB4" w:rsidP="00251CB4">
      <w:pPr>
        <w:rPr>
          <w:sz w:val="16"/>
        </w:rPr>
      </w:pPr>
      <w:r w:rsidRPr="0092790A">
        <w:rPr>
          <w:sz w:val="16"/>
        </w:rPr>
        <w:t xml:space="preserve">It is </w:t>
      </w:r>
      <w:r w:rsidRPr="00F77824">
        <w:rPr>
          <w:rStyle w:val="StyleUnderline"/>
          <w:highlight w:val="cyan"/>
        </w:rPr>
        <w:t>also wrong to think</w:t>
      </w:r>
      <w:r w:rsidRPr="0092790A">
        <w:rPr>
          <w:sz w:val="16"/>
        </w:rPr>
        <w:t xml:space="preserve"> that </w:t>
      </w:r>
      <w:r w:rsidRPr="00F77824">
        <w:rPr>
          <w:rStyle w:val="StyleUnderline"/>
          <w:highlight w:val="cyan"/>
        </w:rPr>
        <w:t>capitalism</w:t>
      </w:r>
      <w:r w:rsidRPr="0092790A">
        <w:rPr>
          <w:rStyle w:val="StyleUnderline"/>
        </w:rPr>
        <w:t xml:space="preserve"> </w:t>
      </w:r>
      <w:r w:rsidRPr="0092790A">
        <w:rPr>
          <w:rStyle w:val="Emphasis"/>
        </w:rPr>
        <w:t xml:space="preserve">necessarily </w:t>
      </w:r>
      <w:r w:rsidRPr="00F77824">
        <w:rPr>
          <w:rStyle w:val="Emphasis"/>
          <w:highlight w:val="cyan"/>
        </w:rPr>
        <w:t>leads</w:t>
      </w:r>
      <w:r w:rsidRPr="00F77824">
        <w:rPr>
          <w:rStyle w:val="StyleUnderline"/>
          <w:highlight w:val="cyan"/>
        </w:rPr>
        <w:t xml:space="preserve"> to</w:t>
      </w:r>
      <w:r w:rsidRPr="0092790A">
        <w:rPr>
          <w:sz w:val="16"/>
        </w:rPr>
        <w:t xml:space="preserve"> ever </w:t>
      </w:r>
      <w:r w:rsidRPr="006B47E7">
        <w:rPr>
          <w:rStyle w:val="StyleUnderline"/>
        </w:rPr>
        <w:t xml:space="preserve">greater </w:t>
      </w:r>
      <w:r w:rsidRPr="006B47E7">
        <w:rPr>
          <w:rStyle w:val="StyleUnderline"/>
          <w:highlight w:val="cyan"/>
        </w:rPr>
        <w:t>waste</w:t>
      </w:r>
      <w:r w:rsidRPr="00F77824">
        <w:rPr>
          <w:rStyle w:val="StyleUnderline"/>
          <w:highlight w:val="cyan"/>
        </w:rPr>
        <w:t xml:space="preserve"> of</w:t>
      </w:r>
      <w:r w:rsidRPr="0092790A">
        <w:rPr>
          <w:rStyle w:val="StyleUnderline"/>
        </w:rPr>
        <w:t xml:space="preserve"> </w:t>
      </w:r>
      <w:r w:rsidRPr="007156A1">
        <w:rPr>
          <w:rStyle w:val="Emphasis"/>
        </w:rPr>
        <w:t xml:space="preserve">limited </w:t>
      </w:r>
      <w:r w:rsidRPr="007156A1">
        <w:rPr>
          <w:rStyle w:val="Emphasis"/>
          <w:highlight w:val="cyan"/>
        </w:rPr>
        <w:t>natural resources</w:t>
      </w:r>
      <w:r w:rsidRPr="0092790A">
        <w:rPr>
          <w:sz w:val="16"/>
        </w:rPr>
        <w:t xml:space="preserve">. Just take the </w:t>
      </w:r>
      <w:r w:rsidRPr="007156A1">
        <w:rPr>
          <w:rStyle w:val="StyleUnderline"/>
          <w:highlight w:val="cyan"/>
        </w:rPr>
        <w:t>smartphone</w:t>
      </w:r>
      <w:r w:rsidRPr="0092790A">
        <w:rPr>
          <w:sz w:val="16"/>
        </w:rPr>
        <w:t xml:space="preserve"> for example, one of the most environmentally friendly of capitalism’s many achievements. With just </w:t>
      </w:r>
      <w:r w:rsidRPr="0092790A">
        <w:rPr>
          <w:rStyle w:val="StyleUnderline"/>
        </w:rPr>
        <w:t>one small device</w:t>
      </w:r>
      <w:r w:rsidRPr="0092790A">
        <w:rPr>
          <w:sz w:val="16"/>
        </w:rPr>
        <w:t xml:space="preserve">, a </w:t>
      </w:r>
      <w:r w:rsidRPr="0092790A">
        <w:rPr>
          <w:rStyle w:val="Emphasis"/>
        </w:rPr>
        <w:t xml:space="preserve">whole </w:t>
      </w:r>
      <w:r w:rsidRPr="007156A1">
        <w:rPr>
          <w:rStyle w:val="Emphasis"/>
          <w:highlight w:val="cyan"/>
        </w:rPr>
        <w:t>plethora of devices</w:t>
      </w:r>
      <w:r w:rsidRPr="007156A1">
        <w:rPr>
          <w:rStyle w:val="StyleUnderline"/>
          <w:highlight w:val="cyan"/>
        </w:rPr>
        <w:t xml:space="preserve"> that</w:t>
      </w:r>
      <w:r w:rsidRPr="0092790A">
        <w:rPr>
          <w:rStyle w:val="StyleUnderline"/>
        </w:rPr>
        <w:t xml:space="preserve"> used to </w:t>
      </w:r>
      <w:r w:rsidRPr="007156A1">
        <w:rPr>
          <w:rStyle w:val="StyleUnderline"/>
          <w:highlight w:val="cyan"/>
        </w:rPr>
        <w:t>consume resources</w:t>
      </w:r>
      <w:r w:rsidRPr="0092790A">
        <w:rPr>
          <w:sz w:val="16"/>
        </w:rPr>
        <w:t xml:space="preserve"> in the past, such as the </w:t>
      </w:r>
      <w:r w:rsidRPr="000E51A8">
        <w:rPr>
          <w:rStyle w:val="StyleUnderline"/>
          <w:highlight w:val="cyan"/>
        </w:rPr>
        <w:t>telephone, camera, calculator, navigation</w:t>
      </w:r>
      <w:r w:rsidRPr="0092790A">
        <w:rPr>
          <w:sz w:val="16"/>
        </w:rPr>
        <w:t xml:space="preserve"> system, </w:t>
      </w:r>
      <w:r w:rsidRPr="000E51A8">
        <w:rPr>
          <w:rStyle w:val="StyleUnderline"/>
          <w:highlight w:val="cyan"/>
        </w:rPr>
        <w:t>dictation</w:t>
      </w:r>
      <w:r w:rsidRPr="0092790A">
        <w:rPr>
          <w:sz w:val="16"/>
        </w:rPr>
        <w:t xml:space="preserve"> machine, </w:t>
      </w:r>
      <w:r w:rsidRPr="000E51A8">
        <w:rPr>
          <w:rStyle w:val="StyleUnderline"/>
          <w:highlight w:val="cyan"/>
        </w:rPr>
        <w:t>alarm</w:t>
      </w:r>
      <w:r w:rsidRPr="0092790A">
        <w:rPr>
          <w:sz w:val="16"/>
        </w:rPr>
        <w:t xml:space="preserve"> clock, </w:t>
      </w:r>
      <w:proofErr w:type="gramStart"/>
      <w:r w:rsidRPr="000E51A8">
        <w:rPr>
          <w:rStyle w:val="StyleUnderline"/>
          <w:highlight w:val="cyan"/>
        </w:rPr>
        <w:t>flashlight</w:t>
      </w:r>
      <w:proofErr w:type="gramEnd"/>
      <w:r w:rsidRPr="0092790A">
        <w:rPr>
          <w:sz w:val="16"/>
        </w:rPr>
        <w:t xml:space="preserve"> and many others, </w:t>
      </w:r>
      <w:r w:rsidRPr="0092790A">
        <w:rPr>
          <w:rStyle w:val="StyleUnderline"/>
        </w:rPr>
        <w:t xml:space="preserve">have been </w:t>
      </w:r>
      <w:r w:rsidRPr="007156A1">
        <w:rPr>
          <w:rStyle w:val="StyleUnderline"/>
          <w:highlight w:val="cyan"/>
        </w:rPr>
        <w:t>replaced</w:t>
      </w:r>
      <w:r w:rsidRPr="0092790A">
        <w:rPr>
          <w:sz w:val="16"/>
        </w:rPr>
        <w:t xml:space="preserve">. Smartphones </w:t>
      </w:r>
      <w:r w:rsidRPr="0092790A">
        <w:rPr>
          <w:rStyle w:val="StyleUnderline"/>
        </w:rPr>
        <w:t>also</w:t>
      </w:r>
      <w:r w:rsidRPr="0092790A">
        <w:rPr>
          <w:sz w:val="16"/>
        </w:rPr>
        <w:t xml:space="preserve"> help to </w:t>
      </w:r>
      <w:r w:rsidRPr="0092790A">
        <w:rPr>
          <w:rStyle w:val="StyleUnderline"/>
        </w:rPr>
        <w:t>reduce</w:t>
      </w:r>
      <w:r w:rsidRPr="0092790A">
        <w:rPr>
          <w:sz w:val="16"/>
        </w:rPr>
        <w:t xml:space="preserve"> the </w:t>
      </w:r>
      <w:r w:rsidRPr="0092790A">
        <w:rPr>
          <w:rStyle w:val="StyleUnderline"/>
        </w:rPr>
        <w:t>consumption of paper</w:t>
      </w:r>
      <w:r w:rsidRPr="0092790A">
        <w:rPr>
          <w:sz w:val="16"/>
        </w:rPr>
        <w:t xml:space="preserve"> as many people choose not to take notes on paper </w:t>
      </w:r>
      <w:r w:rsidRPr="0092790A">
        <w:rPr>
          <w:rStyle w:val="StyleUnderline"/>
        </w:rPr>
        <w:t>and</w:t>
      </w:r>
      <w:r w:rsidRPr="0092790A">
        <w:rPr>
          <w:sz w:val="16"/>
        </w:rPr>
        <w:t xml:space="preserve">, for example, </w:t>
      </w:r>
      <w:r w:rsidRPr="0092790A">
        <w:rPr>
          <w:rStyle w:val="StyleUnderline"/>
        </w:rPr>
        <w:t>use their iPhone instead of a calendar</w:t>
      </w:r>
      <w:r w:rsidRPr="0092790A">
        <w:rPr>
          <w:sz w:val="16"/>
        </w:rPr>
        <w:t xml:space="preserve"> to enter appointments.</w:t>
      </w:r>
    </w:p>
    <w:p w14:paraId="483F70E2" w14:textId="325D2DA5" w:rsidR="00251CB4" w:rsidRDefault="00251CB4" w:rsidP="00251CB4">
      <w:pPr>
        <w:rPr>
          <w:sz w:val="14"/>
        </w:rPr>
      </w:pPr>
      <w:r w:rsidRPr="00725A6A">
        <w:rPr>
          <w:rStyle w:val="StyleUnderline"/>
          <w:highlight w:val="cyan"/>
        </w:rPr>
        <w:t>Those who call for</w:t>
      </w:r>
      <w:r w:rsidRPr="00725A6A">
        <w:rPr>
          <w:sz w:val="14"/>
        </w:rPr>
        <w:t xml:space="preserve"> “</w:t>
      </w:r>
      <w:r w:rsidRPr="00652100">
        <w:rPr>
          <w:rStyle w:val="StyleUnderline"/>
        </w:rPr>
        <w:t xml:space="preserve">system </w:t>
      </w:r>
      <w:r w:rsidRPr="00725A6A">
        <w:rPr>
          <w:rStyle w:val="StyleUnderline"/>
          <w:highlight w:val="cyan"/>
        </w:rPr>
        <w:t>change</w:t>
      </w:r>
      <w:r w:rsidRPr="00725A6A">
        <w:rPr>
          <w:sz w:val="14"/>
        </w:rPr>
        <w:t xml:space="preserve">” instead of “climate change” </w:t>
      </w:r>
      <w:r w:rsidRPr="00725A6A">
        <w:rPr>
          <w:rStyle w:val="StyleUnderline"/>
          <w:highlight w:val="cyan"/>
        </w:rPr>
        <w:t>do not</w:t>
      </w:r>
      <w:r w:rsidRPr="00725A6A">
        <w:rPr>
          <w:sz w:val="14"/>
        </w:rPr>
        <w:t xml:space="preserve"> usually </w:t>
      </w:r>
      <w:r w:rsidRPr="00725A6A">
        <w:rPr>
          <w:rStyle w:val="StyleUnderline"/>
          <w:highlight w:val="cyan"/>
        </w:rPr>
        <w:t>say which system they</w:t>
      </w:r>
      <w:r w:rsidRPr="00652100">
        <w:rPr>
          <w:rStyle w:val="StyleUnderline"/>
        </w:rPr>
        <w:t xml:space="preserve"> </w:t>
      </w:r>
      <w:r w:rsidRPr="00725A6A">
        <w:rPr>
          <w:sz w:val="14"/>
        </w:rPr>
        <w:t xml:space="preserve">would </w:t>
      </w:r>
      <w:r w:rsidRPr="00725A6A">
        <w:rPr>
          <w:rStyle w:val="StyleUnderline"/>
          <w:highlight w:val="cyan"/>
        </w:rPr>
        <w:t>prefer</w:t>
      </w:r>
      <w:r w:rsidRPr="00725A6A">
        <w:rPr>
          <w:sz w:val="14"/>
        </w:rPr>
        <w:t xml:space="preserve">. All they are </w:t>
      </w:r>
      <w:proofErr w:type="gramStart"/>
      <w:r w:rsidRPr="00725A6A">
        <w:rPr>
          <w:sz w:val="14"/>
        </w:rPr>
        <w:t>really sure</w:t>
      </w:r>
      <w:proofErr w:type="gramEnd"/>
      <w:r w:rsidRPr="00725A6A">
        <w:rPr>
          <w:sz w:val="14"/>
        </w:rPr>
        <w:t xml:space="preserve"> of is that any new system should not be based on free market economics and that the state should play the decisive role. The </w:t>
      </w:r>
      <w:r w:rsidRPr="00780BF1">
        <w:rPr>
          <w:rStyle w:val="Emphasis"/>
        </w:rPr>
        <w:t xml:space="preserve">simple </w:t>
      </w:r>
      <w:r w:rsidRPr="00725A6A">
        <w:rPr>
          <w:rStyle w:val="Emphasis"/>
          <w:highlight w:val="cyan"/>
        </w:rPr>
        <w:t>fact</w:t>
      </w:r>
      <w:r w:rsidRPr="00725A6A">
        <w:rPr>
          <w:rStyle w:val="StyleUnderline"/>
          <w:highlight w:val="cyan"/>
        </w:rPr>
        <w:t xml:space="preserve"> is</w:t>
      </w:r>
      <w:r w:rsidRPr="00725A6A">
        <w:rPr>
          <w:sz w:val="14"/>
        </w:rPr>
        <w:t xml:space="preserve"> that </w:t>
      </w:r>
      <w:r w:rsidRPr="00725A6A">
        <w:rPr>
          <w:rStyle w:val="StyleUnderline"/>
          <w:highlight w:val="cyan"/>
        </w:rPr>
        <w:t>socialism</w:t>
      </w:r>
      <w:r w:rsidRPr="00725A6A">
        <w:rPr>
          <w:sz w:val="14"/>
        </w:rPr>
        <w:t xml:space="preserve"> has </w:t>
      </w:r>
      <w:r w:rsidRPr="00725A6A">
        <w:rPr>
          <w:rStyle w:val="StyleUnderline"/>
          <w:highlight w:val="cyan"/>
        </w:rPr>
        <w:t xml:space="preserve">failed in </w:t>
      </w:r>
      <w:r w:rsidRPr="00725A6A">
        <w:rPr>
          <w:rStyle w:val="Emphasis"/>
          <w:sz w:val="26"/>
          <w:szCs w:val="26"/>
          <w:highlight w:val="cyan"/>
        </w:rPr>
        <w:t>every</w:t>
      </w:r>
      <w:r w:rsidRPr="00725A6A">
        <w:rPr>
          <w:rStyle w:val="Emphasis"/>
          <w:highlight w:val="cyan"/>
        </w:rPr>
        <w:t xml:space="preserve"> country </w:t>
      </w:r>
      <w:r w:rsidRPr="00725A6A">
        <w:rPr>
          <w:rStyle w:val="Emphasis"/>
          <w:sz w:val="26"/>
          <w:szCs w:val="26"/>
          <w:highlight w:val="cyan"/>
        </w:rPr>
        <w:t>every</w:t>
      </w:r>
      <w:r w:rsidRPr="00725A6A">
        <w:rPr>
          <w:rStyle w:val="Emphasis"/>
          <w:highlight w:val="cyan"/>
        </w:rPr>
        <w:t xml:space="preserve"> time</w:t>
      </w:r>
      <w:r w:rsidRPr="00652100">
        <w:rPr>
          <w:rStyle w:val="StyleUnderline"/>
        </w:rPr>
        <w:t xml:space="preserve"> it</w:t>
      </w:r>
      <w:r w:rsidRPr="00725A6A">
        <w:rPr>
          <w:sz w:val="14"/>
        </w:rPr>
        <w:t xml:space="preserve"> has been </w:t>
      </w:r>
      <w:r w:rsidRPr="00652100">
        <w:rPr>
          <w:rStyle w:val="StyleUnderline"/>
        </w:rPr>
        <w:t>tried</w:t>
      </w:r>
      <w:r w:rsidRPr="00725A6A">
        <w:rPr>
          <w:sz w:val="14"/>
          <w:szCs w:val="16"/>
        </w:rPr>
        <w:t xml:space="preserve"> — </w:t>
      </w:r>
      <w:r w:rsidRPr="00652100">
        <w:rPr>
          <w:rStyle w:val="StyleUnderline"/>
        </w:rPr>
        <w:t>and</w:t>
      </w:r>
      <w:r w:rsidRPr="00725A6A">
        <w:rPr>
          <w:sz w:val="14"/>
        </w:rPr>
        <w:t xml:space="preserve"> socialism has </w:t>
      </w:r>
      <w:r w:rsidRPr="00652100">
        <w:rPr>
          <w:rStyle w:val="StyleUnderline"/>
        </w:rPr>
        <w:t>damaged the environment more than any capitalist system</w:t>
      </w:r>
      <w:r w:rsidRPr="00725A6A">
        <w:rPr>
          <w:sz w:val="14"/>
        </w:rPr>
        <w:t xml:space="preserve">. Murray </w:t>
      </w:r>
      <w:proofErr w:type="spellStart"/>
      <w:r w:rsidRPr="00725A6A">
        <w:rPr>
          <w:sz w:val="14"/>
        </w:rPr>
        <w:t>Feshbach</w:t>
      </w:r>
      <w:proofErr w:type="spellEnd"/>
      <w:r w:rsidRPr="00725A6A">
        <w:rPr>
          <w:sz w:val="14"/>
        </w:rPr>
        <w:t xml:space="preserve"> documents examples of the environmental destruction wrought by socialism in his book Ecological Disaster. Cleaning Up the Hidden Legacy of the </w:t>
      </w:r>
      <w:r w:rsidRPr="00725A6A">
        <w:rPr>
          <w:rStyle w:val="StyleUnderline"/>
          <w:highlight w:val="cyan"/>
        </w:rPr>
        <w:t>Soviet Regime</w:t>
      </w:r>
      <w:r w:rsidRPr="00725A6A">
        <w:rPr>
          <w:sz w:val="14"/>
        </w:rPr>
        <w:t xml:space="preserve">. As the book progresses through chapters such as “A Nuclear Plague,” “Dying Lakes, Rivers, and Inland Seas” and “Pollution of the Air and Land,” it becomes clear that this non-capitalist system was </w:t>
      </w:r>
      <w:r w:rsidRPr="00725A6A">
        <w:rPr>
          <w:rStyle w:val="StyleUnderline"/>
          <w:highlight w:val="cyan"/>
        </w:rPr>
        <w:t>responsible for</w:t>
      </w:r>
      <w:r w:rsidRPr="00652100">
        <w:rPr>
          <w:rStyle w:val="StyleUnderline"/>
        </w:rPr>
        <w:t xml:space="preserve"> the </w:t>
      </w:r>
      <w:r w:rsidRPr="00725A6A">
        <w:rPr>
          <w:rStyle w:val="Emphasis"/>
          <w:highlight w:val="cyan"/>
        </w:rPr>
        <w:t>greatest environmental destruction</w:t>
      </w:r>
      <w:r w:rsidRPr="00725A6A">
        <w:rPr>
          <w:rStyle w:val="StyleUnderline"/>
          <w:highlight w:val="cyan"/>
        </w:rPr>
        <w:t xml:space="preserve"> in history. Anti-capitalists may</w:t>
      </w:r>
      <w:r w:rsidRPr="00725A6A">
        <w:rPr>
          <w:sz w:val="14"/>
        </w:rPr>
        <w:t xml:space="preserve"> well </w:t>
      </w:r>
      <w:r w:rsidRPr="00725A6A">
        <w:rPr>
          <w:rStyle w:val="StyleUnderline"/>
          <w:highlight w:val="cyan"/>
        </w:rPr>
        <w:t>reply</w:t>
      </w:r>
      <w:r w:rsidRPr="00725A6A">
        <w:rPr>
          <w:sz w:val="14"/>
        </w:rPr>
        <w:t xml:space="preserve"> that </w:t>
      </w:r>
      <w:r w:rsidRPr="00725A6A">
        <w:rPr>
          <w:rStyle w:val="StyleUnderline"/>
          <w:highlight w:val="cyan"/>
        </w:rPr>
        <w:t>they</w:t>
      </w:r>
      <w:r w:rsidRPr="00652100">
        <w:rPr>
          <w:rStyle w:val="StyleUnderline"/>
        </w:rPr>
        <w:t xml:space="preserve"> </w:t>
      </w:r>
      <w:r w:rsidRPr="00725A6A">
        <w:rPr>
          <w:rStyle w:val="StyleUnderline"/>
          <w:highlight w:val="cyan"/>
        </w:rPr>
        <w:t>do not want</w:t>
      </w:r>
      <w:r w:rsidRPr="00652100">
        <w:rPr>
          <w:rStyle w:val="StyleUnderline"/>
        </w:rPr>
        <w:t xml:space="preserve"> a system like </w:t>
      </w:r>
      <w:r w:rsidRPr="00725A6A">
        <w:rPr>
          <w:rStyle w:val="StyleUnderline"/>
          <w:highlight w:val="cyan"/>
        </w:rPr>
        <w:t>the Soviet Union</w:t>
      </w:r>
      <w:r w:rsidRPr="00725A6A">
        <w:rPr>
          <w:sz w:val="14"/>
        </w:rPr>
        <w:t xml:space="preserve">. And </w:t>
      </w:r>
      <w:r w:rsidRPr="00725A6A">
        <w:rPr>
          <w:rStyle w:val="StyleUnderline"/>
          <w:highlight w:val="cyan"/>
        </w:rPr>
        <w:t>yet</w:t>
      </w:r>
      <w:r w:rsidRPr="00725A6A">
        <w:rPr>
          <w:sz w:val="14"/>
        </w:rPr>
        <w:t xml:space="preserve">, they </w:t>
      </w:r>
      <w:r w:rsidRPr="00725A6A">
        <w:rPr>
          <w:rStyle w:val="StyleUnderline"/>
          <w:highlight w:val="cyan"/>
        </w:rPr>
        <w:t xml:space="preserve">cannot name a </w:t>
      </w:r>
      <w:r w:rsidRPr="00E215A5">
        <w:rPr>
          <w:rStyle w:val="Emphasis"/>
          <w:highlight w:val="cyan"/>
        </w:rPr>
        <w:t>single real-</w:t>
      </w:r>
      <w:r w:rsidRPr="00FA30D2">
        <w:rPr>
          <w:rStyle w:val="Emphasis"/>
          <w:highlight w:val="cyan"/>
        </w:rPr>
        <w:t>world system</w:t>
      </w:r>
      <w:r w:rsidRPr="00725A6A">
        <w:rPr>
          <w:sz w:val="14"/>
        </w:rPr>
        <w:t xml:space="preserve"> — </w:t>
      </w:r>
      <w:r w:rsidRPr="00E215A5">
        <w:rPr>
          <w:rStyle w:val="StyleUnderline"/>
          <w:highlight w:val="cyan"/>
        </w:rPr>
        <w:t>at any time in</w:t>
      </w:r>
      <w:r w:rsidRPr="00725A6A">
        <w:rPr>
          <w:sz w:val="14"/>
        </w:rPr>
        <w:t xml:space="preserve"> the </w:t>
      </w:r>
      <w:r w:rsidRPr="00E215A5">
        <w:rPr>
          <w:rStyle w:val="StyleUnderline"/>
          <w:highlight w:val="cyan"/>
        </w:rPr>
        <w:t>history</w:t>
      </w:r>
      <w:r w:rsidRPr="00725A6A">
        <w:rPr>
          <w:sz w:val="14"/>
        </w:rPr>
        <w:t xml:space="preserve"> of [humankind] </w:t>
      </w:r>
      <w:r w:rsidRPr="00725A6A">
        <w:rPr>
          <w:strike/>
          <w:sz w:val="14"/>
        </w:rPr>
        <w:t>mankind</w:t>
      </w:r>
      <w:r w:rsidRPr="00725A6A">
        <w:rPr>
          <w:sz w:val="14"/>
        </w:rPr>
        <w:t xml:space="preserve"> — </w:t>
      </w:r>
      <w:r w:rsidRPr="005024F1">
        <w:rPr>
          <w:rStyle w:val="StyleUnderline"/>
          <w:highlight w:val="cyan"/>
        </w:rPr>
        <w:t xml:space="preserve">that provides better </w:t>
      </w:r>
      <w:r w:rsidRPr="00E215A5">
        <w:rPr>
          <w:rStyle w:val="Emphasis"/>
          <w:highlight w:val="cyan"/>
        </w:rPr>
        <w:t>environmental solutions</w:t>
      </w:r>
      <w:r w:rsidRPr="005024F1">
        <w:rPr>
          <w:rStyle w:val="StyleUnderline"/>
          <w:highlight w:val="cyan"/>
        </w:rPr>
        <w:t xml:space="preserve"> than capitalism</w:t>
      </w:r>
      <w:r w:rsidRPr="00725A6A">
        <w:rPr>
          <w:sz w:val="14"/>
        </w:rPr>
        <w:t>.</w:t>
      </w:r>
    </w:p>
    <w:p w14:paraId="739FEADA" w14:textId="77777777" w:rsidR="00251CB4" w:rsidRPr="00283903" w:rsidRDefault="00251CB4" w:rsidP="00251CB4">
      <w:pPr>
        <w:pStyle w:val="Heading3"/>
      </w:pPr>
      <w:r>
        <w:t>Framing</w:t>
      </w:r>
    </w:p>
    <w:p w14:paraId="5901A3BB" w14:textId="77777777" w:rsidR="00251CB4" w:rsidRPr="00DE2492" w:rsidRDefault="00251CB4" w:rsidP="00251CB4">
      <w:pPr>
        <w:pStyle w:val="Heading4"/>
        <w:rPr>
          <w:rFonts w:cstheme="majorHAnsi"/>
          <w:szCs w:val="28"/>
        </w:rPr>
      </w:pPr>
      <w:r w:rsidRPr="00DE2492">
        <w:rPr>
          <w:rFonts w:cstheme="majorHAnsi"/>
          <w:szCs w:val="28"/>
        </w:rPr>
        <w:t xml:space="preserve">Extinction is the only coherent and egalitarian framework – prefer it </w:t>
      </w:r>
    </w:p>
    <w:p w14:paraId="2EF32490" w14:textId="77777777" w:rsidR="00251CB4" w:rsidRPr="00DE2492" w:rsidRDefault="00251CB4" w:rsidP="00251CB4">
      <w:pPr>
        <w:rPr>
          <w:rFonts w:cstheme="majorHAnsi"/>
        </w:rPr>
      </w:pPr>
      <w:r w:rsidRPr="00DE2492">
        <w:rPr>
          <w:rStyle w:val="Style13ptBold"/>
          <w:rFonts w:cstheme="majorHAnsi"/>
        </w:rPr>
        <w:t xml:space="preserve">Khan 18 </w:t>
      </w:r>
      <w:r w:rsidRPr="00DE2492">
        <w:rPr>
          <w:rFonts w:cstheme="majorHAnsi"/>
        </w:rPr>
        <w:t>(</w:t>
      </w:r>
      <w:proofErr w:type="spellStart"/>
      <w:r w:rsidRPr="00DE2492">
        <w:rPr>
          <w:rFonts w:cstheme="majorHAnsi"/>
        </w:rPr>
        <w:t>Risalat</w:t>
      </w:r>
      <w:proofErr w:type="spellEnd"/>
      <w:r w:rsidRPr="00DE2492">
        <w:rPr>
          <w:rFonts w:cstheme="majorHAnsi"/>
        </w:rPr>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DE2492">
        <w:rPr>
          <w:rFonts w:cstheme="majorHAnsi"/>
        </w:rPr>
        <w:t>Risalat</w:t>
      </w:r>
      <w:proofErr w:type="spellEnd"/>
      <w:r w:rsidRPr="00DE2492">
        <w:rPr>
          <w:rFonts w:cstheme="majorHAnsi"/>
        </w:rPr>
        <w:t xml:space="preserve"> was part of a small core team that spearheaded the largest climate marches in history with a turnout of over 800,000 across 2,000 cities. After fighting for the Paris Agreement, </w:t>
      </w:r>
      <w:proofErr w:type="spellStart"/>
      <w:r w:rsidRPr="00DE2492">
        <w:rPr>
          <w:rFonts w:cstheme="majorHAnsi"/>
        </w:rPr>
        <w:t>Risalat</w:t>
      </w:r>
      <w:proofErr w:type="spellEnd"/>
      <w:r w:rsidRPr="00DE2492">
        <w:rPr>
          <w:rFonts w:cstheme="majorHAnsi"/>
        </w:rPr>
        <w:t xml:space="preserve"> led a campaign joined by over a million people to stop the Rampal coal plant in Bangladesh to protect the Sundarbans </w:t>
      </w:r>
      <w:proofErr w:type="gramStart"/>
      <w:r w:rsidRPr="00DE2492">
        <w:rPr>
          <w:rFonts w:cstheme="majorHAnsi"/>
        </w:rPr>
        <w:t>World Heritage forest</w:t>
      </w:r>
      <w:proofErr w:type="gramEnd"/>
      <w:r w:rsidRPr="00DE2492">
        <w:rPr>
          <w:rFonts w:cstheme="majorHAnsi"/>
        </w:rPr>
        <w:t xml:space="preserve">, and elicited criticism of the plant from Crédit </w:t>
      </w:r>
      <w:proofErr w:type="spellStart"/>
      <w:r w:rsidRPr="00DE2492">
        <w:rPr>
          <w:rFonts w:cstheme="majorHAnsi"/>
        </w:rPr>
        <w:t>Agricolé</w:t>
      </w:r>
      <w:proofErr w:type="spellEnd"/>
      <w:r w:rsidRPr="00DE2492">
        <w:rPr>
          <w:rFonts w:cstheme="majorHAnsi"/>
        </w:rPr>
        <w:t xml:space="preserve"> through targeted advocacy. Currently, </w:t>
      </w:r>
      <w:proofErr w:type="spellStart"/>
      <w:r w:rsidRPr="00DE2492">
        <w:rPr>
          <w:rFonts w:cstheme="majorHAnsi"/>
        </w:rPr>
        <w:t>Risalat</w:t>
      </w:r>
      <w:proofErr w:type="spellEnd"/>
      <w:r w:rsidRPr="00DE2492">
        <w:rPr>
          <w:rFonts w:cstheme="majorHAnsi"/>
        </w:rPr>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40CE63CE" w14:textId="77777777" w:rsidR="00251CB4" w:rsidRPr="00DE2492" w:rsidRDefault="00251CB4" w:rsidP="00251CB4">
      <w:pPr>
        <w:rPr>
          <w:rFonts w:cstheme="majorHAnsi"/>
          <w:u w:val="single"/>
        </w:rPr>
      </w:pPr>
      <w:r w:rsidRPr="00DE2492">
        <w:rPr>
          <w:rStyle w:val="Emphasis"/>
          <w:rFonts w:cstheme="majorHAnsi"/>
          <w:highlight w:val="green"/>
        </w:rPr>
        <w:t>Infinite</w:t>
      </w:r>
      <w:r w:rsidRPr="00DE2492">
        <w:rPr>
          <w:rFonts w:cstheme="majorHAnsi"/>
          <w:sz w:val="12"/>
        </w:rPr>
        <w:t xml:space="preserve"> future </w:t>
      </w:r>
      <w:r w:rsidRPr="00DE2492">
        <w:rPr>
          <w:rStyle w:val="Emphasis"/>
          <w:rFonts w:cstheme="majorHAnsi"/>
          <w:highlight w:val="green"/>
        </w:rPr>
        <w:t>possibilities</w:t>
      </w:r>
      <w:r w:rsidRPr="00DE2492">
        <w:rPr>
          <w:rFonts w:cstheme="majorHAnsi"/>
          <w:sz w:val="12"/>
        </w:rPr>
        <w:t xml:space="preserve"> I find the story of the </w:t>
      </w:r>
      <w:proofErr w:type="spellStart"/>
      <w:r w:rsidRPr="00DE2492">
        <w:rPr>
          <w:rFonts w:cstheme="majorHAnsi"/>
          <w:sz w:val="12"/>
        </w:rPr>
        <w:t>Moriori</w:t>
      </w:r>
      <w:proofErr w:type="spellEnd"/>
      <w:r w:rsidRPr="00DE2492">
        <w:rPr>
          <w:rFonts w:cstheme="majorHAnsi"/>
          <w:sz w:val="12"/>
        </w:rPr>
        <w:t xml:space="preserve"> profound. It teaches me two lessons. Firstly, that </w:t>
      </w:r>
      <w:r w:rsidRPr="00DE2492">
        <w:rPr>
          <w:rStyle w:val="StyleUnderline"/>
          <w:rFonts w:cstheme="majorHAnsi"/>
        </w:rPr>
        <w:t xml:space="preserve">human culture is </w:t>
      </w:r>
      <w:r w:rsidRPr="00DE2492">
        <w:rPr>
          <w:rStyle w:val="Emphasis"/>
          <w:rFonts w:cstheme="majorHAnsi"/>
        </w:rPr>
        <w:t>far from immutable</w:t>
      </w:r>
      <w:r w:rsidRPr="00DE2492">
        <w:rPr>
          <w:rFonts w:cstheme="majorHAnsi"/>
          <w:sz w:val="12"/>
        </w:rPr>
        <w:t xml:space="preserve">. That we can struggle against our baser instincts. That </w:t>
      </w:r>
      <w:r w:rsidRPr="00DE2492">
        <w:rPr>
          <w:rStyle w:val="Emphasis"/>
          <w:rFonts w:cstheme="majorHAnsi"/>
        </w:rPr>
        <w:t>we can master them and rise to unprecedented challenges</w:t>
      </w:r>
      <w:r w:rsidRPr="00DE2492">
        <w:rPr>
          <w:rFonts w:cstheme="majorHAnsi"/>
          <w:sz w:val="12"/>
        </w:rPr>
        <w:t xml:space="preserve">. Secondly, that </w:t>
      </w:r>
      <w:r w:rsidRPr="00DE2492">
        <w:rPr>
          <w:rStyle w:val="StyleUnderline"/>
          <w:rFonts w:cstheme="majorHAnsi"/>
        </w:rPr>
        <w:t xml:space="preserve">even this does not make us masters of our own destiny. We can make visionary choices, but the future can still surprise us. </w:t>
      </w:r>
      <w:r w:rsidRPr="00DE2492">
        <w:rPr>
          <w:rFonts w:cstheme="majorHAnsi"/>
          <w:sz w:val="12"/>
        </w:rPr>
        <w:t xml:space="preserve">This is a humbling realization. Because </w:t>
      </w:r>
      <w:r w:rsidRPr="00DE2492">
        <w:rPr>
          <w:rStyle w:val="Emphasis"/>
          <w:rFonts w:cstheme="majorHAnsi"/>
          <w:highlight w:val="green"/>
        </w:rPr>
        <w:t>faced with an uncertain future, the only</w:t>
      </w:r>
      <w:r w:rsidRPr="00DE2492">
        <w:rPr>
          <w:rStyle w:val="Emphasis"/>
          <w:rFonts w:cstheme="majorHAnsi"/>
        </w:rPr>
        <w:t xml:space="preserve"> wise </w:t>
      </w:r>
      <w:r w:rsidRPr="00DE2492">
        <w:rPr>
          <w:rStyle w:val="Emphasis"/>
          <w:rFonts w:cstheme="majorHAnsi"/>
          <w:highlight w:val="green"/>
        </w:rPr>
        <w:t>thing we can do is prepare</w:t>
      </w:r>
      <w:r w:rsidRPr="00DE2492">
        <w:rPr>
          <w:rFonts w:cstheme="majorHAnsi"/>
          <w:sz w:val="12"/>
          <w:highlight w:val="green"/>
        </w:rPr>
        <w:t xml:space="preserve"> </w:t>
      </w:r>
      <w:r w:rsidRPr="00DE2492">
        <w:rPr>
          <w:rFonts w:cstheme="majorHAnsi"/>
          <w:sz w:val="12"/>
        </w:rPr>
        <w:t xml:space="preserve">for possibilities. Standing at the launch pad of the Fourth Industrial Revolution, </w:t>
      </w:r>
      <w:r w:rsidRPr="00DE2492">
        <w:rPr>
          <w:rStyle w:val="StyleUnderline"/>
          <w:rFonts w:cstheme="majorHAnsi"/>
        </w:rPr>
        <w:t>the possibilities seem endless. They range from</w:t>
      </w:r>
      <w:r w:rsidRPr="00DE2492">
        <w:rPr>
          <w:rFonts w:cstheme="majorHAnsi"/>
          <w:sz w:val="12"/>
        </w:rPr>
        <w:t xml:space="preserve"> an era of </w:t>
      </w:r>
      <w:r w:rsidRPr="00DE2492">
        <w:rPr>
          <w:rStyle w:val="StyleUnderline"/>
          <w:rFonts w:cstheme="majorHAnsi"/>
        </w:rPr>
        <w:t>abundance to the end of humanity</w:t>
      </w:r>
      <w:r w:rsidRPr="00DE2492">
        <w:rPr>
          <w:rFonts w:cstheme="majorHAnsi"/>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DE2492">
        <w:rPr>
          <w:rStyle w:val="StyleUnderline"/>
          <w:rFonts w:cstheme="majorHAnsi"/>
        </w:rPr>
        <w:t>Among the infinite future possibilities</w:t>
      </w:r>
      <w:r w:rsidRPr="00DE2492">
        <w:rPr>
          <w:rStyle w:val="Emphasis"/>
          <w:rFonts w:cstheme="majorHAnsi"/>
        </w:rPr>
        <w:t xml:space="preserve">, only </w:t>
      </w:r>
      <w:r w:rsidRPr="00DE2492">
        <w:rPr>
          <w:rStyle w:val="Emphasis"/>
          <w:rFonts w:cstheme="majorHAnsi"/>
          <w:highlight w:val="green"/>
        </w:rPr>
        <w:t>one outcome is truly irreversible: extinction</w:t>
      </w:r>
      <w:r w:rsidRPr="00DE2492">
        <w:rPr>
          <w:rFonts w:cstheme="majorHAnsi"/>
          <w:sz w:val="12"/>
        </w:rPr>
        <w:t xml:space="preserve">. </w:t>
      </w:r>
      <w:r w:rsidRPr="00DE2492">
        <w:rPr>
          <w:rStyle w:val="StyleUnderline"/>
          <w:rFonts w:cstheme="majorHAnsi"/>
        </w:rPr>
        <w:t>Concerns</w:t>
      </w:r>
      <w:r w:rsidRPr="00DE2492">
        <w:rPr>
          <w:rFonts w:cstheme="majorHAnsi"/>
          <w:sz w:val="12"/>
        </w:rPr>
        <w:t xml:space="preserve"> about extinction </w:t>
      </w:r>
      <w:r w:rsidRPr="00DE2492">
        <w:rPr>
          <w:rStyle w:val="StyleUnderline"/>
          <w:rFonts w:cstheme="majorHAnsi"/>
        </w:rPr>
        <w:t>are</w:t>
      </w:r>
      <w:r w:rsidRPr="00DE2492">
        <w:rPr>
          <w:rFonts w:cstheme="majorHAnsi"/>
          <w:sz w:val="12"/>
        </w:rPr>
        <w:t xml:space="preserve"> often </w:t>
      </w:r>
      <w:r w:rsidRPr="00DE2492">
        <w:rPr>
          <w:rStyle w:val="StyleUnderline"/>
          <w:rFonts w:cstheme="majorHAnsi"/>
        </w:rPr>
        <w:t xml:space="preserve">dismissed as </w:t>
      </w:r>
      <w:r w:rsidRPr="00DE2492">
        <w:rPr>
          <w:rStyle w:val="Emphasis"/>
          <w:rFonts w:cstheme="majorHAnsi"/>
        </w:rPr>
        <w:t>apocalyptic alarmism</w:t>
      </w:r>
      <w:r w:rsidRPr="00DE2492">
        <w:rPr>
          <w:rFonts w:cstheme="majorHAnsi"/>
          <w:sz w:val="12"/>
        </w:rPr>
        <w:t xml:space="preserve">. Sometimes, they are. But </w:t>
      </w:r>
      <w:r w:rsidRPr="00DE2492">
        <w:rPr>
          <w:rStyle w:val="StyleUnderline"/>
          <w:rFonts w:cstheme="majorHAnsi"/>
        </w:rPr>
        <w:t xml:space="preserve">repeating that mankind is still here after 70 years of existential warning about nuclear warfare is a </w:t>
      </w:r>
      <w:r w:rsidRPr="00DE2492">
        <w:rPr>
          <w:rStyle w:val="Emphasis"/>
          <w:rFonts w:cstheme="majorHAnsi"/>
        </w:rPr>
        <w:t>straw man argument</w:t>
      </w:r>
      <w:r w:rsidRPr="00DE2492">
        <w:rPr>
          <w:rStyle w:val="StyleUnderline"/>
          <w:rFonts w:cstheme="majorHAnsi"/>
        </w:rPr>
        <w:t>.</w:t>
      </w:r>
      <w:r w:rsidRPr="00DE2492">
        <w:rPr>
          <w:rFonts w:cstheme="majorHAnsi"/>
          <w:sz w:val="12"/>
        </w:rPr>
        <w:t xml:space="preserve"> </w:t>
      </w:r>
      <w:r w:rsidRPr="00DE2492">
        <w:rPr>
          <w:rStyle w:val="Emphasis"/>
          <w:rFonts w:cstheme="majorHAnsi"/>
        </w:rPr>
        <w:t>The fact that a 1000-year flood has not happened does not negate its possibility</w:t>
      </w:r>
      <w:r w:rsidRPr="00DE2492">
        <w:rPr>
          <w:rFonts w:cstheme="majorHAnsi"/>
          <w:sz w:val="12"/>
        </w:rPr>
        <w:t xml:space="preserve">. And </w:t>
      </w:r>
      <w:r w:rsidRPr="00DE2492">
        <w:rPr>
          <w:rStyle w:val="StyleUnderline"/>
          <w:rFonts w:cstheme="majorHAnsi"/>
          <w:highlight w:val="green"/>
        </w:rPr>
        <w:t xml:space="preserve">there have been </w:t>
      </w:r>
      <w:r w:rsidRPr="00DE2492">
        <w:rPr>
          <w:rStyle w:val="Emphasis"/>
          <w:rFonts w:cstheme="majorHAnsi"/>
        </w:rPr>
        <w:t xml:space="preserve">far </w:t>
      </w:r>
      <w:r w:rsidRPr="00DE2492">
        <w:rPr>
          <w:rStyle w:val="Emphasis"/>
          <w:rFonts w:cstheme="majorHAnsi"/>
          <w:highlight w:val="green"/>
        </w:rPr>
        <w:t>too many nuclear near-misses to rest easy</w:t>
      </w:r>
      <w:r w:rsidRPr="00DE2492">
        <w:rPr>
          <w:rStyle w:val="Emphasis"/>
          <w:rFonts w:cstheme="majorHAnsi"/>
        </w:rPr>
        <w:t xml:space="preserve">. </w:t>
      </w:r>
      <w:r w:rsidRPr="00DE2492">
        <w:rPr>
          <w:rFonts w:cstheme="majorHAnsi"/>
          <w:sz w:val="12"/>
        </w:rPr>
        <w:t xml:space="preserve">As the World Economic Forum’s Annual Meeting in </w:t>
      </w:r>
      <w:r w:rsidRPr="00DE2492">
        <w:rPr>
          <w:rStyle w:val="StyleUnderline"/>
          <w:rFonts w:cstheme="majorHAnsi"/>
        </w:rPr>
        <w:t>Davos discusses</w:t>
      </w:r>
      <w:r w:rsidRPr="00DE2492">
        <w:rPr>
          <w:rFonts w:cstheme="majorHAnsi"/>
          <w:sz w:val="12"/>
        </w:rPr>
        <w:t xml:space="preserve"> how to create a shared future in a fractured world, here are </w:t>
      </w:r>
      <w:r w:rsidRPr="00DE2492">
        <w:rPr>
          <w:rStyle w:val="StyleUnderline"/>
          <w:rFonts w:cstheme="majorHAnsi"/>
        </w:rPr>
        <w:t xml:space="preserve">five reasons why the possibility of existential risks should raise the stakes of conversation: </w:t>
      </w:r>
      <w:r w:rsidRPr="00DE2492">
        <w:rPr>
          <w:rFonts w:cstheme="majorHAnsi"/>
          <w:sz w:val="12"/>
        </w:rPr>
        <w:t xml:space="preserve">1. </w:t>
      </w:r>
      <w:r w:rsidRPr="00DE2492">
        <w:rPr>
          <w:rStyle w:val="Emphasis"/>
          <w:rFonts w:cstheme="majorHAnsi"/>
          <w:highlight w:val="green"/>
        </w:rPr>
        <w:t>Extinction is the rule, not the exception</w:t>
      </w:r>
      <w:r w:rsidRPr="00DE2492">
        <w:rPr>
          <w:rFonts w:cstheme="majorHAnsi"/>
          <w:sz w:val="12"/>
        </w:rPr>
        <w:t xml:space="preserve"> More than </w:t>
      </w:r>
      <w:r w:rsidRPr="00DE2492">
        <w:rPr>
          <w:rStyle w:val="StyleUnderline"/>
          <w:rFonts w:cstheme="majorHAnsi"/>
          <w:highlight w:val="green"/>
        </w:rPr>
        <w:t>99.9% of all the species that ever existed are gone</w:t>
      </w:r>
      <w:r w:rsidRPr="00DE2492">
        <w:rPr>
          <w:rFonts w:cstheme="majorHAnsi"/>
          <w:sz w:val="12"/>
        </w:rPr>
        <w:t xml:space="preserve">. </w:t>
      </w:r>
      <w:r w:rsidRPr="00DE2492">
        <w:rPr>
          <w:rStyle w:val="Emphasis"/>
          <w:rFonts w:cstheme="majorHAnsi"/>
        </w:rPr>
        <w:t>Deep time is unfathomable</w:t>
      </w:r>
      <w:r w:rsidRPr="00DE2492">
        <w:rPr>
          <w:rFonts w:cstheme="majorHAnsi"/>
          <w:sz w:val="12"/>
        </w:rPr>
        <w:t xml:space="preserve"> to the human brain. But </w:t>
      </w:r>
      <w:r w:rsidRPr="00DE2492">
        <w:rPr>
          <w:rStyle w:val="StyleUnderline"/>
          <w:rFonts w:cstheme="majorHAnsi"/>
        </w:rPr>
        <w:t xml:space="preserve">if one cares to take a tour of the billions of years of life’s history, we find a litany of forgotten species. </w:t>
      </w:r>
      <w:r w:rsidRPr="00DE2492">
        <w:rPr>
          <w:rFonts w:cstheme="majorHAnsi"/>
          <w:sz w:val="12"/>
        </w:rPr>
        <w:t xml:space="preserve">And we have only discovered a mere fraction of the extinct species that once roamed the planet. In the speck of time since the first humans evolved, more than </w:t>
      </w:r>
      <w:r w:rsidRPr="00DE2492">
        <w:rPr>
          <w:rStyle w:val="StyleUnderline"/>
          <w:rFonts w:cstheme="majorHAnsi"/>
        </w:rPr>
        <w:t>99.9% of all</w:t>
      </w:r>
      <w:r w:rsidRPr="00DE2492">
        <w:rPr>
          <w:rFonts w:cstheme="majorHAnsi"/>
          <w:sz w:val="12"/>
        </w:rPr>
        <w:t xml:space="preserve"> the distinct </w:t>
      </w:r>
      <w:r w:rsidRPr="00DE2492">
        <w:rPr>
          <w:rStyle w:val="StyleUnderline"/>
          <w:rFonts w:cstheme="majorHAnsi"/>
        </w:rPr>
        <w:t>human cultures that have ever existed are extinct.</w:t>
      </w:r>
      <w:r w:rsidRPr="00DE2492">
        <w:rPr>
          <w:rFonts w:cstheme="majorHAnsi"/>
          <w:sz w:val="12"/>
        </w:rPr>
        <w:t xml:space="preserve"> Each hunter-gatherer tribe had its own mythologies, </w:t>
      </w:r>
      <w:proofErr w:type="gramStart"/>
      <w:r w:rsidRPr="00DE2492">
        <w:rPr>
          <w:rFonts w:cstheme="majorHAnsi"/>
          <w:sz w:val="12"/>
        </w:rPr>
        <w:t>traditions</w:t>
      </w:r>
      <w:proofErr w:type="gramEnd"/>
      <w:r w:rsidRPr="00DE2492">
        <w:rPr>
          <w:rFonts w:cstheme="majorHAnsi"/>
          <w:sz w:val="12"/>
        </w:rPr>
        <w:t xml:space="preserve"> and norms. They wiped each other </w:t>
      </w:r>
      <w:proofErr w:type="gramStart"/>
      <w:r w:rsidRPr="00DE2492">
        <w:rPr>
          <w:rFonts w:cstheme="majorHAnsi"/>
          <w:sz w:val="12"/>
        </w:rPr>
        <w:t>out, or</w:t>
      </w:r>
      <w:proofErr w:type="gramEnd"/>
      <w:r w:rsidRPr="00DE2492">
        <w:rPr>
          <w:rFonts w:cstheme="majorHAnsi"/>
          <w:sz w:val="12"/>
        </w:rPr>
        <w:t xml:space="preserve"> coalesced into larger formations following the agricultural revolution. However, as major civilizations emerged, even those that reached incredible heights, such as the Egyptians and the Romans, eventually collapsed. </w:t>
      </w:r>
      <w:r w:rsidRPr="00DE2492">
        <w:rPr>
          <w:rStyle w:val="StyleUnderline"/>
          <w:rFonts w:cstheme="majorHAnsi"/>
        </w:rPr>
        <w:t>It is only in the very recent past that we became a truly global civilization</w:t>
      </w:r>
      <w:r w:rsidRPr="00DE2492">
        <w:rPr>
          <w:rFonts w:cstheme="majorHAnsi"/>
          <w:sz w:val="12"/>
        </w:rPr>
        <w:t xml:space="preserve">. Our interconnectedness continues to grow rapidly. “Stand or fall, we are the last civilization”, as </w:t>
      </w:r>
      <w:proofErr w:type="spellStart"/>
      <w:r w:rsidRPr="00DE2492">
        <w:rPr>
          <w:rFonts w:cstheme="majorHAnsi"/>
          <w:sz w:val="12"/>
        </w:rPr>
        <w:t>Ricken</w:t>
      </w:r>
      <w:proofErr w:type="spellEnd"/>
      <w:r w:rsidRPr="00DE2492">
        <w:rPr>
          <w:rFonts w:cstheme="majorHAnsi"/>
          <w:sz w:val="12"/>
        </w:rPr>
        <w:t xml:space="preserve"> Patel, the founder of the global civic movement Avaaz, put it. 2. Environmental pressures can drive extinction More than </w:t>
      </w:r>
      <w:r w:rsidRPr="00DE2492">
        <w:rPr>
          <w:rStyle w:val="StyleUnderline"/>
          <w:rFonts w:cstheme="majorHAnsi"/>
        </w:rPr>
        <w:t>15,000 scientists just issued a ‘warning to humanity’</w:t>
      </w:r>
      <w:r w:rsidRPr="00DE2492">
        <w:rPr>
          <w:rFonts w:cstheme="majorHAnsi"/>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DE2492">
        <w:rPr>
          <w:rStyle w:val="StyleUnderline"/>
          <w:rFonts w:cstheme="majorHAnsi"/>
        </w:rPr>
        <w:t>Diamond charts the history of past societies</w:t>
      </w:r>
      <w:r w:rsidRPr="00DE2492">
        <w:rPr>
          <w:rFonts w:cstheme="majorHAnsi"/>
          <w:sz w:val="12"/>
        </w:rPr>
        <w:t xml:space="preserve">. He makes the case that </w:t>
      </w:r>
      <w:r w:rsidRPr="00DE2492">
        <w:rPr>
          <w:rStyle w:val="StyleUnderline"/>
          <w:rFonts w:cstheme="majorHAnsi"/>
        </w:rPr>
        <w:t xml:space="preserve">overpopulation and resource use beyond the carrying capacity have often been important, </w:t>
      </w:r>
      <w:r w:rsidRPr="00DE2492">
        <w:rPr>
          <w:rFonts w:cstheme="majorHAnsi"/>
          <w:sz w:val="12"/>
        </w:rPr>
        <w:t xml:space="preserve">if not the only, drivers </w:t>
      </w:r>
      <w:r w:rsidRPr="00DE2492">
        <w:rPr>
          <w:rStyle w:val="StyleUnderline"/>
          <w:rFonts w:cstheme="majorHAnsi"/>
        </w:rPr>
        <w:t xml:space="preserve">of collapse. </w:t>
      </w:r>
      <w:r w:rsidRPr="00DE2492">
        <w:rPr>
          <w:rFonts w:cstheme="majorHAnsi"/>
          <w:sz w:val="12"/>
        </w:rPr>
        <w:t xml:space="preserve">Even though we are making important incremental progress in battles such as climate change, </w:t>
      </w:r>
      <w:r w:rsidRPr="00DE2492">
        <w:rPr>
          <w:rStyle w:val="StyleUnderline"/>
          <w:rFonts w:cstheme="majorHAnsi"/>
        </w:rPr>
        <w:t>we must</w:t>
      </w:r>
      <w:r w:rsidRPr="00DE2492">
        <w:rPr>
          <w:rFonts w:cstheme="majorHAnsi"/>
          <w:sz w:val="12"/>
        </w:rPr>
        <w:t xml:space="preserve"> still </w:t>
      </w:r>
      <w:r w:rsidRPr="00DE2492">
        <w:rPr>
          <w:rStyle w:val="StyleUnderline"/>
          <w:rFonts w:cstheme="majorHAnsi"/>
        </w:rPr>
        <w:t xml:space="preserve">achieve tremendous </w:t>
      </w:r>
      <w:r w:rsidRPr="00DE2492">
        <w:rPr>
          <w:rFonts w:cstheme="majorHAnsi"/>
          <w:sz w:val="12"/>
        </w:rPr>
        <w:t xml:space="preserve">step </w:t>
      </w:r>
      <w:r w:rsidRPr="00DE2492">
        <w:rPr>
          <w:rStyle w:val="StyleUnderline"/>
          <w:rFonts w:cstheme="majorHAnsi"/>
        </w:rPr>
        <w:t>changes in our response to several major environmental crises.</w:t>
      </w:r>
      <w:r w:rsidRPr="00DE2492">
        <w:rPr>
          <w:rFonts w:cstheme="majorHAnsi"/>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DE2492">
        <w:rPr>
          <w:rFonts w:cstheme="majorHAnsi"/>
          <w:sz w:val="12"/>
        </w:rPr>
        <w:t>superintelligent</w:t>
      </w:r>
      <w:proofErr w:type="spellEnd"/>
      <w:r w:rsidRPr="00DE2492">
        <w:rPr>
          <w:rFonts w:cstheme="majorHAnsi"/>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DE2492">
        <w:rPr>
          <w:rStyle w:val="Emphasis"/>
          <w:rFonts w:cstheme="majorHAnsi"/>
        </w:rPr>
        <w:t xml:space="preserve">Bostrom cites a survey of industry </w:t>
      </w:r>
      <w:r w:rsidRPr="00DE2492">
        <w:rPr>
          <w:rStyle w:val="Emphasis"/>
          <w:rFonts w:cstheme="majorHAnsi"/>
          <w:highlight w:val="green"/>
        </w:rPr>
        <w:t>experts</w:t>
      </w:r>
      <w:r w:rsidRPr="00DE2492">
        <w:rPr>
          <w:rStyle w:val="Emphasis"/>
          <w:rFonts w:cstheme="majorHAnsi"/>
        </w:rPr>
        <w:t xml:space="preserve"> that </w:t>
      </w:r>
      <w:r w:rsidRPr="00DE2492">
        <w:rPr>
          <w:rStyle w:val="Emphasis"/>
          <w:rFonts w:cstheme="majorHAnsi"/>
          <w:highlight w:val="green"/>
        </w:rPr>
        <w:t xml:space="preserve">projected </w:t>
      </w:r>
      <w:r w:rsidRPr="00DE2492">
        <w:rPr>
          <w:rStyle w:val="Emphasis"/>
          <w:rFonts w:cstheme="majorHAnsi"/>
        </w:rPr>
        <w:t xml:space="preserve">a 50% chance of </w:t>
      </w:r>
      <w:r w:rsidRPr="00DE2492">
        <w:rPr>
          <w:rStyle w:val="Emphasis"/>
          <w:rFonts w:cstheme="majorHAnsi"/>
          <w:highlight w:val="green"/>
        </w:rPr>
        <w:t>the development of a</w:t>
      </w:r>
      <w:r w:rsidRPr="00DE2492">
        <w:rPr>
          <w:rStyle w:val="Emphasis"/>
          <w:rFonts w:cstheme="majorHAnsi"/>
        </w:rPr>
        <w:t>rtificial super</w:t>
      </w:r>
      <w:r w:rsidRPr="00DE2492">
        <w:rPr>
          <w:rStyle w:val="Emphasis"/>
          <w:rFonts w:cstheme="majorHAnsi"/>
          <w:highlight w:val="green"/>
        </w:rPr>
        <w:t>i</w:t>
      </w:r>
      <w:r w:rsidRPr="00DE2492">
        <w:rPr>
          <w:rStyle w:val="Emphasis"/>
          <w:rFonts w:cstheme="majorHAnsi"/>
        </w:rPr>
        <w:t>ntelligence by 2050</w:t>
      </w:r>
      <w:r w:rsidRPr="00DE2492">
        <w:rPr>
          <w:rFonts w:cstheme="majorHAnsi"/>
          <w:sz w:val="12"/>
        </w:rPr>
        <w:t xml:space="preserve">, </w:t>
      </w:r>
      <w:r w:rsidRPr="00DE2492">
        <w:rPr>
          <w:rStyle w:val="Emphasis"/>
          <w:rFonts w:cstheme="majorHAnsi"/>
        </w:rPr>
        <w:t xml:space="preserve">and a </w:t>
      </w:r>
      <w:r w:rsidRPr="00DE2492">
        <w:rPr>
          <w:rStyle w:val="Emphasis"/>
          <w:rFonts w:cstheme="majorHAnsi"/>
          <w:highlight w:val="green"/>
        </w:rPr>
        <w:t>90% chance by 2075</w:t>
      </w:r>
      <w:r w:rsidRPr="00DE2492">
        <w:rPr>
          <w:rFonts w:cstheme="majorHAnsi"/>
          <w:sz w:val="12"/>
        </w:rPr>
        <w:t xml:space="preserve">. The latter date is within the life expectancy of many alive today. </w:t>
      </w:r>
      <w:r w:rsidRPr="00DE2492">
        <w:rPr>
          <w:rStyle w:val="StyleUnderline"/>
          <w:rFonts w:cstheme="majorHAnsi"/>
          <w:highlight w:val="green"/>
        </w:rPr>
        <w:t>Visionaries</w:t>
      </w:r>
      <w:r w:rsidRPr="00DE2492">
        <w:rPr>
          <w:rFonts w:cstheme="majorHAnsi"/>
          <w:sz w:val="12"/>
        </w:rPr>
        <w:t xml:space="preserve"> like Stephen Hawking and Elon Musk have </w:t>
      </w:r>
      <w:r w:rsidRPr="00DE2492">
        <w:rPr>
          <w:rStyle w:val="StyleUnderline"/>
          <w:rFonts w:cstheme="majorHAnsi"/>
          <w:highlight w:val="green"/>
        </w:rPr>
        <w:t>warned of the existential risks from artificial superintelligence</w:t>
      </w:r>
      <w:r w:rsidRPr="00DE2492">
        <w:rPr>
          <w:rStyle w:val="StyleUnderline"/>
          <w:rFonts w:cstheme="majorHAnsi"/>
        </w:rPr>
        <w:t xml:space="preserve">. </w:t>
      </w:r>
      <w:r w:rsidRPr="00DE2492">
        <w:rPr>
          <w:rFonts w:cstheme="majorHAnsi"/>
          <w:sz w:val="12"/>
        </w:rPr>
        <w:t xml:space="preserve">Their opposite camp includes Larry Page and Mark Zuckerberg. But on an issue that concerns the future of humanity, is it </w:t>
      </w:r>
      <w:proofErr w:type="gramStart"/>
      <w:r w:rsidRPr="00DE2492">
        <w:rPr>
          <w:rFonts w:cstheme="majorHAnsi"/>
          <w:sz w:val="12"/>
        </w:rPr>
        <w:t>really wise</w:t>
      </w:r>
      <w:proofErr w:type="gramEnd"/>
      <w:r w:rsidRPr="00DE2492">
        <w:rPr>
          <w:rFonts w:cstheme="majorHAnsi"/>
          <w:sz w:val="12"/>
        </w:rPr>
        <w:t xml:space="preserv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DE2492">
        <w:rPr>
          <w:rStyle w:val="StyleUnderline"/>
          <w:rFonts w:cstheme="majorHAnsi"/>
        </w:rPr>
        <w:t>Throughout history, we have rallied against the ‘other’</w:t>
      </w:r>
      <w:r w:rsidRPr="00DE2492">
        <w:rPr>
          <w:rFonts w:cstheme="majorHAnsi"/>
          <w:sz w:val="12"/>
        </w:rPr>
        <w:t xml:space="preserve">. </w:t>
      </w:r>
      <w:r w:rsidRPr="00DE2492">
        <w:rPr>
          <w:rStyle w:val="StyleUnderline"/>
          <w:rFonts w:cstheme="majorHAnsi"/>
        </w:rPr>
        <w:t>Tribes</w:t>
      </w:r>
      <w:r w:rsidRPr="00DE2492">
        <w:rPr>
          <w:rFonts w:cstheme="majorHAnsi"/>
          <w:sz w:val="12"/>
        </w:rPr>
        <w:t xml:space="preserve"> have </w:t>
      </w:r>
      <w:r w:rsidRPr="00DE2492">
        <w:rPr>
          <w:rStyle w:val="StyleUnderline"/>
          <w:rFonts w:cstheme="majorHAnsi"/>
        </w:rPr>
        <w:t xml:space="preserve">overpowered </w:t>
      </w:r>
      <w:proofErr w:type="gramStart"/>
      <w:r w:rsidRPr="00DE2492">
        <w:rPr>
          <w:rStyle w:val="StyleUnderline"/>
          <w:rFonts w:cstheme="majorHAnsi"/>
        </w:rPr>
        <w:t>tribes,</w:t>
      </w:r>
      <w:proofErr w:type="gramEnd"/>
      <w:r w:rsidRPr="00DE2492">
        <w:rPr>
          <w:rFonts w:cstheme="majorHAnsi"/>
          <w:sz w:val="12"/>
        </w:rPr>
        <w:t xml:space="preserve"> </w:t>
      </w:r>
      <w:r w:rsidRPr="00DE2492">
        <w:rPr>
          <w:rStyle w:val="StyleUnderline"/>
          <w:rFonts w:cstheme="majorHAnsi"/>
        </w:rPr>
        <w:t>empires have conquered rivals</w:t>
      </w:r>
      <w:r w:rsidRPr="00DE2492">
        <w:rPr>
          <w:rFonts w:cstheme="majorHAnsi"/>
          <w:sz w:val="12"/>
        </w:rPr>
        <w:t xml:space="preserve">. Even today, </w:t>
      </w:r>
      <w:r w:rsidRPr="00DE2492">
        <w:rPr>
          <w:rStyle w:val="StyleUnderline"/>
          <w:rFonts w:cstheme="majorHAnsi"/>
        </w:rPr>
        <w:t>our fiercest displays of unity typically happen at wartime. We</w:t>
      </w:r>
      <w:r w:rsidRPr="00DE2492">
        <w:rPr>
          <w:rFonts w:cstheme="majorHAnsi"/>
          <w:sz w:val="12"/>
        </w:rPr>
        <w:t xml:space="preserve"> give our lives for our motherland and defend nationalistic pride like a wounded lion. But like the early </w:t>
      </w:r>
      <w:proofErr w:type="spellStart"/>
      <w:r w:rsidRPr="00DE2492">
        <w:rPr>
          <w:rFonts w:cstheme="majorHAnsi"/>
          <w:sz w:val="12"/>
        </w:rPr>
        <w:t>Morioris</w:t>
      </w:r>
      <w:proofErr w:type="spellEnd"/>
      <w:r w:rsidRPr="00DE2492">
        <w:rPr>
          <w:rFonts w:cstheme="majorHAnsi"/>
          <w:sz w:val="12"/>
        </w:rPr>
        <w:t xml:space="preserve">, </w:t>
      </w:r>
      <w:r w:rsidRPr="00DE2492">
        <w:rPr>
          <w:rStyle w:val="StyleUnderline"/>
          <w:rFonts w:cstheme="majorHAnsi"/>
        </w:rPr>
        <w:t xml:space="preserve">we 21st-century citizens find ourselves on an </w:t>
      </w:r>
      <w:r w:rsidRPr="00AA6543">
        <w:rPr>
          <w:rStyle w:val="Emphasis"/>
          <w:rFonts w:cstheme="majorHAnsi"/>
        </w:rPr>
        <w:t>increasingly unstable island</w:t>
      </w:r>
      <w:r w:rsidRPr="00AA6543">
        <w:rPr>
          <w:rStyle w:val="StyleUnderline"/>
          <w:rFonts w:cstheme="majorHAnsi"/>
        </w:rPr>
        <w:t>.</w:t>
      </w:r>
      <w:r w:rsidRPr="00AA6543">
        <w:rPr>
          <w:rFonts w:cstheme="majorHAnsi"/>
          <w:sz w:val="12"/>
        </w:rPr>
        <w:t xml:space="preserve"> </w:t>
      </w:r>
      <w:r w:rsidRPr="00AA6543">
        <w:rPr>
          <w:rStyle w:val="StyleUnderline"/>
          <w:rFonts w:cstheme="majorHAnsi"/>
        </w:rPr>
        <w:t xml:space="preserve">We may have a violent past, but </w:t>
      </w:r>
      <w:r w:rsidRPr="00AA6543">
        <w:rPr>
          <w:rStyle w:val="Emphasis"/>
          <w:rFonts w:cstheme="majorHAnsi"/>
        </w:rPr>
        <w:t>we have no more dangerous enemy than ourselves</w:t>
      </w:r>
      <w:r w:rsidRPr="00AA6543">
        <w:rPr>
          <w:rFonts w:cstheme="majorHAnsi"/>
          <w:sz w:val="12"/>
        </w:rPr>
        <w:t xml:space="preserve">. </w:t>
      </w:r>
      <w:r w:rsidRPr="00AA6543">
        <w:rPr>
          <w:rStyle w:val="StyleUnderline"/>
          <w:rFonts w:cstheme="majorHAnsi"/>
        </w:rPr>
        <w:t>Our task is to</w:t>
      </w:r>
      <w:r w:rsidRPr="00DE2492">
        <w:rPr>
          <w:rStyle w:val="StyleUnderline"/>
          <w:rFonts w:cstheme="majorHAnsi"/>
        </w:rPr>
        <w:t xml:space="preserve"> find</w:t>
      </w:r>
      <w:r w:rsidRPr="00DE2492">
        <w:rPr>
          <w:rFonts w:cstheme="majorHAnsi"/>
          <w:sz w:val="12"/>
        </w:rPr>
        <w:t xml:space="preserve"> our own </w:t>
      </w:r>
      <w:proofErr w:type="spellStart"/>
      <w:r w:rsidRPr="00DE2492">
        <w:rPr>
          <w:rFonts w:cstheme="majorHAnsi"/>
          <w:sz w:val="12"/>
        </w:rPr>
        <w:t>Nunuku’s</w:t>
      </w:r>
      <w:proofErr w:type="spellEnd"/>
      <w:r w:rsidRPr="00DE2492">
        <w:rPr>
          <w:rFonts w:cstheme="majorHAnsi"/>
          <w:sz w:val="12"/>
        </w:rPr>
        <w:t xml:space="preserve"> Law. </w:t>
      </w:r>
      <w:r w:rsidRPr="00DE2492">
        <w:rPr>
          <w:rStyle w:val="StyleUnderline"/>
          <w:rFonts w:cstheme="majorHAnsi"/>
        </w:rPr>
        <w:t>Our own sh</w:t>
      </w:r>
      <w:r w:rsidRPr="00AA6543">
        <w:rPr>
          <w:rStyle w:val="StyleUnderline"/>
          <w:rFonts w:cstheme="majorHAnsi"/>
        </w:rPr>
        <w:t>ared contract, based on equity, would help us navigate safely.</w:t>
      </w:r>
      <w:r w:rsidRPr="00AA6543">
        <w:rPr>
          <w:rFonts w:cstheme="majorHAnsi"/>
          <w:sz w:val="12"/>
        </w:rPr>
        <w:t xml:space="preserve"> It </w:t>
      </w:r>
      <w:r w:rsidRPr="00AA6543">
        <w:rPr>
          <w:rStyle w:val="StyleUnderline"/>
          <w:rFonts w:cstheme="majorHAnsi"/>
        </w:rPr>
        <w:t>would ensure a future that unleashes the full potential of our still-budding human civilization, in</w:t>
      </w:r>
      <w:r w:rsidRPr="00DE2492">
        <w:rPr>
          <w:rStyle w:val="StyleUnderline"/>
          <w:rFonts w:cstheme="majorHAnsi"/>
        </w:rPr>
        <w:t xml:space="preserve"> all its diversity. We cannot do this unless we are </w:t>
      </w:r>
      <w:r w:rsidRPr="00DE2492">
        <w:rPr>
          <w:rStyle w:val="Emphasis"/>
          <w:rFonts w:cstheme="majorHAnsi"/>
        </w:rPr>
        <w:t>humbly grounded in the possibility of our own destruction</w:t>
      </w:r>
      <w:r w:rsidRPr="00DE2492">
        <w:rPr>
          <w:rFonts w:cstheme="majorHAnsi"/>
          <w:sz w:val="12"/>
        </w:rPr>
        <w:t xml:space="preserve">. </w:t>
      </w:r>
      <w:r w:rsidRPr="00DE2492">
        <w:rPr>
          <w:rStyle w:val="Emphasis"/>
          <w:rFonts w:cstheme="majorHAnsi"/>
          <w:highlight w:val="green"/>
        </w:rPr>
        <w:t>Survival is life’s primal instinct</w:t>
      </w:r>
      <w:r w:rsidRPr="00DE2492">
        <w:rPr>
          <w:rFonts w:cstheme="majorHAnsi"/>
          <w:sz w:val="12"/>
        </w:rPr>
        <w:t xml:space="preserve">. </w:t>
      </w:r>
      <w:r w:rsidRPr="00DE2492">
        <w:rPr>
          <w:rStyle w:val="StyleUnderline"/>
          <w:rFonts w:cstheme="majorHAnsi"/>
        </w:rPr>
        <w:t xml:space="preserve">In the absence of a common enemy, </w:t>
      </w:r>
      <w:r w:rsidRPr="00DE2492">
        <w:rPr>
          <w:rStyle w:val="StyleUnderline"/>
          <w:rFonts w:cstheme="majorHAnsi"/>
          <w:highlight w:val="green"/>
        </w:rPr>
        <w:t>we must find common cause in survival. Our future may depend on whether we realize this.</w:t>
      </w:r>
    </w:p>
    <w:p w14:paraId="3BACEA29" w14:textId="77777777" w:rsidR="00251CB4" w:rsidRPr="00725A6A" w:rsidRDefault="00251CB4" w:rsidP="00251CB4">
      <w:pPr>
        <w:rPr>
          <w:sz w:val="14"/>
        </w:rPr>
      </w:pPr>
    </w:p>
    <w:p w14:paraId="6603B716" w14:textId="77777777" w:rsidR="009F10CA" w:rsidRDefault="009F10CA"/>
    <w:sectPr w:rsidR="009F10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CB4"/>
    <w:rsid w:val="00251CB4"/>
    <w:rsid w:val="007B50C7"/>
    <w:rsid w:val="009F10C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D5A86"/>
  <w15:chartTrackingRefBased/>
  <w15:docId w15:val="{67A0A24E-DB41-482C-8B83-2D375D7D4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51CB4"/>
    <w:rPr>
      <w:rFonts w:ascii="Calibri" w:eastAsiaTheme="minorHAnsi" w:hAnsi="Calibri" w:cs="Calibri"/>
      <w:lang w:eastAsia="en-US"/>
    </w:rPr>
  </w:style>
  <w:style w:type="paragraph" w:styleId="Heading1">
    <w:name w:val="heading 1"/>
    <w:aliases w:val="Pocket"/>
    <w:basedOn w:val="Normal"/>
    <w:next w:val="Normal"/>
    <w:link w:val="Heading1Char"/>
    <w:qFormat/>
    <w:rsid w:val="00251CB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51CB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51CB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251CB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51CB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1CB4"/>
  </w:style>
  <w:style w:type="character" w:customStyle="1" w:styleId="Heading2Char">
    <w:name w:val="Heading 2 Char"/>
    <w:aliases w:val="Hat Char"/>
    <w:basedOn w:val="DefaultParagraphFont"/>
    <w:link w:val="Heading2"/>
    <w:uiPriority w:val="1"/>
    <w:rsid w:val="00251CB4"/>
    <w:rPr>
      <w:rFonts w:ascii="Calibri" w:eastAsiaTheme="majorEastAsia" w:hAnsi="Calibri" w:cstheme="majorBidi"/>
      <w:b/>
      <w:sz w:val="44"/>
      <w:szCs w:val="26"/>
      <w:u w:val="double"/>
      <w:lang w:eastAsia="en-US"/>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251CB4"/>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251CB4"/>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251CB4"/>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Debate,s,Box"/>
    <w:basedOn w:val="DefaultParagraphFont"/>
    <w:link w:val="textbold"/>
    <w:uiPriority w:val="7"/>
    <w:qFormat/>
    <w:rsid w:val="00251CB4"/>
    <w:rPr>
      <w:rFonts w:ascii="Calibri" w:hAnsi="Calibri" w:cs="Calibri"/>
      <w:b/>
      <w:i w:val="0"/>
      <w:iCs/>
      <w:sz w:val="22"/>
      <w:u w:val="single"/>
      <w:bdr w:val="none" w:sz="0" w:space="0" w:color="auto"/>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251CB4"/>
    <w:rPr>
      <w:color w:val="auto"/>
      <w:u w:val="none"/>
    </w:rPr>
  </w:style>
  <w:style w:type="paragraph" w:customStyle="1" w:styleId="textbold">
    <w:name w:val="text bold"/>
    <w:basedOn w:val="Normal"/>
    <w:link w:val="Emphasis"/>
    <w:uiPriority w:val="7"/>
    <w:qFormat/>
    <w:rsid w:val="00251CB4"/>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u w:val="single"/>
      <w:lang w:eastAsia="ko-KR"/>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251CB4"/>
    <w:pPr>
      <w:keepNext w:val="0"/>
      <w:keepLines w:val="0"/>
      <w:spacing w:before="0" w:line="254" w:lineRule="auto"/>
      <w:outlineLvl w:val="9"/>
    </w:pPr>
    <w:rPr>
      <w:rFonts w:asciiTheme="minorHAnsi" w:eastAsiaTheme="minorEastAsia" w:hAnsiTheme="minorHAnsi" w:cstheme="minorBidi"/>
      <w:b w:val="0"/>
      <w:sz w:val="22"/>
      <w:szCs w:val="22"/>
      <w:lang w:eastAsia="ko-KR"/>
    </w:rPr>
  </w:style>
  <w:style w:type="character" w:customStyle="1" w:styleId="Heading1Char">
    <w:name w:val="Heading 1 Char"/>
    <w:aliases w:val="Pocket Char"/>
    <w:basedOn w:val="DefaultParagraphFont"/>
    <w:link w:val="Heading1"/>
    <w:rsid w:val="00251CB4"/>
    <w:rPr>
      <w:rFonts w:ascii="Calibri" w:eastAsiaTheme="majorEastAsia" w:hAnsi="Calibri" w:cstheme="majorBidi"/>
      <w:b/>
      <w:sz w:val="52"/>
      <w:szCs w:val="32"/>
      <w:lang w:eastAsia="en-US"/>
    </w:rPr>
  </w:style>
  <w:style w:type="character" w:customStyle="1" w:styleId="Heading3Char">
    <w:name w:val="Heading 3 Char"/>
    <w:aliases w:val="Block Char"/>
    <w:basedOn w:val="DefaultParagraphFont"/>
    <w:link w:val="Heading3"/>
    <w:uiPriority w:val="2"/>
    <w:rsid w:val="00251CB4"/>
    <w:rPr>
      <w:rFonts w:ascii="Calibri" w:eastAsiaTheme="majorEastAsia" w:hAnsi="Calibri" w:cstheme="majorBidi"/>
      <w:b/>
      <w:sz w:val="32"/>
      <w:szCs w:val="24"/>
      <w:u w:val="single"/>
      <w:lang w:eastAsia="en-US"/>
    </w:rPr>
  </w:style>
  <w:style w:type="paragraph" w:customStyle="1" w:styleId="Emphasis1">
    <w:name w:val="Emphasis1"/>
    <w:basedOn w:val="Normal"/>
    <w:autoRedefine/>
    <w:uiPriority w:val="7"/>
    <w:qFormat/>
    <w:rsid w:val="00251CB4"/>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FollowedHyperlink">
    <w:name w:val="FollowedHyperlink"/>
    <w:basedOn w:val="DefaultParagraphFont"/>
    <w:uiPriority w:val="99"/>
    <w:semiHidden/>
    <w:unhideWhenUsed/>
    <w:rsid w:val="00251CB4"/>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publicans-science.house.gov/sites/republicans.science.house.gov/files/documents/TheFutureofSpaceCommercializationFinal.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nytimes.com/2018/07/11/opinion/what-america-gets-out-of-nato.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iles.ethz.ch/isn/124749/ESPI_Perspectives_40.pdf" TargetMode="External"/><Relationship Id="rId11" Type="http://schemas.openxmlformats.org/officeDocument/2006/relationships/hyperlink" Target="https://www.forbes.com/sites/rainerzitelmann/2020/07/27/anyone-who-doesnt-know-the-following-facts-about-capitalism-should-learn-them/?sh=4712d1863dc1)//CYang" TargetMode="External"/><Relationship Id="rId5" Type="http://schemas.openxmlformats.org/officeDocument/2006/relationships/hyperlink" Target="https://www.ksat.com/news/world/2021/11/16/russia-rejects-accusations-of-endangering-iss-astronauts/" TargetMode="External"/><Relationship Id="rId10" Type="http://schemas.openxmlformats.org/officeDocument/2006/relationships/hyperlink" Target="http://www.rationaloptimist.com/blog/the-ozone-hole-was-exaggerated-as-a-problem.aspx" TargetMode="External"/><Relationship Id="rId4" Type="http://schemas.openxmlformats.org/officeDocument/2006/relationships/webSettings" Target="webSettings.xml"/><Relationship Id="rId9" Type="http://schemas.openxmlformats.org/officeDocument/2006/relationships/hyperlink" Target="https://www.vox.com/future-perfect/2018/10/26/18023366/far-future-effective-altruism-existential-risk-doing-goo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ia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15</TotalTime>
  <Pages>1</Pages>
  <Words>7766</Words>
  <Characters>44271</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Yi</dc:creator>
  <cp:keywords/>
  <dc:description/>
  <cp:lastModifiedBy>Aaron Yi</cp:lastModifiedBy>
  <cp:revision>1</cp:revision>
  <dcterms:created xsi:type="dcterms:W3CDTF">2022-02-19T19:02:00Z</dcterms:created>
  <dcterms:modified xsi:type="dcterms:W3CDTF">2022-02-19T19:26:00Z</dcterms:modified>
</cp:coreProperties>
</file>