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3DDC4" w14:textId="77777777" w:rsidR="001458DC" w:rsidRPr="00136D72" w:rsidRDefault="001458DC" w:rsidP="001458DC">
      <w:pPr>
        <w:pStyle w:val="Heading1"/>
        <w:rPr>
          <w:rFonts w:asciiTheme="majorHAnsi" w:hAnsiTheme="majorHAnsi"/>
        </w:rPr>
      </w:pPr>
      <w:r w:rsidRPr="00136D72">
        <w:rPr>
          <w:rFonts w:asciiTheme="majorHAnsi" w:hAnsiTheme="majorHAnsi"/>
        </w:rPr>
        <w:t>Theory – Must Disclose</w:t>
      </w:r>
    </w:p>
    <w:p w14:paraId="4B3F59F5" w14:textId="77777777" w:rsidR="001458DC" w:rsidRPr="00136D72" w:rsidRDefault="001458DC" w:rsidP="001458DC">
      <w:pPr>
        <w:pStyle w:val="Heading3"/>
        <w:rPr>
          <w:rFonts w:asciiTheme="majorHAnsi" w:hAnsiTheme="majorHAnsi"/>
        </w:rPr>
      </w:pPr>
      <w:r w:rsidRPr="00136D72">
        <w:rPr>
          <w:rFonts w:asciiTheme="majorHAnsi" w:hAnsiTheme="majorHAnsi"/>
        </w:rPr>
        <w:lastRenderedPageBreak/>
        <w:t>1NC Shell</w:t>
      </w:r>
    </w:p>
    <w:p w14:paraId="586AD6DB" w14:textId="77777777" w:rsidR="001458DC" w:rsidRPr="00136D72" w:rsidRDefault="001458DC" w:rsidP="001458DC">
      <w:pPr>
        <w:pStyle w:val="Heading4"/>
        <w:rPr>
          <w:rFonts w:asciiTheme="majorHAnsi" w:hAnsiTheme="majorHAnsi"/>
        </w:rPr>
      </w:pPr>
      <w:r w:rsidRPr="00136D72">
        <w:rPr>
          <w:rFonts w:asciiTheme="majorHAnsi" w:hAnsiTheme="majorHAnsi"/>
        </w:rPr>
        <w:t xml:space="preserve">Interpretation: Debaters must disclose </w:t>
      </w:r>
      <w:r>
        <w:rPr>
          <w:rFonts w:asciiTheme="majorHAnsi" w:hAnsiTheme="majorHAnsi"/>
        </w:rPr>
        <w:t>all</w:t>
      </w:r>
      <w:r w:rsidRPr="00136D72">
        <w:rPr>
          <w:rFonts w:asciiTheme="majorHAnsi" w:hAnsiTheme="majorHAnsi"/>
        </w:rPr>
        <w:t xml:space="preserve"> positions they have read full text on the 201</w:t>
      </w:r>
      <w:r>
        <w:rPr>
          <w:rFonts w:asciiTheme="majorHAnsi" w:hAnsiTheme="majorHAnsi"/>
        </w:rPr>
        <w:t>8</w:t>
      </w:r>
      <w:r w:rsidRPr="00136D72">
        <w:rPr>
          <w:rFonts w:asciiTheme="majorHAnsi" w:hAnsiTheme="majorHAnsi"/>
        </w:rPr>
        <w:t>-201</w:t>
      </w:r>
      <w:r>
        <w:rPr>
          <w:rFonts w:asciiTheme="majorHAnsi" w:hAnsiTheme="majorHAnsi"/>
        </w:rPr>
        <w:t>9</w:t>
      </w:r>
      <w:r w:rsidRPr="00136D72">
        <w:rPr>
          <w:rFonts w:asciiTheme="majorHAnsi" w:hAnsiTheme="majorHAnsi"/>
        </w:rPr>
        <w:t xml:space="preserve"> NDCA wiki. </w:t>
      </w:r>
    </w:p>
    <w:p w14:paraId="15C17B02" w14:textId="77777777" w:rsidR="001458DC" w:rsidRPr="00136D72" w:rsidRDefault="001458DC" w:rsidP="001458DC">
      <w:pPr>
        <w:rPr>
          <w:rFonts w:asciiTheme="majorHAnsi" w:hAnsiTheme="majorHAnsi"/>
        </w:rPr>
      </w:pPr>
    </w:p>
    <w:p w14:paraId="3A98C156" w14:textId="77777777" w:rsidR="001458DC" w:rsidRPr="00136D72" w:rsidRDefault="001458DC" w:rsidP="001458DC">
      <w:pPr>
        <w:pStyle w:val="Heading4"/>
        <w:rPr>
          <w:rFonts w:asciiTheme="majorHAnsi" w:hAnsiTheme="majorHAnsi"/>
        </w:rPr>
      </w:pPr>
      <w:r w:rsidRPr="00136D72">
        <w:rPr>
          <w:rFonts w:asciiTheme="majorHAnsi" w:hAnsiTheme="majorHAnsi"/>
        </w:rPr>
        <w:t>Violation: you didn’t, I have screenshots</w:t>
      </w:r>
    </w:p>
    <w:p w14:paraId="113DD045" w14:textId="77777777" w:rsidR="001458DC" w:rsidRPr="00136D72" w:rsidRDefault="001458DC" w:rsidP="001458DC">
      <w:pPr>
        <w:rPr>
          <w:rFonts w:asciiTheme="majorHAnsi" w:hAnsiTheme="majorHAnsi"/>
        </w:rPr>
      </w:pPr>
    </w:p>
    <w:p w14:paraId="0B6B9A3F" w14:textId="77777777" w:rsidR="001458DC" w:rsidRPr="00136D72" w:rsidRDefault="001458DC" w:rsidP="001458DC">
      <w:pPr>
        <w:pStyle w:val="Heading4"/>
        <w:rPr>
          <w:rFonts w:asciiTheme="majorHAnsi" w:hAnsiTheme="majorHAnsi"/>
        </w:rPr>
      </w:pPr>
      <w:r w:rsidRPr="00136D72">
        <w:rPr>
          <w:rFonts w:asciiTheme="majorHAnsi" w:hAnsiTheme="majorHAnsi"/>
        </w:rPr>
        <w:t>Net benefits:</w:t>
      </w:r>
    </w:p>
    <w:p w14:paraId="3A0918B0" w14:textId="77777777" w:rsidR="001458DC" w:rsidRPr="00136D72" w:rsidRDefault="001458DC" w:rsidP="001458DC">
      <w:pPr>
        <w:rPr>
          <w:rFonts w:asciiTheme="majorHAnsi" w:hAnsiTheme="majorHAnsi"/>
        </w:rPr>
      </w:pPr>
    </w:p>
    <w:p w14:paraId="0A04DB74" w14:textId="77777777" w:rsidR="001458DC" w:rsidRPr="00136D72" w:rsidRDefault="001458DC" w:rsidP="001458DC">
      <w:pPr>
        <w:pStyle w:val="Heading4"/>
        <w:rPr>
          <w:rFonts w:asciiTheme="majorHAnsi" w:hAnsiTheme="majorHAnsi"/>
        </w:rPr>
      </w:pPr>
      <w:r>
        <w:rPr>
          <w:rFonts w:asciiTheme="majorHAnsi" w:hAnsiTheme="majorHAnsi"/>
        </w:rPr>
        <w:t xml:space="preserve">1] </w:t>
      </w:r>
      <w:r w:rsidRPr="00136D72">
        <w:rPr>
          <w:rFonts w:asciiTheme="majorHAnsi" w:hAnsiTheme="majorHAnsi"/>
        </w:rPr>
        <w:t xml:space="preserve">Education  </w:t>
      </w:r>
    </w:p>
    <w:p w14:paraId="77639780" w14:textId="77777777" w:rsidR="001458DC" w:rsidRPr="00136D72" w:rsidRDefault="001458DC" w:rsidP="001458DC">
      <w:pPr>
        <w:rPr>
          <w:rFonts w:asciiTheme="majorHAnsi" w:hAnsiTheme="majorHAnsi"/>
        </w:rPr>
      </w:pPr>
    </w:p>
    <w:p w14:paraId="42B809B4" w14:textId="77777777" w:rsidR="001458DC" w:rsidRPr="00136D72" w:rsidRDefault="001458DC" w:rsidP="001458DC">
      <w:pPr>
        <w:pStyle w:val="Heading4"/>
        <w:rPr>
          <w:rFonts w:asciiTheme="majorHAnsi" w:hAnsiTheme="majorHAnsi"/>
        </w:rPr>
      </w:pPr>
      <w:r>
        <w:rPr>
          <w:rFonts w:asciiTheme="majorHAnsi" w:hAnsiTheme="majorHAnsi"/>
        </w:rPr>
        <w:t xml:space="preserve">---A] </w:t>
      </w:r>
      <w:r w:rsidRPr="00136D72">
        <w:rPr>
          <w:rFonts w:asciiTheme="majorHAnsi" w:hAnsiTheme="majorHAnsi"/>
        </w:rPr>
        <w:t xml:space="preserve">Evidence Quality – Disclosure creates a public information database which streamlines case writing and encourages debaters to find the best evidence on the topic.  </w:t>
      </w:r>
    </w:p>
    <w:p w14:paraId="29591024" w14:textId="77777777" w:rsidR="001458DC" w:rsidRPr="00136D72" w:rsidRDefault="001458DC" w:rsidP="001458DC">
      <w:pPr>
        <w:rPr>
          <w:rStyle w:val="Emphasis"/>
          <w:rFonts w:asciiTheme="majorHAnsi" w:hAnsiTheme="majorHAnsi"/>
        </w:rPr>
      </w:pPr>
      <w:r w:rsidRPr="00136D72">
        <w:rPr>
          <w:rStyle w:val="Style13ptBold"/>
          <w:rFonts w:asciiTheme="majorHAnsi" w:hAnsiTheme="majorHAnsi"/>
          <w:sz w:val="28"/>
          <w:szCs w:val="28"/>
        </w:rPr>
        <w:t>Nails 13</w:t>
      </w:r>
      <w:r w:rsidRPr="00136D72">
        <w:rPr>
          <w:rStyle w:val="Style13ptBold"/>
          <w:rFonts w:asciiTheme="majorHAnsi" w:hAnsiTheme="majorHAnsi"/>
        </w:rPr>
        <w:t xml:space="preserve"> </w:t>
      </w:r>
      <w:r w:rsidRPr="00136D72">
        <w:rPr>
          <w:rStyle w:val="Style13ptBold"/>
          <w:rFonts w:asciiTheme="majorHAnsi" w:hAnsiTheme="majorHAnsi"/>
          <w:b w:val="0"/>
          <w:szCs w:val="16"/>
        </w:rPr>
        <w:t>[(Jacob, NDT Policy Debater at Georgia State University), “A Defense of Disclosure (Including Third Party Disclosure)”, NSD Update, 10/10/2013] DD</w:t>
      </w:r>
      <w:r w:rsidRPr="00136D72">
        <w:rPr>
          <w:rStyle w:val="Style13ptBold"/>
          <w:rFonts w:asciiTheme="majorHAnsi" w:hAnsiTheme="majorHAnsi"/>
        </w:rPr>
        <w:br/>
      </w:r>
      <w:r w:rsidRPr="00136D72">
        <w:rPr>
          <w:rFonts w:asciiTheme="majorHAnsi" w:hAnsiTheme="majorHAnsi" w:cs="Times"/>
          <w:color w:val="262626"/>
          <w:szCs w:val="26"/>
        </w:rPr>
        <w:t xml:space="preserve">I fall squarely on the side of disclosure. I find that the largest advantage of widespread disclosure is the educational value it provides. First, </w:t>
      </w:r>
      <w:r w:rsidRPr="00136D72">
        <w:rPr>
          <w:rStyle w:val="StyleUnderline"/>
          <w:rFonts w:asciiTheme="majorHAnsi" w:hAnsiTheme="majorHAnsi"/>
          <w:highlight w:val="green"/>
        </w:rPr>
        <w:t>disclosure streamlines research.</w:t>
      </w:r>
      <w:r w:rsidRPr="00136D72">
        <w:rPr>
          <w:rStyle w:val="StyleUnderline"/>
          <w:rFonts w:asciiTheme="majorHAnsi" w:hAnsiTheme="majorHAnsi"/>
        </w:rPr>
        <w:t xml:space="preserve"> Rather than every team</w:t>
      </w:r>
      <w:r w:rsidRPr="00136D72">
        <w:rPr>
          <w:rFonts w:asciiTheme="majorHAnsi" w:hAnsiTheme="majorHAnsi" w:cs="Times"/>
          <w:color w:val="262626"/>
          <w:szCs w:val="26"/>
        </w:rPr>
        <w:t xml:space="preserve"> and every lone wolf </w:t>
      </w:r>
      <w:r w:rsidRPr="00136D72">
        <w:rPr>
          <w:rStyle w:val="StyleUnderline"/>
          <w:rFonts w:asciiTheme="majorHAnsi" w:hAnsiTheme="majorHAnsi"/>
        </w:rPr>
        <w:t xml:space="preserve">researching </w:t>
      </w:r>
      <w:r w:rsidRPr="00136D72">
        <w:rPr>
          <w:rFonts w:asciiTheme="majorHAnsi" w:hAnsiTheme="majorHAnsi" w:cs="Times"/>
          <w:color w:val="262626"/>
          <w:szCs w:val="26"/>
        </w:rPr>
        <w:t xml:space="preserve">completely </w:t>
      </w:r>
      <w:r w:rsidRPr="00136D72">
        <w:rPr>
          <w:rStyle w:val="StyleUnderline"/>
          <w:rFonts w:asciiTheme="majorHAnsi" w:hAnsiTheme="majorHAnsi"/>
        </w:rPr>
        <w:t xml:space="preserve">in the dark, </w:t>
      </w:r>
      <w:r w:rsidRPr="00136D72">
        <w:rPr>
          <w:rStyle w:val="StyleUnderline"/>
          <w:rFonts w:asciiTheme="majorHAnsi" w:hAnsiTheme="majorHAnsi"/>
          <w:highlight w:val="green"/>
        </w:rPr>
        <w:t>the wiki provides a public body of knowledge that everyone can</w:t>
      </w:r>
      <w:r w:rsidRPr="00136D72">
        <w:rPr>
          <w:rFonts w:asciiTheme="majorHAnsi" w:hAnsiTheme="majorHAnsi" w:cs="Times"/>
          <w:color w:val="262626"/>
          <w:szCs w:val="26"/>
        </w:rPr>
        <w:t xml:space="preserve"> contribute to and </w:t>
      </w:r>
      <w:r w:rsidRPr="00136D72">
        <w:rPr>
          <w:rStyle w:val="StyleUnderline"/>
          <w:rFonts w:asciiTheme="majorHAnsi" w:hAnsiTheme="majorHAnsi"/>
          <w:highlight w:val="green"/>
        </w:rPr>
        <w:t xml:space="preserve">build </w:t>
      </w:r>
      <w:proofErr w:type="gramStart"/>
      <w:r w:rsidRPr="00136D72">
        <w:rPr>
          <w:rStyle w:val="StyleUnderline"/>
          <w:rFonts w:asciiTheme="majorHAnsi" w:hAnsiTheme="majorHAnsi"/>
          <w:highlight w:val="green"/>
        </w:rPr>
        <w:t>off of</w:t>
      </w:r>
      <w:proofErr w:type="gramEnd"/>
      <w:r w:rsidRPr="00136D72">
        <w:rPr>
          <w:rStyle w:val="StyleUnderline"/>
          <w:rFonts w:asciiTheme="majorHAnsi" w:hAnsiTheme="majorHAnsi"/>
          <w:highlight w:val="green"/>
        </w:rPr>
        <w:t>. Students can look through</w:t>
      </w:r>
      <w:r w:rsidRPr="00136D72">
        <w:rPr>
          <w:rFonts w:asciiTheme="majorHAnsi" w:hAnsiTheme="majorHAnsi" w:cs="Times"/>
          <w:color w:val="262626"/>
          <w:szCs w:val="26"/>
        </w:rPr>
        <w:t xml:space="preserve"> the </w:t>
      </w:r>
      <w:r w:rsidRPr="00136D72">
        <w:rPr>
          <w:rStyle w:val="StyleUnderline"/>
          <w:rFonts w:asciiTheme="majorHAnsi" w:hAnsiTheme="majorHAnsi"/>
          <w:highlight w:val="green"/>
        </w:rPr>
        <w:t>different studies</w:t>
      </w:r>
      <w:r w:rsidRPr="00136D72">
        <w:rPr>
          <w:rStyle w:val="StyleUnderline"/>
          <w:rFonts w:asciiTheme="majorHAnsi" w:hAnsiTheme="majorHAnsi"/>
        </w:rPr>
        <w:t xml:space="preserve"> </w:t>
      </w:r>
      <w:r w:rsidRPr="00136D72">
        <w:rPr>
          <w:rFonts w:asciiTheme="majorHAnsi" w:hAnsiTheme="majorHAnsi" w:cs="Times"/>
          <w:color w:val="262626"/>
          <w:szCs w:val="26"/>
        </w:rPr>
        <w:t xml:space="preserve">on the topic </w:t>
      </w:r>
      <w:r w:rsidRPr="00136D72">
        <w:rPr>
          <w:rStyle w:val="StyleUnderline"/>
          <w:rFonts w:asciiTheme="majorHAnsi" w:hAnsiTheme="majorHAnsi"/>
          <w:highlight w:val="green"/>
        </w:rPr>
        <w:t>and choose the best ones</w:t>
      </w:r>
      <w:r w:rsidRPr="00136D72">
        <w:rPr>
          <w:rStyle w:val="StyleUnderline"/>
          <w:rFonts w:asciiTheme="majorHAnsi" w:hAnsiTheme="majorHAnsi"/>
        </w:rPr>
        <w:t xml:space="preserve"> on an informed basis</w:t>
      </w:r>
      <w:r w:rsidRPr="00136D72">
        <w:rPr>
          <w:rFonts w:asciiTheme="majorHAnsi" w:hAnsiTheme="majorHAnsi" w:cs="Times"/>
          <w:color w:val="262626"/>
          <w:szCs w:val="26"/>
        </w:rPr>
        <w:t xml:space="preserve"> without the prohibitively large burden of personally surveying </w:t>
      </w:r>
      <w:proofErr w:type="gramStart"/>
      <w:r w:rsidRPr="00136D72">
        <w:rPr>
          <w:rFonts w:asciiTheme="majorHAnsi" w:hAnsiTheme="majorHAnsi" w:cs="Times"/>
          <w:color w:val="262626"/>
          <w:szCs w:val="26"/>
        </w:rPr>
        <w:t>all of</w:t>
      </w:r>
      <w:proofErr w:type="gramEnd"/>
      <w:r w:rsidRPr="00136D72">
        <w:rPr>
          <w:rFonts w:asciiTheme="majorHAnsi" w:hAnsiTheme="majorHAnsi" w:cs="Times"/>
          <w:color w:val="262626"/>
          <w:szCs w:val="26"/>
        </w:rPr>
        <w:t xml:space="preserve"> the literature. The best arguments are identified and replicated, which is a natural result of an open marketplace of ideas. </w:t>
      </w:r>
      <w:r w:rsidRPr="00136D72">
        <w:rPr>
          <w:rStyle w:val="Emphasis"/>
          <w:rFonts w:asciiTheme="majorHAnsi" w:hAnsiTheme="majorHAnsi"/>
          <w:highlight w:val="green"/>
        </w:rPr>
        <w:t>Quality of evidence increases across the board.</w:t>
      </w:r>
    </w:p>
    <w:p w14:paraId="58CCEF12" w14:textId="77777777" w:rsidR="001458DC" w:rsidRPr="00136D72" w:rsidRDefault="001458DC" w:rsidP="001458DC">
      <w:pPr>
        <w:pStyle w:val="Heading4"/>
        <w:rPr>
          <w:rStyle w:val="Style13ptBold"/>
          <w:rFonts w:asciiTheme="majorHAnsi" w:hAnsiTheme="majorHAnsi"/>
          <w:b/>
        </w:rPr>
      </w:pPr>
      <w:r>
        <w:rPr>
          <w:rFonts w:asciiTheme="majorHAnsi" w:hAnsiTheme="majorHAnsi"/>
        </w:rPr>
        <w:t>---</w:t>
      </w:r>
      <w:proofErr w:type="gramStart"/>
      <w:r>
        <w:rPr>
          <w:rFonts w:asciiTheme="majorHAnsi" w:hAnsiTheme="majorHAnsi"/>
        </w:rPr>
        <w:t>B]</w:t>
      </w:r>
      <w:r w:rsidRPr="00136D72">
        <w:rPr>
          <w:rFonts w:asciiTheme="majorHAnsi" w:hAnsiTheme="majorHAnsi"/>
        </w:rPr>
        <w:t>Incentivizes</w:t>
      </w:r>
      <w:proofErr w:type="gramEnd"/>
      <w:r w:rsidRPr="00136D72">
        <w:rPr>
          <w:rFonts w:asciiTheme="majorHAnsi" w:hAnsiTheme="majorHAnsi"/>
        </w:rPr>
        <w:t xml:space="preserve"> Research – Disclosure allows debaters to craft specific responses to their opponent’s positions which promotes deep discussion.  </w:t>
      </w:r>
    </w:p>
    <w:p w14:paraId="48FC7602" w14:textId="77777777" w:rsidR="001458DC" w:rsidRPr="00136D72" w:rsidRDefault="001458DC" w:rsidP="001458DC">
      <w:pPr>
        <w:rPr>
          <w:rStyle w:val="StyleUnderline"/>
          <w:rFonts w:asciiTheme="majorHAnsi" w:hAnsiTheme="majorHAnsi"/>
        </w:rPr>
      </w:pPr>
      <w:r w:rsidRPr="00136D72">
        <w:rPr>
          <w:rStyle w:val="Style13ptBold"/>
          <w:rFonts w:asciiTheme="majorHAnsi" w:hAnsiTheme="majorHAnsi"/>
          <w:sz w:val="28"/>
          <w:szCs w:val="28"/>
        </w:rPr>
        <w:t>Nails 13</w:t>
      </w:r>
      <w:r w:rsidRPr="00136D72">
        <w:rPr>
          <w:rStyle w:val="Style13ptBold"/>
          <w:rFonts w:asciiTheme="majorHAnsi" w:hAnsiTheme="majorHAnsi"/>
        </w:rPr>
        <w:t xml:space="preserve"> </w:t>
      </w:r>
      <w:r w:rsidRPr="00136D72">
        <w:rPr>
          <w:rStyle w:val="Style13ptBold"/>
          <w:rFonts w:asciiTheme="majorHAnsi" w:hAnsiTheme="majorHAnsi"/>
          <w:b w:val="0"/>
          <w:szCs w:val="16"/>
        </w:rPr>
        <w:t>[(Jacob, NDT Policy Debater at Georgia State University), “A Defense of Disclosure (Including Third Party Disclosure)”, NSD Update, 10/10/2013] DD</w:t>
      </w:r>
      <w:r w:rsidRPr="00136D72">
        <w:rPr>
          <w:rStyle w:val="Style13ptBold"/>
          <w:rFonts w:asciiTheme="majorHAnsi" w:hAnsiTheme="majorHAnsi"/>
        </w:rPr>
        <w:br/>
      </w:r>
      <w:r w:rsidRPr="00136D72">
        <w:rPr>
          <w:rFonts w:asciiTheme="majorHAnsi" w:hAnsiTheme="majorHAnsi" w:cs="Times"/>
          <w:color w:val="262626"/>
          <w:szCs w:val="26"/>
        </w:rPr>
        <w:t xml:space="preserve">In theory, the increased quality of information could trade off with quantity. If debaters could just look to the wiki for evidence, it might remove the competitive incentive to do one’s own research. Empirically, however, the opposite has been true. In fact, a second advantage of </w:t>
      </w:r>
      <w:r w:rsidRPr="00136D72">
        <w:rPr>
          <w:rFonts w:asciiTheme="majorHAnsi" w:hAnsiTheme="majorHAnsi"/>
        </w:rPr>
        <w:t>disclosure is that it motivates research.</w:t>
      </w:r>
      <w:r w:rsidRPr="00136D72">
        <w:rPr>
          <w:rFonts w:asciiTheme="majorHAnsi" w:hAnsiTheme="majorHAnsi" w:cs="Times"/>
          <w:color w:val="262626"/>
          <w:szCs w:val="26"/>
        </w:rPr>
        <w:t xml:space="preserve"> Debaters cannot expect to make it a whole topic with the same stock AC – that is, unless they are continually updating and frontlining it. Likewise, </w:t>
      </w:r>
      <w:r w:rsidRPr="00136D72">
        <w:rPr>
          <w:rStyle w:val="StyleUnderline"/>
          <w:rFonts w:asciiTheme="majorHAnsi" w:hAnsiTheme="majorHAnsi"/>
          <w:highlight w:val="green"/>
        </w:rPr>
        <w:t>debaters with access to their opponents’ cases can do more targeted</w:t>
      </w:r>
      <w:r w:rsidRPr="00136D72">
        <w:rPr>
          <w:rStyle w:val="StyleUnderline"/>
          <w:rFonts w:asciiTheme="majorHAnsi" w:hAnsiTheme="majorHAnsi"/>
        </w:rPr>
        <w:t xml:space="preserve"> and specific </w:t>
      </w:r>
      <w:r w:rsidRPr="00136D72">
        <w:rPr>
          <w:rStyle w:val="StyleUnderline"/>
          <w:rFonts w:asciiTheme="majorHAnsi" w:hAnsiTheme="majorHAnsi"/>
          <w:highlight w:val="green"/>
        </w:rPr>
        <w:t>research.</w:t>
      </w:r>
      <w:r w:rsidRPr="00136D72">
        <w:rPr>
          <w:rStyle w:val="StyleUnderline"/>
          <w:rFonts w:asciiTheme="majorHAnsi" w:hAnsiTheme="majorHAnsi"/>
        </w:rPr>
        <w:t xml:space="preserve"> Students can go to a new level of depth</w:t>
      </w:r>
      <w:r w:rsidRPr="00136D72">
        <w:rPr>
          <w:rFonts w:asciiTheme="majorHAnsi" w:hAnsiTheme="majorHAnsi" w:cs="Times"/>
          <w:color w:val="262626"/>
          <w:szCs w:val="26"/>
        </w:rPr>
        <w:t xml:space="preserve">, researching not just the pros and cons of the topic but the specific authors, arguments, and adovcacies employed by other debaters. </w:t>
      </w:r>
      <w:r w:rsidRPr="00136D72">
        <w:rPr>
          <w:rStyle w:val="StyleUnderline"/>
          <w:rFonts w:asciiTheme="majorHAnsi" w:hAnsiTheme="majorHAnsi"/>
          <w:highlight w:val="green"/>
        </w:rPr>
        <w:t>The incentive to cut author</w:t>
      </w:r>
      <w:r w:rsidRPr="00136D72">
        <w:rPr>
          <w:rStyle w:val="StyleUnderline"/>
          <w:rFonts w:asciiTheme="majorHAnsi" w:hAnsiTheme="majorHAnsi"/>
        </w:rPr>
        <w:t xml:space="preserve">-specific </w:t>
      </w:r>
      <w:r w:rsidRPr="00136D72">
        <w:rPr>
          <w:rStyle w:val="StyleUnderline"/>
          <w:rFonts w:asciiTheme="majorHAnsi" w:hAnsiTheme="majorHAnsi"/>
          <w:highlight w:val="green"/>
        </w:rPr>
        <w:t>indicts is low if there’s little guarantee that the author will ever be cited</w:t>
      </w:r>
      <w:r w:rsidRPr="00136D72">
        <w:rPr>
          <w:rStyle w:val="StyleUnderline"/>
          <w:rFonts w:asciiTheme="majorHAnsi" w:hAnsiTheme="majorHAnsi"/>
        </w:rPr>
        <w:t xml:space="preserve"> in a round </w:t>
      </w:r>
      <w:r w:rsidRPr="00136D72">
        <w:rPr>
          <w:rStyle w:val="StyleUnderline"/>
          <w:rFonts w:asciiTheme="majorHAnsi" w:hAnsiTheme="majorHAnsi"/>
          <w:highlight w:val="green"/>
        </w:rPr>
        <w:t>but high</w:t>
      </w:r>
      <w:r w:rsidRPr="00136D72">
        <w:rPr>
          <w:rStyle w:val="StyleUnderline"/>
          <w:rFonts w:asciiTheme="majorHAnsi" w:hAnsiTheme="majorHAnsi"/>
        </w:rPr>
        <w:t xml:space="preserve"> </w:t>
      </w:r>
      <w:r w:rsidRPr="00136D72">
        <w:rPr>
          <w:rStyle w:val="StyleUnderline"/>
          <w:rFonts w:asciiTheme="majorHAnsi" w:hAnsiTheme="majorHAnsi"/>
          <w:highlight w:val="green"/>
        </w:rPr>
        <w:t>if one knows</w:t>
      </w:r>
      <w:r w:rsidRPr="00136D72">
        <w:rPr>
          <w:rStyle w:val="StyleUnderline"/>
          <w:rFonts w:asciiTheme="majorHAnsi" w:hAnsiTheme="majorHAnsi"/>
        </w:rPr>
        <w:t xml:space="preserve"> that </w:t>
      </w:r>
      <w:r w:rsidRPr="00136D72">
        <w:rPr>
          <w:rStyle w:val="StyleUnderline"/>
          <w:rFonts w:asciiTheme="majorHAnsi" w:hAnsiTheme="majorHAnsi"/>
          <w:highlight w:val="green"/>
        </w:rPr>
        <w:t>specific schools are using that author</w:t>
      </w:r>
      <w:r w:rsidRPr="00136D72">
        <w:rPr>
          <w:rStyle w:val="StyleUnderline"/>
          <w:rFonts w:asciiTheme="majorHAnsi" w:hAnsiTheme="majorHAnsi"/>
        </w:rPr>
        <w:t xml:space="preserve"> in rounds.</w:t>
      </w:r>
      <w:r w:rsidRPr="00136D72">
        <w:rPr>
          <w:rFonts w:asciiTheme="majorHAnsi" w:hAnsiTheme="majorHAnsi" w:cs="Times"/>
          <w:color w:val="262626"/>
          <w:szCs w:val="26"/>
        </w:rPr>
        <w:t xml:space="preserve"> In this way, </w:t>
      </w:r>
      <w:r w:rsidRPr="00136D72">
        <w:rPr>
          <w:rStyle w:val="StyleUnderline"/>
          <w:rFonts w:asciiTheme="majorHAnsi" w:hAnsiTheme="majorHAnsi"/>
        </w:rPr>
        <w:t>disclosure increases incentive to research by altering a student’s cost-benefit analysis so that the time spent researching is more valuable</w:t>
      </w:r>
      <w:r w:rsidRPr="00136D72">
        <w:rPr>
          <w:rFonts w:asciiTheme="majorHAnsi" w:hAnsiTheme="majorHAnsi" w:cs="Times"/>
          <w:color w:val="262626"/>
          <w:szCs w:val="26"/>
        </w:rPr>
        <w:t xml:space="preserve">, </w:t>
      </w:r>
      <w:proofErr w:type="gramStart"/>
      <w:r w:rsidRPr="00136D72">
        <w:rPr>
          <w:rFonts w:asciiTheme="majorHAnsi" w:hAnsiTheme="majorHAnsi" w:cs="Times"/>
          <w:color w:val="262626"/>
          <w:szCs w:val="26"/>
        </w:rPr>
        <w:t>i.e.</w:t>
      </w:r>
      <w:proofErr w:type="gramEnd"/>
      <w:r w:rsidRPr="00136D72">
        <w:rPr>
          <w:rFonts w:asciiTheme="majorHAnsi" w:hAnsiTheme="majorHAnsi" w:cs="Times"/>
          <w:color w:val="262626"/>
          <w:szCs w:val="26"/>
        </w:rPr>
        <w:t xml:space="preserve"> more likely to produce useful evidence because it is more directed. In any case, </w:t>
      </w:r>
      <w:r w:rsidRPr="00136D72">
        <w:rPr>
          <w:rStyle w:val="StyleUnderline"/>
          <w:rFonts w:asciiTheme="majorHAnsi" w:hAnsiTheme="majorHAnsi"/>
          <w:highlight w:val="green"/>
        </w:rPr>
        <w:t>if publicly accessible evidence jeopardized research, backfiles</w:t>
      </w:r>
      <w:r w:rsidRPr="00136D72">
        <w:rPr>
          <w:rStyle w:val="StyleUnderline"/>
          <w:rFonts w:asciiTheme="majorHAnsi" w:hAnsiTheme="majorHAnsi"/>
        </w:rPr>
        <w:t xml:space="preserve"> and briefs </w:t>
      </w:r>
      <w:r w:rsidRPr="00136D72">
        <w:rPr>
          <w:rStyle w:val="StyleUnderline"/>
          <w:rFonts w:asciiTheme="majorHAnsi" w:hAnsiTheme="majorHAnsi"/>
          <w:highlight w:val="green"/>
        </w:rPr>
        <w:t>would have</w:t>
      </w:r>
      <w:r w:rsidRPr="00136D72">
        <w:rPr>
          <w:rStyle w:val="StyleUnderline"/>
          <w:rFonts w:asciiTheme="majorHAnsi" w:hAnsiTheme="majorHAnsi"/>
        </w:rPr>
        <w:t xml:space="preserve"> done LD in </w:t>
      </w:r>
      <w:r w:rsidRPr="00136D72">
        <w:rPr>
          <w:rStyle w:val="StyleUnderline"/>
          <w:rFonts w:asciiTheme="majorHAnsi" w:hAnsiTheme="majorHAnsi"/>
          <w:highlight w:val="green"/>
        </w:rPr>
        <w:t>a long time ago.</w:t>
      </w:r>
    </w:p>
    <w:p w14:paraId="1847F6DB" w14:textId="77777777" w:rsidR="001458DC" w:rsidRPr="00136D72" w:rsidRDefault="001458DC" w:rsidP="001458DC">
      <w:pPr>
        <w:pStyle w:val="Heading4"/>
        <w:rPr>
          <w:rStyle w:val="StyleUnderline"/>
          <w:rFonts w:asciiTheme="majorHAnsi" w:hAnsiTheme="majorHAnsi" w:cs="Times"/>
          <w:b w:val="0"/>
          <w:color w:val="262626"/>
        </w:rPr>
      </w:pPr>
      <w:r>
        <w:rPr>
          <w:rStyle w:val="StyleUnderline"/>
          <w:rFonts w:asciiTheme="majorHAnsi" w:hAnsiTheme="majorHAnsi" w:cs="Times"/>
          <w:color w:val="262626"/>
        </w:rPr>
        <w:lastRenderedPageBreak/>
        <w:t xml:space="preserve">---C] </w:t>
      </w:r>
      <w:r w:rsidRPr="00136D72">
        <w:rPr>
          <w:rStyle w:val="StyleUnderline"/>
          <w:rFonts w:asciiTheme="majorHAnsi" w:hAnsiTheme="majorHAnsi" w:cs="Times"/>
          <w:b w:val="0"/>
          <w:color w:val="262626"/>
        </w:rPr>
        <w:t xml:space="preserve">Argument Responsibility – Disclosure discourages cheap shot strategies which rely on obfuscation to win rounds. </w:t>
      </w:r>
    </w:p>
    <w:p w14:paraId="1BD5F804" w14:textId="77777777" w:rsidR="001458DC" w:rsidRPr="00136D72" w:rsidRDefault="001458DC" w:rsidP="001458DC">
      <w:pPr>
        <w:rPr>
          <w:rStyle w:val="StyleUnderline"/>
          <w:rFonts w:asciiTheme="majorHAnsi" w:hAnsiTheme="majorHAnsi"/>
        </w:rPr>
      </w:pPr>
      <w:r w:rsidRPr="00136D72">
        <w:rPr>
          <w:rStyle w:val="Style13ptBold"/>
          <w:rFonts w:asciiTheme="majorHAnsi" w:hAnsiTheme="majorHAnsi"/>
          <w:szCs w:val="26"/>
        </w:rPr>
        <w:t>Nails 13</w:t>
      </w:r>
      <w:r w:rsidRPr="00136D72">
        <w:rPr>
          <w:rStyle w:val="Style13ptBold"/>
          <w:rFonts w:asciiTheme="majorHAnsi" w:hAnsiTheme="majorHAnsi"/>
        </w:rPr>
        <w:t xml:space="preserve"> </w:t>
      </w:r>
      <w:r w:rsidRPr="00136D72">
        <w:rPr>
          <w:rStyle w:val="Style13ptBold"/>
          <w:rFonts w:asciiTheme="majorHAnsi" w:hAnsiTheme="majorHAnsi"/>
          <w:b w:val="0"/>
          <w:szCs w:val="16"/>
        </w:rPr>
        <w:t>[(Jacob, NDT Policy Debater at Georgia State University), “A Defense of Disclosure (Including Third Party Disclosure)”, NSD Update, 10/10/2013] DD</w:t>
      </w:r>
      <w:r w:rsidRPr="00136D72">
        <w:rPr>
          <w:rFonts w:asciiTheme="majorHAnsi" w:hAnsiTheme="majorHAnsi"/>
        </w:rPr>
        <w:br/>
        <w:t xml:space="preserve">Lastly, and to my mind most significantly, </w:t>
      </w:r>
      <w:r w:rsidRPr="00136D72">
        <w:rPr>
          <w:rStyle w:val="StyleUnderline"/>
          <w:rFonts w:asciiTheme="majorHAnsi" w:hAnsiTheme="majorHAnsi"/>
          <w:highlight w:val="green"/>
        </w:rPr>
        <w:t>disclosure weeds out anti-educational arguments</w:t>
      </w:r>
      <w:r w:rsidRPr="00136D72">
        <w:rPr>
          <w:rFonts w:asciiTheme="majorHAnsi" w:hAnsiTheme="majorHAnsi"/>
        </w:rPr>
        <w:t xml:space="preserve">. I have in mind the sort of theory spikes and underdeveloped analytics </w:t>
      </w:r>
      <w:r w:rsidRPr="00136D72">
        <w:rPr>
          <w:rStyle w:val="StyleUnderline"/>
          <w:rFonts w:asciiTheme="majorHAnsi" w:hAnsiTheme="majorHAnsi"/>
          <w:highlight w:val="green"/>
        </w:rPr>
        <w:t>whose strategic value comes</w:t>
      </w:r>
      <w:r w:rsidRPr="00136D72">
        <w:rPr>
          <w:rStyle w:val="StyleUnderline"/>
          <w:rFonts w:asciiTheme="majorHAnsi" w:hAnsiTheme="majorHAnsi"/>
        </w:rPr>
        <w:t xml:space="preserve"> only </w:t>
      </w:r>
      <w:r w:rsidRPr="00136D72">
        <w:rPr>
          <w:rStyle w:val="StyleUnderline"/>
          <w:rFonts w:asciiTheme="majorHAnsi" w:hAnsiTheme="majorHAnsi"/>
          <w:highlight w:val="green"/>
        </w:rPr>
        <w:t xml:space="preserve">from the fact that </w:t>
      </w:r>
      <w:r w:rsidRPr="00136D72">
        <w:rPr>
          <w:rStyle w:val="StyleUnderline"/>
          <w:rFonts w:asciiTheme="majorHAnsi" w:hAnsiTheme="majorHAnsi"/>
        </w:rPr>
        <w:t xml:space="preserve">the time to think of and enunciate </w:t>
      </w:r>
      <w:r w:rsidRPr="00136D72">
        <w:rPr>
          <w:rStyle w:val="StyleUnderline"/>
          <w:rFonts w:asciiTheme="majorHAnsi" w:hAnsiTheme="majorHAnsi"/>
          <w:highlight w:val="green"/>
        </w:rPr>
        <w:t xml:space="preserve">responses </w:t>
      </w:r>
      <w:r w:rsidRPr="00136D72">
        <w:rPr>
          <w:rStyle w:val="StyleUnderline"/>
          <w:rFonts w:asciiTheme="majorHAnsi" w:hAnsiTheme="majorHAnsi"/>
        </w:rPr>
        <w:t xml:space="preserve">to them </w:t>
      </w:r>
      <w:r w:rsidRPr="00136D72">
        <w:rPr>
          <w:rStyle w:val="StyleUnderline"/>
          <w:rFonts w:asciiTheme="majorHAnsi" w:hAnsiTheme="majorHAnsi"/>
          <w:highlight w:val="green"/>
        </w:rPr>
        <w:t>take</w:t>
      </w:r>
      <w:r w:rsidRPr="00136D72">
        <w:rPr>
          <w:rStyle w:val="StyleUnderline"/>
          <w:rFonts w:asciiTheme="majorHAnsi" w:hAnsiTheme="majorHAnsi"/>
        </w:rPr>
        <w:t xml:space="preserve">s </w:t>
      </w:r>
      <w:r w:rsidRPr="00136D72">
        <w:rPr>
          <w:rStyle w:val="StyleUnderline"/>
          <w:rFonts w:asciiTheme="majorHAnsi" w:hAnsiTheme="majorHAnsi"/>
          <w:highlight w:val="green"/>
        </w:rPr>
        <w:t xml:space="preserve">longer than the time spent making the arguments themselves. If </w:t>
      </w:r>
      <w:r w:rsidRPr="00136D72">
        <w:rPr>
          <w:rStyle w:val="StyleUnderline"/>
          <w:rFonts w:asciiTheme="majorHAnsi" w:hAnsiTheme="majorHAnsi"/>
        </w:rPr>
        <w:t>these arguments were made on a level playing field where</w:t>
      </w:r>
      <w:r w:rsidRPr="00136D72">
        <w:rPr>
          <w:rStyle w:val="StyleUnderline"/>
          <w:rFonts w:asciiTheme="majorHAnsi" w:hAnsiTheme="majorHAnsi"/>
          <w:highlight w:val="green"/>
        </w:rPr>
        <w:t xml:space="preserve"> each side had equal time to craft answers, they would seldom win</w:t>
      </w:r>
      <w:r w:rsidRPr="00136D72">
        <w:rPr>
          <w:rStyle w:val="StyleUnderline"/>
          <w:rFonts w:asciiTheme="majorHAnsi" w:hAnsiTheme="majorHAnsi"/>
        </w:rPr>
        <w:t xml:space="preserve"> rounds</w:t>
      </w:r>
      <w:r w:rsidRPr="00136D72">
        <w:rPr>
          <w:rFonts w:asciiTheme="majorHAnsi" w:hAnsiTheme="majorHAnsi"/>
        </w:rPr>
        <w:t xml:space="preserve">, which is a testimony to the </w:t>
      </w:r>
      <w:proofErr w:type="gramStart"/>
      <w:r w:rsidRPr="00136D72">
        <w:rPr>
          <w:rFonts w:asciiTheme="majorHAnsi" w:hAnsiTheme="majorHAnsi"/>
        </w:rPr>
        <w:t>real world</w:t>
      </w:r>
      <w:proofErr w:type="gramEnd"/>
      <w:r w:rsidRPr="00136D72">
        <w:rPr>
          <w:rFonts w:asciiTheme="majorHAnsi" w:hAnsiTheme="majorHAnsi"/>
        </w:rPr>
        <w:t xml:space="preserve"> applicability (or lack thereof) of such strategies. </w:t>
      </w:r>
      <w:r w:rsidRPr="00136D72">
        <w:rPr>
          <w:rStyle w:val="StyleUnderline"/>
          <w:rFonts w:asciiTheme="majorHAnsi" w:hAnsiTheme="majorHAnsi"/>
          <w:highlight w:val="green"/>
        </w:rPr>
        <w:t xml:space="preserve">A model in which arguments </w:t>
      </w:r>
      <w:proofErr w:type="gramStart"/>
      <w:r w:rsidRPr="00136D72">
        <w:rPr>
          <w:rStyle w:val="StyleUnderline"/>
          <w:rFonts w:asciiTheme="majorHAnsi" w:hAnsiTheme="majorHAnsi"/>
          <w:highlight w:val="green"/>
        </w:rPr>
        <w:t>have to</w:t>
      </w:r>
      <w:proofErr w:type="gramEnd"/>
      <w:r w:rsidRPr="00136D72">
        <w:rPr>
          <w:rStyle w:val="StyleUnderline"/>
          <w:rFonts w:asciiTheme="majorHAnsi" w:hAnsiTheme="majorHAnsi"/>
          <w:highlight w:val="green"/>
        </w:rPr>
        <w:t xml:space="preserve"> withstand close scrutiny</w:t>
      </w:r>
      <w:r w:rsidRPr="00136D72">
        <w:rPr>
          <w:rStyle w:val="StyleUnderline"/>
          <w:rFonts w:asciiTheme="majorHAnsi" w:hAnsiTheme="majorHAnsi"/>
        </w:rPr>
        <w:t xml:space="preserve"> to win rounds </w:t>
      </w:r>
      <w:r w:rsidRPr="00136D72">
        <w:rPr>
          <w:rStyle w:val="StyleUnderline"/>
          <w:rFonts w:asciiTheme="majorHAnsi" w:hAnsiTheme="majorHAnsi"/>
          <w:highlight w:val="green"/>
        </w:rPr>
        <w:t>creates incentive to find the best arguments</w:t>
      </w:r>
      <w:r w:rsidRPr="00136D72">
        <w:rPr>
          <w:rStyle w:val="StyleUnderline"/>
          <w:rFonts w:asciiTheme="majorHAnsi" w:hAnsiTheme="majorHAnsi"/>
        </w:rPr>
        <w:t xml:space="preserve"> on the topic </w:t>
      </w:r>
      <w:r w:rsidRPr="00136D72">
        <w:rPr>
          <w:rStyle w:val="StyleUnderline"/>
          <w:rFonts w:asciiTheme="majorHAnsi" w:hAnsiTheme="majorHAnsi"/>
          <w:highlight w:val="green"/>
        </w:rPr>
        <w:t>rather than the shadiest.</w:t>
      </w:r>
      <w:r w:rsidRPr="00136D72">
        <w:rPr>
          <w:rFonts w:asciiTheme="majorHAnsi" w:hAnsiTheme="majorHAnsi"/>
        </w:rPr>
        <w:t xml:space="preserve"> Having transitioned from LD to policy where disclosure is more universal, I can say that </w:t>
      </w:r>
      <w:r w:rsidRPr="00136D72">
        <w:rPr>
          <w:rStyle w:val="StyleUnderline"/>
          <w:rFonts w:asciiTheme="majorHAnsi" w:hAnsiTheme="majorHAnsi"/>
          <w:highlight w:val="green"/>
        </w:rPr>
        <w:t>debates are more substantive</w:t>
      </w:r>
      <w:r w:rsidRPr="00136D72">
        <w:rPr>
          <w:rStyle w:val="StyleUnderline"/>
          <w:rFonts w:asciiTheme="majorHAnsi" w:hAnsiTheme="majorHAnsi"/>
        </w:rPr>
        <w:t xml:space="preserve">, developed, </w:t>
      </w:r>
      <w:r w:rsidRPr="00136D72">
        <w:rPr>
          <w:rStyle w:val="StyleUnderline"/>
          <w:rFonts w:asciiTheme="majorHAnsi" w:hAnsiTheme="majorHAnsi"/>
          <w:highlight w:val="green"/>
        </w:rPr>
        <w:t>and responsive when both sides know what they’re getting into</w:t>
      </w:r>
      <w:r w:rsidRPr="00136D72">
        <w:rPr>
          <w:rStyle w:val="StyleUnderline"/>
          <w:rFonts w:asciiTheme="majorHAnsi" w:hAnsiTheme="majorHAnsi"/>
        </w:rPr>
        <w:t xml:space="preserve"> prior to the round. </w:t>
      </w:r>
    </w:p>
    <w:p w14:paraId="7A987DBA" w14:textId="77777777" w:rsidR="001458DC" w:rsidRPr="00136D72" w:rsidRDefault="001458DC" w:rsidP="001458DC">
      <w:pPr>
        <w:pStyle w:val="Heading4"/>
        <w:rPr>
          <w:rFonts w:asciiTheme="majorHAnsi" w:hAnsiTheme="majorHAnsi"/>
        </w:rPr>
      </w:pPr>
      <w:r>
        <w:rPr>
          <w:rStyle w:val="StyleUnderline"/>
          <w:rFonts w:asciiTheme="majorHAnsi" w:hAnsiTheme="majorHAnsi"/>
        </w:rPr>
        <w:t>2] E</w:t>
      </w:r>
      <w:r w:rsidRPr="00136D72">
        <w:rPr>
          <w:rStyle w:val="StyleUnderline"/>
          <w:rFonts w:asciiTheme="majorHAnsi" w:hAnsiTheme="majorHAnsi"/>
          <w:b w:val="0"/>
        </w:rPr>
        <w:t>vidence Ethics</w:t>
      </w:r>
      <w:r w:rsidRPr="00136D72">
        <w:rPr>
          <w:rFonts w:asciiTheme="majorHAnsi" w:hAnsiTheme="majorHAnsi"/>
        </w:rPr>
        <w:t xml:space="preserve"> – Full text disclosure allows debaters to ensure that evidence has been accurately tagged and cut. </w:t>
      </w:r>
    </w:p>
    <w:p w14:paraId="471C4553" w14:textId="77777777" w:rsidR="001458DC" w:rsidRPr="00136D72" w:rsidRDefault="001458DC" w:rsidP="001458DC">
      <w:pPr>
        <w:pStyle w:val="Heading4"/>
        <w:rPr>
          <w:rFonts w:asciiTheme="majorHAnsi" w:hAnsiTheme="majorHAnsi"/>
          <w:b w:val="0"/>
          <w:sz w:val="16"/>
        </w:rPr>
      </w:pPr>
      <w:r w:rsidRPr="00136D72">
        <w:rPr>
          <w:rStyle w:val="Style13ptBold"/>
          <w:rFonts w:asciiTheme="majorHAnsi" w:hAnsiTheme="majorHAnsi"/>
          <w:b/>
        </w:rPr>
        <w:t xml:space="preserve">Tambe and Ghandra 14 </w:t>
      </w:r>
      <w:r w:rsidRPr="00136D72">
        <w:rPr>
          <w:rStyle w:val="Style13ptBold"/>
          <w:rFonts w:asciiTheme="majorHAnsi" w:hAnsiTheme="majorHAnsi"/>
          <w:szCs w:val="16"/>
        </w:rPr>
        <w:t xml:space="preserve">[(Arjun, ToC Quarterfinalist) and (Akhil, </w:t>
      </w:r>
      <w:proofErr w:type="gramStart"/>
      <w:r w:rsidRPr="00136D72">
        <w:rPr>
          <w:rStyle w:val="Style13ptBold"/>
          <w:rFonts w:asciiTheme="majorHAnsi" w:hAnsiTheme="majorHAnsi"/>
          <w:szCs w:val="16"/>
        </w:rPr>
        <w:t>Three</w:t>
      </w:r>
      <w:proofErr w:type="gramEnd"/>
      <w:r w:rsidRPr="00136D72">
        <w:rPr>
          <w:rStyle w:val="Style13ptBold"/>
          <w:rFonts w:asciiTheme="majorHAnsi" w:hAnsiTheme="majorHAnsi"/>
          <w:szCs w:val="16"/>
        </w:rPr>
        <w:t xml:space="preserve"> time ToC qualifier), “Evidence Ethics in LD Debate: A Proposal by Akhil Ghandra and Arjun Tambe”, VBriefly, 10/24/2014] DD</w:t>
      </w:r>
      <w:r w:rsidRPr="00136D72">
        <w:rPr>
          <w:rStyle w:val="Style13ptBold"/>
          <w:rFonts w:asciiTheme="majorHAnsi" w:hAnsiTheme="majorHAnsi"/>
          <w:b/>
        </w:rPr>
        <w:br/>
      </w:r>
      <w:r w:rsidRPr="00136D72">
        <w:rPr>
          <w:rFonts w:asciiTheme="majorHAnsi" w:hAnsiTheme="majorHAnsi" w:cs="Times"/>
          <w:b w:val="0"/>
          <w:sz w:val="16"/>
        </w:rPr>
        <w:t xml:space="preserve">First, we think </w:t>
      </w:r>
      <w:r w:rsidRPr="00136D72">
        <w:rPr>
          <w:rStyle w:val="StyleUnderline"/>
          <w:rFonts w:asciiTheme="majorHAnsi" w:hAnsiTheme="majorHAnsi"/>
          <w:b w:val="0"/>
        </w:rPr>
        <w:t>debaters should disclose</w:t>
      </w:r>
      <w:r w:rsidRPr="00136D72">
        <w:rPr>
          <w:rFonts w:asciiTheme="majorHAnsi" w:hAnsiTheme="majorHAnsi" w:cs="Times"/>
          <w:b w:val="0"/>
          <w:sz w:val="16"/>
        </w:rPr>
        <w:t xml:space="preserve"> the </w:t>
      </w:r>
      <w:r w:rsidRPr="00136D72">
        <w:rPr>
          <w:rStyle w:val="StyleUnderline"/>
          <w:rFonts w:asciiTheme="majorHAnsi" w:hAnsiTheme="majorHAnsi"/>
          <w:b w:val="0"/>
          <w:highlight w:val="green"/>
        </w:rPr>
        <w:t>full text</w:t>
      </w:r>
      <w:r w:rsidRPr="00136D72">
        <w:rPr>
          <w:rFonts w:asciiTheme="majorHAnsi" w:hAnsiTheme="majorHAnsi" w:cs="Times"/>
          <w:b w:val="0"/>
          <w:sz w:val="16"/>
        </w:rPr>
        <w:t xml:space="preserve"> of their positions on the NDCA wiki. Many articles have already been written on the importance of disclosure, so we won’t repeat those arguments here. However, we think </w:t>
      </w:r>
      <w:r w:rsidRPr="00136D72">
        <w:rPr>
          <w:rStyle w:val="StyleUnderline"/>
          <w:rFonts w:asciiTheme="majorHAnsi" w:hAnsiTheme="majorHAnsi"/>
          <w:b w:val="0"/>
          <w:highlight w:val="green"/>
        </w:rPr>
        <w:t>disclosure can</w:t>
      </w:r>
      <w:r w:rsidRPr="00136D72">
        <w:rPr>
          <w:rStyle w:val="StyleUnderline"/>
          <w:rFonts w:asciiTheme="majorHAnsi" w:hAnsiTheme="majorHAnsi"/>
          <w:b w:val="0"/>
        </w:rPr>
        <w:t xml:space="preserve"> help </w:t>
      </w:r>
      <w:r w:rsidRPr="00136D72">
        <w:rPr>
          <w:rStyle w:val="StyleUnderline"/>
          <w:rFonts w:asciiTheme="majorHAnsi" w:hAnsiTheme="majorHAnsi"/>
          <w:b w:val="0"/>
          <w:highlight w:val="green"/>
        </w:rPr>
        <w:t>address the issue of</w:t>
      </w:r>
      <w:r w:rsidRPr="00136D72">
        <w:rPr>
          <w:rStyle w:val="StyleUnderline"/>
          <w:rFonts w:asciiTheme="majorHAnsi" w:hAnsiTheme="majorHAnsi"/>
          <w:b w:val="0"/>
        </w:rPr>
        <w:t xml:space="preserve"> miscutting or </w:t>
      </w:r>
      <w:r w:rsidRPr="00136D72">
        <w:rPr>
          <w:rStyle w:val="StyleUnderline"/>
          <w:rFonts w:asciiTheme="majorHAnsi" w:hAnsiTheme="majorHAnsi"/>
          <w:b w:val="0"/>
          <w:highlight w:val="green"/>
        </w:rPr>
        <w:t>fabricating evidence since debaters can verify whether a piece of evidence</w:t>
      </w:r>
      <w:r w:rsidRPr="00136D72">
        <w:rPr>
          <w:rStyle w:val="StyleUnderline"/>
          <w:rFonts w:asciiTheme="majorHAnsi" w:hAnsiTheme="majorHAnsi"/>
          <w:b w:val="0"/>
        </w:rPr>
        <w:t xml:space="preserve"> read by their opponent </w:t>
      </w:r>
      <w:r w:rsidRPr="00136D72">
        <w:rPr>
          <w:rStyle w:val="StyleUnderline"/>
          <w:rFonts w:asciiTheme="majorHAnsi" w:hAnsiTheme="majorHAnsi"/>
          <w:b w:val="0"/>
          <w:highlight w:val="green"/>
        </w:rPr>
        <w:t>has been cut ethically by reading the article the evidence is</w:t>
      </w:r>
      <w:r w:rsidRPr="00136D72">
        <w:rPr>
          <w:rStyle w:val="StyleUnderline"/>
          <w:rFonts w:asciiTheme="majorHAnsi" w:hAnsiTheme="majorHAnsi"/>
          <w:b w:val="0"/>
        </w:rPr>
        <w:t xml:space="preserve"> cut </w:t>
      </w:r>
      <w:r w:rsidRPr="00136D72">
        <w:rPr>
          <w:rStyle w:val="StyleUnderline"/>
          <w:rFonts w:asciiTheme="majorHAnsi" w:hAnsiTheme="majorHAnsi"/>
          <w:b w:val="0"/>
          <w:highlight w:val="green"/>
        </w:rPr>
        <w:t>from.</w:t>
      </w:r>
      <w:r w:rsidRPr="00136D72">
        <w:rPr>
          <w:rStyle w:val="StyleUnderline"/>
          <w:rFonts w:asciiTheme="majorHAnsi" w:hAnsiTheme="majorHAnsi"/>
          <w:b w:val="0"/>
        </w:rPr>
        <w:t xml:space="preserve"> </w:t>
      </w:r>
      <w:r w:rsidRPr="00136D72">
        <w:rPr>
          <w:rFonts w:asciiTheme="majorHAnsi" w:hAnsiTheme="majorHAnsi" w:cs="Times"/>
          <w:b w:val="0"/>
          <w:sz w:val="16"/>
        </w:rPr>
        <w:t xml:space="preserve">Full text disclosure would also elevate the quality of disclosure. </w:t>
      </w:r>
      <w:r w:rsidRPr="00136D72">
        <w:rPr>
          <w:rStyle w:val="StyleUnderline"/>
          <w:rFonts w:asciiTheme="majorHAnsi" w:hAnsiTheme="majorHAnsi"/>
          <w:b w:val="0"/>
        </w:rPr>
        <w:t xml:space="preserve">Providing </w:t>
      </w:r>
      <w:r w:rsidRPr="00136D72">
        <w:rPr>
          <w:rStyle w:val="StyleUnderline"/>
          <w:rFonts w:asciiTheme="majorHAnsi" w:hAnsiTheme="majorHAnsi"/>
          <w:b w:val="0"/>
          <w:highlight w:val="green"/>
        </w:rPr>
        <w:t>the first and last three words of an article</w:t>
      </w:r>
      <w:r w:rsidRPr="00136D72">
        <w:rPr>
          <w:rStyle w:val="StyleUnderline"/>
          <w:rFonts w:asciiTheme="majorHAnsi" w:hAnsiTheme="majorHAnsi"/>
          <w:b w:val="0"/>
        </w:rPr>
        <w:t xml:space="preserve"> can </w:t>
      </w:r>
      <w:r w:rsidRPr="00136D72">
        <w:rPr>
          <w:rStyle w:val="StyleUnderline"/>
          <w:rFonts w:asciiTheme="majorHAnsi" w:hAnsiTheme="majorHAnsi"/>
          <w:b w:val="0"/>
          <w:highlight w:val="green"/>
        </w:rPr>
        <w:t xml:space="preserve">make it difficult to reconstruct a </w:t>
      </w:r>
      <w:r w:rsidRPr="00136D72">
        <w:rPr>
          <w:rStyle w:val="StyleUnderline"/>
          <w:rFonts w:asciiTheme="majorHAnsi" w:hAnsiTheme="majorHAnsi"/>
          <w:b w:val="0"/>
        </w:rPr>
        <w:t xml:space="preserve">debater’s </w:t>
      </w:r>
      <w:r w:rsidRPr="00136D72">
        <w:rPr>
          <w:rStyle w:val="StyleUnderline"/>
          <w:rFonts w:asciiTheme="majorHAnsi" w:hAnsiTheme="majorHAnsi"/>
          <w:b w:val="0"/>
          <w:highlight w:val="green"/>
        </w:rPr>
        <w:t xml:space="preserve">case since not everyone has access </w:t>
      </w:r>
      <w:r w:rsidRPr="00136D72">
        <w:rPr>
          <w:rStyle w:val="StyleUnderline"/>
          <w:rFonts w:asciiTheme="majorHAnsi" w:hAnsiTheme="majorHAnsi"/>
          <w:b w:val="0"/>
        </w:rPr>
        <w:t xml:space="preserve">to all the </w:t>
      </w:r>
      <w:r w:rsidRPr="00136D72">
        <w:rPr>
          <w:rStyle w:val="StyleUnderline"/>
          <w:rFonts w:asciiTheme="majorHAnsi" w:hAnsiTheme="majorHAnsi"/>
          <w:b w:val="0"/>
          <w:highlight w:val="green"/>
        </w:rPr>
        <w:t>databases</w:t>
      </w:r>
      <w:r w:rsidRPr="00136D72">
        <w:rPr>
          <w:rStyle w:val="StyleUnderline"/>
          <w:rFonts w:asciiTheme="majorHAnsi" w:hAnsiTheme="majorHAnsi"/>
          <w:b w:val="0"/>
        </w:rPr>
        <w:t xml:space="preserve"> articles may have been accessed from.</w:t>
      </w:r>
      <w:r w:rsidRPr="00136D72">
        <w:rPr>
          <w:rFonts w:asciiTheme="majorHAnsi" w:hAnsiTheme="majorHAnsi" w:cs="Times"/>
          <w:b w:val="0"/>
          <w:sz w:val="16"/>
        </w:rPr>
        <w:t xml:space="preserve"> Full text disclosure expands access to debaters’ evidence.</w:t>
      </w:r>
      <w:r w:rsidRPr="00136D72">
        <w:rPr>
          <w:rFonts w:asciiTheme="majorHAnsi" w:hAnsiTheme="majorHAnsi"/>
          <w:b w:val="0"/>
          <w:sz w:val="16"/>
        </w:rPr>
        <w:t xml:space="preserve">  </w:t>
      </w:r>
    </w:p>
    <w:p w14:paraId="229C6BA1" w14:textId="77777777" w:rsidR="001458DC" w:rsidRPr="00136D72" w:rsidRDefault="001458DC" w:rsidP="001458DC">
      <w:pPr>
        <w:rPr>
          <w:rFonts w:asciiTheme="majorHAnsi" w:hAnsiTheme="majorHAnsi"/>
        </w:rPr>
      </w:pPr>
    </w:p>
    <w:p w14:paraId="65D9B73C" w14:textId="77777777" w:rsidR="001458DC" w:rsidRPr="00136D72" w:rsidRDefault="001458DC" w:rsidP="001458DC">
      <w:pPr>
        <w:pStyle w:val="Heading4"/>
        <w:rPr>
          <w:rFonts w:asciiTheme="majorHAnsi" w:hAnsiTheme="majorHAnsi"/>
        </w:rPr>
      </w:pPr>
      <w:r>
        <w:rPr>
          <w:rFonts w:asciiTheme="majorHAnsi" w:hAnsiTheme="majorHAnsi"/>
        </w:rPr>
        <w:t xml:space="preserve">3] </w:t>
      </w:r>
      <w:r w:rsidRPr="00136D72">
        <w:rPr>
          <w:rFonts w:asciiTheme="majorHAnsi" w:hAnsiTheme="majorHAnsi"/>
        </w:rPr>
        <w:t>Accessibility</w:t>
      </w:r>
    </w:p>
    <w:p w14:paraId="6C575807" w14:textId="77777777" w:rsidR="001458DC" w:rsidRPr="00D04D01" w:rsidRDefault="001458DC" w:rsidP="001458DC">
      <w:pPr>
        <w:pStyle w:val="Heading4"/>
      </w:pPr>
      <w:r w:rsidRPr="00D04D01">
        <w:t>---A</w:t>
      </w:r>
      <w:r>
        <w:t xml:space="preserve">] </w:t>
      </w:r>
      <w:r w:rsidRPr="00D04D01">
        <w:t xml:space="preserve">Resource Inequality – Full text disclosure puts everyone on an equal playing field by ensuring that debaters with fewer resources can still access evidence cut from expensive online libraries and databases. </w:t>
      </w:r>
    </w:p>
    <w:p w14:paraId="6DD8FF93" w14:textId="77777777" w:rsidR="001458DC" w:rsidRPr="00136D72" w:rsidRDefault="001458DC" w:rsidP="001458DC">
      <w:pPr>
        <w:pStyle w:val="Heading4"/>
        <w:rPr>
          <w:rFonts w:asciiTheme="majorHAnsi" w:hAnsiTheme="majorHAnsi"/>
        </w:rPr>
      </w:pPr>
      <w:r>
        <w:rPr>
          <w:rFonts w:asciiTheme="majorHAnsi" w:hAnsiTheme="majorHAnsi"/>
        </w:rPr>
        <w:t>---B] P</w:t>
      </w:r>
      <w:r w:rsidRPr="00136D72">
        <w:rPr>
          <w:rFonts w:asciiTheme="majorHAnsi" w:hAnsiTheme="majorHAnsi"/>
        </w:rPr>
        <w:t xml:space="preserve">rep Burden – Larger schools </w:t>
      </w:r>
      <w:proofErr w:type="gramStart"/>
      <w:r w:rsidRPr="00136D72">
        <w:rPr>
          <w:rFonts w:asciiTheme="majorHAnsi" w:hAnsiTheme="majorHAnsi"/>
        </w:rPr>
        <w:t>have the ability to</w:t>
      </w:r>
      <w:proofErr w:type="gramEnd"/>
      <w:r w:rsidRPr="00136D72">
        <w:rPr>
          <w:rFonts w:asciiTheme="majorHAnsi" w:hAnsiTheme="majorHAnsi"/>
        </w:rPr>
        <w:t xml:space="preserve"> scout more rounds at tournaments by virtue of the fact that they have larger teams and more connections on the circuit. Disclosure solves because it gives everyone access to the same intelligence. </w:t>
      </w:r>
    </w:p>
    <w:p w14:paraId="38D18E22" w14:textId="77777777" w:rsidR="001458DC" w:rsidRPr="00136D72" w:rsidRDefault="001458DC" w:rsidP="001458DC">
      <w:pPr>
        <w:rPr>
          <w:rFonts w:asciiTheme="majorHAnsi" w:hAnsiTheme="majorHAnsi"/>
        </w:rPr>
      </w:pPr>
    </w:p>
    <w:p w14:paraId="5A467F33" w14:textId="77777777" w:rsidR="001458DC" w:rsidRPr="00136D72" w:rsidRDefault="001458DC" w:rsidP="001458DC">
      <w:pPr>
        <w:pStyle w:val="Heading4"/>
        <w:rPr>
          <w:rFonts w:asciiTheme="majorHAnsi" w:hAnsiTheme="majorHAnsi"/>
        </w:rPr>
      </w:pPr>
      <w:r w:rsidRPr="00136D72">
        <w:rPr>
          <w:rFonts w:asciiTheme="majorHAnsi" w:hAnsiTheme="majorHAnsi"/>
        </w:rPr>
        <w:t xml:space="preserve">Voter: Fairness, Education </w:t>
      </w:r>
    </w:p>
    <w:p w14:paraId="36688CA0" w14:textId="2C75C84D" w:rsidR="00452CDC" w:rsidRDefault="00452CDC" w:rsidP="001458DC"/>
    <w:p w14:paraId="254F4E15" w14:textId="77777777" w:rsidR="00E613CC" w:rsidRPr="00866A6E" w:rsidRDefault="00E613CC" w:rsidP="00E613CC">
      <w:pPr>
        <w:pStyle w:val="Heading3"/>
      </w:pPr>
      <w:r>
        <w:lastRenderedPageBreak/>
        <w:t>1AC – Framing</w:t>
      </w:r>
    </w:p>
    <w:p w14:paraId="6E734E46" w14:textId="77777777" w:rsidR="00E613CC" w:rsidRDefault="00E613CC" w:rsidP="00E613CC">
      <w:pPr>
        <w:pStyle w:val="Heading4"/>
      </w:pPr>
      <w:r>
        <w:t>The standard is maximizing expected well-being.</w:t>
      </w:r>
    </w:p>
    <w:p w14:paraId="588EBAAE" w14:textId="77777777" w:rsidR="00E613CC" w:rsidRPr="00EB533F" w:rsidRDefault="00E613CC" w:rsidP="00E613CC">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769C8ABC" w14:textId="77777777" w:rsidR="00E613CC" w:rsidRPr="00EB533F" w:rsidRDefault="00E613CC" w:rsidP="00E613CC">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6" w:history="1">
        <w:r w:rsidRPr="00EB533F">
          <w:rPr>
            <w:rStyle w:val="Hyperlink"/>
          </w:rPr>
          <w:t>https://www.fhi.ox.ac.uk/wp-content/uploads/Existential-Risks-2017-01-23.pdf</w:t>
        </w:r>
      </w:hyperlink>
      <w:r w:rsidRPr="00EB533F">
        <w:t xml:space="preserve">, </w:t>
      </w:r>
    </w:p>
    <w:p w14:paraId="6E835338" w14:textId="77777777" w:rsidR="00E613CC" w:rsidRDefault="00E613CC" w:rsidP="00E613CC">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 xml:space="preserve">In </w:t>
      </w:r>
      <w:r w:rsidRPr="00EB533F">
        <w:lastRenderedPageBreak/>
        <w:t>spite of</w:t>
      </w:r>
      <w:proofErr w:type="gramEnd"/>
      <w:r w:rsidRPr="00EB533F">
        <w:t xml:space="preserve">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 xml:space="preserve">The benefits of existential risk reduction are widely and indivisibly dispersed around the globe from the countries responsible for </w:t>
      </w:r>
      <w:proofErr w:type="gramStart"/>
      <w:r w:rsidRPr="00EB533F">
        <w:rPr>
          <w:rStyle w:val="StyleUnderline"/>
        </w:rPr>
        <w:t>taking action</w:t>
      </w:r>
      <w:proofErr w:type="gramEnd"/>
      <w:r w:rsidRPr="00EB533F">
        <w:rPr>
          <w:rStyle w:val="StyleUnderline"/>
        </w:rPr>
        <w:t>.</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3F1C6E2D" w14:textId="77777777" w:rsidR="00E613CC" w:rsidRPr="00D74186" w:rsidRDefault="00E613CC" w:rsidP="00E613CC">
      <w:pPr>
        <w:keepNext/>
        <w:keepLines/>
        <w:spacing w:before="4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40BB7E4D" w14:textId="77777777" w:rsidR="00E613CC" w:rsidRPr="004E07E9" w:rsidRDefault="00E613CC" w:rsidP="00E613CC">
      <w:r w:rsidRPr="004E07E9">
        <w:rPr>
          <w:b/>
          <w:sz w:val="26"/>
        </w:rPr>
        <w:t>Moen 16</w:t>
      </w:r>
      <w:r w:rsidRPr="004E07E9">
        <w:t xml:space="preserve"> [Ole Martin Moen, Research Fellow in Philosophy at University of Oslo “An Argument for Hedonism” Journal of Value Inquiry (Springer), 50 (2) 2016: 267–281] SJDI</w:t>
      </w:r>
    </w:p>
    <w:p w14:paraId="73E93486" w14:textId="77777777" w:rsidR="00E613CC" w:rsidRDefault="00E613CC" w:rsidP="00E613CC">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disvaluable</w:t>
      </w:r>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 xml:space="preserve">there is </w:t>
      </w:r>
      <w:r w:rsidRPr="00D5490B">
        <w:rPr>
          <w:b/>
          <w:highlight w:val="green"/>
          <w:u w:val="single"/>
        </w:rPr>
        <w:lastRenderedPageBreak/>
        <w:t>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5490EFBD" w14:textId="77777777" w:rsidR="00E613CC" w:rsidRPr="00CA3910" w:rsidRDefault="00E613CC" w:rsidP="00E613CC"/>
    <w:p w14:paraId="574A17A0" w14:textId="77777777" w:rsidR="00E613CC" w:rsidRDefault="00E613CC" w:rsidP="00E613CC">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50793987" w14:textId="77777777" w:rsidR="00E613CC" w:rsidRPr="00A1601B" w:rsidRDefault="00E613CC" w:rsidP="00E613CC"/>
    <w:p w14:paraId="55A0D92B" w14:textId="77777777" w:rsidR="00E613CC" w:rsidRDefault="00E613CC" w:rsidP="00E613CC">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Actor-specificity comes first since different agents have different ethical standings. </w:t>
      </w:r>
    </w:p>
    <w:p w14:paraId="16B81A65" w14:textId="77777777" w:rsidR="00E613CC" w:rsidRPr="00A1601B" w:rsidRDefault="00E613CC" w:rsidP="00E613CC"/>
    <w:p w14:paraId="2FD94B04" w14:textId="77777777" w:rsidR="00E613CC" w:rsidRPr="00474E24" w:rsidRDefault="00E613CC" w:rsidP="00E613CC">
      <w:pPr>
        <w:pStyle w:val="Heading4"/>
      </w:pPr>
      <w:r>
        <w:t>2</w:t>
      </w:r>
      <w:r w:rsidRPr="00AD11CA">
        <w:t xml:space="preserve">] </w:t>
      </w:r>
      <w:r w:rsidRPr="00AD11CA">
        <w:rPr>
          <w:rStyle w:val="Style13ptBold"/>
          <w:b/>
        </w:rPr>
        <w:t xml:space="preserve">No act-omission distinction—governments are responsible for everything in the public </w:t>
      </w:r>
      <w:proofErr w:type="gramStart"/>
      <w:r w:rsidRPr="00AD11CA">
        <w:rPr>
          <w:rStyle w:val="Style13ptBold"/>
          <w:b/>
        </w:rPr>
        <w:t>sphere</w:t>
      </w:r>
      <w:proofErr w:type="gramEnd"/>
      <w:r w:rsidRPr="00AD11CA">
        <w:rPr>
          <w:rStyle w:val="Style13ptBold"/>
          <w:b/>
        </w:rPr>
        <w:t xml:space="preserve"> so inaction is implicit authorization of action: they have to yes/no bills, which means everything collapse to aggregation.</w:t>
      </w:r>
    </w:p>
    <w:p w14:paraId="3D920179" w14:textId="7EA6A9DA" w:rsidR="00E613CC" w:rsidRDefault="00E613CC" w:rsidP="001458DC"/>
    <w:p w14:paraId="5372F949" w14:textId="77777777" w:rsidR="00E613CC" w:rsidRPr="00100A2B" w:rsidRDefault="00E613CC" w:rsidP="00E613CC">
      <w:pPr>
        <w:pStyle w:val="Heading2"/>
      </w:pPr>
      <w:r w:rsidRPr="00100A2B">
        <w:lastRenderedPageBreak/>
        <w:t xml:space="preserve">Neg – Innovation DA </w:t>
      </w:r>
    </w:p>
    <w:p w14:paraId="7CD24713" w14:textId="77777777" w:rsidR="00E613CC" w:rsidRPr="00100A2B" w:rsidRDefault="00E613CC" w:rsidP="00E613CC">
      <w:pPr>
        <w:pStyle w:val="Heading3"/>
      </w:pPr>
      <w:r w:rsidRPr="00100A2B">
        <w:lastRenderedPageBreak/>
        <w:t xml:space="preserve">1NC – DIB </w:t>
      </w:r>
    </w:p>
    <w:p w14:paraId="29FD90C6" w14:textId="77777777" w:rsidR="00E613CC" w:rsidRPr="00100A2B" w:rsidRDefault="00E613CC" w:rsidP="00E613CC">
      <w:pPr>
        <w:pStyle w:val="Heading4"/>
      </w:pPr>
      <w:r w:rsidRPr="00100A2B">
        <w:t xml:space="preserve">The US commercial space industry is booming – private space companies are driving innovation </w:t>
      </w:r>
    </w:p>
    <w:p w14:paraId="7FA7D2EB" w14:textId="77777777" w:rsidR="00E613CC" w:rsidRPr="00100A2B" w:rsidRDefault="00E613CC" w:rsidP="00E613CC">
      <w:r w:rsidRPr="00100A2B">
        <w:rPr>
          <w:b/>
          <w:bCs/>
          <w:sz w:val="26"/>
          <w:szCs w:val="26"/>
        </w:rPr>
        <w:t>Lindzon 2/23</w:t>
      </w:r>
      <w:r w:rsidRPr="00100A2B">
        <w:t xml:space="preserve"> [(Jared Lindzon,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64537D27" w14:textId="77777777" w:rsidR="00E613CC" w:rsidRPr="00100A2B" w:rsidRDefault="00E613CC" w:rsidP="00E613CC">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71F51DB4" w14:textId="77777777" w:rsidR="00E613CC" w:rsidRPr="00100A2B" w:rsidRDefault="00E613CC" w:rsidP="00E613CC">
      <w:pPr>
        <w:rPr>
          <w:rStyle w:val="StyleUnderline"/>
        </w:rPr>
      </w:pPr>
      <w:r w:rsidRPr="00100A2B">
        <w:rPr>
          <w:rStyle w:val="StyleUnderline"/>
        </w:rPr>
        <w:t xml:space="preserve">Before </w:t>
      </w:r>
      <w:r w:rsidRPr="00DC19C8">
        <w:rPr>
          <w:rStyle w:val="StyleUnderline"/>
          <w:highlight w:val="cyan"/>
        </w:rPr>
        <w:t>space</w:t>
      </w:r>
      <w:r w:rsidRPr="00100A2B">
        <w:rPr>
          <w:rStyle w:val="StyleUnderline"/>
        </w:rPr>
        <w:t xml:space="preserve"> became </w:t>
      </w:r>
      <w:r w:rsidRPr="00DC19C8">
        <w:rPr>
          <w:rStyle w:val="StyleUnderline"/>
          <w:highlight w:val="cyan"/>
        </w:rPr>
        <w:t>a frontier for</w:t>
      </w:r>
      <w:r w:rsidRPr="00100A2B">
        <w:rPr>
          <w:rStyle w:val="StyleUnderline"/>
        </w:rPr>
        <w:t xml:space="preserve"> innovation and development for </w:t>
      </w:r>
      <w:r w:rsidRPr="00DC19C8">
        <w:rPr>
          <w:rStyle w:val="StyleUnderline"/>
          <w:highlight w:val="cyan"/>
        </w:rPr>
        <w:t>privately held companies</w:t>
      </w:r>
      <w:r w:rsidRPr="00100A2B">
        <w:rPr>
          <w:rStyle w:val="StyleUnderline"/>
        </w:rPr>
        <w:t xml:space="preserve">, opportunities were limited to nation states and the private defense contractors who supported them. In </w:t>
      </w:r>
      <w:r w:rsidRPr="00DC19C8">
        <w:rPr>
          <w:rStyle w:val="StyleUnderline"/>
          <w:highlight w:val="cyan"/>
        </w:rPr>
        <w:t>recent years</w:t>
      </w:r>
      <w:r w:rsidRPr="00100A2B">
        <w:t>, however,</w:t>
      </w:r>
      <w:r w:rsidRPr="00100A2B">
        <w:rPr>
          <w:rStyle w:val="StyleUnderline"/>
        </w:rPr>
        <w:t xml:space="preserve"> </w:t>
      </w:r>
      <w:r w:rsidRPr="00DC19C8">
        <w:rPr>
          <w:rStyle w:val="StyleUnderline"/>
          <w:highlight w:val="cyan"/>
        </w:rPr>
        <w:t>billionaires</w:t>
      </w:r>
      <w:r w:rsidRPr="00100A2B">
        <w:rPr>
          <w:rStyle w:val="StyleUnderline"/>
        </w:rPr>
        <w:t xml:space="preserve"> such as Bezos, Elon Musk, and Richard Branson </w:t>
      </w:r>
      <w:r w:rsidRPr="00DC19C8">
        <w:rPr>
          <w:rStyle w:val="StyleUnderline"/>
          <w:highlight w:val="cyan"/>
        </w:rPr>
        <w:t>have lowered the barrier to entry</w:t>
      </w:r>
      <w:r w:rsidRPr="00100A2B">
        <w:rPr>
          <w:rStyle w:val="StyleUnderline"/>
        </w:rPr>
        <w:t xml:space="preserve">. Since the launch of its first rocket, Falcon 1, in September of 2008, Musk’s commercial space transportation company SpaceX has gradually but significantly reduced the cost and complexity of innovation beyond the Earth’s atmosphere. With Bezos’s announcement, many in the space sector are excited by the prospect of those </w:t>
      </w:r>
      <w:r w:rsidRPr="00DC19C8">
        <w:rPr>
          <w:rStyle w:val="StyleUnderline"/>
          <w:highlight w:val="cyan"/>
        </w:rPr>
        <w:t xml:space="preserve">barriers being lowered even further, </w:t>
      </w:r>
      <w:r w:rsidRPr="00DC19C8">
        <w:rPr>
          <w:rStyle w:val="Emphasis"/>
          <w:highlight w:val="cyan"/>
        </w:rPr>
        <w:t xml:space="preserve">creating a new wave of innovation </w:t>
      </w:r>
      <w:r w:rsidRPr="00DC19C8">
        <w:rPr>
          <w:rStyle w:val="Emphasis"/>
        </w:rPr>
        <w:t>in its wake.</w:t>
      </w:r>
    </w:p>
    <w:p w14:paraId="638168BE" w14:textId="77777777" w:rsidR="00E613CC" w:rsidRPr="00100A2B" w:rsidRDefault="00E613CC" w:rsidP="00E613CC">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769C1FA8" w14:textId="77777777" w:rsidR="00E613CC" w:rsidRPr="00100A2B" w:rsidRDefault="00E613CC" w:rsidP="00E613CC">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5E7759AE" w14:textId="77777777" w:rsidR="00E613CC" w:rsidRPr="00100A2B" w:rsidRDefault="00E613CC" w:rsidP="00E613CC">
      <w:r w:rsidRPr="00100A2B">
        <w:t>“On the internet today, two kids in their dorm room can reinvent an industry, because the heavy-lifting infrastructure is in place for that,” he continued. “Two kids in their dorm room can’t do anything interesting in space</w:t>
      </w:r>
      <w:proofErr w:type="gramStart"/>
      <w:r w:rsidRPr="00100A2B">
        <w:t>. . . .</w:t>
      </w:r>
      <w:proofErr w:type="gramEnd"/>
      <w:r w:rsidRPr="00100A2B">
        <w:t xml:space="preserve"> I’m using my Amazon winnings to do a new piece of heavy-lifting infrastructure, which is low-cost access to space.”</w:t>
      </w:r>
    </w:p>
    <w:p w14:paraId="23B8468C" w14:textId="77777777" w:rsidR="00E613CC" w:rsidRPr="00100A2B" w:rsidRDefault="00E613CC" w:rsidP="00E613CC">
      <w:r w:rsidRPr="00100A2B">
        <w:rPr>
          <w:rStyle w:val="StyleUnderline"/>
        </w:rPr>
        <w:t>In the less than 20 years since the launch of SpaceX’s first rocket, space has gone from a domain reserved for nation states and the world’s wealthiest individuals to everyday innovators and entrepreneurs. Today, building a space startup isn’t rocket science</w:t>
      </w:r>
      <w:r w:rsidRPr="00100A2B">
        <w:t>.</w:t>
      </w:r>
    </w:p>
    <w:p w14:paraId="6F7736A2" w14:textId="77777777" w:rsidR="00E613CC" w:rsidRPr="00100A2B" w:rsidRDefault="00E613CC" w:rsidP="00E613CC">
      <w:r w:rsidRPr="00100A2B">
        <w:t>THE NEXT FRONTIER FOR ENTREPRENEURSHIP</w:t>
      </w:r>
    </w:p>
    <w:p w14:paraId="4B77D385" w14:textId="77777777" w:rsidR="00E613CC" w:rsidRPr="00100A2B" w:rsidRDefault="00E613CC" w:rsidP="00E613CC">
      <w:pPr>
        <w:rPr>
          <w:rStyle w:val="StyleUnderline"/>
        </w:rPr>
      </w:pPr>
      <w:r w:rsidRPr="00100A2B">
        <w:rPr>
          <w:rStyle w:val="StyleUnderline"/>
        </w:rPr>
        <w:t xml:space="preserve">According to the latest Space Investment Quarterly report published by Space Capital, the fourth quarter of 2020 saw </w:t>
      </w:r>
      <w:r w:rsidRPr="00DC19C8">
        <w:rPr>
          <w:rStyle w:val="StyleUnderline"/>
        </w:rPr>
        <w:t xml:space="preserve">a </w:t>
      </w:r>
      <w:r w:rsidRPr="00DC19C8">
        <w:rPr>
          <w:rStyle w:val="StyleUnderline"/>
          <w:highlight w:val="cyan"/>
        </w:rPr>
        <w:t>record $5.7 billion invested into</w:t>
      </w:r>
      <w:r w:rsidRPr="00100A2B">
        <w:rPr>
          <w:rStyle w:val="StyleUnderline"/>
        </w:rPr>
        <w:t xml:space="preserve"> 80 </w:t>
      </w:r>
      <w:r w:rsidRPr="00DC19C8">
        <w:rPr>
          <w:rStyle w:val="StyleUnderline"/>
          <w:highlight w:val="cyan"/>
        </w:rPr>
        <w:t>space</w:t>
      </w:r>
      <w:r w:rsidRPr="00100A2B">
        <w:rPr>
          <w:rStyle w:val="StyleUnderline"/>
        </w:rPr>
        <w:t xml:space="preserve">-related </w:t>
      </w:r>
      <w:r w:rsidRPr="00DC19C8">
        <w:rPr>
          <w:rStyle w:val="StyleUnderline"/>
          <w:highlight w:val="cyan"/>
        </w:rPr>
        <w:t>companies</w:t>
      </w:r>
      <w:r w:rsidRPr="00100A2B">
        <w:rPr>
          <w:rStyle w:val="StyleUnderline"/>
        </w:rPr>
        <w:t xml:space="preserve">, bringing the year’s </w:t>
      </w:r>
      <w:r w:rsidRPr="00DC19C8">
        <w:rPr>
          <w:rStyle w:val="StyleUnderline"/>
          <w:highlight w:val="cyan"/>
        </w:rPr>
        <w:t>total</w:t>
      </w:r>
      <w:r w:rsidRPr="00100A2B">
        <w:rPr>
          <w:rStyle w:val="StyleUnderline"/>
        </w:rPr>
        <w:t xml:space="preserve"> capital </w:t>
      </w:r>
      <w:r w:rsidRPr="00DC19C8">
        <w:rPr>
          <w:rStyle w:val="StyleUnderline"/>
          <w:highlight w:val="cyan"/>
        </w:rPr>
        <w:t>investments</w:t>
      </w:r>
      <w:r w:rsidRPr="00100A2B">
        <w:rPr>
          <w:rStyle w:val="StyleUnderline"/>
        </w:rPr>
        <w:t xml:space="preserve"> in space innovation to </w:t>
      </w:r>
      <w:r w:rsidRPr="00DC19C8">
        <w:rPr>
          <w:rStyle w:val="StyleUnderline"/>
          <w:highlight w:val="cyan"/>
        </w:rPr>
        <w:t>more than $25 billion</w:t>
      </w:r>
      <w:r w:rsidRPr="00100A2B">
        <w:rPr>
          <w:rStyle w:val="StyleUnderline"/>
        </w:rPr>
        <w:t xml:space="preserve">. Overall, </w:t>
      </w:r>
      <w:r w:rsidRPr="00DC19C8">
        <w:rPr>
          <w:rStyle w:val="StyleUnderline"/>
          <w:highlight w:val="cyan"/>
        </w:rPr>
        <w:t>more than $177 billion</w:t>
      </w:r>
      <w:r w:rsidRPr="00100A2B">
        <w:rPr>
          <w:rStyle w:val="StyleUnderline"/>
        </w:rPr>
        <w:t xml:space="preserve"> of </w:t>
      </w:r>
      <w:r w:rsidRPr="00100A2B">
        <w:rPr>
          <w:rStyle w:val="StyleUnderline"/>
        </w:rPr>
        <w:lastRenderedPageBreak/>
        <w:t xml:space="preserve">equity </w:t>
      </w:r>
      <w:r w:rsidRPr="00DC19C8">
        <w:rPr>
          <w:rStyle w:val="StyleUnderline"/>
          <w:highlight w:val="cyan"/>
        </w:rPr>
        <w:t>investments</w:t>
      </w:r>
      <w:r w:rsidRPr="00100A2B">
        <w:rPr>
          <w:rStyle w:val="StyleUnderline"/>
        </w:rPr>
        <w:t xml:space="preserve"> have been made </w:t>
      </w:r>
      <w:r w:rsidRPr="00DC19C8">
        <w:rPr>
          <w:rStyle w:val="StyleUnderline"/>
          <w:highlight w:val="cyan"/>
        </w:rPr>
        <w:t>in</w:t>
      </w:r>
      <w:r w:rsidRPr="00100A2B">
        <w:rPr>
          <w:rStyle w:val="StyleUnderline"/>
        </w:rPr>
        <w:t xml:space="preserve"> 1,343 individual </w:t>
      </w:r>
      <w:r w:rsidRPr="00DC19C8">
        <w:rPr>
          <w:rStyle w:val="StyleUnderline"/>
          <w:highlight w:val="cyan"/>
        </w:rPr>
        <w:t>companies in the space economy</w:t>
      </w:r>
      <w:r w:rsidRPr="00100A2B">
        <w:rPr>
          <w:rStyle w:val="StyleUnderline"/>
        </w:rPr>
        <w:t xml:space="preserve"> over the past 10 years.</w:t>
      </w:r>
    </w:p>
    <w:p w14:paraId="4EFA7A18" w14:textId="77777777" w:rsidR="00E613CC" w:rsidRPr="00100A2B" w:rsidRDefault="00E613CC" w:rsidP="00E613CC">
      <w:r w:rsidRPr="00100A2B">
        <w:t xml:space="preserve">“It’s kind of crazy how quickly things have picked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100A2B">
        <w:t>,” says Chad Anderson, the managing partner of Space Capital. “</w:t>
      </w:r>
      <w:r w:rsidRPr="00100A2B">
        <w:rPr>
          <w:rStyle w:val="StyleUnderline"/>
        </w:rPr>
        <w:t>We’re on an exponential curve here. Every week that goes by we’re picking up the pace</w:t>
      </w:r>
      <w:r w:rsidRPr="00100A2B">
        <w:t>.”</w:t>
      </w:r>
    </w:p>
    <w:p w14:paraId="7A2AD051" w14:textId="77777777" w:rsidR="00E613CC" w:rsidRPr="00100A2B" w:rsidRDefault="00E613CC" w:rsidP="00E613CC">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5786BF51" w14:textId="77777777" w:rsidR="00E613CC" w:rsidRPr="00100A2B" w:rsidRDefault="00E613CC" w:rsidP="00E613CC">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7" w:history="1">
        <w:r w:rsidRPr="00100A2B">
          <w:rPr>
            <w:rStyle w:val="Hyperlink"/>
          </w:rPr>
          <w:t>https://digitalcommons.lmu.edu/cgi/viewcontent.cgi?article=1708&amp;context=ilr</w:t>
        </w:r>
      </w:hyperlink>
      <w:r w:rsidRPr="00100A2B">
        <w:t>] TDI</w:t>
      </w:r>
    </w:p>
    <w:p w14:paraId="6766650F" w14:textId="77777777" w:rsidR="00E613CC" w:rsidRPr="00100A2B" w:rsidRDefault="00E613CC" w:rsidP="00E613CC">
      <w:pPr>
        <w:rPr>
          <w:rStyle w:val="StyleUnderline"/>
        </w:rPr>
      </w:pPr>
      <w:r w:rsidRPr="00100A2B">
        <w:t xml:space="preserve">A parallel can be drawn here between the commercial space industry and the maritime law concept of the </w:t>
      </w:r>
      <w:r w:rsidRPr="00DC19C8">
        <w:rPr>
          <w:rStyle w:val="StyleUnderline"/>
          <w:highlight w:val="cyan"/>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 xml:space="preserve">used to mean the </w:t>
      </w:r>
      <w:r w:rsidRPr="00DC19C8">
        <w:rPr>
          <w:rStyle w:val="StyleUnderline"/>
          <w:highlight w:val="cyan"/>
        </w:rPr>
        <w:t>owner of a vessel does not want to create an obligation with a country with stricter standards</w:t>
      </w:r>
      <w:r w:rsidRPr="00100A2B">
        <w:rPr>
          <w:rStyle w:val="StyleUnderline"/>
        </w:rPr>
        <w:t xml:space="preserve"> for registry</w:t>
      </w:r>
      <w:r w:rsidRPr="00100A2B">
        <w:t>; hence</w:t>
      </w:r>
      <w:r w:rsidRPr="00100A2B">
        <w:rPr>
          <w:rStyle w:val="StyleUnderline"/>
        </w:rPr>
        <w:t>, the o</w:t>
      </w:r>
      <w:r w:rsidRPr="00DC19C8">
        <w:rPr>
          <w:rStyle w:val="StyleUnderline"/>
          <w:highlight w:val="cyan"/>
        </w:rPr>
        <w:t>wner will register strictly for economic reasons</w:t>
      </w:r>
      <w:r w:rsidRPr="00100A2B">
        <w:rPr>
          <w:rStyle w:val="StyleUnderline"/>
        </w:rPr>
        <w:t xml:space="preserve">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w:t>
      </w:r>
      <w:r w:rsidRPr="0032619D">
        <w:rPr>
          <w:rStyle w:val="StyleUnderline"/>
          <w:highlight w:val="cyan"/>
        </w:rPr>
        <w:t>Flags of Convenience are utilized</w:t>
      </w:r>
      <w:r w:rsidRPr="00100A2B">
        <w:rPr>
          <w:rStyle w:val="StyleUnderline"/>
        </w:rPr>
        <w:t xml:space="preserve"> for economic reasons, such as </w:t>
      </w:r>
      <w:r w:rsidRPr="0032619D">
        <w:rPr>
          <w:rStyle w:val="StyleUnderline"/>
          <w:highlight w:val="cyan"/>
        </w:rPr>
        <w:t xml:space="preserve">to </w:t>
      </w:r>
      <w:r w:rsidRPr="0032619D">
        <w:rPr>
          <w:rStyle w:val="Emphasis"/>
          <w:highlight w:val="cyan"/>
        </w:rPr>
        <w:t>avoid</w:t>
      </w:r>
      <w:r w:rsidRPr="00100A2B">
        <w:rPr>
          <w:rStyle w:val="StyleUnderline"/>
        </w:rPr>
        <w:t xml:space="preserve"> </w:t>
      </w:r>
      <w:r w:rsidRPr="00100A2B">
        <w:t>high taxes and</w:t>
      </w:r>
      <w:r w:rsidRPr="00100A2B">
        <w:rPr>
          <w:rStyle w:val="StyleUnderline"/>
        </w:rPr>
        <w:t xml:space="preserve"> </w:t>
      </w:r>
      <w:r w:rsidRPr="0032619D">
        <w:rPr>
          <w:rStyle w:val="Emphasis"/>
          <w:highlight w:val="cyan"/>
        </w:rPr>
        <w:t>compliance with</w:t>
      </w:r>
      <w:r w:rsidRPr="00100A2B">
        <w:rPr>
          <w:rStyle w:val="Emphasis"/>
        </w:rPr>
        <w:t xml:space="preserve"> certain </w:t>
      </w:r>
      <w:r w:rsidRPr="0032619D">
        <w:rPr>
          <w:rStyle w:val="Emphasis"/>
          <w:highlight w:val="cyan"/>
        </w:rPr>
        <w:t>restrictive</w:t>
      </w:r>
      <w:r w:rsidRPr="00100A2B">
        <w:rPr>
          <w:rStyle w:val="Emphasis"/>
        </w:rPr>
        <w:t xml:space="preserve"> </w:t>
      </w:r>
      <w:r w:rsidRPr="00100A2B">
        <w:t>international</w:t>
      </w:r>
      <w:r w:rsidRPr="00100A2B">
        <w:rPr>
          <w:rStyle w:val="Emphasis"/>
        </w:rPr>
        <w:t xml:space="preserve"> </w:t>
      </w:r>
      <w:r w:rsidRPr="0032619D">
        <w:rPr>
          <w:rStyle w:val="Emphasis"/>
          <w:highlight w:val="cyan"/>
        </w:rPr>
        <w:t>conventions</w:t>
      </w:r>
      <w:r w:rsidRPr="0032619D">
        <w:rPr>
          <w:highlight w:val="cyan"/>
        </w:rPr>
        <w:t>,</w:t>
      </w:r>
      <w:r w:rsidRPr="00100A2B">
        <w:t xml:space="preserve"> </w:t>
      </w:r>
      <w:r w:rsidRPr="00100A2B">
        <w:rPr>
          <w:rStyle w:val="StyleUnderline"/>
        </w:rPr>
        <w:t xml:space="preserve">commercial </w:t>
      </w:r>
      <w:r w:rsidRPr="0032619D">
        <w:rPr>
          <w:rStyle w:val="StyleUnderline"/>
          <w:highlight w:val="cyan"/>
        </w:rPr>
        <w:t>space companies will forum shop when choosing</w:t>
      </w:r>
      <w:r w:rsidRPr="00100A2B">
        <w:rPr>
          <w:rStyle w:val="StyleUnderline"/>
        </w:rPr>
        <w:t xml:space="preserve"> which </w:t>
      </w:r>
      <w:r w:rsidRPr="0032619D">
        <w:rPr>
          <w:rStyle w:val="StyleUnderline"/>
          <w:highlight w:val="cyan"/>
        </w:rPr>
        <w:t>country</w:t>
      </w:r>
      <w:r w:rsidRPr="00100A2B">
        <w:rPr>
          <w:rStyle w:val="StyleUnderline"/>
        </w:rPr>
        <w:t xml:space="preserve">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100A2B">
        <w:t>coverage</w:t>
      </w:r>
      <w:proofErr w:type="gramEnd"/>
      <w:r w:rsidRPr="00100A2B">
        <w:t xml:space="preserve"> so they pay less in the event something goes wrong. This comparison to Flags of Convenience brings up two </w:t>
      </w:r>
      <w:proofErr w:type="gramStart"/>
      <w:r w:rsidRPr="00100A2B">
        <w:t>separate</w:t>
      </w:r>
      <w:proofErr w:type="gramEnd"/>
      <w:r w:rsidRPr="00100A2B">
        <w:t xml:space="preserve"> yet equally important issues. First, </w:t>
      </w:r>
      <w:r w:rsidRPr="00100A2B">
        <w:rPr>
          <w:rStyle w:val="StyleUnderline"/>
        </w:rPr>
        <w:t xml:space="preserve">launch </w:t>
      </w:r>
      <w:r w:rsidRPr="0032619D">
        <w:rPr>
          <w:rStyle w:val="StyleUnderline"/>
          <w:highlight w:val="cyan"/>
        </w:rPr>
        <w:t xml:space="preserve">companies </w:t>
      </w:r>
      <w:r w:rsidRPr="0032619D">
        <w:rPr>
          <w:rStyle w:val="StyleUnderline"/>
        </w:rPr>
        <w:t>may try to follow</w:t>
      </w:r>
      <w:r w:rsidRPr="00100A2B">
        <w:rPr>
          <w:rStyle w:val="StyleUnderline"/>
        </w:rPr>
        <w:t xml:space="preserve"> the Flags of Convenience model and soon catch on to the wisdom of their maritime predecessors by “</w:t>
      </w:r>
      <w:r w:rsidRPr="0032619D">
        <w:rPr>
          <w:rStyle w:val="StyleUnderline"/>
          <w:highlight w:val="cyan"/>
        </w:rPr>
        <w:t>registering” in countries with more favorable conditions</w:t>
      </w:r>
      <w:r w:rsidRPr="00100A2B">
        <w:t xml:space="preserve">. Of course, in this case </w:t>
      </w:r>
      <w:r w:rsidRPr="00100A2B">
        <w:rPr>
          <w:rStyle w:val="StyleUnderline"/>
        </w:rPr>
        <w:t>the concern is not with registration so much as launching. If launch companies follow the Flags of Convenience model, they will seek out the most convenient state for launch</w:t>
      </w:r>
      <w:r w:rsidRPr="00100A2B">
        <w:t xml:space="preserve">, most likely </w:t>
      </w:r>
      <w:r w:rsidRPr="0032619D">
        <w:rPr>
          <w:rStyle w:val="StyleUnderline"/>
          <w:highlight w:val="cyan"/>
        </w:rPr>
        <w:t>the state that provides the</w:t>
      </w:r>
      <w:r w:rsidRPr="00100A2B">
        <w:t xml:space="preserve"> most liability coverage and has the </w:t>
      </w:r>
      <w:r w:rsidRPr="0032619D">
        <w:rPr>
          <w:rStyle w:val="StyleUnderline"/>
          <w:highlight w:val="cyan"/>
        </w:rPr>
        <w:t>least safety precautions</w:t>
      </w:r>
      <w:r w:rsidRPr="00100A2B">
        <w:rPr>
          <w:rStyle w:val="StyleUnderline"/>
        </w:rPr>
        <w:t xml:space="preserve">. Launching from states with low safety standards increases the potential for catastrophic launch events. </w:t>
      </w:r>
      <w:r w:rsidRPr="00100A2B">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lowcost liability regimes. Here, the effect will be </w:t>
      </w:r>
      <w:r w:rsidRPr="00100A2B">
        <w:lastRenderedPageBreak/>
        <w:t xml:space="preserve">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00A2B">
        <w:t xml:space="preserve"> when a catastrophic launch incident ever </w:t>
      </w:r>
      <w:proofErr w:type="gramStart"/>
      <w:r w:rsidRPr="00100A2B">
        <w:t>occur</w:t>
      </w:r>
      <w:proofErr w:type="gramEnd"/>
      <w:r w:rsidRPr="00100A2B">
        <w:t xml:space="preserve">. It is also important to keep in mind that various factors go into where a company or customer decides to launch from. A state’s indemnification program is just one factor in this decision. With this in mind, </w:t>
      </w:r>
      <w:proofErr w:type="gramStart"/>
      <w:r w:rsidRPr="00100A2B">
        <w:t>it is clear that if</w:t>
      </w:r>
      <w:proofErr w:type="gramEnd"/>
      <w:r w:rsidRPr="00100A2B">
        <w:t xml:space="preserve"> a launch incident did occur in the United States, the commercial launch company would be liable for much more than it would in another country.  For instance, </w:t>
      </w:r>
      <w:r w:rsidRPr="0032619D">
        <w:rPr>
          <w:rStyle w:val="StyleUnderline"/>
          <w:highlight w:val="cyan"/>
        </w:rPr>
        <w:t>why would a</w:t>
      </w:r>
      <w:r w:rsidRPr="00100A2B">
        <w:rPr>
          <w:rStyle w:val="StyleUnderline"/>
        </w:rPr>
        <w:t xml:space="preserve"> commercial space </w:t>
      </w:r>
      <w:r w:rsidRPr="0032619D">
        <w:rPr>
          <w:rStyle w:val="StyleUnderline"/>
          <w:highlight w:val="cyan"/>
        </w:rPr>
        <w:t>company launch in the U</w:t>
      </w:r>
      <w:r w:rsidRPr="00100A2B">
        <w:rPr>
          <w:rStyle w:val="StyleUnderline"/>
        </w:rPr>
        <w:t xml:space="preserve">nited </w:t>
      </w:r>
      <w:r w:rsidRPr="0032619D">
        <w:rPr>
          <w:rStyle w:val="StyleUnderline"/>
          <w:highlight w:val="cyan"/>
        </w:rPr>
        <w:t>S</w:t>
      </w:r>
      <w:r w:rsidRPr="00100A2B">
        <w:rPr>
          <w:rStyle w:val="StyleUnderline"/>
        </w:rPr>
        <w:t xml:space="preserve">tates, </w:t>
      </w:r>
      <w:r w:rsidRPr="0032619D">
        <w:rPr>
          <w:rStyle w:val="StyleUnderline"/>
          <w:highlight w:val="cyan"/>
        </w:rPr>
        <w:t>where it would be liable</w:t>
      </w:r>
      <w:r w:rsidRPr="00100A2B">
        <w:rPr>
          <w:rStyle w:val="StyleUnderline"/>
        </w:rPr>
        <w:t xml:space="preserv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w:t>
      </w:r>
      <w:r w:rsidRPr="0032619D">
        <w:rPr>
          <w:rStyle w:val="StyleUnderline"/>
          <w:highlight w:val="cyan"/>
        </w:rPr>
        <w:t>commercial space</w:t>
      </w:r>
      <w:r w:rsidRPr="00100A2B">
        <w:rPr>
          <w:rStyle w:val="StyleUnderline"/>
        </w:rPr>
        <w:t xml:space="preserve"> incident in the future, it is easy to see why commercial companies or launch customers might be drawn to “launch forum shop” </w:t>
      </w:r>
      <w:r w:rsidRPr="0032619D">
        <w:rPr>
          <w:rStyle w:val="Emphasis"/>
          <w:highlight w:val="cyan"/>
        </w:rPr>
        <w:t>outside the United States</w:t>
      </w:r>
      <w:r w:rsidRPr="0032619D">
        <w:rPr>
          <w:rStyle w:val="StyleUnderline"/>
          <w:highlight w:val="cyan"/>
        </w:rPr>
        <w:t>.</w:t>
      </w:r>
      <w:r w:rsidRPr="00100A2B">
        <w:rPr>
          <w:rStyle w:val="StyleUnderline"/>
        </w:rPr>
        <w:t xml:space="preserve"> </w:t>
      </w:r>
    </w:p>
    <w:p w14:paraId="5E3FDA19" w14:textId="77777777" w:rsidR="00E613CC" w:rsidRDefault="00E613CC" w:rsidP="00E613CC">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529ECF44" w14:textId="77777777" w:rsidR="00E613CC" w:rsidRDefault="00E613CC" w:rsidP="00E613CC">
      <w:pPr>
        <w:pStyle w:val="ListParagraph"/>
        <w:numPr>
          <w:ilvl w:val="0"/>
          <w:numId w:val="11"/>
        </w:numPr>
      </w:pPr>
      <w:r>
        <w:t>Asteroid mining aff restricts private companies’ asteroid which is a significant financial loss</w:t>
      </w:r>
    </w:p>
    <w:p w14:paraId="318249E8" w14:textId="77777777" w:rsidR="00E613CC" w:rsidRDefault="00E613CC" w:rsidP="00E613CC">
      <w:pPr>
        <w:pStyle w:val="ListParagraph"/>
        <w:numPr>
          <w:ilvl w:val="0"/>
          <w:numId w:val="11"/>
        </w:numPr>
      </w:pPr>
      <w:r>
        <w:t>As a result of this, companies will move them to other countries</w:t>
      </w:r>
    </w:p>
    <w:p w14:paraId="6E5A19D4" w14:textId="77777777" w:rsidR="00E613CC" w:rsidRPr="00A32299" w:rsidRDefault="00E613CC" w:rsidP="00E613CC">
      <w:pPr>
        <w:pStyle w:val="ListParagraph"/>
        <w:numPr>
          <w:ilvl w:val="0"/>
          <w:numId w:val="11"/>
        </w:numPr>
      </w:pPr>
      <w:r>
        <w:t>SpaceX with lower tax, safety standards, liability</w:t>
      </w:r>
    </w:p>
    <w:p w14:paraId="119DBDF9" w14:textId="77777777" w:rsidR="00E613CC" w:rsidRPr="00100A2B" w:rsidRDefault="00E613CC" w:rsidP="00E613CC">
      <w:r w:rsidRPr="00100A2B">
        <w:rPr>
          <w:b/>
          <w:bCs/>
          <w:sz w:val="26"/>
          <w:szCs w:val="26"/>
        </w:rPr>
        <w:t>Cahan and Sadat 1/6</w:t>
      </w:r>
      <w:r w:rsidRPr="00100A2B">
        <w:t xml:space="preserve"> [(Bruce Cahan,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6B8DB8EB" w14:textId="77777777" w:rsidR="00E613CC" w:rsidRPr="00100A2B" w:rsidRDefault="00E613CC" w:rsidP="00E613CC">
      <w:r w:rsidRPr="00100A2B">
        <w:rPr>
          <w:rStyle w:val="StyleUnderline"/>
        </w:rPr>
        <w:t>Today, China’s commercial space sector is in its infancy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 xml:space="preserve">it would be </w:t>
      </w:r>
      <w:r w:rsidRPr="00BE01C5">
        <w:rPr>
          <w:rStyle w:val="Emphasis"/>
          <w:highlight w:val="cyan"/>
        </w:rPr>
        <w:t>far cheaper for China</w:t>
      </w:r>
      <w:r w:rsidRPr="00100A2B">
        <w:rPr>
          <w:rStyle w:val="Emphasis"/>
        </w:rPr>
        <w:t xml:space="preserve"> and Chinese commercial space firms </w:t>
      </w:r>
      <w:r w:rsidRPr="00BE01C5">
        <w:rPr>
          <w:rStyle w:val="Emphasis"/>
          <w:highlight w:val="cyan"/>
        </w:rPr>
        <w:t>to acquire space tech</w:t>
      </w:r>
      <w:r w:rsidRPr="00100A2B">
        <w:rPr>
          <w:rStyle w:val="Emphasis"/>
        </w:rPr>
        <w:t xml:space="preserve">nologies </w:t>
      </w:r>
      <w:r w:rsidRPr="00BE01C5">
        <w:rPr>
          <w:rStyle w:val="Emphasis"/>
          <w:highlight w:val="cyan"/>
        </w:rPr>
        <w:t>from the United States</w:t>
      </w:r>
      <w:r w:rsidRPr="00100A2B">
        <w:rPr>
          <w:rStyle w:val="Emphasis"/>
        </w:rPr>
        <w:t xml:space="preserve"> </w:t>
      </w:r>
      <w:r w:rsidRPr="00BE01C5">
        <w:rPr>
          <w:rStyle w:val="Emphasis"/>
          <w:highlight w:val="cyan"/>
        </w:rPr>
        <w:t>or</w:t>
      </w:r>
      <w:r w:rsidRPr="00100A2B">
        <w:rPr>
          <w:rStyle w:val="Emphasis"/>
        </w:rPr>
        <w:t xml:space="preserve"> allied </w:t>
      </w:r>
      <w:r w:rsidRPr="00BE01C5">
        <w:rPr>
          <w:rStyle w:val="Emphasis"/>
          <w:highlight w:val="cyan"/>
        </w:rPr>
        <w:t>nation companies seeking revenues</w:t>
      </w:r>
      <w:r w:rsidRPr="00100A2B">
        <w:rPr>
          <w:rStyle w:val="Emphasis"/>
        </w:rPr>
        <w:t xml:space="preserve"> or facing cashflow 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economic threats and market disruptions that the United States must immediately address, </w:t>
      </w:r>
      <w:proofErr w:type="gramStart"/>
      <w:r w:rsidRPr="00100A2B">
        <w:rPr>
          <w:rStyle w:val="StyleUnderline"/>
        </w:rPr>
        <w:t>in order for</w:t>
      </w:r>
      <w:proofErr w:type="gramEnd"/>
      <w:r w:rsidRPr="00100A2B">
        <w:rPr>
          <w:rStyle w:val="StyleUnderline"/>
        </w:rPr>
        <w:t xml:space="preserve"> DoD and national security operations to rely on US commercial space capabilities</w:t>
      </w:r>
      <w:r w:rsidRPr="00100A2B">
        <w:t>.</w:t>
      </w:r>
    </w:p>
    <w:p w14:paraId="36FC09CE" w14:textId="77777777" w:rsidR="00E613CC" w:rsidRPr="00100A2B" w:rsidRDefault="00E613CC" w:rsidP="00E613CC">
      <w:r w:rsidRPr="00100A2B">
        <w:t>3. ISSUES AND CHALLENGES</w:t>
      </w:r>
    </w:p>
    <w:p w14:paraId="7E10F62E" w14:textId="77777777" w:rsidR="00E613CC" w:rsidRPr="00100A2B" w:rsidRDefault="00E613CC" w:rsidP="00E613CC">
      <w:r w:rsidRPr="00100A2B">
        <w:lastRenderedPageBreak/>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BE01C5">
        <w:rPr>
          <w:rStyle w:val="Emphasis"/>
          <w:highlight w:val="cyan"/>
        </w:rPr>
        <w:t>Strengthening the US commercial space industrial base is vital to and beyond US national security</w:t>
      </w:r>
      <w:r w:rsidRPr="00100A2B">
        <w:rPr>
          <w:rStyle w:val="StyleUnderline"/>
        </w:rPr>
        <w:t>. Civil space activities are a source of US “soft power” in global commerce, cooperation, and investment. 69 The civil space sector</w:t>
      </w:r>
      <w:r w:rsidRPr="00100A2B">
        <w:t xml:space="preserve">, led by NASA, </w:t>
      </w:r>
      <w:r w:rsidRPr="00100A2B">
        <w:rPr>
          <w:rStyle w:val="StyleUnderline"/>
        </w:rPr>
        <w:t xml:space="preserve">is </w:t>
      </w:r>
      <w:r w:rsidRPr="00BE01C5">
        <w:rPr>
          <w:rStyle w:val="Emphasis"/>
          <w:highlight w:val="cyan"/>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100A2B">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BE01C5">
        <w:rPr>
          <w:rStyle w:val="Emphasis"/>
          <w:highlight w:val="cyan"/>
        </w:rPr>
        <w:t>A recurring theme in US policy is “maintaining and advancing United States dominance and strategic leadership in space” because US global competitors and adversaries are competent and capable of outpacing American space capabilities</w:t>
      </w:r>
      <w:r w:rsidRPr="00100A2B">
        <w:rPr>
          <w:rStyle w:val="Emphasis"/>
        </w:rPr>
        <w:t>.</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rsidRPr="00100A2B">
        <w:t>research</w:t>
      </w:r>
      <w:proofErr w:type="gramEnd"/>
      <w:r w:rsidRPr="00100A2B">
        <w:t xml:space="preserve"> and development (R&amp;D), procurement and regulatory policies and processes.</w:t>
      </w:r>
      <w:r w:rsidRPr="00100A2B">
        <w:rPr>
          <w:rStyle w:val="StyleUnderline"/>
        </w:rPr>
        <w:t xml:space="preserve"> </w:t>
      </w:r>
      <w:r w:rsidRPr="00BE01C5">
        <w:rPr>
          <w:rStyle w:val="Emphasis"/>
          <w:highlight w:val="cyan"/>
        </w:rPr>
        <w:t>US regulations must ensure that US companies lead in commercial space</w:t>
      </w:r>
      <w:r w:rsidRPr="00100A2B">
        <w:rPr>
          <w:rStyle w:val="Emphasis"/>
        </w:rPr>
        <w:t>.</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6BC13473" w14:textId="77777777" w:rsidR="00E613CC" w:rsidRPr="00100A2B" w:rsidRDefault="00E613CC" w:rsidP="00E613CC">
      <w:r w:rsidRPr="00100A2B">
        <w:t xml:space="preserve">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w:t>
      </w:r>
      <w:r w:rsidRPr="00100A2B">
        <w:lastRenderedPageBreak/>
        <w:t>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6E0615C9" w14:textId="77777777" w:rsidR="00E613CC" w:rsidRPr="00100A2B" w:rsidRDefault="00E613CC" w:rsidP="00E613CC">
      <w:r w:rsidRPr="00100A2B">
        <w:t>Space as Existential Terrain for National Security</w:t>
      </w:r>
      <w:r w:rsidRPr="00100A2B">
        <w:br/>
      </w:r>
      <w:r w:rsidRPr="00100A2B">
        <w:br/>
      </w:r>
      <w:r w:rsidRPr="00100A2B">
        <w:rPr>
          <w:rStyle w:val="StyleUnderline"/>
        </w:rPr>
        <w:t xml:space="preserve">In this Digital Era, </w:t>
      </w:r>
      <w:r w:rsidRPr="00100A2B">
        <w:rPr>
          <w:rStyle w:val="Emphasis"/>
        </w:rPr>
        <w:t>space</w:t>
      </w:r>
      <w:r w:rsidRPr="00100A2B">
        <w:rPr>
          <w:rStyle w:val="StyleUnderline"/>
        </w:rPr>
        <w:t xml:space="preserve"> </w:t>
      </w:r>
      <w:r w:rsidRPr="00100A2B">
        <w:t>integrates and</w:t>
      </w:r>
      <w:r w:rsidRPr="00100A2B">
        <w:rPr>
          <w:rStyle w:val="StyleUnderline"/>
        </w:rPr>
        <w:t xml:space="preserve"> </w:t>
      </w:r>
      <w:r w:rsidRPr="00100A2B">
        <w:rPr>
          <w:rStyle w:val="Emphasis"/>
        </w:rPr>
        <w:t>drives all elements of US national security</w:t>
      </w:r>
      <w:r w:rsidRPr="00100A2B">
        <w:rPr>
          <w:rStyle w:val="StyleUnderline"/>
        </w:rPr>
        <w:t>. The Cold War may be over, but since the early 2010s</w:t>
      </w:r>
      <w:r w:rsidRPr="00100A2B">
        <w:rPr>
          <w:rStyle w:val="Emphasis"/>
        </w:rPr>
        <w:t>, a renewed era of great power competition has emerged</w:t>
      </w:r>
      <w:r w:rsidRPr="00100A2B">
        <w:rPr>
          <w:rStyle w:val="StyleUnderline"/>
        </w:rPr>
        <w:t xml:space="preserve"> across terrestrial land, air, sea, and cyber domains. </w:t>
      </w:r>
      <w:r w:rsidRPr="00100A2B">
        <w:rPr>
          <w:rStyle w:val="Emphasis"/>
        </w:rPr>
        <w:t>This competition extends into space,</w:t>
      </w:r>
      <w:r w:rsidRPr="00100A2B">
        <w:t xml:space="preserve"> where a great game ensues.79 </w:t>
      </w:r>
      <w:r w:rsidRPr="00100A2B">
        <w:rPr>
          <w:rStyle w:val="StyleUnderline"/>
        </w:rPr>
        <w:t xml:space="preserve">Space is no longer an uncontested or sanctuary domain. Competent and </w:t>
      </w:r>
      <w:r w:rsidRPr="00BE01C5">
        <w:rPr>
          <w:rStyle w:val="Emphasis"/>
          <w:highlight w:val="cyan"/>
        </w:rPr>
        <w:t>capable global competitors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BE01C5">
        <w:rPr>
          <w:rStyle w:val="Emphasis"/>
          <w:highlight w:val="cyan"/>
        </w:rPr>
        <w:t>space may be a warfighting domain</w:t>
      </w:r>
      <w:r w:rsidRPr="00100A2B">
        <w:rPr>
          <w:rStyle w:val="StyleUnderline"/>
        </w:rPr>
        <w:t>, as suggested primarily by Russian and Chinese counter-space capabilities, military operations, and declarative statements.</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7A7EC384" w14:textId="77777777" w:rsidR="00E613CC" w:rsidRPr="00100A2B" w:rsidRDefault="00E613CC" w:rsidP="00E613CC">
      <w:pPr>
        <w:pStyle w:val="Heading4"/>
      </w:pPr>
      <w:r w:rsidRPr="00100A2B">
        <w:t xml:space="preserve">US space dominance prevents </w:t>
      </w:r>
      <w:r w:rsidRPr="00100A2B">
        <w:rPr>
          <w:u w:val="single"/>
        </w:rPr>
        <w:t>global war</w:t>
      </w:r>
    </w:p>
    <w:p w14:paraId="6C1F96C3" w14:textId="77777777" w:rsidR="00E613CC" w:rsidRPr="00100A2B" w:rsidRDefault="00E613CC" w:rsidP="00E613CC">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8" w:history="1">
        <w:r w:rsidRPr="00100A2B">
          <w:rPr>
            <w:rStyle w:val="Hyperlink"/>
            <w:rFonts w:eastAsia="Calibri"/>
          </w:rPr>
          <w:t>https://spacenews.com/op-ed-u-s-space-supremacy-now-critical/</w:t>
        </w:r>
      </w:hyperlink>
      <w:r w:rsidRPr="00100A2B">
        <w:rPr>
          <w:rFonts w:eastAsia="Calibri"/>
        </w:rPr>
        <w:t>] TDI</w:t>
      </w:r>
    </w:p>
    <w:p w14:paraId="12E7A1C4" w14:textId="77777777" w:rsidR="00E613CC" w:rsidRDefault="00E613CC" w:rsidP="00E613CC">
      <w:pPr>
        <w:rPr>
          <w:rStyle w:val="Emphasis"/>
        </w:rPr>
      </w:pPr>
      <w:r w:rsidRPr="00100A2B">
        <w:rPr>
          <w:rStyle w:val="StyleUnderline"/>
        </w:rPr>
        <w:lastRenderedPageBreak/>
        <w:t>The United States needs a new national security policy.</w:t>
      </w:r>
      <w:r w:rsidRPr="00100A2B">
        <w:rPr>
          <w:rFonts w:eastAsia="Calibri"/>
        </w:rPr>
        <w:t xml:space="preserve"> For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BE01C5">
        <w:rPr>
          <w:rStyle w:val="Emphasis"/>
          <w:highlight w:val="cyan"/>
        </w:rPr>
        <w:t>the United States must seek to totally outgun them by obtaining a radical technological advantage. This can be done by achieving space 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w:t>
      </w:r>
      <w:proofErr w:type="gramStart"/>
      <w:r w:rsidRPr="00100A2B">
        <w:rPr>
          <w:rStyle w:val="StyleUnderline"/>
        </w:rPr>
        <w:t>all of</w:t>
      </w:r>
      <w:proofErr w:type="gramEnd"/>
      <w:r w:rsidRPr="00100A2B">
        <w:rPr>
          <w:rStyle w:val="StyleUnderline"/>
        </w:rPr>
        <w:t xml:space="preserve">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w:t>
      </w:r>
      <w:proofErr w:type="gramStart"/>
      <w:r w:rsidRPr="00100A2B">
        <w:rPr>
          <w:rFonts w:eastAsia="Calibri"/>
        </w:rPr>
        <w:t>the end result</w:t>
      </w:r>
      <w:proofErr w:type="gramEnd"/>
      <w:r w:rsidRPr="00100A2B">
        <w:rPr>
          <w:rFonts w:eastAsia="Calibri"/>
        </w:rPr>
        <w:t xml:space="preserve">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w:t>
      </w:r>
      <w:proofErr w:type="gramStart"/>
      <w:r w:rsidRPr="00100A2B">
        <w:rPr>
          <w:rFonts w:eastAsia="Calibri"/>
        </w:rPr>
        <w:t>frill</w:t>
      </w:r>
      <w:proofErr w:type="gramEnd"/>
      <w:r w:rsidRPr="00100A2B">
        <w:rPr>
          <w:rFonts w:eastAsia="Calibri"/>
        </w:rPr>
        <w:t xml:space="preserve"> nevertheless. But </w:t>
      </w:r>
      <w:r w:rsidRPr="00100A2B">
        <w:rPr>
          <w:rStyle w:val="StyleUnderline"/>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Cut off from oil and other supplies, 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 xml:space="preserve">In the Pacific, the battle of Midway would have gone </w:t>
      </w:r>
      <w:proofErr w:type="gramStart"/>
      <w:r w:rsidRPr="00100A2B">
        <w:rPr>
          <w:rStyle w:val="StyleUnderline"/>
        </w:rPr>
        <w:t>very much the other way</w:t>
      </w:r>
      <w:proofErr w:type="gramEnd"/>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100A2B">
        <w:rPr>
          <w:rFonts w:eastAsia="Calibri"/>
        </w:rPr>
        <w:t>Australia</w:t>
      </w:r>
      <w:proofErr w:type="gramEnd"/>
      <w:r w:rsidRPr="00100A2B">
        <w:rPr>
          <w:rFonts w:eastAsia="Calibri"/>
        </w:rPr>
        <w:t xml:space="preserve">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100A2B">
        <w:rPr>
          <w:rFonts w:eastAsia="Calibri"/>
        </w:rPr>
        <w:t>satellites</w:t>
      </w:r>
      <w:proofErr w:type="gramEnd"/>
      <w:r w:rsidRPr="00100A2B">
        <w:rPr>
          <w:rFonts w:eastAsia="Calibri"/>
        </w:rPr>
        <w:t xml:space="preserve"> and he is effectively blind. Knock out his comsats and he is deaf. Knock out his navsats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BE01C5">
        <w:rPr>
          <w:rStyle w:val="Emphasis"/>
          <w:highlight w:val="cyan"/>
        </w:rPr>
        <w:t>it is space power that will prove decisive. Not only Europe, but the defense of the entire free world hangs upon this matter</w:t>
      </w:r>
      <w:r w:rsidRPr="00100A2B">
        <w:rPr>
          <w:rStyle w:val="Emphasis"/>
        </w:rPr>
        <w:t>.</w:t>
      </w:r>
      <w:r w:rsidRPr="00100A2B">
        <w:rPr>
          <w:rFonts w:eastAsia="Calibri"/>
        </w:rPr>
        <w:t xml:space="preserve"> </w:t>
      </w:r>
      <w:r w:rsidRPr="00100A2B">
        <w:rPr>
          <w:rStyle w:val="StyleUnderline"/>
        </w:rPr>
        <w:t xml:space="preserve">For the past 70 years, U.S. Navy carrier task forces have controlled the world’s oceans, first </w:t>
      </w:r>
      <w:proofErr w:type="gramStart"/>
      <w:r w:rsidRPr="00100A2B">
        <w:rPr>
          <w:rStyle w:val="StyleUnderline"/>
        </w:rPr>
        <w:lastRenderedPageBreak/>
        <w:t>making</w:t>
      </w:r>
      <w:proofErr w:type="gramEnd"/>
      <w:r w:rsidRPr="00100A2B">
        <w:rPr>
          <w:rStyle w:val="StyleUnderline"/>
        </w:rPr>
        <w:t xml:space="preserve"> and then keeping the Pax Americana,</w:t>
      </w:r>
      <w:r w:rsidRPr="00100A2B">
        <w:rPr>
          <w:rFonts w:eastAsia="Calibri"/>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00A2B">
        <w:rPr>
          <w:rFonts w:eastAsia="Calibri"/>
        </w:rPr>
        <w:t xml:space="preserve"> For this reason, </w:t>
      </w:r>
      <w:r w:rsidRPr="00100A2B">
        <w:rPr>
          <w:rStyle w:val="StyleUnderline"/>
        </w:rPr>
        <w:t xml:space="preserve">it is imperative that the United States possess space capabilities that are so robust as to not only assure our own ability to operate in and through space, but also be able to </w:t>
      </w:r>
      <w:r w:rsidRPr="00BE01C5">
        <w:rPr>
          <w:rStyle w:val="Emphasis"/>
          <w:highlight w:val="cyan"/>
        </w:rPr>
        <w:t>comprehensively deny it to others.</w:t>
      </w:r>
      <w:r w:rsidRPr="00100A2B">
        <w:rPr>
          <w:rStyle w:val="Emphasis"/>
        </w:rPr>
        <w:t xml:space="preserve"> </w:t>
      </w:r>
      <w:r w:rsidRPr="00100A2B">
        <w:rPr>
          <w:rFonts w:eastAsia="Calibri"/>
        </w:rPr>
        <w:t xml:space="preserve">Space </w:t>
      </w:r>
      <w:r w:rsidRPr="00100A2B">
        <w:rPr>
          <w:rStyle w:val="StyleUnderline"/>
        </w:rPr>
        <w:t xml:space="preserve">superiority means having better space assets than an opponent. Space supremacy means being able </w:t>
      </w:r>
      <w:r w:rsidRPr="00100A2B">
        <w:rPr>
          <w:rStyle w:val="Emphasis"/>
        </w:rPr>
        <w:t xml:space="preserve">to </w:t>
      </w:r>
      <w:r w:rsidRPr="00BE01C5">
        <w:rPr>
          <w:rStyle w:val="Emphasis"/>
          <w:highlight w:val="cyan"/>
        </w:rPr>
        <w:t>assert a complete monopoly</w:t>
      </w:r>
      <w:r w:rsidRPr="00100A2B">
        <w:rPr>
          <w:rStyle w:val="StyleUnderline"/>
        </w:rPr>
        <w:t xml:space="preserve"> of such capabilities. </w:t>
      </w:r>
      <w:r w:rsidRPr="00BE01C5">
        <w:rPr>
          <w:rStyle w:val="Emphasis"/>
          <w:highlight w:val="cyan"/>
        </w:rPr>
        <w:t>The latter is what we must have</w:t>
      </w:r>
      <w:r w:rsidRPr="00BE01C5">
        <w:rPr>
          <w:rFonts w:eastAsia="Calibri"/>
          <w:highlight w:val="cyan"/>
        </w:rPr>
        <w:t>.</w:t>
      </w:r>
      <w:r w:rsidRPr="00100A2B">
        <w:rPr>
          <w:rFonts w:eastAsia="Calibri"/>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100A2B">
        <w:rPr>
          <w:rFonts w:eastAsia="Calibri"/>
        </w:rPr>
        <w:t xml:space="preserve">. On the other hand, </w:t>
      </w:r>
      <w:r w:rsidRPr="00100A2B">
        <w:rPr>
          <w:rStyle w:val="StyleUnderline"/>
        </w:rPr>
        <w:t>should we fail</w:t>
      </w:r>
      <w:r w:rsidRPr="00100A2B">
        <w:rPr>
          <w:rFonts w:eastAsia="Calibri"/>
          <w:u w:val="single"/>
        </w:rPr>
        <w:t xml:space="preserve"> </w:t>
      </w:r>
      <w:r w:rsidRPr="00100A2B">
        <w:rPr>
          <w:rFonts w:eastAsia="Calibri"/>
        </w:rPr>
        <w:t xml:space="preserve">to do so, </w:t>
      </w:r>
      <w:r w:rsidRPr="00100A2B">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BE01C5">
        <w:rPr>
          <w:rStyle w:val="Emphasis"/>
          <w:highlight w:val="cyan"/>
        </w:rPr>
        <w:t>If we desire peace on Earth, we need to prepare for war in space.</w:t>
      </w:r>
    </w:p>
    <w:p w14:paraId="1D7B5F29" w14:textId="77777777" w:rsidR="007A2D26" w:rsidRDefault="007A2D26" w:rsidP="007A2D26">
      <w:pPr>
        <w:pStyle w:val="Heading1"/>
      </w:pPr>
      <w:r>
        <w:t>1NC vs Marlborough – Global Commons</w:t>
      </w:r>
    </w:p>
    <w:p w14:paraId="20FE5EF8" w14:textId="77777777" w:rsidR="007A2D26" w:rsidRDefault="007A2D26" w:rsidP="007A2D26">
      <w:pPr>
        <w:pStyle w:val="Heading2"/>
      </w:pPr>
      <w:r>
        <w:t>1NC – Off</w:t>
      </w:r>
    </w:p>
    <w:p w14:paraId="598E16FA" w14:textId="77777777" w:rsidR="007A2D26" w:rsidRPr="00E10041" w:rsidRDefault="007A2D26" w:rsidP="007A2D26">
      <w:pPr>
        <w:pStyle w:val="Heading3"/>
      </w:pPr>
      <w:r>
        <w:t>T – Neg Action</w:t>
      </w:r>
    </w:p>
    <w:p w14:paraId="3B144837" w14:textId="77777777" w:rsidR="007A2D26" w:rsidRDefault="007A2D26" w:rsidP="007A2D26">
      <w:pPr>
        <w:pStyle w:val="Heading4"/>
      </w:pPr>
      <w:r w:rsidRPr="00E10041">
        <w:rPr>
          <w:u w:val="single"/>
        </w:rPr>
        <w:t>Interpretation</w:t>
      </w:r>
      <w:r>
        <w:t xml:space="preserve"> – Unjust refers to a </w:t>
      </w:r>
      <w:r>
        <w:rPr>
          <w:u w:val="single"/>
        </w:rPr>
        <w:t>negative action</w:t>
      </w:r>
      <w:r>
        <w:t xml:space="preserve"> – it means </w:t>
      </w:r>
      <w:r>
        <w:rPr>
          <w:u w:val="single"/>
        </w:rPr>
        <w:t>contrary</w:t>
      </w:r>
      <w:r>
        <w:t>.</w:t>
      </w:r>
    </w:p>
    <w:p w14:paraId="14234631" w14:textId="77777777" w:rsidR="007A2D26" w:rsidRPr="00D92843" w:rsidRDefault="007A2D26" w:rsidP="007A2D26">
      <w:r w:rsidRPr="002B1040">
        <w:rPr>
          <w:rStyle w:val="Style13ptBold"/>
        </w:rPr>
        <w:t>Black</w:t>
      </w:r>
      <w:r>
        <w:rPr>
          <w:rStyle w:val="Style13ptBold"/>
        </w:rPr>
        <w:t>’s</w:t>
      </w:r>
      <w:r w:rsidRPr="002B1040">
        <w:rPr>
          <w:rStyle w:val="Style13ptBold"/>
        </w:rPr>
        <w:t xml:space="preserve">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284881F8" w14:textId="77777777" w:rsidR="007A2D26" w:rsidRPr="00DE1E98" w:rsidRDefault="007A2D26" w:rsidP="007A2D26">
      <w:pPr>
        <w:rPr>
          <w:szCs w:val="24"/>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00AEDB78" w14:textId="77777777" w:rsidR="007A2D26" w:rsidRPr="003915B7" w:rsidRDefault="007A2D26" w:rsidP="007A2D26">
      <w:pPr>
        <w:pStyle w:val="Heading4"/>
      </w:pPr>
      <w:r>
        <w:rPr>
          <w:u w:val="single"/>
        </w:rPr>
        <w:t>Violation</w:t>
      </w:r>
      <w:r>
        <w:t xml:space="preserve"> – The Aff is a </w:t>
      </w:r>
      <w:r>
        <w:rPr>
          <w:u w:val="single"/>
        </w:rPr>
        <w:t>positive action</w:t>
      </w:r>
      <w:r>
        <w:t xml:space="preserve"> – it </w:t>
      </w:r>
      <w:r>
        <w:rPr>
          <w:u w:val="single"/>
        </w:rPr>
        <w:t>creates</w:t>
      </w:r>
      <w:r>
        <w:t xml:space="preserve"> a new concept for Space – global commons</w:t>
      </w:r>
    </w:p>
    <w:p w14:paraId="4F262BF0" w14:textId="77777777" w:rsidR="007A2D26" w:rsidRDefault="007A2D26" w:rsidP="007A2D26">
      <w:pPr>
        <w:pStyle w:val="Heading4"/>
      </w:pPr>
      <w:r>
        <w:t xml:space="preserve">Vote neg -- </w:t>
      </w:r>
    </w:p>
    <w:p w14:paraId="06706983" w14:textId="77777777" w:rsidR="007A2D26" w:rsidRPr="003915B7" w:rsidRDefault="007A2D26" w:rsidP="007A2D26">
      <w:pPr>
        <w:pStyle w:val="Heading4"/>
      </w:pPr>
      <w:r>
        <w:t xml:space="preserve">1] </w:t>
      </w:r>
      <w:r>
        <w:rPr>
          <w:u w:val="single"/>
        </w:rPr>
        <w:t>Limits</w:t>
      </w:r>
      <w:r>
        <w:t xml:space="preserve"> – making the topic bi-directional </w:t>
      </w:r>
      <w:r>
        <w:rPr>
          <w:u w:val="single"/>
        </w:rPr>
        <w:t>explodes</w:t>
      </w:r>
      <w:r>
        <w:t xml:space="preserve"> predictability – it means that Aff’s can both </w:t>
      </w:r>
      <w:r>
        <w:rPr>
          <w:u w:val="single"/>
        </w:rPr>
        <w:t>increase</w:t>
      </w:r>
      <w:r>
        <w:t xml:space="preserve"> non-exist property regimes in space AND </w:t>
      </w:r>
      <w:r>
        <w:rPr>
          <w:u w:val="single"/>
        </w:rPr>
        <w:t>decrease</w:t>
      </w:r>
      <w:r>
        <w:t xml:space="preserve"> appropriation by private actors – makes the topic untenable.</w:t>
      </w:r>
    </w:p>
    <w:p w14:paraId="218C84EF" w14:textId="77777777" w:rsidR="007A2D26" w:rsidRDefault="007A2D26" w:rsidP="007A2D26">
      <w:pPr>
        <w:pStyle w:val="Heading4"/>
      </w:pPr>
      <w:r>
        <w:t xml:space="preserve">2]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“Public Trust” approach solves.</w:t>
      </w:r>
    </w:p>
    <w:p w14:paraId="26D47D19" w14:textId="77777777" w:rsidR="007A2D26" w:rsidRPr="003915B7" w:rsidRDefault="007A2D26" w:rsidP="007A2D26">
      <w:pPr>
        <w:pStyle w:val="Heading4"/>
      </w:pPr>
      <w:r>
        <w:t xml:space="preserve">3] </w:t>
      </w:r>
      <w:r>
        <w:rPr>
          <w:u w:val="single"/>
        </w:rPr>
        <w:t>TVA</w:t>
      </w:r>
      <w:r>
        <w:t xml:space="preserve"> – just defend that space appropriation is bad.</w:t>
      </w:r>
    </w:p>
    <w:p w14:paraId="40CFEB5E" w14:textId="77777777" w:rsidR="007A2D26" w:rsidRDefault="007A2D26" w:rsidP="007A2D26">
      <w:pPr>
        <w:pStyle w:val="Heading4"/>
      </w:pP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03855356" w14:textId="77777777" w:rsidR="007A2D26" w:rsidRPr="0052528B" w:rsidRDefault="007A2D26" w:rsidP="007A2D26">
      <w:pPr>
        <w:pStyle w:val="Heading4"/>
      </w:pP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2CDACA15" w14:textId="77777777" w:rsidR="007A2D26" w:rsidRPr="002273CE" w:rsidRDefault="007A2D26" w:rsidP="007A2D26">
      <w:pPr>
        <w:pStyle w:val="Heading2"/>
      </w:pPr>
      <w:r>
        <w:t>1NC – Off</w:t>
      </w:r>
    </w:p>
    <w:p w14:paraId="6087582D" w14:textId="77777777" w:rsidR="007A2D26" w:rsidRDefault="007A2D26" w:rsidP="007A2D26">
      <w:pPr>
        <w:pStyle w:val="Heading3"/>
      </w:pPr>
      <w:r>
        <w:t>CP – Advantage vs Marlborough</w:t>
      </w:r>
    </w:p>
    <w:p w14:paraId="434E9A4D" w14:textId="77777777" w:rsidR="007A2D26" w:rsidRDefault="007A2D26" w:rsidP="007A2D26">
      <w:pPr>
        <w:pStyle w:val="Heading4"/>
      </w:pPr>
      <w:r>
        <w:t>States should:</w:t>
      </w:r>
    </w:p>
    <w:p w14:paraId="398261A7" w14:textId="77777777" w:rsidR="007A2D26" w:rsidRDefault="007A2D26" w:rsidP="007A2D26">
      <w:pPr>
        <w:pStyle w:val="Heading4"/>
        <w:numPr>
          <w:ilvl w:val="0"/>
          <w:numId w:val="12"/>
        </w:numPr>
        <w:tabs>
          <w:tab w:val="num" w:pos="360"/>
        </w:tabs>
        <w:ind w:left="0" w:firstLine="0"/>
      </w:pPr>
      <w:r>
        <w:t xml:space="preserve">Provide a legal framework to distribute space resources democratically </w:t>
      </w:r>
    </w:p>
    <w:p w14:paraId="59E909CD" w14:textId="77777777" w:rsidR="007A2D26" w:rsidRDefault="007A2D26" w:rsidP="007A2D26">
      <w:pPr>
        <w:pStyle w:val="Heading4"/>
        <w:numPr>
          <w:ilvl w:val="0"/>
          <w:numId w:val="12"/>
        </w:numPr>
        <w:tabs>
          <w:tab w:val="num" w:pos="360"/>
        </w:tabs>
        <w:ind w:left="0" w:firstLine="0"/>
      </w:pPr>
      <w:r>
        <w:t>Remove the most volatile and largest Debris pieces from the most congested orbits</w:t>
      </w:r>
    </w:p>
    <w:p w14:paraId="5C29D7E9" w14:textId="77777777" w:rsidR="007A2D26" w:rsidRDefault="007A2D26" w:rsidP="007A2D26">
      <w:pPr>
        <w:pStyle w:val="Heading4"/>
        <w:numPr>
          <w:ilvl w:val="0"/>
          <w:numId w:val="12"/>
        </w:numPr>
        <w:tabs>
          <w:tab w:val="num" w:pos="360"/>
        </w:tabs>
        <w:ind w:left="0" w:firstLine="0"/>
      </w:pPr>
      <w:r>
        <w:t>Mandate UN guidelines on space debris mitigation</w:t>
      </w:r>
    </w:p>
    <w:p w14:paraId="4C4CE8B3" w14:textId="77777777" w:rsidR="007A2D26" w:rsidRDefault="007A2D26" w:rsidP="007A2D26">
      <w:pPr>
        <w:pStyle w:val="Heading4"/>
        <w:rPr>
          <w:rStyle w:val="Style13ptBold"/>
          <w:b/>
          <w:bCs w:val="0"/>
        </w:rPr>
      </w:pPr>
      <w:r w:rsidRPr="00D6632E">
        <w:rPr>
          <w:rStyle w:val="Style13ptBold"/>
          <w:b/>
          <w:bCs w:val="0"/>
        </w:rPr>
        <w:t xml:space="preserve">First plank establishes a legal framework for a </w:t>
      </w:r>
      <w:proofErr w:type="gramStart"/>
      <w:r w:rsidRPr="00D6632E">
        <w:rPr>
          <w:rStyle w:val="Style13ptBold"/>
          <w:b/>
          <w:bCs w:val="0"/>
        </w:rPr>
        <w:t>global commons</w:t>
      </w:r>
      <w:proofErr w:type="gramEnd"/>
      <w:r w:rsidRPr="00D6632E">
        <w:rPr>
          <w:rStyle w:val="Style13ptBold"/>
          <w:b/>
          <w:bCs w:val="0"/>
        </w:rPr>
        <w:t xml:space="preserve"> which the last card in Advantage 2 says is necessary for solvency.</w:t>
      </w:r>
    </w:p>
    <w:p w14:paraId="3D87F9D0" w14:textId="77777777" w:rsidR="007A2D26" w:rsidRPr="00D6632E" w:rsidRDefault="007A2D26" w:rsidP="007A2D26">
      <w:pPr>
        <w:pStyle w:val="Heading4"/>
      </w:pPr>
      <w:r>
        <w:t>2’nd and 3’rd planks solve Debris</w:t>
      </w:r>
    </w:p>
    <w:p w14:paraId="248771C9" w14:textId="77777777" w:rsidR="007A2D26" w:rsidRPr="004C2EB6" w:rsidRDefault="007A2D26" w:rsidP="007A2D26">
      <w:r w:rsidRPr="004C2EB6">
        <w:rPr>
          <w:rStyle w:val="Style13ptBold"/>
        </w:rPr>
        <w:t>Khlystov 18</w:t>
      </w:r>
      <w:r>
        <w:t xml:space="preserve"> </w:t>
      </w:r>
      <w:hyperlink r:id="rId10" w:history="1">
        <w:r w:rsidRPr="004C2EB6">
          <w:t>Nikolai Khlystov</w:t>
        </w:r>
      </w:hyperlink>
      <w:r>
        <w:t xml:space="preserve"> </w:t>
      </w:r>
      <w:r w:rsidRPr="004C2EB6">
        <w:t>Lead, Space, and lead, Global Future Council on Space, World Economic Forum</w:t>
      </w:r>
      <w:r>
        <w:t xml:space="preserve">. </w:t>
      </w:r>
      <w:r w:rsidRPr="004C2EB6">
        <w:t xml:space="preserve">3 </w:t>
      </w:r>
      <w:r>
        <w:t>A</w:t>
      </w:r>
      <w:r w:rsidRPr="004C2EB6">
        <w:t xml:space="preserve">pril, 2018 </w:t>
      </w:r>
      <w:r>
        <w:t xml:space="preserve">“We have a space debris problem Here’s how to solve it” </w:t>
      </w:r>
      <w:hyperlink r:id="rId11" w:history="1">
        <w:r w:rsidRPr="004C2EB6">
          <w:t>We have a space debris problem. Here’s how to solve it | World Economic Forum (weforum.org)</w:t>
        </w:r>
      </w:hyperlink>
      <w:r>
        <w:t xml:space="preserve"> Accessed 12-19 // gord0</w:t>
      </w:r>
    </w:p>
    <w:p w14:paraId="7B2501F6" w14:textId="77777777" w:rsidR="007A2D26" w:rsidRPr="004C2EB6" w:rsidRDefault="007A2D26" w:rsidP="007A2D26">
      <w:pPr>
        <w:rPr>
          <w:sz w:val="18"/>
          <w:szCs w:val="18"/>
        </w:rPr>
      </w:pPr>
      <w:r w:rsidRPr="004C2EB6">
        <w:rPr>
          <w:sz w:val="18"/>
          <w:szCs w:val="18"/>
        </w:rPr>
        <w:t>The first Chinese space station, Tiangong-1, crashed on 1 April over the Southern Pacific, after uncontrollably re-entering the Earth’s atmosphere.</w:t>
      </w:r>
    </w:p>
    <w:p w14:paraId="55C92151" w14:textId="77777777" w:rsidR="007A2D26" w:rsidRPr="004C2EB6" w:rsidRDefault="007A2D26" w:rsidP="007A2D26">
      <w:pPr>
        <w:rPr>
          <w:sz w:val="18"/>
          <w:szCs w:val="18"/>
        </w:rPr>
      </w:pPr>
      <w:r w:rsidRPr="004C2EB6">
        <w:rPr>
          <w:sz w:val="18"/>
          <w:szCs w:val="18"/>
        </w:rPr>
        <w:t>In fact, the station most likely all but burned up on re-entry, ironically very close to the location called ‘spacecraft cemetery’, where space agencies purposefully guide their old spacecraft to crash as it is the most isolated location in the ocean.</w:t>
      </w:r>
    </w:p>
    <w:p w14:paraId="20101072" w14:textId="77777777" w:rsidR="007A2D26" w:rsidRPr="004C2EB6" w:rsidRDefault="007A2D26" w:rsidP="007A2D26">
      <w:pPr>
        <w:rPr>
          <w:sz w:val="18"/>
          <w:szCs w:val="18"/>
        </w:rPr>
      </w:pPr>
      <w:r w:rsidRPr="004C2EB6">
        <w:rPr>
          <w:sz w:val="18"/>
          <w:szCs w:val="18"/>
        </w:rPr>
        <w:t>The Chinese authorities lost contact with the station back in 2016 and could not guide it since then.</w:t>
      </w:r>
    </w:p>
    <w:p w14:paraId="2353AE19" w14:textId="77777777" w:rsidR="007A2D26" w:rsidRPr="004C2EB6" w:rsidRDefault="007A2D26" w:rsidP="007A2D26">
      <w:pPr>
        <w:rPr>
          <w:sz w:val="18"/>
          <w:szCs w:val="18"/>
        </w:rPr>
      </w:pPr>
      <w:r w:rsidRPr="004C2EB6">
        <w:rPr>
          <w:sz w:val="18"/>
          <w:szCs w:val="18"/>
        </w:rPr>
        <w:t>Tiangong-1 is one example of space debris that ended up coming back to Earth and burning up, just like most other debris that re-enters Earth’s atmosphere. That is not a bad thing.</w:t>
      </w:r>
    </w:p>
    <w:p w14:paraId="5C4AAFE6" w14:textId="77777777" w:rsidR="007A2D26" w:rsidRPr="007B10BC" w:rsidRDefault="007A2D26" w:rsidP="007A2D26">
      <w:pPr>
        <w:rPr>
          <w:u w:val="single"/>
        </w:rPr>
      </w:pPr>
      <w:r w:rsidRPr="007B10BC">
        <w:rPr>
          <w:u w:val="single"/>
        </w:rPr>
        <w:t xml:space="preserve">But </w:t>
      </w:r>
      <w:r w:rsidRPr="004C2EB6">
        <w:rPr>
          <w:highlight w:val="cyan"/>
          <w:u w:val="single"/>
        </w:rPr>
        <w:t>large quantities of space junk</w:t>
      </w:r>
      <w:r w:rsidRPr="007B10BC">
        <w:rPr>
          <w:u w:val="single"/>
        </w:rPr>
        <w:t xml:space="preserve"> end up </w:t>
      </w:r>
      <w:r w:rsidRPr="004C2EB6">
        <w:rPr>
          <w:highlight w:val="cyan"/>
          <w:u w:val="single"/>
        </w:rPr>
        <w:t>staying in</w:t>
      </w:r>
      <w:r w:rsidRPr="007B10BC">
        <w:rPr>
          <w:u w:val="single"/>
        </w:rPr>
        <w:t xml:space="preserve"> various </w:t>
      </w:r>
      <w:r w:rsidRPr="004C2EB6">
        <w:rPr>
          <w:highlight w:val="cyan"/>
          <w:u w:val="single"/>
        </w:rPr>
        <w:t>orbits around Earth</w:t>
      </w:r>
      <w:r w:rsidRPr="007B10BC">
        <w:rPr>
          <w:u w:val="single"/>
        </w:rPr>
        <w:t>, threatening satellites, the International Space Station (ISS), as well as future missions beyond Earth's vicinity – to asteroids, the Moon and Mars.</w:t>
      </w:r>
    </w:p>
    <w:p w14:paraId="384AFAF3" w14:textId="77777777" w:rsidR="007A2D26" w:rsidRPr="007B10BC" w:rsidRDefault="007A2D26" w:rsidP="007A2D26">
      <w:r w:rsidRPr="007B10BC">
        <w:t xml:space="preserve">Somewhat </w:t>
      </w:r>
      <w:proofErr w:type="gramStart"/>
      <w:r w:rsidRPr="007B10BC">
        <w:t>similar to</w:t>
      </w:r>
      <w:proofErr w:type="gramEnd"/>
      <w:r w:rsidRPr="007B10BC">
        <w:t xml:space="preserve"> pieces of tyres that litter the highways on Earth, </w:t>
      </w:r>
      <w:r w:rsidRPr="004C2EB6">
        <w:rPr>
          <w:highlight w:val="cyan"/>
          <w:u w:val="single"/>
        </w:rPr>
        <w:t>debris</w:t>
      </w:r>
      <w:r w:rsidRPr="007B10BC">
        <w:rPr>
          <w:u w:val="single"/>
        </w:rPr>
        <w:t xml:space="preserve"> can be </w:t>
      </w:r>
      <w:r w:rsidRPr="004C2EB6">
        <w:rPr>
          <w:highlight w:val="cyan"/>
          <w:u w:val="single"/>
        </w:rPr>
        <w:t>parts of old satellites</w:t>
      </w:r>
      <w:r w:rsidRPr="007B10BC">
        <w:rPr>
          <w:u w:val="single"/>
        </w:rPr>
        <w:t xml:space="preserve">, from paint chips, to bolts, larger sections, and entire defunct satellites; it can </w:t>
      </w:r>
      <w:r w:rsidRPr="004C2EB6">
        <w:rPr>
          <w:highlight w:val="cyan"/>
          <w:u w:val="single"/>
        </w:rPr>
        <w:t>also</w:t>
      </w:r>
      <w:r w:rsidRPr="007B10BC">
        <w:rPr>
          <w:u w:val="single"/>
        </w:rPr>
        <w:t xml:space="preserve"> include </w:t>
      </w:r>
      <w:r w:rsidRPr="004C2EB6">
        <w:rPr>
          <w:highlight w:val="cyan"/>
          <w:u w:val="single"/>
        </w:rPr>
        <w:t>spent rocket bodies</w:t>
      </w:r>
      <w:r w:rsidRPr="007B10BC">
        <w:rPr>
          <w:u w:val="single"/>
        </w:rPr>
        <w:t>, the sections of rockets that don’t fall back to Earth after a rocket's launch</w:t>
      </w:r>
      <w:r w:rsidRPr="007B10BC">
        <w:t>. The total number of debris pieces larger than a marble counts more than half a million.</w:t>
      </w:r>
    </w:p>
    <w:p w14:paraId="2F8A0170" w14:textId="77777777" w:rsidR="007A2D26" w:rsidRPr="004C2EB6" w:rsidRDefault="007A2D26" w:rsidP="007A2D26">
      <w:pPr>
        <w:rPr>
          <w:rFonts w:ascii="Times New Roman" w:hAnsi="Times New Roman"/>
          <w:color w:val="84919C"/>
          <w:sz w:val="18"/>
          <w:szCs w:val="18"/>
        </w:rPr>
      </w:pPr>
      <w:r w:rsidRPr="004C2EB6">
        <w:rPr>
          <w:rFonts w:ascii="Times New Roman" w:hAnsi="Times New Roman"/>
          <w:noProof/>
          <w:sz w:val="18"/>
          <w:szCs w:val="18"/>
        </w:rPr>
        <w:t>[photo omitted]</w:t>
      </w:r>
    </w:p>
    <w:p w14:paraId="5C65F243" w14:textId="77777777" w:rsidR="007A2D26" w:rsidRPr="004C2EB6" w:rsidRDefault="007A2D26" w:rsidP="007A2D26">
      <w:pPr>
        <w:rPr>
          <w:sz w:val="18"/>
          <w:szCs w:val="18"/>
        </w:rPr>
      </w:pPr>
      <w:r w:rsidRPr="004C2EB6">
        <w:rPr>
          <w:sz w:val="18"/>
          <w:szCs w:val="18"/>
        </w:rPr>
        <w:t>The key difference is that while it would be dangerous for your car to hit a piece of garbage on the highway at 100 km/h, in orbit, things are moving at the much faster speed of 28,000 km/h – the speed required by the laws of physics for objects to stay in orbit and not fall back to the ground.</w:t>
      </w:r>
    </w:p>
    <w:p w14:paraId="4E0BE69B" w14:textId="77777777" w:rsidR="007A2D26" w:rsidRPr="004C2EB6" w:rsidRDefault="007A2D26" w:rsidP="007A2D26">
      <w:pPr>
        <w:rPr>
          <w:sz w:val="18"/>
          <w:szCs w:val="18"/>
        </w:rPr>
      </w:pPr>
      <w:r w:rsidRPr="004C2EB6">
        <w:rPr>
          <w:sz w:val="18"/>
          <w:szCs w:val="18"/>
        </w:rPr>
        <w:t xml:space="preserve">At that speed, even a small bolt could destroy an entire satellite, or even endanger the entire Space Station. That is the reason why astronauts or cosmonauts on board the ISS </w:t>
      </w:r>
      <w:proofErr w:type="gramStart"/>
      <w:r w:rsidRPr="004C2EB6">
        <w:rPr>
          <w:sz w:val="18"/>
          <w:szCs w:val="18"/>
        </w:rPr>
        <w:t>have to</w:t>
      </w:r>
      <w:proofErr w:type="gramEnd"/>
      <w:r w:rsidRPr="004C2EB6">
        <w:rPr>
          <w:sz w:val="18"/>
          <w:szCs w:val="18"/>
        </w:rPr>
        <w:t xml:space="preserve"> huddle into the escape capsules several times a year, when a piece of debris is being tracked close to the Space Station. Currently only the Russian Soyuz offers a way of getting to and from the ISS for humans.</w:t>
      </w:r>
    </w:p>
    <w:p w14:paraId="399AA239" w14:textId="77777777" w:rsidR="007A2D26" w:rsidRPr="004C2EB6" w:rsidRDefault="007A2D26" w:rsidP="007A2D26">
      <w:pPr>
        <w:rPr>
          <w:sz w:val="18"/>
          <w:szCs w:val="18"/>
        </w:rPr>
      </w:pPr>
      <w:r w:rsidRPr="004C2EB6">
        <w:rPr>
          <w:sz w:val="18"/>
          <w:szCs w:val="18"/>
        </w:rPr>
        <w:t xml:space="preserve">The most polluted orbits in general </w:t>
      </w:r>
      <w:proofErr w:type="gramStart"/>
      <w:r w:rsidRPr="004C2EB6">
        <w:rPr>
          <w:sz w:val="18"/>
          <w:szCs w:val="18"/>
        </w:rPr>
        <w:t>are considered to be</w:t>
      </w:r>
      <w:proofErr w:type="gramEnd"/>
      <w:r w:rsidRPr="004C2EB6">
        <w:rPr>
          <w:sz w:val="18"/>
          <w:szCs w:val="18"/>
        </w:rPr>
        <w:t xml:space="preserve"> those between 200-2000 km above Earth (Lower Earth Orbits or LEO), and the 36,000 km orbit (Geosynchronous).</w:t>
      </w:r>
    </w:p>
    <w:p w14:paraId="7C4E3D58" w14:textId="77777777" w:rsidR="007A2D26" w:rsidRPr="007B10BC" w:rsidRDefault="007A2D26" w:rsidP="007A2D26">
      <w:r w:rsidRPr="007B10BC">
        <w:rPr>
          <w:u w:val="single"/>
        </w:rPr>
        <w:t>This is a growing issue, which has become more widely known to the public</w:t>
      </w:r>
      <w:r w:rsidRPr="007B10BC">
        <w:t xml:space="preserve"> through the movie ‘Gravity’.</w:t>
      </w:r>
    </w:p>
    <w:p w14:paraId="60945499" w14:textId="77777777" w:rsidR="007A2D26" w:rsidRPr="007B10BC" w:rsidRDefault="007A2D26" w:rsidP="007A2D26">
      <w:r w:rsidRPr="007B10BC">
        <w:t>Out-of-control space junk in LEO orbit – the so-called Kessler Syndrome – in real life would not be quite as dramatic as in the movie; however, it does pose a serious and an ever-growing threat, nonetheless.</w:t>
      </w:r>
    </w:p>
    <w:p w14:paraId="357E66B2" w14:textId="77777777" w:rsidR="007A2D26" w:rsidRPr="007B10BC" w:rsidRDefault="007A2D26" w:rsidP="007A2D26">
      <w:r w:rsidRPr="007B10BC">
        <w:t>There are two key elements to addressing this global risk.</w:t>
      </w:r>
    </w:p>
    <w:p w14:paraId="4D3690D5" w14:textId="77777777" w:rsidR="007A2D26" w:rsidRPr="007B10BC" w:rsidRDefault="007A2D26" w:rsidP="007A2D26">
      <w:pPr>
        <w:rPr>
          <w:u w:val="single"/>
        </w:rPr>
      </w:pPr>
      <w:r w:rsidRPr="007B10BC">
        <w:t>First,</w:t>
      </w:r>
      <w:r w:rsidRPr="007B10BC">
        <w:rPr>
          <w:u w:val="single"/>
        </w:rPr>
        <w:t xml:space="preserve"> </w:t>
      </w:r>
      <w:r w:rsidRPr="004C2EB6">
        <w:rPr>
          <w:highlight w:val="cyan"/>
          <w:u w:val="single"/>
        </w:rPr>
        <w:t>we need to start removing</w:t>
      </w:r>
      <w:r w:rsidRPr="007B10BC">
        <w:rPr>
          <w:u w:val="single"/>
        </w:rPr>
        <w:t xml:space="preserve"> the most </w:t>
      </w:r>
      <w:r w:rsidRPr="004C2EB6">
        <w:rPr>
          <w:highlight w:val="cyan"/>
          <w:u w:val="single"/>
        </w:rPr>
        <w:t>volatile and biggest pieces from the most congested orbits</w:t>
      </w:r>
      <w:r w:rsidRPr="007B10BC">
        <w:rPr>
          <w:u w:val="single"/>
        </w:rPr>
        <w:t>.</w:t>
      </w:r>
    </w:p>
    <w:p w14:paraId="415F10DF" w14:textId="77777777" w:rsidR="007A2D26" w:rsidRPr="007B10BC" w:rsidRDefault="007A2D26" w:rsidP="007A2D26">
      <w:pPr>
        <w:rPr>
          <w:u w:val="single"/>
        </w:rPr>
      </w:pPr>
      <w:proofErr w:type="gramStart"/>
      <w:r w:rsidRPr="007B10BC">
        <w:t>A number of</w:t>
      </w:r>
      <w:proofErr w:type="gramEnd"/>
      <w:r w:rsidRPr="007B10BC">
        <w:t xml:space="preserve"> companies, such as Astroscale and Saber Astronautics, are looking at this very complicated and technical solution already. </w:t>
      </w:r>
      <w:r w:rsidRPr="007B10BC">
        <w:rPr>
          <w:u w:val="single"/>
        </w:rPr>
        <w:t xml:space="preserve">The idea is essentially to </w:t>
      </w:r>
      <w:r w:rsidRPr="004C2EB6">
        <w:rPr>
          <w:highlight w:val="cyan"/>
          <w:u w:val="single"/>
        </w:rPr>
        <w:t>grab a piece of debris with</w:t>
      </w:r>
      <w:r w:rsidRPr="007B10BC">
        <w:rPr>
          <w:u w:val="single"/>
        </w:rPr>
        <w:t xml:space="preserve"> a </w:t>
      </w:r>
      <w:r w:rsidRPr="004C2EB6">
        <w:rPr>
          <w:highlight w:val="cyan"/>
          <w:u w:val="single"/>
        </w:rPr>
        <w:t xml:space="preserve">special satellite and de-orbit </w:t>
      </w:r>
      <w:proofErr w:type="gramStart"/>
      <w:r w:rsidRPr="004C2EB6">
        <w:rPr>
          <w:highlight w:val="cyan"/>
          <w:u w:val="single"/>
        </w:rPr>
        <w:t>both of them</w:t>
      </w:r>
      <w:proofErr w:type="gramEnd"/>
      <w:r w:rsidRPr="004C2EB6">
        <w:rPr>
          <w:highlight w:val="cyan"/>
          <w:u w:val="single"/>
        </w:rPr>
        <w:t>,</w:t>
      </w:r>
      <w:r w:rsidRPr="007B10BC">
        <w:rPr>
          <w:u w:val="single"/>
        </w:rPr>
        <w:t xml:space="preserve"> in the process </w:t>
      </w:r>
      <w:r w:rsidRPr="004C2EB6">
        <w:rPr>
          <w:highlight w:val="cyan"/>
          <w:u w:val="single"/>
        </w:rPr>
        <w:t>burning</w:t>
      </w:r>
      <w:r w:rsidRPr="007B10BC">
        <w:rPr>
          <w:u w:val="single"/>
        </w:rPr>
        <w:t xml:space="preserve"> up </w:t>
      </w:r>
      <w:r w:rsidRPr="004C2EB6">
        <w:rPr>
          <w:highlight w:val="cyan"/>
          <w:u w:val="single"/>
        </w:rPr>
        <w:t>both objects above the aforementioned ‘spacecraft cemetery’.</w:t>
      </w:r>
    </w:p>
    <w:p w14:paraId="77171E83" w14:textId="77777777" w:rsidR="007A2D26" w:rsidRPr="007B10BC" w:rsidRDefault="007A2D26" w:rsidP="007A2D26">
      <w:r w:rsidRPr="004C2EB6">
        <w:rPr>
          <w:highlight w:val="cyan"/>
          <w:u w:val="single"/>
        </w:rPr>
        <w:t>Other technologies include moving objects with a powerful laser beam</w:t>
      </w:r>
      <w:r w:rsidRPr="007B10BC">
        <w:rPr>
          <w:u w:val="single"/>
        </w:rPr>
        <w:t xml:space="preserve">. It is important to start doing that soon – </w:t>
      </w:r>
      <w:r w:rsidRPr="004C2EB6">
        <w:rPr>
          <w:highlight w:val="cyan"/>
          <w:u w:val="single"/>
        </w:rPr>
        <w:t>current scientific estimates predict that without active debris removal</w:t>
      </w:r>
      <w:r w:rsidRPr="007B10BC">
        <w:rPr>
          <w:u w:val="single"/>
        </w:rPr>
        <w:t xml:space="preserve">, certain </w:t>
      </w:r>
      <w:r w:rsidRPr="004C2EB6">
        <w:rPr>
          <w:highlight w:val="cyan"/>
          <w:u w:val="single"/>
        </w:rPr>
        <w:t>orbits will become unusable over</w:t>
      </w:r>
      <w:r w:rsidRPr="007B10BC">
        <w:rPr>
          <w:u w:val="single"/>
        </w:rPr>
        <w:t xml:space="preserve"> the </w:t>
      </w:r>
      <w:r w:rsidRPr="004C2EB6">
        <w:rPr>
          <w:highlight w:val="cyan"/>
          <w:u w:val="single"/>
        </w:rPr>
        <w:t>coming decades</w:t>
      </w:r>
      <w:r w:rsidRPr="004C2EB6">
        <w:rPr>
          <w:highlight w:val="cyan"/>
        </w:rPr>
        <w:t>.</w:t>
      </w:r>
    </w:p>
    <w:p w14:paraId="4CFA902F" w14:textId="77777777" w:rsidR="007A2D26" w:rsidRPr="004C2EB6" w:rsidRDefault="007A2D26" w:rsidP="007A2D26">
      <w:pPr>
        <w:rPr>
          <w:sz w:val="18"/>
          <w:szCs w:val="18"/>
        </w:rPr>
      </w:pPr>
      <w:r w:rsidRPr="004C2EB6">
        <w:rPr>
          <w:sz w:val="18"/>
          <w:szCs w:val="18"/>
        </w:rPr>
        <w:t>Though it is hard to capture objects that are moving as fast as this debris, it is certainly possible. After all, spacecraft dock with the ISS all the time.</w:t>
      </w:r>
    </w:p>
    <w:p w14:paraId="437A3A02" w14:textId="77777777" w:rsidR="007A2D26" w:rsidRPr="004C2EB6" w:rsidRDefault="007A2D26" w:rsidP="007A2D26">
      <w:pPr>
        <w:rPr>
          <w:sz w:val="18"/>
          <w:szCs w:val="18"/>
        </w:rPr>
      </w:pPr>
      <w:r w:rsidRPr="004C2EB6">
        <w:rPr>
          <w:sz w:val="18"/>
          <w:szCs w:val="18"/>
        </w:rPr>
        <w:t>The bigger issues are financing and international cooperation. The question of who pays for these ‘garbage collection’ missions is a tricky one. Perhaps even trickier, is negotiating the international diplomatic space and persuading, for example Russia, that their old military satellite needs to be de-orbited by a technology company.</w:t>
      </w:r>
    </w:p>
    <w:p w14:paraId="43103DE3" w14:textId="77777777" w:rsidR="007A2D26" w:rsidRPr="004C2EB6" w:rsidRDefault="007A2D26" w:rsidP="007A2D26">
      <w:pPr>
        <w:rPr>
          <w:rFonts w:ascii="Times New Roman" w:hAnsi="Times New Roman"/>
          <w:color w:val="84919C"/>
          <w:sz w:val="18"/>
          <w:szCs w:val="18"/>
        </w:rPr>
      </w:pPr>
      <w:r w:rsidRPr="004C2EB6">
        <w:rPr>
          <w:rFonts w:ascii="Times New Roman" w:hAnsi="Times New Roman"/>
          <w:noProof/>
          <w:sz w:val="18"/>
          <w:szCs w:val="18"/>
        </w:rPr>
        <w:t>[photo omitted]</w:t>
      </w:r>
    </w:p>
    <w:p w14:paraId="6122FB2A" w14:textId="77777777" w:rsidR="007A2D26" w:rsidRPr="004C2EB6" w:rsidRDefault="007A2D26" w:rsidP="007A2D26">
      <w:pPr>
        <w:rPr>
          <w:sz w:val="18"/>
          <w:szCs w:val="18"/>
        </w:rPr>
      </w:pPr>
      <w:r w:rsidRPr="004C2EB6">
        <w:rPr>
          <w:sz w:val="18"/>
          <w:szCs w:val="18"/>
        </w:rPr>
        <w:t xml:space="preserve">The second part of the puzzle to ensure the long-term accessibility of orbits is to adjust our current behaviour in space </w:t>
      </w:r>
      <w:proofErr w:type="gramStart"/>
      <w:r w:rsidRPr="004C2EB6">
        <w:rPr>
          <w:sz w:val="18"/>
          <w:szCs w:val="18"/>
        </w:rPr>
        <w:t>in order to</w:t>
      </w:r>
      <w:proofErr w:type="gramEnd"/>
      <w:r w:rsidRPr="004C2EB6">
        <w:rPr>
          <w:sz w:val="18"/>
          <w:szCs w:val="18"/>
        </w:rPr>
        <w:t xml:space="preserve"> minimize the creation of new debris. We need to be more careful with existing operational satellites and new missions.</w:t>
      </w:r>
    </w:p>
    <w:p w14:paraId="160A61F6" w14:textId="77777777" w:rsidR="007A2D26" w:rsidRPr="004C2EB6" w:rsidRDefault="007A2D26" w:rsidP="007A2D26">
      <w:pPr>
        <w:rPr>
          <w:u w:val="single"/>
        </w:rPr>
      </w:pPr>
      <w:r w:rsidRPr="004C2EB6">
        <w:rPr>
          <w:u w:val="single"/>
        </w:rPr>
        <w:t xml:space="preserve">The </w:t>
      </w:r>
      <w:r w:rsidRPr="004C2EB6">
        <w:rPr>
          <w:highlight w:val="cyan"/>
          <w:u w:val="single"/>
        </w:rPr>
        <w:t>UN guidelines</w:t>
      </w:r>
      <w:r w:rsidRPr="004C2EB6">
        <w:rPr>
          <w:u w:val="single"/>
        </w:rPr>
        <w:t xml:space="preserve"> on space debris mitigation </w:t>
      </w:r>
      <w:r w:rsidRPr="002B1648">
        <w:rPr>
          <w:highlight w:val="cyan"/>
          <w:u w:val="single"/>
        </w:rPr>
        <w:t>are</w:t>
      </w:r>
      <w:r w:rsidRPr="004C2EB6">
        <w:rPr>
          <w:u w:val="single"/>
        </w:rPr>
        <w:t xml:space="preserve"> among the </w:t>
      </w:r>
      <w:r w:rsidRPr="002B1648">
        <w:rPr>
          <w:highlight w:val="cyan"/>
          <w:u w:val="single"/>
        </w:rPr>
        <w:t>key</w:t>
      </w:r>
      <w:r w:rsidRPr="004C2EB6">
        <w:rPr>
          <w:u w:val="single"/>
        </w:rPr>
        <w:t xml:space="preserve"> international efforts to get different actors to follow proper rules of the road, </w:t>
      </w:r>
      <w:r w:rsidRPr="002B1648">
        <w:rPr>
          <w:highlight w:val="cyan"/>
          <w:u w:val="single"/>
        </w:rPr>
        <w:t>but</w:t>
      </w:r>
      <w:r w:rsidRPr="004C2EB6">
        <w:rPr>
          <w:u w:val="single"/>
        </w:rPr>
        <w:t xml:space="preserve"> they are </w:t>
      </w:r>
      <w:r w:rsidRPr="002B1648">
        <w:rPr>
          <w:highlight w:val="cyan"/>
          <w:u w:val="single"/>
        </w:rPr>
        <w:t>voluntary</w:t>
      </w:r>
      <w:r w:rsidRPr="004C2EB6">
        <w:rPr>
          <w:u w:val="single"/>
        </w:rPr>
        <w:t>.</w:t>
      </w:r>
    </w:p>
    <w:p w14:paraId="275CDCD5" w14:textId="77777777" w:rsidR="007A2D26" w:rsidRPr="004C2EB6" w:rsidRDefault="007A2D26" w:rsidP="007A2D26">
      <w:pPr>
        <w:rPr>
          <w:sz w:val="18"/>
          <w:szCs w:val="18"/>
        </w:rPr>
      </w:pPr>
      <w:r w:rsidRPr="004C2EB6">
        <w:rPr>
          <w:sz w:val="18"/>
          <w:szCs w:val="18"/>
        </w:rPr>
        <w:t>There are over 1,500 active satellites in various orbits, but this figure is set to grow dramatically over the coming years.</w:t>
      </w:r>
    </w:p>
    <w:p w14:paraId="30908F47" w14:textId="77777777" w:rsidR="007A2D26" w:rsidRPr="004C2EB6" w:rsidRDefault="007A2D26" w:rsidP="007A2D26">
      <w:pPr>
        <w:rPr>
          <w:sz w:val="18"/>
          <w:szCs w:val="18"/>
        </w:rPr>
      </w:pPr>
      <w:r w:rsidRPr="004C2EB6">
        <w:rPr>
          <w:sz w:val="18"/>
          <w:szCs w:val="18"/>
        </w:rPr>
        <w:t>Large constellations that number hundreds and thousands of satellites, such as OneWeb and SpaceX, are being developed currently (mostly for LEO orbits</w:t>
      </w:r>
      <w:proofErr w:type="gramStart"/>
      <w:r w:rsidRPr="004C2EB6">
        <w:rPr>
          <w:sz w:val="18"/>
          <w:szCs w:val="18"/>
        </w:rPr>
        <w:t>), and</w:t>
      </w:r>
      <w:proofErr w:type="gramEnd"/>
      <w:r w:rsidRPr="004C2EB6">
        <w:rPr>
          <w:sz w:val="18"/>
          <w:szCs w:val="18"/>
        </w:rPr>
        <w:t xml:space="preserve"> promise to provide affordable connectivity to all parts of the world.</w:t>
      </w:r>
    </w:p>
    <w:p w14:paraId="34D55D9A" w14:textId="77777777" w:rsidR="007A2D26" w:rsidRPr="004C2EB6" w:rsidRDefault="007A2D26" w:rsidP="007A2D26">
      <w:pPr>
        <w:rPr>
          <w:sz w:val="18"/>
          <w:szCs w:val="18"/>
        </w:rPr>
      </w:pPr>
      <w:r w:rsidRPr="004C2EB6">
        <w:rPr>
          <w:sz w:val="18"/>
          <w:szCs w:val="18"/>
        </w:rPr>
        <w:t>New governments are also entering the race to get access to space. The question is, with such an increase in traffic, how do we get all the private and public actors to think more sustainably?</w:t>
      </w:r>
    </w:p>
    <w:p w14:paraId="7874A95E" w14:textId="77777777" w:rsidR="007A2D26" w:rsidRPr="004C2EB6" w:rsidRDefault="007A2D26" w:rsidP="007A2D26">
      <w:pPr>
        <w:rPr>
          <w:sz w:val="18"/>
          <w:szCs w:val="18"/>
        </w:rPr>
      </w:pPr>
      <w:r w:rsidRPr="004C2EB6">
        <w:rPr>
          <w:sz w:val="18"/>
          <w:szCs w:val="18"/>
        </w:rPr>
        <w:t>The </w:t>
      </w:r>
      <w:hyperlink r:id="rId12" w:history="1">
        <w:r w:rsidRPr="004C2EB6">
          <w:rPr>
            <w:sz w:val="18"/>
            <w:szCs w:val="18"/>
          </w:rPr>
          <w:t>Global Future Council on Space Technologies</w:t>
        </w:r>
      </w:hyperlink>
      <w:r w:rsidRPr="004C2EB6">
        <w:rPr>
          <w:sz w:val="18"/>
          <w:szCs w:val="18"/>
        </w:rPr>
        <w:t> is working on an industry framework to incentivize private actors to step up their act. Other efforts are needed.</w:t>
      </w:r>
    </w:p>
    <w:p w14:paraId="2E9285D8" w14:textId="77777777" w:rsidR="007A2D26" w:rsidRPr="00364367" w:rsidRDefault="007A2D26" w:rsidP="007A2D26">
      <w:r w:rsidRPr="007B10BC">
        <w:t xml:space="preserve">Orbits are a critical part of the Earth environment, a </w:t>
      </w:r>
      <w:proofErr w:type="gramStart"/>
      <w:r w:rsidRPr="007B10BC">
        <w:t>global commons</w:t>
      </w:r>
      <w:proofErr w:type="gramEnd"/>
      <w:r w:rsidRPr="007B10BC">
        <w:t xml:space="preserve"> just like the oceans, and </w:t>
      </w:r>
      <w:r w:rsidRPr="002B1648">
        <w:rPr>
          <w:highlight w:val="cyan"/>
          <w:u w:val="single"/>
        </w:rPr>
        <w:t>we need to protect this resource</w:t>
      </w:r>
      <w:r w:rsidRPr="004C2EB6">
        <w:rPr>
          <w:u w:val="single"/>
        </w:rPr>
        <w:t xml:space="preserve"> for future generations.</w:t>
      </w:r>
    </w:p>
    <w:p w14:paraId="5ACF0801" w14:textId="77777777" w:rsidR="00E613CC" w:rsidRPr="001458DC" w:rsidRDefault="00E613CC" w:rsidP="001458DC"/>
    <w:sectPr w:rsidR="00E613CC" w:rsidRPr="001458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imes">
    <w:altName w:val="Times New Roman"/>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B62654A"/>
    <w:multiLevelType w:val="hybridMultilevel"/>
    <w:tmpl w:val="2368D740"/>
    <w:lvl w:ilvl="0" w:tplc="B77E028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21043"/>
    <w:rsid w:val="000139A3"/>
    <w:rsid w:val="0006008B"/>
    <w:rsid w:val="00100833"/>
    <w:rsid w:val="00104529"/>
    <w:rsid w:val="00105942"/>
    <w:rsid w:val="00107396"/>
    <w:rsid w:val="00144A4C"/>
    <w:rsid w:val="001458D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52CDC"/>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A2D26"/>
    <w:rsid w:val="007F5B66"/>
    <w:rsid w:val="007F6D83"/>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1043"/>
    <w:rsid w:val="00D325A9"/>
    <w:rsid w:val="00D36A8A"/>
    <w:rsid w:val="00D61409"/>
    <w:rsid w:val="00D6691E"/>
    <w:rsid w:val="00D71170"/>
    <w:rsid w:val="00DA1C92"/>
    <w:rsid w:val="00DA25D4"/>
    <w:rsid w:val="00DA6538"/>
    <w:rsid w:val="00E15E75"/>
    <w:rsid w:val="00E5262C"/>
    <w:rsid w:val="00E613C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F7947"/>
  <w15:chartTrackingRefBased/>
  <w15:docId w15:val="{7CB64BE7-E71A-4B21-A4F6-98336581C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458DC"/>
    <w:rPr>
      <w:rFonts w:ascii="Calibri" w:hAnsi="Calibri"/>
    </w:rPr>
  </w:style>
  <w:style w:type="paragraph" w:styleId="Heading1">
    <w:name w:val="heading 1"/>
    <w:aliases w:val="Pocket"/>
    <w:basedOn w:val="Normal"/>
    <w:next w:val="Normal"/>
    <w:link w:val="Heading1Char"/>
    <w:qFormat/>
    <w:rsid w:val="00D210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2104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D2104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Ch"/>
    <w:basedOn w:val="Normal"/>
    <w:next w:val="Normal"/>
    <w:link w:val="Heading4Char"/>
    <w:uiPriority w:val="3"/>
    <w:unhideWhenUsed/>
    <w:qFormat/>
    <w:rsid w:val="00D2104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210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1043"/>
  </w:style>
  <w:style w:type="character" w:customStyle="1" w:styleId="Heading1Char">
    <w:name w:val="Heading 1 Char"/>
    <w:aliases w:val="Pocket Char"/>
    <w:basedOn w:val="DefaultParagraphFont"/>
    <w:link w:val="Heading1"/>
    <w:rsid w:val="00D2104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2104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1,Cite 1 Char,Read Char Char,Heading 3 Char1 Char Char Char,Heading 3 Char Char1 Char Char Char"/>
    <w:basedOn w:val="DefaultParagraphFont"/>
    <w:link w:val="Heading3"/>
    <w:uiPriority w:val="2"/>
    <w:rsid w:val="00D2104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D21043"/>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B1"/>
    <w:basedOn w:val="DefaultParagraphFont"/>
    <w:link w:val="textbold"/>
    <w:uiPriority w:val="7"/>
    <w:qFormat/>
    <w:rsid w:val="00D2104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21043"/>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D21043"/>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Important"/>
    <w:basedOn w:val="DefaultParagraphFont"/>
    <w:link w:val="NoSpacing"/>
    <w:uiPriority w:val="99"/>
    <w:unhideWhenUsed/>
    <w:rsid w:val="00D21043"/>
    <w:rPr>
      <w:color w:val="auto"/>
      <w:u w:val="none"/>
    </w:rPr>
  </w:style>
  <w:style w:type="character" w:styleId="FollowedHyperlink">
    <w:name w:val="FollowedHyperlink"/>
    <w:basedOn w:val="DefaultParagraphFont"/>
    <w:uiPriority w:val="99"/>
    <w:semiHidden/>
    <w:unhideWhenUsed/>
    <w:rsid w:val="00D21043"/>
    <w:rPr>
      <w:color w:val="auto"/>
      <w:u w:val="none"/>
    </w:rPr>
  </w:style>
  <w:style w:type="paragraph" w:customStyle="1" w:styleId="textbold">
    <w:name w:val="text bold"/>
    <w:basedOn w:val="Normal"/>
    <w:link w:val="Emphasis"/>
    <w:autoRedefine/>
    <w:uiPriority w:val="7"/>
    <w:qFormat/>
    <w:rsid w:val="00D21043"/>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Card,No Spacing2,Debate Text,No Spacing23,ca"/>
    <w:basedOn w:val="Heading1"/>
    <w:link w:val="Hyperlink"/>
    <w:autoRedefine/>
    <w:uiPriority w:val="99"/>
    <w:qFormat/>
    <w:rsid w:val="00D2104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7F6D83"/>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aliases w:val="6 font"/>
    <w:basedOn w:val="Normal"/>
    <w:uiPriority w:val="34"/>
    <w:unhideWhenUsed/>
    <w:qFormat/>
    <w:rsid w:val="007F6D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pacenews.com/op-ed-u-s-space-supremacy-now-critica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igitalcommons.lmu.edu/cgi/viewcontent.cgi?article=1708&amp;context=ilr" TargetMode="External"/><Relationship Id="rId12" Type="http://schemas.openxmlformats.org/officeDocument/2006/relationships/hyperlink" Target="https://www.weforum.org/communities/the-future-of-space-technologi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fhi.ox.ac.uk/wp-content/uploads/Existential-Risks-2017-01-23.pdf" TargetMode="External"/><Relationship Id="rId11" Type="http://schemas.openxmlformats.org/officeDocument/2006/relationships/hyperlink" Target="https://www.weforum.org/agenda/2018/04/we-have-a-space-debris-problem-heres-how-to-solve-it/" TargetMode="External"/><Relationship Id="rId5" Type="http://schemas.openxmlformats.org/officeDocument/2006/relationships/webSettings" Target="webSettings.xml"/><Relationship Id="rId10" Type="http://schemas.openxmlformats.org/officeDocument/2006/relationships/hyperlink" Target="https://www.weforum.org/agenda/authors/nikolai-khlystov" TargetMode="External"/><Relationship Id="rId4" Type="http://schemas.openxmlformats.org/officeDocument/2006/relationships/settings" Target="settings.xml"/><Relationship Id="rId9" Type="http://schemas.openxmlformats.org/officeDocument/2006/relationships/hyperlink" Target="https://thelawdictionary.org/unjus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14</Pages>
  <Words>7352</Words>
  <Characters>41909</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dc:creator>
  <cp:keywords>5.1.1</cp:keywords>
  <dc:description/>
  <cp:lastModifiedBy>Jason Xue</cp:lastModifiedBy>
  <cp:revision>1</cp:revision>
  <dcterms:created xsi:type="dcterms:W3CDTF">2022-02-06T15:36:00Z</dcterms:created>
  <dcterms:modified xsi:type="dcterms:W3CDTF">2022-02-06T16:04:00Z</dcterms:modified>
</cp:coreProperties>
</file>