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2702F" w14:textId="77777777" w:rsidR="00275B88" w:rsidRDefault="00275B88" w:rsidP="00275B88">
      <w:pPr>
        <w:pStyle w:val="Heading1"/>
      </w:pPr>
      <w:r>
        <w:t>1AC – Cosmic Colonialism</w:t>
      </w:r>
    </w:p>
    <w:p w14:paraId="48F69104" w14:textId="77777777" w:rsidR="00275B88" w:rsidRDefault="00275B88" w:rsidP="00275B88">
      <w:pPr>
        <w:pStyle w:val="Heading2"/>
      </w:pPr>
      <w:r>
        <w:t>1AC</w:t>
      </w:r>
    </w:p>
    <w:p w14:paraId="20E26610" w14:textId="77777777" w:rsidR="00275B88" w:rsidRPr="00866A6E" w:rsidRDefault="00275B88" w:rsidP="00275B88">
      <w:pPr>
        <w:pStyle w:val="Heading3"/>
      </w:pPr>
      <w:r>
        <w:t>1AC – Framing</w:t>
      </w:r>
    </w:p>
    <w:p w14:paraId="28722951" w14:textId="77777777" w:rsidR="00275B88" w:rsidRDefault="00275B88" w:rsidP="00275B88">
      <w:pPr>
        <w:pStyle w:val="Heading4"/>
      </w:pPr>
      <w:r>
        <w:t>The standard is maximizing expected well-being.</w:t>
      </w:r>
    </w:p>
    <w:p w14:paraId="3EA7C711" w14:textId="77777777" w:rsidR="00275B88" w:rsidRPr="00EB533F" w:rsidRDefault="00275B88" w:rsidP="00275B88">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458CAB52" w14:textId="77777777" w:rsidR="00275B88" w:rsidRPr="00EB533F" w:rsidRDefault="00275B88" w:rsidP="00275B88">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 w:history="1">
        <w:r w:rsidRPr="00EB533F">
          <w:rPr>
            <w:rStyle w:val="Hyperlink"/>
          </w:rPr>
          <w:t>https://www.fhi.ox.ac.uk/wp-content/uploads/Existential-Risks-2017-01-23.pdf</w:t>
        </w:r>
      </w:hyperlink>
      <w:r w:rsidRPr="00EB533F">
        <w:t xml:space="preserve">, </w:t>
      </w:r>
    </w:p>
    <w:p w14:paraId="409541F4" w14:textId="77777777" w:rsidR="00275B88" w:rsidRDefault="00275B88" w:rsidP="00275B88">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 xml:space="preserve">The benefits of existential risk reduction are widely and indivisibly dispersed around the globe from the countries responsible for </w:t>
      </w:r>
      <w:proofErr w:type="gramStart"/>
      <w:r w:rsidRPr="00EB533F">
        <w:rPr>
          <w:rStyle w:val="StyleUnderline"/>
        </w:rPr>
        <w:t>taking action</w:t>
      </w:r>
      <w:proofErr w:type="gramEnd"/>
      <w:r w:rsidRPr="00EB533F">
        <w:rPr>
          <w:rStyle w:val="StyleUnderline"/>
        </w:rPr>
        <w:t>.</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39100D53" w14:textId="77777777" w:rsidR="00275B88" w:rsidRPr="00D74186" w:rsidRDefault="00275B88" w:rsidP="00275B88">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37DC0145" w14:textId="77777777" w:rsidR="00275B88" w:rsidRPr="004E07E9" w:rsidRDefault="00275B88" w:rsidP="00275B88">
      <w:r w:rsidRPr="004E07E9">
        <w:rPr>
          <w:b/>
          <w:sz w:val="26"/>
        </w:rPr>
        <w:t>Moen 16</w:t>
      </w:r>
      <w:r w:rsidRPr="004E07E9">
        <w:t xml:space="preserve"> [Ole Martin Moen, Research Fellow in Philosophy at University of Oslo “An Argument for Hedonism” Journal of Value Inquiry (Springer), 50 (2) 2016: 267–281] SJDI</w:t>
      </w:r>
    </w:p>
    <w:p w14:paraId="0E297EEC" w14:textId="77777777" w:rsidR="00275B88" w:rsidRDefault="00275B88" w:rsidP="00275B88">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68F6E8D1" w14:textId="77777777" w:rsidR="00275B88" w:rsidRPr="00CA3910" w:rsidRDefault="00275B88" w:rsidP="00275B88"/>
    <w:p w14:paraId="634E85E5" w14:textId="77777777" w:rsidR="00275B88" w:rsidRDefault="00275B88" w:rsidP="00275B88">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56739894" w14:textId="77777777" w:rsidR="00275B88" w:rsidRPr="00A1601B" w:rsidRDefault="00275B88" w:rsidP="00275B88"/>
    <w:p w14:paraId="2BB13F4E" w14:textId="77777777" w:rsidR="00275B88" w:rsidRDefault="00275B88" w:rsidP="00275B88">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Actor-specificity comes first since different agents have different ethical standings. </w:t>
      </w:r>
    </w:p>
    <w:p w14:paraId="49D66F7F" w14:textId="77777777" w:rsidR="00275B88" w:rsidRPr="00A1601B" w:rsidRDefault="00275B88" w:rsidP="00275B88"/>
    <w:p w14:paraId="42804503" w14:textId="77777777" w:rsidR="00275B88" w:rsidRPr="00474E24" w:rsidRDefault="00275B88" w:rsidP="00275B88">
      <w:pPr>
        <w:pStyle w:val="Heading4"/>
      </w:pPr>
      <w:r>
        <w:t>2</w:t>
      </w:r>
      <w:r w:rsidRPr="00AD11CA">
        <w:t xml:space="preserve">] </w:t>
      </w:r>
      <w:r w:rsidRPr="00AD11CA">
        <w:rPr>
          <w:rStyle w:val="Style13ptBold"/>
          <w:b/>
        </w:rPr>
        <w:t xml:space="preserve">No act-omission distinction—governments are responsible for everything in the public </w:t>
      </w:r>
      <w:proofErr w:type="gramStart"/>
      <w:r w:rsidRPr="00AD11CA">
        <w:rPr>
          <w:rStyle w:val="Style13ptBold"/>
          <w:b/>
        </w:rPr>
        <w:t>sphere</w:t>
      </w:r>
      <w:proofErr w:type="gramEnd"/>
      <w:r w:rsidRPr="00AD11CA">
        <w:rPr>
          <w:rStyle w:val="Style13ptBold"/>
          <w:b/>
        </w:rPr>
        <w:t xml:space="preserve"> so inaction is implicit authorization of action: they have to yes/no bills, which means everything collapse to aggregation.</w:t>
      </w:r>
    </w:p>
    <w:p w14:paraId="4DE450D1" w14:textId="77777777" w:rsidR="00275B88" w:rsidRPr="003F2E74" w:rsidRDefault="00275B88" w:rsidP="00275B88">
      <w:pPr>
        <w:rPr>
          <w:u w:val="single"/>
        </w:rPr>
      </w:pPr>
    </w:p>
    <w:p w14:paraId="36262D68" w14:textId="77777777" w:rsidR="00275B88" w:rsidRDefault="00275B88" w:rsidP="00275B88">
      <w:pPr>
        <w:pStyle w:val="Heading3"/>
      </w:pPr>
      <w:r>
        <w:t>1AC – Cosmic Colonialism</w:t>
      </w:r>
    </w:p>
    <w:p w14:paraId="71A8B848" w14:textId="77777777" w:rsidR="00275B88" w:rsidRDefault="00275B88" w:rsidP="00275B88">
      <w:pPr>
        <w:pStyle w:val="Heading4"/>
      </w:pPr>
      <w:r>
        <w:t>Resolved: The appropriation of outer space by private entities is unjust.</w:t>
      </w:r>
    </w:p>
    <w:p w14:paraId="70B2A9A0" w14:textId="77777777" w:rsidR="00275B88" w:rsidRPr="007D0777" w:rsidRDefault="00275B88" w:rsidP="00275B88"/>
    <w:p w14:paraId="1122488D" w14:textId="77777777" w:rsidR="00275B88" w:rsidRDefault="00275B88" w:rsidP="00275B88">
      <w:pPr>
        <w:pStyle w:val="Heading4"/>
      </w:pPr>
      <w:r>
        <w:t>The Advantage is Cosmic Colonialism.</w:t>
      </w:r>
    </w:p>
    <w:p w14:paraId="6B461293" w14:textId="77777777" w:rsidR="00275B88" w:rsidRDefault="00275B88" w:rsidP="00275B88"/>
    <w:p w14:paraId="7A438AEF" w14:textId="77777777" w:rsidR="00275B88" w:rsidRDefault="00275B88" w:rsidP="00275B88">
      <w:pPr>
        <w:pStyle w:val="Heading4"/>
      </w:pPr>
      <w:r>
        <w:t xml:space="preserve">Private appropriation of outer space expands corporate colonialism. </w:t>
      </w:r>
    </w:p>
    <w:p w14:paraId="0C35E4A5" w14:textId="77777777" w:rsidR="00275B88" w:rsidRDefault="00275B88" w:rsidP="00275B88">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private enterprise in outer space,” 1-29-2019, pg. 3-5] TDI</w:t>
      </w:r>
    </w:p>
    <w:p w14:paraId="0A913E20" w14:textId="77777777" w:rsidR="00275B88" w:rsidRPr="00BE352B" w:rsidRDefault="00275B88" w:rsidP="00275B88">
      <w:pPr>
        <w:rPr>
          <w:sz w:val="16"/>
        </w:rPr>
      </w:pPr>
      <w:r w:rsidRPr="004E7F1B">
        <w:rPr>
          <w:rStyle w:val="StyleUnderline"/>
        </w:rPr>
        <w:t>The 2010s may very well be remembered as the</w:t>
      </w:r>
      <w:r w:rsidRPr="00BE352B">
        <w:rPr>
          <w:sz w:val="16"/>
        </w:rPr>
        <w:t xml:space="preserve"> ‘Age of </w:t>
      </w:r>
      <w:proofErr w:type="spellStart"/>
      <w:r w:rsidRPr="00BE352B">
        <w:rPr>
          <w:sz w:val="16"/>
        </w:rPr>
        <w:t>NewSpace</w:t>
      </w:r>
      <w:proofErr w:type="spellEnd"/>
      <w:r w:rsidRPr="00BE352B">
        <w:rPr>
          <w:sz w:val="16"/>
        </w:rPr>
        <w:t xml:space="preserv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w:t>
      </w:r>
      <w:proofErr w:type="spellStart"/>
      <w:r w:rsidRPr="00BE352B">
        <w:rPr>
          <w:sz w:val="16"/>
        </w:rPr>
        <w:t>Morring</w:t>
      </w:r>
      <w:proofErr w:type="spellEnd"/>
      <w:r w:rsidRPr="00BE352B">
        <w:rPr>
          <w:sz w:val="16"/>
        </w:rPr>
        <w:t>, 2016). As one report observes, ‘</w:t>
      </w:r>
      <w:r w:rsidRPr="004E7F1B">
        <w:rPr>
          <w:rStyle w:val="StyleUnderline"/>
        </w:rPr>
        <w:t>Not only has the number of private companies engaged in space exploration grown remarkably in recent years</w:t>
      </w:r>
      <w:r w:rsidRPr="00BE352B">
        <w:rPr>
          <w:sz w:val="16"/>
        </w:rPr>
        <w:t xml:space="preserve">, </w:t>
      </w:r>
      <w:proofErr w:type="gramStart"/>
      <w:r w:rsidRPr="004E7F1B">
        <w:rPr>
          <w:rStyle w:val="StyleUnderline"/>
        </w:rPr>
        <w:t>these companies are</w:t>
      </w:r>
      <w:proofErr w:type="gramEnd"/>
      <w:r w:rsidRPr="004E7F1B">
        <w:rPr>
          <w:rStyle w:val="StyleUnderline"/>
        </w:rPr>
        <w:t xml:space="preserv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0108FD3D" w14:textId="77777777" w:rsidR="00275B88" w:rsidRPr="00BE352B" w:rsidRDefault="00275B88" w:rsidP="00275B88">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which aimed to launch thousands of miniature satellites into orbit around Earth (so-called ‘</w:t>
      </w:r>
      <w:proofErr w:type="spellStart"/>
      <w:r w:rsidRPr="00BE352B">
        <w:rPr>
          <w:sz w:val="16"/>
        </w:rPr>
        <w:t>smallsats</w:t>
      </w:r>
      <w:proofErr w:type="spellEnd"/>
      <w:r w:rsidRPr="00BE352B">
        <w:rPr>
          <w:sz w:val="16"/>
        </w:rPr>
        <w:t xml:space="preserve">'),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w:t>
      </w:r>
      <w:proofErr w:type="spellStart"/>
      <w:r w:rsidRPr="00BE352B">
        <w:rPr>
          <w:sz w:val="16"/>
        </w:rPr>
        <w:t>capitalistkind</w:t>
      </w:r>
      <w:proofErr w:type="spellEnd"/>
      <w:r w:rsidRPr="00BE352B">
        <w:rPr>
          <w:sz w:val="16"/>
        </w:rPr>
        <w:t xml:space="preserve">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50E7B5B2" w14:textId="77777777" w:rsidR="00275B88" w:rsidRPr="00BE352B" w:rsidRDefault="00275B88" w:rsidP="00275B88">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BE352B">
        <w:rPr>
          <w:sz w:val="16"/>
        </w:rPr>
        <w:t>capitalistkind</w:t>
      </w:r>
      <w:proofErr w:type="spellEnd"/>
      <w:r w:rsidRPr="00BE352B">
        <w:rPr>
          <w:sz w:val="16"/>
        </w:rPr>
        <w:t xml:space="preserve">. Following this logic, </w:t>
      </w:r>
      <w:r w:rsidRPr="00257C65">
        <w:rPr>
          <w:rStyle w:val="StyleUnderline"/>
          <w:highlight w:val="cyan"/>
        </w:rPr>
        <w:t xml:space="preserve">the question for </w:t>
      </w:r>
      <w:r w:rsidRPr="00257C65">
        <w:rPr>
          <w:rStyle w:val="StyleUnderline"/>
        </w:rPr>
        <w:t xml:space="preserve">the entrepreneurs of </w:t>
      </w:r>
      <w:proofErr w:type="spellStart"/>
      <w:r w:rsidRPr="00257C65">
        <w:rPr>
          <w:rStyle w:val="StyleUnderline"/>
          <w:highlight w:val="cyan"/>
        </w:rPr>
        <w:t>NewSpace</w:t>
      </w:r>
      <w:proofErr w:type="spellEnd"/>
      <w:r w:rsidRPr="00257C65">
        <w:rPr>
          <w:rStyle w:val="StyleUnderline"/>
          <w:highlight w:val="cyan"/>
        </w:rPr>
        <w:t xml:space="preserv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 xml:space="preserve">their question is how they can </w:t>
      </w:r>
      <w:proofErr w:type="spellStart"/>
      <w:r w:rsidRPr="004E7F1B">
        <w:rPr>
          <w:rStyle w:val="StyleUnderline"/>
        </w:rPr>
        <w:t>deplanetarize</w:t>
      </w:r>
      <w:proofErr w:type="spellEnd"/>
      <w:r w:rsidRPr="004E7F1B">
        <w:rPr>
          <w:rStyle w:val="StyleUnderline"/>
        </w:rPr>
        <w:t xml:space="preserv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643251C4" w14:textId="77777777" w:rsidR="00275B88" w:rsidRPr="00BE352B" w:rsidRDefault="00275B88" w:rsidP="00275B88">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w:t>
      </w:r>
      <w:proofErr w:type="spellStart"/>
      <w:r w:rsidRPr="00BE352B">
        <w:rPr>
          <w:sz w:val="16"/>
        </w:rPr>
        <w:t>NewSpace’s</w:t>
      </w:r>
      <w:proofErr w:type="spellEnd"/>
      <w:r w:rsidRPr="00BE352B">
        <w:rPr>
          <w:sz w:val="16"/>
        </w:rPr>
        <w:t xml:space="preserve"> </w:t>
      </w:r>
      <w:proofErr w:type="spellStart"/>
      <w:r w:rsidRPr="00BE352B">
        <w:rPr>
          <w:sz w:val="16"/>
        </w:rPr>
        <w:t>capitalistkind</w:t>
      </w:r>
      <w:proofErr w:type="spellEnd"/>
      <w:r w:rsidRPr="00BE352B">
        <w:rPr>
          <w:sz w:val="16"/>
        </w:rPr>
        <w:t xml:space="preserve">—which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w:t>
      </w:r>
      <w:proofErr w:type="gramStart"/>
      <w:r w:rsidRPr="00BE352B">
        <w:rPr>
          <w:sz w:val="16"/>
        </w:rPr>
        <w:t>and,</w:t>
      </w:r>
      <w:proofErr w:type="gramEnd"/>
      <w:r w:rsidRPr="00BE352B">
        <w:rPr>
          <w:sz w:val="16"/>
        </w:rPr>
        <w:t xml:space="preserve"> second, to carry out scientific work that would ‘help researchers develop human space colonies for future generations' (</w:t>
      </w:r>
      <w:proofErr w:type="spellStart"/>
      <w:r w:rsidRPr="00BE352B">
        <w:rPr>
          <w:sz w:val="16"/>
        </w:rPr>
        <w:t>Ioannou</w:t>
      </w:r>
      <w:proofErr w:type="spellEnd"/>
      <w:r w:rsidRPr="00BE352B">
        <w:rPr>
          <w:sz w:val="16"/>
        </w:rPr>
        <w:t xml:space="preserve">, 2017). The ordering is telling: first profits, then humanity. These were the hollow, insubstantial promises of a </w:t>
      </w:r>
      <w:proofErr w:type="gramStart"/>
      <w:r w:rsidRPr="00BE352B">
        <w:rPr>
          <w:sz w:val="16"/>
        </w:rPr>
        <w:t>venture-capitalized</w:t>
      </w:r>
      <w:proofErr w:type="gramEnd"/>
      <w:r w:rsidRPr="00BE352B">
        <w:rPr>
          <w:sz w:val="16"/>
        </w:rPr>
        <w:t xml:space="preserve"> </w:t>
      </w:r>
      <w:proofErr w:type="spellStart"/>
      <w:r w:rsidRPr="00BE352B">
        <w:rPr>
          <w:sz w:val="16"/>
        </w:rPr>
        <w:t>NewSpace</w:t>
      </w:r>
      <w:proofErr w:type="spellEnd"/>
      <w:r w:rsidRPr="00BE352B">
        <w:rPr>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BE352B">
        <w:rPr>
          <w:sz w:val="16"/>
        </w:rPr>
        <w:t>Grush</w:t>
      </w:r>
      <w:proofErr w:type="spellEnd"/>
      <w:r w:rsidRPr="00BE352B">
        <w:rPr>
          <w:sz w:val="16"/>
        </w:rPr>
        <w:t xml:space="preserve">, 2018). In this sense, it was typical for </w:t>
      </w:r>
      <w:proofErr w:type="spellStart"/>
      <w:r w:rsidRPr="00BE352B">
        <w:rPr>
          <w:sz w:val="16"/>
        </w:rPr>
        <w:t>NewSpace</w:t>
      </w:r>
      <w:proofErr w:type="spellEnd"/>
      <w:r w:rsidRPr="00BE352B">
        <w:rPr>
          <w:sz w:val="16"/>
        </w:rPr>
        <w:t xml:space="preserve"> in its formative years: a corporate field populated by (overly exuberant) private enterprises who promised more than they could deliver. But the belief in </w:t>
      </w:r>
      <w:proofErr w:type="spellStart"/>
      <w:r w:rsidRPr="00BE352B">
        <w:rPr>
          <w:sz w:val="16"/>
        </w:rPr>
        <w:t>NewSpace</w:t>
      </w:r>
      <w:proofErr w:type="spellEnd"/>
      <w:r w:rsidRPr="00BE352B">
        <w:rPr>
          <w:sz w:val="16"/>
        </w:rPr>
        <w:t xml:space="preserve"> is real enough. In a tome bursting with the optimism of </w:t>
      </w:r>
      <w:proofErr w:type="spellStart"/>
      <w:r w:rsidRPr="00BE352B">
        <w:rPr>
          <w:sz w:val="16"/>
        </w:rPr>
        <w:t>NewSpace</w:t>
      </w:r>
      <w:proofErr w:type="spellEnd"/>
      <w:r w:rsidRPr="00BE352B">
        <w:rPr>
          <w:sz w:val="16"/>
        </w:rPr>
        <w:t xml:space="preserve">, </w:t>
      </w:r>
      <w:proofErr w:type="spellStart"/>
      <w:r w:rsidRPr="00BE352B">
        <w:rPr>
          <w:sz w:val="16"/>
        </w:rPr>
        <w:t>Wohlforth</w:t>
      </w:r>
      <w:proofErr w:type="spellEnd"/>
      <w:r w:rsidRPr="00BE352B">
        <w:rPr>
          <w:sz w:val="16"/>
        </w:rPr>
        <w:t xml:space="preserve"> and Hendrix claim that ‘the commercial spaceflight industry is transforming our sense of possibility. Using Silicon Valley’s money and innovative confidence, it will soon bring mass space products to the market' (2016, p. 7). </w:t>
      </w:r>
    </w:p>
    <w:p w14:paraId="7977CB47" w14:textId="77777777" w:rsidR="00275B88" w:rsidRPr="00BE352B" w:rsidRDefault="00275B88" w:rsidP="00275B88">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w:t>
      </w:r>
      <w:proofErr w:type="spellStart"/>
      <w:r w:rsidRPr="00257C65">
        <w:rPr>
          <w:rStyle w:val="StyleUnderline"/>
        </w:rPr>
        <w:t>NewSpace</w:t>
      </w:r>
      <w:proofErr w:type="spellEnd"/>
      <w:r w:rsidRPr="00BE352B">
        <w:rPr>
          <w:sz w:val="16"/>
        </w:rPr>
        <w:t xml:space="preserve">. To </w:t>
      </w:r>
      <w:r w:rsidRPr="004E7F1B">
        <w:rPr>
          <w:rStyle w:val="StyleUnderline"/>
        </w:rPr>
        <w:t xml:space="preserve">fulfill the </w:t>
      </w:r>
      <w:r w:rsidRPr="00257C65">
        <w:rPr>
          <w:rStyle w:val="StyleUnderline"/>
          <w:highlight w:val="cyan"/>
        </w:rPr>
        <w:t xml:space="preserve">objectives </w:t>
      </w:r>
      <w:r w:rsidRPr="00257C65">
        <w:rPr>
          <w:rStyle w:val="StyleUnderline"/>
        </w:rPr>
        <w:t xml:space="preserve">of </w:t>
      </w:r>
      <w:proofErr w:type="spellStart"/>
      <w:r w:rsidRPr="00257C65">
        <w:rPr>
          <w:rStyle w:val="StyleUnderline"/>
        </w:rPr>
        <w:t>NewSpace</w:t>
      </w:r>
      <w:proofErr w:type="spellEnd"/>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proofErr w:type="spellStart"/>
      <w:r w:rsidRPr="00F2020E">
        <w:rPr>
          <w:rStyle w:val="StyleUnderline"/>
          <w:highlight w:val="cyan"/>
        </w:rPr>
        <w:t>NewSpace</w:t>
      </w:r>
      <w:proofErr w:type="spellEnd"/>
      <w:r w:rsidRPr="00BE352B">
        <w:rPr>
          <w:sz w:val="16"/>
        </w:rPr>
        <w:t xml:space="preserve">. So long as the stargazers and SpaceX watchers are permitted their fill of ‘collective effervescence', to use Durkheim’s (1995, p. 228) concept, capitalist entrepreneurs will be able to pursue their business interests </w:t>
      </w:r>
      <w:proofErr w:type="gramStart"/>
      <w:r w:rsidRPr="00BE352B">
        <w:rPr>
          <w:sz w:val="16"/>
        </w:rPr>
        <w:t>more or less as</w:t>
      </w:r>
      <w:proofErr w:type="gramEnd"/>
      <w:r w:rsidRPr="00BE352B">
        <w:rPr>
          <w:sz w:val="16"/>
        </w:rPr>
        <w:t xml:space="preserve"> they please. The spectacle of outer space is crucial in this regard. </w:t>
      </w:r>
    </w:p>
    <w:p w14:paraId="03BE6566" w14:textId="77777777" w:rsidR="00275B88" w:rsidRPr="00BE352B" w:rsidRDefault="00275B88" w:rsidP="00275B88">
      <w:pPr>
        <w:rPr>
          <w:sz w:val="16"/>
        </w:rPr>
      </w:pPr>
      <w:r w:rsidRPr="00BE352B">
        <w:rPr>
          <w:sz w:val="16"/>
        </w:rPr>
        <w:t xml:space="preserve">Crucially, however, and despite this spectacle, SpaceX’s technology might not necessarily be more sophisticated than its competitors or predecessors. Some industry insiders have rebuffed some of the more the spectacular claims of </w:t>
      </w:r>
      <w:proofErr w:type="spellStart"/>
      <w:r w:rsidRPr="00BE352B">
        <w:rPr>
          <w:sz w:val="16"/>
        </w:rPr>
        <w:t>NewSpace’s</w:t>
      </w:r>
      <w:proofErr w:type="spellEnd"/>
      <w:r w:rsidRPr="00BE352B">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w:t>
      </w:r>
      <w:proofErr w:type="gramStart"/>
      <w:r w:rsidRPr="00BE352B">
        <w:rPr>
          <w:sz w:val="16"/>
        </w:rPr>
        <w:t>second-use</w:t>
      </w:r>
      <w:proofErr w:type="gramEnd"/>
      <w:r w:rsidRPr="00BE352B">
        <w:rPr>
          <w:sz w:val="16"/>
        </w:rPr>
        <w:t xml:space="preserv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w:t>
      </w:r>
      <w:proofErr w:type="spellStart"/>
      <w:r w:rsidRPr="00BE352B">
        <w:rPr>
          <w:sz w:val="16"/>
        </w:rPr>
        <w:t>NewSpace</w:t>
      </w:r>
      <w:proofErr w:type="spellEnd"/>
      <w:r w:rsidRPr="00BE352B">
        <w:rPr>
          <w:sz w:val="16"/>
        </w:rPr>
        <w:t xml:space="preserve"> corporations do with great ingenuity, however, is to manage the spectacle of outer space, producing outpourings of public fervor, aided by a widespread adherence to the ‘Californian Ideology' (</w:t>
      </w:r>
      <w:proofErr w:type="spellStart"/>
      <w:r w:rsidRPr="00BE352B">
        <w:rPr>
          <w:sz w:val="16"/>
        </w:rPr>
        <w:t>Barbrook</w:t>
      </w:r>
      <w:proofErr w:type="spellEnd"/>
      <w:r w:rsidRPr="00BE352B">
        <w:rPr>
          <w:sz w:val="16"/>
        </w:rPr>
        <w:t xml:space="preserve"> and Cameron, 1996), or post-statist techno-utopianism, in many </w:t>
      </w:r>
      <w:proofErr w:type="spellStart"/>
      <w:r w:rsidRPr="00BE352B">
        <w:rPr>
          <w:sz w:val="16"/>
        </w:rPr>
        <w:t>postindustrialized</w:t>
      </w:r>
      <w:proofErr w:type="spellEnd"/>
      <w:r w:rsidRPr="00BE352B">
        <w:rPr>
          <w:sz w:val="16"/>
        </w:rPr>
        <w:t xml:space="preserve"> societies.</w:t>
      </w:r>
    </w:p>
    <w:p w14:paraId="3A449E3F" w14:textId="77777777" w:rsidR="00275B88" w:rsidRPr="00BE352B" w:rsidRDefault="00275B88" w:rsidP="00275B88">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 xml:space="preserve">—certainly not in the sense of any ‘objective' or inherent charismatic authority, but with a form of </w:t>
      </w:r>
      <w:proofErr w:type="spellStart"/>
      <w:r w:rsidRPr="00F2020E">
        <w:rPr>
          <w:sz w:val="16"/>
        </w:rPr>
        <w:t>illusio</w:t>
      </w:r>
      <w:proofErr w:type="spellEnd"/>
      <w:r w:rsidRPr="00BE352B">
        <w:rPr>
          <w:sz w:val="16"/>
        </w:rPr>
        <w:t xml:space="preserve">, to speak with Bourdieu, </w:t>
      </w:r>
      <w:r w:rsidRPr="00F2020E">
        <w:rPr>
          <w:rStyle w:val="StyleUnderline"/>
          <w:highlight w:val="cyan"/>
        </w:rPr>
        <w:t>vested in</w:t>
      </w:r>
      <w:r w:rsidRPr="004E7F1B">
        <w:rPr>
          <w:rStyle w:val="StyleUnderline"/>
        </w:rPr>
        <w:t xml:space="preserve"> the members of </w:t>
      </w:r>
      <w:proofErr w:type="spellStart"/>
      <w:r w:rsidRPr="004E7F1B">
        <w:rPr>
          <w:rStyle w:val="StyleUnderline"/>
        </w:rPr>
        <w:t>capitalistkind</w:t>
      </w:r>
      <w:proofErr w:type="spellEnd"/>
      <w:r w:rsidRPr="004E7F1B">
        <w:rPr>
          <w:rStyle w:val="StyleUnderline"/>
        </w:rPr>
        <w:t xml:space="preserve">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 xml:space="preserve">gains a special potency in the grandiose designs of </w:t>
      </w:r>
      <w:proofErr w:type="spellStart"/>
      <w:r w:rsidRPr="00F2020E">
        <w:rPr>
          <w:rStyle w:val="Emphasis"/>
          <w:highlight w:val="cyan"/>
        </w:rPr>
        <w:t>NewSpace’s</w:t>
      </w:r>
      <w:proofErr w:type="spellEnd"/>
      <w:r w:rsidRPr="00F2020E">
        <w:rPr>
          <w:rStyle w:val="Emphasis"/>
          <w:highlight w:val="cyan"/>
        </w:rPr>
        <w:t xml:space="preserve">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7577A675" w14:textId="77777777" w:rsidR="00275B88" w:rsidRPr="00BE352B" w:rsidRDefault="00275B88" w:rsidP="00275B88">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w:t>
      </w:r>
      <w:proofErr w:type="spellStart"/>
      <w:r w:rsidRPr="00BE352B">
        <w:rPr>
          <w:sz w:val="16"/>
        </w:rPr>
        <w:t>ethnoracial</w:t>
      </w:r>
      <w:proofErr w:type="spellEnd"/>
      <w:r w:rsidRPr="00BE352B">
        <w:rPr>
          <w:sz w:val="16"/>
        </w:rPr>
        <w:t xml:space="preserve"> and national categories), thereby restoring humankind to its proper universality (see also </w:t>
      </w:r>
      <w:proofErr w:type="spellStart"/>
      <w:r w:rsidRPr="00BE352B">
        <w:rPr>
          <w:sz w:val="16"/>
        </w:rPr>
        <w:t>Novoa</w:t>
      </w:r>
      <w:proofErr w:type="spellEnd"/>
      <w:r w:rsidRPr="00BE352B">
        <w:rPr>
          <w:sz w:val="16"/>
        </w:rPr>
        <w:t xml:space="preserve">, 2016). Ambassadors of Earth as a whole, not representatives of </w:t>
      </w:r>
      <w:proofErr w:type="gramStart"/>
      <w:r w:rsidRPr="00BE352B">
        <w:rPr>
          <w:sz w:val="16"/>
        </w:rPr>
        <w:t>particular nations</w:t>
      </w:r>
      <w:proofErr w:type="gramEnd"/>
      <w:r w:rsidRPr="00BE352B">
        <w:rPr>
          <w:sz w:val="16"/>
        </w:rPr>
        <w:t xml:space="preserve">,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w:t>
      </w:r>
      <w:proofErr w:type="gramStart"/>
      <w:r w:rsidRPr="00BE352B">
        <w:rPr>
          <w:sz w:val="16"/>
        </w:rPr>
        <w:t>of,</w:t>
      </w:r>
      <w:proofErr w:type="gramEnd"/>
      <w:r w:rsidRPr="00BE352B">
        <w:rPr>
          <w:sz w:val="16"/>
        </w:rPr>
        <w:t xml:space="preserve"> every human being who ever was, lived out their lives'. </w:t>
      </w:r>
    </w:p>
    <w:p w14:paraId="0A39D2F7" w14:textId="77777777" w:rsidR="00275B88" w:rsidRPr="00BE352B" w:rsidRDefault="00275B88" w:rsidP="00275B88">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w:t>
      </w:r>
      <w:proofErr w:type="spellStart"/>
      <w:r w:rsidRPr="00BE352B">
        <w:rPr>
          <w:sz w:val="16"/>
        </w:rPr>
        <w:t>capitalistkind</w:t>
      </w:r>
      <w:proofErr w:type="spellEnd"/>
      <w:r w:rsidRPr="00BE352B">
        <w:rPr>
          <w:sz w:val="16"/>
        </w:rPr>
        <w:t xml:space="preserve">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675EF5F7" w14:textId="77777777" w:rsidR="00275B88" w:rsidRPr="00BE352B" w:rsidRDefault="00275B88" w:rsidP="00275B88">
      <w:pPr>
        <w:rPr>
          <w:sz w:val="16"/>
        </w:rPr>
      </w:pPr>
      <w:r w:rsidRPr="00BE352B">
        <w:rPr>
          <w:sz w:val="16"/>
        </w:rPr>
        <w:t xml:space="preserve">We find evidence of this strategic humanism in all manner of pronouncements from </w:t>
      </w:r>
      <w:proofErr w:type="spellStart"/>
      <w:r w:rsidRPr="00BE352B">
        <w:rPr>
          <w:sz w:val="16"/>
        </w:rPr>
        <w:t>NewSpace</w:t>
      </w:r>
      <w:proofErr w:type="spellEnd"/>
      <w:r w:rsidRPr="00BE352B">
        <w:rPr>
          <w:sz w:val="16"/>
        </w:rPr>
        <w:t xml:space="preserve"> entrepreneurs. To take but one example: </w:t>
      </w:r>
      <w:r w:rsidRPr="004E7F1B">
        <w:rPr>
          <w:rStyle w:val="StyleUnderline"/>
        </w:rPr>
        <w:t>Naveen Jain</w:t>
      </w:r>
      <w:r w:rsidRPr="00BE352B">
        <w:rPr>
          <w:sz w:val="16"/>
        </w:rPr>
        <w:t xml:space="preserve">, </w:t>
      </w:r>
      <w:r w:rsidRPr="004E7F1B">
        <w:rPr>
          <w:rStyle w:val="StyleUnderline"/>
        </w:rPr>
        <w:t xml:space="preserve">the chairman and co-founder of </w:t>
      </w:r>
      <w:proofErr w:type="spellStart"/>
      <w:r w:rsidRPr="004E7F1B">
        <w:rPr>
          <w:rStyle w:val="StyleUnderline"/>
        </w:rPr>
        <w:t>MoonEx</w:t>
      </w:r>
      <w:proofErr w:type="spellEnd"/>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w:t>
      </w:r>
      <w:proofErr w:type="spellStart"/>
      <w:r w:rsidRPr="00BE352B">
        <w:rPr>
          <w:sz w:val="16"/>
        </w:rPr>
        <w:t>NewSpace</w:t>
      </w:r>
      <w:proofErr w:type="spellEnd"/>
      <w:r w:rsidRPr="00BE352B">
        <w:rPr>
          <w:sz w:val="16"/>
        </w:rPr>
        <w:t xml:space="preserve"> entrepreneur, mimicked in the 1979 Moon Agreement, a UN treaty, which also held that the Moon’s resources are ‘the common heritage of mankind' (</w:t>
      </w:r>
      <w:proofErr w:type="spellStart"/>
      <w:r w:rsidRPr="00BE352B">
        <w:rPr>
          <w:sz w:val="16"/>
        </w:rPr>
        <w:t>Tronchetti</w:t>
      </w:r>
      <w:proofErr w:type="spellEnd"/>
      <w:r w:rsidRPr="00BE352B">
        <w:rPr>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w:t>
      </w:r>
      <w:proofErr w:type="gramStart"/>
      <w:r w:rsidRPr="00BE352B">
        <w:rPr>
          <w:sz w:val="16"/>
        </w:rPr>
        <w:t>uses:</w:t>
      </w:r>
      <w:proofErr w:type="gramEnd"/>
      <w:r w:rsidRPr="00BE352B">
        <w:rPr>
          <w:sz w:val="16"/>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BE352B">
        <w:rPr>
          <w:sz w:val="16"/>
        </w:rPr>
        <w:t>Procellarum</w:t>
      </w:r>
      <w:proofErr w:type="spellEnd"/>
      <w:r w:rsidRPr="00BE352B">
        <w:rPr>
          <w:sz w:val="16"/>
        </w:rPr>
        <w:t xml:space="preserve"> KREEP' region (Klinger, 2017, p. 203). </w:t>
      </w:r>
    </w:p>
    <w:p w14:paraId="410EF353" w14:textId="77777777" w:rsidR="00275B88" w:rsidRPr="00BE352B" w:rsidRDefault="00275B88" w:rsidP="00275B88">
      <w:pPr>
        <w:rPr>
          <w:sz w:val="16"/>
        </w:rPr>
      </w:pPr>
      <w:r w:rsidRPr="00BE352B">
        <w:rPr>
          <w:sz w:val="16"/>
        </w:rPr>
        <w:t xml:space="preserve">We have already noted that it is not humanity, conceived as species-being, a </w:t>
      </w:r>
      <w:proofErr w:type="spellStart"/>
      <w:r w:rsidRPr="00BE352B">
        <w:rPr>
          <w:sz w:val="16"/>
        </w:rPr>
        <w:t>Gattungswesen</w:t>
      </w:r>
      <w:proofErr w:type="spellEnd"/>
      <w:r w:rsidRPr="00BE352B">
        <w:rPr>
          <w:sz w:val="16"/>
        </w:rPr>
        <w:t xml:space="preserve">, that makes its way into space. The term </w:t>
      </w:r>
      <w:proofErr w:type="spellStart"/>
      <w:r w:rsidRPr="00BE352B">
        <w:rPr>
          <w:sz w:val="16"/>
        </w:rPr>
        <w:t>Gattungswesen</w:t>
      </w:r>
      <w:proofErr w:type="spellEnd"/>
      <w:r w:rsidRPr="00BE352B">
        <w:rPr>
          <w:sz w:val="16"/>
        </w:rPr>
        <w:t xml:space="preserve">,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w:t>
      </w:r>
      <w:proofErr w:type="spellStart"/>
      <w:r w:rsidRPr="00BE352B">
        <w:rPr>
          <w:sz w:val="16"/>
        </w:rPr>
        <w:t>NewSpace</w:t>
      </w:r>
      <w:proofErr w:type="spellEnd"/>
      <w:r w:rsidRPr="00BE352B">
        <w:rPr>
          <w:sz w:val="16"/>
        </w:rPr>
        <w:t xml:space="preserv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w:t>
      </w:r>
      <w:proofErr w:type="spellStart"/>
      <w:r w:rsidRPr="00BE352B">
        <w:rPr>
          <w:sz w:val="16"/>
        </w:rPr>
        <w:t>NewSpace</w:t>
      </w:r>
      <w:proofErr w:type="spellEnd"/>
      <w:r w:rsidRPr="00BE352B">
        <w:rPr>
          <w:sz w:val="16"/>
        </w:rPr>
        <w:t xml:space="preserv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proofErr w:type="spellStart"/>
      <w:r w:rsidRPr="00F2020E">
        <w:rPr>
          <w:rStyle w:val="StyleUnderline"/>
        </w:rPr>
        <w:t>NewSpace</w:t>
      </w:r>
      <w:proofErr w:type="spellEnd"/>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w:t>
      </w:r>
      <w:proofErr w:type="spellStart"/>
      <w:r w:rsidRPr="00BE352B">
        <w:rPr>
          <w:sz w:val="16"/>
        </w:rPr>
        <w:t>astrosociologists</w:t>
      </w:r>
      <w:proofErr w:type="spellEnd"/>
      <w:r w:rsidRPr="00BE352B">
        <w:rPr>
          <w:sz w:val="16"/>
        </w:rPr>
        <w:t>' (Dickens and Ormrod, 2007a, 2007b).</w:t>
      </w:r>
    </w:p>
    <w:p w14:paraId="759994E2" w14:textId="77777777" w:rsidR="00275B88" w:rsidRDefault="00275B88" w:rsidP="00275B88">
      <w:pPr>
        <w:rPr>
          <w:rStyle w:val="Emphasis"/>
        </w:rPr>
      </w:pPr>
    </w:p>
    <w:p w14:paraId="1FF1AB39" w14:textId="77777777" w:rsidR="00275B88" w:rsidRDefault="00275B88" w:rsidP="00275B88">
      <w:pPr>
        <w:pStyle w:val="Heading4"/>
      </w:pPr>
      <w:r>
        <w:t>The insistence on outer space as corporate capital’s spatial fix accelerates environmental degradation.</w:t>
      </w:r>
    </w:p>
    <w:p w14:paraId="15426CC5" w14:textId="77777777" w:rsidR="00275B88" w:rsidRDefault="00275B88" w:rsidP="00275B88">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6-8] </w:t>
      </w:r>
      <w:proofErr w:type="spellStart"/>
      <w:r>
        <w:t>julian</w:t>
      </w:r>
      <w:proofErr w:type="spellEnd"/>
    </w:p>
    <w:p w14:paraId="30538AD9" w14:textId="77777777" w:rsidR="00275B88" w:rsidRPr="00CA7227" w:rsidRDefault="00275B88" w:rsidP="00275B88">
      <w:pPr>
        <w:rPr>
          <w:sz w:val="16"/>
        </w:rPr>
      </w:pPr>
      <w:r w:rsidRPr="00CA7227">
        <w:rPr>
          <w:sz w:val="16"/>
        </w:rPr>
        <w:t xml:space="preserve">As Earth’s empty spaces are filled, as our planet comes to be shorn of blank places, </w:t>
      </w:r>
      <w:proofErr w:type="spellStart"/>
      <w:r w:rsidRPr="00CA7227">
        <w:rPr>
          <w:sz w:val="16"/>
        </w:rPr>
        <w:t>capitalistkind</w:t>
      </w:r>
      <w:proofErr w:type="spellEnd"/>
      <w:r w:rsidRPr="00CA7227">
        <w:rPr>
          <w:sz w:val="16"/>
        </w:rPr>
        <w:t xml:space="preserve"> emerges to rescue capitalism from its terrestrial limitations, launching space rockets, placing satellites into orbit, appropriating extraterrestrial resources, and, perhaps one day, building colonies on distant planets like Mars. But why limit </w:t>
      </w:r>
      <w:proofErr w:type="gramStart"/>
      <w:r w:rsidRPr="00CA7227">
        <w:rPr>
          <w:sz w:val="16"/>
        </w:rPr>
        <w:t>ourselves</w:t>
      </w:r>
      <w:proofErr w:type="gramEnd"/>
      <w:r w:rsidRPr="00CA7227">
        <w:rPr>
          <w:sz w:val="16"/>
        </w:rPr>
        <w:t xml:space="preserve">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w:t>
      </w:r>
      <w:proofErr w:type="spellStart"/>
      <w:r w:rsidRPr="00CA7227">
        <w:rPr>
          <w:sz w:val="16"/>
        </w:rPr>
        <w:t>postFordist</w:t>
      </w:r>
      <w:proofErr w:type="spellEnd"/>
      <w:r w:rsidRPr="00CA7227">
        <w:rPr>
          <w:sz w:val="16"/>
        </w:rPr>
        <w:t xml:space="preserve"> state, its incapacity and unwillingness to embark on gigantic infrastructural projects, to project itself outwards, and to fire the imagination of (actual) humankind. </w:t>
      </w:r>
      <w:proofErr w:type="spellStart"/>
      <w:r w:rsidRPr="00CA7227">
        <w:rPr>
          <w:sz w:val="16"/>
        </w:rPr>
        <w:t>Capitalistkind</w:t>
      </w:r>
      <w:proofErr w:type="spellEnd"/>
      <w:r w:rsidRPr="00CA7227">
        <w:rPr>
          <w:sz w:val="16"/>
        </w:rPr>
        <w:t xml:space="preserve">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 xml:space="preserve">the question for </w:t>
      </w:r>
      <w:proofErr w:type="spellStart"/>
      <w:r w:rsidRPr="00CA7227">
        <w:rPr>
          <w:rStyle w:val="StyleUnderline"/>
        </w:rPr>
        <w:t>NewSpace</w:t>
      </w:r>
      <w:proofErr w:type="spellEnd"/>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 xml:space="preserve">can this celestial body support </w:t>
      </w:r>
      <w:proofErr w:type="spellStart"/>
      <w:r w:rsidRPr="00F2020E">
        <w:rPr>
          <w:rStyle w:val="StyleUnderline"/>
          <w:highlight w:val="cyan"/>
        </w:rPr>
        <w:t>capitalistkind</w:t>
      </w:r>
      <w:proofErr w:type="spellEnd"/>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1002730A" w14:textId="77777777" w:rsidR="00275B88" w:rsidRPr="00CA7227" w:rsidRDefault="00275B88" w:rsidP="00275B88">
      <w:pPr>
        <w:rPr>
          <w:sz w:val="16"/>
        </w:rPr>
      </w:pPr>
      <w:r w:rsidRPr="00CA7227">
        <w:rPr>
          <w:sz w:val="16"/>
        </w:rPr>
        <w:t xml:space="preserve">While some elements of the </w:t>
      </w:r>
      <w:proofErr w:type="spellStart"/>
      <w:r w:rsidRPr="00CA7227">
        <w:rPr>
          <w:sz w:val="16"/>
        </w:rPr>
        <w:t>astrosociological</w:t>
      </w:r>
      <w:proofErr w:type="spellEnd"/>
      <w:r w:rsidRPr="00CA7227">
        <w:rPr>
          <w:sz w:val="16"/>
        </w:rPr>
        <w:t xml:space="preserve"> community, such as the </w:t>
      </w:r>
      <w:proofErr w:type="spellStart"/>
      <w:r w:rsidRPr="00CA7227">
        <w:rPr>
          <w:sz w:val="16"/>
        </w:rPr>
        <w:t>Astrosociology</w:t>
      </w:r>
      <w:proofErr w:type="spellEnd"/>
      <w:r w:rsidRPr="00CA7227">
        <w:rPr>
          <w:sz w:val="16"/>
        </w:rPr>
        <w:t xml:space="preserve">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w:t>
      </w:r>
      <w:proofErr w:type="spellStart"/>
      <w:r w:rsidRPr="00CA7227">
        <w:rPr>
          <w:sz w:val="16"/>
        </w:rPr>
        <w:t>NewSpace</w:t>
      </w:r>
      <w:proofErr w:type="spellEnd"/>
      <w:r w:rsidRPr="00CA7227">
        <w:rPr>
          <w:sz w:val="16"/>
        </w:rPr>
        <w:t xml:space="preserve">, outer space is becoming not the domain of a common humanity but of private capital. </w:t>
      </w:r>
    </w:p>
    <w:p w14:paraId="4903EFB1" w14:textId="77777777" w:rsidR="00275B88" w:rsidRPr="00CA7227" w:rsidRDefault="00275B88" w:rsidP="00275B88">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proofErr w:type="spellStart"/>
      <w:r w:rsidRPr="00F2020E">
        <w:rPr>
          <w:rStyle w:val="Emphasis"/>
          <w:highlight w:val="cyan"/>
        </w:rPr>
        <w:t>Capitalocene</w:t>
      </w:r>
      <w:proofErr w:type="spellEnd"/>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proofErr w:type="spellStart"/>
      <w:r w:rsidRPr="00F2020E">
        <w:rPr>
          <w:rStyle w:val="Emphasis"/>
          <w:highlight w:val="cyan"/>
        </w:rPr>
        <w:t>biospheric</w:t>
      </w:r>
      <w:proofErr w:type="spellEnd"/>
      <w:r w:rsidRPr="00F2020E">
        <w:rPr>
          <w:rStyle w:val="Emphasis"/>
          <w:highlight w:val="cyan"/>
        </w:rPr>
        <w:t xml:space="preserve"> crisis</w:t>
      </w:r>
      <w:r w:rsidRPr="00F2020E">
        <w:rPr>
          <w:sz w:val="16"/>
          <w:highlight w:val="cyan"/>
        </w:rPr>
        <w:t>'</w:t>
      </w:r>
      <w:r w:rsidRPr="00CA7227">
        <w:rPr>
          <w:sz w:val="16"/>
        </w:rPr>
        <w:t xml:space="preserve"> (Moore, 2016, p. xi). Just as the exponents of the concept of </w:t>
      </w:r>
      <w:proofErr w:type="spellStart"/>
      <w:r w:rsidRPr="00CA7227">
        <w:rPr>
          <w:sz w:val="16"/>
        </w:rPr>
        <w:t>Capitalocene</w:t>
      </w:r>
      <w:proofErr w:type="spellEnd"/>
      <w:r w:rsidRPr="00CA7227">
        <w:rPr>
          <w:sz w:val="16"/>
        </w:rPr>
        <w:t xml:space="preserv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w:t>
      </w:r>
      <w:proofErr w:type="spellStart"/>
      <w:r w:rsidRPr="00CA7227">
        <w:rPr>
          <w:sz w:val="16"/>
        </w:rPr>
        <w:t>capitalistkind</w:t>
      </w:r>
      <w:proofErr w:type="spellEnd"/>
      <w:r w:rsidRPr="00CA7227">
        <w:rPr>
          <w:sz w:val="16"/>
        </w:rPr>
        <w:t xml:space="preserve">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w:t>
      </w:r>
      <w:proofErr w:type="spellStart"/>
      <w:r w:rsidRPr="00CA7227">
        <w:rPr>
          <w:sz w:val="16"/>
        </w:rPr>
        <w:t>Philippopoulos-Mihalopoulos</w:t>
      </w:r>
      <w:proofErr w:type="spellEnd"/>
      <w:r w:rsidRPr="00CA7227">
        <w:rPr>
          <w:sz w:val="16"/>
        </w:rPr>
        <w:t xml:space="preserve">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w:t>
      </w:r>
      <w:proofErr w:type="spellStart"/>
      <w:r w:rsidRPr="00CA7227">
        <w:rPr>
          <w:sz w:val="16"/>
        </w:rPr>
        <w:t>capitalistkind</w:t>
      </w:r>
      <w:proofErr w:type="spellEnd"/>
      <w:r w:rsidRPr="00CA7227">
        <w:rPr>
          <w:sz w:val="16"/>
        </w:rPr>
        <w:t xml:space="preserve">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370F47D2" w14:textId="77777777" w:rsidR="00275B88" w:rsidRPr="00CA7227" w:rsidRDefault="00275B88" w:rsidP="00275B88">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w:t>
      </w:r>
      <w:proofErr w:type="gramStart"/>
      <w:r w:rsidRPr="00CA7227">
        <w:rPr>
          <w:sz w:val="16"/>
        </w:rPr>
        <w:t>universities</w:t>
      </w:r>
      <w:proofErr w:type="gramEnd"/>
      <w:r w:rsidRPr="00CA7227">
        <w:rPr>
          <w:sz w:val="16"/>
        </w:rPr>
        <w:t xml:space="preserve"> and research institutions on the one hand, the government on the second and industry on the third' (Bondi, 1971, p. 9). </w:t>
      </w:r>
    </w:p>
    <w:p w14:paraId="60431A0E" w14:textId="77777777" w:rsidR="00275B88" w:rsidRPr="00CA7227" w:rsidRDefault="00275B88" w:rsidP="00275B88">
      <w:pPr>
        <w:rPr>
          <w:sz w:val="16"/>
        </w:rPr>
      </w:pPr>
      <w:r w:rsidRPr="00CA7227">
        <w:rPr>
          <w:sz w:val="16"/>
        </w:rPr>
        <w:t xml:space="preserve">On the other hand, outer space </w:t>
      </w:r>
      <w:proofErr w:type="gramStart"/>
      <w:r w:rsidRPr="00CA7227">
        <w:rPr>
          <w:sz w:val="16"/>
        </w:rPr>
        <w:t>still remains</w:t>
      </w:r>
      <w:proofErr w:type="gramEnd"/>
      <w:r w:rsidRPr="00CA7227">
        <w:rPr>
          <w:sz w:val="16"/>
        </w:rPr>
        <w:t xml:space="preserve">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w:t>
      </w:r>
      <w:proofErr w:type="spellStart"/>
      <w:r w:rsidRPr="00CA7227">
        <w:rPr>
          <w:sz w:val="16"/>
        </w:rPr>
        <w:t>NewSpace</w:t>
      </w:r>
      <w:proofErr w:type="spellEnd"/>
      <w:r w:rsidRPr="00CA7227">
        <w:rPr>
          <w:sz w:val="16"/>
        </w:rPr>
        <w:t xml:space="preserve">, and the state (see, e.g., Vance, 2015). Silicon Valley’s capitalist class, including Amazon’s Jeff Bezos, play an outsize role in </w:t>
      </w:r>
      <w:proofErr w:type="spellStart"/>
      <w:r w:rsidRPr="00CA7227">
        <w:rPr>
          <w:sz w:val="16"/>
        </w:rPr>
        <w:t>NewSpace</w:t>
      </w:r>
      <w:proofErr w:type="spellEnd"/>
      <w:r w:rsidRPr="00CA7227">
        <w:rPr>
          <w:sz w:val="16"/>
        </w:rPr>
        <w:t xml:space="preserv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094B71F7" w14:textId="77777777" w:rsidR="00275B88" w:rsidRDefault="00275B88" w:rsidP="00275B88">
      <w:pPr>
        <w:rPr>
          <w:sz w:val="16"/>
        </w:rPr>
      </w:pPr>
      <w:r w:rsidRPr="00CA7227">
        <w:rPr>
          <w:sz w:val="16"/>
        </w:rPr>
        <w:t xml:space="preserve">Fredric Jameson’s (2003, p. 76) oft-quoted observation that it is easier to imagine the end of humankind than the end of capitalism, is realized in the ideals and operations of </w:t>
      </w:r>
      <w:proofErr w:type="spellStart"/>
      <w:r w:rsidRPr="00CA7227">
        <w:rPr>
          <w:sz w:val="16"/>
        </w:rPr>
        <w:t>capitalistkind</w:t>
      </w:r>
      <w:proofErr w:type="spellEnd"/>
      <w:r w:rsidRPr="00CA7227">
        <w:rPr>
          <w:sz w:val="16"/>
        </w:rPr>
        <w:t xml:space="preserve">.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proofErr w:type="spellStart"/>
      <w:r w:rsidRPr="00F2020E">
        <w:rPr>
          <w:rStyle w:val="StyleUnderline"/>
          <w:highlight w:val="cyan"/>
        </w:rPr>
        <w:t>capitalistkind</w:t>
      </w:r>
      <w:proofErr w:type="spellEnd"/>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 xml:space="preserve">The actions of </w:t>
      </w:r>
      <w:proofErr w:type="spellStart"/>
      <w:r w:rsidRPr="00CA7227">
        <w:rPr>
          <w:rStyle w:val="StyleUnderline"/>
        </w:rPr>
        <w:t>capitalistkind</w:t>
      </w:r>
      <w:proofErr w:type="spellEnd"/>
      <w:r w:rsidRPr="00CA7227">
        <w:rPr>
          <w:rStyle w:val="StyleUnderline"/>
        </w:rPr>
        <w:t xml:space="preserve">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2E5FD345" w14:textId="77777777" w:rsidR="00275B88" w:rsidRPr="00CA7227" w:rsidRDefault="00275B88" w:rsidP="00275B88">
      <w:pPr>
        <w:rPr>
          <w:sz w:val="16"/>
        </w:rPr>
      </w:pPr>
    </w:p>
    <w:p w14:paraId="2D38BCEF" w14:textId="77777777" w:rsidR="00275B88" w:rsidRPr="00BB4421" w:rsidRDefault="00275B88" w:rsidP="00275B88">
      <w:pPr>
        <w:pStyle w:val="Heading4"/>
      </w:pPr>
      <w:r>
        <w:t>Environmental degradation causes extinction.</w:t>
      </w:r>
    </w:p>
    <w:p w14:paraId="74B4DF82" w14:textId="77777777" w:rsidR="00275B88" w:rsidRPr="003E2385" w:rsidRDefault="00275B88" w:rsidP="00275B88">
      <w:r>
        <w:t xml:space="preserve">Dr. </w:t>
      </w:r>
      <w:r w:rsidRPr="003E2385">
        <w:t xml:space="preserve">Peter </w:t>
      </w:r>
      <w:proofErr w:type="spellStart"/>
      <w:r w:rsidRPr="00B85FAF">
        <w:rPr>
          <w:rStyle w:val="Style13ptBold"/>
        </w:rPr>
        <w:t>Kareiva</w:t>
      </w:r>
      <w:proofErr w:type="spellEnd"/>
      <w:r w:rsidRPr="00B85FAF">
        <w:rPr>
          <w:rStyle w:val="Style13ptBold"/>
        </w:rPr>
        <w:t xml:space="preserve"> 18</w:t>
      </w:r>
      <w:r w:rsidRPr="003E2385">
        <w:t xml:space="preserve">, 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385">
        <w:t>To</w:t>
      </w:r>
      <w:proofErr w:type="gramEnd"/>
      <w:r w:rsidRPr="003E2385">
        <w:t xml:space="preserve"> Ecosystem Collapse: Nature Strikes Back”</w:t>
      </w:r>
      <w:r>
        <w:t>,</w:t>
      </w:r>
      <w:r w:rsidRPr="003E2385">
        <w:t xml:space="preserve"> Futures, Vol</w:t>
      </w:r>
      <w:r>
        <w:t>ume</w:t>
      </w:r>
      <w:r w:rsidRPr="003E2385">
        <w:t xml:space="preserve"> 102, p. 39-50</w:t>
      </w:r>
    </w:p>
    <w:p w14:paraId="59EF7164" w14:textId="77777777" w:rsidR="00275B88" w:rsidRPr="00BB4421" w:rsidRDefault="00275B88" w:rsidP="00275B88">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r w:rsidRPr="00BB4421">
        <w:rPr>
          <w:sz w:val="14"/>
        </w:rPr>
        <w:t xml:space="preserve">. </w:t>
      </w:r>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r w:rsidRPr="00BB4421">
        <w:rPr>
          <w:sz w:val="14"/>
        </w:rPr>
        <w:t xml:space="preserve">. 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51DDEA36" w14:textId="77777777" w:rsidR="00275B88" w:rsidRPr="00BB4421" w:rsidRDefault="00275B88" w:rsidP="00275B88">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496EEE23" w14:textId="77777777" w:rsidR="00275B88" w:rsidRPr="00BB4421" w:rsidRDefault="00275B88" w:rsidP="00275B88">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w:t>
      </w:r>
      <w:proofErr w:type="gramStart"/>
      <w:r w:rsidRPr="00BB4421">
        <w:rPr>
          <w:sz w:val="14"/>
        </w:rPr>
        <w:t>as a result of</w:t>
      </w:r>
      <w:proofErr w:type="gramEnd"/>
      <w:r w:rsidRPr="00BB4421">
        <w:rPr>
          <w:sz w:val="14"/>
        </w:rPr>
        <w:t xml:space="preserve">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3FB28A5C" w14:textId="77777777" w:rsidR="00275B88" w:rsidRPr="00BB4421" w:rsidRDefault="00275B88" w:rsidP="00275B88">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3F72B680" w14:textId="77777777" w:rsidR="00275B88" w:rsidRPr="00BB4421" w:rsidRDefault="00275B88" w:rsidP="00275B88">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BB4421">
        <w:rPr>
          <w:sz w:val="14"/>
        </w:rPr>
        <w:t>rarity, but</w:t>
      </w:r>
      <w:proofErr w:type="gramEnd"/>
      <w:r w:rsidRPr="00BB4421">
        <w:rPr>
          <w:sz w:val="14"/>
        </w:rPr>
        <w:t xml:space="preserve"> are exactly the manifestations of climate change that we must get better at anticipating (</w:t>
      </w:r>
      <w:proofErr w:type="spellStart"/>
      <w:r w:rsidRPr="00BB4421">
        <w:rPr>
          <w:sz w:val="14"/>
        </w:rPr>
        <w:t>Diffenbaugh</w:t>
      </w:r>
      <w:proofErr w:type="spellEnd"/>
      <w:r w:rsidRPr="00BB4421">
        <w:rPr>
          <w:sz w:val="14"/>
        </w:rPr>
        <w:t xml:space="preserve">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2ED0267E" w14:textId="77777777" w:rsidR="00275B88" w:rsidRPr="00BB4421" w:rsidRDefault="00275B88" w:rsidP="00275B88">
      <w:pPr>
        <w:rPr>
          <w:sz w:val="14"/>
        </w:rPr>
      </w:pPr>
      <w:r w:rsidRPr="00BB4421">
        <w:rPr>
          <w:sz w:val="14"/>
        </w:rPr>
        <w:t>4. The combination of positive feedback loops and societal inertia is fertile ground for global environmental catastrophes.</w:t>
      </w:r>
    </w:p>
    <w:p w14:paraId="02616906" w14:textId="77777777" w:rsidR="00275B88" w:rsidRPr="00BB4421" w:rsidRDefault="00275B88" w:rsidP="00275B88">
      <w:pPr>
        <w:rPr>
          <w:sz w:val="14"/>
        </w:rPr>
      </w:pPr>
      <w:r w:rsidRPr="001B6CFE">
        <w:rPr>
          <w:rStyle w:val="StyleUnderline"/>
          <w:highlight w:val="cyan"/>
        </w:rPr>
        <w:t>Humans</w:t>
      </w:r>
      <w:r w:rsidRPr="003E2385">
        <w:rPr>
          <w:rStyle w:val="StyleUnderline"/>
        </w:rPr>
        <w:t xml:space="preserve"> are remarkably </w:t>
      </w:r>
      <w:proofErr w:type="gramStart"/>
      <w:r w:rsidRPr="003E2385">
        <w:rPr>
          <w:rStyle w:val="StyleUnderline"/>
        </w:rPr>
        <w:t>ingenious, and</w:t>
      </w:r>
      <w:proofErr w:type="gramEnd"/>
      <w:r w:rsidRPr="003E2385">
        <w:rPr>
          <w:rStyle w:val="StyleUnderline"/>
        </w:rPr>
        <w:t xml:space="preserve">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xml:space="preserve">. Our doom has been repeatedly predicted, only to be averted by innovation (Ridley, 2011). </w:t>
      </w:r>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BB4421">
        <w:rPr>
          <w:sz w:val="14"/>
        </w:rPr>
        <w:t>fact</w:t>
      </w:r>
      <w:proofErr w:type="gramEnd"/>
      <w:r w:rsidRPr="00BB4421">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BB4421">
        <w:rPr>
          <w:sz w:val="14"/>
        </w:rPr>
        <w:t>a negative feedback of society</w:t>
      </w:r>
      <w:proofErr w:type="gramEnd"/>
      <w:r w:rsidRPr="00BB4421">
        <w:rPr>
          <w:sz w:val="14"/>
        </w:rPr>
        <w:t xml:space="preserve"> seeking to reduce the harm.</w:t>
      </w:r>
    </w:p>
    <w:p w14:paraId="6E06B5F6" w14:textId="77777777" w:rsidR="00275B88" w:rsidRPr="00BB4421" w:rsidRDefault="00275B88" w:rsidP="00275B88">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proofErr w:type="gramStart"/>
      <w:r w:rsidRPr="001B6CFE">
        <w:rPr>
          <w:rStyle w:val="Emphasis"/>
          <w:highlight w:val="cyan"/>
        </w:rPr>
        <w:t>long time</w:t>
      </w:r>
      <w:proofErr w:type="gramEnd"/>
      <w:r w:rsidRPr="001B6CFE">
        <w:rPr>
          <w:rStyle w:val="Emphasis"/>
          <w:highlight w:val="cyan"/>
        </w:rPr>
        <w:t xml:space="preserv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w:t>
      </w:r>
      <w:proofErr w:type="gramStart"/>
      <w:r w:rsidRPr="003E2385">
        <w:rPr>
          <w:rStyle w:val="StyleUnderline"/>
        </w:rPr>
        <w:t>are</w:t>
      </w:r>
      <w:proofErr w:type="gramEnd"/>
      <w:r w:rsidRPr="003E2385">
        <w:rPr>
          <w:rStyle w:val="StyleUnderline"/>
        </w:rPr>
        <w:t xml:space="preserv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r w:rsidRPr="00BB4421">
        <w:rPr>
          <w:sz w:val="8"/>
          <w:szCs w:val="10"/>
        </w:rPr>
        <w:t xml:space="preserve">. </w:t>
      </w:r>
      <w:proofErr w:type="gramStart"/>
      <w:r w:rsidRPr="00BB4421">
        <w:rPr>
          <w:sz w:val="8"/>
          <w:szCs w:val="10"/>
        </w:rPr>
        <w:t>In particular, as</w:t>
      </w:r>
      <w:proofErr w:type="gramEnd"/>
      <w:r w:rsidRPr="00BB4421">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BB4421">
        <w:rPr>
          <w:sz w:val="8"/>
          <w:szCs w:val="10"/>
        </w:rPr>
        <w:t>biogeophysical</w:t>
      </w:r>
      <w:proofErr w:type="spellEnd"/>
      <w:r w:rsidRPr="00BB4421">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BB4421">
        <w:rPr>
          <w:sz w:val="8"/>
          <w:szCs w:val="10"/>
        </w:rPr>
        <w:t>Totterdell</w:t>
      </w:r>
      <w:proofErr w:type="spellEnd"/>
      <w:r w:rsidRPr="00BB4421">
        <w:rPr>
          <w:sz w:val="8"/>
          <w:szCs w:val="10"/>
        </w:rPr>
        <w:t xml:space="preserve">, 2000; </w:t>
      </w:r>
      <w:proofErr w:type="spellStart"/>
      <w:r w:rsidRPr="00BB4421">
        <w:rPr>
          <w:sz w:val="8"/>
          <w:szCs w:val="10"/>
        </w:rPr>
        <w:t>Hajima</w:t>
      </w:r>
      <w:proofErr w:type="spellEnd"/>
      <w:r w:rsidRPr="00BB4421">
        <w:rPr>
          <w:sz w:val="8"/>
          <w:szCs w:val="10"/>
        </w:rPr>
        <w:t xml:space="preserve">, </w:t>
      </w:r>
      <w:proofErr w:type="spellStart"/>
      <w:r w:rsidRPr="00BB4421">
        <w:rPr>
          <w:sz w:val="8"/>
          <w:szCs w:val="10"/>
        </w:rPr>
        <w:t>Tachiiri</w:t>
      </w:r>
      <w:proofErr w:type="spellEnd"/>
      <w:r w:rsidRPr="00BB4421">
        <w:rPr>
          <w:sz w:val="8"/>
          <w:szCs w:val="10"/>
        </w:rPr>
        <w:t xml:space="preserve">, Ito, &amp; </w:t>
      </w:r>
      <w:proofErr w:type="spellStart"/>
      <w:r w:rsidRPr="00BB4421">
        <w:rPr>
          <w:sz w:val="8"/>
          <w:szCs w:val="10"/>
        </w:rPr>
        <w:t>Kawamiya</w:t>
      </w:r>
      <w:proofErr w:type="spellEnd"/>
      <w:r w:rsidRPr="00BB4421">
        <w:rPr>
          <w:sz w:val="8"/>
          <w:szCs w:val="10"/>
        </w:rPr>
        <w:t xml:space="preserve">, 2014; </w:t>
      </w:r>
      <w:proofErr w:type="spellStart"/>
      <w:r w:rsidRPr="00BB4421">
        <w:rPr>
          <w:sz w:val="8"/>
          <w:szCs w:val="10"/>
        </w:rPr>
        <w:t>Knutti</w:t>
      </w:r>
      <w:proofErr w:type="spellEnd"/>
      <w:r w:rsidRPr="00BB4421">
        <w:rPr>
          <w:sz w:val="8"/>
          <w:szCs w:val="10"/>
        </w:rPr>
        <w:t xml:space="preserve"> &amp; </w:t>
      </w:r>
      <w:proofErr w:type="spellStart"/>
      <w:r w:rsidRPr="00BB4421">
        <w:rPr>
          <w:sz w:val="8"/>
          <w:szCs w:val="10"/>
        </w:rPr>
        <w:t>Rugenstein</w:t>
      </w:r>
      <w:proofErr w:type="spellEnd"/>
      <w:r w:rsidRPr="00BB4421">
        <w:rPr>
          <w:sz w:val="8"/>
          <w:szCs w:val="10"/>
        </w:rPr>
        <w:t>, 2015; Rosenfeld, Sherwood, Wood, &amp; Donner, 2014). This produces a wide range of future scenarios.</w:t>
      </w:r>
    </w:p>
    <w:p w14:paraId="127F93B6" w14:textId="77777777" w:rsidR="00275B88" w:rsidRPr="00BB4421" w:rsidRDefault="00275B88" w:rsidP="00275B88">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BB4421">
        <w:rPr>
          <w:sz w:val="8"/>
          <w:szCs w:val="10"/>
        </w:rPr>
        <w:t>Friedlingstein</w:t>
      </w:r>
      <w:proofErr w:type="spellEnd"/>
      <w:r w:rsidRPr="00BB4421">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BB4421">
        <w:rPr>
          <w:sz w:val="8"/>
          <w:szCs w:val="10"/>
        </w:rPr>
        <w:t>biogeophysical</w:t>
      </w:r>
      <w:proofErr w:type="spellEnd"/>
      <w:r w:rsidRPr="00BB4421">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BB4421">
        <w:rPr>
          <w:sz w:val="8"/>
          <w:szCs w:val="10"/>
        </w:rPr>
        <w:t>Chamey</w:t>
      </w:r>
      <w:proofErr w:type="spellEnd"/>
      <w:r w:rsidRPr="00BB4421">
        <w:rPr>
          <w:sz w:val="8"/>
          <w:szCs w:val="10"/>
        </w:rPr>
        <w:t>, Stone, &amp; Quirk, 1975). To top it off, overgrazing depletes the soil, leading to augmented vegetation loss (</w:t>
      </w:r>
      <w:proofErr w:type="spellStart"/>
      <w:r w:rsidRPr="00BB4421">
        <w:rPr>
          <w:sz w:val="8"/>
          <w:szCs w:val="10"/>
        </w:rPr>
        <w:t>Anderies</w:t>
      </w:r>
      <w:proofErr w:type="spellEnd"/>
      <w:r w:rsidRPr="00BB4421">
        <w:rPr>
          <w:sz w:val="8"/>
          <w:szCs w:val="10"/>
        </w:rPr>
        <w:t>, Janssen, &amp; Walker, 2002).</w:t>
      </w:r>
    </w:p>
    <w:p w14:paraId="4352628B" w14:textId="77777777" w:rsidR="00275B88" w:rsidRPr="00BB4421" w:rsidRDefault="00275B88" w:rsidP="00275B88">
      <w:pPr>
        <w:rPr>
          <w:sz w:val="8"/>
          <w:szCs w:val="16"/>
        </w:rPr>
      </w:pPr>
      <w:r w:rsidRPr="00BB4421">
        <w:rPr>
          <w:sz w:val="8"/>
          <w:szCs w:val="10"/>
        </w:rPr>
        <w:t xml:space="preserve">Climate change often also increases the risk of forest fires, </w:t>
      </w:r>
      <w:proofErr w:type="gramStart"/>
      <w:r w:rsidRPr="00BB4421">
        <w:rPr>
          <w:sz w:val="8"/>
          <w:szCs w:val="10"/>
        </w:rPr>
        <w:t>as a result of</w:t>
      </w:r>
      <w:proofErr w:type="gramEnd"/>
      <w:r w:rsidRPr="00BB4421">
        <w:rPr>
          <w:sz w:val="8"/>
          <w:szCs w:val="10"/>
        </w:rPr>
        <w:t xml:space="preserve"> higher temperatures and persistent drought conditions. The expectation is that forest fires will become more frequent and severe with climate warming and drought (</w:t>
      </w:r>
      <w:proofErr w:type="spellStart"/>
      <w:r w:rsidRPr="00BB4421">
        <w:rPr>
          <w:sz w:val="8"/>
          <w:szCs w:val="10"/>
        </w:rPr>
        <w:t>Scholze</w:t>
      </w:r>
      <w:proofErr w:type="spellEnd"/>
      <w:r w:rsidRPr="00BB4421">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BB4421">
        <w:rPr>
          <w:sz w:val="8"/>
          <w:szCs w:val="10"/>
        </w:rPr>
        <w:t>Jin</w:t>
      </w:r>
      <w:proofErr w:type="spellEnd"/>
      <w:r w:rsidRPr="00BB4421">
        <w:rPr>
          <w:sz w:val="8"/>
          <w:szCs w:val="10"/>
        </w:rPr>
        <w:t xml:space="preserve">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r w:rsidRPr="00BB4421">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BB4421">
        <w:rPr>
          <w:sz w:val="8"/>
          <w:szCs w:val="16"/>
        </w:rPr>
        <w:t>Of course</w:t>
      </w:r>
      <w:proofErr w:type="gramEnd"/>
      <w:r w:rsidRPr="00BB4421">
        <w:rPr>
          <w:sz w:val="8"/>
          <w:szCs w:val="16"/>
        </w:rPr>
        <w:t xml:space="preserve"> the record-fire released CO2 into the atmosphere, thereby contributing to future warming.</w:t>
      </w:r>
    </w:p>
    <w:p w14:paraId="4A9B3587" w14:textId="77777777" w:rsidR="00275B88" w:rsidRPr="00BB4421" w:rsidRDefault="00275B88" w:rsidP="00275B88">
      <w:pPr>
        <w:rPr>
          <w:sz w:val="8"/>
          <w:szCs w:val="16"/>
        </w:rPr>
      </w:pPr>
      <w:r w:rsidRPr="00BB4421">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BB4421">
        <w:rPr>
          <w:sz w:val="8"/>
          <w:szCs w:val="16"/>
        </w:rPr>
        <w:t>as a consequence of</w:t>
      </w:r>
      <w:proofErr w:type="gramEnd"/>
      <w:r w:rsidRPr="00BB4421">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BB4421">
        <w:rPr>
          <w:sz w:val="8"/>
          <w:szCs w:val="16"/>
        </w:rPr>
        <w:t>Wetherald</w:t>
      </w:r>
      <w:proofErr w:type="spellEnd"/>
      <w:r w:rsidRPr="00BB4421">
        <w:rPr>
          <w:sz w:val="8"/>
          <w:szCs w:val="16"/>
        </w:rPr>
        <w:t>, 1967).</w:t>
      </w:r>
    </w:p>
    <w:p w14:paraId="3F615D60" w14:textId="77777777" w:rsidR="00275B88" w:rsidRPr="00BB4421" w:rsidRDefault="00275B88" w:rsidP="00275B88">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BB4421">
        <w:rPr>
          <w:sz w:val="8"/>
          <w:szCs w:val="16"/>
        </w:rPr>
        <w:t>Lashof</w:t>
      </w:r>
      <w:proofErr w:type="spellEnd"/>
      <w:r w:rsidRPr="00BB4421">
        <w:rPr>
          <w:sz w:val="8"/>
          <w:szCs w:val="16"/>
        </w:rPr>
        <w:t xml:space="preserve">, DeAngelo, </w:t>
      </w:r>
      <w:proofErr w:type="spellStart"/>
      <w:r w:rsidRPr="00BB4421">
        <w:rPr>
          <w:sz w:val="8"/>
          <w:szCs w:val="16"/>
        </w:rPr>
        <w:t>Saleska</w:t>
      </w:r>
      <w:proofErr w:type="spellEnd"/>
      <w:r w:rsidRPr="00BB4421">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BB4421">
        <w:rPr>
          <w:sz w:val="8"/>
          <w:szCs w:val="16"/>
        </w:rPr>
        <w:t>Burgman</w:t>
      </w:r>
      <w:proofErr w:type="spellEnd"/>
      <w:r w:rsidRPr="00BB4421">
        <w:rPr>
          <w:sz w:val="8"/>
          <w:szCs w:val="16"/>
        </w:rPr>
        <w:t>, &amp; Norris, 2009).</w:t>
      </w:r>
    </w:p>
    <w:p w14:paraId="154803D8" w14:textId="77777777" w:rsidR="00275B88" w:rsidRDefault="00275B88" w:rsidP="00275B88">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w:t>
      </w:r>
      <w:proofErr w:type="gramStart"/>
      <w:r w:rsidRPr="003E2385">
        <w:rPr>
          <w:rStyle w:val="StyleUnderline"/>
        </w:rPr>
        <w:t>have to</w:t>
      </w:r>
      <w:proofErr w:type="gramEnd"/>
      <w:r w:rsidRPr="003E2385">
        <w:rPr>
          <w:rStyle w:val="StyleUnderline"/>
        </w:rPr>
        <w:t xml:space="preserve">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w:t>
      </w:r>
      <w:proofErr w:type="gramStart"/>
      <w:r w:rsidRPr="003E2385">
        <w:rPr>
          <w:rStyle w:val="StyleUnderline"/>
        </w:rPr>
        <w:t>exhaustive</w:t>
      </w:r>
      <w:proofErr w:type="gramEnd"/>
      <w:r w:rsidRPr="003E2385">
        <w:rPr>
          <w:rStyle w:val="StyleUnderline"/>
        </w:rPr>
        <w:t xml:space="preser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06C83264" w14:textId="77777777" w:rsidR="00275B88" w:rsidRDefault="00275B88" w:rsidP="00275B88"/>
    <w:p w14:paraId="4941CD4A" w14:textId="77777777" w:rsidR="00275B88" w:rsidRDefault="00275B88" w:rsidP="00275B88">
      <w:pPr>
        <w:pStyle w:val="Heading4"/>
      </w:pPr>
      <w:r>
        <w:t>Our internal link is reverse causal. The “spatial fix” ensures infinite environmental destruction.</w:t>
      </w:r>
    </w:p>
    <w:p w14:paraId="7C6D7B1A" w14:textId="77777777" w:rsidR="00275B88" w:rsidRDefault="00275B88" w:rsidP="00275B88">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5-6] </w:t>
      </w:r>
      <w:proofErr w:type="spellStart"/>
      <w:r>
        <w:t>julian</w:t>
      </w:r>
      <w:proofErr w:type="spellEnd"/>
    </w:p>
    <w:p w14:paraId="0F1891E1" w14:textId="77777777" w:rsidR="00275B88" w:rsidRPr="00031105" w:rsidRDefault="00275B88" w:rsidP="00275B88">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w:t>
      </w:r>
      <w:proofErr w:type="spellStart"/>
      <w:r w:rsidRPr="00826AB4">
        <w:rPr>
          <w:rStyle w:val="StyleUnderline"/>
        </w:rPr>
        <w:t>firma</w:t>
      </w:r>
      <w:proofErr w:type="spellEnd"/>
      <w:r w:rsidRPr="00826AB4">
        <w:rPr>
          <w:rStyle w:val="StyleUnderline"/>
        </w:rPr>
        <w:t xml:space="preserve"> of </w:t>
      </w:r>
      <w:proofErr w:type="spellStart"/>
      <w:r w:rsidRPr="00893A5F">
        <w:rPr>
          <w:rStyle w:val="StyleUnderline"/>
          <w:highlight w:val="cyan"/>
        </w:rPr>
        <w:t>capitalistkind</w:t>
      </w:r>
      <w:proofErr w:type="spellEnd"/>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w:t>
      </w:r>
      <w:proofErr w:type="spellStart"/>
      <w:r w:rsidRPr="00031105">
        <w:rPr>
          <w:sz w:val="16"/>
        </w:rPr>
        <w:t>NewSpace</w:t>
      </w:r>
      <w:proofErr w:type="spellEnd"/>
      <w:r w:rsidRPr="00031105">
        <w:rPr>
          <w:sz w:val="16"/>
        </w:rPr>
        <w:t xml:space="preserve"> actors (Valentine, 2016, p. 1050). </w:t>
      </w:r>
      <w:r w:rsidRPr="00826AB4">
        <w:rPr>
          <w:rStyle w:val="StyleUnderline"/>
        </w:rPr>
        <w:t xml:space="preserve">The operations of </w:t>
      </w:r>
      <w:proofErr w:type="spellStart"/>
      <w:r w:rsidRPr="00826AB4">
        <w:rPr>
          <w:rStyle w:val="StyleUnderline"/>
        </w:rPr>
        <w:t>capitalistkind</w:t>
      </w:r>
      <w:proofErr w:type="spellEnd"/>
      <w:r w:rsidRPr="00826AB4">
        <w:rPr>
          <w:rStyle w:val="StyleUnderline"/>
        </w:rPr>
        <w:t xml:space="preserve">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3CA11AE9" w14:textId="77777777" w:rsidR="00275B88" w:rsidRPr="00031105" w:rsidRDefault="00275B88" w:rsidP="00275B88">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r w:rsidRPr="00031105">
        <w:rPr>
          <w:sz w:val="16"/>
        </w:rPr>
        <w:t xml:space="preserve">. Jessop (2006, p. 149) notes that </w:t>
      </w:r>
      <w:r w:rsidRPr="00826AB4">
        <w:rPr>
          <w:rStyle w:val="StyleUnderline"/>
        </w:rPr>
        <w:t xml:space="preserve">spatial fixes may involve </w:t>
      </w:r>
      <w:proofErr w:type="gramStart"/>
      <w:r w:rsidRPr="00826AB4">
        <w:rPr>
          <w:rStyle w:val="StyleUnderline"/>
        </w:rPr>
        <w:t>a number of</w:t>
      </w:r>
      <w:proofErr w:type="gramEnd"/>
      <w:r w:rsidRPr="00826AB4">
        <w:rPr>
          <w:rStyle w:val="StyleUnderline"/>
        </w:rPr>
        <w:t xml:space="preserve">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w:t>
      </w:r>
      <w:proofErr w:type="spellStart"/>
      <w:r w:rsidRPr="00031105">
        <w:rPr>
          <w:sz w:val="16"/>
        </w:rPr>
        <w:t>spatio</w:t>
      </w:r>
      <w:proofErr w:type="spellEnd"/>
      <w:r w:rsidRPr="00031105">
        <w:rPr>
          <w:sz w:val="16"/>
        </w:rPr>
        <w:t xml:space="preserve">-temporal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(Harvey, 1981, p. 8). </w:t>
      </w:r>
    </w:p>
    <w:p w14:paraId="0B924300" w14:textId="77777777" w:rsidR="00275B88" w:rsidRPr="00031105" w:rsidRDefault="00275B88" w:rsidP="00275B88">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r w:rsidRPr="00031105">
        <w:rPr>
          <w:sz w:val="16"/>
        </w:rPr>
        <w:t xml:space="preserve">. As Jessop (2006, p. 149) points out, ‘The export of surplus money capital, surplus commodities, and/or surplus </w:t>
      </w:r>
      <w:proofErr w:type="spellStart"/>
      <w:r w:rsidRPr="00031105">
        <w:rPr>
          <w:sz w:val="16"/>
        </w:rPr>
        <w:t>labour</w:t>
      </w:r>
      <w:proofErr w:type="spellEnd"/>
      <w:r w:rsidRPr="00031105">
        <w:rPr>
          <w:sz w:val="16"/>
        </w:rPr>
        <w:t xml:space="preserve">-power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 xml:space="preserve">the Web absorbs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05210F20" w14:textId="77777777" w:rsidR="00275B88" w:rsidRPr="00031105" w:rsidRDefault="00275B88" w:rsidP="00275B88">
      <w:pPr>
        <w:rPr>
          <w:sz w:val="16"/>
        </w:rPr>
      </w:pPr>
      <w:r w:rsidRPr="00893A5F">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604DF3F9" w14:textId="77777777" w:rsidR="00275B88" w:rsidRPr="00031105" w:rsidRDefault="00275B88" w:rsidP="00275B88">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w:t>
      </w:r>
      <w:proofErr w:type="spellStart"/>
      <w:r w:rsidRPr="00031105">
        <w:rPr>
          <w:sz w:val="16"/>
        </w:rPr>
        <w:t>its</w:t>
      </w:r>
      <w:proofErr w:type="spellEnd"/>
      <w:r w:rsidRPr="00031105">
        <w:rPr>
          <w:sz w:val="16"/>
        </w:rPr>
        <w:t xml:space="preserve">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y. But there is something new at stake. As the Silicon Valley entrepreneur Peter Diamandis has gleefully noted: ‘There are twenty-trillion-dollar checks up there, waiting to be cashed!' (</w:t>
      </w:r>
      <w:proofErr w:type="spellStart"/>
      <w:r w:rsidRPr="00031105">
        <w:rPr>
          <w:sz w:val="16"/>
        </w:rPr>
        <w:t>Seaney</w:t>
      </w:r>
      <w:proofErr w:type="spellEnd"/>
      <w:r w:rsidRPr="00031105">
        <w:rPr>
          <w:sz w:val="16"/>
        </w:rPr>
        <w:t xml:space="preserve"> and Glendenning, 2016). </w:t>
      </w:r>
      <w:proofErr w:type="spellStart"/>
      <w:r w:rsidRPr="00031105">
        <w:rPr>
          <w:sz w:val="16"/>
        </w:rPr>
        <w:t>Capitalistkind</w:t>
      </w:r>
      <w:proofErr w:type="spellEnd"/>
      <w:r w:rsidRPr="00031105">
        <w:rPr>
          <w:sz w:val="16"/>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031105">
        <w:rPr>
          <w:sz w:val="16"/>
        </w:rPr>
        <w:t>Fukuyamite</w:t>
      </w:r>
      <w:proofErr w:type="spellEnd"/>
      <w:r w:rsidRPr="00031105">
        <w:rPr>
          <w:sz w:val="16"/>
        </w:rPr>
        <w:t xml:space="preserve"> ‘end of history', the </w:t>
      </w:r>
      <w:proofErr w:type="gramStart"/>
      <w:r w:rsidRPr="00031105">
        <w:rPr>
          <w:sz w:val="16"/>
        </w:rPr>
        <w:t>end-point</w:t>
      </w:r>
      <w:proofErr w:type="gramEnd"/>
      <w:r w:rsidRPr="00031105">
        <w:rPr>
          <w:sz w:val="16"/>
        </w:rPr>
        <w:t xml:space="preserve"> of (earthly) historical unfolding, but the starting point of humanity’s first serious advances in space. </w:t>
      </w:r>
    </w:p>
    <w:p w14:paraId="29957DE3" w14:textId="77777777" w:rsidR="00275B88" w:rsidRPr="00031105" w:rsidRDefault="00275B88" w:rsidP="00275B88">
      <w:pPr>
        <w:rPr>
          <w:sz w:val="16"/>
        </w:rPr>
      </w:pPr>
      <w:r w:rsidRPr="00031105">
        <w:rPr>
          <w:sz w:val="16"/>
        </w:rPr>
        <w:t xml:space="preserve">What role, then, for the state? The frontiersmen of </w:t>
      </w:r>
      <w:proofErr w:type="spellStart"/>
      <w:r w:rsidRPr="00031105">
        <w:rPr>
          <w:sz w:val="16"/>
        </w:rPr>
        <w:t>NewSpace</w:t>
      </w:r>
      <w:proofErr w:type="spellEnd"/>
      <w:r w:rsidRPr="00031105">
        <w:rPr>
          <w:sz w:val="16"/>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031105">
        <w:rPr>
          <w:sz w:val="16"/>
        </w:rPr>
        <w:t>notes</w:t>
      </w:r>
      <w:proofErr w:type="gramEnd"/>
      <w:r w:rsidRPr="00031105">
        <w:rPr>
          <w:sz w:val="16"/>
        </w:rPr>
        <w:t xml:space="preserve"> that ‘politically, right-libertarianism prevails' amongst </w:t>
      </w:r>
      <w:proofErr w:type="spellStart"/>
      <w:r w:rsidRPr="00031105">
        <w:rPr>
          <w:sz w:val="16"/>
        </w:rPr>
        <w:t>NewSpace</w:t>
      </w:r>
      <w:proofErr w:type="spellEnd"/>
      <w:r w:rsidRPr="00031105">
        <w:rPr>
          <w:sz w:val="16"/>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031105">
        <w:rPr>
          <w:sz w:val="16"/>
        </w:rPr>
        <w:t>Virgiliu</w:t>
      </w:r>
      <w:proofErr w:type="spellEnd"/>
      <w:r w:rsidRPr="00031105">
        <w:rPr>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670B2C8D" w14:textId="77777777" w:rsidR="00275B88" w:rsidRPr="00031105" w:rsidRDefault="00275B88" w:rsidP="00275B88">
      <w:pPr>
        <w:rPr>
          <w:sz w:val="16"/>
        </w:rPr>
      </w:pPr>
      <w:r w:rsidRPr="00031105">
        <w:rPr>
          <w:sz w:val="16"/>
        </w:rPr>
        <w:t xml:space="preserve">But </w:t>
      </w:r>
      <w:r w:rsidRPr="00031105">
        <w:rPr>
          <w:rStyle w:val="StyleUnderline"/>
        </w:rPr>
        <w:t xml:space="preserve">the entrepreneurial libertarianism of </w:t>
      </w:r>
      <w:proofErr w:type="spellStart"/>
      <w:r w:rsidRPr="00031105">
        <w:rPr>
          <w:rStyle w:val="StyleUnderline"/>
        </w:rPr>
        <w:t>capitalistkind</w:t>
      </w:r>
      <w:proofErr w:type="spellEnd"/>
      <w:r w:rsidRPr="00031105">
        <w:rPr>
          <w:rStyle w:val="StyleUnderline"/>
        </w:rPr>
        <w:t xml:space="preserve"> is undermined by the reliance of the entire </w:t>
      </w:r>
      <w:proofErr w:type="spellStart"/>
      <w:r w:rsidRPr="00031105">
        <w:rPr>
          <w:rStyle w:val="StyleUnderline"/>
        </w:rPr>
        <w:t>NewSpace</w:t>
      </w:r>
      <w:proofErr w:type="spellEnd"/>
      <w:r w:rsidRPr="00031105">
        <w:rPr>
          <w:rStyle w:val="StyleUnderline"/>
        </w:rPr>
        <w:t xml:space="preserv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w:t>
      </w:r>
      <w:proofErr w:type="spellStart"/>
      <w:r w:rsidRPr="00031105">
        <w:rPr>
          <w:sz w:val="16"/>
        </w:rPr>
        <w:t>NewSpace</w:t>
      </w:r>
      <w:proofErr w:type="spellEnd"/>
      <w:r w:rsidRPr="00031105">
        <w:rPr>
          <w:sz w:val="16"/>
        </w:rPr>
        <w:t xml:space="preserve"> depends on the taxpayer’s dollar while making pretensions to individual self-reliance. </w:t>
      </w:r>
      <w:proofErr w:type="gramStart"/>
      <w:r w:rsidRPr="00031105">
        <w:rPr>
          <w:sz w:val="16"/>
        </w:rPr>
        <w:t>The vast majority of</w:t>
      </w:r>
      <w:proofErr w:type="gramEnd"/>
      <w:r w:rsidRPr="00031105">
        <w:rPr>
          <w:sz w:val="16"/>
        </w:rPr>
        <w:t xml:space="preserve"> present-day clients of private aerospace corporations are government clients, usually military in origin. Furthermore, the bulk of rocket launches in the United States take place on government property, usually operated by the US Air Force or NASA.13 </w:t>
      </w:r>
    </w:p>
    <w:p w14:paraId="32B91B2E" w14:textId="77777777" w:rsidR="00275B88" w:rsidRPr="00031105" w:rsidRDefault="00275B88" w:rsidP="00275B88">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93A5F">
        <w:rPr>
          <w:rStyle w:val="StyleUnderline"/>
          <w:highlight w:val="cyan"/>
        </w:rPr>
        <w:t xml:space="preserve">behind every </w:t>
      </w:r>
      <w:proofErr w:type="spellStart"/>
      <w:r w:rsidRPr="00893A5F">
        <w:rPr>
          <w:rStyle w:val="StyleUnderline"/>
          <w:highlight w:val="cyan"/>
        </w:rPr>
        <w:t>NewSpace</w:t>
      </w:r>
      <w:proofErr w:type="spellEnd"/>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02547427" w14:textId="77777777" w:rsidR="00275B88" w:rsidRPr="00031105" w:rsidRDefault="00275B88" w:rsidP="00275B88">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w:t>
      </w:r>
      <w:proofErr w:type="spellStart"/>
      <w:r w:rsidRPr="00031105">
        <w:rPr>
          <w:sz w:val="16"/>
        </w:rPr>
        <w:t>capitalistkind</w:t>
      </w:r>
      <w:proofErr w:type="spellEnd"/>
      <w:r w:rsidRPr="00031105">
        <w:rPr>
          <w:sz w:val="16"/>
        </w:rPr>
        <w:t xml:space="preserve">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7CF8B7BC" w14:textId="77777777" w:rsidR="00275B88" w:rsidRPr="00031105" w:rsidRDefault="00275B88" w:rsidP="00275B88">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proofErr w:type="gramStart"/>
      <w:r w:rsidRPr="00031105">
        <w:rPr>
          <w:rStyle w:val="StyleUnderline"/>
        </w:rPr>
        <w:t>and also</w:t>
      </w:r>
      <w:proofErr w:type="gramEnd"/>
      <w:r w:rsidRPr="00031105">
        <w:rPr>
          <w:rStyle w:val="StyleUnderline"/>
        </w:rPr>
        <w:t xml:space="preserve">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r w:rsidRPr="00031105">
        <w:rPr>
          <w:sz w:val="16"/>
        </w:rPr>
        <w:t xml:space="preserve">. The neoliberal state is not so much a </w:t>
      </w:r>
      <w:proofErr w:type="spellStart"/>
      <w:r w:rsidRPr="00031105">
        <w:rPr>
          <w:sz w:val="16"/>
        </w:rPr>
        <w:t>Minimalstaat</w:t>
      </w:r>
      <w:proofErr w:type="spellEnd"/>
      <w:r w:rsidRPr="00031105">
        <w:rPr>
          <w:sz w:val="16"/>
        </w:rPr>
        <w:t xml:space="preserve">, night watchman state, or slim state as it is the prima causa of market society (see, e.g., Wacquant, 2012). Similarly, in the political theory of Deleuze and </w:t>
      </w:r>
      <w:proofErr w:type="spellStart"/>
      <w:r w:rsidRPr="00031105">
        <w:rPr>
          <w:sz w:val="16"/>
        </w:rPr>
        <w:t>Guattari</w:t>
      </w:r>
      <w:proofErr w:type="spellEnd"/>
      <w:r w:rsidRPr="00031105">
        <w:rPr>
          <w:sz w:val="16"/>
        </w:rPr>
        <w:t xml:space="preserve">, </w:t>
      </w:r>
      <w:r w:rsidRPr="00031105">
        <w:rPr>
          <w:rStyle w:val="StyleUnderline"/>
        </w:rPr>
        <w:t>any economic development presupposes the political differentiation caused by the state</w:t>
      </w:r>
      <w:r w:rsidRPr="00031105">
        <w:rPr>
          <w:sz w:val="16"/>
        </w:rPr>
        <w:t xml:space="preserve"> (Deleuze and </w:t>
      </w:r>
      <w:proofErr w:type="spellStart"/>
      <w:r w:rsidRPr="00031105">
        <w:rPr>
          <w:sz w:val="16"/>
        </w:rPr>
        <w:t>Guattari</w:t>
      </w:r>
      <w:proofErr w:type="spellEnd"/>
      <w:r w:rsidRPr="00031105">
        <w:rPr>
          <w:sz w:val="16"/>
        </w:rPr>
        <w:t xml:space="preserve">,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w:t>
      </w:r>
      <w:proofErr w:type="spellStart"/>
      <w:r w:rsidRPr="00031105">
        <w:rPr>
          <w:sz w:val="16"/>
        </w:rPr>
        <w:t>Guattari</w:t>
      </w:r>
      <w:proofErr w:type="spellEnd"/>
      <w:r w:rsidRPr="00031105">
        <w:rPr>
          <w:sz w:val="16"/>
        </w:rPr>
        <w:t xml:space="preserve">, 2004b, p. 480).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6CAD90A5" w14:textId="77777777" w:rsidR="00275B88" w:rsidRDefault="00275B88" w:rsidP="00275B88"/>
    <w:p w14:paraId="599309B1" w14:textId="77777777" w:rsidR="00275B88" w:rsidRDefault="00275B88" w:rsidP="00275B88">
      <w:pPr>
        <w:pStyle w:val="Heading4"/>
      </w:pPr>
      <w:r>
        <w:t>Corporate colonialism concentrates society around collective effervescence, which effaces safeguards to capital’s negative externalities.</w:t>
      </w:r>
    </w:p>
    <w:p w14:paraId="78E7BFF6" w14:textId="77777777" w:rsidR="00275B88" w:rsidRPr="00712CB0" w:rsidRDefault="00275B88" w:rsidP="00275B88">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6DBC3973" w14:textId="77777777" w:rsidR="00275B88" w:rsidRDefault="00275B88" w:rsidP="00275B88">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652A9F">
        <w:rPr>
          <w:rStyle w:val="Emphasis"/>
          <w:highlight w:val="cyan"/>
        </w:rPr>
        <w:t>Capital is about appropriating</w:t>
      </w:r>
      <w:r w:rsidRPr="00351772">
        <w:rPr>
          <w:rStyle w:val="Emphasis"/>
        </w:rPr>
        <w:t xml:space="preserve"> more </w:t>
      </w:r>
      <w:r w:rsidRPr="00652A9F">
        <w:rPr>
          <w:rStyle w:val="Emphasis"/>
          <w:highlight w:val="cyan"/>
        </w:rPr>
        <w:t>space</w:t>
      </w:r>
      <w:r>
        <w:t xml:space="preserve">. </w:t>
      </w:r>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r>
        <w:t>. David Harvey calls this a spatial fix: Faced with the problem of mounting surplus capital, capitalists seek out new spaces to invest their capital and thereby keep the wheels of the economy going.</w:t>
      </w:r>
    </w:p>
    <w:p w14:paraId="68F4DEFF" w14:textId="77777777" w:rsidR="00275B88" w:rsidRPr="00080423" w:rsidRDefault="00275B88" w:rsidP="00275B88">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w:t>
      </w:r>
      <w:proofErr w:type="gramStart"/>
      <w:r w:rsidRPr="00351772">
        <w:rPr>
          <w:rStyle w:val="Emphasis"/>
        </w:rPr>
        <w:t>been more or less</w:t>
      </w:r>
      <w:proofErr w:type="gramEnd"/>
      <w:r w:rsidRPr="00351772">
        <w:rPr>
          <w:rStyle w:val="Emphasis"/>
        </w:rPr>
        <w:t xml:space="preserve">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151BBDF9" w14:textId="77777777" w:rsidR="00275B88" w:rsidRDefault="00275B88" w:rsidP="00275B88">
      <w:r w:rsidRPr="00351772">
        <w:rPr>
          <w:rStyle w:val="Emphasis"/>
        </w:rPr>
        <w:t xml:space="preserve">Outer space is </w:t>
      </w:r>
      <w:r w:rsidRPr="00652A9F">
        <w:rPr>
          <w:rStyle w:val="Emphasis"/>
          <w:highlight w:val="cyan"/>
        </w:rPr>
        <w:t>terra incognita</w:t>
      </w:r>
      <w:r w:rsidRPr="00351772">
        <w:rPr>
          <w:rStyle w:val="Emphasis"/>
        </w:rPr>
        <w:t xml:space="preserve">: we do not know what is out there. But it is also </w:t>
      </w:r>
      <w:r w:rsidRPr="00652A9F">
        <w:rPr>
          <w:rStyle w:val="Emphasis"/>
        </w:rPr>
        <w:t xml:space="preserve">terra </w:t>
      </w:r>
      <w:r w:rsidRPr="00652A9F">
        <w:rPr>
          <w:rStyle w:val="Emphasis"/>
          <w:highlight w:val="cyan"/>
        </w:rPr>
        <w:t>nullius</w:t>
      </w:r>
      <w:r w:rsidRPr="00351772">
        <w:rPr>
          <w:rStyle w:val="Emphasis"/>
        </w:rPr>
        <w:t xml:space="preserve">: land without ownership. Finally, it is </w:t>
      </w:r>
      <w:r w:rsidRPr="00652A9F">
        <w:rPr>
          <w:rStyle w:val="Emphasis"/>
        </w:rPr>
        <w:t xml:space="preserve">terra </w:t>
      </w:r>
      <w:proofErr w:type="spellStart"/>
      <w:r w:rsidRPr="00652A9F">
        <w:rPr>
          <w:rStyle w:val="Emphasis"/>
          <w:highlight w:val="cyan"/>
        </w:rPr>
        <w:t>pericolosa</w:t>
      </w:r>
      <w:proofErr w:type="spellEnd"/>
      <w:r w:rsidRPr="00351772">
        <w:rPr>
          <w:rStyle w:val="Emphasis"/>
        </w:rPr>
        <w:t>, dangerous land, a site of extreme risk. All of this combines to make it a very difficult and yet enticing place for capitalists to invest in</w:t>
      </w:r>
      <w:r>
        <w:t>.</w:t>
      </w:r>
    </w:p>
    <w:p w14:paraId="6453AB0F" w14:textId="77777777" w:rsidR="00275B88" w:rsidRDefault="00275B88" w:rsidP="00275B88">
      <w:pPr>
        <w:spacing w:after="0" w:line="240" w:lineRule="auto"/>
      </w:pPr>
      <w:r>
        <w:t>Similarly, can you define “charismatic accumulation?</w:t>
      </w:r>
    </w:p>
    <w:p w14:paraId="78D641BA" w14:textId="77777777" w:rsidR="00275B88" w:rsidRPr="00351772" w:rsidRDefault="00275B88" w:rsidP="00275B88">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4EA47042" w14:textId="77777777" w:rsidR="00275B88" w:rsidRDefault="00275B88" w:rsidP="00275B88">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15737F34" w14:textId="77777777" w:rsidR="00275B88" w:rsidRDefault="00275B88" w:rsidP="00275B88">
      <w:r>
        <w:t xml:space="preserve">As the German philosopher Peter </w:t>
      </w:r>
      <w:proofErr w:type="spellStart"/>
      <w:r>
        <w:t>Sloterdijk</w:t>
      </w:r>
      <w:proofErr w:type="spellEnd"/>
      <w:r>
        <w:t xml:space="preserve"> says, we live in an age of general excitability. If you’re not excited, you’re not alive to all the possibilities of the </w:t>
      </w:r>
      <w:proofErr w:type="gramStart"/>
      <w:r>
        <w:t>world, and</w:t>
      </w:r>
      <w:proofErr w:type="gramEnd"/>
      <w:r>
        <w:t xml:space="preserve"> are therefore in some sense dead to the world: “Excitability is now the foremost duty of all citizens,” </w:t>
      </w:r>
      <w:proofErr w:type="spellStart"/>
      <w:r>
        <w:t>Sloterdijk</w:t>
      </w:r>
      <w:proofErr w:type="spellEnd"/>
      <w:r>
        <w:t xml:space="preserve">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0AE39E99" w14:textId="77777777" w:rsidR="00275B88" w:rsidRDefault="00275B88" w:rsidP="00275B88"/>
    <w:p w14:paraId="5948099B" w14:textId="77777777" w:rsidR="00275B88" w:rsidRDefault="00275B88" w:rsidP="00275B88">
      <w:pPr>
        <w:pStyle w:val="Heading4"/>
      </w:pPr>
      <w:r>
        <w:t>Corporate colonialism necessitates mass launch.</w:t>
      </w:r>
    </w:p>
    <w:p w14:paraId="3BA557B9" w14:textId="77777777" w:rsidR="00275B88" w:rsidRPr="00080423" w:rsidRDefault="00275B88" w:rsidP="00275B88">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51233AEF" w14:textId="77777777" w:rsidR="00275B88" w:rsidRDefault="00275B88" w:rsidP="00275B88">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4F98BDC9" w14:textId="77777777" w:rsidR="00275B88" w:rsidRDefault="00275B88" w:rsidP="00275B88">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t>
      </w:r>
      <w:proofErr w:type="gramStart"/>
      <w:r w:rsidRPr="000E7164">
        <w:rPr>
          <w:rStyle w:val="StyleUnderline"/>
        </w:rPr>
        <w:t>with it</w:t>
      </w:r>
      <w:proofErr w:type="gramEnd"/>
      <w:r w:rsidRPr="000E7164">
        <w:rPr>
          <w:rStyle w:val="StyleUnderline"/>
        </w:rPr>
        <w:t xml:space="preserve"> life also </w:t>
      </w:r>
      <w:r w:rsidRPr="00652A9F">
        <w:rPr>
          <w:rStyle w:val="StyleUnderline"/>
          <w:highlight w:val="cya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r>
        <w:t xml:space="preserve">. 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31B5B57E" w14:textId="77777777" w:rsidR="00275B88" w:rsidRDefault="00275B88" w:rsidP="00275B88">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r>
        <w:t xml:space="preserve">. </w:t>
      </w:r>
      <w:proofErr w:type="gramStart"/>
      <w:r w:rsidRPr="000E7164">
        <w:rPr>
          <w:rStyle w:val="Emphasis"/>
        </w:rPr>
        <w:t>This is why</w:t>
      </w:r>
      <w:proofErr w:type="gramEnd"/>
      <w:r w:rsidRPr="000E7164">
        <w:rPr>
          <w:rStyle w:val="Emphasis"/>
        </w:rPr>
        <w:t xml:space="preserve">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230064B6" w14:textId="77777777" w:rsidR="00275B88" w:rsidRDefault="00275B88" w:rsidP="00275B88">
      <w:pPr>
        <w:rPr>
          <w:rStyle w:val="Emphasis"/>
        </w:rPr>
      </w:pPr>
    </w:p>
    <w:p w14:paraId="61246DF6" w14:textId="77777777" w:rsidR="00275B88" w:rsidRPr="00E1259F" w:rsidRDefault="00275B88" w:rsidP="00275B88">
      <w:pPr>
        <w:pStyle w:val="Heading4"/>
        <w:rPr>
          <w:iCs w:val="0"/>
          <w:u w:val="single"/>
        </w:rPr>
      </w:pPr>
      <w:r>
        <w:t>That depletes the ozone layer, open the floodgates for existential UV floods, and leaves residual black carbon.</w:t>
      </w:r>
    </w:p>
    <w:p w14:paraId="4D9B5A05" w14:textId="77777777" w:rsidR="00275B88" w:rsidRPr="00F96E30" w:rsidRDefault="00275B88" w:rsidP="00275B88">
      <w:proofErr w:type="spellStart"/>
      <w:r w:rsidRPr="00566CD6">
        <w:rPr>
          <w:rStyle w:val="Style13ptBold"/>
        </w:rPr>
        <w:t>Grush</w:t>
      </w:r>
      <w:proofErr w:type="spellEnd"/>
      <w:r w:rsidRPr="00566CD6">
        <w:rPr>
          <w:rStyle w:val="Style13ptBold"/>
        </w:rPr>
        <w:t xml:space="preserve"> 17</w:t>
      </w:r>
      <w:r>
        <w:t xml:space="preserve"> [Loren </w:t>
      </w:r>
      <w:proofErr w:type="spellStart"/>
      <w:r>
        <w:t>Grush</w:t>
      </w:r>
      <w:proofErr w:type="spellEnd"/>
      <w:r>
        <w:t xml:space="preserve">, </w:t>
      </w:r>
      <w:r w:rsidRPr="00566CD6">
        <w:t xml:space="preserve">Loren </w:t>
      </w:r>
      <w:proofErr w:type="spellStart"/>
      <w:r w:rsidRPr="00566CD6">
        <w:t>Grush</w:t>
      </w:r>
      <w:proofErr w:type="spellEnd"/>
      <w:r w:rsidRPr="00566CD6">
        <w:t xml:space="preserve">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5BD961FC" w14:textId="77777777" w:rsidR="00275B88" w:rsidRDefault="00275B88" w:rsidP="00275B88">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3D90D72A" w14:textId="77777777" w:rsidR="00275B88" w:rsidRDefault="00275B88" w:rsidP="00275B88">
      <w:r w:rsidRPr="00475C49">
        <w:rPr>
          <w:rStyle w:val="Emphasis"/>
          <w:highlight w:val="cya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789B3F32" w14:textId="77777777" w:rsidR="00275B88" w:rsidRDefault="00275B88" w:rsidP="00275B88">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 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 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r w:rsidRPr="00475C49">
        <w:rPr>
          <w:highlight w:val="cyan"/>
        </w:rPr>
        <w:t xml:space="preserve">. </w:t>
      </w:r>
      <w:r w:rsidRPr="00475C49">
        <w:t>However, the magnitude</w:t>
      </w:r>
      <w:r>
        <w:t xml:space="preserve"> of this ozone depletion isn’t totally known, says Ross.</w:t>
      </w:r>
    </w:p>
    <w:p w14:paraId="76D4524E" w14:textId="77777777" w:rsidR="00275B88" w:rsidRDefault="00275B88" w:rsidP="00275B88">
      <w:r>
        <w:t>“IT’S A CALL FOR MORE RESEARCH IN THIS AREA TO KNOW EXACTLY WHAT WE’RE PUTTING INTO THE UPPER ATMOSPHERE AND IN WHAT QUANTITIES.”</w:t>
      </w:r>
    </w:p>
    <w:p w14:paraId="4A665EF7" w14:textId="77777777" w:rsidR="00275B88" w:rsidRDefault="00275B88" w:rsidP="00275B88">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54560178" w14:textId="77777777" w:rsidR="00275B88" w:rsidRDefault="00275B88" w:rsidP="00275B88">
      <w:r>
        <w:t>“It’s a call for more research in this area to know exactly what we’re putting into the upper atmosphere and in what quantities,” Vedda, a senior policy analyst at the Aerospace Corporation, tells The Verge. “</w:t>
      </w:r>
      <w:proofErr w:type="gramStart"/>
      <w:r>
        <w:t>So</w:t>
      </w:r>
      <w:proofErr w:type="gramEnd"/>
      <w:r>
        <w:t xml:space="preserve"> when the debates start, we have the good hard data that says, ‘Here’s a well-defined model of what’s actually happening.’”</w:t>
      </w:r>
    </w:p>
    <w:p w14:paraId="02834D56" w14:textId="77777777" w:rsidR="00275B88" w:rsidRDefault="00275B88" w:rsidP="00275B88">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023A8F92" w14:textId="77777777" w:rsidR="00275B88" w:rsidRPr="00F950A1" w:rsidRDefault="00275B88" w:rsidP="00275B88">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r w:rsidRPr="00F950A1">
        <w:rPr>
          <w:rStyle w:val="Emphasis"/>
        </w:rPr>
        <w:t xml:space="preserve">. 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1BA297C7" w14:textId="77777777" w:rsidR="00275B88" w:rsidRDefault="00275B88" w:rsidP="00275B88">
      <w:r>
        <w:t>ALL KINDS OF ROCKETS PRODUCE THESE EMISSIONS, BUT SOME TYPES OF VEHICLES PRODUCE MORE THAN OTHERS</w:t>
      </w:r>
    </w:p>
    <w:p w14:paraId="47A57F8F" w14:textId="77777777" w:rsidR="00275B88" w:rsidRPr="00F950A1" w:rsidRDefault="00275B88" w:rsidP="00275B88">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331B7415" w14:textId="77777777" w:rsidR="00275B88" w:rsidRPr="00F950A1" w:rsidRDefault="00275B88" w:rsidP="00275B88">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3F410905" w14:textId="77777777" w:rsidR="00275B88" w:rsidRPr="00F950A1" w:rsidRDefault="00275B88" w:rsidP="00275B88">
      <w:pPr>
        <w:rPr>
          <w:rStyle w:val="StyleUnderline"/>
        </w:rPr>
      </w:pPr>
      <w:r>
        <w:t xml:space="preserve">Black carbon and alumina have </w:t>
      </w:r>
      <w:proofErr w:type="gramStart"/>
      <w:r>
        <w:t>actually been</w:t>
      </w:r>
      <w:proofErr w:type="gramEnd"/>
      <w:r>
        <w:t xml:space="preserve"> proposed by scientists as possible geoengineering agents or tools for cooling down our warming climate. But while they may keep the lower atmosphere cool, geoengineering agents may have other unwanted side effects, too. </w:t>
      </w:r>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r w:rsidRPr="00F950A1">
        <w:rPr>
          <w:rStyle w:val="StyleUnderline"/>
        </w:rPr>
        <w:t>. That’s why many scientists have criticized the idea of geoengineering to combat climate change.</w:t>
      </w:r>
    </w:p>
    <w:p w14:paraId="3D03D1EB" w14:textId="77777777" w:rsidR="00275B88" w:rsidRDefault="00275B88" w:rsidP="00275B88">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5698FAB0" w14:textId="77777777" w:rsidR="00275B88" w:rsidRDefault="00275B88" w:rsidP="00275B88">
      <w:r>
        <w:t xml:space="preserve">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t>unclear.</w:t>
      </w:r>
      <w:proofErr w:type="gramEnd"/>
      <w:r>
        <w:t xml:space="preserve"> That’s why Ross and Vedda suggest the government and universities invest in a series of research programs, in which scientists collect more data on rocket particles from aircraft and satellites.</w:t>
      </w:r>
    </w:p>
    <w:p w14:paraId="45D6155E" w14:textId="77777777" w:rsidR="00275B88" w:rsidRDefault="00275B88" w:rsidP="00275B88">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40FE9269" w14:textId="77777777" w:rsidR="00275B88" w:rsidRPr="00C929FF" w:rsidRDefault="00275B88" w:rsidP="00275B88">
      <w:pPr>
        <w:rPr>
          <w:rStyle w:val="Emphasis"/>
        </w:rPr>
      </w:pPr>
    </w:p>
    <w:p w14:paraId="0143A921" w14:textId="77777777" w:rsidR="00275B88" w:rsidRPr="003F2E74" w:rsidRDefault="00275B88" w:rsidP="00275B88">
      <w:pPr>
        <w:pStyle w:val="Heading4"/>
        <w:rPr>
          <w:rStyle w:val="Style13ptBold"/>
          <w:b/>
          <w:bCs w:val="0"/>
        </w:rPr>
      </w:pPr>
      <w:r w:rsidRPr="003F2E74">
        <w:rPr>
          <w:rStyle w:val="Style13ptBold"/>
          <w:b/>
        </w:rPr>
        <w:t>Ozone collapse causes extinction.</w:t>
      </w:r>
    </w:p>
    <w:p w14:paraId="1BBC0872" w14:textId="77777777" w:rsidR="00275B88" w:rsidRPr="00E14CC9" w:rsidRDefault="00275B88" w:rsidP="00275B88">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179CAC66" w14:textId="77777777" w:rsidR="00275B88" w:rsidRPr="00E07AE1" w:rsidRDefault="00275B88" w:rsidP="00275B88">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708E7FC2" w14:textId="77777777" w:rsidR="00275B88" w:rsidRDefault="00275B88" w:rsidP="00275B88">
      <w:r>
        <w:t>Numerous episodes of mass extinction occurred in the geological past. One of the most notorious ones caused the extinction of dinosaurs about 66 million years ago. Their destruction was believed to have been caused by an asteroid hitting the Earth.</w:t>
      </w:r>
    </w:p>
    <w:p w14:paraId="25C82E9A" w14:textId="77777777" w:rsidR="00275B88" w:rsidRDefault="00275B88" w:rsidP="00275B88">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0BB08238" w14:textId="77777777" w:rsidR="00275B88" w:rsidRDefault="00275B88" w:rsidP="00275B88">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0D8061A2" w14:textId="77777777" w:rsidR="00275B88" w:rsidRPr="00E07AE1" w:rsidRDefault="00275B88" w:rsidP="00275B88">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112E3BAD" w14:textId="77777777" w:rsidR="00275B88" w:rsidRDefault="00275B88" w:rsidP="00275B88">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35B41BB0" w14:textId="77777777" w:rsidR="00275B88" w:rsidRDefault="00275B88" w:rsidP="00275B88">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5996FF7C" w14:textId="77777777" w:rsidR="00275B88" w:rsidRDefault="00275B88" w:rsidP="00275B88">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10D41C01" w14:textId="77777777" w:rsidR="00275B88" w:rsidRDefault="00275B88" w:rsidP="00275B88">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344311AE" w14:textId="77777777" w:rsidR="00275B88" w:rsidRPr="00E14CC9" w:rsidRDefault="00275B88" w:rsidP="00275B88">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0C0A0659" w14:textId="77777777" w:rsidR="00275B88" w:rsidRPr="00E07AE1" w:rsidRDefault="00275B88" w:rsidP="00275B88">
      <w:pPr>
        <w:rPr>
          <w:rStyle w:val="Emphasis"/>
        </w:rPr>
      </w:pPr>
      <w:r w:rsidRPr="00E07AE1">
        <w:rPr>
          <w:rStyle w:val="Emphasis"/>
        </w:rPr>
        <w:t>From Climate Change to Climate Emergency</w:t>
      </w:r>
    </w:p>
    <w:p w14:paraId="77A23867" w14:textId="77777777" w:rsidR="00275B88" w:rsidRPr="00E07AE1" w:rsidRDefault="00275B88" w:rsidP="00275B88">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255AD0D7" w14:textId="77777777" w:rsidR="00275B88" w:rsidRDefault="00275B88" w:rsidP="00275B88">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280A80AE" w14:textId="77777777" w:rsidR="00275B88" w:rsidRPr="00E07AE1" w:rsidRDefault="00275B88" w:rsidP="00275B88">
      <w:pPr>
        <w:rPr>
          <w:rStyle w:val="Emphasis"/>
        </w:rPr>
      </w:pPr>
    </w:p>
    <w:p w14:paraId="35F74C02" w14:textId="77777777" w:rsidR="00275B88" w:rsidRDefault="00275B88" w:rsidP="00275B88">
      <w:pPr>
        <w:pStyle w:val="Heading4"/>
        <w:rPr>
          <w:lang w:eastAsia="zh-CN"/>
        </w:rPr>
      </w:pPr>
      <w:r>
        <w:rPr>
          <w:lang w:eastAsia="zh-CN"/>
        </w:rPr>
        <w:t xml:space="preserve">UV floods cause extinction—no defense assumes rampant UV poisoning. </w:t>
      </w:r>
    </w:p>
    <w:p w14:paraId="6B2BB66D" w14:textId="77777777" w:rsidR="00275B88" w:rsidRPr="00CE2A70" w:rsidRDefault="00275B88" w:rsidP="00275B88">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xml:space="preserve">, F. R. de </w:t>
      </w:r>
      <w:proofErr w:type="spellStart"/>
      <w:r w:rsidRPr="00CE2A70">
        <w:t>Gruijl</w:t>
      </w:r>
      <w:proofErr w:type="spellEnd"/>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w:t>
      </w:r>
      <w:proofErr w:type="spellStart"/>
      <w:r w:rsidRPr="00CE2A70">
        <w:t>shi</w:t>
      </w:r>
      <w:proofErr w:type="spellEnd"/>
      <w:r w:rsidRPr="00CE2A70">
        <w:t>, Akita Prefecture, Japan</w:t>
      </w:r>
      <w:r>
        <w:t xml:space="preserve">, </w:t>
      </w:r>
      <w:r w:rsidRPr="00CE2A70">
        <w:t>National Institute for Minamata Diseases, Minamata-</w:t>
      </w:r>
      <w:proofErr w:type="spellStart"/>
      <w:r w:rsidRPr="00CE2A70">
        <w:t>sh</w:t>
      </w:r>
      <w:proofErr w:type="spellEnd"/>
      <w:r w:rsidRPr="00CE2A70">
        <w:t>, Kumamoto Prefecture, Japan</w:t>
      </w:r>
      <w:r>
        <w:t>)</w:t>
      </w:r>
      <w:r w:rsidRPr="00CE2A70">
        <w:t xml:space="preserve"> and J. C. van der </w:t>
      </w:r>
      <w:proofErr w:type="spellStart"/>
      <w:r w:rsidRPr="00CE2A70">
        <w:t>Leun</w:t>
      </w:r>
      <w:proofErr w:type="spellEnd"/>
      <w:r w:rsidRPr="00CE2A70">
        <w:t> </w:t>
      </w:r>
      <w:r>
        <w:t>(</w:t>
      </w:r>
      <w:proofErr w:type="spellStart"/>
      <w:r w:rsidRPr="00CE2A70">
        <w:t>iEcofys</w:t>
      </w:r>
      <w:proofErr w:type="spellEnd"/>
      <w:r w:rsidRPr="00CE2A70">
        <w:t xml:space="preserve">, </w:t>
      </w:r>
      <w:proofErr w:type="spellStart"/>
      <w:r w:rsidRPr="00CE2A70">
        <w:t>Kanaalweg</w:t>
      </w:r>
      <w:proofErr w:type="spellEnd"/>
      <w:r w:rsidRPr="00CE2A70">
        <w:t xml:space="preserve">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 w:history="1">
        <w:r w:rsidRPr="00AD2583">
          <w:rPr>
            <w:rStyle w:val="Hyperlink"/>
          </w:rPr>
          <w:t>https://pubs.rsc.org/en/content/articlehtml/2015/pp/c4pp90033b</w:t>
        </w:r>
      </w:hyperlink>
      <w:r>
        <w:t>) CS</w:t>
      </w:r>
    </w:p>
    <w:p w14:paraId="07025B4D" w14:textId="77777777" w:rsidR="00275B88" w:rsidRDefault="00275B88" w:rsidP="00275B88">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7"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1" w:anchor="cit163" w:tooltip="Select to navigate to references" w:history="1">
        <w:r w:rsidRPr="001723DB">
          <w:rPr>
            <w:rStyle w:val="Hyperlink"/>
            <w:sz w:val="12"/>
          </w:rPr>
          <w:t>163</w:t>
        </w:r>
      </w:hyperlink>
      <w:r w:rsidRPr="001723DB">
        <w:rPr>
          <w:sz w:val="12"/>
        </w:rPr>
        <w:t xml:space="preserve"> Schwarz &amp; Schwarz,</w:t>
      </w:r>
      <w:hyperlink r:id="rId12" w:anchor="cit169" w:tooltip="Select to navigate to references" w:history="1">
        <w:r w:rsidRPr="001723DB">
          <w:rPr>
            <w:rStyle w:val="Hyperlink"/>
            <w:sz w:val="12"/>
          </w:rPr>
          <w:t>169</w:t>
        </w:r>
      </w:hyperlink>
      <w:r w:rsidRPr="001723DB">
        <w:rPr>
          <w:sz w:val="12"/>
        </w:rPr>
        <w:t xml:space="preserve"> and Ullrich &amp; Byrne</w:t>
      </w:r>
      <w:hyperlink r:id="rId1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w:t>
      </w:r>
      <w:proofErr w:type="spellStart"/>
      <w:r w:rsidRPr="001723DB">
        <w:rPr>
          <w:sz w:val="12"/>
        </w:rPr>
        <w:t>tumour</w:t>
      </w:r>
      <w:proofErr w:type="spellEnd"/>
      <w:r w:rsidRPr="001723DB">
        <w:rPr>
          <w:sz w:val="12"/>
        </w:rPr>
        <w:t xml:space="preserve">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w:t>
      </w:r>
      <w:proofErr w:type="spellStart"/>
      <w:r w:rsidRPr="001723DB">
        <w:rPr>
          <w:sz w:val="12"/>
        </w:rPr>
        <w:t>synthesised</w:t>
      </w:r>
      <w:proofErr w:type="spellEnd"/>
      <w:r w:rsidRPr="001723DB">
        <w:rPr>
          <w:sz w:val="12"/>
        </w:rPr>
        <w:t xml:space="preserve"> following exposure of the skin to UV-B radiation, also has positive and negative effects on immune-related diseases. Indeed, it is difficult to distinguish between immunoregulation by vitamin D and other mediators induced by UV radiation,</w:t>
      </w:r>
      <w:hyperlink r:id="rId1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w:t>
      </w:r>
      <w:proofErr w:type="spellStart"/>
      <w:r w:rsidRPr="00451C82">
        <w:rPr>
          <w:u w:val="single"/>
        </w:rPr>
        <w:t>photodermatoses</w:t>
      </w:r>
      <w:proofErr w:type="spellEnd"/>
      <w:r w:rsidRPr="00451C82">
        <w:rPr>
          <w:u w:val="single"/>
        </w:rPr>
        <w:t>, with a prevalence of up to 20%</w:t>
      </w:r>
      <w:r w:rsidRPr="001723DB">
        <w:rPr>
          <w:sz w:val="12"/>
        </w:rPr>
        <w:t>.</w:t>
      </w:r>
      <w:hyperlink r:id="rId1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w:t>
      </w:r>
      <w:proofErr w:type="spellStart"/>
      <w:r w:rsidRPr="001723DB">
        <w:rPr>
          <w:sz w:val="12"/>
        </w:rPr>
        <w:t>photodermatoses</w:t>
      </w:r>
      <w:proofErr w:type="spellEnd"/>
      <w:r w:rsidRPr="001723DB">
        <w:rPr>
          <w:sz w:val="12"/>
        </w:rPr>
        <w:t xml:space="preserve"> revealed that PLE was the commonest of these, affecting 60% of the group.</w:t>
      </w:r>
      <w:hyperlink r:id="rId2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w:t>
      </w:r>
      <w:proofErr w:type="spellStart"/>
      <w:r w:rsidRPr="001723DB">
        <w:rPr>
          <w:sz w:val="12"/>
        </w:rPr>
        <w:t>photohardening</w:t>
      </w:r>
      <w:proofErr w:type="spellEnd"/>
      <w:r w:rsidRPr="001723DB">
        <w:rPr>
          <w:sz w:val="12"/>
        </w:rPr>
        <w:t xml:space="preserve">, is used therapeutically with good results. Recent investigations indicate that key events in </w:t>
      </w:r>
      <w:proofErr w:type="spellStart"/>
      <w:r w:rsidRPr="001723DB">
        <w:rPr>
          <w:sz w:val="12"/>
        </w:rPr>
        <w:t>photohardening</w:t>
      </w:r>
      <w:proofErr w:type="spellEnd"/>
      <w:r w:rsidRPr="001723DB">
        <w:rPr>
          <w:sz w:val="12"/>
        </w:rPr>
        <w:t xml:space="preserve"> include a decrease in the number of Langerhans cells in the epidermis and recruitment of mast cells into the dermis,</w:t>
      </w:r>
      <w:hyperlink r:id="rId2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2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proofErr w:type="spellStart"/>
      <w:r w:rsidRPr="001723DB">
        <w:rPr>
          <w:b/>
          <w:bCs/>
          <w:highlight w:val="cyan"/>
          <w:u w:val="single"/>
        </w:rPr>
        <w:t>Asthma</w:t>
      </w:r>
      <w:proofErr w:type="spellEnd"/>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w:t>
      </w:r>
      <w:proofErr w:type="gramStart"/>
      <w:r w:rsidRPr="001723DB">
        <w:rPr>
          <w:sz w:val="12"/>
        </w:rPr>
        <w:t>as a result of</w:t>
      </w:r>
      <w:proofErr w:type="gramEnd"/>
      <w:r w:rsidRPr="001723DB">
        <w:rPr>
          <w:sz w:val="12"/>
        </w:rPr>
        <w:t xml:space="preserve">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2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9"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 xml:space="preserve">exposure to UV radiation may be important for conditions such as inflammatory bowel disease (for example, </w:t>
      </w:r>
      <w:proofErr w:type="spellStart"/>
      <w:r w:rsidRPr="00C8516A">
        <w:rPr>
          <w:u w:val="single"/>
        </w:rPr>
        <w:t>Nerich</w:t>
      </w:r>
      <w:proofErr w:type="spellEnd"/>
      <w:r>
        <w:rPr>
          <w:u w:val="single"/>
        </w:rPr>
        <w:t xml:space="preserve"> </w:t>
      </w:r>
      <w:r w:rsidRPr="00C8516A">
        <w:rPr>
          <w:u w:val="single"/>
        </w:rPr>
        <w:t>et al.</w:t>
      </w:r>
      <w:hyperlink r:id="rId32" w:anchor="cit194" w:tooltip="Select to navigate to references" w:history="1">
        <w:r w:rsidRPr="00C8516A">
          <w:rPr>
            <w:rStyle w:val="Hyperlink"/>
            <w:u w:val="single"/>
          </w:rPr>
          <w:t>194</w:t>
        </w:r>
      </w:hyperlink>
      <w:r w:rsidRPr="00C8516A">
        <w:rPr>
          <w:u w:val="single"/>
        </w:rPr>
        <w:t>), type 1 diabetes,</w:t>
      </w:r>
      <w:hyperlink r:id="rId3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w:t>
      </w:r>
      <w:proofErr w:type="spellStart"/>
      <w:r w:rsidRPr="001723DB">
        <w:rPr>
          <w:sz w:val="12"/>
        </w:rPr>
        <w:t>behaviours</w:t>
      </w:r>
      <w:proofErr w:type="spellEnd"/>
      <w:r w:rsidRPr="001723DB">
        <w:rPr>
          <w:sz w:val="12"/>
        </w:rPr>
        <w:t xml:space="preserve"> in the south had reduced the difference in personal dose of UV between the north and south.</w:t>
      </w:r>
      <w:hyperlink r:id="rId37" w:anchor="cit199" w:tooltip="Select to navigate to references" w:history="1">
        <w:r w:rsidRPr="001723DB">
          <w:rPr>
            <w:rStyle w:val="Hyperlink"/>
            <w:sz w:val="12"/>
          </w:rPr>
          <w:t>199</w:t>
        </w:r>
      </w:hyperlink>
      <w:r w:rsidRPr="001723DB">
        <w:rPr>
          <w:sz w:val="12"/>
        </w:rPr>
        <w:t xml:space="preserve"> Studies from the northern</w:t>
      </w:r>
      <w:hyperlink r:id="rId38" w:anchor="cit200" w:tooltip="Select to navigate to references" w:history="1">
        <w:r w:rsidRPr="001723DB">
          <w:rPr>
            <w:rStyle w:val="Hyperlink"/>
            <w:sz w:val="12"/>
          </w:rPr>
          <w:t>200</w:t>
        </w:r>
      </w:hyperlink>
      <w:r w:rsidRPr="001723DB">
        <w:rPr>
          <w:sz w:val="12"/>
        </w:rPr>
        <w:t xml:space="preserve"> and southern</w:t>
      </w:r>
      <w:hyperlink r:id="rId3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w:t>
      </w:r>
      <w:proofErr w:type="spellStart"/>
      <w:r w:rsidRPr="001723DB">
        <w:rPr>
          <w:sz w:val="12"/>
        </w:rPr>
        <w:t>foetal</w:t>
      </w:r>
      <w:proofErr w:type="spellEnd"/>
      <w:r w:rsidRPr="001723DB">
        <w:rPr>
          <w:sz w:val="12"/>
        </w:rPr>
        <w:t xml:space="preserve"> nervous system is developing and maturing, is protective for the development of MS in later life.</w:t>
      </w:r>
      <w:hyperlink r:id="rId4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proofErr w:type="spellStart"/>
      <w:r w:rsidRPr="006F2BAE">
        <w:rPr>
          <w:u w:val="single"/>
        </w:rPr>
        <w:t>Tumours</w:t>
      </w:r>
      <w:proofErr w:type="spellEnd"/>
      <w:r w:rsidRPr="006F2BAE">
        <w:rPr>
          <w:u w:val="single"/>
        </w:rPr>
        <w:t xml:space="preserve">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4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9" w:anchor="cit212" w:tooltip="Select to navigate to reference" w:history="1">
        <w:r w:rsidRPr="001723DB">
          <w:rPr>
            <w:rStyle w:val="Hyperlink"/>
            <w:sz w:val="12"/>
          </w:rPr>
          <w:t>212–214</w:t>
        </w:r>
      </w:hyperlink>
    </w:p>
    <w:p w14:paraId="00755B70" w14:textId="77777777" w:rsidR="00275B88" w:rsidRDefault="00275B88" w:rsidP="00275B88">
      <w:pPr>
        <w:rPr>
          <w:rStyle w:val="Hyperlink"/>
          <w:sz w:val="12"/>
        </w:rPr>
      </w:pPr>
    </w:p>
    <w:p w14:paraId="31418F96" w14:textId="77777777" w:rsidR="00275B88" w:rsidRDefault="00275B88" w:rsidP="00275B88">
      <w:pPr>
        <w:pStyle w:val="Heading4"/>
      </w:pPr>
      <w:r>
        <w:t xml:space="preserve">That causes viruses to human bacterial genome </w:t>
      </w:r>
      <w:proofErr w:type="gramStart"/>
      <w:r>
        <w:t>to  damage</w:t>
      </w:r>
      <w:proofErr w:type="gramEnd"/>
      <w:r>
        <w:t xml:space="preserve"> will ensure the next pandemic is existential</w:t>
      </w:r>
    </w:p>
    <w:p w14:paraId="3B2E344D" w14:textId="77777777" w:rsidR="00275B88" w:rsidRPr="00C95710" w:rsidRDefault="00275B88" w:rsidP="00275B88">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769945E6" w14:textId="77777777" w:rsidR="00275B88" w:rsidRDefault="00275B88" w:rsidP="00275B88">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711B7B7E" w14:textId="77777777" w:rsidR="00275B88" w:rsidRDefault="00275B88" w:rsidP="00275B88">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465D8330" w14:textId="77777777" w:rsidR="00275B88" w:rsidRDefault="00275B88" w:rsidP="00275B88">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0C7EB05E" w14:textId="77777777" w:rsidR="00275B88" w:rsidRDefault="00275B88" w:rsidP="00275B88">
      <w:r>
        <w:t>Changing our environment</w:t>
      </w:r>
    </w:p>
    <w:p w14:paraId="7340B726" w14:textId="77777777" w:rsidR="00275B88" w:rsidRPr="00D81530" w:rsidRDefault="00275B88" w:rsidP="00275B88">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14BF2511" w14:textId="77777777" w:rsidR="00275B88" w:rsidRDefault="00275B88" w:rsidP="00275B88">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03FDC530" w14:textId="77777777" w:rsidR="00275B88" w:rsidRPr="00D81530" w:rsidRDefault="00275B88" w:rsidP="00275B88">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398264E8" w14:textId="77777777" w:rsidR="00275B88" w:rsidRDefault="00275B88" w:rsidP="00275B88">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5A65E109" w14:textId="77777777" w:rsidR="00275B88" w:rsidRDefault="00275B88" w:rsidP="00275B88">
      <w:r>
        <w:t>Emerging pathogens</w:t>
      </w:r>
    </w:p>
    <w:p w14:paraId="1176FE6C" w14:textId="77777777" w:rsidR="00275B88" w:rsidRDefault="00275B88" w:rsidP="00275B88">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1D0B3B25" w14:textId="77777777" w:rsidR="00275B88" w:rsidRDefault="00275B88" w:rsidP="00275B88">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52E8BFF9" w14:textId="77777777" w:rsidR="00275B88" w:rsidRDefault="00275B88" w:rsidP="00275B88">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 xml:space="preserve">immune </w:t>
      </w:r>
      <w:proofErr w:type="gramStart"/>
      <w:r w:rsidRPr="001D51A8">
        <w:rPr>
          <w:rStyle w:val="Emphasis"/>
          <w:highlight w:val="cya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p>
    <w:p w14:paraId="4619A2E0" w14:textId="77777777" w:rsidR="00275B88" w:rsidRDefault="00275B88" w:rsidP="00275B88">
      <w:r>
        <w:t>The brain</w:t>
      </w:r>
    </w:p>
    <w:p w14:paraId="608A4909" w14:textId="77777777" w:rsidR="00275B88" w:rsidRDefault="00275B88" w:rsidP="00275B88">
      <w: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t>unkown</w:t>
      </w:r>
      <w:proofErr w:type="spellEnd"/>
      <w:r>
        <w:t xml:space="preserve"> neurological effects. The loss of smell seen in COVID-19 could be a new viral syndrome specific to this disease.</w:t>
      </w:r>
    </w:p>
    <w:p w14:paraId="3420BA0F" w14:textId="77777777" w:rsidR="00275B88" w:rsidRDefault="00275B88" w:rsidP="00275B88">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668E987B" w14:textId="77777777" w:rsidR="00275B88" w:rsidRDefault="00275B88" w:rsidP="00275B88">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077C8805" w14:textId="77777777" w:rsidR="00275B88" w:rsidRPr="003F2E74" w:rsidRDefault="00275B88" w:rsidP="00275B88">
      <w:pPr>
        <w:rPr>
          <w:b/>
          <w:bCs/>
          <w:u w:val="single"/>
        </w:rPr>
      </w:pPr>
    </w:p>
    <w:p w14:paraId="4F7AD96B" w14:textId="77777777" w:rsidR="00275B88" w:rsidRPr="00354B8A" w:rsidRDefault="00275B88" w:rsidP="00275B88">
      <w:pPr>
        <w:pStyle w:val="Heading4"/>
        <w:rPr>
          <w:rStyle w:val="Style13ptBold"/>
          <w:b/>
        </w:rPr>
      </w:pPr>
      <w:r w:rsidRPr="003F2E74">
        <w:rPr>
          <w:rStyle w:val="Style13ptBold"/>
          <w:b/>
        </w:rPr>
        <w:t>Black carbon locks in widespread and dangerous pollution, which kills millions</w:t>
      </w:r>
      <w:r>
        <w:rPr>
          <w:rStyle w:val="Style13ptBold"/>
        </w:rPr>
        <w:t>.</w:t>
      </w:r>
    </w:p>
    <w:p w14:paraId="36F3C127" w14:textId="77777777" w:rsidR="00275B88" w:rsidRDefault="00275B88" w:rsidP="00275B88">
      <w:r>
        <w:rPr>
          <w:rStyle w:val="Style13ptBold"/>
        </w:rPr>
        <w:t xml:space="preserve">CHO 16 </w:t>
      </w:r>
      <w:r>
        <w:t>[R</w:t>
      </w:r>
      <w:r w:rsidRPr="00B37F40">
        <w:t xml:space="preserve">enee Cho, Communications Coordinator for Riverkeeper, the Hudson River environmental organization, Columbia Climate School - State of the Planet, "The Damaging Effects of Black Carbon", MARCH 22, 2016, </w:t>
      </w:r>
      <w:hyperlink w:history="1">
        <w:r w:rsidRPr="00B37F40">
          <w:rPr>
            <w:rStyle w:val="Hyperlink"/>
          </w:rPr>
          <w:t>https://news.climate.columbia.edu/2016/03/22/the-damaging-effects-of-black-carbon/</w:t>
        </w:r>
      </w:hyperlink>
      <w:r>
        <w:t>] BD</w:t>
      </w:r>
    </w:p>
    <w:p w14:paraId="4045C27F" w14:textId="77777777" w:rsidR="00275B88" w:rsidRPr="0090605F" w:rsidRDefault="00275B88" w:rsidP="00275B88">
      <w:pPr>
        <w:rPr>
          <w:rStyle w:val="StyleUnderline"/>
        </w:rPr>
      </w:pPr>
      <w:r>
        <w:t xml:space="preserve">Air pollution, both outdoors and indoors, causes millions of premature deaths each year. The deaths are mainly caused by the inhalation of particulate matter. </w:t>
      </w:r>
      <w:r w:rsidRPr="00475C49">
        <w:rPr>
          <w:rStyle w:val="Emphasis"/>
          <w:highlight w:val="cyan"/>
        </w:rPr>
        <w:t>Black carbon</w:t>
      </w:r>
      <w:r w:rsidRPr="0090605F">
        <w:rPr>
          <w:rStyle w:val="StyleUnderline"/>
        </w:rPr>
        <w:t>, a component of particulate matter</w:t>
      </w:r>
      <w:r w:rsidRPr="00475C49">
        <w:rPr>
          <w:rStyle w:val="StyleUnderline"/>
          <w:highlight w:val="cyan"/>
        </w:rPr>
        <w:t xml:space="preserve">, </w:t>
      </w:r>
      <w:r w:rsidRPr="00475C49">
        <w:rPr>
          <w:rStyle w:val="Emphasis"/>
          <w:highlight w:val="cyan"/>
        </w:rPr>
        <w:t>is especially dangerous</w:t>
      </w:r>
      <w:r w:rsidRPr="0090605F">
        <w:rPr>
          <w:rStyle w:val="Emphasis"/>
        </w:rPr>
        <w:t xml:space="preserve"> to human health </w:t>
      </w:r>
      <w:r w:rsidRPr="00475C49">
        <w:rPr>
          <w:rStyle w:val="Emphasis"/>
          <w:highlight w:val="cyan"/>
        </w:rPr>
        <w:t>because of its tiny size</w:t>
      </w:r>
      <w:r w:rsidRPr="0090605F">
        <w:rPr>
          <w:rStyle w:val="Emphasis"/>
        </w:rPr>
        <w:t>.</w:t>
      </w:r>
      <w:r>
        <w:t xml:space="preserve"> But black carbon not only has impacts on human health</w:t>
      </w:r>
      <w:r w:rsidRPr="0090605F">
        <w:rPr>
          <w:rStyle w:val="StyleUnderline"/>
        </w:rPr>
        <w:t xml:space="preserve">, </w:t>
      </w:r>
      <w:proofErr w:type="gramStart"/>
      <w:r w:rsidRPr="0090605F">
        <w:rPr>
          <w:rStyle w:val="StyleUnderline"/>
        </w:rPr>
        <w:t>it</w:t>
      </w:r>
      <w:proofErr w:type="gramEnd"/>
      <w:r w:rsidRPr="0090605F">
        <w:rPr>
          <w:rStyle w:val="StyleUnderline"/>
        </w:rPr>
        <w:t xml:space="preserve"> </w:t>
      </w:r>
      <w:r w:rsidRPr="0090605F">
        <w:rPr>
          <w:rStyle w:val="Emphasis"/>
        </w:rPr>
        <w:t xml:space="preserve">also affects visibility, harms ecosystems, </w:t>
      </w:r>
      <w:r w:rsidRPr="00475C49">
        <w:rPr>
          <w:rStyle w:val="Emphasis"/>
          <w:highlight w:val="cyan"/>
        </w:rPr>
        <w:t>reduces agricultural productivity</w:t>
      </w:r>
      <w:r w:rsidRPr="0090605F">
        <w:rPr>
          <w:rStyle w:val="Emphasis"/>
        </w:rPr>
        <w:t xml:space="preserve"> </w:t>
      </w:r>
      <w:r w:rsidRPr="00475C49">
        <w:rPr>
          <w:rStyle w:val="Emphasis"/>
          <w:highlight w:val="cyan"/>
        </w:rPr>
        <w:t xml:space="preserve">and exacerbates </w:t>
      </w:r>
      <w:r w:rsidRPr="00475C49">
        <w:rPr>
          <w:rStyle w:val="Emphasis"/>
        </w:rPr>
        <w:t xml:space="preserve">global </w:t>
      </w:r>
      <w:r w:rsidRPr="00475C49">
        <w:rPr>
          <w:rStyle w:val="Emphasis"/>
          <w:highlight w:val="cyan"/>
        </w:rPr>
        <w:t>warming</w:t>
      </w:r>
      <w:r w:rsidRPr="0090605F">
        <w:rPr>
          <w:rStyle w:val="StyleUnderline"/>
        </w:rPr>
        <w:t>.</w:t>
      </w:r>
    </w:p>
    <w:p w14:paraId="4F4346FF" w14:textId="77777777" w:rsidR="00275B88" w:rsidRDefault="00275B88" w:rsidP="00275B88">
      <w:r>
        <w:t xml:space="preserve">The World Health Organization’s new report on disease from preventable environmental risks </w:t>
      </w:r>
      <w:r w:rsidRPr="00475C49">
        <w:t xml:space="preserve">attributes </w:t>
      </w:r>
      <w:r w:rsidRPr="00475C49">
        <w:rPr>
          <w:rStyle w:val="StyleUnderline"/>
        </w:rPr>
        <w:t>3.7 million premature deaths in 2012 to outdoor air pollution, and 4.3 million to</w:t>
      </w:r>
      <w:r w:rsidRPr="0090605F">
        <w:rPr>
          <w:rStyle w:val="StyleUnderline"/>
        </w:rPr>
        <w:t xml:space="preserve"> household air pollution.</w:t>
      </w:r>
      <w:r>
        <w:t xml:space="preserve"> The breathing in of particulate matter (composed of black carbon, sulfate, nitrates, ammonia, sodium chloride, mineral </w:t>
      </w:r>
      <w:proofErr w:type="gramStart"/>
      <w:r>
        <w:t>dust</w:t>
      </w:r>
      <w:proofErr w:type="gramEnd"/>
      <w:r>
        <w:t xml:space="preserve"> and water) that measures 10 microns or less in diameter (PM10), </w:t>
      </w:r>
      <w:r w:rsidRPr="0090605F">
        <w:rPr>
          <w:rStyle w:val="Emphasis"/>
        </w:rPr>
        <w:t xml:space="preserve">poses the greatest health risks </w:t>
      </w:r>
      <w:r w:rsidRPr="00475C49">
        <w:rPr>
          <w:rStyle w:val="Emphasis"/>
        </w:rPr>
        <w:t xml:space="preserve">because the </w:t>
      </w:r>
      <w:r w:rsidRPr="00475C49">
        <w:rPr>
          <w:rStyle w:val="Emphasis"/>
          <w:highlight w:val="cyan"/>
        </w:rPr>
        <w:t>particles</w:t>
      </w:r>
      <w:r w:rsidRPr="00475C49">
        <w:rPr>
          <w:rStyle w:val="Emphasis"/>
        </w:rPr>
        <w:t xml:space="preserve"> can </w:t>
      </w:r>
      <w:r w:rsidRPr="00475C49">
        <w:rPr>
          <w:rStyle w:val="Emphasis"/>
          <w:highlight w:val="cyan"/>
        </w:rPr>
        <w:t>find their way deep into lungs</w:t>
      </w:r>
      <w:r w:rsidRPr="00475C49">
        <w:rPr>
          <w:rStyle w:val="Emphasis"/>
        </w:rPr>
        <w:t xml:space="preserve"> and the bloodstream</w:t>
      </w:r>
      <w:r w:rsidRPr="0090605F">
        <w:rPr>
          <w:rStyle w:val="Emphasis"/>
        </w:rPr>
        <w:t xml:space="preserve">, </w:t>
      </w:r>
      <w:r w:rsidRPr="00475C49">
        <w:rPr>
          <w:rStyle w:val="Emphasis"/>
          <w:highlight w:val="cyan"/>
        </w:rPr>
        <w:t>and cause cardiovascular</w:t>
      </w:r>
      <w:r w:rsidRPr="0090605F">
        <w:rPr>
          <w:rStyle w:val="Emphasis"/>
        </w:rPr>
        <w:t xml:space="preserve"> and </w:t>
      </w:r>
      <w:r w:rsidRPr="00475C49">
        <w:rPr>
          <w:rStyle w:val="Emphasis"/>
          <w:highlight w:val="cyan"/>
        </w:rPr>
        <w:t>respiratory disease, and</w:t>
      </w:r>
      <w:r w:rsidRPr="0090605F">
        <w:rPr>
          <w:rStyle w:val="Emphasis"/>
        </w:rPr>
        <w:t xml:space="preserve"> premature </w:t>
      </w:r>
      <w:r w:rsidRPr="00475C49">
        <w:rPr>
          <w:rStyle w:val="Emphasis"/>
          <w:highlight w:val="cyan"/>
        </w:rPr>
        <w:t>death</w:t>
      </w:r>
      <w:r w:rsidRPr="0090605F">
        <w:rPr>
          <w:rStyle w:val="StyleUnderline"/>
        </w:rPr>
        <w:t xml:space="preserve">. </w:t>
      </w:r>
      <w:r>
        <w:t>Formed by the incomplete burning of fossil fuels, biofuels and biomass, black carbon, has a diameter of less than 2½ microns (PM2.5).</w:t>
      </w:r>
    </w:p>
    <w:p w14:paraId="63077BB4" w14:textId="77777777" w:rsidR="00275B88" w:rsidRPr="0090605F" w:rsidRDefault="00275B88" w:rsidP="00275B88">
      <w:pPr>
        <w:rPr>
          <w:sz w:val="16"/>
        </w:rPr>
      </w:pPr>
      <w:r w:rsidRPr="0090605F">
        <w:rPr>
          <w:rStyle w:val="StyleUnderline"/>
        </w:rPr>
        <w:t xml:space="preserve">A major constituent of soot, </w:t>
      </w:r>
      <w:r w:rsidRPr="00475C49">
        <w:rPr>
          <w:rStyle w:val="StyleUnderline"/>
          <w:highlight w:val="cyan"/>
        </w:rPr>
        <w:t>black carbon</w:t>
      </w:r>
      <w:r w:rsidRPr="0090605F">
        <w:rPr>
          <w:rStyle w:val="StyleUnderline"/>
        </w:rPr>
        <w:t xml:space="preserve"> is the most solar energy-absorbing component of particulate matter and </w:t>
      </w:r>
      <w:r w:rsidRPr="00475C49">
        <w:rPr>
          <w:rStyle w:val="Emphasis"/>
          <w:highlight w:val="cyan"/>
        </w:rPr>
        <w:t>can absorb one million times more energy than CO2</w:t>
      </w:r>
      <w:r w:rsidRPr="0090605F">
        <w:rPr>
          <w:rStyle w:val="Emphasis"/>
        </w:rPr>
        <w:t>.</w:t>
      </w:r>
      <w:r w:rsidRPr="0090605F">
        <w:rPr>
          <w:sz w:val="16"/>
        </w:rPr>
        <w:t xml:space="preserve"> The amount of energy stored in the atmosphere is measured as watts per square meter of Earth’s surface; a 2013 study estimated black carbon’s effect to be 1.1 watts per square meter per year, second only to carbon dioxide, which is responsible for 1.56 watts per square meter. In other words, black carbon is the second largest contributor to climate change after CO2. But unlike CO2, </w:t>
      </w:r>
      <w:r w:rsidRPr="00475C49">
        <w:rPr>
          <w:rStyle w:val="Emphasis"/>
          <w:highlight w:val="cyan"/>
        </w:rPr>
        <w:t>which can stay in the atmosphere for</w:t>
      </w:r>
      <w:r w:rsidRPr="0090605F">
        <w:rPr>
          <w:rStyle w:val="Emphasis"/>
        </w:rPr>
        <w:t xml:space="preserve"> hundreds to </w:t>
      </w:r>
      <w:r w:rsidRPr="00475C49">
        <w:rPr>
          <w:rStyle w:val="Emphasis"/>
          <w:highlight w:val="cyan"/>
        </w:rPr>
        <w:t>thousands of years</w:t>
      </w:r>
      <w:r w:rsidRPr="0090605F">
        <w:rPr>
          <w:rStyle w:val="Emphasis"/>
        </w:rPr>
        <w:t>, black carbon</w:t>
      </w:r>
      <w:r w:rsidRPr="0090605F">
        <w:rPr>
          <w:sz w:val="16"/>
        </w:rPr>
        <w:t>, because it is a particle, remains in the atmosphere only for days to weeks before it returns to earth with rain or snow.</w:t>
      </w:r>
    </w:p>
    <w:p w14:paraId="312184C7" w14:textId="77777777" w:rsidR="00275B88" w:rsidRDefault="00275B88" w:rsidP="00275B88">
      <w:r w:rsidRPr="0090605F">
        <w:rPr>
          <w:rStyle w:val="Emphasis"/>
        </w:rPr>
        <w:t>Because black carbon absorbs solar energy, it warms the atmosphere</w:t>
      </w:r>
      <w:r>
        <w:t>. When it falls to earth with precipitation, it darkens the surface of snow and ice, reducing their albedo (the reflecting power of a surface), warming the snow, and hastening melting.</w:t>
      </w:r>
    </w:p>
    <w:p w14:paraId="6DEF9EB5" w14:textId="77777777" w:rsidR="00275B88" w:rsidRDefault="00275B88" w:rsidP="00275B88"/>
    <w:p w14:paraId="1CA86C7C" w14:textId="77777777" w:rsidR="00275B88" w:rsidRDefault="00275B88" w:rsidP="00275B88">
      <w:pPr>
        <w:pStyle w:val="Heading4"/>
      </w:pPr>
      <w:r>
        <w:t xml:space="preserve">Corporate colonialism also locks the Global South out of space, which internal link turns any negative offense because it magnifies interstellar inequality. </w:t>
      </w:r>
    </w:p>
    <w:p w14:paraId="045685BA" w14:textId="77777777" w:rsidR="00275B88" w:rsidRPr="007D6582" w:rsidRDefault="00275B88" w:rsidP="00275B88">
      <w:proofErr w:type="spellStart"/>
      <w:r w:rsidRPr="00D7585B">
        <w:rPr>
          <w:rStyle w:val="Style13ptBold"/>
        </w:rPr>
        <w:t>Stockwell</w:t>
      </w:r>
      <w:proofErr w:type="spellEnd"/>
      <w:r w:rsidRPr="00D7585B">
        <w:rPr>
          <w:rStyle w:val="Style13ptBold"/>
        </w:rPr>
        <w:t xml:space="preserve"> 20</w:t>
      </w:r>
      <w:r>
        <w:t xml:space="preserve"> [Sam </w:t>
      </w:r>
      <w:proofErr w:type="spellStart"/>
      <w:r>
        <w:t>Stockwell</w:t>
      </w:r>
      <w:proofErr w:type="spellEnd"/>
      <w:r>
        <w:t xml:space="preserve"> is a research assistant at RAND Europe working </w:t>
      </w:r>
      <w:proofErr w:type="gramStart"/>
      <w:r>
        <w:t>in the area of</w:t>
      </w:r>
      <w:proofErr w:type="gramEnd"/>
      <w:r>
        <w:t xml:space="preserve"> </w:t>
      </w:r>
      <w:proofErr w:type="spellStart"/>
      <w:r>
        <w:t>defence</w:t>
      </w:r>
      <w:proofErr w:type="spellEnd"/>
      <w:r>
        <w:t xml:space="preserve">, security and infrastructure. His research interests include terrorism and </w:t>
      </w:r>
      <w:proofErr w:type="gramStart"/>
      <w:r>
        <w:t>counter-terrorism</w:t>
      </w:r>
      <w:proofErr w:type="gramEnd"/>
      <w:r>
        <w:t xml:space="preserve">, cybersecurity, emerging technologies in conflict environments, and space security. Prior to RAND, </w:t>
      </w:r>
      <w:proofErr w:type="spellStart"/>
      <w:r>
        <w:t>Stockwell</w:t>
      </w:r>
      <w:proofErr w:type="spellEnd"/>
      <w:r>
        <w:t xml:space="preserve"> was a research assistant at The Henry Jackson Society, a security think tank, where he studied the impact of coronavirus on online extremist content. He has also worked with lecturers at the University of East Anglia on Brexit-related projects. </w:t>
      </w:r>
      <w:proofErr w:type="spellStart"/>
      <w:r>
        <w:t>Stockwell</w:t>
      </w:r>
      <w:proofErr w:type="spellEnd"/>
      <w:r>
        <w:t xml:space="preserve"> achieved a Distinction at King's College London in conflict, </w:t>
      </w:r>
      <w:proofErr w:type="gramStart"/>
      <w:r>
        <w:t>security</w:t>
      </w:r>
      <w:proofErr w:type="gramEnd"/>
      <w:r>
        <w:t xml:space="preserve"> and development studies, </w:t>
      </w:r>
      <w:proofErr w:type="spellStart"/>
      <w:r>
        <w:t>specialising</w:t>
      </w:r>
      <w:proofErr w:type="spellEnd"/>
      <w:r>
        <w:t xml:space="preserve"> in far-right terrorism and cyber security. He holds a </w:t>
      </w:r>
      <w:proofErr w:type="gramStart"/>
      <w:r>
        <w:t>First Class</w:t>
      </w:r>
      <w:proofErr w:type="gramEnd"/>
      <w:r>
        <w:t xml:space="preserve">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0654D849" w14:textId="77777777" w:rsidR="00275B88" w:rsidRDefault="00275B88" w:rsidP="00275B88">
      <w:r>
        <w:t>Corporate Space Debris, Security Tensions and Environmental Contamination</w:t>
      </w:r>
    </w:p>
    <w:p w14:paraId="7FFA2655" w14:textId="77777777" w:rsidR="00275B88" w:rsidRDefault="00275B88" w:rsidP="00275B88">
      <w:r w:rsidRPr="00F97D6C">
        <w:t xml:space="preserve">Space debris can be defined as non-purposeful man-made objects that reside in space; made up of inactive parts from former space operations and fragmentations of spacecraft, </w:t>
      </w:r>
      <w:r w:rsidRPr="00F97D6C">
        <w:rPr>
          <w:rStyle w:val="StyleUnderline"/>
        </w:rPr>
        <w:t>there are nearly 30,000 pieces of debris in the Earth’s orbit</w:t>
      </w:r>
      <w:r>
        <w:t xml:space="preserve"> (Pellegrino &amp; </w:t>
      </w:r>
      <w:proofErr w:type="spellStart"/>
      <w:r>
        <w:t>Stang</w:t>
      </w:r>
      <w:proofErr w:type="spellEnd"/>
      <w:r>
        <w:t xml:space="preserve">, 2016: 25). </w:t>
      </w:r>
      <w:r w:rsidRPr="00F97D6C">
        <w:rPr>
          <w:rStyle w:val="Emphasis"/>
        </w:rPr>
        <w:t xml:space="preserve">Despite most debris being </w:t>
      </w:r>
      <w:proofErr w:type="spellStart"/>
      <w:r w:rsidRPr="00F97D6C">
        <w:rPr>
          <w:rStyle w:val="Emphasis"/>
        </w:rPr>
        <w:t>centimetres</w:t>
      </w:r>
      <w:proofErr w:type="spellEnd"/>
      <w:r w:rsidRPr="00F97D6C">
        <w:rPr>
          <w:rStyle w:val="Emphasis"/>
        </w:rPr>
        <w:t xml:space="preserve"> or </w:t>
      </w:r>
      <w:proofErr w:type="spellStart"/>
      <w:r w:rsidRPr="00F97D6C">
        <w:rPr>
          <w:rStyle w:val="Emphasis"/>
        </w:rPr>
        <w:t>millimetres</w:t>
      </w:r>
      <w:proofErr w:type="spellEnd"/>
      <w:r w:rsidRPr="00F97D6C">
        <w:rPr>
          <w:rStyle w:val="Emphasis"/>
        </w:rPr>
        <w:t xml:space="preserve"> in size satellites often travel at the speed of a bullet, meaning that a collision between the two could be catastrophic in terms of environmental, </w:t>
      </w:r>
      <w:proofErr w:type="gramStart"/>
      <w:r w:rsidRPr="00F97D6C">
        <w:rPr>
          <w:rStyle w:val="Emphasis"/>
        </w:rPr>
        <w:t>mechanical</w:t>
      </w:r>
      <w:proofErr w:type="gramEnd"/>
      <w:r w:rsidRPr="00F97D6C">
        <w:rPr>
          <w:rStyle w:val="Emphasis"/>
        </w:rPr>
        <w:t xml:space="preserve"> and financial damage</w:t>
      </w:r>
      <w:r>
        <w:t xml:space="preserve"> (Black &amp; Butt, 2010: 1).</w:t>
      </w:r>
    </w:p>
    <w:p w14:paraId="3A9D8576" w14:textId="77777777" w:rsidR="00275B88" w:rsidRDefault="00275B88" w:rsidP="00275B88">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 xml:space="preserve">Difficulty over determining whether a collision was </w:t>
      </w:r>
      <w:proofErr w:type="gramStart"/>
      <w:r w:rsidRPr="008B5BE6">
        <w:rPr>
          <w:rStyle w:val="StyleUnderline"/>
        </w:rPr>
        <w:t>accidental</w:t>
      </w:r>
      <w:proofErr w:type="gramEnd"/>
      <w:r w:rsidRPr="008B5BE6">
        <w:rPr>
          <w:rStyle w:val="StyleUnderline"/>
        </w:rPr>
        <w:t xml:space="preserve">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w:t>
      </w:r>
      <w:proofErr w:type="spellStart"/>
      <w:r>
        <w:t>securitisation</w:t>
      </w:r>
      <w:proofErr w:type="spellEnd"/>
      <w:r>
        <w:t xml:space="preserve"> discourse around orbital debris (Bowen, 2014: 47), </w:t>
      </w:r>
      <w:r w:rsidRPr="008B5BE6">
        <w:rPr>
          <w:rStyle w:val="StyleUnderline"/>
        </w:rPr>
        <w:t xml:space="preserve">which may cause concerns as to whether policymakers may react to future American satellite collisions in a </w:t>
      </w:r>
      <w:proofErr w:type="spellStart"/>
      <w:r w:rsidRPr="008B5BE6">
        <w:rPr>
          <w:rStyle w:val="StyleUnderline"/>
        </w:rPr>
        <w:t>militarised</w:t>
      </w:r>
      <w:proofErr w:type="spellEnd"/>
      <w:r w:rsidRPr="008B5BE6">
        <w:rPr>
          <w:rStyle w:val="StyleUnderline"/>
        </w:rPr>
        <w:t xml:space="preserve"> manner</w:t>
      </w:r>
      <w:r>
        <w:t>.</w:t>
      </w:r>
    </w:p>
    <w:p w14:paraId="4815E000" w14:textId="77777777" w:rsidR="00275B88" w:rsidRDefault="00275B88" w:rsidP="00275B88">
      <w:proofErr w:type="gramStart"/>
      <w:r w:rsidRPr="00531B31">
        <w:rPr>
          <w:rStyle w:val="StyleUnderline"/>
        </w:rPr>
        <w:t>A number of</w:t>
      </w:r>
      <w:proofErr w:type="gramEnd"/>
      <w:r w:rsidRPr="00531B31">
        <w:rPr>
          <w:rStyle w:val="StyleUnderline"/>
        </w:rPr>
        <w:t xml:space="preserve"> </w:t>
      </w:r>
      <w:proofErr w:type="spellStart"/>
      <w:r w:rsidRPr="00531B31">
        <w:rPr>
          <w:rStyle w:val="StyleUnderline"/>
        </w:rPr>
        <w:t>NewSpace</w:t>
      </w:r>
      <w:proofErr w:type="spellEnd"/>
      <w:r w:rsidRPr="00531B31">
        <w:rPr>
          <w:rStyle w:val="StyleUnderline"/>
        </w:rPr>
        <w:t xml:space="preserv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w:t>
      </w:r>
      <w:proofErr w:type="gramStart"/>
      <w:r w:rsidRPr="00475C49">
        <w:rPr>
          <w:rStyle w:val="Emphasis"/>
        </w:rPr>
        <w:t>near-future</w:t>
      </w:r>
      <w:proofErr w:type="gramEnd"/>
      <w:r w:rsidRPr="00475C49">
        <w:t xml:space="preserve"> (</w:t>
      </w:r>
      <w:proofErr w:type="spellStart"/>
      <w:r w:rsidRPr="00475C49">
        <w:t>Kosiak</w:t>
      </w:r>
      <w:proofErr w:type="spellEnd"/>
      <w:r>
        <w:t xml:space="preserve">, 2019: 7). Putting this into context, there are currently just around 1,400 active satellites in orbit around the Earth, highlighting the scale of these projects. </w:t>
      </w:r>
      <w:r w:rsidRPr="001838AF">
        <w:rPr>
          <w:rStyle w:val="StyleUnderline"/>
        </w:rPr>
        <w:t xml:space="preserve">The collision between a single US privately-owned Iridium satellite and state-owned Russian Cosmos satellite in 2009 underscored not only the sheer </w:t>
      </w:r>
      <w:proofErr w:type="gramStart"/>
      <w:r w:rsidRPr="001838AF">
        <w:rPr>
          <w:rStyle w:val="StyleUnderline"/>
        </w:rPr>
        <w:t>amount</w:t>
      </w:r>
      <w:proofErr w:type="gramEnd"/>
      <w:r w:rsidRPr="001838AF">
        <w:rPr>
          <w:rStyle w:val="StyleUnderline"/>
        </w:rPr>
        <w:t xml:space="preserve"> of debris caused by these collisions – over 1,500 pieces – but also foreshadowed the possible geopolitical tensions that may arise from them</w:t>
      </w:r>
      <w:r>
        <w:t xml:space="preserve"> (Wang, 2010: 87-88). </w:t>
      </w:r>
      <w:r w:rsidRPr="001838AF">
        <w:rPr>
          <w:rStyle w:val="Emphasis"/>
        </w:rPr>
        <w:t xml:space="preserve">Given the number of various commercial satellite constellations possibly going into orbit in the </w:t>
      </w:r>
      <w:proofErr w:type="gramStart"/>
      <w:r w:rsidRPr="001838AF">
        <w:rPr>
          <w:rStyle w:val="Emphasis"/>
        </w:rPr>
        <w:t>near-future</w:t>
      </w:r>
      <w:proofErr w:type="gramEnd"/>
      <w:r>
        <w:t xml:space="preserve">, </w:t>
      </w:r>
      <w:r w:rsidRPr="001838AF">
        <w:rPr>
          <w:rStyle w:val="StyleUnderline"/>
        </w:rPr>
        <w:t>this raises questions over the possibly devastating security hazards they could pose once in orbit or when they eventually become defunct</w:t>
      </w:r>
      <w:r>
        <w:t>.</w:t>
      </w:r>
    </w:p>
    <w:p w14:paraId="0A3F3B91" w14:textId="77777777" w:rsidR="00275B88" w:rsidRDefault="00275B88" w:rsidP="00275B88">
      <w:r>
        <w:t xml:space="preserve">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t>
      </w:r>
      <w:proofErr w:type="gramStart"/>
      <w:r>
        <w:t>wreckage(</w:t>
      </w:r>
      <w:proofErr w:type="gramEnd"/>
      <w:r>
        <w:t>Gupta, 2016: 26).</w:t>
      </w:r>
    </w:p>
    <w:p w14:paraId="36DCDBCE" w14:textId="77777777" w:rsidR="00275B88" w:rsidRDefault="00275B88" w:rsidP="00275B88">
      <w:r w:rsidRPr="001838AF">
        <w:rPr>
          <w:rStyle w:val="StyleUnderline"/>
        </w:rPr>
        <w:t xml:space="preserve">The inability of the OST to properly promote environmental considerations in space has been mirrored in the </w:t>
      </w:r>
      <w:proofErr w:type="spellStart"/>
      <w:r w:rsidRPr="001838AF">
        <w:rPr>
          <w:rStyle w:val="StyleUnderline"/>
        </w:rPr>
        <w:t>NewSpace</w:t>
      </w:r>
      <w:proofErr w:type="spellEnd"/>
      <w:r w:rsidRPr="001838AF">
        <w:rPr>
          <w:rStyle w:val="StyleUnderline"/>
        </w:rPr>
        <w:t xml:space="preserve"> community</w:t>
      </w:r>
      <w:r>
        <w:t xml:space="preserve">, </w:t>
      </w:r>
      <w:r w:rsidRPr="001838AF">
        <w:rPr>
          <w:rStyle w:val="Emphasis"/>
        </w:rPr>
        <w:t>where there has been a woeful lack of ecological consideration</w:t>
      </w:r>
      <w:r>
        <w:t>: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w:t>
      </w:r>
      <w:proofErr w:type="spellStart"/>
      <w:r>
        <w:t>Magdoff</w:t>
      </w:r>
      <w:proofErr w:type="spellEnd"/>
      <w:r>
        <w:t xml:space="preserve">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51E9352B" w14:textId="77777777" w:rsidR="00275B88" w:rsidRDefault="00275B88" w:rsidP="00275B88">
      <w:r w:rsidRPr="001838AF">
        <w:rPr>
          <w:rStyle w:val="StyleUnderline"/>
        </w:rPr>
        <w:t>Elon Musk’s SpaceX company has already caused complications for Earth-bound astrologists</w:t>
      </w:r>
      <w:r>
        <w:t>. The brightness of his recent ‘</w:t>
      </w:r>
      <w:proofErr w:type="spellStart"/>
      <w:r>
        <w:t>Starlink</w:t>
      </w:r>
      <w:proofErr w:type="spellEnd"/>
      <w:r>
        <w:t xml:space="preserve">’ satellite constellation system in comparison to other satellites has been obscuring telescopic images (see </w:t>
      </w:r>
      <w:proofErr w:type="spellStart"/>
      <w:r>
        <w:t>Grush</w:t>
      </w:r>
      <w:proofErr w:type="spellEnd"/>
      <w:r>
        <w:t xml:space="preserve">, 2020). More concerningly, </w:t>
      </w:r>
      <w:proofErr w:type="spellStart"/>
      <w:r w:rsidRPr="001838AF">
        <w:rPr>
          <w:rStyle w:val="StyleUnderline"/>
        </w:rPr>
        <w:t>Starlink</w:t>
      </w:r>
      <w:proofErr w:type="spellEnd"/>
      <w:r w:rsidRPr="001838AF">
        <w:rPr>
          <w:rStyle w:val="StyleUnderline"/>
        </w:rPr>
        <w:t xml:space="preserve"> may be much more visible during twilight hours which could be problematic in identifying potentially hazardous asteroids in a timely manner</w:t>
      </w:r>
      <w:r>
        <w:t xml:space="preserve"> (The Verge, 2020). In this sense, whilst private space entrepreneurs </w:t>
      </w:r>
      <w:proofErr w:type="gramStart"/>
      <w:r>
        <w:t>are able to</w:t>
      </w:r>
      <w:proofErr w:type="gramEnd"/>
      <w:r>
        <w:t xml:space="preserve"> increase their profitability from being able to establish constellations, such </w:t>
      </w:r>
      <w:proofErr w:type="spellStart"/>
      <w:r>
        <w:t>endeavours</w:t>
      </w:r>
      <w:proofErr w:type="spellEnd"/>
      <w:r>
        <w:t xml:space="preserve"> are spoiling the scientific work of researchers on Earth that may complicate the monitoring of Earth-based asteroid impacts.</w:t>
      </w:r>
    </w:p>
    <w:p w14:paraId="7AA98976" w14:textId="77777777" w:rsidR="00275B88" w:rsidRDefault="00275B88" w:rsidP="00275B88">
      <w:r>
        <w:t>Conclusion: Space as a Global Commodity</w:t>
      </w:r>
    </w:p>
    <w:p w14:paraId="550B61B6" w14:textId="77777777" w:rsidR="00275B88" w:rsidRPr="001838AF" w:rsidRDefault="00275B88" w:rsidP="00275B88">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30B0680C" w14:textId="77777777" w:rsidR="00275B88" w:rsidRDefault="00275B88" w:rsidP="00275B88">
      <w:pPr>
        <w:rPr>
          <w:rStyle w:val="StyleUnderline"/>
        </w:rPr>
      </w:pPr>
      <w:r>
        <w:t xml:space="preserve">Yet, these processes also expose the ways in which the </w:t>
      </w:r>
      <w:proofErr w:type="spellStart"/>
      <w:r>
        <w:t>conceptualisation</w:t>
      </w:r>
      <w:proofErr w:type="spellEnd"/>
      <w:r>
        <w:t xml:space="preserve"> of outer space by both the drafters of the OST and </w:t>
      </w:r>
      <w:proofErr w:type="spellStart"/>
      <w:r>
        <w:t>NewSpace</w:t>
      </w:r>
      <w:proofErr w:type="spellEnd"/>
      <w:r>
        <w:t xml:space="preserv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w:t>
      </w:r>
      <w:proofErr w:type="spellStart"/>
      <w:r>
        <w:t>saviours</w:t>
      </w:r>
      <w:proofErr w:type="spellEnd"/>
      <w:r>
        <w:t xml:space="preserve"> of an anthropogenic extinction, </w:t>
      </w:r>
      <w:r w:rsidRPr="001838AF">
        <w:rPr>
          <w:rStyle w:val="StyleUnderline"/>
        </w:rPr>
        <w:t xml:space="preserve">the emphasis of </w:t>
      </w:r>
      <w:proofErr w:type="spellStart"/>
      <w:r w:rsidRPr="00475C49">
        <w:rPr>
          <w:rStyle w:val="StyleUnderline"/>
          <w:highlight w:val="cyan"/>
        </w:rPr>
        <w:t>NewSpace</w:t>
      </w:r>
      <w:proofErr w:type="spellEnd"/>
      <w:r w:rsidRPr="001838AF">
        <w:rPr>
          <w:rStyle w:val="StyleUnderline"/>
        </w:rPr>
        <w:t xml:space="preserve"> entrepreneurs on profit accumulation in space also emulates the types of criticisms private enterprises have faced on </w:t>
      </w:r>
      <w:proofErr w:type="gramStart"/>
      <w:r w:rsidRPr="001838AF">
        <w:rPr>
          <w:rStyle w:val="StyleUnderline"/>
        </w:rPr>
        <w:t>Earth</w:t>
      </w:r>
      <w:r>
        <w:t xml:space="preserve">, </w:t>
      </w:r>
      <w:r w:rsidRPr="001838AF">
        <w:rPr>
          <w:rStyle w:val="Emphasis"/>
        </w:rPr>
        <w:t>and</w:t>
      </w:r>
      <w:proofErr w:type="gramEnd"/>
      <w:r w:rsidRPr="001838AF">
        <w:rPr>
          <w:rStyle w:val="Emphasis"/>
        </w:rPr>
        <w:t xml:space="preserve">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w:t>
      </w:r>
      <w:proofErr w:type="spellStart"/>
      <w:r w:rsidRPr="001838AF">
        <w:rPr>
          <w:rStyle w:val="Emphasis"/>
        </w:rPr>
        <w:t>endeavours</w:t>
      </w:r>
      <w:proofErr w:type="spellEnd"/>
      <w:r w:rsidRPr="001838AF">
        <w:rPr>
          <w:rStyle w:val="Emphasis"/>
        </w:rPr>
        <w:t xml:space="preserve">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w:t>
      </w:r>
      <w:proofErr w:type="gramStart"/>
      <w:r w:rsidRPr="001838AF">
        <w:rPr>
          <w:rStyle w:val="StyleUnderline"/>
        </w:rPr>
        <w:t>commodity</w:t>
      </w:r>
      <w:proofErr w:type="gramEnd"/>
      <w:r w:rsidRPr="001838AF">
        <w:rPr>
          <w:rStyle w:val="StyleUnderline"/>
        </w:rPr>
        <w:t>’.</w:t>
      </w:r>
    </w:p>
    <w:p w14:paraId="1E0DC7D2" w14:textId="77777777" w:rsidR="00275B88" w:rsidRPr="00B37F40" w:rsidRDefault="00275B88" w:rsidP="00275B88">
      <w:pPr>
        <w:pStyle w:val="Heading3"/>
      </w:pPr>
      <w:r>
        <w:t>1AC – Extra</w:t>
      </w:r>
    </w:p>
    <w:p w14:paraId="11B7848E" w14:textId="77777777" w:rsidR="00275B88" w:rsidRDefault="00275B88" w:rsidP="00275B88">
      <w:pPr>
        <w:pStyle w:val="Heading4"/>
      </w:pPr>
      <w:r>
        <w:t>Space is the new frontier for infinite capitalist expansion</w:t>
      </w:r>
    </w:p>
    <w:p w14:paraId="4864F714" w14:textId="77777777" w:rsidR="00275B88" w:rsidRPr="00712CB0" w:rsidRDefault="00275B88" w:rsidP="00275B88">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64679CA5" w14:textId="77777777" w:rsidR="00275B88" w:rsidRDefault="00275B88" w:rsidP="00275B88">
      <w:r>
        <w:t>How did you decide to write about this topic?</w:t>
      </w:r>
    </w:p>
    <w:p w14:paraId="75F152BC" w14:textId="77777777" w:rsidR="00275B88" w:rsidRPr="00B5040E" w:rsidRDefault="00275B88" w:rsidP="00275B88">
      <w:pPr>
        <w:rPr>
          <w:rStyle w:val="StyleUnderline"/>
        </w:rPr>
      </w:pPr>
      <w:r>
        <w:t xml:space="preserve">In our paper “One giant leap for </w:t>
      </w:r>
      <w:proofErr w:type="spellStart"/>
      <w:r>
        <w:t>capitalistkind</w:t>
      </w:r>
      <w:proofErr w:type="spellEnd"/>
      <w:r>
        <w:t xml:space="preserve">: Private enterprise in outer space,” we were interested in trying to understand what the sudden explosion of interest and </w:t>
      </w:r>
      <w:r w:rsidRPr="00313312">
        <w:t>investments in outer</w:t>
      </w:r>
      <w:r>
        <w:t xml:space="preserve"> space meant</w:t>
      </w:r>
      <w:r w:rsidRPr="00313312">
        <w:t xml:space="preserve">, structurally and theoretically, </w:t>
      </w:r>
      <w:proofErr w:type="gramStart"/>
      <w:r w:rsidRPr="00313312">
        <w:t>with regard to</w:t>
      </w:r>
      <w:proofErr w:type="gramEnd"/>
      <w:r w:rsidRPr="00313312">
        <w:t xml:space="preserve"> contemporary capitalism. </w:t>
      </w:r>
      <w:r w:rsidRPr="00B5040E">
        <w:rPr>
          <w:rStyle w:val="StyleUnderline"/>
        </w:rPr>
        <w:t>One significant event for us was the much-publicized launch of SpaceX’s first Falcon Heavy rocket in February 2018. It represented a combination of new technological advances in rocket design and space technology</w:t>
      </w:r>
      <w:r>
        <w:t xml:space="preserve">, the ascendancy of the private enterprise model of space exploration, </w:t>
      </w:r>
      <w:r w:rsidRPr="00B5040E">
        <w:rPr>
          <w:rStyle w:val="StyleUnderline"/>
        </w:rPr>
        <w:t>and a neoliberal ideology in response to the question of humans as space-traveling beings.</w:t>
      </w:r>
    </w:p>
    <w:p w14:paraId="45FFEC9C" w14:textId="77777777" w:rsidR="00275B88" w:rsidRPr="00555523" w:rsidRDefault="00275B88" w:rsidP="00275B88">
      <w:pPr>
        <w:rPr>
          <w:b/>
          <w:iCs/>
          <w:u w:val="single"/>
        </w:rPr>
      </w:pPr>
      <w:r w:rsidRPr="00313312">
        <w:t>Our working hypothesis has been that</w:t>
      </w:r>
      <w:r w:rsidRPr="00313312">
        <w:rPr>
          <w:rStyle w:val="StyleUnderline"/>
        </w:rPr>
        <w:t xml:space="preserve"> </w:t>
      </w:r>
      <w:r w:rsidRPr="00B5040E">
        <w:rPr>
          <w:rStyle w:val="Emphasis"/>
        </w:rPr>
        <w:t>outer space represents the next logical step for capital’s expansion</w:t>
      </w:r>
      <w:r w:rsidRPr="00313312">
        <w:rPr>
          <w:rStyle w:val="StyleUnderline"/>
        </w:rPr>
        <w:t xml:space="preserve">. </w:t>
      </w:r>
      <w:r w:rsidRPr="00B5040E">
        <w:t>We can think of capital as a machine that wants to blanket the world</w:t>
      </w:r>
      <w:r w:rsidRPr="00313312">
        <w:rPr>
          <w:rStyle w:val="StyleUnderline"/>
        </w:rPr>
        <w:t>. There is no end to what capital would like to profit from, no limit to which realms of life it wants to insinuate itself into. Capital is by its very nature voracious. It has a limitless appetite.</w:t>
      </w:r>
      <w:r>
        <w:t xml:space="preserve"> </w:t>
      </w:r>
      <w:r w:rsidRPr="00313312">
        <w:rPr>
          <w:rStyle w:val="StyleUnderline"/>
        </w:rPr>
        <w:t>The problem, of course, is that Earth is finite and fixed</w:t>
      </w:r>
      <w:r>
        <w:t xml:space="preserve">. </w:t>
      </w:r>
      <w:r w:rsidRPr="00313312">
        <w:rPr>
          <w:rStyle w:val="Emphasis"/>
        </w:rPr>
        <w:t>Logically, then, capital must try to push beyond Earth’s frontiers into a limitless domain, namely the universe as such, which mirrors capital’s own boundless ambitions. Capital is like a virus, and outer space represents an infinite selection of fresh hosts awaiting infection.</w:t>
      </w:r>
    </w:p>
    <w:p w14:paraId="0624EF52" w14:textId="77777777" w:rsidR="00275B88" w:rsidRDefault="00275B88" w:rsidP="00275B88">
      <w:pPr>
        <w:pStyle w:val="Heading4"/>
      </w:pPr>
      <w:r>
        <w:t xml:space="preserve">Society’s spatial fix on the </w:t>
      </w:r>
      <w:proofErr w:type="spellStart"/>
      <w:r>
        <w:t>the</w:t>
      </w:r>
      <w:proofErr w:type="spellEnd"/>
      <w:r>
        <w:t xml:space="preserve"> emerging, limitless space market accelerates environmental degradation and concentrates society over </w:t>
      </w:r>
      <w:r w:rsidRPr="001712B1">
        <w:rPr>
          <w:u w:val="single"/>
        </w:rPr>
        <w:t>collective effervescence</w:t>
      </w:r>
    </w:p>
    <w:p w14:paraId="51FDDDAD" w14:textId="77777777" w:rsidR="00275B88" w:rsidRPr="00712CB0" w:rsidRDefault="00275B88" w:rsidP="00275B88">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132E1B3B" w14:textId="77777777" w:rsidR="00275B88" w:rsidRDefault="00275B88" w:rsidP="00275B88">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351772">
        <w:rPr>
          <w:rStyle w:val="Emphasis"/>
        </w:rPr>
        <w:t>Capital is about appropriating more space</w:t>
      </w:r>
      <w:r>
        <w:t xml:space="preserve">. </w:t>
      </w:r>
      <w:r w:rsidRPr="00351772">
        <w:rPr>
          <w:rStyle w:val="Emphasis"/>
        </w:rPr>
        <w:t>Places that lived under traditional, non-capitalist economic systems tend to be colonized and gobbled up, as it were, by capital</w:t>
      </w:r>
      <w:r>
        <w:t>. David Harvey calls this a spatial fix: Faced with the problem of mounting surplus capital, capitalists seek out new spaces to invest their capital and thereby keep the wheels of the economy going.</w:t>
      </w:r>
    </w:p>
    <w:p w14:paraId="6AD750B1" w14:textId="77777777" w:rsidR="00275B88" w:rsidRPr="00080423" w:rsidRDefault="00275B88" w:rsidP="00275B88">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w:t>
      </w:r>
      <w:proofErr w:type="gramStart"/>
      <w:r w:rsidRPr="00351772">
        <w:rPr>
          <w:rStyle w:val="Emphasis"/>
        </w:rPr>
        <w:t>been more or less</w:t>
      </w:r>
      <w:proofErr w:type="gramEnd"/>
      <w:r w:rsidRPr="00351772">
        <w:rPr>
          <w:rStyle w:val="Emphasis"/>
        </w:rPr>
        <w:t xml:space="preserve"> emptied out of capital-free spaces, outer space remains as one great, final virgin territory, so to speak. </w:t>
      </w:r>
    </w:p>
    <w:p w14:paraId="613F8139" w14:textId="77777777" w:rsidR="00275B88" w:rsidRDefault="00275B88" w:rsidP="00275B88">
      <w:r w:rsidRPr="00351772">
        <w:rPr>
          <w:rStyle w:val="Emphasis"/>
        </w:rPr>
        <w:t xml:space="preserve">Outer space is terra incognita: we do not know what is out there. But it is also terra nullius: land without ownership. Finally, it is terra </w:t>
      </w:r>
      <w:proofErr w:type="spellStart"/>
      <w:r w:rsidRPr="00351772">
        <w:rPr>
          <w:rStyle w:val="Emphasis"/>
        </w:rPr>
        <w:t>pericolosa</w:t>
      </w:r>
      <w:proofErr w:type="spellEnd"/>
      <w:r w:rsidRPr="00351772">
        <w:rPr>
          <w:rStyle w:val="Emphasis"/>
        </w:rPr>
        <w:t>, dangerous land, a site of extreme risk. All of this combines to make it a very difficult and yet enticing place for capitalists to invest in</w:t>
      </w:r>
      <w:r>
        <w:t>.</w:t>
      </w:r>
    </w:p>
    <w:p w14:paraId="5C4D4956" w14:textId="77777777" w:rsidR="00275B88" w:rsidRDefault="00275B88" w:rsidP="00275B88">
      <w:pPr>
        <w:spacing w:after="0" w:line="240" w:lineRule="auto"/>
      </w:pPr>
      <w:r>
        <w:t>Similarly, can you define “charismatic accumulation?</w:t>
      </w:r>
    </w:p>
    <w:p w14:paraId="1C035C15" w14:textId="77777777" w:rsidR="00275B88" w:rsidRPr="00351772" w:rsidRDefault="00275B88" w:rsidP="00275B88">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Since the days of the Babylonian astronomers and ancient Egyptian sky-worshipping polytheism, outer space has been a crucial site for the free play of the human imagination</w:t>
      </w:r>
      <w:r>
        <w:t xml:space="preserve">. Adept entrepreneurs know full well that playing up to this all-too-human longing for the transcendent can be a very useful strategy in building buzz for their brand. While the novelty has worn off a little by now, for </w:t>
      </w:r>
      <w:r w:rsidRPr="00351772">
        <w:rPr>
          <w:rStyle w:val="StyleUnderline"/>
        </w:rPr>
        <w:t>the first couple of years every SpaceX launch was something 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“collective effervescence,” a kind of bubbling-up of human fellow-feeling</w:t>
      </w:r>
      <w:r>
        <w:t xml:space="preserve">. </w:t>
      </w:r>
      <w:r w:rsidRPr="00351772">
        <w:rPr>
          <w:rStyle w:val="StyleUnderline"/>
        </w:rPr>
        <w:t>Space seems to offer the possibility that this terrestrial life is not all there is. This is a huge selling point in the overcrowded marketplace of ideas.</w:t>
      </w:r>
    </w:p>
    <w:p w14:paraId="47F0646D" w14:textId="77777777" w:rsidR="00275B88" w:rsidRDefault="00275B88" w:rsidP="00275B88">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6C49786B" w14:textId="77777777" w:rsidR="00275B88" w:rsidRDefault="00275B88" w:rsidP="00275B88">
      <w:r>
        <w:t xml:space="preserve">As the German philosopher Peter </w:t>
      </w:r>
      <w:proofErr w:type="spellStart"/>
      <w:r>
        <w:t>Sloterdijk</w:t>
      </w:r>
      <w:proofErr w:type="spellEnd"/>
      <w:r>
        <w:t xml:space="preserve"> says, we live in an age of general excitability. If you’re not excited, you’re not alive to all the possibilities of the </w:t>
      </w:r>
      <w:proofErr w:type="gramStart"/>
      <w:r>
        <w:t>world, and</w:t>
      </w:r>
      <w:proofErr w:type="gramEnd"/>
      <w:r>
        <w:t xml:space="preserve"> are therefore in some sense dead to the world: “Excitability is now the foremost duty of all citizens,” </w:t>
      </w:r>
      <w:proofErr w:type="spellStart"/>
      <w:r>
        <w:t>Sloterdijk</w:t>
      </w:r>
      <w:proofErr w:type="spellEnd"/>
      <w:r>
        <w:t xml:space="preserve"> writes. Excitability is a kind of currency in an all-too drab, workaday world, beset with worries about crippling student debt, mortgage payments or rent, low wages, and unstable jobs. </w:t>
      </w:r>
      <w:r w:rsidRPr="00351772">
        <w:rPr>
          <w:rStyle w:val="StyleUnderline"/>
        </w:rPr>
        <w:t>Charismatic space capitalists promise to break the monotony of this terrestrial life and feed the desire for excitement and the duty of excitability</w:t>
      </w:r>
      <w:r>
        <w:t>.</w:t>
      </w:r>
    </w:p>
    <w:p w14:paraId="26057BBB" w14:textId="55FEFD45" w:rsidR="0036125E" w:rsidRPr="00275B88" w:rsidRDefault="0036125E" w:rsidP="00275B88"/>
    <w:sectPr w:rsidR="0036125E" w:rsidRPr="00275B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B88"/>
    <w:rsid w:val="00275B88"/>
    <w:rsid w:val="003612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F06B2"/>
  <w15:chartTrackingRefBased/>
  <w15:docId w15:val="{30706ADB-4D05-4FA8-824A-1C5F63492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275B8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275B8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275B88"/>
    <w:pPr>
      <w:keepNext/>
      <w:keepLines/>
      <w:pageBreakBefore/>
      <w:spacing w:before="40" w:after="0"/>
      <w:jc w:val="center"/>
      <w:outlineLvl w:val="2"/>
    </w:pPr>
    <w:rPr>
      <w:rFonts w:ascii="Calibri" w:eastAsiaTheme="majorEastAsia" w:hAnsi="Calibri" w:cstheme="majorBidi"/>
      <w:b/>
      <w:sz w:val="32"/>
      <w:szCs w:val="24"/>
      <w:u w:val="single"/>
      <w:lang w:eastAsia="en-US"/>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275B88"/>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275B88"/>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275B88"/>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75B88"/>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275B8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275B88"/>
    <w:rPr>
      <w:rFonts w:ascii="Calibri" w:hAnsi="Calibri"/>
      <w:b/>
      <w:iCs/>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275B88"/>
  </w:style>
  <w:style w:type="paragraph" w:customStyle="1" w:styleId="textbold">
    <w:name w:val="text bold"/>
    <w:basedOn w:val="Normal"/>
    <w:link w:val="Emphasis"/>
    <w:uiPriority w:val="7"/>
    <w:qFormat/>
    <w:rsid w:val="00275B88"/>
    <w:pPr>
      <w:ind w:left="720"/>
      <w:jc w:val="both"/>
    </w:pPr>
    <w:rPr>
      <w:rFonts w:ascii="Calibri" w:hAnsi="Calibri"/>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275B88"/>
    <w:pPr>
      <w:keepNext w:val="0"/>
      <w:keepLines w:val="0"/>
      <w:spacing w:line="254" w:lineRule="auto"/>
      <w:outlineLvl w:val="9"/>
    </w:pPr>
    <w:rPr>
      <w:rFonts w:asciiTheme="minorHAnsi" w:eastAsiaTheme="minorEastAsia" w:hAnsiTheme="minorHAnsi" w:cstheme="minorBidi"/>
      <w:color w:val="auto"/>
      <w:sz w:val="22"/>
      <w:szCs w:val="22"/>
    </w:rPr>
  </w:style>
  <w:style w:type="character" w:customStyle="1" w:styleId="Heading1Char">
    <w:name w:val="Heading 1 Char"/>
    <w:aliases w:val="Pocket Char"/>
    <w:basedOn w:val="DefaultParagraphFont"/>
    <w:link w:val="Heading1"/>
    <w:rsid w:val="00275B88"/>
    <w:rPr>
      <w:rFonts w:asciiTheme="majorHAnsi" w:eastAsiaTheme="majorEastAsia" w:hAnsiTheme="majorHAnsi" w:cstheme="majorBidi"/>
      <w:color w:val="2F5496" w:themeColor="accent1" w:themeShade="BF"/>
      <w:sz w:val="3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275B88"/>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275B88"/>
    <w:rPr>
      <w:color w:val="auto"/>
      <w:u w:val="none"/>
    </w:rPr>
  </w:style>
  <w:style w:type="paragraph" w:styleId="DocumentMap">
    <w:name w:val="Document Map"/>
    <w:basedOn w:val="Normal"/>
    <w:link w:val="DocumentMapChar"/>
    <w:uiPriority w:val="99"/>
    <w:semiHidden/>
    <w:unhideWhenUsed/>
    <w:rsid w:val="00275B88"/>
    <w:pPr>
      <w:spacing w:after="0" w:line="240" w:lineRule="auto"/>
    </w:pPr>
    <w:rPr>
      <w:rFonts w:ascii="Lucida Grande" w:eastAsiaTheme="minorHAnsi" w:hAnsi="Lucida Grande" w:cs="Lucida Grande"/>
      <w:sz w:val="24"/>
      <w:lang w:eastAsia="en-US"/>
    </w:rPr>
  </w:style>
  <w:style w:type="character" w:customStyle="1" w:styleId="DocumentMapChar">
    <w:name w:val="Document Map Char"/>
    <w:basedOn w:val="DefaultParagraphFont"/>
    <w:link w:val="DocumentMap"/>
    <w:uiPriority w:val="99"/>
    <w:semiHidden/>
    <w:rsid w:val="00275B88"/>
    <w:rPr>
      <w:rFonts w:ascii="Lucida Grande" w:eastAsiaTheme="minorHAnsi" w:hAnsi="Lucida Grande" w:cs="Lucida Grande"/>
      <w:sz w:val="24"/>
      <w:lang w:eastAsia="en-US"/>
    </w:rPr>
  </w:style>
  <w:style w:type="character" w:styleId="UnresolvedMention">
    <w:name w:val="Unresolved Mention"/>
    <w:basedOn w:val="DefaultParagraphFont"/>
    <w:uiPriority w:val="99"/>
    <w:semiHidden/>
    <w:unhideWhenUsed/>
    <w:rsid w:val="00275B88"/>
    <w:rPr>
      <w:color w:val="605E5C"/>
      <w:shd w:val="clear" w:color="auto" w:fill="E1DFDD"/>
    </w:rPr>
  </w:style>
  <w:style w:type="paragraph" w:styleId="Header">
    <w:name w:val="header"/>
    <w:basedOn w:val="Normal"/>
    <w:link w:val="HeaderChar"/>
    <w:uiPriority w:val="99"/>
    <w:unhideWhenUsed/>
    <w:rsid w:val="00275B88"/>
    <w:pPr>
      <w:tabs>
        <w:tab w:val="center" w:pos="4680"/>
        <w:tab w:val="right" w:pos="9360"/>
      </w:tabs>
      <w:spacing w:after="0" w:line="240" w:lineRule="auto"/>
    </w:pPr>
    <w:rPr>
      <w:rFonts w:ascii="Calibri" w:eastAsiaTheme="minorHAnsi" w:hAnsi="Calibri"/>
      <w:lang w:eastAsia="en-US"/>
    </w:rPr>
  </w:style>
  <w:style w:type="character" w:customStyle="1" w:styleId="HeaderChar">
    <w:name w:val="Header Char"/>
    <w:basedOn w:val="DefaultParagraphFont"/>
    <w:link w:val="Header"/>
    <w:uiPriority w:val="99"/>
    <w:rsid w:val="00275B88"/>
    <w:rPr>
      <w:rFonts w:ascii="Calibri" w:eastAsiaTheme="minorHAnsi" w:hAnsi="Calibri"/>
      <w:lang w:eastAsia="en-US"/>
    </w:rPr>
  </w:style>
  <w:style w:type="paragraph" w:styleId="Footer">
    <w:name w:val="footer"/>
    <w:basedOn w:val="Normal"/>
    <w:link w:val="FooterChar"/>
    <w:uiPriority w:val="99"/>
    <w:unhideWhenUsed/>
    <w:rsid w:val="00275B88"/>
    <w:pPr>
      <w:tabs>
        <w:tab w:val="center" w:pos="4680"/>
        <w:tab w:val="right" w:pos="9360"/>
      </w:tabs>
      <w:spacing w:after="0" w:line="240" w:lineRule="auto"/>
    </w:pPr>
    <w:rPr>
      <w:rFonts w:ascii="Calibri" w:eastAsiaTheme="minorHAnsi" w:hAnsi="Calibri"/>
      <w:lang w:eastAsia="en-US"/>
    </w:rPr>
  </w:style>
  <w:style w:type="character" w:customStyle="1" w:styleId="FooterChar">
    <w:name w:val="Footer Char"/>
    <w:basedOn w:val="DefaultParagraphFont"/>
    <w:link w:val="Footer"/>
    <w:uiPriority w:val="99"/>
    <w:rsid w:val="00275B88"/>
    <w:rPr>
      <w:rFonts w:ascii="Calibri" w:eastAsiaTheme="minorHAnsi" w:hAnsi="Calibri"/>
      <w:lang w:eastAsia="en-US"/>
    </w:rPr>
  </w:style>
  <w:style w:type="paragraph" w:customStyle="1" w:styleId="Emphasis1">
    <w:name w:val="Emphasis1"/>
    <w:basedOn w:val="Normal"/>
    <w:autoRedefine/>
    <w:uiPriority w:val="20"/>
    <w:qFormat/>
    <w:rsid w:val="00275B88"/>
    <w:pPr>
      <w:pBdr>
        <w:top w:val="single" w:sz="4" w:space="1" w:color="auto"/>
        <w:left w:val="single" w:sz="4" w:space="4" w:color="auto"/>
        <w:bottom w:val="single" w:sz="4" w:space="1" w:color="auto"/>
        <w:right w:val="single" w:sz="4" w:space="4" w:color="auto"/>
      </w:pBdr>
      <w:ind w:left="720"/>
      <w:jc w:val="both"/>
    </w:pPr>
    <w:rPr>
      <w:rFonts w:ascii="Calibri" w:eastAsiaTheme="minorHAnsi" w:hAnsi="Calibri"/>
      <w:b/>
      <w:iCs/>
      <w:u w:val="single"/>
      <w:lang w:eastAsia="en-US"/>
    </w:rPr>
  </w:style>
  <w:style w:type="paragraph" w:customStyle="1" w:styleId="UnderlinePara">
    <w:name w:val="Underline Para"/>
    <w:basedOn w:val="Normal"/>
    <w:uiPriority w:val="1"/>
    <w:qFormat/>
    <w:rsid w:val="00275B88"/>
    <w:pPr>
      <w:widowControl w:val="0"/>
      <w:suppressAutoHyphens/>
      <w:spacing w:after="200" w:line="254" w:lineRule="auto"/>
    </w:pPr>
    <w:rPr>
      <w:rFonts w:eastAsiaTheme="minorHAnsi"/>
      <w:u w:val="single"/>
      <w:lang w:eastAsia="en-US"/>
    </w:rPr>
  </w:style>
  <w:style w:type="paragraph" w:styleId="ListParagraph">
    <w:name w:val="List Paragraph"/>
    <w:aliases w:val="6 font"/>
    <w:basedOn w:val="Normal"/>
    <w:uiPriority w:val="34"/>
    <w:unhideWhenUsed/>
    <w:qFormat/>
    <w:rsid w:val="00275B88"/>
    <w:pPr>
      <w:ind w:left="720"/>
      <w:contextualSpacing/>
    </w:pPr>
    <w:rPr>
      <w:rFonts w:ascii="Calibri" w:eastAsiaTheme="minorHAnsi" w:hAnsi="Calibri"/>
      <w:lang w:eastAsia="en-US"/>
    </w:rPr>
  </w:style>
  <w:style w:type="paragraph" w:customStyle="1" w:styleId="analytics">
    <w:name w:val="analytics"/>
    <w:basedOn w:val="Heading4"/>
    <w:link w:val="analyticsChar"/>
    <w:autoRedefine/>
    <w:uiPriority w:val="4"/>
    <w:qFormat/>
    <w:rsid w:val="00275B88"/>
  </w:style>
  <w:style w:type="character" w:customStyle="1" w:styleId="analyticsChar">
    <w:name w:val="analytics Char"/>
    <w:basedOn w:val="DefaultParagraphFont"/>
    <w:link w:val="analytics"/>
    <w:uiPriority w:val="4"/>
    <w:rsid w:val="00275B88"/>
    <w:rPr>
      <w:rFonts w:ascii="Calibri" w:eastAsiaTheme="majorEastAsia" w:hAnsi="Calibri" w:cstheme="majorBidi"/>
      <w:b/>
      <w:iCs/>
      <w:sz w:val="26"/>
      <w:lang w:eastAsia="en-US"/>
    </w:rPr>
  </w:style>
  <w:style w:type="paragraph" w:customStyle="1" w:styleId="Analytic">
    <w:name w:val="Analytic"/>
    <w:basedOn w:val="Heading4"/>
    <w:link w:val="AnalyticChar"/>
    <w:qFormat/>
    <w:rsid w:val="00275B88"/>
    <w:rPr>
      <w:bCs/>
      <w:iCs w:val="0"/>
      <w:color w:val="000000" w:themeColor="text1"/>
    </w:rPr>
  </w:style>
  <w:style w:type="character" w:customStyle="1" w:styleId="AnalyticChar">
    <w:name w:val="Analytic Char"/>
    <w:basedOn w:val="DefaultParagraphFont"/>
    <w:link w:val="Analytic"/>
    <w:rsid w:val="00275B88"/>
    <w:rPr>
      <w:rFonts w:ascii="Calibri" w:eastAsiaTheme="majorEastAsia" w:hAnsi="Calibri" w:cstheme="majorBidi"/>
      <w:b/>
      <w:bCs/>
      <w:color w:val="000000" w:themeColor="text1"/>
      <w:sz w:val="26"/>
      <w:lang w:eastAsia="en-US"/>
    </w:rPr>
  </w:style>
  <w:style w:type="character" w:customStyle="1" w:styleId="span">
    <w:name w:val="span"/>
    <w:basedOn w:val="DefaultParagraphFont"/>
    <w:rsid w:val="00275B88"/>
  </w:style>
  <w:style w:type="character" w:customStyle="1" w:styleId="tb">
    <w:name w:val="tb"/>
    <w:basedOn w:val="DefaultParagraphFont"/>
    <w:rsid w:val="00275B88"/>
  </w:style>
  <w:style w:type="character" w:customStyle="1" w:styleId="target">
    <w:name w:val="target"/>
    <w:basedOn w:val="DefaultParagraphFont"/>
    <w:rsid w:val="00275B88"/>
  </w:style>
  <w:style w:type="character" w:customStyle="1" w:styleId="panel-title">
    <w:name w:val="panel-title"/>
    <w:basedOn w:val="DefaultParagraphFont"/>
    <w:rsid w:val="00275B88"/>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275B88"/>
    <w:rPr>
      <w:u w:val="single"/>
    </w:rPr>
  </w:style>
  <w:style w:type="paragraph" w:customStyle="1" w:styleId="UnderlinedText">
    <w:name w:val="Underlined Text"/>
    <w:link w:val="IntenseEmphasis"/>
    <w:uiPriority w:val="6"/>
    <w:qFormat/>
    <w:rsid w:val="00275B88"/>
    <w:pPr>
      <w:suppressAutoHyphens/>
      <w:autoSpaceDN w:val="0"/>
      <w:spacing w:after="0" w:line="240" w:lineRule="auto"/>
      <w:textAlignment w:val="baseline"/>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fontTable" Target="fontTable.xml"/><Relationship Id="rId7" Type="http://schemas.openxmlformats.org/officeDocument/2006/relationships/hyperlink" Target="https://pubs.rsc.org/en/content/articlehtml/2015/pp/c4pp90033b" TargetMode="External"/><Relationship Id="rId2" Type="http://schemas.openxmlformats.org/officeDocument/2006/relationships/styles" Target="styles.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 Type="http://schemas.openxmlformats.org/officeDocument/2006/relationships/hyperlink" Target="https://www.fhi.ox.ac.uk/wp-content/uploads/Existential-Risks-2017-01-23.pdf" TargetMode="Externa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4" Type="http://schemas.openxmlformats.org/officeDocument/2006/relationships/webSettings" Target="webSettings.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hyperlink" Target="https://pubs.rsc.org/en/content/articlehtml/2015/pp/c4pp90033b"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1" Type="http://schemas.openxmlformats.org/officeDocument/2006/relationships/numbering" Target="numbering.xml"/><Relationship Id="rId6" Type="http://schemas.openxmlformats.org/officeDocument/2006/relationships/hyperlink" Target="https://pubs.rsc.org/en/content/articlehtml/2015/pp/c4pp90033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18545</Words>
  <Characters>105707</Characters>
  <Application>Microsoft Office Word</Application>
  <DocSecurity>0</DocSecurity>
  <Lines>880</Lines>
  <Paragraphs>248</Paragraphs>
  <ScaleCrop>false</ScaleCrop>
  <Company/>
  <LinksUpToDate>false</LinksUpToDate>
  <CharactersWithSpaces>124004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Xue</dc:creator>
  <cp:keywords/>
  <dc:description/>
  <cp:lastModifiedBy>Jason Xue</cp:lastModifiedBy>
  <cp:revision>1</cp:revision>
  <dcterms:created xsi:type="dcterms:W3CDTF">2022-01-15T05:28:00Z</dcterms:created>
  <dcterms:modified xsi:type="dcterms:W3CDTF">2022-01-15T05:31:00Z</dcterms:modified>
</cp:coreProperties>
</file>