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58AA" w14:textId="77777777" w:rsidR="00F57368" w:rsidRPr="00100A2B" w:rsidRDefault="00F57368" w:rsidP="00F57368">
      <w:pPr>
        <w:pStyle w:val="Heading3"/>
      </w:pPr>
      <w:r w:rsidRPr="00100A2B">
        <w:t>Plan – states ought to ban the appropriation of outer space for mining activities by private entities.</w:t>
      </w:r>
    </w:p>
    <w:p w14:paraId="3D4C5E54" w14:textId="77777777" w:rsidR="00F57368" w:rsidRPr="00100A2B" w:rsidRDefault="00F57368" w:rsidP="00F57368"/>
    <w:p w14:paraId="35CB9E00" w14:textId="77777777" w:rsidR="00F57368" w:rsidRPr="00100A2B" w:rsidRDefault="00F57368" w:rsidP="00F57368">
      <w:pPr>
        <w:pStyle w:val="Heading4"/>
        <w:rPr>
          <w:rFonts w:cs="Calibri"/>
        </w:rPr>
      </w:pPr>
      <w:r w:rsidRPr="00100A2B">
        <w:rPr>
          <w:rFonts w:cs="Calibri"/>
        </w:rPr>
        <w:t>Normal means is ratification of the Moon Treaty</w:t>
      </w:r>
    </w:p>
    <w:p w14:paraId="5F79258A" w14:textId="77777777" w:rsidR="00F57368" w:rsidRPr="00100A2B" w:rsidRDefault="00F57368" w:rsidP="00F57368">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5A1FA2C" w14:textId="77777777" w:rsidR="00F57368" w:rsidRPr="00100A2B" w:rsidRDefault="00F57368" w:rsidP="00F57368">
      <w:pPr>
        <w:pStyle w:val="Heading3"/>
      </w:pPr>
      <w:r w:rsidRPr="00100A2B">
        <w:lastRenderedPageBreak/>
        <w:t xml:space="preserve">AC – Debris Advantage </w:t>
      </w:r>
    </w:p>
    <w:p w14:paraId="7207380F" w14:textId="77777777" w:rsidR="00F57368" w:rsidRPr="00100A2B" w:rsidRDefault="00F57368" w:rsidP="00F57368">
      <w:pPr>
        <w:pStyle w:val="Heading4"/>
        <w:rPr>
          <w:rFonts w:cs="Calibri"/>
        </w:rPr>
      </w:pPr>
      <w:r w:rsidRPr="00100A2B">
        <w:rPr>
          <w:rFonts w:cs="Calibri"/>
        </w:rPr>
        <w:t>Private space mining and ownership allowed now</w:t>
      </w:r>
    </w:p>
    <w:p w14:paraId="19FE7BA2" w14:textId="77777777" w:rsidR="00F57368" w:rsidRPr="00100A2B" w:rsidRDefault="00F57368" w:rsidP="00F57368">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52D9A3C8" w14:textId="77777777" w:rsidR="00F57368" w:rsidRPr="00100A2B" w:rsidRDefault="00F57368" w:rsidP="00F57368">
      <w:pPr>
        <w:rPr>
          <w:b/>
          <w:bCs/>
        </w:rPr>
      </w:pPr>
      <w:r w:rsidRPr="00745B2A">
        <w:rPr>
          <w:rStyle w:val="StyleUnderline"/>
        </w:rPr>
        <w:t>Trump signs an executive order allowing mining the moon and asteroids</w:t>
      </w:r>
    </w:p>
    <w:p w14:paraId="026D16C3" w14:textId="77777777" w:rsidR="00F57368" w:rsidRPr="00100A2B" w:rsidRDefault="00F57368" w:rsidP="00F57368">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2E0EE7EB" w14:textId="77777777" w:rsidR="00F57368" w:rsidRPr="00100A2B" w:rsidRDefault="00F57368" w:rsidP="00F57368">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0CE3FB3E" w14:textId="77777777" w:rsidR="00F57368" w:rsidRPr="00100A2B" w:rsidRDefault="00F57368" w:rsidP="00F57368"/>
    <w:p w14:paraId="212A2DFA" w14:textId="77777777" w:rsidR="00F57368" w:rsidRPr="00100A2B" w:rsidRDefault="00F57368" w:rsidP="00F57368">
      <w:pPr>
        <w:pStyle w:val="Heading4"/>
      </w:pPr>
      <w:r w:rsidRPr="00100A2B">
        <w:t>New investments coming and companies are launching – economic incentives make it alluring</w:t>
      </w:r>
    </w:p>
    <w:p w14:paraId="6A3288FD" w14:textId="77777777" w:rsidR="00F57368" w:rsidRPr="00100A2B" w:rsidRDefault="00F57368" w:rsidP="00F57368">
      <w:r w:rsidRPr="00100A2B">
        <w:rPr>
          <w:rStyle w:val="StyleUnderline"/>
          <w:szCs w:val="26"/>
        </w:rPr>
        <w:t>Tosar 20</w:t>
      </w:r>
      <w:r w:rsidRPr="00100A2B">
        <w:t xml:space="preserve"> [(Borja Tosar, reporter) “Asteroid Mining: A New Space Race,” OpenMind BBVA, May 18, 2020, </w:t>
      </w:r>
      <w:hyperlink r:id="rId14" w:history="1">
        <w:r w:rsidRPr="00100A2B">
          <w:rPr>
            <w:rStyle w:val="Hyperlink"/>
          </w:rPr>
          <w:t>https://www.bbvaopenmind.com/en/science/physics/asteroid-mining-a-new-space-race/</w:t>
        </w:r>
      </w:hyperlink>
      <w:r w:rsidRPr="00100A2B">
        <w:t>] TDI</w:t>
      </w:r>
    </w:p>
    <w:p w14:paraId="2FBE4274" w14:textId="77777777" w:rsidR="00F57368" w:rsidRPr="00100A2B" w:rsidRDefault="00F57368" w:rsidP="00F57368">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31082F3D" w14:textId="77777777" w:rsidR="00F57368" w:rsidRPr="00100A2B" w:rsidRDefault="00F57368" w:rsidP="00F57368">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2208FB7F" w14:textId="77777777" w:rsidR="00F57368" w:rsidRPr="00100A2B" w:rsidRDefault="00F57368" w:rsidP="00F57368">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4DA503CA" w14:textId="77777777" w:rsidR="00F57368" w:rsidRPr="00100A2B" w:rsidRDefault="00F57368" w:rsidP="00F57368"/>
    <w:p w14:paraId="4E8F2F41" w14:textId="77777777" w:rsidR="00F57368" w:rsidRPr="00100A2B" w:rsidRDefault="00F57368" w:rsidP="00F57368">
      <w:pPr>
        <w:pStyle w:val="Heading4"/>
        <w:rPr>
          <w:rFonts w:cs="Calibri"/>
        </w:rPr>
      </w:pPr>
      <w:r w:rsidRPr="00100A2B">
        <w:rPr>
          <w:rFonts w:cs="Calibri"/>
        </w:rPr>
        <w:t>Asteroid mining spikes the risk of satellite-dust collisions</w:t>
      </w:r>
    </w:p>
    <w:p w14:paraId="6614A667" w14:textId="77777777" w:rsidR="00F57368" w:rsidRPr="00100A2B" w:rsidRDefault="00F57368" w:rsidP="00F57368">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4140BCCC" w14:textId="77777777" w:rsidR="00F57368" w:rsidRPr="00100A2B" w:rsidRDefault="00F57368" w:rsidP="00F57368">
      <w:pPr>
        <w:pStyle w:val="ListParagraph"/>
        <w:numPr>
          <w:ilvl w:val="0"/>
          <w:numId w:val="15"/>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0" w:history="1">
        <w:r w:rsidRPr="00100A2B">
          <w:rPr>
            <w:rStyle w:val="Hyperlink"/>
          </w:rPr>
          <w:t>https://arxiv.org/pdf/1505.03800.pdf</w:t>
        </w:r>
      </w:hyperlink>
    </w:p>
    <w:p w14:paraId="6B97AFDB" w14:textId="77777777" w:rsidR="00F57368" w:rsidRPr="00100A2B" w:rsidRDefault="00F57368" w:rsidP="00F57368">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354244EB" w14:textId="77777777" w:rsidR="00F57368" w:rsidRPr="00100A2B" w:rsidRDefault="00F57368" w:rsidP="00F57368">
      <w:r w:rsidRPr="00100A2B">
        <w:t>According to </w:t>
      </w:r>
      <w:hyperlink r:id="rId23"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A5AB5A0" w14:textId="77777777" w:rsidR="00F57368" w:rsidRPr="00100A2B" w:rsidRDefault="00F57368" w:rsidP="00F57368">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14F69531" w14:textId="77777777" w:rsidR="00F57368" w:rsidRPr="00100A2B" w:rsidRDefault="00F57368" w:rsidP="00F57368"/>
    <w:p w14:paraId="52C63903" w14:textId="77777777" w:rsidR="00F57368" w:rsidRPr="00100A2B" w:rsidRDefault="00F57368" w:rsidP="00F57368">
      <w:pPr>
        <w:pStyle w:val="Heading4"/>
        <w:rPr>
          <w:rFonts w:cs="Calibri"/>
        </w:rPr>
      </w:pPr>
      <w:r w:rsidRPr="00100A2B">
        <w:rPr>
          <w:rFonts w:cs="Calibri"/>
        </w:rPr>
        <w:t>Space dust wrecks satellites and debris exponentially spirals</w:t>
      </w:r>
    </w:p>
    <w:p w14:paraId="19861B7B" w14:textId="77777777" w:rsidR="00F57368" w:rsidRPr="00100A2B" w:rsidRDefault="00F57368" w:rsidP="00F57368">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48D90D08" w14:textId="77777777" w:rsidR="00F57368" w:rsidRPr="00100A2B" w:rsidRDefault="00F57368" w:rsidP="00F57368">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49D5D375" w14:textId="77777777" w:rsidR="00F57368" w:rsidRPr="00100A2B" w:rsidRDefault="00F57368" w:rsidP="00F57368">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2B1E0A65" w14:textId="77777777" w:rsidR="00F57368" w:rsidRPr="00100A2B" w:rsidRDefault="00F57368" w:rsidP="00F57368">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3A8184D5" w14:textId="77777777" w:rsidR="00F57368" w:rsidRPr="00100A2B" w:rsidRDefault="00F57368" w:rsidP="00F57368">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5D1A571" w14:textId="77777777" w:rsidR="00F57368" w:rsidRPr="00100A2B" w:rsidRDefault="00F57368" w:rsidP="00F57368">
      <w:r w:rsidRPr="00100A2B">
        <w:t>"We also think this phenomenon can be attributed to some of the failures and anomalies we see on orbit, that right now are basically tagged as 'unknown cause.'"</w:t>
      </w:r>
    </w:p>
    <w:p w14:paraId="26C48D29" w14:textId="77777777" w:rsidR="00F57368" w:rsidRPr="00100A2B" w:rsidRDefault="00F57368" w:rsidP="00F57368">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D681EB5" w14:textId="77777777" w:rsidR="00F57368" w:rsidRPr="00100A2B" w:rsidRDefault="00F57368" w:rsidP="00F57368">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7E6EE429" w14:textId="77777777" w:rsidR="00F57368" w:rsidRDefault="00F57368" w:rsidP="00F57368">
      <w:pPr>
        <w:pStyle w:val="Heading4"/>
        <w:rPr>
          <w:rFonts w:cs="Calibri"/>
        </w:rPr>
      </w:pPr>
      <w:r w:rsidRPr="00100A2B">
        <w:rPr>
          <w:rFonts w:cs="Calibri"/>
        </w:rPr>
        <w:t>Scenario 1 is Climate</w:t>
      </w:r>
    </w:p>
    <w:p w14:paraId="7F33F400" w14:textId="77777777" w:rsidR="00F57368" w:rsidRPr="00604381" w:rsidRDefault="00F57368" w:rsidP="00F57368"/>
    <w:p w14:paraId="07248EA0" w14:textId="77777777" w:rsidR="00F57368" w:rsidRDefault="00F57368" w:rsidP="00F57368">
      <w:pPr>
        <w:pStyle w:val="Heading4"/>
        <w:rPr>
          <w:rFonts w:cs="Calibri"/>
        </w:rPr>
      </w:pPr>
      <w:r w:rsidRPr="00100A2B">
        <w:rPr>
          <w:rFonts w:cs="Calibri"/>
        </w:rPr>
        <w:t>Earth observation satellites key to warming adaptation</w:t>
      </w:r>
    </w:p>
    <w:p w14:paraId="208055E3" w14:textId="77777777" w:rsidR="00F57368" w:rsidRDefault="00F57368" w:rsidP="00F57368">
      <w:pPr>
        <w:pStyle w:val="ListParagraph"/>
        <w:numPr>
          <w:ilvl w:val="0"/>
          <w:numId w:val="15"/>
        </w:numPr>
      </w:pPr>
      <w:r>
        <w:t>Monitoring deforestation/ice caps</w:t>
      </w:r>
    </w:p>
    <w:p w14:paraId="766B9D0F" w14:textId="77777777" w:rsidR="00F57368" w:rsidRPr="007C66C6" w:rsidRDefault="00F57368" w:rsidP="00F57368">
      <w:pPr>
        <w:pStyle w:val="ListParagraph"/>
        <w:numPr>
          <w:ilvl w:val="0"/>
          <w:numId w:val="15"/>
        </w:numPr>
      </w:pPr>
      <w:r>
        <w:t>ECV essential climate variables</w:t>
      </w:r>
    </w:p>
    <w:p w14:paraId="1975401D" w14:textId="77777777" w:rsidR="00F57368" w:rsidRPr="00100A2B" w:rsidRDefault="00F57368" w:rsidP="00F57368">
      <w:r w:rsidRPr="003D2BB2">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9" w:history="1">
        <w:r w:rsidRPr="00100A2B">
          <w:rPr>
            <w:rStyle w:val="Hyperlink"/>
          </w:rPr>
          <w:t>https://www.acclimatise.uk.com/2018/05/02/earth-observation-of-increasing-importance-for-climate-change-adaptation/</w:t>
        </w:r>
      </w:hyperlink>
      <w:r w:rsidRPr="00100A2B">
        <w:t>] TDI</w:t>
      </w:r>
    </w:p>
    <w:p w14:paraId="42294F28" w14:textId="77777777" w:rsidR="00F57368" w:rsidRPr="00100A2B" w:rsidRDefault="00F57368" w:rsidP="00F57368">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45CE9B54" w14:textId="77777777" w:rsidR="00F57368" w:rsidRPr="00100A2B" w:rsidRDefault="00F57368" w:rsidP="00F57368">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2229D1A4" w14:textId="77777777" w:rsidR="00F57368" w:rsidRPr="00100A2B" w:rsidRDefault="00F57368" w:rsidP="00F57368">
      <w:r w:rsidRPr="00100A2B">
        <w:t>Providing information in data-sparse regions</w:t>
      </w:r>
    </w:p>
    <w:p w14:paraId="395C382D" w14:textId="77777777" w:rsidR="00F57368" w:rsidRPr="00100A2B" w:rsidRDefault="00F57368" w:rsidP="00F57368">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21E3E7A6" w14:textId="77777777" w:rsidR="00F57368" w:rsidRPr="00100A2B" w:rsidRDefault="00F57368" w:rsidP="00F57368">
      <w:pPr>
        <w:rPr>
          <w:rStyle w:val="StyleUnderline"/>
        </w:rPr>
      </w:pPr>
      <w:r w:rsidRPr="007C66C6">
        <w:rPr>
          <w:rStyle w:val="StyleUnderline"/>
          <w:highlight w:val="cyan"/>
        </w:rPr>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3F3A81DA" w14:textId="77777777" w:rsidR="00F57368" w:rsidRPr="00100A2B" w:rsidRDefault="00F57368" w:rsidP="00F57368">
      <w:r w:rsidRPr="00100A2B">
        <w:t>International efforts for systematic observation</w:t>
      </w:r>
    </w:p>
    <w:p w14:paraId="42946B07" w14:textId="77777777" w:rsidR="00F57368" w:rsidRPr="00100A2B" w:rsidRDefault="00F57368" w:rsidP="00F57368">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DAB56C" w14:textId="77777777" w:rsidR="00F57368" w:rsidRPr="00100A2B" w:rsidRDefault="00F57368" w:rsidP="00F57368">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2B6ECDD2" w14:textId="77777777" w:rsidR="00F57368" w:rsidRPr="00100A2B" w:rsidRDefault="00F57368" w:rsidP="00F57368">
      <w:r w:rsidRPr="00100A2B">
        <w:t>The 50 Essential Climate Variables as defined by GCOS.</w:t>
      </w:r>
    </w:p>
    <w:p w14:paraId="54DAC61B" w14:textId="77777777" w:rsidR="00F57368" w:rsidRPr="00100A2B" w:rsidRDefault="00F57368" w:rsidP="00F57368">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67EEEB53" w14:textId="77777777" w:rsidR="00F57368" w:rsidRPr="00100A2B" w:rsidRDefault="00F57368" w:rsidP="00F57368">
      <w:r w:rsidRPr="00100A2B">
        <w:t>Robust evidence supporting climate risk management</w:t>
      </w:r>
    </w:p>
    <w:p w14:paraId="53C6B01C" w14:textId="77777777" w:rsidR="00F57368" w:rsidRPr="00100A2B" w:rsidRDefault="00F57368" w:rsidP="00F57368">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85EFDAA" w14:textId="77777777" w:rsidR="00F57368" w:rsidRPr="00100A2B" w:rsidRDefault="00F57368" w:rsidP="00F57368">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3F360DEB" w14:textId="77777777" w:rsidR="00F57368" w:rsidRPr="00100A2B" w:rsidRDefault="00F57368" w:rsidP="00F57368">
      <w:pPr>
        <w:pStyle w:val="Heading4"/>
      </w:pPr>
      <w:r w:rsidRPr="00100A2B">
        <w:t>Warming causes extinction</w:t>
      </w:r>
    </w:p>
    <w:p w14:paraId="17C0BBD4" w14:textId="77777777" w:rsidR="00F57368" w:rsidRPr="00100A2B" w:rsidRDefault="00F57368" w:rsidP="00F5736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7F2641E" w14:textId="77777777" w:rsidR="00F57368" w:rsidRDefault="00F57368" w:rsidP="00F57368">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8F7C445" w14:textId="77777777" w:rsidR="00F57368" w:rsidRPr="00100A2B" w:rsidRDefault="00F57368" w:rsidP="00F57368"/>
    <w:p w14:paraId="243137BA" w14:textId="77777777" w:rsidR="00F57368" w:rsidRPr="00100A2B" w:rsidRDefault="00F57368" w:rsidP="00F57368">
      <w:pPr>
        <w:pStyle w:val="Heading4"/>
      </w:pPr>
      <w:r>
        <w:t>Scenario 2 is Nuke War</w:t>
      </w:r>
    </w:p>
    <w:p w14:paraId="0F3397F1" w14:textId="77777777" w:rsidR="00F57368" w:rsidRPr="00100A2B" w:rsidRDefault="00F57368" w:rsidP="00F57368">
      <w:pPr>
        <w:pStyle w:val="Heading4"/>
      </w:pPr>
      <w:r w:rsidRPr="00100A2B">
        <w:t>Early warning satellites going dark signals attacks – causes miscalc and goes nuclear</w:t>
      </w:r>
    </w:p>
    <w:p w14:paraId="4958A2F6" w14:textId="77777777" w:rsidR="00F57368" w:rsidRPr="00100A2B" w:rsidRDefault="00F57368" w:rsidP="00F5736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687089DC" w14:textId="77777777" w:rsidR="00F57368" w:rsidRPr="00100A2B" w:rsidRDefault="00F57368" w:rsidP="00F57368">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065BC9A" w14:textId="77777777" w:rsidR="00F57368" w:rsidRPr="00100A2B" w:rsidRDefault="00F57368" w:rsidP="00F57368">
      <w:r w:rsidRPr="00100A2B">
        <w:t>Scientists estimate that anywhere from 500,000 to 600,000 pieces of human-made space debris between 0.4 and 4 inches in size are currently orbiting the Earth and traveling at speeds over 17,000 miles per hour.</w:t>
      </w:r>
    </w:p>
    <w:p w14:paraId="1A012734" w14:textId="77777777" w:rsidR="00F57368" w:rsidRPr="00100A2B" w:rsidRDefault="00F57368" w:rsidP="00F57368">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949C5C4" w14:textId="77777777" w:rsidR="00F57368" w:rsidRPr="00100A2B" w:rsidRDefault="00F57368" w:rsidP="00F57368">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5E34BBCE" w14:textId="77777777" w:rsidR="00F57368" w:rsidRPr="00100A2B" w:rsidRDefault="00F57368" w:rsidP="00F57368">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815B23E" w14:textId="77777777" w:rsidR="00F57368" w:rsidRPr="00100A2B" w:rsidRDefault="00F57368" w:rsidP="00F57368">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Adushkin and his colleagues. </w:t>
      </w:r>
    </w:p>
    <w:p w14:paraId="6363B748" w14:textId="77777777" w:rsidR="00F57368" w:rsidRPr="00100A2B" w:rsidRDefault="00F57368" w:rsidP="00F57368">
      <w:r w:rsidRPr="00100A2B">
        <w:t>A politically dangerous dilemma</w:t>
      </w:r>
    </w:p>
    <w:p w14:paraId="037B3F4B" w14:textId="77777777" w:rsidR="00F57368" w:rsidRPr="00100A2B" w:rsidRDefault="00F57368" w:rsidP="00F57368">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2A37D692" w14:textId="77777777" w:rsidR="00F57368" w:rsidRPr="00100A2B" w:rsidRDefault="00F57368" w:rsidP="00F57368">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B2F6CF7" w14:textId="77777777" w:rsidR="00F57368" w:rsidRPr="00100A2B" w:rsidRDefault="00F57368" w:rsidP="00F57368">
      <w:r w:rsidRPr="00100A2B">
        <w:t>"</w:t>
      </w:r>
      <w:r w:rsidRPr="00100A2B">
        <w:rPr>
          <w:rStyle w:val="StyleUnderline"/>
        </w:rPr>
        <w:t>This is a politically dangerous dilemma</w:t>
      </w:r>
      <w:r w:rsidRPr="00100A2B">
        <w:t xml:space="preserve">," he added. </w:t>
      </w:r>
    </w:p>
    <w:p w14:paraId="257415FA" w14:textId="77777777" w:rsidR="00F57368" w:rsidRPr="00100A2B" w:rsidRDefault="00F57368" w:rsidP="00F57368">
      <w:pPr>
        <w:rPr>
          <w:rStyle w:val="StyleUnderline"/>
        </w:rPr>
      </w:pPr>
      <w:r w:rsidRPr="00100A2B">
        <w:rPr>
          <w:rStyle w:val="StyleUnderline"/>
        </w:rPr>
        <w:t xml:space="preserve">But these mysterious failures in the past aren't what concerns Adushkin most. </w:t>
      </w:r>
    </w:p>
    <w:p w14:paraId="717BCDEA" w14:textId="77777777" w:rsidR="00F57368" w:rsidRPr="00100A2B" w:rsidRDefault="00F57368" w:rsidP="00F57368">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35978FC1" w14:textId="77777777" w:rsidR="00F57368" w:rsidRPr="00100A2B" w:rsidRDefault="00F57368" w:rsidP="00F57368">
      <w:pPr>
        <w:rPr>
          <w:rStyle w:val="StyleUnderline"/>
        </w:rPr>
      </w:pPr>
      <w:r w:rsidRPr="00100A2B">
        <w:rPr>
          <w:rStyle w:val="StyleUnderline"/>
        </w:rPr>
        <w:t>The Kessler Syndrome</w:t>
      </w:r>
    </w:p>
    <w:p w14:paraId="1272C1CC" w14:textId="77777777" w:rsidR="00F57368" w:rsidRPr="00100A2B" w:rsidRDefault="00F57368" w:rsidP="00F57368">
      <w:r w:rsidRPr="00100A2B">
        <w:t xml:space="preserve">In 1978, American astrophysicist Donald Kessler predicted that the amount of space debris around Earth would begin to grow exponentially after the turn of the millennium. </w:t>
      </w:r>
    </w:p>
    <w:p w14:paraId="57816B0D" w14:textId="77777777" w:rsidR="00F57368" w:rsidRPr="00100A2B" w:rsidRDefault="00F57368" w:rsidP="00F57368">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AF4B78E" w14:textId="77777777" w:rsidR="00F57368" w:rsidRPr="00100A2B" w:rsidRDefault="00F57368" w:rsidP="00F57368">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3932704B" w14:textId="77777777" w:rsidR="00F57368" w:rsidRPr="00100A2B" w:rsidRDefault="00F57368" w:rsidP="00F57368">
      <w:r w:rsidRPr="00100A2B">
        <w:t xml:space="preserve">For Kessler, this is a problem because it would "create small debris faster than it can be removed," Kessler said last year. And this cloud of junk could eventually make missions to space too dangerous. </w:t>
      </w:r>
    </w:p>
    <w:p w14:paraId="5F0ABF71" w14:textId="77777777" w:rsidR="00F57368" w:rsidRPr="00100A2B" w:rsidRDefault="00F57368" w:rsidP="00F57368">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3A5F35DB" w14:textId="77777777" w:rsidR="00F57368" w:rsidRPr="00100A2B" w:rsidRDefault="00F57368" w:rsidP="00F57368">
      <w:r w:rsidRPr="00100A2B">
        <w:t xml:space="preserve">The future </w:t>
      </w:r>
    </w:p>
    <w:p w14:paraId="71A1EA4C" w14:textId="77777777" w:rsidR="00F57368" w:rsidRPr="00100A2B" w:rsidRDefault="00F57368" w:rsidP="00F57368">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6BA65A58" w14:textId="77777777" w:rsidR="00F57368" w:rsidRPr="00100A2B" w:rsidRDefault="00F57368" w:rsidP="00F57368">
      <w:r w:rsidRPr="00100A2B">
        <w:t xml:space="preserve">But it's not just the large objects that concern Adushkin, who reported that even small objects (less than 1/3 of an inch) could damage satellites to the point they can't function properly. </w:t>
      </w:r>
    </w:p>
    <w:p w14:paraId="67E4E22B" w14:textId="77777777" w:rsidR="00F57368" w:rsidRPr="00100A2B" w:rsidRDefault="00F57368" w:rsidP="00F57368">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52C583BB" w14:textId="77777777" w:rsidR="00F57368" w:rsidRPr="00100A2B" w:rsidRDefault="00F57368" w:rsidP="00F57368">
      <w:r w:rsidRPr="00100A2B">
        <w:t xml:space="preserve">1.5 times more fragments greater than 8 inches across </w:t>
      </w:r>
    </w:p>
    <w:p w14:paraId="7E5B7D4A" w14:textId="77777777" w:rsidR="00F57368" w:rsidRPr="00100A2B" w:rsidRDefault="00F57368" w:rsidP="00F57368">
      <w:r w:rsidRPr="00100A2B">
        <w:t xml:space="preserve">3.2 times more fragments between 4 and 8 inches across </w:t>
      </w:r>
    </w:p>
    <w:p w14:paraId="16E2705A" w14:textId="77777777" w:rsidR="00F57368" w:rsidRPr="00100A2B" w:rsidRDefault="00F57368" w:rsidP="00F57368">
      <w:r w:rsidRPr="00100A2B">
        <w:t>13-20 times more smaller-sized fragments less than 4 inches across</w:t>
      </w:r>
    </w:p>
    <w:p w14:paraId="07FCF8E7" w14:textId="77777777" w:rsidR="00F57368" w:rsidRPr="00100A2B" w:rsidRDefault="00F57368" w:rsidP="00F57368">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0EE55EFB" w14:textId="77777777" w:rsidR="00F57368" w:rsidRPr="009C412A" w:rsidRDefault="00F57368" w:rsidP="00F57368">
      <w:pPr>
        <w:pStyle w:val="Heading4"/>
      </w:pPr>
      <w:r>
        <w:t xml:space="preserve">That triggers </w:t>
      </w:r>
      <w:r>
        <w:rPr>
          <w:u w:val="single"/>
        </w:rPr>
        <w:t>missile radars</w:t>
      </w:r>
      <w:r>
        <w:t xml:space="preserve">. </w:t>
      </w:r>
    </w:p>
    <w:p w14:paraId="10798B58" w14:textId="77777777" w:rsidR="00F57368" w:rsidRPr="001A09D0" w:rsidRDefault="00F57368" w:rsidP="00F57368">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1" w:history="1">
        <w:r w:rsidRPr="001A09D0">
          <w:rPr>
            <w:rStyle w:val="Hyperlink"/>
          </w:rPr>
          <w:t>https://aerospace.org/sites/default/files/2019-04/Crosslink%20Fall%202015%20V16N1%20.pdf</w:t>
        </w:r>
      </w:hyperlink>
      <w:r w:rsidRPr="001A09D0">
        <w:t>; RP]</w:t>
      </w:r>
    </w:p>
    <w:p w14:paraId="21E35F60" w14:textId="77777777" w:rsidR="00F57368" w:rsidRPr="00561197" w:rsidRDefault="00F57368" w:rsidP="00F57368">
      <w:r w:rsidRPr="00561197">
        <w:t xml:space="preserve">The launch of Sputnik on October 4, 1957,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Ablestar</w:t>
      </w:r>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2ACEA664" w14:textId="77777777" w:rsidR="00F57368" w:rsidRDefault="00F57368" w:rsidP="00F57368">
      <w:pPr>
        <w:pStyle w:val="Heading4"/>
      </w:pPr>
      <w:r>
        <w:t xml:space="preserve">Nuclear war. </w:t>
      </w:r>
    </w:p>
    <w:p w14:paraId="54D20CDD" w14:textId="77777777" w:rsidR="00F57368" w:rsidRDefault="00F57368" w:rsidP="00F57368">
      <w:r>
        <w:rPr>
          <w:rStyle w:val="Style13ptBold"/>
        </w:rPr>
        <w:t xml:space="preserve">Rogoway ’15 </w:t>
      </w:r>
      <w:r w:rsidRPr="00D92BE6">
        <w:t xml:space="preserve">[Tyler; November 12; Defense Journalist and Editor of Time Inc’s The War Zone; Jalopnik, “These Are The Doomsday Satellites That Detected The Explosion Of Metrojet 9268,” </w:t>
      </w:r>
      <w:hyperlink r:id="rId32" w:history="1">
        <w:r w:rsidRPr="00D92BE6">
          <w:rPr>
            <w:rStyle w:val="Hyperlink"/>
          </w:rPr>
          <w:t>https://foxtrotalpha.jalopnik.com/these-are-the-doomsday-satellites-that-detected-the-exp-1737434876</w:t>
        </w:r>
      </w:hyperlink>
      <w:r w:rsidRPr="00D92BE6">
        <w:t>; RP]</w:t>
      </w:r>
    </w:p>
    <w:p w14:paraId="19445F84" w14:textId="77777777" w:rsidR="00F57368" w:rsidRPr="00561197" w:rsidRDefault="00F57368" w:rsidP="00F57368">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(MiDAS)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fairly crude,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an </w:t>
      </w:r>
      <w:r w:rsidRPr="00561197">
        <w:rPr>
          <w:rStyle w:val="StyleUnderline"/>
        </w:rPr>
        <w:t xml:space="preserve">the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6F110DA3" w14:textId="77777777" w:rsidR="00F57368" w:rsidRPr="00F601E6" w:rsidRDefault="00F57368" w:rsidP="00F57368"/>
    <w:p w14:paraId="7C451960" w14:textId="77777777" w:rsidR="00F57368" w:rsidRPr="00561197" w:rsidRDefault="00F57368" w:rsidP="00F57368"/>
    <w:p w14:paraId="01EB7F20" w14:textId="77777777" w:rsidR="00F57368" w:rsidRPr="00100A2B" w:rsidRDefault="00F57368" w:rsidP="00F57368">
      <w:pPr>
        <w:pStyle w:val="Heading4"/>
        <w:rPr>
          <w:rFonts w:cs="Calibri"/>
        </w:rPr>
      </w:pPr>
      <w:r w:rsidRPr="00100A2B">
        <w:rPr>
          <w:rFonts w:cs="Calibri"/>
        </w:rPr>
        <w:t>Nuke war causes extinction – it won’t stay limited</w:t>
      </w:r>
    </w:p>
    <w:p w14:paraId="42789CDB" w14:textId="77777777" w:rsidR="00F57368" w:rsidRPr="00100A2B" w:rsidRDefault="00F57368" w:rsidP="00F57368">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8265A2D" w14:textId="77777777" w:rsidR="00F57368" w:rsidRPr="00100A2B" w:rsidRDefault="00F57368" w:rsidP="00F57368">
      <w:pPr>
        <w:rPr>
          <w:szCs w:val="26"/>
        </w:rPr>
      </w:pPr>
      <w:r w:rsidRPr="00100A2B">
        <w:rPr>
          <w:rStyle w:val="StyleUnderline"/>
        </w:rPr>
        <w:t>We are not talking enough about the climatic effects of nuclear war</w:t>
      </w:r>
      <w:r w:rsidRPr="00100A2B">
        <w:rPr>
          <w:szCs w:val="26"/>
        </w:rPr>
        <w:t xml:space="preserve">. </w:t>
      </w:r>
    </w:p>
    <w:p w14:paraId="625E27F1" w14:textId="77777777" w:rsidR="00F57368" w:rsidRPr="00100A2B" w:rsidRDefault="00F57368" w:rsidP="00F57368">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512F4036" w14:textId="77777777" w:rsidR="00F57368" w:rsidRPr="00100A2B" w:rsidRDefault="00F57368" w:rsidP="00F57368">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CBF3488" w14:textId="77777777" w:rsidR="00F57368" w:rsidRPr="00100A2B" w:rsidRDefault="00F57368" w:rsidP="00F57368">
      <w:pPr>
        <w:rPr>
          <w:szCs w:val="26"/>
        </w:rPr>
      </w:pPr>
      <w:r w:rsidRPr="00100A2B">
        <w:rPr>
          <w:szCs w:val="26"/>
        </w:rPr>
        <w:t xml:space="preserve">What about a larger-scale conflict? </w:t>
      </w:r>
    </w:p>
    <w:p w14:paraId="6E4F01DF" w14:textId="77777777" w:rsidR="00F57368" w:rsidRPr="00100A2B" w:rsidRDefault="00F57368" w:rsidP="00F57368">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6807B841" w14:textId="77777777" w:rsidR="00F57368" w:rsidRPr="00100A2B" w:rsidRDefault="00F57368" w:rsidP="00F57368">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B34735A" w14:textId="77777777" w:rsidR="00F57368" w:rsidRPr="00100A2B" w:rsidRDefault="00F57368" w:rsidP="00F57368">
      <w:pPr>
        <w:rPr>
          <w:szCs w:val="26"/>
        </w:rPr>
      </w:pPr>
      <w:r w:rsidRPr="00100A2B">
        <w:rPr>
          <w:szCs w:val="26"/>
        </w:rPr>
        <w:t xml:space="preserve">Many people are concerned about North Korea’s advancing missile capabilities. Is nuclear war likely in your opinion? </w:t>
      </w:r>
    </w:p>
    <w:p w14:paraId="763A0016" w14:textId="77777777" w:rsidR="00F57368" w:rsidRPr="00100A2B" w:rsidRDefault="00F57368" w:rsidP="00F57368">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2A223545" w14:textId="77777777" w:rsidR="00F57368" w:rsidRPr="00100A2B" w:rsidRDefault="00F57368" w:rsidP="00F57368">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D62537B" w14:textId="77777777" w:rsidR="00F57368" w:rsidRPr="00100A2B" w:rsidRDefault="00F57368" w:rsidP="00F57368">
      <w:pPr>
        <w:rPr>
          <w:szCs w:val="26"/>
        </w:rPr>
      </w:pPr>
      <w:r w:rsidRPr="00100A2B">
        <w:rPr>
          <w:szCs w:val="26"/>
        </w:rPr>
        <w:t xml:space="preserve">It has been more than 70 years since the last time a nuclear bomb was used in warfare. What would be the effects on the environment and on human health today? </w:t>
      </w:r>
    </w:p>
    <w:p w14:paraId="40299776" w14:textId="77777777" w:rsidR="00F57368" w:rsidRPr="00100A2B" w:rsidRDefault="00F57368" w:rsidP="00F57368">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6A4546C" w14:textId="77777777" w:rsidR="00F57368" w:rsidRPr="00100A2B" w:rsidRDefault="00F57368" w:rsidP="00F57368"/>
    <w:p w14:paraId="394782CF" w14:textId="77777777" w:rsidR="00F57368" w:rsidRPr="00100A2B" w:rsidRDefault="00F57368" w:rsidP="00F57368"/>
    <w:p w14:paraId="0772154C" w14:textId="77777777" w:rsidR="00F57368" w:rsidRPr="00100A2B" w:rsidRDefault="00F57368" w:rsidP="00F57368">
      <w:pPr>
        <w:pStyle w:val="Heading3"/>
      </w:pPr>
      <w:r w:rsidRPr="00100A2B">
        <w:t xml:space="preserve">AC – Africa Mining Advantage </w:t>
      </w:r>
    </w:p>
    <w:p w14:paraId="3EA7ACC5" w14:textId="77777777" w:rsidR="00F57368" w:rsidRPr="00100A2B" w:rsidRDefault="00F57368" w:rsidP="00F57368">
      <w:pPr>
        <w:pStyle w:val="Heading4"/>
      </w:pPr>
      <w:r w:rsidRPr="00100A2B">
        <w:t xml:space="preserve">Space mining destroys the African economy </w:t>
      </w:r>
    </w:p>
    <w:p w14:paraId="419BE931" w14:textId="77777777" w:rsidR="00F57368" w:rsidRPr="00100A2B" w:rsidRDefault="00F57368" w:rsidP="00F57368">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3" w:history="1">
        <w:r w:rsidRPr="00100A2B">
          <w:rPr>
            <w:rStyle w:val="Hyperlink"/>
          </w:rPr>
          <w:t>https://africanews.space/the-effect-of-asteroid-mining-on-mining-activities-in-africa/</w:t>
        </w:r>
      </w:hyperlink>
      <w:r w:rsidRPr="00100A2B">
        <w:t xml:space="preserve">] </w:t>
      </w:r>
    </w:p>
    <w:p w14:paraId="154DDEA9" w14:textId="77777777" w:rsidR="00F57368" w:rsidRPr="00100A2B" w:rsidRDefault="00F57368" w:rsidP="00F57368">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763B569" w14:textId="77777777" w:rsidR="00F57368" w:rsidRPr="00100A2B" w:rsidRDefault="00F57368" w:rsidP="00F57368"/>
    <w:p w14:paraId="773369F0" w14:textId="77777777" w:rsidR="00F57368" w:rsidRPr="00100A2B" w:rsidRDefault="00F57368" w:rsidP="00F57368">
      <w:pPr>
        <w:pStyle w:val="Heading4"/>
      </w:pPr>
      <w:r w:rsidRPr="00100A2B">
        <w:t>Economic decline causes Africa war</w:t>
      </w:r>
    </w:p>
    <w:p w14:paraId="0A741281" w14:textId="77777777" w:rsidR="00F57368" w:rsidRPr="00100A2B" w:rsidRDefault="00F57368" w:rsidP="00F57368">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4"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21F68B26" w14:textId="77777777" w:rsidR="00F57368" w:rsidRPr="00100A2B" w:rsidRDefault="00F57368" w:rsidP="00F57368">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0A44F1B2" w14:textId="77777777" w:rsidR="00F57368" w:rsidRPr="00100A2B" w:rsidRDefault="00F57368" w:rsidP="00F57368">
      <w:pPr>
        <w:rPr>
          <w:rStyle w:val="StyleUnderline"/>
        </w:rPr>
      </w:pPr>
      <w:r w:rsidRPr="00100A2B">
        <w:rPr>
          <w:rStyle w:val="StyleUnderline"/>
        </w:rPr>
        <w:t>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11F8F8AF" w14:textId="77777777" w:rsidR="00F57368" w:rsidRPr="00100A2B" w:rsidRDefault="00F57368" w:rsidP="00F57368">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1768FBD6" w14:textId="77777777" w:rsidR="00F57368" w:rsidRPr="00100A2B" w:rsidRDefault="00F57368" w:rsidP="00F57368">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192054E" w14:textId="77777777" w:rsidR="00F57368" w:rsidRPr="00100A2B" w:rsidRDefault="00F57368" w:rsidP="00F57368">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9E23C87" w14:textId="77777777" w:rsidR="00F57368" w:rsidRPr="00100A2B" w:rsidRDefault="00F57368" w:rsidP="00F57368">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0738F3EB" w14:textId="77777777" w:rsidR="00F57368" w:rsidRPr="00100A2B" w:rsidRDefault="00F57368" w:rsidP="00F57368">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EF22EED" w14:textId="77777777" w:rsidR="00F57368" w:rsidRPr="00100A2B" w:rsidRDefault="00F57368" w:rsidP="00F57368">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1BFF088D" w14:textId="77777777" w:rsidR="00F57368" w:rsidRPr="00100A2B" w:rsidRDefault="00F57368" w:rsidP="00F57368">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21F7C385" w14:textId="77777777" w:rsidR="00F57368" w:rsidRPr="00100A2B" w:rsidRDefault="00F57368" w:rsidP="00F57368">
      <w:pPr>
        <w:rPr>
          <w:rStyle w:val="StyleUnderline"/>
        </w:rPr>
      </w:pPr>
      <w:r w:rsidRPr="00100A2B">
        <w:rPr>
          <w:rStyle w:val="StyleUnderline"/>
        </w:rPr>
        <w:t>Poverty and conflict</w:t>
      </w:r>
    </w:p>
    <w:p w14:paraId="391484EE" w14:textId="77777777" w:rsidR="00F57368" w:rsidRPr="00100A2B" w:rsidRDefault="00F57368" w:rsidP="00F57368">
      <w:pPr>
        <w:rPr>
          <w:rStyle w:val="StyleUnderline"/>
        </w:rPr>
      </w:pPr>
      <w:r w:rsidRPr="00100A2B">
        <w:rPr>
          <w:rStyle w:val="StyleUnderline"/>
        </w:rPr>
        <w:t>A direct link</w:t>
      </w:r>
    </w:p>
    <w:p w14:paraId="633C8077" w14:textId="77777777" w:rsidR="00F57368" w:rsidRPr="00100A2B" w:rsidRDefault="00F57368" w:rsidP="00F57368">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797BA04B" w14:textId="77777777" w:rsidR="000D2FA1" w:rsidRPr="00100A2B" w:rsidRDefault="000D2FA1" w:rsidP="000D2FA1"/>
    <w:p w14:paraId="6D5E8D75" w14:textId="77777777" w:rsidR="000D2FA1" w:rsidRDefault="000D2FA1" w:rsidP="000D2FA1">
      <w:pPr>
        <w:pStyle w:val="Heading3"/>
      </w:pPr>
      <w:r>
        <w:t>Framing</w:t>
      </w:r>
    </w:p>
    <w:p w14:paraId="5F65B3FE" w14:textId="77777777" w:rsidR="000D2FA1" w:rsidRPr="00EB533F" w:rsidRDefault="000D2FA1" w:rsidP="000D2FA1">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BB70617" w14:textId="77777777" w:rsidR="000D2FA1" w:rsidRPr="00EB533F" w:rsidRDefault="000D2FA1" w:rsidP="000D2FA1">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5" w:history="1">
        <w:r w:rsidRPr="00EB533F">
          <w:rPr>
            <w:rStyle w:val="Hyperlink"/>
          </w:rPr>
          <w:t>https://www.fhi.ox.ac.uk/wp-content/uploads/Existential-Risks-2017-01-23.pdf</w:t>
        </w:r>
      </w:hyperlink>
      <w:r w:rsidRPr="00EB533F">
        <w:t xml:space="preserve">, </w:t>
      </w:r>
    </w:p>
    <w:p w14:paraId="17719300" w14:textId="77777777" w:rsidR="000D2FA1" w:rsidRDefault="000D2FA1" w:rsidP="000D2FA1">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B211707" w14:textId="77777777" w:rsidR="000D2FA1" w:rsidRPr="00D74186" w:rsidRDefault="000D2FA1" w:rsidP="000D2FA1">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F7D51F1" w14:textId="77777777" w:rsidR="000D2FA1" w:rsidRPr="004E07E9" w:rsidRDefault="000D2FA1" w:rsidP="000D2FA1">
      <w:r w:rsidRPr="004E07E9">
        <w:rPr>
          <w:b/>
          <w:sz w:val="26"/>
        </w:rPr>
        <w:t>Moen 16</w:t>
      </w:r>
      <w:r w:rsidRPr="004E07E9">
        <w:t xml:space="preserve"> [Ole Martin Moen, Research Fellow in Philosophy at University of Oslo “An Argument for Hedonism” Journal of Value Inquiry (Springer), 50 (2) 2016: 267–281] SJDI</w:t>
      </w:r>
    </w:p>
    <w:p w14:paraId="45BD61B1" w14:textId="77777777" w:rsidR="000D2FA1" w:rsidRDefault="000D2FA1" w:rsidP="000D2FA1">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0D59A6A9" w14:textId="77777777" w:rsidR="000D2FA1" w:rsidRPr="00D74186" w:rsidRDefault="000D2FA1" w:rsidP="000D2FA1">
      <w:pPr>
        <w:rPr>
          <w:b/>
          <w:u w:val="single"/>
        </w:rPr>
      </w:pPr>
    </w:p>
    <w:p w14:paraId="435B4F53" w14:textId="77777777" w:rsidR="000D2FA1" w:rsidRDefault="000D2FA1" w:rsidP="000D2FA1">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20FF0A42" w14:textId="77777777" w:rsidR="000D2FA1" w:rsidRPr="00CA3910" w:rsidRDefault="000D2FA1" w:rsidP="000D2FA1"/>
    <w:p w14:paraId="7339370D" w14:textId="77777777" w:rsidR="000D2FA1" w:rsidRDefault="000D2FA1" w:rsidP="000D2FA1">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501ECF3" w14:textId="77777777" w:rsidR="000D2FA1" w:rsidRPr="00A1601B" w:rsidRDefault="000D2FA1" w:rsidP="000D2FA1"/>
    <w:p w14:paraId="65EC1099" w14:textId="77777777" w:rsidR="000D2FA1" w:rsidRDefault="000D2FA1" w:rsidP="000D2FA1">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2C45B432" w14:textId="77777777" w:rsidR="000D2FA1" w:rsidRPr="00A1601B" w:rsidRDefault="000D2FA1" w:rsidP="000D2FA1"/>
    <w:p w14:paraId="091EAA40" w14:textId="77777777" w:rsidR="000D2FA1" w:rsidRPr="007F04F9" w:rsidRDefault="000D2FA1" w:rsidP="000D2FA1">
      <w:pPr>
        <w:pStyle w:val="Heading4"/>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787602AF" w14:textId="77777777" w:rsidR="000D2FA1" w:rsidRPr="0009713A" w:rsidRDefault="000D2FA1" w:rsidP="000D2FA1"/>
    <w:p w14:paraId="7B9D2E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2FA1"/>
    <w:rsid w:val="000139A3"/>
    <w:rsid w:val="000D2FA1"/>
    <w:rsid w:val="00100833"/>
    <w:rsid w:val="00104529"/>
    <w:rsid w:val="00105942"/>
    <w:rsid w:val="00107396"/>
    <w:rsid w:val="00144A4C"/>
    <w:rsid w:val="00176AB0"/>
    <w:rsid w:val="00177B7D"/>
    <w:rsid w:val="00182958"/>
    <w:rsid w:val="0018322D"/>
    <w:rsid w:val="001A6D10"/>
    <w:rsid w:val="001B5776"/>
    <w:rsid w:val="001B6582"/>
    <w:rsid w:val="001E527A"/>
    <w:rsid w:val="001F78CE"/>
    <w:rsid w:val="00250952"/>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312D"/>
    <w:rsid w:val="009023D5"/>
    <w:rsid w:val="0091627E"/>
    <w:rsid w:val="0097032B"/>
    <w:rsid w:val="009D2EAD"/>
    <w:rsid w:val="009D5415"/>
    <w:rsid w:val="009D54B2"/>
    <w:rsid w:val="009E1922"/>
    <w:rsid w:val="009F0FE6"/>
    <w:rsid w:val="009F7ED2"/>
    <w:rsid w:val="00A93661"/>
    <w:rsid w:val="00A95652"/>
    <w:rsid w:val="00AA0045"/>
    <w:rsid w:val="00AB6C3C"/>
    <w:rsid w:val="00AC0AB8"/>
    <w:rsid w:val="00B33C6D"/>
    <w:rsid w:val="00B4508F"/>
    <w:rsid w:val="00B55AD5"/>
    <w:rsid w:val="00B8057C"/>
    <w:rsid w:val="00BC7093"/>
    <w:rsid w:val="00BD6238"/>
    <w:rsid w:val="00BF593B"/>
    <w:rsid w:val="00BF773A"/>
    <w:rsid w:val="00BF7E81"/>
    <w:rsid w:val="00C02889"/>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736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4F9B"/>
  <w15:chartTrackingRefBased/>
  <w15:docId w15:val="{130CF202-FA3A-4074-B4DB-6FAE60F8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6D10"/>
    <w:rPr>
      <w:rFonts w:ascii="Calibri" w:hAnsi="Calibri"/>
    </w:rPr>
  </w:style>
  <w:style w:type="paragraph" w:styleId="Heading1">
    <w:name w:val="heading 1"/>
    <w:aliases w:val="Pocket"/>
    <w:basedOn w:val="Normal"/>
    <w:next w:val="Normal"/>
    <w:link w:val="Heading1Char"/>
    <w:qFormat/>
    <w:rsid w:val="001A6D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A6D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A6D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1A6D10"/>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0D2FA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1A6D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D10"/>
  </w:style>
  <w:style w:type="character" w:customStyle="1" w:styleId="Heading1Char">
    <w:name w:val="Heading 1 Char"/>
    <w:aliases w:val="Pocket Char"/>
    <w:basedOn w:val="DefaultParagraphFont"/>
    <w:link w:val="Heading1"/>
    <w:rsid w:val="001A6D10"/>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A6D1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A6D1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1A6D1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A6D1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6D10"/>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1A6D1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1A6D10"/>
    <w:rPr>
      <w:color w:val="auto"/>
      <w:u w:val="none"/>
    </w:rPr>
  </w:style>
  <w:style w:type="character" w:styleId="FollowedHyperlink">
    <w:name w:val="FollowedHyperlink"/>
    <w:basedOn w:val="DefaultParagraphFont"/>
    <w:uiPriority w:val="99"/>
    <w:semiHidden/>
    <w:unhideWhenUsed/>
    <w:rsid w:val="001A6D10"/>
    <w:rPr>
      <w:color w:val="auto"/>
      <w:u w:val="none"/>
    </w:rPr>
  </w:style>
  <w:style w:type="character" w:customStyle="1" w:styleId="Heading6Char">
    <w:name w:val="Heading 6 Char"/>
    <w:basedOn w:val="DefaultParagraphFont"/>
    <w:link w:val="Heading6"/>
    <w:uiPriority w:val="99"/>
    <w:semiHidden/>
    <w:rsid w:val="000D2FA1"/>
    <w:rPr>
      <w:rFonts w:asciiTheme="majorHAnsi" w:eastAsiaTheme="majorEastAsia" w:hAnsiTheme="majorHAnsi" w:cstheme="majorBidi"/>
      <w:color w:val="1F4D78" w:themeColor="accent1" w:themeShade="7F"/>
    </w:rPr>
  </w:style>
  <w:style w:type="paragraph" w:styleId="DocumentMap">
    <w:name w:val="Document Map"/>
    <w:basedOn w:val="Normal"/>
    <w:link w:val="DocumentMapChar"/>
    <w:uiPriority w:val="99"/>
    <w:semiHidden/>
    <w:unhideWhenUsed/>
    <w:rsid w:val="000D2FA1"/>
    <w:rPr>
      <w:rFonts w:ascii="Lucida Grande" w:hAnsi="Lucida Grande" w:cs="Lucida Grande"/>
    </w:rPr>
  </w:style>
  <w:style w:type="character" w:customStyle="1" w:styleId="DocumentMapChar">
    <w:name w:val="Document Map Char"/>
    <w:basedOn w:val="DefaultParagraphFont"/>
    <w:link w:val="DocumentMap"/>
    <w:uiPriority w:val="99"/>
    <w:semiHidden/>
    <w:rsid w:val="000D2FA1"/>
    <w:rPr>
      <w:rFonts w:ascii="Lucida Grande" w:hAnsi="Lucida Grande" w:cs="Lucida Grande"/>
    </w:rPr>
  </w:style>
  <w:style w:type="character" w:styleId="UnresolvedMention">
    <w:name w:val="Unresolved Mention"/>
    <w:basedOn w:val="DefaultParagraphFont"/>
    <w:uiPriority w:val="99"/>
    <w:semiHidden/>
    <w:unhideWhenUsed/>
    <w:rsid w:val="000D2FA1"/>
    <w:rPr>
      <w:color w:val="605E5C"/>
      <w:shd w:val="clear" w:color="auto" w:fill="E1DFDD"/>
    </w:rPr>
  </w:style>
  <w:style w:type="paragraph" w:styleId="Header">
    <w:name w:val="header"/>
    <w:basedOn w:val="Normal"/>
    <w:link w:val="HeaderChar"/>
    <w:uiPriority w:val="99"/>
    <w:unhideWhenUsed/>
    <w:rsid w:val="000D2FA1"/>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0D2FA1"/>
    <w:rPr>
      <w:rFonts w:ascii="Calibri" w:eastAsiaTheme="minorEastAsia" w:hAnsi="Calibri" w:cs="Calibri"/>
    </w:rPr>
  </w:style>
  <w:style w:type="paragraph" w:styleId="Footer">
    <w:name w:val="footer"/>
    <w:basedOn w:val="Normal"/>
    <w:link w:val="FooterChar"/>
    <w:uiPriority w:val="99"/>
    <w:unhideWhenUsed/>
    <w:rsid w:val="000D2FA1"/>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0D2FA1"/>
    <w:rPr>
      <w:rFonts w:ascii="Calibri" w:eastAsiaTheme="minorEastAsia" w:hAnsi="Calibri" w:cs="Calibri"/>
    </w:rPr>
  </w:style>
  <w:style w:type="paragraph" w:customStyle="1" w:styleId="textbold">
    <w:name w:val="text bold"/>
    <w:basedOn w:val="Normal"/>
    <w:link w:val="Emphasis"/>
    <w:uiPriority w:val="7"/>
    <w:qFormat/>
    <w:rsid w:val="000D2FA1"/>
    <w:pPr>
      <w:ind w:left="720"/>
      <w:jc w:val="both"/>
    </w:pPr>
    <w:rPr>
      <w:b/>
      <w:iCs/>
      <w:u w:val="single"/>
    </w:rPr>
  </w:style>
  <w:style w:type="paragraph" w:customStyle="1" w:styleId="Emphasis1">
    <w:name w:val="Emphasis1"/>
    <w:basedOn w:val="Normal"/>
    <w:autoRedefine/>
    <w:uiPriority w:val="7"/>
    <w:qFormat/>
    <w:rsid w:val="000D2FA1"/>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D2F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0D2FA1"/>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0D2FA1"/>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0D2FA1"/>
  </w:style>
  <w:style w:type="character" w:customStyle="1" w:styleId="analyticsChar">
    <w:name w:val="analytics Char"/>
    <w:basedOn w:val="DefaultParagraphFont"/>
    <w:link w:val="analytics"/>
    <w:uiPriority w:val="4"/>
    <w:rsid w:val="000D2FA1"/>
    <w:rPr>
      <w:rFonts w:ascii="Calibri" w:eastAsiaTheme="majorEastAsia" w:hAnsi="Calibri" w:cstheme="majorBidi"/>
      <w:b/>
      <w:iCs/>
      <w:sz w:val="26"/>
    </w:rPr>
  </w:style>
  <w:style w:type="paragraph" w:customStyle="1" w:styleId="Analytic">
    <w:name w:val="Analytic"/>
    <w:basedOn w:val="Heading4"/>
    <w:link w:val="AnalyticChar"/>
    <w:qFormat/>
    <w:rsid w:val="000D2FA1"/>
    <w:rPr>
      <w:bCs/>
      <w:iCs w:val="0"/>
      <w:color w:val="000000" w:themeColor="text1"/>
    </w:rPr>
  </w:style>
  <w:style w:type="character" w:customStyle="1" w:styleId="AnalyticChar">
    <w:name w:val="Analytic Char"/>
    <w:basedOn w:val="DefaultParagraphFont"/>
    <w:link w:val="Analytic"/>
    <w:rsid w:val="000D2FA1"/>
    <w:rPr>
      <w:rFonts w:ascii="Calibri" w:eastAsiaTheme="majorEastAsia" w:hAnsi="Calibri" w:cstheme="majorBidi"/>
      <w:b/>
      <w:bCs/>
      <w:color w:val="000000" w:themeColor="text1"/>
      <w:sz w:val="26"/>
    </w:rPr>
  </w:style>
  <w:style w:type="character" w:customStyle="1" w:styleId="span">
    <w:name w:val="span"/>
    <w:basedOn w:val="DefaultParagraphFont"/>
    <w:rsid w:val="000D2FA1"/>
  </w:style>
  <w:style w:type="character" w:customStyle="1" w:styleId="tb">
    <w:name w:val="tb"/>
    <w:basedOn w:val="DefaultParagraphFont"/>
    <w:rsid w:val="000D2FA1"/>
  </w:style>
  <w:style w:type="character" w:customStyle="1" w:styleId="target">
    <w:name w:val="target"/>
    <w:basedOn w:val="DefaultParagraphFont"/>
    <w:rsid w:val="000D2FA1"/>
  </w:style>
  <w:style w:type="character" w:customStyle="1" w:styleId="panel-title">
    <w:name w:val="panel-title"/>
    <w:basedOn w:val="DefaultParagraphFont"/>
    <w:rsid w:val="000D2FA1"/>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0D2FA1"/>
    <w:rPr>
      <w:u w:val="single"/>
    </w:rPr>
  </w:style>
  <w:style w:type="paragraph" w:customStyle="1" w:styleId="UnderlinedText">
    <w:name w:val="Underlined Text"/>
    <w:link w:val="IntenseEmphasis"/>
    <w:uiPriority w:val="6"/>
    <w:qFormat/>
    <w:rsid w:val="000D2FA1"/>
    <w:pPr>
      <w:suppressAutoHyphens/>
      <w:autoSpaceDN w:val="0"/>
      <w:spacing w:after="0" w:line="240" w:lineRule="auto"/>
      <w:textAlignment w:val="baseline"/>
    </w:pPr>
    <w:rPr>
      <w:u w:val="single"/>
    </w:rPr>
  </w:style>
  <w:style w:type="character" w:styleId="Strong">
    <w:name w:val="Strong"/>
    <w:basedOn w:val="DefaultParagraphFont"/>
    <w:uiPriority w:val="22"/>
    <w:qFormat/>
    <w:rsid w:val="000D2FA1"/>
    <w:rPr>
      <w:b/>
      <w:bCs/>
    </w:rPr>
  </w:style>
  <w:style w:type="character" w:customStyle="1" w:styleId="definition">
    <w:name w:val="definition"/>
    <w:basedOn w:val="DefaultParagraphFont"/>
    <w:rsid w:val="000D2FA1"/>
  </w:style>
  <w:style w:type="paragraph" w:styleId="NormalWeb">
    <w:name w:val="Normal (Web)"/>
    <w:basedOn w:val="Normal"/>
    <w:uiPriority w:val="99"/>
    <w:unhideWhenUsed/>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0D2FA1"/>
  </w:style>
  <w:style w:type="character" w:customStyle="1" w:styleId="yiv7500437511gmail-styleunderline">
    <w:name w:val="yiv7500437511gmail-styleunderline"/>
    <w:basedOn w:val="DefaultParagraphFont"/>
    <w:rsid w:val="000D2FA1"/>
  </w:style>
  <w:style w:type="paragraph" w:customStyle="1" w:styleId="color-body">
    <w:name w:val="color-body"/>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0D2FA1"/>
  </w:style>
  <w:style w:type="paragraph" w:customStyle="1" w:styleId="Analytics0">
    <w:name w:val="Analytics"/>
    <w:basedOn w:val="Heading4"/>
    <w:link w:val="AnalyticsChar0"/>
    <w:uiPriority w:val="4"/>
    <w:qFormat/>
    <w:rsid w:val="000D2FA1"/>
    <w:rPr>
      <w:color w:val="6666FF"/>
    </w:rPr>
  </w:style>
  <w:style w:type="character" w:customStyle="1" w:styleId="AnalyticsChar0">
    <w:name w:val="Analytics Char"/>
    <w:basedOn w:val="DefaultParagraphFont"/>
    <w:link w:val="Analytics0"/>
    <w:uiPriority w:val="4"/>
    <w:rsid w:val="000D2FA1"/>
    <w:rPr>
      <w:rFonts w:ascii="Calibri" w:eastAsiaTheme="majorEastAsia" w:hAnsi="Calibri" w:cstheme="majorBidi"/>
      <w:b/>
      <w:iCs/>
      <w:color w:val="6666FF"/>
      <w:sz w:val="26"/>
    </w:rPr>
  </w:style>
  <w:style w:type="character" w:customStyle="1" w:styleId="dttext">
    <w:name w:val="dttext"/>
    <w:basedOn w:val="DefaultParagraphFont"/>
    <w:rsid w:val="000D2FA1"/>
  </w:style>
  <w:style w:type="character" w:customStyle="1" w:styleId="sdsense">
    <w:name w:val="sdsense"/>
    <w:basedOn w:val="DefaultParagraphFont"/>
    <w:rsid w:val="000D2FA1"/>
  </w:style>
  <w:style w:type="character" w:customStyle="1" w:styleId="sd">
    <w:name w:val="sd"/>
    <w:basedOn w:val="DefaultParagraphFont"/>
    <w:rsid w:val="000D2FA1"/>
  </w:style>
  <w:style w:type="character" w:customStyle="1" w:styleId="cardCharChar">
    <w:name w:val="card Char Char"/>
    <w:rsid w:val="000D2FA1"/>
    <w:rPr>
      <w:rFonts w:ascii="Times New Roman" w:eastAsia="Times New Roman" w:hAnsi="Times New Roman" w:cs="Times New Roman"/>
      <w:sz w:val="20"/>
      <w:szCs w:val="20"/>
    </w:rPr>
  </w:style>
  <w:style w:type="character" w:customStyle="1" w:styleId="link-embedinfo">
    <w:name w:val="link-embed__info"/>
    <w:basedOn w:val="DefaultParagraphFont"/>
    <w:rsid w:val="000D2FA1"/>
  </w:style>
  <w:style w:type="character" w:customStyle="1" w:styleId="link-embedprovider">
    <w:name w:val="link-embed__provider"/>
    <w:basedOn w:val="DefaultParagraphFont"/>
    <w:rsid w:val="000D2FA1"/>
  </w:style>
  <w:style w:type="character" w:customStyle="1" w:styleId="link-embedtitle">
    <w:name w:val="link-embed__title"/>
    <w:basedOn w:val="DefaultParagraphFont"/>
    <w:rsid w:val="000D2FA1"/>
  </w:style>
  <w:style w:type="character" w:customStyle="1" w:styleId="link-embedauthor">
    <w:name w:val="link-embed__author"/>
    <w:basedOn w:val="DefaultParagraphFont"/>
    <w:rsid w:val="000D2FA1"/>
  </w:style>
  <w:style w:type="paragraph" w:customStyle="1" w:styleId="dropcap">
    <w:name w:val="dropcap"/>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researchgate.net/publication/320740608_Experienced_poverty_and_local_conflict_violence"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africanews.space/the-effect-of-asteroid-mining-on-mining-activities-in-africa/"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foxtrotalpha.jalopnik.com/these-are-the-doomsday-satellites-that-detected-the-exp-1737434876"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fontTable" Target="fontTable.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erospace.org/sites/default/files/2019-04/Crosslink%20Fall%202015%20V16N1%20.pdf"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hyperlink" Target="https://phys.org/news/2020-04-trump-moon-asteroid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9319</Words>
  <Characters>53120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5.1.1</cp:keywords>
  <dc:description/>
  <cp:lastModifiedBy>Kensho Nishio</cp:lastModifiedBy>
  <cp:revision>2</cp:revision>
  <dcterms:created xsi:type="dcterms:W3CDTF">2022-02-19T15:27:00Z</dcterms:created>
  <dcterms:modified xsi:type="dcterms:W3CDTF">2022-02-19T15:27:00Z</dcterms:modified>
</cp:coreProperties>
</file>