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4224E" w14:textId="77777777" w:rsidR="001109B5" w:rsidRPr="00E92D55" w:rsidRDefault="001109B5" w:rsidP="001109B5">
      <w:pPr>
        <w:pStyle w:val="Heading3"/>
      </w:pPr>
      <w:r>
        <w:t>1NC – T</w:t>
      </w:r>
    </w:p>
    <w:p w14:paraId="7584DD94" w14:textId="77777777" w:rsidR="001109B5" w:rsidRDefault="001109B5" w:rsidP="001109B5">
      <w:pPr>
        <w:pStyle w:val="Heading4"/>
      </w:pPr>
      <w:r>
        <w:t xml:space="preserve">The </w:t>
      </w:r>
      <w:proofErr w:type="spellStart"/>
      <w:r>
        <w:t>aff</w:t>
      </w:r>
      <w:proofErr w:type="spellEnd"/>
      <w:r>
        <w:t xml:space="preserve"> should be topical. </w:t>
      </w:r>
    </w:p>
    <w:p w14:paraId="05356F67" w14:textId="77777777" w:rsidR="001109B5" w:rsidRDefault="001109B5" w:rsidP="001109B5">
      <w:pPr>
        <w:rPr>
          <w:sz w:val="12"/>
        </w:rPr>
      </w:pPr>
    </w:p>
    <w:p w14:paraId="6DFF86FA" w14:textId="77777777" w:rsidR="001109B5" w:rsidRDefault="001109B5" w:rsidP="001109B5">
      <w:pPr>
        <w:pStyle w:val="Heading4"/>
      </w:pPr>
      <w:r>
        <w:t xml:space="preserve">“Resolved:” refers to a </w:t>
      </w:r>
      <w:r>
        <w:rPr>
          <w:u w:val="single"/>
        </w:rPr>
        <w:t>legislative debate</w:t>
      </w:r>
      <w:r>
        <w:t>.</w:t>
      </w:r>
    </w:p>
    <w:p w14:paraId="7EEA0660" w14:textId="77777777" w:rsidR="001109B5" w:rsidRPr="00087C88" w:rsidRDefault="001109B5" w:rsidP="001109B5">
      <w:r w:rsidRPr="00087C88">
        <w:rPr>
          <w:rStyle w:val="Style13ptBold"/>
        </w:rPr>
        <w:t>Louisiana State Legislature</w:t>
      </w:r>
      <w:r>
        <w:rPr>
          <w:rStyle w:val="Style13ptBold"/>
        </w:rPr>
        <w:t xml:space="preserve"> 16</w:t>
      </w:r>
      <w:r w:rsidRPr="00EA190E">
        <w:t>, “Glossary of Legislative Terms,” http://www.legis.state.la.us/glossary2.htm</w:t>
      </w:r>
    </w:p>
    <w:p w14:paraId="73037DE5" w14:textId="77777777" w:rsidR="001109B5" w:rsidRDefault="001109B5" w:rsidP="001109B5">
      <w:pPr>
        <w:rPr>
          <w:sz w:val="12"/>
        </w:rPr>
      </w:pPr>
      <w:r w:rsidRPr="001F7F5B">
        <w:rPr>
          <w:rStyle w:val="StyleUnderline"/>
          <w:highlight w:val="green"/>
        </w:rPr>
        <w:t>Resolution</w:t>
      </w:r>
      <w:r w:rsidRPr="00E92D55">
        <w:rPr>
          <w:rStyle w:val="StyleUnderline"/>
        </w:rPr>
        <w:t xml:space="preserve">: A </w:t>
      </w:r>
      <w:r w:rsidRPr="001F7F5B">
        <w:rPr>
          <w:rStyle w:val="StyleUnderline"/>
          <w:highlight w:val="green"/>
        </w:rPr>
        <w:t>legislative instrument</w:t>
      </w:r>
      <w:r w:rsidRPr="00E92D55">
        <w:rPr>
          <w:rStyle w:val="StyleUnderline"/>
        </w:rPr>
        <w:t xml:space="preserve"> that generally is </w:t>
      </w:r>
      <w:r w:rsidRPr="001F7F5B">
        <w:rPr>
          <w:rStyle w:val="StyleUnderline"/>
          <w:highlight w:val="green"/>
        </w:rPr>
        <w:t>used for</w:t>
      </w:r>
      <w:r w:rsidRPr="00E92D55">
        <w:rPr>
          <w:rStyle w:val="StyleUnderline"/>
        </w:rPr>
        <w:t xml:space="preserve"> making declarations, </w:t>
      </w:r>
      <w:r w:rsidRPr="001F7F5B">
        <w:rPr>
          <w:rStyle w:val="StyleUnderline"/>
          <w:highlight w:val="gree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1F7F5B">
        <w:rPr>
          <w:rStyle w:val="Emphasis"/>
          <w:highlight w:val="green"/>
        </w:rPr>
        <w:t>a resolution uses the term "resolved"</w:t>
      </w:r>
      <w:r w:rsidRPr="001F7F5B">
        <w:rPr>
          <w:sz w:val="12"/>
          <w:highlight w:val="gree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68019F1E" w14:textId="77777777" w:rsidR="001109B5" w:rsidRDefault="001109B5" w:rsidP="001109B5">
      <w:pPr>
        <w:rPr>
          <w:sz w:val="12"/>
        </w:rPr>
      </w:pPr>
    </w:p>
    <w:p w14:paraId="21423584" w14:textId="77777777" w:rsidR="001109B5" w:rsidRPr="003C35F2" w:rsidRDefault="001109B5" w:rsidP="001109B5">
      <w:pPr>
        <w:pStyle w:val="Heading4"/>
      </w:pPr>
      <w:r w:rsidRPr="003C35F2">
        <w:t xml:space="preserve">Failing to defend topical action </w:t>
      </w:r>
      <w:r w:rsidRPr="003C35F2">
        <w:rPr>
          <w:u w:val="single"/>
        </w:rPr>
        <w:t>decimates</w:t>
      </w:r>
      <w:r w:rsidRPr="003C35F2">
        <w:t xml:space="preserve"> the quality of debate for two reasons—</w:t>
      </w:r>
    </w:p>
    <w:p w14:paraId="040BC6D9" w14:textId="77777777" w:rsidR="001109B5" w:rsidRPr="003C35F2" w:rsidRDefault="001109B5" w:rsidP="001109B5"/>
    <w:p w14:paraId="52D827A8" w14:textId="77777777" w:rsidR="001109B5" w:rsidRPr="003C35F2" w:rsidRDefault="001109B5" w:rsidP="001109B5">
      <w:pPr>
        <w:pStyle w:val="Heading4"/>
      </w:pPr>
      <w:r w:rsidRPr="003C35F2">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resolution—all </w:t>
      </w:r>
      <w:r>
        <w:t>1</w:t>
      </w:r>
      <w:r w:rsidRPr="003C35F2">
        <w:t>A</w:t>
      </w:r>
      <w:r>
        <w:t>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4976340B" w14:textId="77777777" w:rsidR="001109B5" w:rsidRPr="003C35F2" w:rsidRDefault="001109B5" w:rsidP="001109B5"/>
    <w:p w14:paraId="56B765EF" w14:textId="77777777" w:rsidR="001109B5" w:rsidRDefault="001109B5" w:rsidP="001109B5">
      <w:pPr>
        <w:pStyle w:val="Heading4"/>
      </w:pPr>
      <w:r w:rsidRPr="003C35F2">
        <w:t xml:space="preserve">2. 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54CE56CB" w14:textId="77777777" w:rsidR="001109B5" w:rsidRPr="00E01377" w:rsidRDefault="001109B5" w:rsidP="001109B5"/>
    <w:p w14:paraId="0AE482D7" w14:textId="77777777" w:rsidR="001109B5" w:rsidRPr="00F42DDB" w:rsidRDefault="001109B5" w:rsidP="001109B5">
      <w:pPr>
        <w:pStyle w:val="Heading4"/>
      </w:pPr>
      <w:r>
        <w:t xml:space="preserve">Limits - </w:t>
      </w:r>
      <w:r w:rsidRPr="00F42DDB">
        <w:t xml:space="preserve">Policy-oriented research paradigms are best for ensuring the reduction of the potential for inequality in space. </w:t>
      </w:r>
    </w:p>
    <w:p w14:paraId="7B7C2474" w14:textId="77777777" w:rsidR="001109B5" w:rsidRPr="00F42DDB" w:rsidRDefault="001109B5" w:rsidP="001109B5">
      <w:r w:rsidRPr="00F42DDB">
        <w:rPr>
          <w:rStyle w:val="Style13ptBold"/>
        </w:rPr>
        <w:t>Weeks, 12</w:t>
      </w:r>
      <w:r w:rsidRPr="00F42DDB">
        <w:t xml:space="preserve"> – </w:t>
      </w:r>
      <w:r w:rsidRPr="00F42DDB">
        <w:rPr>
          <w:shd w:val="clear" w:color="auto" w:fill="FFFFFF"/>
        </w:rPr>
        <w:t>PhD, Webster University Adjunct Professor of International Relations</w:t>
      </w:r>
    </w:p>
    <w:p w14:paraId="648F78BD" w14:textId="77777777" w:rsidR="001109B5" w:rsidRPr="00F42DDB" w:rsidRDefault="001109B5" w:rsidP="001109B5">
      <w:r w:rsidRPr="00F42DDB">
        <w:t>Edythe Weeks, “Outer Space Development, International Relations and Space Law: A Method for Elucidating Seeds,” Cambridge Scholars Publishing. 2012</w:t>
      </w:r>
    </w:p>
    <w:p w14:paraId="6F17DB93" w14:textId="77777777" w:rsidR="001109B5" w:rsidRPr="00F42DDB" w:rsidRDefault="001109B5" w:rsidP="001109B5">
      <w:r w:rsidRPr="00F42DDB">
        <w:rPr>
          <w:rStyle w:val="StyleUnderline"/>
        </w:rPr>
        <w:t xml:space="preserve">The global knowledge community is made up of </w:t>
      </w:r>
      <w:r w:rsidRPr="00F42DDB">
        <w:rPr>
          <w:rStyle w:val="Emphasis"/>
        </w:rPr>
        <w:t>individuals</w:t>
      </w:r>
      <w:r w:rsidRPr="00F42DDB">
        <w:t xml:space="preserve">, </w:t>
      </w:r>
      <w:r w:rsidRPr="00F42DDB">
        <w:rPr>
          <w:rStyle w:val="StyleUnderline"/>
        </w:rPr>
        <w:t>each with their own perspective and</w:t>
      </w:r>
      <w:r w:rsidRPr="00F42DDB">
        <w:t xml:space="preserve"> their own actual or </w:t>
      </w:r>
      <w:r w:rsidRPr="00F42DDB">
        <w:rPr>
          <w:rStyle w:val="Emphasis"/>
        </w:rPr>
        <w:t>potential</w:t>
      </w:r>
      <w:r w:rsidRPr="00F42DDB">
        <w:t xml:space="preserve"> areas of </w:t>
      </w:r>
      <w:r w:rsidRPr="00F42DDB">
        <w:rPr>
          <w:rStyle w:val="Emphasis"/>
        </w:rPr>
        <w:t>research</w:t>
      </w:r>
      <w:r w:rsidRPr="00F42DDB">
        <w:t xml:space="preserve">. </w:t>
      </w:r>
      <w:r w:rsidRPr="00F42DDB">
        <w:rPr>
          <w:rStyle w:val="StyleUnderline"/>
        </w:rPr>
        <w:t xml:space="preserve">Individuals may become </w:t>
      </w:r>
      <w:r w:rsidRPr="00F42DDB">
        <w:rPr>
          <w:rStyle w:val="Emphasis"/>
        </w:rPr>
        <w:t xml:space="preserve">so </w:t>
      </w:r>
      <w:r w:rsidRPr="001427DA">
        <w:rPr>
          <w:rStyle w:val="Emphasis"/>
        </w:rPr>
        <w:t xml:space="preserve">attached to their </w:t>
      </w:r>
      <w:r w:rsidRPr="001427DA">
        <w:rPr>
          <w:rStyle w:val="Emphasis"/>
          <w:highlight w:val="green"/>
        </w:rPr>
        <w:t>research</w:t>
      </w:r>
      <w:r w:rsidRPr="00F42DDB">
        <w:t xml:space="preserve"> that </w:t>
      </w:r>
      <w:r w:rsidRPr="00F42DDB">
        <w:rPr>
          <w:rStyle w:val="StyleUnderline"/>
        </w:rPr>
        <w:t>they become oblivious to the</w:t>
      </w:r>
      <w:r w:rsidRPr="00F42DDB">
        <w:t xml:space="preserve"> </w:t>
      </w:r>
      <w:r w:rsidRPr="00F42DDB">
        <w:rPr>
          <w:rStyle w:val="Emphasis"/>
        </w:rPr>
        <w:t>connections</w:t>
      </w:r>
      <w:r w:rsidRPr="00F42DDB">
        <w:rPr>
          <w:rStyle w:val="StyleUnderline"/>
        </w:rPr>
        <w:t xml:space="preserve"> between their work and</w:t>
      </w:r>
      <w:r w:rsidRPr="00F42DDB">
        <w:t xml:space="preserve"> the </w:t>
      </w:r>
      <w:r w:rsidRPr="00F42DDB">
        <w:rPr>
          <w:rStyle w:val="Emphasis"/>
        </w:rPr>
        <w:t>work of others</w:t>
      </w:r>
      <w:r w:rsidRPr="00F42DDB">
        <w:t xml:space="preserve">. </w:t>
      </w:r>
      <w:r w:rsidRPr="00F42DDB">
        <w:rPr>
          <w:rStyle w:val="StyleUnderline"/>
        </w:rPr>
        <w:t>Realizing</w:t>
      </w:r>
      <w:r w:rsidRPr="00F42DDB">
        <w:t xml:space="preserve"> the </w:t>
      </w:r>
      <w:r w:rsidRPr="00F42DDB">
        <w:rPr>
          <w:rStyle w:val="StyleUnderline"/>
        </w:rPr>
        <w:t>opportunities</w:t>
      </w:r>
      <w:r w:rsidRPr="00F42DDB">
        <w:t xml:space="preserve"> that exist</w:t>
      </w:r>
      <w:r w:rsidRPr="00F42DDB">
        <w:rPr>
          <w:rStyle w:val="StyleUnderline"/>
        </w:rPr>
        <w:t xml:space="preserve"> to construct bridges between our and others’ ideas</w:t>
      </w:r>
      <w:r w:rsidRPr="00F42DDB">
        <w:t xml:space="preserve"> through shared research </w:t>
      </w:r>
      <w:r w:rsidRPr="00F42DDB">
        <w:rPr>
          <w:rStyle w:val="StyleUnderline"/>
        </w:rPr>
        <w:t xml:space="preserve">can enable humankind to </w:t>
      </w:r>
      <w:r w:rsidRPr="001427DA">
        <w:rPr>
          <w:rStyle w:val="StyleUnderline"/>
          <w:highlight w:val="green"/>
        </w:rPr>
        <w:t xml:space="preserve">grow </w:t>
      </w:r>
      <w:r w:rsidRPr="001427DA">
        <w:rPr>
          <w:rStyle w:val="Emphasis"/>
          <w:highlight w:val="green"/>
        </w:rPr>
        <w:t>beyond</w:t>
      </w:r>
      <w:r w:rsidRPr="00F42DDB">
        <w:t xml:space="preserve"> the sum of </w:t>
      </w:r>
      <w:r w:rsidRPr="001427DA">
        <w:rPr>
          <w:rStyle w:val="Emphasis"/>
          <w:highlight w:val="green"/>
        </w:rPr>
        <w:t>our own</w:t>
      </w:r>
      <w:r w:rsidRPr="00F42DDB">
        <w:rPr>
          <w:rStyle w:val="Emphasis"/>
        </w:rPr>
        <w:t xml:space="preserve"> personal </w:t>
      </w:r>
      <w:r w:rsidRPr="001427DA">
        <w:rPr>
          <w:rStyle w:val="Emphasis"/>
          <w:highlight w:val="green"/>
        </w:rPr>
        <w:t>research goals</w:t>
      </w:r>
      <w:r w:rsidRPr="00F42DDB">
        <w:t xml:space="preserve">, agendas, and outcomes. </w:t>
      </w:r>
      <w:r w:rsidRPr="00F42DDB">
        <w:rPr>
          <w:rStyle w:val="StyleUnderline"/>
        </w:rPr>
        <w:t xml:space="preserve">We should work towards a global community by focusing on ways </w:t>
      </w:r>
      <w:r w:rsidRPr="001427DA">
        <w:rPr>
          <w:rStyle w:val="StyleUnderline"/>
          <w:highlight w:val="green"/>
        </w:rPr>
        <w:t>to connec</w:t>
      </w:r>
      <w:r w:rsidRPr="001427DA">
        <w:rPr>
          <w:highlight w:val="green"/>
        </w:rPr>
        <w:t>t</w:t>
      </w:r>
      <w:r w:rsidRPr="00F42DDB">
        <w:t xml:space="preserve"> ever more people, ideas, and </w:t>
      </w:r>
      <w:r w:rsidRPr="001427DA">
        <w:rPr>
          <w:rStyle w:val="Emphasis"/>
          <w:highlight w:val="green"/>
        </w:rPr>
        <w:t>fields of research</w:t>
      </w:r>
      <w:r w:rsidRPr="00F42DDB">
        <w:t>.</w:t>
      </w:r>
    </w:p>
    <w:p w14:paraId="014F8C58" w14:textId="77777777" w:rsidR="001109B5" w:rsidRPr="00F42DDB" w:rsidRDefault="001109B5" w:rsidP="001109B5">
      <w:r w:rsidRPr="00F42DDB">
        <w:t xml:space="preserve">Understanding international relations, the meaning of global citizenship, and the application of the social and behavioral sciences has led to a technological-scientific revolution, creating not only a new </w:t>
      </w:r>
      <w:r w:rsidRPr="00F42DDB">
        <w:lastRenderedPageBreak/>
        <w:t xml:space="preserve">perspective on education, but an undeniable force that now functions in parallel to it. </w:t>
      </w:r>
      <w:r w:rsidRPr="00F42DDB">
        <w:rPr>
          <w:rStyle w:val="StyleUnderline"/>
        </w:rPr>
        <w:t xml:space="preserve">Education is a </w:t>
      </w:r>
      <w:r w:rsidRPr="00F42DDB">
        <w:rPr>
          <w:rStyle w:val="Emphasis"/>
        </w:rPr>
        <w:t>dynamic process</w:t>
      </w:r>
      <w:r w:rsidRPr="00F42DDB">
        <w:rPr>
          <w:rStyle w:val="StyleUnderline"/>
        </w:rPr>
        <w:t xml:space="preserve"> and is not limited to one specific science.</w:t>
      </w:r>
      <w:r w:rsidRPr="00F42DDB">
        <w:t xml:space="preserve"> We as human beings have the intellect to consider, understand, and create our own choices in any aspect of our lives. However, </w:t>
      </w:r>
      <w:r w:rsidRPr="00F42DDB">
        <w:rPr>
          <w:rStyle w:val="Emphasis"/>
        </w:rPr>
        <w:t xml:space="preserve">if we limit ourselves to any domain of any </w:t>
      </w:r>
      <w:proofErr w:type="gramStart"/>
      <w:r w:rsidRPr="00F42DDB">
        <w:rPr>
          <w:rStyle w:val="Emphasis"/>
        </w:rPr>
        <w:t>science</w:t>
      </w:r>
      <w:proofErr w:type="gramEnd"/>
      <w:r w:rsidRPr="00F42DDB">
        <w:rPr>
          <w:rStyle w:val="Emphasis"/>
        </w:rPr>
        <w:t xml:space="preserve"> we thereby limit the infinite possibilities of thought</w:t>
      </w:r>
      <w:r w:rsidRPr="00F42DDB">
        <w:t>.</w:t>
      </w:r>
    </w:p>
    <w:p w14:paraId="63C7BBD9" w14:textId="77777777" w:rsidR="001109B5" w:rsidRPr="006A348D" w:rsidRDefault="001109B5" w:rsidP="001109B5">
      <w:r w:rsidRPr="00F42DDB">
        <w:rPr>
          <w:rStyle w:val="StyleUnderline"/>
        </w:rPr>
        <w:t xml:space="preserve">Due to </w:t>
      </w:r>
      <w:r w:rsidRPr="006A348D">
        <w:rPr>
          <w:rStyle w:val="Emphasis"/>
        </w:rPr>
        <w:t>survival strategies</w:t>
      </w:r>
      <w:r w:rsidRPr="006A348D">
        <w:t xml:space="preserve"> and the urge to be the best in our fields, </w:t>
      </w:r>
      <w:r w:rsidRPr="006A348D">
        <w:rPr>
          <w:rStyle w:val="Emphasis"/>
        </w:rPr>
        <w:t>we</w:t>
      </w:r>
      <w:r w:rsidRPr="006A348D">
        <w:t xml:space="preserve">, as human beings, tend to </w:t>
      </w:r>
      <w:r w:rsidRPr="006A348D">
        <w:rPr>
          <w:rStyle w:val="Emphasis"/>
        </w:rPr>
        <w:t>neglect</w:t>
      </w:r>
      <w:r w:rsidRPr="006A348D">
        <w:t xml:space="preserve"> and discount the </w:t>
      </w:r>
      <w:r w:rsidRPr="006A348D">
        <w:rPr>
          <w:rStyle w:val="Emphasis"/>
        </w:rPr>
        <w:t>valuable contributions</w:t>
      </w:r>
      <w:r w:rsidRPr="006A348D">
        <w:t xml:space="preserve"> that </w:t>
      </w:r>
      <w:r w:rsidRPr="006A348D">
        <w:rPr>
          <w:rStyle w:val="Emphasis"/>
        </w:rPr>
        <w:t>our competitors could make to our own work</w:t>
      </w:r>
      <w:r w:rsidRPr="006A348D">
        <w:t xml:space="preserve">, thereby </w:t>
      </w:r>
      <w:r w:rsidRPr="006A348D">
        <w:rPr>
          <w:rStyle w:val="Emphasis"/>
        </w:rPr>
        <w:t>foreclosing the possibility of a true dialog of the intellects</w:t>
      </w:r>
      <w:r w:rsidRPr="006A348D">
        <w:t>—</w:t>
      </w:r>
      <w:r w:rsidRPr="006A348D">
        <w:rPr>
          <w:rStyle w:val="StyleUnderline"/>
        </w:rPr>
        <w:t>a dialog</w:t>
      </w:r>
      <w:r w:rsidRPr="006A348D">
        <w:t xml:space="preserve"> which </w:t>
      </w:r>
      <w:r w:rsidRPr="006A348D">
        <w:rPr>
          <w:rStyle w:val="StyleUnderline"/>
        </w:rPr>
        <w:t xml:space="preserve">children need even </w:t>
      </w:r>
      <w:r w:rsidRPr="006A348D">
        <w:rPr>
          <w:rStyle w:val="Emphasis"/>
        </w:rPr>
        <w:t>without knowing that they need it.</w:t>
      </w:r>
      <w:r w:rsidRPr="006A348D">
        <w:t xml:space="preserve"> Children from the ages of 4 to 16 are taught not to use the entirety of their brain, just as if society </w:t>
      </w:r>
      <w:proofErr w:type="gramStart"/>
      <w:r w:rsidRPr="006A348D">
        <w:t>as a whole were</w:t>
      </w:r>
      <w:proofErr w:type="gramEnd"/>
      <w:r w:rsidRPr="006A348D">
        <w:t xml:space="preserve"> conditioned according to the divisions the child encounters between school, family, the workplace, athletics, etc.—these being just a few examples of activities that are used to socialize people into typical patterns of behavior.</w:t>
      </w:r>
    </w:p>
    <w:p w14:paraId="007E504D" w14:textId="77777777" w:rsidR="001109B5" w:rsidRPr="00F42DDB" w:rsidRDefault="001109B5" w:rsidP="001109B5">
      <w:r w:rsidRPr="006A348D">
        <w:rPr>
          <w:rStyle w:val="StyleUnderline"/>
        </w:rPr>
        <w:t xml:space="preserve">Exposure to </w:t>
      </w:r>
      <w:r w:rsidRPr="006A348D">
        <w:rPr>
          <w:rStyle w:val="Emphasis"/>
        </w:rPr>
        <w:t>many different domains of knowledge</w:t>
      </w:r>
      <w:r w:rsidRPr="006A348D">
        <w:t>—such as space medicine for medical students and physicians, for example—</w:t>
      </w:r>
      <w:r w:rsidRPr="006A348D">
        <w:rPr>
          <w:rStyle w:val="StyleUnderline"/>
        </w:rPr>
        <w:t>allows</w:t>
      </w:r>
      <w:r w:rsidRPr="006A348D">
        <w:t xml:space="preserve"> individuals, especially younger </w:t>
      </w:r>
      <w:r w:rsidRPr="006A348D">
        <w:rPr>
          <w:rStyle w:val="StyleUnderline"/>
        </w:rPr>
        <w:t>students</w:t>
      </w:r>
      <w:r w:rsidRPr="006A348D">
        <w:t xml:space="preserve">, unrestricted </w:t>
      </w:r>
      <w:r w:rsidRPr="006A348D">
        <w:rPr>
          <w:rStyle w:val="StyleUnderline"/>
        </w:rPr>
        <w:t>scope to expand their aspirations</w:t>
      </w:r>
      <w:r w:rsidRPr="006A348D">
        <w:t xml:space="preserve">. As technology advances so do the technological pathways that allow us to communicate. Any education project which is directed towards such an end promotes global communication. </w:t>
      </w:r>
      <w:r w:rsidRPr="006A348D">
        <w:rPr>
          <w:rStyle w:val="StyleUnderline"/>
        </w:rPr>
        <w:t>If we</w:t>
      </w:r>
      <w:r w:rsidRPr="006A348D">
        <w:t xml:space="preserve"> as a global community </w:t>
      </w:r>
      <w:r w:rsidRPr="006A348D">
        <w:rPr>
          <w:rStyle w:val="StyleUnderline"/>
        </w:rPr>
        <w:t>do not share our resources</w:t>
      </w:r>
      <w:r w:rsidRPr="006A348D">
        <w:t xml:space="preserve">, </w:t>
      </w:r>
      <w:r w:rsidRPr="006A348D">
        <w:rPr>
          <w:rStyle w:val="StyleUnderline"/>
        </w:rPr>
        <w:t>we are closing crucial portals through which the insights of the future may make themselves available to us</w:t>
      </w:r>
      <w:r w:rsidRPr="006A348D">
        <w:t>. On the other hand, if we do succeed so to share, we may come to constitute a true global community of human beings, which may be valued as the truest success with which our endeavors could be met.</w:t>
      </w:r>
    </w:p>
    <w:p w14:paraId="08DB3819" w14:textId="77777777" w:rsidR="001109B5" w:rsidRPr="00F42DDB" w:rsidRDefault="001109B5" w:rsidP="001109B5">
      <w:pPr>
        <w:rPr>
          <w:rStyle w:val="StyleUnderline"/>
        </w:rPr>
      </w:pPr>
      <w:r w:rsidRPr="006A348D">
        <w:rPr>
          <w:rStyle w:val="Emphasis"/>
        </w:rPr>
        <w:t>It is the eve of outer space development, but few people</w:t>
      </w:r>
      <w:r w:rsidRPr="00F42DDB">
        <w:rPr>
          <w:rStyle w:val="Emphasis"/>
        </w:rPr>
        <w:t xml:space="preserve"> are aware of </w:t>
      </w:r>
      <w:r w:rsidRPr="006A348D">
        <w:rPr>
          <w:rStyle w:val="Emphasis"/>
        </w:rPr>
        <w:t>this</w:t>
      </w:r>
      <w:r w:rsidRPr="006A348D">
        <w:t xml:space="preserve">. </w:t>
      </w:r>
      <w:r w:rsidRPr="006A348D">
        <w:rPr>
          <w:rStyle w:val="StyleUnderline"/>
        </w:rPr>
        <w:t xml:space="preserve">In the </w:t>
      </w:r>
      <w:r w:rsidRPr="006A348D">
        <w:rPr>
          <w:rStyle w:val="Emphasis"/>
        </w:rPr>
        <w:t>absence of awareness</w:t>
      </w:r>
      <w:r w:rsidRPr="006A348D">
        <w:rPr>
          <w:rStyle w:val="StyleUnderline"/>
        </w:rPr>
        <w:t>, p</w:t>
      </w:r>
      <w:r w:rsidRPr="00F42DDB">
        <w:rPr>
          <w:rStyle w:val="StyleUnderline"/>
        </w:rPr>
        <w:t>eople cannot prepare</w:t>
      </w:r>
      <w:r w:rsidRPr="00F42DDB">
        <w:t xml:space="preserve"> for the opportunities that will arise; </w:t>
      </w:r>
      <w:r w:rsidRPr="00F42DDB">
        <w:rPr>
          <w:rStyle w:val="StyleUnderline"/>
        </w:rPr>
        <w:t xml:space="preserve">and </w:t>
      </w:r>
      <w:proofErr w:type="gramStart"/>
      <w:r w:rsidRPr="00F42DDB">
        <w:rPr>
          <w:rStyle w:val="StyleUnderline"/>
        </w:rPr>
        <w:t>so</w:t>
      </w:r>
      <w:proofErr w:type="gramEnd"/>
      <w:r w:rsidRPr="00F42DDB">
        <w:rPr>
          <w:rStyle w:val="StyleUnderline"/>
        </w:rPr>
        <w:t xml:space="preserve"> the </w:t>
      </w:r>
      <w:r w:rsidRPr="00F42DDB">
        <w:rPr>
          <w:rStyle w:val="Emphasis"/>
        </w:rPr>
        <w:t>vast wealth</w:t>
      </w:r>
      <w:r w:rsidRPr="00F42DDB">
        <w:rPr>
          <w:rStyle w:val="StyleUnderline"/>
        </w:rPr>
        <w:t xml:space="preserve"> likely to </w:t>
      </w:r>
      <w:r w:rsidRPr="00F44365">
        <w:rPr>
          <w:rStyle w:val="StyleUnderline"/>
          <w:highlight w:val="green"/>
        </w:rPr>
        <w:t xml:space="preserve">flow to Earth from outer space will cause </w:t>
      </w:r>
      <w:r w:rsidRPr="00F44365">
        <w:rPr>
          <w:rStyle w:val="Emphasis"/>
          <w:highlight w:val="green"/>
        </w:rPr>
        <w:t>ever-greater inequality</w:t>
      </w:r>
      <w:r w:rsidRPr="00F44365">
        <w:rPr>
          <w:rStyle w:val="StyleUnderline"/>
          <w:highlight w:val="green"/>
        </w:rPr>
        <w:t xml:space="preserve"> and </w:t>
      </w:r>
      <w:r w:rsidRPr="00F44365">
        <w:rPr>
          <w:rStyle w:val="Emphasis"/>
          <w:highlight w:val="green"/>
        </w:rPr>
        <w:t>instability</w:t>
      </w:r>
      <w:r w:rsidRPr="00F42DDB">
        <w:rPr>
          <w:rStyle w:val="StyleUnderline"/>
        </w:rPr>
        <w:t xml:space="preserve"> in our already unequal and unstable world.</w:t>
      </w:r>
    </w:p>
    <w:p w14:paraId="5D03CB4F" w14:textId="77777777" w:rsidR="001109B5" w:rsidRPr="00F42DDB" w:rsidRDefault="001109B5" w:rsidP="001109B5">
      <w:pPr>
        <w:rPr>
          <w:rStyle w:val="Emphasis"/>
        </w:rPr>
      </w:pPr>
      <w:r w:rsidRPr="00F42DDB">
        <w:rPr>
          <w:rStyle w:val="StyleUnderline"/>
        </w:rPr>
        <w:t>This book is a call to educators to factor equality</w:t>
      </w:r>
      <w:r w:rsidRPr="00F42DDB">
        <w:t xml:space="preserve"> and diversity </w:t>
      </w:r>
      <w:r w:rsidRPr="00F42DDB">
        <w:rPr>
          <w:rStyle w:val="StyleUnderline"/>
        </w:rPr>
        <w:t>into</w:t>
      </w:r>
      <w:r w:rsidRPr="00F42DDB">
        <w:t xml:space="preserve"> the process of </w:t>
      </w:r>
      <w:r w:rsidRPr="00F42DDB">
        <w:rPr>
          <w:rStyle w:val="StyleUnderline"/>
        </w:rPr>
        <w:t xml:space="preserve">outer space development by creating a widespread movement to </w:t>
      </w:r>
      <w:r w:rsidRPr="00F42DDB">
        <w:rPr>
          <w:rStyle w:val="Emphasis"/>
        </w:rPr>
        <w:t>teach outer space</w:t>
      </w:r>
      <w:r w:rsidRPr="00F42DDB">
        <w:rPr>
          <w:rStyle w:val="StyleUnderline"/>
        </w:rPr>
        <w:t xml:space="preserve"> development studies to</w:t>
      </w:r>
      <w:r w:rsidRPr="00F42DDB">
        <w:t xml:space="preserve"> all </w:t>
      </w:r>
      <w:r w:rsidRPr="00F42DDB">
        <w:rPr>
          <w:rStyle w:val="StyleUnderline"/>
        </w:rPr>
        <w:t>students</w:t>
      </w:r>
      <w:r w:rsidRPr="00F42DDB">
        <w:t xml:space="preserve">, especially those </w:t>
      </w:r>
      <w:r w:rsidRPr="00F42DDB">
        <w:rPr>
          <w:rStyle w:val="Emphasis"/>
        </w:rPr>
        <w:t>who study social and behavioral sciences</w:t>
      </w:r>
      <w:r w:rsidRPr="00F42DDB">
        <w:t xml:space="preserve">. In calling for this, </w:t>
      </w:r>
      <w:r w:rsidRPr="00F42DDB">
        <w:rPr>
          <w:rStyle w:val="StyleUnderline"/>
        </w:rPr>
        <w:t>I am</w:t>
      </w:r>
      <w:r w:rsidRPr="00F42DDB">
        <w:t xml:space="preserve"> also </w:t>
      </w:r>
      <w:r w:rsidRPr="00F42DDB">
        <w:rPr>
          <w:rStyle w:val="Emphasis"/>
        </w:rPr>
        <w:t>putting out a call to visionary thinkers to increase public awareness</w:t>
      </w:r>
      <w:r w:rsidRPr="00F42DDB">
        <w:t xml:space="preserve"> </w:t>
      </w:r>
      <w:r w:rsidRPr="00F42DDB">
        <w:rPr>
          <w:rStyle w:val="StyleUnderline"/>
        </w:rPr>
        <w:t>that</w:t>
      </w:r>
      <w:r w:rsidRPr="00F42DDB">
        <w:t xml:space="preserve"> outer </w:t>
      </w:r>
      <w:r w:rsidRPr="00F42DDB">
        <w:rPr>
          <w:rStyle w:val="StyleUnderline"/>
        </w:rPr>
        <w:t>space is already in the process of being developed</w:t>
      </w:r>
      <w:r w:rsidRPr="00F42DDB">
        <w:t xml:space="preserve">. My objective is to provide </w:t>
      </w:r>
      <w:r w:rsidRPr="00F42DDB">
        <w:rPr>
          <w:rStyle w:val="Emphasis"/>
        </w:rPr>
        <w:t xml:space="preserve">a </w:t>
      </w:r>
      <w:r w:rsidRPr="00F44365">
        <w:rPr>
          <w:rStyle w:val="Emphasis"/>
          <w:highlight w:val="green"/>
        </w:rPr>
        <w:t xml:space="preserve">pedagogical approach </w:t>
      </w:r>
      <w:r w:rsidRPr="0010790F">
        <w:rPr>
          <w:rStyle w:val="Emphasis"/>
        </w:rPr>
        <w:t xml:space="preserve">aimed at </w:t>
      </w:r>
      <w:r w:rsidRPr="00F44365">
        <w:rPr>
          <w:rStyle w:val="Emphasis"/>
          <w:highlight w:val="green"/>
        </w:rPr>
        <w:t>mend</w:t>
      </w:r>
      <w:r w:rsidRPr="0010790F">
        <w:rPr>
          <w:rStyle w:val="Emphasis"/>
        </w:rPr>
        <w:t xml:space="preserve">ing </w:t>
      </w:r>
      <w:r w:rsidRPr="00F44365">
        <w:rPr>
          <w:rStyle w:val="Emphasis"/>
          <w:highlight w:val="green"/>
        </w:rPr>
        <w:t>the knowledge gap</w:t>
      </w:r>
      <w:r w:rsidRPr="00F44365">
        <w:rPr>
          <w:highlight w:val="green"/>
        </w:rPr>
        <w:t xml:space="preserve">. </w:t>
      </w:r>
      <w:r w:rsidRPr="00F44365">
        <w:rPr>
          <w:rStyle w:val="Emphasis"/>
          <w:highlight w:val="green"/>
        </w:rPr>
        <w:t>If we fail</w:t>
      </w:r>
      <w:r w:rsidRPr="00F42DDB">
        <w:rPr>
          <w:rStyle w:val="Emphasis"/>
        </w:rPr>
        <w:t xml:space="preserve"> in this objective</w:t>
      </w:r>
      <w:r w:rsidRPr="00F42DDB">
        <w:t xml:space="preserve">, </w:t>
      </w:r>
      <w:r w:rsidRPr="00F42DDB">
        <w:rPr>
          <w:rStyle w:val="Emphasis"/>
        </w:rPr>
        <w:t>we</w:t>
      </w:r>
      <w:r w:rsidRPr="00F42DDB">
        <w:t xml:space="preserve"> are more </w:t>
      </w:r>
      <w:r w:rsidRPr="00F44365">
        <w:rPr>
          <w:rStyle w:val="Emphasis"/>
          <w:highlight w:val="green"/>
        </w:rPr>
        <w:t>likely</w:t>
      </w:r>
      <w:r w:rsidRPr="00F42DDB">
        <w:t xml:space="preserve"> than ever before to </w:t>
      </w:r>
      <w:r w:rsidRPr="00F44365">
        <w:rPr>
          <w:rStyle w:val="Emphasis"/>
          <w:highlight w:val="green"/>
        </w:rPr>
        <w:t>witness</w:t>
      </w:r>
      <w:r w:rsidRPr="00F42DDB">
        <w:t xml:space="preserve"> </w:t>
      </w:r>
      <w:r w:rsidRPr="00F42DDB">
        <w:rPr>
          <w:rStyle w:val="Emphasis"/>
        </w:rPr>
        <w:t>ever-</w:t>
      </w:r>
      <w:r w:rsidRPr="00F44365">
        <w:rPr>
          <w:rStyle w:val="Emphasis"/>
          <w:highlight w:val="green"/>
        </w:rPr>
        <w:t>widening gaps of</w:t>
      </w:r>
      <w:r w:rsidRPr="00F42DDB">
        <w:rPr>
          <w:rStyle w:val="Emphasis"/>
        </w:rPr>
        <w:t xml:space="preserve"> social and financial </w:t>
      </w:r>
      <w:r w:rsidRPr="00F44365">
        <w:rPr>
          <w:rStyle w:val="Emphasis"/>
          <w:highlight w:val="green"/>
        </w:rPr>
        <w:t>inequality</w:t>
      </w:r>
      <w:r w:rsidRPr="00F42DDB">
        <w:rPr>
          <w:rStyle w:val="Emphasis"/>
        </w:rPr>
        <w:t>.</w:t>
      </w:r>
    </w:p>
    <w:p w14:paraId="759B6BD4" w14:textId="77777777" w:rsidR="001109B5" w:rsidRPr="00F42DDB" w:rsidRDefault="001109B5" w:rsidP="001109B5">
      <w:r w:rsidRPr="00F42DDB">
        <w:t xml:space="preserve">The first question that will arise as we embark on this process, of course, will be: </w:t>
      </w:r>
      <w:r w:rsidRPr="00F42DDB">
        <w:rPr>
          <w:rStyle w:val="StyleUnderline"/>
        </w:rPr>
        <w:t>Why Outer Space Development</w:t>
      </w:r>
      <w:r w:rsidRPr="00F42DDB">
        <w:t>?</w:t>
      </w:r>
    </w:p>
    <w:p w14:paraId="6684892B" w14:textId="77777777" w:rsidR="001109B5" w:rsidRPr="00F42DDB" w:rsidRDefault="001109B5" w:rsidP="001109B5">
      <w:r w:rsidRPr="00F42DDB">
        <w:t xml:space="preserve">People often ask where the money will come from to develop outer space. Platinum-group metals such as iridium and osmium, and various other valuable untapped natural resources, have been discovered in abundant quantities and are likely to be mined by companies. The </w:t>
      </w:r>
      <w:r w:rsidRPr="00F42DDB">
        <w:rPr>
          <w:rStyle w:val="StyleUnderline"/>
        </w:rPr>
        <w:t>discovery of natural resources has sparked development projects in the past</w:t>
      </w:r>
      <w:r w:rsidRPr="00F42DDB">
        <w:t xml:space="preserve">. </w:t>
      </w:r>
      <w:r w:rsidRPr="00F42DDB">
        <w:rPr>
          <w:rStyle w:val="StyleUnderline"/>
        </w:rPr>
        <w:t>These historical patterns of human behavior are occurring again today, as companies speed up</w:t>
      </w:r>
      <w:r w:rsidRPr="00F42DDB">
        <w:t xml:space="preserve"> the process of </w:t>
      </w:r>
      <w:r w:rsidRPr="00F42DDB">
        <w:rPr>
          <w:rStyle w:val="Emphasis"/>
        </w:rPr>
        <w:t>private space</w:t>
      </w:r>
      <w:r w:rsidRPr="00F42DDB">
        <w:t xml:space="preserve">ship </w:t>
      </w:r>
      <w:r w:rsidRPr="00F42DDB">
        <w:rPr>
          <w:rStyle w:val="Emphasis"/>
        </w:rPr>
        <w:t>development</w:t>
      </w:r>
      <w:r w:rsidRPr="00F42DDB">
        <w:t>.</w:t>
      </w:r>
    </w:p>
    <w:p w14:paraId="058F18DB" w14:textId="77777777" w:rsidR="001109B5" w:rsidRPr="00F42DDB" w:rsidRDefault="001109B5" w:rsidP="001109B5">
      <w:r w:rsidRPr="00F42DDB">
        <w:rPr>
          <w:rStyle w:val="StyleUnderline"/>
        </w:rPr>
        <w:t>A myriad of space laws</w:t>
      </w:r>
      <w:r w:rsidRPr="00F42DDB">
        <w:t xml:space="preserve"> and policies </w:t>
      </w:r>
      <w:r w:rsidRPr="00F42DDB">
        <w:rPr>
          <w:rStyle w:val="StyleUnderline"/>
        </w:rPr>
        <w:t xml:space="preserve">are </w:t>
      </w:r>
      <w:r w:rsidRPr="00F42DDB">
        <w:rPr>
          <w:rStyle w:val="Emphasis"/>
        </w:rPr>
        <w:t>already</w:t>
      </w:r>
      <w:r w:rsidRPr="00F42DDB">
        <w:rPr>
          <w:rStyle w:val="StyleUnderline"/>
        </w:rPr>
        <w:t xml:space="preserve"> in place to support space commercialization</w:t>
      </w:r>
      <w:r w:rsidRPr="00F42DDB">
        <w:t xml:space="preserve">. Recently, </w:t>
      </w:r>
      <w:r w:rsidRPr="00F42DDB">
        <w:rPr>
          <w:rStyle w:val="StyleUnderline"/>
        </w:rPr>
        <w:t xml:space="preserve">the 2010 </w:t>
      </w:r>
      <w:r w:rsidRPr="00F42DDB">
        <w:rPr>
          <w:rStyle w:val="Emphasis"/>
        </w:rPr>
        <w:t>NASA Authorization Act</w:t>
      </w:r>
      <w:r w:rsidRPr="00F42DDB">
        <w:rPr>
          <w:rStyle w:val="StyleUnderline"/>
        </w:rPr>
        <w:t xml:space="preserve"> </w:t>
      </w:r>
      <w:r w:rsidRPr="00F42DDB">
        <w:t xml:space="preserve">and various other laws and policies initiated by the U.S. government have </w:t>
      </w:r>
      <w:r w:rsidRPr="00F42DDB">
        <w:rPr>
          <w:rStyle w:val="StyleUnderline"/>
        </w:rPr>
        <w:t>placed on the agenda plans to</w:t>
      </w:r>
      <w:r w:rsidRPr="00F42DDB">
        <w:t xml:space="preserve"> build advanced space transportation systems; to </w:t>
      </w:r>
      <w:r w:rsidRPr="00F42DDB">
        <w:rPr>
          <w:rStyle w:val="StyleUnderline"/>
        </w:rPr>
        <w:t xml:space="preserve">privatize spacecraft </w:t>
      </w:r>
      <w:r w:rsidRPr="00F42DDB">
        <w:rPr>
          <w:rStyle w:val="StyleUnderline"/>
        </w:rPr>
        <w:lastRenderedPageBreak/>
        <w:t>development</w:t>
      </w:r>
      <w:r w:rsidRPr="00F42DDB">
        <w:t xml:space="preserve">; to create commercial space habitats, space stations, and space settlements; to </w:t>
      </w:r>
      <w:r w:rsidRPr="00F42DDB">
        <w:rPr>
          <w:rStyle w:val="StyleUnderline"/>
        </w:rPr>
        <w:t>initiate commercial space mining</w:t>
      </w:r>
      <w:r w:rsidRPr="00F42DDB">
        <w:t xml:space="preserve">; to investigate spacecraft trajectory optimization for landing on near-Earth asteroids; to </w:t>
      </w:r>
      <w:r w:rsidRPr="00F42DDB">
        <w:rPr>
          <w:rStyle w:val="StyleUnderline"/>
        </w:rPr>
        <w:t>engage in commercial spaceport construction</w:t>
      </w:r>
      <w:r w:rsidRPr="00F42DDB">
        <w:t xml:space="preserve"> and interstellar-interplanetary-international telecommunications; and to launch space exploration missions to near-Earth asteroids, the Moon, Mars, and Mars’s moons. </w:t>
      </w:r>
      <w:r w:rsidRPr="00F42DDB">
        <w:rPr>
          <w:rStyle w:val="StyleUnderline"/>
        </w:rPr>
        <w:t>U.S. initiatives have in the past been mirrored by the international community, and we can expect to see</w:t>
      </w:r>
      <w:r w:rsidRPr="00F42DDB">
        <w:t xml:space="preserve"> </w:t>
      </w:r>
      <w:r w:rsidRPr="00F42DDB">
        <w:rPr>
          <w:rStyle w:val="Emphasis"/>
        </w:rPr>
        <w:t>similar patterns arising on a global scale</w:t>
      </w:r>
      <w:r w:rsidRPr="00F42DDB">
        <w:t>—indeed, as this book will demonstrate, they already are.</w:t>
      </w:r>
    </w:p>
    <w:p w14:paraId="5DB9420E" w14:textId="77777777" w:rsidR="001109B5" w:rsidRPr="00F42DDB" w:rsidRDefault="001109B5" w:rsidP="001109B5">
      <w:pPr>
        <w:rPr>
          <w:rStyle w:val="Emphasis"/>
        </w:rPr>
      </w:pPr>
      <w:r w:rsidRPr="00F42DDB">
        <w:rPr>
          <w:rStyle w:val="StyleUnderline"/>
        </w:rPr>
        <w:t xml:space="preserve">The global community is experiencing </w:t>
      </w:r>
      <w:r w:rsidRPr="00F42DDB">
        <w:rPr>
          <w:rStyle w:val="Emphasis"/>
        </w:rPr>
        <w:t>economic recession</w:t>
      </w:r>
      <w:r w:rsidRPr="00F42DDB">
        <w:t xml:space="preserve">, </w:t>
      </w:r>
      <w:r w:rsidRPr="00F42DDB">
        <w:rPr>
          <w:rStyle w:val="Emphasis"/>
        </w:rPr>
        <w:t>natural disasters</w:t>
      </w:r>
      <w:r w:rsidRPr="00F42DDB">
        <w:t xml:space="preserve">, lack of opportunity, employment anxiety, failing K-12 programs, </w:t>
      </w:r>
      <w:r w:rsidRPr="00F42DDB">
        <w:rPr>
          <w:rStyle w:val="Emphasis"/>
        </w:rPr>
        <w:t>widening inequality</w:t>
      </w:r>
      <w:r w:rsidRPr="00F42DDB">
        <w:t xml:space="preserve"> gaps, uprisings, </w:t>
      </w:r>
      <w:r w:rsidRPr="00F42DDB">
        <w:rPr>
          <w:rStyle w:val="Emphasis"/>
        </w:rPr>
        <w:t>revolutions</w:t>
      </w:r>
      <w:r w:rsidRPr="00F42DDB">
        <w:t xml:space="preserve">, </w:t>
      </w:r>
      <w:r w:rsidRPr="00F42DDB">
        <w:rPr>
          <w:rStyle w:val="Emphasis"/>
        </w:rPr>
        <w:t>revolts</w:t>
      </w:r>
      <w:r w:rsidRPr="00F42DDB">
        <w:t xml:space="preserve">, unmet educational goals, </w:t>
      </w:r>
      <w:r w:rsidRPr="00F42DDB">
        <w:rPr>
          <w:rStyle w:val="StyleUnderline"/>
        </w:rPr>
        <w:t>and a general failure to uplift, inspire, and provide meaningful opportunities</w:t>
      </w:r>
      <w:r w:rsidRPr="00F42DDB">
        <w:t xml:space="preserve">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w:t>
      </w:r>
      <w:r w:rsidRPr="00F42DDB">
        <w:rPr>
          <w:rStyle w:val="StyleUnderline"/>
        </w:rPr>
        <w:t>People need something that will allow them to focus anew their talents</w:t>
      </w:r>
      <w:r w:rsidRPr="00F42DDB">
        <w:t xml:space="preserve">, </w:t>
      </w:r>
      <w:r w:rsidRPr="00F42DDB">
        <w:rPr>
          <w:rStyle w:val="StyleUnderline"/>
        </w:rPr>
        <w:t xml:space="preserve">energies, abilities, and gifts, and use this bleak climate as an opportunity for positive change. </w:t>
      </w:r>
      <w:r w:rsidRPr="00F44365">
        <w:rPr>
          <w:rStyle w:val="StyleUnderline"/>
          <w:highlight w:val="green"/>
        </w:rPr>
        <w:t>Outer</w:t>
      </w:r>
      <w:r w:rsidRPr="00F44365">
        <w:rPr>
          <w:highlight w:val="green"/>
        </w:rPr>
        <w:t xml:space="preserve"> </w:t>
      </w:r>
      <w:r w:rsidRPr="00F44365">
        <w:rPr>
          <w:rStyle w:val="StyleUnderline"/>
          <w:highlight w:val="green"/>
        </w:rPr>
        <w:t>space</w:t>
      </w:r>
      <w:r w:rsidRPr="00F42DDB">
        <w:rPr>
          <w:rStyle w:val="StyleUnderline"/>
        </w:rPr>
        <w:t xml:space="preserve"> development is </w:t>
      </w:r>
      <w:r w:rsidRPr="00F44365">
        <w:rPr>
          <w:rStyle w:val="StyleUnderline"/>
          <w:highlight w:val="green"/>
        </w:rPr>
        <w:t xml:space="preserve">emerging as an </w:t>
      </w:r>
      <w:r w:rsidRPr="00F44365">
        <w:rPr>
          <w:rStyle w:val="Emphasis"/>
          <w:highlight w:val="green"/>
        </w:rPr>
        <w:t>answer</w:t>
      </w:r>
      <w:r w:rsidRPr="00F42DDB">
        <w:rPr>
          <w:rStyle w:val="Emphasis"/>
        </w:rPr>
        <w:t xml:space="preserve"> to this </w:t>
      </w:r>
      <w:r w:rsidRPr="00F44365">
        <w:rPr>
          <w:rStyle w:val="Emphasis"/>
          <w:highlight w:val="green"/>
        </w:rPr>
        <w:t>state of crisis</w:t>
      </w:r>
      <w:r w:rsidRPr="00F44365">
        <w:rPr>
          <w:highlight w:val="green"/>
        </w:rPr>
        <w:t xml:space="preserve">. </w:t>
      </w:r>
      <w:r w:rsidRPr="00F44365">
        <w:rPr>
          <w:rStyle w:val="Emphasis"/>
        </w:rPr>
        <w:t>The</w:t>
      </w:r>
      <w:r w:rsidRPr="00F42DDB">
        <w:rPr>
          <w:rStyle w:val="Emphasis"/>
        </w:rPr>
        <w:t xml:space="preserve"> question is: To whom will the benefits accrue?</w:t>
      </w:r>
    </w:p>
    <w:p w14:paraId="2727EB47" w14:textId="77777777" w:rsidR="001109B5" w:rsidRPr="00F42DDB" w:rsidRDefault="001109B5" w:rsidP="001109B5">
      <w:pPr>
        <w:rPr>
          <w:rStyle w:val="StyleUnderline"/>
        </w:rPr>
      </w:pPr>
      <w:r w:rsidRPr="00F42DDB">
        <w:rPr>
          <w:rStyle w:val="StyleUnderline"/>
        </w:rPr>
        <w:t>Many strategic decisions have already been taken regarding space</w:t>
      </w:r>
      <w:r w:rsidRPr="00F42DDB">
        <w:t xml:space="preserve"> development </w:t>
      </w:r>
      <w:r w:rsidRPr="00F42DDB">
        <w:rPr>
          <w:rStyle w:val="StyleUnderline"/>
        </w:rPr>
        <w:t xml:space="preserve">of which the global </w:t>
      </w:r>
      <w:proofErr w:type="gramStart"/>
      <w:r w:rsidRPr="00F42DDB">
        <w:rPr>
          <w:rStyle w:val="StyleUnderline"/>
        </w:rPr>
        <w:t>general public</w:t>
      </w:r>
      <w:proofErr w:type="gramEnd"/>
      <w:r w:rsidRPr="00F42DDB">
        <w:rPr>
          <w:rStyle w:val="StyleUnderline"/>
        </w:rPr>
        <w:t xml:space="preserve"> is </w:t>
      </w:r>
      <w:r w:rsidRPr="00F42DDB">
        <w:rPr>
          <w:rStyle w:val="Emphasis"/>
        </w:rPr>
        <w:t>unaware</w:t>
      </w:r>
      <w:r w:rsidRPr="00F42DDB">
        <w:t xml:space="preserve">. </w:t>
      </w:r>
      <w:r w:rsidRPr="00F42DDB">
        <w:rPr>
          <w:rStyle w:val="StyleUnderline"/>
        </w:rPr>
        <w:t>Once legal rights to space resources are granted</w:t>
      </w:r>
      <w:r w:rsidRPr="00F42DDB">
        <w:t xml:space="preserve">, </w:t>
      </w:r>
      <w:r w:rsidRPr="00F42DDB">
        <w:rPr>
          <w:rStyle w:val="Emphasis"/>
        </w:rPr>
        <w:t>only those with the capital to take advantage</w:t>
      </w:r>
      <w:r w:rsidRPr="00F42DDB">
        <w:t xml:space="preserve"> of new laws and policies </w:t>
      </w:r>
      <w:r w:rsidRPr="00F42DDB">
        <w:rPr>
          <w:rStyle w:val="Emphasis"/>
        </w:rPr>
        <w:t xml:space="preserve">will be </w:t>
      </w:r>
      <w:proofErr w:type="gramStart"/>
      <w:r w:rsidRPr="00F42DDB">
        <w:rPr>
          <w:rStyle w:val="Emphasis"/>
        </w:rPr>
        <w:t>in a position</w:t>
      </w:r>
      <w:proofErr w:type="gramEnd"/>
      <w:r w:rsidRPr="00F42DDB">
        <w:rPr>
          <w:rStyle w:val="Emphasis"/>
        </w:rPr>
        <w:t xml:space="preserve"> to profit</w:t>
      </w:r>
      <w:r w:rsidRPr="00F42DDB">
        <w:t xml:space="preserve"> from the new space industries. </w:t>
      </w:r>
      <w:r w:rsidRPr="005909DE">
        <w:rPr>
          <w:rStyle w:val="Emphasis"/>
          <w:highlight w:val="green"/>
        </w:rPr>
        <w:t>Only those</w:t>
      </w:r>
      <w:r w:rsidRPr="00F42DDB">
        <w:rPr>
          <w:rStyle w:val="Emphasis"/>
        </w:rPr>
        <w:t xml:space="preserve"> who are </w:t>
      </w:r>
      <w:proofErr w:type="gramStart"/>
      <w:r w:rsidRPr="005909DE">
        <w:rPr>
          <w:rStyle w:val="Emphasis"/>
          <w:highlight w:val="green"/>
        </w:rPr>
        <w:t>in a position</w:t>
      </w:r>
      <w:proofErr w:type="gramEnd"/>
      <w:r w:rsidRPr="005909DE">
        <w:rPr>
          <w:rStyle w:val="Emphasis"/>
          <w:highlight w:val="green"/>
        </w:rPr>
        <w:t xml:space="preserve"> to “know” about</w:t>
      </w:r>
      <w:r w:rsidRPr="00F42DDB">
        <w:rPr>
          <w:rStyle w:val="Emphasis"/>
        </w:rPr>
        <w:t xml:space="preserve"> </w:t>
      </w:r>
      <w:r w:rsidRPr="00F42DDB">
        <w:t xml:space="preserve">outer </w:t>
      </w:r>
      <w:r w:rsidRPr="005909DE">
        <w:rPr>
          <w:rStyle w:val="Emphasis"/>
          <w:highlight w:val="green"/>
        </w:rPr>
        <w:t>space</w:t>
      </w:r>
      <w:r w:rsidRPr="00F42DDB">
        <w:t xml:space="preserve"> development </w:t>
      </w:r>
      <w:r w:rsidRPr="005909DE">
        <w:rPr>
          <w:rStyle w:val="Emphasis"/>
          <w:highlight w:val="green"/>
        </w:rPr>
        <w:t>will</w:t>
      </w:r>
      <w:r w:rsidRPr="00F42DDB">
        <w:rPr>
          <w:rStyle w:val="Emphasis"/>
        </w:rPr>
        <w:t xml:space="preserve"> be in position to </w:t>
      </w:r>
      <w:r w:rsidRPr="005909DE">
        <w:rPr>
          <w:rStyle w:val="Emphasis"/>
          <w:highlight w:val="green"/>
        </w:rPr>
        <w:t>take advantage</w:t>
      </w:r>
      <w:r w:rsidRPr="00F42DDB">
        <w:rPr>
          <w:rStyle w:val="Emphasis"/>
        </w:rPr>
        <w:t xml:space="preserve"> of the opportunities</w:t>
      </w:r>
      <w:r w:rsidRPr="00F42DDB">
        <w:t xml:space="preserve">. It is important to remember that the global </w:t>
      </w:r>
      <w:proofErr w:type="gramStart"/>
      <w:r w:rsidRPr="00F42DDB">
        <w:t>general public</w:t>
      </w:r>
      <w:proofErr w:type="gramEnd"/>
      <w:r w:rsidRPr="00F42DDB">
        <w:t xml:space="preserve"> has for several decades being paying the start-up costs for space exploration research, science, and technology. </w:t>
      </w:r>
      <w:r w:rsidRPr="00F42DDB">
        <w:rPr>
          <w:rStyle w:val="StyleUnderline"/>
        </w:rPr>
        <w:t xml:space="preserve">It’s not too late to </w:t>
      </w:r>
      <w:r w:rsidRPr="00F42DDB">
        <w:rPr>
          <w:rStyle w:val="Emphasis"/>
        </w:rPr>
        <w:t>factor in equality</w:t>
      </w:r>
      <w:r w:rsidRPr="00F42DDB">
        <w:rPr>
          <w:rStyle w:val="StyleUnderline"/>
        </w:rPr>
        <w:t xml:space="preserve"> </w:t>
      </w:r>
      <w:r w:rsidRPr="005909DE">
        <w:rPr>
          <w:rStyle w:val="StyleUnderline"/>
          <w:highlight w:val="green"/>
        </w:rPr>
        <w:t>before</w:t>
      </w:r>
      <w:r w:rsidRPr="00F42DDB">
        <w:rPr>
          <w:rStyle w:val="StyleUnderline"/>
        </w:rPr>
        <w:t xml:space="preserve"> an </w:t>
      </w:r>
      <w:r w:rsidRPr="005909DE">
        <w:rPr>
          <w:rStyle w:val="Emphasis"/>
          <w:highlight w:val="green"/>
        </w:rPr>
        <w:t>infrastructure of inequality</w:t>
      </w:r>
      <w:r w:rsidRPr="005909DE">
        <w:rPr>
          <w:rStyle w:val="StyleUnderline"/>
          <w:highlight w:val="green"/>
        </w:rPr>
        <w:t xml:space="preserve"> is </w:t>
      </w:r>
      <w:r w:rsidRPr="005909DE">
        <w:rPr>
          <w:rStyle w:val="Emphasis"/>
          <w:highlight w:val="green"/>
        </w:rPr>
        <w:t>forever</w:t>
      </w:r>
      <w:r w:rsidRPr="00F42DDB">
        <w:rPr>
          <w:rStyle w:val="StyleUnderline"/>
        </w:rPr>
        <w:t xml:space="preserve"> with us as we venture to establish the final frontier.</w:t>
      </w:r>
    </w:p>
    <w:p w14:paraId="4179D49D" w14:textId="77777777" w:rsidR="001109B5" w:rsidRPr="00F42DDB" w:rsidRDefault="001109B5" w:rsidP="001109B5">
      <w:r w:rsidRPr="00F42DDB">
        <w:t>I struggled for many years to find a framework for explaining what I observed was happening with respect to outer space development. Antonio Gramsci’s insights from his many writings provided a suitable all-</w:t>
      </w:r>
      <w:proofErr w:type="spellStart"/>
      <w:r w:rsidRPr="00F42DDB">
        <w:t>overthe</w:t>
      </w:r>
      <w:proofErr w:type="spellEnd"/>
      <w:r w:rsidRPr="00F42DDB">
        <w:t>-place/messy analysis that was able to accommodate the myriad activities occurring within the working parts of the outer space development regime. Now that the battle between Communism and Capitalism is over, perhaps it’s safe to pick out select insights from Gramsci. It is not my intent here to promote either Communism or Capitalism. Rather, I aim to promote equality as outer space is developed.</w:t>
      </w:r>
    </w:p>
    <w:p w14:paraId="79DE725C" w14:textId="77777777" w:rsidR="001109B5" w:rsidRPr="00F42DDB" w:rsidRDefault="001109B5" w:rsidP="001109B5">
      <w:r w:rsidRPr="00F42DDB">
        <w:t xml:space="preserve">The methodological framework used in this book relies on theories and concepts of international relations, with added insights from critical analytical theory. </w:t>
      </w:r>
      <w:r w:rsidRPr="00F42DDB">
        <w:rPr>
          <w:rStyle w:val="StyleUnderline"/>
        </w:rPr>
        <w:t xml:space="preserve">My research addresses the need to </w:t>
      </w:r>
      <w:r w:rsidRPr="005909DE">
        <w:rPr>
          <w:rStyle w:val="Emphasis"/>
          <w:highlight w:val="green"/>
        </w:rPr>
        <w:t>increase public awareness</w:t>
      </w:r>
      <w:r w:rsidRPr="00F42DDB">
        <w:rPr>
          <w:rStyle w:val="StyleUnderline"/>
        </w:rPr>
        <w:t xml:space="preserve"> regarding</w:t>
      </w:r>
      <w:r w:rsidRPr="00F42DDB">
        <w:t xml:space="preserve"> outer </w:t>
      </w:r>
      <w:r w:rsidRPr="00F42DDB">
        <w:rPr>
          <w:rStyle w:val="StyleUnderline"/>
        </w:rPr>
        <w:t>space</w:t>
      </w:r>
      <w:r w:rsidRPr="00F42DDB">
        <w:t xml:space="preserve"> development. It also serves as </w:t>
      </w:r>
      <w:r w:rsidRPr="00F42DDB">
        <w:rPr>
          <w:rStyle w:val="StyleUnderline"/>
        </w:rPr>
        <w:t xml:space="preserve">a reminder that embedded </w:t>
      </w:r>
      <w:r w:rsidRPr="005909DE">
        <w:rPr>
          <w:rStyle w:val="StyleUnderline"/>
          <w:highlight w:val="green"/>
        </w:rPr>
        <w:t>inequality</w:t>
      </w:r>
      <w:r w:rsidRPr="00F42DDB">
        <w:rPr>
          <w:rStyle w:val="StyleUnderline"/>
        </w:rPr>
        <w:t xml:space="preserve">, feelings of subjugation, oppression, and of being left out of important development projects tend to produce </w:t>
      </w:r>
      <w:proofErr w:type="gramStart"/>
      <w:r w:rsidRPr="00F42DDB">
        <w:rPr>
          <w:rStyle w:val="StyleUnderline"/>
        </w:rPr>
        <w:t>disconten</w:t>
      </w:r>
      <w:r w:rsidRPr="00F42DDB">
        <w:t xml:space="preserve">t, </w:t>
      </w:r>
      <w:r w:rsidRPr="00F42DDB">
        <w:rPr>
          <w:rStyle w:val="StyleUnderline"/>
        </w:rPr>
        <w:t>and</w:t>
      </w:r>
      <w:proofErr w:type="gramEnd"/>
      <w:r w:rsidRPr="00F42DDB">
        <w:t xml:space="preserve"> are eventually </w:t>
      </w:r>
      <w:r w:rsidRPr="005909DE">
        <w:rPr>
          <w:rStyle w:val="Emphasis"/>
          <w:highlight w:val="green"/>
        </w:rPr>
        <w:t>likely</w:t>
      </w:r>
      <w:r w:rsidRPr="00F42DDB">
        <w:t xml:space="preserve"> to </w:t>
      </w:r>
      <w:r w:rsidRPr="005909DE">
        <w:rPr>
          <w:rStyle w:val="Emphasis"/>
          <w:highlight w:val="green"/>
        </w:rPr>
        <w:t>produce</w:t>
      </w:r>
      <w:r w:rsidRPr="005909DE">
        <w:rPr>
          <w:highlight w:val="green"/>
        </w:rPr>
        <w:t xml:space="preserve"> </w:t>
      </w:r>
      <w:r w:rsidRPr="005909DE">
        <w:rPr>
          <w:rStyle w:val="Emphasis"/>
          <w:highlight w:val="green"/>
        </w:rPr>
        <w:t>international conflict</w:t>
      </w:r>
      <w:r w:rsidRPr="00F42DDB">
        <w:t>. Equal opportunities tend to bring peace. We must design a model suitable for peace as we develop the final frontier.</w:t>
      </w:r>
    </w:p>
    <w:p w14:paraId="65D61FC4" w14:textId="77777777" w:rsidR="001109B5" w:rsidRPr="00F42DDB" w:rsidRDefault="001109B5" w:rsidP="001109B5">
      <w:r w:rsidRPr="00F42DDB">
        <w:rPr>
          <w:rStyle w:val="StyleUnderline"/>
        </w:rPr>
        <w:lastRenderedPageBreak/>
        <w:t xml:space="preserve">The </w:t>
      </w:r>
      <w:r w:rsidRPr="005909DE">
        <w:rPr>
          <w:rStyle w:val="Emphasis"/>
          <w:highlight w:val="green"/>
        </w:rPr>
        <w:t>first step</w:t>
      </w:r>
      <w:r w:rsidRPr="00F42DDB">
        <w:t xml:space="preserve"> </w:t>
      </w:r>
      <w:r w:rsidRPr="00F42DDB">
        <w:rPr>
          <w:rStyle w:val="StyleUnderline"/>
        </w:rPr>
        <w:t xml:space="preserve">toward accomplishing this goal is to </w:t>
      </w:r>
      <w:r w:rsidRPr="005909DE">
        <w:rPr>
          <w:rStyle w:val="Emphasis"/>
          <w:highlight w:val="green"/>
        </w:rPr>
        <w:t>expose students</w:t>
      </w:r>
      <w:r w:rsidRPr="00F42DDB">
        <w:t xml:space="preserve">, teachers, administrators, civic leaders, and public officials </w:t>
      </w:r>
      <w:r w:rsidRPr="005909DE">
        <w:rPr>
          <w:rStyle w:val="StyleUnderline"/>
          <w:highlight w:val="green"/>
        </w:rPr>
        <w:t xml:space="preserve">to </w:t>
      </w:r>
      <w:r w:rsidRPr="005909DE">
        <w:rPr>
          <w:rStyle w:val="Emphasis"/>
          <w:highlight w:val="green"/>
        </w:rPr>
        <w:t>cutting-edge research</w:t>
      </w:r>
      <w:r w:rsidRPr="00F42DDB">
        <w:t xml:space="preserve"> which highlights emerging industries in the field of outer space development. Exposing students to this type of cutting-edge knowledge while it is being created is likely to have a markedly positive impact on their future careers. Preparing them now to lead in newly emerging industries at a time when outer space settlements are being constructed can serve as a powerful motivating force to enable them to want to excel in school. Budding abilities, gifts, and talents can be recruited, nourished, and developed. Space has long been known to engage and interest students, and it is time to take these possibilities to a place beyond mere fascination. It is time to take students to a new level—to actual meaningful participation in outer space development resulting in tangible career opportunities.</w:t>
      </w:r>
    </w:p>
    <w:p w14:paraId="628D9537" w14:textId="77777777" w:rsidR="001109B5" w:rsidRPr="00F42DDB" w:rsidRDefault="001109B5" w:rsidP="001109B5">
      <w:pPr>
        <w:rPr>
          <w:rStyle w:val="Emphasis"/>
        </w:rPr>
      </w:pPr>
      <w:r w:rsidRPr="00F42DDB">
        <w:t xml:space="preserve">Imagine outer space development themes being used to motivate and reinspire high school students who have lost their interest in school. Imagine outer space studies being added to the K-12 curriculum across the globe. Imagine universities providing students the opportunity to prepare themselves to lead as newly emerging industries take flight. Imagine outer space development sparking creativity and innovation. </w:t>
      </w:r>
      <w:r w:rsidRPr="00F42DDB">
        <w:rPr>
          <w:rStyle w:val="StyleUnderline"/>
        </w:rPr>
        <w:t>Imagine realizable opportunities made known to people from all walks of life within each nation</w:t>
      </w:r>
      <w:r w:rsidRPr="00F42DDB">
        <w:t xml:space="preserve"> so that we can all get ready </w:t>
      </w:r>
      <w:r w:rsidRPr="00F42DDB">
        <w:rPr>
          <w:rStyle w:val="StyleUnderline"/>
        </w:rPr>
        <w:t>to meet the challenges as humankind ascends into outer space.</w:t>
      </w:r>
      <w:r w:rsidRPr="00F42DDB">
        <w:t xml:space="preserve"> Imagine people being retrained for new job opportunities. </w:t>
      </w:r>
      <w:r w:rsidRPr="00F42DDB">
        <w:rPr>
          <w:rStyle w:val="StyleUnderline"/>
        </w:rPr>
        <w:t xml:space="preserve">This vision enables us to view outer space development as a </w:t>
      </w:r>
      <w:r w:rsidRPr="00F42DDB">
        <w:rPr>
          <w:rStyle w:val="Emphasis"/>
        </w:rPr>
        <w:t>means for solving the inequality gap problem</w:t>
      </w:r>
      <w:r w:rsidRPr="00F42DDB">
        <w:rPr>
          <w:rStyle w:val="StyleUnderline"/>
        </w:rPr>
        <w:t xml:space="preserve"> </w:t>
      </w:r>
      <w:r w:rsidRPr="00F42DDB">
        <w:t xml:space="preserve">that many scholars, activists, and academics have complained about. Outer </w:t>
      </w:r>
      <w:r w:rsidRPr="005909DE">
        <w:rPr>
          <w:rStyle w:val="Emphasis"/>
          <w:highlight w:val="green"/>
        </w:rPr>
        <w:t>space development can serve as an incentive for</w:t>
      </w:r>
      <w:r w:rsidRPr="00F42DDB">
        <w:rPr>
          <w:rStyle w:val="Emphasis"/>
        </w:rPr>
        <w:t xml:space="preserve"> world peace and </w:t>
      </w:r>
      <w:r w:rsidRPr="005909DE">
        <w:rPr>
          <w:rStyle w:val="Emphasis"/>
          <w:highlight w:val="green"/>
        </w:rPr>
        <w:t>equality</w:t>
      </w:r>
      <w:r w:rsidRPr="00F42DDB">
        <w:rPr>
          <w:rStyle w:val="Emphasis"/>
        </w:rPr>
        <w:t>.</w:t>
      </w:r>
    </w:p>
    <w:p w14:paraId="6CA25836" w14:textId="77777777" w:rsidR="001109B5" w:rsidRPr="00F42DDB" w:rsidRDefault="001109B5" w:rsidP="001109B5">
      <w:pPr>
        <w:rPr>
          <w:sz w:val="16"/>
          <w:szCs w:val="16"/>
        </w:rPr>
      </w:pPr>
      <w:r w:rsidRPr="00F42DDB">
        <w:rPr>
          <w:sz w:val="16"/>
          <w:szCs w:val="16"/>
        </w:rPr>
        <w:t xml:space="preserve">During a television interview in May 2002, Channel 2 News correspondent Joe Dana asked me if it bothered me that my research might not be relevant for 200 years; in </w:t>
      </w:r>
      <w:proofErr w:type="gramStart"/>
      <w:r w:rsidRPr="00F42DDB">
        <w:rPr>
          <w:sz w:val="16"/>
          <w:szCs w:val="16"/>
        </w:rPr>
        <w:t>fact</w:t>
      </w:r>
      <w:proofErr w:type="gramEnd"/>
      <w:r w:rsidRPr="00F42DDB">
        <w:rPr>
          <w:sz w:val="16"/>
          <w:szCs w:val="16"/>
        </w:rPr>
        <w:t xml:space="preserve"> my research became relevant approximately two years later, in December of 2004, when the Commercial Space Launch Amendments Act was passed. This new law provided a legal framework for the newly emerging private spaceship industry.</w:t>
      </w:r>
    </w:p>
    <w:p w14:paraId="2B1F0BC6" w14:textId="77777777" w:rsidR="001109B5" w:rsidRPr="00F42DDB" w:rsidRDefault="001109B5" w:rsidP="001109B5">
      <w:pPr>
        <w:rPr>
          <w:sz w:val="16"/>
          <w:szCs w:val="16"/>
        </w:rPr>
      </w:pPr>
      <w:r w:rsidRPr="00F42DDB">
        <w:rPr>
          <w:sz w:val="16"/>
          <w:szCs w:val="16"/>
        </w:rPr>
        <w:t>There has been a pattern of articulation in my life. I’ve articulated phenomena that I suspected would happen, and I’ve watched as predicted phenomena occurred. People often have asked me how I knew that space tourism, space mining, private spaceships, and commercial space settlements would become newly emerging industries. This book represents my attempt to recount all of this “knowing” in the form of a methodology to assist students and scholars along their path towards understanding and explaining emerging phenomena.</w:t>
      </w:r>
    </w:p>
    <w:p w14:paraId="61138405" w14:textId="77777777" w:rsidR="001109B5" w:rsidRPr="00F42DDB" w:rsidRDefault="001109B5" w:rsidP="001109B5">
      <w:pPr>
        <w:rPr>
          <w:sz w:val="16"/>
          <w:szCs w:val="16"/>
        </w:rPr>
      </w:pPr>
      <w:r w:rsidRPr="00F42DDB">
        <w:rPr>
          <w:sz w:val="16"/>
          <w:szCs w:val="16"/>
        </w:rPr>
        <w:t xml:space="preserve">Acting on intuition, I began researching space law and outer space development and imagined it becoming an emerging phenomenon. Imagine knowing or suspecting that something was going to happen, but not knowing how to prove it, or how to discuss it in meaningful ways. This </w:t>
      </w:r>
      <w:proofErr w:type="gramStart"/>
      <w:r w:rsidRPr="00F42DDB">
        <w:rPr>
          <w:sz w:val="16"/>
          <w:szCs w:val="16"/>
        </w:rPr>
        <w:t>need</w:t>
      </w:r>
      <w:proofErr w:type="gramEnd"/>
      <w:r w:rsidRPr="00F42DDB">
        <w:rPr>
          <w:sz w:val="16"/>
          <w:szCs w:val="16"/>
        </w:rPr>
        <w:t xml:space="preserve"> to know, prove, and discuss outer space development prompted me to pursue the Ph.D. path. On that journey, I learned how to develop a methodology for explaining and understanding social and behavioral phenomena. This was necessary, because without it I </w:t>
      </w:r>
      <w:proofErr w:type="gramStart"/>
      <w:r w:rsidRPr="00F42DDB">
        <w:rPr>
          <w:sz w:val="16"/>
          <w:szCs w:val="16"/>
        </w:rPr>
        <w:t>wasn’t able to</w:t>
      </w:r>
      <w:proofErr w:type="gramEnd"/>
      <w:r w:rsidRPr="00F42DDB">
        <w:rPr>
          <w:sz w:val="16"/>
          <w:szCs w:val="16"/>
        </w:rPr>
        <w:t xml:space="preserve"> talk about the topic without getting funny looks and weird reactions. It was common to think that because I had no experience in science, technology, engineering, math, or space science, that I had no right to think or speak about outer space development. However, the seeds of proof and expertise were scattered all around: I just needed to learn how to locate, compile, analyze, understand, explain, and so discuss the relevant data.</w:t>
      </w:r>
    </w:p>
    <w:p w14:paraId="44BC8C88" w14:textId="77777777" w:rsidR="001109B5" w:rsidRPr="00F42DDB" w:rsidRDefault="001109B5" w:rsidP="001109B5">
      <w:r w:rsidRPr="00F42DDB">
        <w:t xml:space="preserve">From 1998 to 2006 I read books, articles, news reports, films, documentaries, videos, podcasts, hearing transcripts, policy statements, dissertations, websites, speeches, documents, databanks, policies, laws, and international treaties. I also attended various space-related conferences and listened to relevant presentations and discussions. I observed social and behavioral phenomena, analyzed written and printed materials distributed during the conferences, and presented papers to the congresses of the International Astronautical Federation and International Institute of Space Law. Inadvertently, I became part of the outer space development process, and around 2004 I was able to observe as outer space development began to accelerate. </w:t>
      </w:r>
      <w:r w:rsidRPr="00F42DDB">
        <w:rPr>
          <w:rStyle w:val="StyleUnderline"/>
        </w:rPr>
        <w:t>Ideology and discourse related to</w:t>
      </w:r>
      <w:r w:rsidRPr="00F42DDB">
        <w:t xml:space="preserve"> outer </w:t>
      </w:r>
      <w:r w:rsidRPr="00F42DDB">
        <w:rPr>
          <w:rStyle w:val="StyleUnderline"/>
        </w:rPr>
        <w:t>space</w:t>
      </w:r>
      <w:r w:rsidRPr="00F42DDB">
        <w:t xml:space="preserve"> had </w:t>
      </w:r>
      <w:r w:rsidRPr="00F42DDB">
        <w:rPr>
          <w:rStyle w:val="Emphasis"/>
        </w:rPr>
        <w:t>always made it seem as part of a fantasy world</w:t>
      </w:r>
      <w:r w:rsidRPr="00F42DDB">
        <w:t xml:space="preserve"> </w:t>
      </w:r>
      <w:r w:rsidRPr="00F42DDB">
        <w:rPr>
          <w:rStyle w:val="StyleUnderline"/>
        </w:rPr>
        <w:t>to most people</w:t>
      </w:r>
      <w:r w:rsidRPr="00F42DDB">
        <w:t xml:space="preserve">; </w:t>
      </w:r>
      <w:r w:rsidRPr="00F42DDB">
        <w:rPr>
          <w:rStyle w:val="StyleUnderline"/>
        </w:rPr>
        <w:t xml:space="preserve">but now a </w:t>
      </w:r>
      <w:r w:rsidRPr="005909DE">
        <w:rPr>
          <w:rStyle w:val="Emphasis"/>
          <w:highlight w:val="green"/>
        </w:rPr>
        <w:t>new global vision</w:t>
      </w:r>
      <w:r w:rsidRPr="005909DE">
        <w:rPr>
          <w:rStyle w:val="StyleUnderline"/>
          <w:highlight w:val="green"/>
        </w:rPr>
        <w:t xml:space="preserve"> of outer space</w:t>
      </w:r>
      <w:r w:rsidRPr="00F42DDB">
        <w:rPr>
          <w:rStyle w:val="StyleUnderline"/>
        </w:rPr>
        <w:t xml:space="preserve"> as the </w:t>
      </w:r>
      <w:r w:rsidRPr="005909DE">
        <w:rPr>
          <w:rStyle w:val="StyleUnderline"/>
          <w:highlight w:val="green"/>
        </w:rPr>
        <w:t>answer</w:t>
      </w:r>
      <w:r w:rsidRPr="00F42DDB">
        <w:rPr>
          <w:rStyle w:val="StyleUnderline"/>
        </w:rPr>
        <w:t xml:space="preserve"> to many of the </w:t>
      </w:r>
      <w:r w:rsidRPr="005909DE">
        <w:rPr>
          <w:rStyle w:val="StyleUnderline"/>
          <w:highlight w:val="green"/>
        </w:rPr>
        <w:t>world’s problems</w:t>
      </w:r>
      <w:r w:rsidRPr="00F42DDB">
        <w:rPr>
          <w:rStyle w:val="StyleUnderline"/>
        </w:rPr>
        <w:t xml:space="preserve"> is emerging</w:t>
      </w:r>
      <w:r w:rsidRPr="00F42DDB">
        <w:t xml:space="preserve">. Commercial spaceports are being conceptualized and constructed, new types of spaceships are being designed and tested, and space colonies are being </w:t>
      </w:r>
      <w:r w:rsidRPr="00F42DDB">
        <w:lastRenderedPageBreak/>
        <w:t xml:space="preserve">planned, designed, and discussed. In this </w:t>
      </w:r>
      <w:proofErr w:type="gramStart"/>
      <w:r w:rsidRPr="00F42DDB">
        <w:t>real life</w:t>
      </w:r>
      <w:proofErr w:type="gramEnd"/>
      <w:r w:rsidRPr="00F42DDB">
        <w:t xml:space="preserve"> scenario, the actors are drawn from a multitude of nations which are planning, testing, and evaluating mankind’s prolonged presence in outer space. I found myself right in the middle of all of this.</w:t>
      </w:r>
    </w:p>
    <w:p w14:paraId="106819A5" w14:textId="77777777" w:rsidR="001109B5" w:rsidRDefault="001109B5" w:rsidP="001109B5">
      <w:r w:rsidRPr="00F42DDB">
        <w:t>Here is my story.</w:t>
      </w:r>
    </w:p>
    <w:p w14:paraId="04AC996D" w14:textId="77777777" w:rsidR="001109B5" w:rsidRDefault="001109B5" w:rsidP="001109B5">
      <w:pPr>
        <w:pStyle w:val="Heading4"/>
      </w:pPr>
      <w:r>
        <w:t xml:space="preserve">Switch side debate is preferable and solves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r>
        <w:t xml:space="preserve"> Read the k on the neg as a reason why appropriation of space is bad. </w:t>
      </w:r>
    </w:p>
    <w:p w14:paraId="6C868CD6" w14:textId="77777777" w:rsidR="001109B5" w:rsidRPr="003F1311" w:rsidRDefault="001109B5" w:rsidP="001109B5"/>
    <w:p w14:paraId="00D5EE53" w14:textId="115B5007" w:rsidR="001109B5" w:rsidRDefault="001109B5" w:rsidP="001109B5">
      <w:pPr>
        <w:pStyle w:val="Heading4"/>
      </w:pPr>
      <w:r w:rsidRPr="00FF551C">
        <w:t xml:space="preserve">The TVA solves </w:t>
      </w:r>
      <w:r>
        <w:t xml:space="preserve">– Read the </w:t>
      </w:r>
      <w:proofErr w:type="spellStart"/>
      <w:r>
        <w:t>aff</w:t>
      </w:r>
      <w:proofErr w:type="spellEnd"/>
      <w:r>
        <w:t xml:space="preserve"> as an impact of the implementation of a plan that bans private appropriation of outer space – OST, Moon Treaty, Bogota convention, etc. all solves </w:t>
      </w:r>
      <w:r w:rsidRPr="00FF551C">
        <w:t xml:space="preserve">enough of their offense for a risk of ours to outweigh-any reasons it doesn’t solve is </w:t>
      </w:r>
      <w:r w:rsidRPr="00FF551C">
        <w:rPr>
          <w:u w:val="single"/>
        </w:rPr>
        <w:t>our point</w:t>
      </w:r>
      <w:r>
        <w:rPr>
          <w:u w:val="single"/>
        </w:rPr>
        <w:t xml:space="preserve"> </w:t>
      </w:r>
      <w:proofErr w:type="spellStart"/>
      <w:r w:rsidRPr="004A1EDA">
        <w:t>beause</w:t>
      </w:r>
      <w:proofErr w:type="spellEnd"/>
      <w:r w:rsidRPr="004A1EDA">
        <w:t xml:space="preserve"> there</w:t>
      </w:r>
      <w:r>
        <w:rPr>
          <w:u w:val="single"/>
        </w:rPr>
        <w:t xml:space="preserve"> </w:t>
      </w:r>
      <w:r>
        <w:t xml:space="preserve">should be some role for the negative. </w:t>
      </w:r>
    </w:p>
    <w:p w14:paraId="2A248DF1" w14:textId="77777777" w:rsidR="001109B5" w:rsidRDefault="001109B5" w:rsidP="001109B5"/>
    <w:p w14:paraId="57661B56" w14:textId="77777777" w:rsidR="001109B5" w:rsidRDefault="001109B5" w:rsidP="001109B5">
      <w:pPr>
        <w:pStyle w:val="Heading4"/>
      </w:pPr>
      <w:r>
        <w:t>Drop</w:t>
      </w:r>
      <w:r w:rsidRPr="00531A8E">
        <w:t xml:space="preserve"> the debater</w:t>
      </w:r>
      <w:r>
        <w:t xml:space="preserve"> for deterrence and skewing negative prep</w:t>
      </w:r>
    </w:p>
    <w:p w14:paraId="03338DD9" w14:textId="77777777" w:rsidR="001109B5" w:rsidRPr="003F1311" w:rsidRDefault="001109B5" w:rsidP="001109B5"/>
    <w:p w14:paraId="6BD5604C" w14:textId="77777777" w:rsidR="001109B5" w:rsidRDefault="001109B5" w:rsidP="001109B5">
      <w:pPr>
        <w:pStyle w:val="Heading4"/>
      </w:pPr>
      <w:r>
        <w:t>Fairness is a voter – debate is a game and is the terminal impact to debate</w:t>
      </w:r>
    </w:p>
    <w:p w14:paraId="73DC32BA" w14:textId="77777777" w:rsidR="001109B5" w:rsidRPr="003F1311" w:rsidRDefault="001109B5" w:rsidP="001109B5"/>
    <w:p w14:paraId="619308B9" w14:textId="77777777" w:rsidR="001109B5" w:rsidRDefault="001109B5" w:rsidP="001109B5">
      <w:pPr>
        <w:pStyle w:val="Heading4"/>
      </w:pPr>
      <w:r w:rsidRPr="00531A8E">
        <w:t xml:space="preserve">I couldn’t contest the </w:t>
      </w:r>
      <w:proofErr w:type="spellStart"/>
      <w:r w:rsidRPr="00531A8E">
        <w:t>aff</w:t>
      </w:r>
      <w:proofErr w:type="spellEnd"/>
      <w:r w:rsidRPr="00531A8E">
        <w:t xml:space="preserve"> to begin with – they can’t apply the </w:t>
      </w:r>
      <w:proofErr w:type="spellStart"/>
      <w:r w:rsidRPr="00531A8E">
        <w:t>aff</w:t>
      </w:r>
      <w:proofErr w:type="spellEnd"/>
      <w:r w:rsidRPr="00531A8E">
        <w:t xml:space="preserve"> against T since that assumes their </w:t>
      </w:r>
      <w:proofErr w:type="spellStart"/>
      <w:r w:rsidRPr="00531A8E">
        <w:t>aff</w:t>
      </w:r>
      <w:proofErr w:type="spellEnd"/>
      <w:r w:rsidRPr="00531A8E">
        <w:t xml:space="preserve"> was legitimate to begin with. They don’t get access to claims that weren’t contestable by me.</w:t>
      </w:r>
    </w:p>
    <w:p w14:paraId="60C2847C" w14:textId="77777777" w:rsidR="001109B5" w:rsidRPr="003F1311" w:rsidRDefault="001109B5" w:rsidP="001109B5"/>
    <w:p w14:paraId="21617CBD" w14:textId="77777777" w:rsidR="001109B5" w:rsidRPr="00C64B3A" w:rsidRDefault="001109B5" w:rsidP="001109B5">
      <w:pPr>
        <w:pStyle w:val="Heading4"/>
      </w:pPr>
      <w:r w:rsidRPr="000C04AD">
        <w:t xml:space="preserve">Competing </w:t>
      </w:r>
      <w:proofErr w:type="spellStart"/>
      <w:r w:rsidRPr="000C04AD">
        <w:t>interps</w:t>
      </w:r>
      <w:proofErr w:type="spellEnd"/>
      <w:r w:rsidRPr="000C04AD">
        <w:t xml:space="preserve"> on T – You </w:t>
      </w:r>
      <w:proofErr w:type="gramStart"/>
      <w:r w:rsidRPr="000C04AD">
        <w:t>have to</w:t>
      </w:r>
      <w:proofErr w:type="gramEnd"/>
      <w:r w:rsidRPr="000C04AD">
        <w:t xml:space="preserve"> win that your </w:t>
      </w:r>
      <w:proofErr w:type="spellStart"/>
      <w:r w:rsidRPr="000C04AD">
        <w:t>interp</w:t>
      </w:r>
      <w:proofErr w:type="spellEnd"/>
      <w:r w:rsidRPr="000C04AD">
        <w:t xml:space="preserve"> is net better, which cultivates better grounds for clash. Reasonability dissolves the </w:t>
      </w:r>
      <w:proofErr w:type="spellStart"/>
      <w:r w:rsidRPr="000C04AD">
        <w:t>brightline</w:t>
      </w:r>
      <w:proofErr w:type="spellEnd"/>
      <w:r w:rsidRPr="000C04AD">
        <w:t xml:space="preserve"> for T because it says we can be “almost” topical.</w:t>
      </w:r>
    </w:p>
    <w:p w14:paraId="7237DF1D" w14:textId="4CACA0FB" w:rsidR="003F6443" w:rsidRDefault="003F6443" w:rsidP="003F6443">
      <w:pPr>
        <w:pStyle w:val="Heading3"/>
      </w:pPr>
      <w:r>
        <w:lastRenderedPageBreak/>
        <w:t>1NC - CP</w:t>
      </w:r>
    </w:p>
    <w:p w14:paraId="64773F56" w14:textId="0FDD167E" w:rsidR="003F6443" w:rsidRDefault="003F6443" w:rsidP="003F6443">
      <w:pPr>
        <w:pStyle w:val="Heading4"/>
      </w:pPr>
      <w:r>
        <w:t xml:space="preserve">States should </w:t>
      </w:r>
      <w:proofErr w:type="gramStart"/>
      <w:r>
        <w:t>enter into</w:t>
      </w:r>
      <w:proofErr w:type="gramEnd"/>
      <w:r>
        <w:t xml:space="preserve"> a prior and binding consultation with the North Atlantic Treaty Organization over a proposal to declare the appropriation of outer space by private actors unjust. States</w:t>
      </w:r>
      <w:r>
        <w:t xml:space="preserve"> </w:t>
      </w:r>
      <w:r>
        <w:t xml:space="preserve">will support the proposal and adopt the results of consultation. </w:t>
      </w:r>
    </w:p>
    <w:p w14:paraId="4DC5C459" w14:textId="77777777" w:rsidR="003F6443" w:rsidRPr="003469F6" w:rsidRDefault="003F6443" w:rsidP="003F6443"/>
    <w:p w14:paraId="370A58B5" w14:textId="77777777" w:rsidR="003F6443" w:rsidRDefault="003F6443" w:rsidP="003F6443">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22F9F172" w14:textId="77777777" w:rsidR="003F6443" w:rsidRPr="008D594E" w:rsidRDefault="003F6443" w:rsidP="003F6443">
      <w:r w:rsidRPr="000D6BAE">
        <w:rPr>
          <w:rStyle w:val="Style13ptBold"/>
        </w:rPr>
        <w:t>Peace In Space 21</w:t>
      </w:r>
      <w:r>
        <w:t xml:space="preserve"> Peace </w:t>
      </w:r>
      <w:proofErr w:type="gramStart"/>
      <w:r>
        <w:t>In</w:t>
      </w:r>
      <w:proofErr w:type="gramEnd"/>
      <w:r>
        <w:t xml:space="preserve"> Space. March 25, 2021. “NATO Secretary General Stoltenberg: no weapons In space” </w:t>
      </w:r>
      <w:hyperlink r:id="rId6" w:history="1">
        <w:r>
          <w:rPr>
            <w:rStyle w:val="Hyperlink"/>
          </w:rPr>
          <w:t>NATO Secretary General Stoltenberg: no weapons In space – Peace In Space</w:t>
        </w:r>
      </w:hyperlink>
      <w:r>
        <w:t xml:space="preserve"> Accessed 12-9 // gord0</w:t>
      </w:r>
    </w:p>
    <w:p w14:paraId="69B06626" w14:textId="77777777" w:rsidR="003F6443" w:rsidRPr="008D594E" w:rsidRDefault="003F6443" w:rsidP="003F6443">
      <w:pPr>
        <w:rPr>
          <w:u w:val="single"/>
        </w:rPr>
      </w:pPr>
      <w:r>
        <w:t>In a November 20 speech to </w:t>
      </w:r>
      <w:hyperlink r:id="rId7"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2F4BA170" w14:textId="77777777" w:rsidR="003F6443" w:rsidRDefault="003F6443" w:rsidP="003F6443">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037D132B" w14:textId="77777777" w:rsidR="003F6443" w:rsidRPr="00C20E74" w:rsidRDefault="003F6443" w:rsidP="003F6443">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 xml:space="preserve">essential to the Alliance’s deterrence and </w:t>
      </w:r>
      <w:proofErr w:type="spellStart"/>
      <w:r w:rsidRPr="00C20E74">
        <w:rPr>
          <w:highlight w:val="green"/>
          <w:u w:val="single"/>
          <w:bdr w:val="none" w:sz="0" w:space="0" w:color="auto" w:frame="1"/>
        </w:rPr>
        <w:t>defence</w:t>
      </w:r>
      <w:proofErr w:type="spellEnd"/>
      <w:r w:rsidRPr="00C20E74">
        <w:rPr>
          <w:highlight w:val="green"/>
          <w:u w:val="single"/>
          <w:bdr w:val="none" w:sz="0" w:space="0" w:color="auto" w:frame="1"/>
        </w:rPr>
        <w:t>,</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8" w:history="1">
        <w:r w:rsidRPr="008D594E">
          <w:t>NATO Secretary General Jens Stoltenberg</w:t>
        </w:r>
      </w:hyperlink>
    </w:p>
    <w:p w14:paraId="7055050D" w14:textId="77777777" w:rsidR="003F6443" w:rsidRPr="00C20E74" w:rsidRDefault="003F6443" w:rsidP="003F6443">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08AFB8EA" w14:textId="77777777" w:rsidR="003F6443" w:rsidRPr="00C20E74" w:rsidRDefault="003F6443" w:rsidP="003F6443">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58559FC7" w14:textId="77777777" w:rsidR="003F6443" w:rsidRPr="00C20E74" w:rsidRDefault="003F6443" w:rsidP="003F6443">
      <w:pPr>
        <w:rPr>
          <w:rFonts w:asciiTheme="minorHAnsi" w:hAnsiTheme="minorHAnsi" w:cstheme="minorHAnsi"/>
          <w:sz w:val="18"/>
          <w:szCs w:val="18"/>
        </w:rPr>
      </w:pPr>
      <w:r w:rsidRPr="00C20E74">
        <w:rPr>
          <w:rFonts w:asciiTheme="minorHAnsi" w:hAnsiTheme="minorHAnsi" w:cstheme="minorHAnsi"/>
          <w:sz w:val="18"/>
          <w:szCs w:val="18"/>
          <w:u w:val="single"/>
        </w:rPr>
        <w:t xml:space="preserve">NATO members will continue to use space for observation and surveillance </w:t>
      </w:r>
      <w:proofErr w:type="gramStart"/>
      <w:r w:rsidRPr="00C20E74">
        <w:rPr>
          <w:rFonts w:asciiTheme="minorHAnsi" w:hAnsiTheme="minorHAnsi" w:cstheme="minorHAnsi"/>
          <w:sz w:val="18"/>
          <w:szCs w:val="18"/>
          <w:u w:val="single"/>
        </w:rPr>
        <w:t>purposes, but</w:t>
      </w:r>
      <w:proofErr w:type="gramEnd"/>
      <w:r w:rsidRPr="00C20E74">
        <w:rPr>
          <w:rFonts w:asciiTheme="minorHAnsi" w:hAnsiTheme="minorHAnsi" w:cstheme="minorHAnsi"/>
          <w:sz w:val="18"/>
          <w:szCs w:val="18"/>
          <w:u w:val="single"/>
        </w:rPr>
        <w:t xml:space="preserve">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67DF8D07" w14:textId="77777777" w:rsidR="003F6443" w:rsidRPr="00C20E74" w:rsidRDefault="003F6443" w:rsidP="003F6443">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w:t>
      </w:r>
      <w:proofErr w:type="gramStart"/>
      <w:r w:rsidRPr="00C20E74">
        <w:rPr>
          <w:rFonts w:asciiTheme="minorHAnsi" w:hAnsiTheme="minorHAnsi" w:cstheme="minorHAnsi"/>
          <w:u w:val="single"/>
        </w:rPr>
        <w:t>one billion dollar</w:t>
      </w:r>
      <w:proofErr w:type="gramEnd"/>
      <w:r w:rsidRPr="00C20E74">
        <w:rPr>
          <w:rFonts w:asciiTheme="minorHAnsi" w:hAnsiTheme="minorHAnsi" w:cstheme="minorHAnsi"/>
          <w:u w:val="single"/>
        </w:rPr>
        <w:t xml:space="preserve">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0632296D" w14:textId="77777777" w:rsidR="003F6443" w:rsidRDefault="003F6443" w:rsidP="003F6443">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4D6BF2F1" w14:textId="77777777" w:rsidR="003F6443" w:rsidRPr="00BF3A5E" w:rsidRDefault="003F6443" w:rsidP="003F6443">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9" w:history="1">
        <w:r>
          <w:rPr>
            <w:rStyle w:val="Hyperlink"/>
          </w:rPr>
          <w:t>NATO and Space: Why is Space Relevant for NATO? (ethz.ch)</w:t>
        </w:r>
      </w:hyperlink>
      <w:r>
        <w:rPr>
          <w:shd w:val="clear" w:color="auto" w:fill="FFFFFF"/>
        </w:rPr>
        <w:t> </w:t>
      </w:r>
      <w:r>
        <w:t>Page 2-3 Accessed 12-9 // gord0</w:t>
      </w:r>
    </w:p>
    <w:p w14:paraId="4153F82B" w14:textId="77777777" w:rsidR="003F6443" w:rsidRPr="00F2411D" w:rsidRDefault="003F6443" w:rsidP="003F6443">
      <w:r w:rsidRPr="00BF3A5E">
        <w:rPr>
          <w:u w:val="single"/>
        </w:rPr>
        <w:lastRenderedPageBreak/>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4D6463AF" w14:textId="77777777" w:rsidR="003F6443" w:rsidRDefault="003F6443" w:rsidP="003F6443">
      <w:pPr>
        <w:pStyle w:val="Heading4"/>
      </w:pPr>
      <w:r>
        <w:t>NATO is a force multiplier – solves a slew of existential threats</w:t>
      </w:r>
    </w:p>
    <w:p w14:paraId="1F511727" w14:textId="77777777" w:rsidR="003F6443" w:rsidRDefault="003F6443" w:rsidP="003F6443">
      <w:r w:rsidRPr="003507A9">
        <w:rPr>
          <w:rStyle w:val="Style13ptBold"/>
        </w:rPr>
        <w:t>Burns 18</w:t>
      </w:r>
      <w:r w:rsidRPr="001F49ED">
        <w:rPr>
          <w:sz w:val="16"/>
        </w:rPr>
        <w:t xml:space="preserve"> </w:t>
      </w:r>
      <w:r w:rsidRPr="003507A9">
        <w:t xml:space="preserve">Nicholas Burns 7-11-2018 “What America Gets Out of NATO” </w:t>
      </w:r>
      <w:hyperlink r:id="rId10"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04F20033" w14:textId="77777777" w:rsidR="003F6443" w:rsidRPr="0079128E" w:rsidRDefault="003F6443" w:rsidP="003F6443">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w:t>
      </w:r>
      <w:r w:rsidRPr="00956A22">
        <w:rPr>
          <w:sz w:val="16"/>
        </w:rPr>
        <w:lastRenderedPageBreak/>
        <w:t xml:space="preserve">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319F278E" w14:textId="77777777" w:rsidR="00B35EA2" w:rsidRPr="00B17F35" w:rsidRDefault="00B35EA2" w:rsidP="00B35EA2">
      <w:pPr>
        <w:pStyle w:val="Heading3"/>
      </w:pPr>
      <w:r>
        <w:lastRenderedPageBreak/>
        <w:t>1NC - DA</w:t>
      </w:r>
    </w:p>
    <w:p w14:paraId="41BD4B9A" w14:textId="77777777" w:rsidR="00B35EA2" w:rsidRPr="00C43880" w:rsidRDefault="00B35EA2" w:rsidP="00B35EA2">
      <w:pPr>
        <w:pStyle w:val="Heading4"/>
      </w:pPr>
      <w:r>
        <w:t xml:space="preserve">Xi’s regime is </w:t>
      </w:r>
      <w:r w:rsidRPr="007811F8">
        <w:rPr>
          <w:u w:val="single"/>
        </w:rPr>
        <w:t>stable now</w:t>
      </w:r>
      <w:r>
        <w:t xml:space="preserve">, but its success depends on </w:t>
      </w:r>
      <w:r w:rsidRPr="007811F8">
        <w:rPr>
          <w:u w:val="single"/>
        </w:rPr>
        <w:t>strong growth</w:t>
      </w:r>
      <w:r>
        <w:t xml:space="preserve"> and </w:t>
      </w:r>
      <w:r w:rsidRPr="007811F8">
        <w:rPr>
          <w:u w:val="single"/>
        </w:rPr>
        <w:t>private sector</w:t>
      </w:r>
      <w:r>
        <w:t xml:space="preserve"> development.</w:t>
      </w:r>
    </w:p>
    <w:p w14:paraId="160A327B" w14:textId="77777777" w:rsidR="00B35EA2" w:rsidRPr="00C43880" w:rsidRDefault="00B35EA2" w:rsidP="00B35EA2">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203F62DD" w14:textId="77777777" w:rsidR="00B35EA2" w:rsidRPr="00607D72" w:rsidRDefault="00B35EA2" w:rsidP="00B35EA2">
      <w:pPr>
        <w:rPr>
          <w:rStyle w:val="StyleUnderline"/>
        </w:rPr>
      </w:pPr>
      <w:r w:rsidRPr="00050EC2">
        <w:rPr>
          <w:rStyle w:val="StyleUnderline"/>
          <w:highlight w:val="green"/>
        </w:rPr>
        <w:t>In China</w:t>
      </w:r>
      <w:r w:rsidRPr="00607D72">
        <w:rPr>
          <w:rStyle w:val="StyleUnderline"/>
        </w:rPr>
        <w:t xml:space="preserve">, however, </w:t>
      </w:r>
      <w:r w:rsidRPr="00050EC2">
        <w:rPr>
          <w:rStyle w:val="StyleUnderline"/>
          <w:highlight w:val="green"/>
        </w:rPr>
        <w:t>growth</w:t>
      </w:r>
      <w:r w:rsidRPr="00607D72">
        <w:rPr>
          <w:rStyle w:val="StyleUnderline"/>
        </w:rPr>
        <w:t xml:space="preserve"> </w:t>
      </w:r>
      <w:r w:rsidRPr="00050EC2">
        <w:rPr>
          <w:rStyle w:val="StyleUnderline"/>
          <w:highlight w:val="green"/>
        </w:rPr>
        <w:t>has come in the context of</w:t>
      </w:r>
      <w:r w:rsidRPr="00607D72">
        <w:rPr>
          <w:rStyle w:val="StyleUnderline"/>
        </w:rPr>
        <w:t xml:space="preserve"> </w:t>
      </w:r>
      <w:r w:rsidRPr="00050EC2">
        <w:rPr>
          <w:rStyle w:val="StyleUnderline"/>
          <w:highlight w:val="green"/>
        </w:rPr>
        <w:t>stable</w:t>
      </w:r>
      <w:r w:rsidRPr="00607D72">
        <w:rPr>
          <w:rStyle w:val="StyleUnderline"/>
        </w:rPr>
        <w:t xml:space="preserve"> communist </w:t>
      </w:r>
      <w:r w:rsidRPr="00050EC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050EC2">
        <w:rPr>
          <w:rStyle w:val="StyleUnderline"/>
          <w:highlight w:val="green"/>
        </w:rPr>
        <w:t>poverty reduction</w:t>
      </w:r>
      <w:r w:rsidRPr="00607D72">
        <w:rPr>
          <w:rStyle w:val="StyleUnderline"/>
        </w:rPr>
        <w:t xml:space="preserve">, huge </w:t>
      </w:r>
      <w:r w:rsidRPr="00050EC2">
        <w:rPr>
          <w:rStyle w:val="StyleUnderline"/>
          <w:highlight w:val="green"/>
        </w:rPr>
        <w:t>infrastructure investment</w:t>
      </w:r>
      <w:r w:rsidRPr="00607D72">
        <w:rPr>
          <w:rStyle w:val="StyleUnderline"/>
        </w:rPr>
        <w:t xml:space="preserve">, and development as a </w:t>
      </w:r>
      <w:r w:rsidRPr="00050EC2">
        <w:rPr>
          <w:rStyle w:val="StyleUnderline"/>
          <w:highlight w:val="green"/>
        </w:rPr>
        <w:t>world-class</w:t>
      </w:r>
      <w:r w:rsidRPr="00607D72">
        <w:rPr>
          <w:rStyle w:val="StyleUnderline"/>
        </w:rPr>
        <w:t xml:space="preserve"> </w:t>
      </w:r>
      <w:r w:rsidRPr="00050EC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AC08B62" w14:textId="77777777" w:rsidR="00B35EA2" w:rsidRPr="00607D72" w:rsidRDefault="00B35EA2" w:rsidP="00B35EA2">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050EC2">
        <w:rPr>
          <w:rStyle w:val="StyleUnderline"/>
          <w:highlight w:val="green"/>
        </w:rPr>
        <w:t>global leader in</w:t>
      </w:r>
      <w:r w:rsidRPr="00607D72">
        <w:rPr>
          <w:rStyle w:val="StyleUnderline"/>
        </w:rPr>
        <w:t xml:space="preserve"> AI, biotech, and </w:t>
      </w:r>
      <w:r w:rsidRPr="00050EC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050EC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050EC2">
        <w:rPr>
          <w:rStyle w:val="StyleUnderline"/>
          <w:highlight w:val="green"/>
        </w:rPr>
        <w:t>consumer applications</w:t>
      </w:r>
      <w:r w:rsidRPr="00607D72">
        <w:rPr>
          <w:rStyle w:val="StyleUnderline"/>
        </w:rPr>
        <w:t xml:space="preserve"> have </w:t>
      </w:r>
      <w:r w:rsidRPr="00050EC2">
        <w:rPr>
          <w:rStyle w:val="StyleUnderline"/>
          <w:highlight w:val="green"/>
        </w:rPr>
        <w:t>come faster</w:t>
      </w:r>
      <w:r w:rsidRPr="00607D72">
        <w:rPr>
          <w:rStyle w:val="StyleUnderline"/>
        </w:rPr>
        <w:t xml:space="preserve">, making more obvious the </w:t>
      </w:r>
      <w:r w:rsidRPr="00050EC2">
        <w:rPr>
          <w:rStyle w:val="StyleUnderline"/>
          <w:highlight w:val="green"/>
        </w:rPr>
        <w:t>link between government investment and</w:t>
      </w:r>
      <w:r w:rsidRPr="00607D72">
        <w:rPr>
          <w:rStyle w:val="StyleUnderline"/>
        </w:rPr>
        <w:t xml:space="preserve"> </w:t>
      </w:r>
      <w:r w:rsidRPr="00050EC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050EC2">
        <w:rPr>
          <w:rStyle w:val="StyleUnderline"/>
          <w:highlight w:val="green"/>
        </w:rPr>
        <w:t>Chinese people see</w:t>
      </w:r>
      <w:r w:rsidRPr="00607D72">
        <w:rPr>
          <w:rStyle w:val="StyleUnderline"/>
        </w:rPr>
        <w:t xml:space="preserve"> Chinese </w:t>
      </w:r>
      <w:r w:rsidRPr="00050EC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050EC2">
        <w:rPr>
          <w:rStyle w:val="StyleUnderline"/>
          <w:highlight w:val="green"/>
        </w:rPr>
        <w:t>as sources of national pride</w:t>
      </w:r>
      <w:r w:rsidRPr="00607D72">
        <w:rPr>
          <w:rStyle w:val="StyleUnderline"/>
        </w:rPr>
        <w:t xml:space="preserve">—international </w:t>
      </w:r>
      <w:r w:rsidRPr="00050EC2">
        <w:rPr>
          <w:rStyle w:val="StyleUnderline"/>
          <w:highlight w:val="green"/>
        </w:rPr>
        <w:t>vanguards of Chinese success</w:t>
      </w:r>
      <w:r w:rsidRPr="00607D72">
        <w:rPr>
          <w:rStyle w:val="StyleUnderline"/>
        </w:rPr>
        <w:t>—rather than simply sources of jobs or GDP, as they might be viewed in the West.</w:t>
      </w:r>
    </w:p>
    <w:p w14:paraId="07AFF2F1" w14:textId="77777777" w:rsidR="00B35EA2" w:rsidRDefault="00B35EA2" w:rsidP="00B35EA2">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407ADD8" w14:textId="77777777" w:rsidR="00B35EA2" w:rsidRDefault="00B35EA2" w:rsidP="00B35EA2">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5A4E3FA" w14:textId="77777777" w:rsidR="00B35EA2" w:rsidRDefault="00B35EA2" w:rsidP="00B35EA2">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11CAC39E" w14:textId="77777777" w:rsidR="00B35EA2" w:rsidRPr="00BC42E1" w:rsidRDefault="00B35EA2" w:rsidP="00B35EA2">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ABF370D" w14:textId="77777777" w:rsidR="00B35EA2" w:rsidRPr="00473116" w:rsidRDefault="00B35EA2" w:rsidP="00B35EA2">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50EC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50EC2">
        <w:rPr>
          <w:rStyle w:val="StyleUnderline"/>
          <w:highlight w:val="green"/>
        </w:rPr>
        <w:t>government</w:t>
      </w:r>
      <w:r w:rsidRPr="00473116">
        <w:rPr>
          <w:rStyle w:val="StyleUnderline"/>
        </w:rPr>
        <w:t xml:space="preserve"> decided to </w:t>
      </w:r>
      <w:r w:rsidRPr="00050EC2">
        <w:rPr>
          <w:rStyle w:val="StyleUnderline"/>
          <w:highlight w:val="green"/>
        </w:rPr>
        <w:t>treat</w:t>
      </w:r>
      <w:r w:rsidRPr="00473116">
        <w:rPr>
          <w:rStyle w:val="StyleUnderline"/>
        </w:rPr>
        <w:t xml:space="preserve"> </w:t>
      </w:r>
      <w:r w:rsidRPr="00050EC2">
        <w:rPr>
          <w:rStyle w:val="StyleUnderline"/>
          <w:highlight w:val="green"/>
        </w:rPr>
        <w:t>civil</w:t>
      </w:r>
      <w:r w:rsidRPr="00473116">
        <w:rPr>
          <w:rStyle w:val="StyleUnderline"/>
        </w:rPr>
        <w:t xml:space="preserve"> </w:t>
      </w:r>
      <w:r w:rsidRPr="00050EC2">
        <w:rPr>
          <w:rStyle w:val="StyleUnderline"/>
          <w:highlight w:val="green"/>
        </w:rPr>
        <w:t>space</w:t>
      </w:r>
      <w:r w:rsidRPr="00473116">
        <w:rPr>
          <w:rStyle w:val="StyleUnderline"/>
        </w:rPr>
        <w:t xml:space="preserve"> </w:t>
      </w:r>
      <w:r w:rsidRPr="00050EC2">
        <w:rPr>
          <w:rStyle w:val="StyleUnderline"/>
          <w:highlight w:val="green"/>
        </w:rPr>
        <w:t>development</w:t>
      </w:r>
      <w:r w:rsidRPr="00473116">
        <w:rPr>
          <w:rStyle w:val="StyleUnderline"/>
        </w:rPr>
        <w:t xml:space="preserve"> </w:t>
      </w:r>
      <w:r w:rsidRPr="00050EC2">
        <w:rPr>
          <w:rStyle w:val="StyleUnderline"/>
          <w:highlight w:val="green"/>
        </w:rPr>
        <w:t>as</w:t>
      </w:r>
      <w:r w:rsidRPr="00473116">
        <w:rPr>
          <w:rStyle w:val="StyleUnderline"/>
        </w:rPr>
        <w:t xml:space="preserve"> </w:t>
      </w:r>
      <w:r w:rsidRPr="00050EC2">
        <w:rPr>
          <w:rStyle w:val="StyleUnderline"/>
          <w:highlight w:val="green"/>
        </w:rPr>
        <w:t>a</w:t>
      </w:r>
      <w:r w:rsidRPr="00473116">
        <w:rPr>
          <w:rStyle w:val="StyleUnderline"/>
        </w:rPr>
        <w:t xml:space="preserve"> </w:t>
      </w:r>
      <w:r w:rsidRPr="00050EC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50EC2">
        <w:rPr>
          <w:rStyle w:val="StyleUnderline"/>
          <w:highlight w:val="green"/>
        </w:rPr>
        <w:t>issued</w:t>
      </w:r>
      <w:r w:rsidRPr="00473116">
        <w:rPr>
          <w:rStyle w:val="StyleUnderline"/>
        </w:rPr>
        <w:t xml:space="preserve"> a policy </w:t>
      </w:r>
      <w:r w:rsidRPr="00050EC2">
        <w:rPr>
          <w:rStyle w:val="StyleUnderline"/>
          <w:highlight w:val="gree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50EC2">
        <w:rPr>
          <w:rStyle w:val="StyleUnderline"/>
          <w:highlight w:val="green"/>
        </w:rPr>
        <w:t>enable</w:t>
      </w:r>
      <w:r w:rsidRPr="00473116">
        <w:rPr>
          <w:rStyle w:val="StyleUnderline"/>
        </w:rPr>
        <w:t xml:space="preserve"> </w:t>
      </w:r>
      <w:r w:rsidRPr="00050EC2">
        <w:rPr>
          <w:rStyle w:val="StyleUnderline"/>
          <w:highlight w:val="green"/>
        </w:rPr>
        <w:t>large</w:t>
      </w:r>
      <w:r w:rsidRPr="00473116">
        <w:rPr>
          <w:rStyle w:val="StyleUnderline"/>
        </w:rPr>
        <w:t xml:space="preserve"> </w:t>
      </w:r>
      <w:r w:rsidRPr="00050EC2">
        <w:rPr>
          <w:rStyle w:val="StyleUnderline"/>
          <w:highlight w:val="green"/>
        </w:rPr>
        <w:t>private</w:t>
      </w:r>
      <w:r w:rsidRPr="00473116">
        <w:rPr>
          <w:rStyle w:val="StyleUnderline"/>
        </w:rPr>
        <w:t xml:space="preserve"> </w:t>
      </w:r>
      <w:r w:rsidRPr="00050EC2">
        <w:rPr>
          <w:rStyle w:val="StyleUnderline"/>
          <w:highlight w:val="green"/>
        </w:rPr>
        <w:t>investment</w:t>
      </w:r>
      <w:r w:rsidRPr="00473116">
        <w:rPr>
          <w:rStyle w:val="StyleUnderline"/>
        </w:rPr>
        <w:t xml:space="preserve"> in companies interested in participating </w:t>
      </w:r>
      <w:r w:rsidRPr="00050EC2">
        <w:rPr>
          <w:rStyle w:val="StyleUnderline"/>
          <w:highlight w:val="green"/>
        </w:rPr>
        <w:t>in</w:t>
      </w:r>
      <w:r w:rsidRPr="00473116">
        <w:rPr>
          <w:rStyle w:val="StyleUnderline"/>
        </w:rPr>
        <w:t xml:space="preserve"> the </w:t>
      </w:r>
      <w:r w:rsidRPr="00050EC2">
        <w:rPr>
          <w:rStyle w:val="StyleUnderline"/>
          <w:highlight w:val="green"/>
        </w:rPr>
        <w:t>space</w:t>
      </w:r>
      <w:r w:rsidRPr="00473116">
        <w:rPr>
          <w:rStyle w:val="StyleUnderline"/>
        </w:rPr>
        <w:t xml:space="preserve"> </w:t>
      </w:r>
      <w:r w:rsidRPr="00050EC2">
        <w:rPr>
          <w:rStyle w:val="StyleUnderline"/>
          <w:highlight w:val="green"/>
        </w:rPr>
        <w:t>industry</w:t>
      </w:r>
      <w:r w:rsidRPr="00473116">
        <w:rPr>
          <w:rStyle w:val="StyleUnderline"/>
        </w:rPr>
        <w:t>. </w:t>
      </w:r>
    </w:p>
    <w:p w14:paraId="04AFBF79" w14:textId="77777777" w:rsidR="00B35EA2" w:rsidRPr="00761F18" w:rsidRDefault="00B35EA2" w:rsidP="00B35EA2">
      <w:pPr>
        <w:rPr>
          <w:rStyle w:val="StyleUnderline"/>
        </w:rPr>
      </w:pPr>
      <w:r w:rsidRPr="00BC42E1">
        <w:rPr>
          <w:sz w:val="16"/>
        </w:rPr>
        <w:t>“</w:t>
      </w:r>
      <w:r w:rsidRPr="00761F18">
        <w:rPr>
          <w:rStyle w:val="StyleUnderline"/>
        </w:rPr>
        <w:t xml:space="preserve">Xi’s goal was that </w:t>
      </w:r>
      <w:r w:rsidRPr="00050EC2">
        <w:rPr>
          <w:rStyle w:val="StyleUnderline"/>
          <w:highlight w:val="green"/>
        </w:rPr>
        <w:t>if China</w:t>
      </w:r>
      <w:r w:rsidRPr="00761F18">
        <w:rPr>
          <w:rStyle w:val="StyleUnderline"/>
        </w:rPr>
        <w:t xml:space="preserve"> has </w:t>
      </w:r>
      <w:r w:rsidRPr="00050EC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050EC2">
        <w:rPr>
          <w:rStyle w:val="StyleUnderline"/>
          <w:highlight w:val="green"/>
        </w:rPr>
        <w:t>critical</w:t>
      </w:r>
      <w:r w:rsidRPr="00761F18">
        <w:rPr>
          <w:rStyle w:val="StyleUnderline"/>
        </w:rPr>
        <w:t xml:space="preserve"> </w:t>
      </w:r>
      <w:r w:rsidRPr="00050EC2">
        <w:rPr>
          <w:rStyle w:val="StyleUnderline"/>
          <w:highlight w:val="green"/>
        </w:rPr>
        <w:t>to</w:t>
      </w:r>
      <w:r w:rsidRPr="00761F18">
        <w:rPr>
          <w:rStyle w:val="StyleUnderline"/>
        </w:rPr>
        <w:t xml:space="preserve"> </w:t>
      </w:r>
      <w:r w:rsidRPr="00050EC2">
        <w:rPr>
          <w:rStyle w:val="StyleUnderline"/>
          <w:highlight w:val="green"/>
        </w:rPr>
        <w:t>develop</w:t>
      </w:r>
      <w:r w:rsidRPr="00761F18">
        <w:rPr>
          <w:rStyle w:val="StyleUnderline"/>
        </w:rPr>
        <w:t xml:space="preserve"> a </w:t>
      </w:r>
      <w:r w:rsidRPr="00050EC2">
        <w:rPr>
          <w:rStyle w:val="StyleUnderline"/>
          <w:highlight w:val="green"/>
        </w:rPr>
        <w:t>space ecosystem</w:t>
      </w:r>
      <w:r w:rsidRPr="00761F18">
        <w:rPr>
          <w:rStyle w:val="StyleUnderline"/>
        </w:rPr>
        <w:t xml:space="preserve"> </w:t>
      </w:r>
      <w:r w:rsidRPr="00050EC2">
        <w:rPr>
          <w:rStyle w:val="StyleUnderline"/>
          <w:highlight w:val="green"/>
        </w:rPr>
        <w:t>that</w:t>
      </w:r>
      <w:r w:rsidRPr="00761F18">
        <w:rPr>
          <w:rStyle w:val="StyleUnderline"/>
        </w:rPr>
        <w:t xml:space="preserve"> </w:t>
      </w:r>
      <w:r w:rsidRPr="00050EC2">
        <w:rPr>
          <w:rStyle w:val="StyleUnderline"/>
          <w:highlight w:val="green"/>
        </w:rPr>
        <w:t>includes</w:t>
      </w:r>
      <w:r w:rsidRPr="00761F18">
        <w:rPr>
          <w:rStyle w:val="StyleUnderline"/>
        </w:rPr>
        <w:t xml:space="preserve"> the </w:t>
      </w:r>
      <w:r w:rsidRPr="00050EC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5513EF3" w14:textId="77777777" w:rsidR="00B35EA2" w:rsidRPr="00BC42E1" w:rsidRDefault="00B35EA2" w:rsidP="00B35EA2">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8E8E0BE" w14:textId="77777777" w:rsidR="00B35EA2" w:rsidRPr="00BC42E1" w:rsidRDefault="00B35EA2" w:rsidP="00B35EA2">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902CB84" w14:textId="77777777" w:rsidR="00B35EA2" w:rsidRPr="00BC42E1" w:rsidRDefault="00B35EA2" w:rsidP="00B35EA2">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B464F69" w14:textId="77777777" w:rsidR="00B35EA2" w:rsidRPr="00BC42E1" w:rsidRDefault="00B35EA2" w:rsidP="00B35EA2">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50EC2">
        <w:rPr>
          <w:rStyle w:val="StyleUnderline"/>
          <w:highlight w:val="green"/>
        </w:rPr>
        <w:t>subsidies</w:t>
      </w:r>
      <w:r w:rsidRPr="00761F18">
        <w:rPr>
          <w:rStyle w:val="StyleUnderline"/>
        </w:rPr>
        <w:t xml:space="preserve"> to </w:t>
      </w:r>
      <w:r w:rsidRPr="00050EC2">
        <w:rPr>
          <w:rStyle w:val="StyleUnderline"/>
          <w:highlight w:val="green"/>
        </w:rPr>
        <w:t>give</w:t>
      </w:r>
      <w:r w:rsidRPr="00761F18">
        <w:rPr>
          <w:rStyle w:val="StyleUnderline"/>
        </w:rPr>
        <w:t xml:space="preserve"> these </w:t>
      </w:r>
      <w:r w:rsidRPr="00050EC2">
        <w:rPr>
          <w:rStyle w:val="StyleUnderline"/>
          <w:highlight w:val="green"/>
        </w:rPr>
        <w:t>companies a foot</w:t>
      </w:r>
      <w:r w:rsidRPr="00050EC2">
        <w:rPr>
          <w:sz w:val="16"/>
          <w:highlight w:val="green"/>
        </w:rPr>
        <w:t xml:space="preserve"> </w:t>
      </w:r>
      <w:r w:rsidRPr="00050EC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3613B6B" w14:textId="77777777" w:rsidR="00B35EA2" w:rsidRPr="00761F18" w:rsidRDefault="00B35EA2" w:rsidP="00B35EA2">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50EC2">
        <w:rPr>
          <w:rStyle w:val="StyleUnderline"/>
          <w:highlight w:val="green"/>
        </w:rPr>
        <w:t>VC funding</w:t>
      </w:r>
      <w:r w:rsidRPr="00761F18">
        <w:rPr>
          <w:rStyle w:val="StyleUnderline"/>
        </w:rPr>
        <w:t xml:space="preserve"> for Chinese space companies was </w:t>
      </w:r>
      <w:r w:rsidRPr="00050EC2">
        <w:rPr>
          <w:rStyle w:val="StyleUnderline"/>
          <w:highlight w:val="green"/>
        </w:rPr>
        <w:t>up</w:t>
      </w:r>
      <w:r w:rsidRPr="00761F18">
        <w:rPr>
          <w:rStyle w:val="StyleUnderline"/>
        </w:rPr>
        <w:t xml:space="preserve"> to </w:t>
      </w:r>
      <w:r w:rsidRPr="00050EC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43174A0" w14:textId="77777777" w:rsidR="00B35EA2" w:rsidRPr="00BC42E1" w:rsidRDefault="00B35EA2" w:rsidP="00B35EA2">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854089A" w14:textId="77777777" w:rsidR="00B35EA2" w:rsidRPr="00BE438B" w:rsidRDefault="00B35EA2" w:rsidP="00B35EA2">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050EC2">
        <w:rPr>
          <w:rStyle w:val="StyleUnderline"/>
          <w:highlight w:val="green"/>
        </w:rPr>
        <w:t>take advantage of</w:t>
      </w:r>
      <w:r w:rsidRPr="00BE438B">
        <w:rPr>
          <w:rStyle w:val="StyleUnderline"/>
        </w:rPr>
        <w:t xml:space="preserve"> the space industry’s new </w:t>
      </w:r>
      <w:r w:rsidRPr="00050EC2">
        <w:rPr>
          <w:rStyle w:val="StyleUnderline"/>
          <w:highlight w:val="green"/>
        </w:rPr>
        <w:t>need for mass production</w:t>
      </w:r>
      <w:r w:rsidRPr="00BE438B">
        <w:rPr>
          <w:rStyle w:val="StyleUnderline"/>
        </w:rPr>
        <w:t xml:space="preserve"> </w:t>
      </w:r>
      <w:r w:rsidRPr="00050EC2">
        <w:rPr>
          <w:rStyle w:val="StyleUnderline"/>
          <w:highlight w:val="green"/>
        </w:rPr>
        <w:t>of</w:t>
      </w:r>
      <w:r w:rsidRPr="00BE438B">
        <w:rPr>
          <w:rStyle w:val="StyleUnderline"/>
        </w:rPr>
        <w:t xml:space="preserve"> satellites and </w:t>
      </w:r>
      <w:r w:rsidRPr="00050EC2">
        <w:rPr>
          <w:rStyle w:val="StyleUnderline"/>
          <w:highlight w:val="green"/>
        </w:rPr>
        <w:t>rockets</w:t>
      </w:r>
      <w:r w:rsidRPr="00BE438B">
        <w:rPr>
          <w:rStyle w:val="StyleUnderline"/>
        </w:rPr>
        <w:t xml:space="preserve"> alike. </w:t>
      </w:r>
    </w:p>
    <w:p w14:paraId="3ADAB3C4" w14:textId="77777777" w:rsidR="00B35EA2" w:rsidRPr="006D6491" w:rsidRDefault="00B35EA2" w:rsidP="00B35EA2">
      <w:r w:rsidRPr="006D6491">
        <w:t>Making friends</w:t>
      </w:r>
    </w:p>
    <w:p w14:paraId="732F4C67" w14:textId="77777777" w:rsidR="00B35EA2" w:rsidRPr="00BC42E1" w:rsidRDefault="00B35EA2" w:rsidP="00B35EA2">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050EC2">
        <w:rPr>
          <w:rStyle w:val="StyleUnderline"/>
          <w:highlight w:val="green"/>
        </w:rPr>
        <w:t>private</w:t>
      </w:r>
      <w:r w:rsidRPr="00097ADC">
        <w:rPr>
          <w:rStyle w:val="StyleUnderline"/>
        </w:rPr>
        <w:t xml:space="preserve"> </w:t>
      </w:r>
      <w:r w:rsidRPr="00050EC2">
        <w:rPr>
          <w:rStyle w:val="StyleUnderline"/>
          <w:highlight w:val="green"/>
        </w:rPr>
        <w:t>space</w:t>
      </w:r>
      <w:r w:rsidRPr="00097ADC">
        <w:rPr>
          <w:rStyle w:val="StyleUnderline"/>
        </w:rPr>
        <w:t xml:space="preserve"> </w:t>
      </w:r>
      <w:r w:rsidRPr="00050EC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050EC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50EC2">
        <w:rPr>
          <w:rStyle w:val="StyleUnderline"/>
          <w:highlight w:val="green"/>
        </w:rPr>
        <w:t>international collaboration</w:t>
      </w:r>
      <w:r w:rsidRPr="00BC42E1">
        <w:rPr>
          <w:sz w:val="16"/>
        </w:rPr>
        <w:t xml:space="preserve">—particularly to </w:t>
      </w:r>
      <w:r w:rsidRPr="00050EC2">
        <w:rPr>
          <w:rStyle w:val="StyleUnderline"/>
          <w:highlight w:val="green"/>
        </w:rPr>
        <w:t>attract</w:t>
      </w:r>
      <w:r w:rsidRPr="00BE438B">
        <w:rPr>
          <w:rStyle w:val="StyleUnderline"/>
        </w:rPr>
        <w:t xml:space="preserve"> </w:t>
      </w:r>
      <w:r w:rsidRPr="00050EC2">
        <w:rPr>
          <w:rStyle w:val="StyleUnderline"/>
          <w:highlight w:val="green"/>
        </w:rPr>
        <w:t>customers</w:t>
      </w:r>
      <w:r w:rsidRPr="00BE438B">
        <w:rPr>
          <w:rStyle w:val="StyleUnderline"/>
        </w:rPr>
        <w:t xml:space="preserve"> </w:t>
      </w:r>
      <w:r w:rsidRPr="00050EC2">
        <w:rPr>
          <w:rStyle w:val="StyleUnderline"/>
          <w:highlight w:val="green"/>
        </w:rPr>
        <w:t>wary</w:t>
      </w:r>
      <w:r w:rsidRPr="00BE438B">
        <w:rPr>
          <w:rStyle w:val="StyleUnderline"/>
        </w:rPr>
        <w:t xml:space="preserve"> </w:t>
      </w:r>
      <w:r w:rsidRPr="00050EC2">
        <w:rPr>
          <w:rStyle w:val="StyleUnderline"/>
          <w:highlight w:val="green"/>
        </w:rPr>
        <w:t>of</w:t>
      </w:r>
      <w:r w:rsidRPr="00BE438B">
        <w:rPr>
          <w:rStyle w:val="StyleUnderline"/>
        </w:rPr>
        <w:t xml:space="preserve"> being seen to mix with </w:t>
      </w:r>
      <w:r w:rsidRPr="00050EC2">
        <w:rPr>
          <w:rStyle w:val="StyleUnderline"/>
          <w:highlight w:val="green"/>
        </w:rPr>
        <w:t>the</w:t>
      </w:r>
      <w:r w:rsidRPr="00BE438B">
        <w:rPr>
          <w:rStyle w:val="StyleUnderline"/>
        </w:rPr>
        <w:t xml:space="preserve"> </w:t>
      </w:r>
      <w:r w:rsidRPr="00050EC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78930253" w14:textId="77777777" w:rsidR="00B35EA2" w:rsidRPr="000834BA" w:rsidRDefault="00B35EA2" w:rsidP="00B35EA2">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050EC2">
        <w:rPr>
          <w:rStyle w:val="StyleUnderline"/>
          <w:highlight w:val="green"/>
        </w:rPr>
        <w:t>avoiding state</w:t>
      </w:r>
      <w:r w:rsidRPr="00BE438B">
        <w:rPr>
          <w:rStyle w:val="StyleUnderline"/>
        </w:rPr>
        <w:t xml:space="preserve"> </w:t>
      </w:r>
      <w:r w:rsidRPr="00050EC2">
        <w:rPr>
          <w:rStyle w:val="StyleUnderline"/>
          <w:highlight w:val="green"/>
        </w:rPr>
        <w:t>funding</w:t>
      </w:r>
      <w:r w:rsidRPr="00BE438B">
        <w:rPr>
          <w:rStyle w:val="StyleUnderline"/>
        </w:rPr>
        <w:t xml:space="preserve">, a company </w:t>
      </w:r>
      <w:r w:rsidRPr="00050EC2">
        <w:rPr>
          <w:rStyle w:val="StyleUnderline"/>
          <w:highlight w:val="green"/>
        </w:rPr>
        <w:t>can</w:t>
      </w:r>
      <w:r w:rsidRPr="00BE438B">
        <w:rPr>
          <w:rStyle w:val="StyleUnderline"/>
        </w:rPr>
        <w:t xml:space="preserve"> also </w:t>
      </w:r>
      <w:r w:rsidRPr="00050EC2">
        <w:rPr>
          <w:rStyle w:val="StyleUnderline"/>
          <w:highlight w:val="green"/>
        </w:rPr>
        <w:t>avoid</w:t>
      </w:r>
      <w:r w:rsidRPr="00BE438B">
        <w:rPr>
          <w:rStyle w:val="StyleUnderline"/>
        </w:rPr>
        <w:t xml:space="preserve"> an array of </w:t>
      </w:r>
      <w:r w:rsidRPr="00050EC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050EC2">
        <w:rPr>
          <w:rStyle w:val="StyleUnderline"/>
          <w:highlight w:val="green"/>
        </w:rPr>
        <w:t xml:space="preserve">easier to compete on </w:t>
      </w:r>
      <w:r w:rsidRPr="00FF5CF0">
        <w:rPr>
          <w:rStyle w:val="StyleUnderline"/>
        </w:rPr>
        <w:t xml:space="preserve">a </w:t>
      </w:r>
      <w:r w:rsidRPr="00050EC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ACD348C" w14:textId="77777777" w:rsidR="00B35EA2" w:rsidRPr="00BC42E1" w:rsidRDefault="00B35EA2" w:rsidP="00B35EA2">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6D65A537" w14:textId="77777777" w:rsidR="00B35EA2" w:rsidRPr="00FF5CF0" w:rsidRDefault="00B35EA2" w:rsidP="00B35EA2">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F801E52" w14:textId="77777777" w:rsidR="00B35EA2" w:rsidRDefault="00B35EA2" w:rsidP="00B35EA2">
      <w:pPr>
        <w:pStyle w:val="Heading4"/>
      </w:pPr>
      <w:r>
        <w:t>Shifts in regime perception threatens CCP’s legitimacy from nationalist hardliners</w:t>
      </w:r>
    </w:p>
    <w:p w14:paraId="21182CFF" w14:textId="77777777" w:rsidR="00B35EA2" w:rsidRPr="00F82438" w:rsidRDefault="00B35EA2" w:rsidP="00B35EA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782FA32" w14:textId="77777777" w:rsidR="00B35EA2" w:rsidRPr="00F64DA8" w:rsidRDefault="00B35EA2" w:rsidP="00B35EA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050EC2">
        <w:rPr>
          <w:highlight w:val="green"/>
          <w:u w:val="single"/>
        </w:rPr>
        <w:t>autocracies</w:t>
      </w:r>
      <w:r w:rsidRPr="00F64DA8">
        <w:rPr>
          <w:u w:val="single"/>
        </w:rPr>
        <w:t xml:space="preserve"> often </w:t>
      </w:r>
      <w:r w:rsidRPr="00050EC2">
        <w:rPr>
          <w:highlight w:val="green"/>
          <w:u w:val="single"/>
        </w:rPr>
        <w:t xml:space="preserve">rely on </w:t>
      </w:r>
      <w:r w:rsidRPr="00050EC2">
        <w:rPr>
          <w:b/>
          <w:bCs/>
          <w:highlight w:val="green"/>
          <w:u w:val="single"/>
        </w:rPr>
        <w:t>nationalist mythmaking</w:t>
      </w:r>
      <w:r w:rsidRPr="00F64DA8">
        <w:rPr>
          <w:u w:val="single"/>
        </w:rPr>
        <w:t xml:space="preserve">,8 </w:t>
      </w:r>
      <w:r w:rsidRPr="00050EC2">
        <w:rPr>
          <w:highlight w:val="green"/>
          <w:u w:val="single"/>
        </w:rPr>
        <w:t>success or failure in defending</w:t>
      </w:r>
      <w:r w:rsidRPr="00F64DA8">
        <w:rPr>
          <w:u w:val="single"/>
        </w:rPr>
        <w:t xml:space="preserve"> the </w:t>
      </w:r>
      <w:r w:rsidRPr="00050EC2">
        <w:rPr>
          <w:highlight w:val="green"/>
          <w:u w:val="single"/>
        </w:rPr>
        <w:t xml:space="preserve">national honor in international crises could </w:t>
      </w:r>
      <w:r w:rsidRPr="00F64DA8">
        <w:rPr>
          <w:u w:val="single"/>
        </w:rPr>
        <w:t xml:space="preserve">burnish the leadership’s patriotic credentials or </w:t>
      </w:r>
      <w:r w:rsidRPr="00050EC2">
        <w:rPr>
          <w:highlight w:val="green"/>
          <w:u w:val="single"/>
        </w:rPr>
        <w:t xml:space="preserve">spark opposition. </w:t>
      </w:r>
      <w:r w:rsidRPr="00050EC2">
        <w:rPr>
          <w:b/>
          <w:bCs/>
          <w:highlight w:val="green"/>
          <w:u w:val="single"/>
        </w:rPr>
        <w:t>Shared outrage at</w:t>
      </w:r>
      <w:r w:rsidRPr="00F64DA8">
        <w:rPr>
          <w:b/>
          <w:bCs/>
          <w:u w:val="single"/>
        </w:rPr>
        <w:t xml:space="preserve"> the regime’s </w:t>
      </w:r>
      <w:r w:rsidRPr="00050EC2">
        <w:rPr>
          <w:b/>
          <w:bCs/>
          <w:highlight w:val="green"/>
          <w:u w:val="single"/>
        </w:rPr>
        <w:t>foreign policy failures could galvanize</w:t>
      </w:r>
      <w:r w:rsidRPr="00F64DA8">
        <w:rPr>
          <w:b/>
          <w:bCs/>
          <w:u w:val="single"/>
        </w:rPr>
        <w:t xml:space="preserve"> street </w:t>
      </w:r>
      <w:r w:rsidRPr="00050EC2">
        <w:rPr>
          <w:b/>
          <w:bCs/>
          <w:highlight w:val="green"/>
          <w:u w:val="single"/>
        </w:rPr>
        <w:t>protests or elite fissures, creating intraparty upheaval</w:t>
      </w:r>
      <w:r w:rsidRPr="00050EC2">
        <w:rPr>
          <w:highlight w:val="green"/>
          <w:u w:val="single"/>
        </w:rPr>
        <w:t xml:space="preserve"> </w:t>
      </w:r>
      <w:r w:rsidRPr="00F64DA8">
        <w:rPr>
          <w:u w:val="single"/>
        </w:rPr>
        <w:t xml:space="preserve">or inviting military officers to step in to restore order. </w:t>
      </w:r>
      <w:r w:rsidRPr="00050EC2">
        <w:rPr>
          <w:highlight w:val="green"/>
          <w:u w:val="single"/>
        </w:rPr>
        <w:t>Fearing</w:t>
      </w:r>
      <w:r w:rsidRPr="00F64DA8">
        <w:rPr>
          <w:u w:val="single"/>
        </w:rPr>
        <w:t xml:space="preserve"> a </w:t>
      </w:r>
      <w:r w:rsidRPr="00050EC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050EC2">
        <w:rPr>
          <w:rStyle w:val="Emphasis"/>
          <w:highlight w:val="green"/>
        </w:rPr>
        <w:t>even a small increase</w:t>
      </w:r>
      <w:r w:rsidRPr="00050EC2">
        <w:rPr>
          <w:rStyle w:val="StyleUnderline"/>
          <w:highlight w:val="green"/>
        </w:rPr>
        <w:t xml:space="preserve"> in</w:t>
      </w:r>
      <w:r w:rsidRPr="00B6331F">
        <w:rPr>
          <w:rStyle w:val="StyleUnderline"/>
        </w:rPr>
        <w:t xml:space="preserve"> the </w:t>
      </w:r>
      <w:r w:rsidRPr="00050EC2">
        <w:rPr>
          <w:rStyle w:val="StyleUnderline"/>
          <w:highlight w:val="green"/>
        </w:rPr>
        <w:t>probability of ouster could alter</w:t>
      </w:r>
      <w:r w:rsidRPr="00B6331F">
        <w:rPr>
          <w:rStyle w:val="StyleUnderline"/>
        </w:rPr>
        <w:t xml:space="preserve"> authoritarian </w:t>
      </w:r>
      <w:r w:rsidRPr="00050EC2">
        <w:rPr>
          <w:rStyle w:val="StyleUnderline"/>
          <w:bCs/>
          <w:highlight w:val="green"/>
        </w:rPr>
        <w:lastRenderedPageBreak/>
        <w:t>incentives in international crises</w:t>
      </w:r>
      <w:r w:rsidRPr="00050EC2">
        <w:rPr>
          <w:rStyle w:val="StyleUnderline"/>
          <w:highlight w:val="green"/>
        </w:rPr>
        <w:t>.</w:t>
      </w:r>
      <w:r w:rsidRPr="00F64DA8">
        <w:rPr>
          <w:sz w:val="16"/>
        </w:rPr>
        <w:t xml:space="preserve">9 A </w:t>
      </w:r>
      <w:r w:rsidRPr="00050EC2">
        <w:rPr>
          <w:rStyle w:val="Emphasis"/>
          <w:highlight w:val="green"/>
        </w:rPr>
        <w:t>history of nationalist uprisings</w:t>
      </w:r>
      <w:r w:rsidRPr="00050EC2">
        <w:rPr>
          <w:rStyle w:val="StyleUnderline"/>
          <w:highlight w:val="green"/>
        </w:rPr>
        <w:t xml:space="preserve"> make</w:t>
      </w:r>
      <w:r w:rsidRPr="00B6331F">
        <w:rPr>
          <w:rStyle w:val="StyleUnderline"/>
        </w:rPr>
        <w:t xml:space="preserve"> </w:t>
      </w:r>
      <w:r w:rsidRPr="00050EC2">
        <w:rPr>
          <w:rStyle w:val="StyleUnderline"/>
          <w:highlight w:val="green"/>
        </w:rPr>
        <w:t>Chinese</w:t>
      </w:r>
      <w:r w:rsidRPr="00B6331F">
        <w:rPr>
          <w:rStyle w:val="StyleUnderline"/>
        </w:rPr>
        <w:t xml:space="preserve"> citizens and leaders especially </w:t>
      </w:r>
      <w:r w:rsidRPr="00050EC2">
        <w:rPr>
          <w:rStyle w:val="StyleUnderline"/>
          <w:highlight w:val="green"/>
        </w:rPr>
        <w:t>aware of</w:t>
      </w:r>
      <w:r w:rsidRPr="00B6331F">
        <w:rPr>
          <w:rStyle w:val="StyleUnderline"/>
        </w:rPr>
        <w:t xml:space="preserve"> the </w:t>
      </w:r>
      <w:r w:rsidRPr="00050EC2">
        <w:rPr>
          <w:rStyle w:val="StyleUnderline"/>
          <w:highlight w:val="green"/>
        </w:rPr>
        <w:t xml:space="preserve">linkage between </w:t>
      </w:r>
      <w:r w:rsidRPr="00050EC2">
        <w:rPr>
          <w:rStyle w:val="Emphasis"/>
          <w:highlight w:val="green"/>
        </w:rPr>
        <w:t>international disputes</w:t>
      </w:r>
      <w:r w:rsidRPr="00050EC2">
        <w:rPr>
          <w:rStyle w:val="StyleUnderline"/>
          <w:highlight w:val="green"/>
        </w:rPr>
        <w:t xml:space="preserve"> and </w:t>
      </w:r>
      <w:r w:rsidRPr="00050EC2">
        <w:rPr>
          <w:rStyle w:val="Emphasis"/>
          <w:highlight w:val="green"/>
        </w:rPr>
        <w:t>domestic unrest</w:t>
      </w:r>
      <w:r w:rsidRPr="00050EC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6C5158C" w14:textId="77777777" w:rsidR="00B35EA2" w:rsidRDefault="00B35EA2" w:rsidP="00B35EA2">
      <w:pPr>
        <w:pStyle w:val="Heading4"/>
      </w:pPr>
      <w:r>
        <w:t xml:space="preserve">Xi will launch diversionary war to domestic backlash – escalates in </w:t>
      </w:r>
      <w:r w:rsidRPr="00B4266E">
        <w:rPr>
          <w:u w:val="single"/>
        </w:rPr>
        <w:t>multiple hotspots</w:t>
      </w:r>
      <w:r w:rsidRPr="00B4266E">
        <w:t xml:space="preserve"> </w:t>
      </w:r>
    </w:p>
    <w:p w14:paraId="41D87D57" w14:textId="77777777" w:rsidR="00B35EA2" w:rsidRPr="009521F3" w:rsidRDefault="00B35EA2" w:rsidP="00B35EA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94D5882" w14:textId="77777777" w:rsidR="00B35EA2" w:rsidRPr="009243AC" w:rsidRDefault="00B35EA2" w:rsidP="00B35EA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050EC2">
        <w:rPr>
          <w:b/>
          <w:iCs/>
          <w:highlight w:val="green"/>
          <w:u w:val="single"/>
        </w:rPr>
        <w:t>Xi</w:t>
      </w:r>
      <w:r w:rsidRPr="00F64DA8">
        <w:rPr>
          <w:sz w:val="14"/>
        </w:rPr>
        <w:t xml:space="preserve"> administration </w:t>
      </w:r>
      <w:r w:rsidRPr="00050EC2">
        <w:rPr>
          <w:highlight w:val="green"/>
          <w:u w:val="single"/>
        </w:rPr>
        <w:t xml:space="preserve">wants to </w:t>
      </w:r>
      <w:r w:rsidRPr="00050EC2">
        <w:rPr>
          <w:b/>
          <w:iCs/>
          <w:highlight w:val="green"/>
          <w:u w:val="single"/>
        </w:rPr>
        <w:t>appear tough</w:t>
      </w:r>
      <w:r w:rsidRPr="00050EC2">
        <w:rPr>
          <w:highlight w:val="green"/>
          <w:u w:val="single"/>
        </w:rPr>
        <w:t xml:space="preserve"> in</w:t>
      </w:r>
      <w:r w:rsidRPr="00B6331F">
        <w:rPr>
          <w:u w:val="single"/>
        </w:rPr>
        <w:t xml:space="preserve"> its </w:t>
      </w:r>
      <w:r w:rsidRPr="00050EC2">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050EC2">
        <w:rPr>
          <w:highlight w:val="green"/>
          <w:u w:val="single"/>
        </w:rPr>
        <w:t xml:space="preserve">party is </w:t>
      </w:r>
      <w:r w:rsidRPr="00B6331F">
        <w:rPr>
          <w:b/>
          <w:iCs/>
          <w:u w:val="single"/>
        </w:rPr>
        <w:t xml:space="preserve">particularly </w:t>
      </w:r>
      <w:r w:rsidRPr="00050EC2">
        <w:rPr>
          <w:b/>
          <w:iCs/>
          <w:highlight w:val="green"/>
          <w:u w:val="single"/>
        </w:rPr>
        <w:t>sensitive</w:t>
      </w:r>
      <w:r w:rsidRPr="00050EC2">
        <w:rPr>
          <w:highlight w:val="green"/>
          <w:u w:val="single"/>
        </w:rPr>
        <w:t xml:space="preserve"> to </w:t>
      </w:r>
      <w:r w:rsidRPr="00050EC2">
        <w:rPr>
          <w:b/>
          <w:iCs/>
          <w:highlight w:val="green"/>
          <w:u w:val="single"/>
        </w:rPr>
        <w:t>perceptions of weakness</w:t>
      </w:r>
      <w:r w:rsidRPr="00050EC2">
        <w:rPr>
          <w:highlight w:val="green"/>
          <w:u w:val="single"/>
        </w:rPr>
        <w:t xml:space="preserve"> because</w:t>
      </w:r>
      <w:r w:rsidRPr="00B6331F">
        <w:rPr>
          <w:u w:val="single"/>
        </w:rPr>
        <w:t xml:space="preserve"> much of its </w:t>
      </w:r>
      <w:r w:rsidRPr="00050EC2">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050EC2">
        <w:rPr>
          <w:highlight w:val="green"/>
          <w:u w:val="single"/>
        </w:rPr>
        <w:t>stems from</w:t>
      </w:r>
      <w:r w:rsidRPr="00B6331F">
        <w:rPr>
          <w:u w:val="single"/>
        </w:rPr>
        <w:t xml:space="preserve"> the party’s claims of leading the </w:t>
      </w:r>
      <w:r w:rsidRPr="00050EC2">
        <w:rPr>
          <w:b/>
          <w:iCs/>
          <w:highlight w:val="green"/>
          <w:u w:val="single"/>
          <w:bdr w:val="single" w:sz="4" w:space="0" w:color="auto"/>
        </w:rPr>
        <w:t>restoration of Chinese greatness</w:t>
      </w:r>
      <w:r w:rsidRPr="00050EC2">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050EC2">
        <w:rPr>
          <w:highlight w:val="green"/>
          <w:u w:val="single"/>
        </w:rPr>
        <w:t>areas of conflict include</w:t>
      </w:r>
      <w:r w:rsidRPr="00F64DA8">
        <w:rPr>
          <w:sz w:val="14"/>
        </w:rPr>
        <w:t xml:space="preserve">, but are not necessarily limited to, </w:t>
      </w:r>
      <w:r w:rsidRPr="00050EC2">
        <w:rPr>
          <w:b/>
          <w:iCs/>
          <w:highlight w:val="green"/>
          <w:u w:val="single"/>
        </w:rPr>
        <w:t>Taiwan</w:t>
      </w:r>
      <w:r w:rsidRPr="00050EC2">
        <w:rPr>
          <w:highlight w:val="green"/>
          <w:u w:val="single"/>
        </w:rPr>
        <w:t xml:space="preserve">, </w:t>
      </w:r>
      <w:r w:rsidRPr="00050EC2">
        <w:rPr>
          <w:b/>
          <w:iCs/>
          <w:highlight w:val="green"/>
          <w:u w:val="single"/>
        </w:rPr>
        <w:t>India</w:t>
      </w:r>
      <w:r w:rsidRPr="00050EC2">
        <w:rPr>
          <w:highlight w:val="green"/>
          <w:u w:val="single"/>
        </w:rPr>
        <w:t xml:space="preserve">, and the </w:t>
      </w:r>
      <w:r w:rsidRPr="00050EC2">
        <w:rPr>
          <w:b/>
          <w:iCs/>
          <w:highlight w:val="green"/>
          <w:u w:val="single"/>
        </w:rPr>
        <w:t>S</w:t>
      </w:r>
      <w:r w:rsidRPr="00B6331F">
        <w:rPr>
          <w:b/>
          <w:iCs/>
          <w:u w:val="single"/>
        </w:rPr>
        <w:t xml:space="preserve">outh </w:t>
      </w:r>
      <w:r w:rsidRPr="00050EC2">
        <w:rPr>
          <w:b/>
          <w:iCs/>
          <w:highlight w:val="green"/>
          <w:u w:val="single"/>
        </w:rPr>
        <w:t>C</w:t>
      </w:r>
      <w:r w:rsidRPr="00B6331F">
        <w:rPr>
          <w:b/>
          <w:iCs/>
          <w:u w:val="single"/>
        </w:rPr>
        <w:t xml:space="preserve">hina </w:t>
      </w:r>
      <w:r w:rsidRPr="00050EC2">
        <w:rPr>
          <w:b/>
          <w:iCs/>
          <w:highlight w:val="green"/>
          <w:u w:val="single"/>
        </w:rPr>
        <w:t>S</w:t>
      </w:r>
      <w:r w:rsidRPr="00B6331F">
        <w:rPr>
          <w:b/>
          <w:iCs/>
          <w:u w:val="single"/>
        </w:rPr>
        <w:t>ea</w:t>
      </w:r>
      <w:r w:rsidRPr="00B6331F">
        <w:rPr>
          <w:u w:val="single"/>
        </w:rPr>
        <w:t xml:space="preserve"> (especially </w:t>
      </w:r>
      <w:r w:rsidRPr="00050EC2">
        <w:rPr>
          <w:highlight w:val="green"/>
          <w:u w:val="single"/>
        </w:rPr>
        <w:t xml:space="preserve">with the </w:t>
      </w:r>
      <w:r w:rsidRPr="00050EC2">
        <w:rPr>
          <w:b/>
          <w:iCs/>
          <w:highlight w:val="green"/>
          <w:u w:val="single"/>
        </w:rPr>
        <w:t>Philippines</w:t>
      </w:r>
      <w:r w:rsidRPr="00050EC2">
        <w:rPr>
          <w:highlight w:val="green"/>
          <w:u w:val="single"/>
        </w:rPr>
        <w:t xml:space="preserve"> and </w:t>
      </w:r>
      <w:r w:rsidRPr="00050EC2">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050EC2">
        <w:rPr>
          <w:b/>
          <w:iCs/>
          <w:highlight w:val="green"/>
          <w:u w:val="single"/>
        </w:rPr>
        <w:t>military interests</w:t>
      </w:r>
      <w:r w:rsidRPr="00B6331F">
        <w:rPr>
          <w:u w:val="single"/>
        </w:rPr>
        <w:t xml:space="preserve"> in China to </w:t>
      </w:r>
      <w:r w:rsidRPr="00050EC2">
        <w:rPr>
          <w:b/>
          <w:iCs/>
          <w:highlight w:val="green"/>
          <w:u w:val="single"/>
        </w:rPr>
        <w:t>deliberately instigate trouble</w:t>
      </w:r>
      <w:r w:rsidRPr="00050EC2">
        <w:rPr>
          <w:highlight w:val="green"/>
          <w:u w:val="single"/>
        </w:rPr>
        <w:t xml:space="preserve"> to </w:t>
      </w:r>
      <w:r w:rsidRPr="00050EC2">
        <w:rPr>
          <w:b/>
          <w:iCs/>
          <w:highlight w:val="green"/>
          <w:u w:val="single"/>
        </w:rPr>
        <w:t>justify</w:t>
      </w:r>
      <w:r w:rsidRPr="00B6331F">
        <w:rPr>
          <w:u w:val="single"/>
        </w:rPr>
        <w:t xml:space="preserve"> their </w:t>
      </w:r>
      <w:r w:rsidRPr="00050EC2">
        <w:rPr>
          <w:b/>
          <w:iCs/>
          <w:highlight w:val="green"/>
          <w:u w:val="single"/>
        </w:rPr>
        <w:t>claims over</w:t>
      </w:r>
      <w:r w:rsidRPr="00B6331F">
        <w:rPr>
          <w:b/>
          <w:iCs/>
          <w:u w:val="single"/>
        </w:rPr>
        <w:t xml:space="preserve"> increasingly scarce </w:t>
      </w:r>
      <w:r w:rsidRPr="00050EC2">
        <w:rPr>
          <w:b/>
          <w:iCs/>
          <w:highlight w:val="green"/>
          <w:u w:val="single"/>
        </w:rPr>
        <w:t>resources</w:t>
      </w:r>
      <w:r w:rsidRPr="00050EC2">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050EC2">
        <w:rPr>
          <w:highlight w:val="green"/>
          <w:u w:val="single"/>
        </w:rPr>
        <w:t>Xi’s</w:t>
      </w:r>
      <w:r w:rsidRPr="00B6331F">
        <w:rPr>
          <w:u w:val="single"/>
        </w:rPr>
        <w:t xml:space="preserve"> approach of </w:t>
      </w:r>
      <w:r w:rsidRPr="00050EC2">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050EC2">
        <w:rPr>
          <w:highlight w:val="green"/>
          <w:u w:val="single"/>
        </w:rPr>
        <w:t xml:space="preserve">is a </w:t>
      </w:r>
      <w:r w:rsidRPr="00050EC2">
        <w:rPr>
          <w:b/>
          <w:iCs/>
          <w:highlight w:val="green"/>
          <w:u w:val="single"/>
        </w:rPr>
        <w:t>recipe for brittleness</w:t>
      </w:r>
      <w:r w:rsidRPr="00050EC2">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w:t>
      </w:r>
      <w:r w:rsidRPr="009243AC">
        <w:rPr>
          <w:sz w:val="14"/>
        </w:rPr>
        <w:lastRenderedPageBreak/>
        <w:t xml:space="preserve">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050EC2">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050EC2">
        <w:rPr>
          <w:highlight w:val="green"/>
          <w:u w:val="single"/>
        </w:rPr>
        <w:t>If</w:t>
      </w:r>
      <w:r w:rsidRPr="0040296F">
        <w:rPr>
          <w:u w:val="single"/>
        </w:rPr>
        <w:t xml:space="preserve"> today’s globally interconnected </w:t>
      </w:r>
      <w:r w:rsidRPr="00050EC2">
        <w:rPr>
          <w:highlight w:val="green"/>
          <w:u w:val="single"/>
        </w:rPr>
        <w:t>China became engulfed in</w:t>
      </w:r>
      <w:r w:rsidRPr="0040296F">
        <w:rPr>
          <w:u w:val="single"/>
        </w:rPr>
        <w:t xml:space="preserve"> similar </w:t>
      </w:r>
      <w:r w:rsidRPr="00050EC2">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050EC2">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7494E44" w14:textId="77777777" w:rsidR="00B35EA2" w:rsidRDefault="00B35EA2" w:rsidP="00B35EA2">
      <w:pPr>
        <w:pStyle w:val="Heading4"/>
        <w:rPr>
          <w:rStyle w:val="Style13ptBold"/>
          <w:b/>
          <w:bCs w:val="0"/>
        </w:rPr>
      </w:pPr>
      <w:r>
        <w:rPr>
          <w:rStyle w:val="Style13ptBold"/>
          <w:b/>
          <w:bCs w:val="0"/>
        </w:rPr>
        <w:t xml:space="preserve">US–China war goes </w:t>
      </w:r>
      <w:r w:rsidRPr="00935862">
        <w:rPr>
          <w:rStyle w:val="Style13ptBold"/>
          <w:b/>
          <w:bCs w:val="0"/>
          <w:u w:val="single"/>
        </w:rPr>
        <w:t>nuclear</w:t>
      </w:r>
      <w:r>
        <w:rPr>
          <w:rStyle w:val="Style13ptBold"/>
          <w:b/>
          <w:bCs w:val="0"/>
        </w:rPr>
        <w:t xml:space="preserve"> – crisis mismanagement ensures </w:t>
      </w:r>
      <w:r w:rsidRPr="00935862">
        <w:rPr>
          <w:rStyle w:val="Style13ptBold"/>
          <w:b/>
          <w:bCs w:val="0"/>
          <w:u w:val="single"/>
        </w:rPr>
        <w:t>conventional escalation</w:t>
      </w:r>
      <w:r>
        <w:rPr>
          <w:rStyle w:val="Style13ptBold"/>
          <w:b/>
          <w:bCs w:val="0"/>
        </w:rPr>
        <w:t xml:space="preserve"> - </w:t>
      </w:r>
      <w:r w:rsidRPr="00935862">
        <w:rPr>
          <w:rStyle w:val="Style13ptBold"/>
          <w:b/>
          <w:bCs w:val="0"/>
          <w:u w:val="single"/>
        </w:rPr>
        <w:t>extinction</w:t>
      </w:r>
    </w:p>
    <w:p w14:paraId="724C54C7" w14:textId="77777777" w:rsidR="00B35EA2" w:rsidRPr="007D7E20" w:rsidRDefault="00B35EA2" w:rsidP="00B35EA2">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55D3A78" w14:textId="1477DF3D" w:rsidR="00B35EA2" w:rsidRDefault="00B35EA2" w:rsidP="00B35EA2">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0EC2">
        <w:rPr>
          <w:b/>
          <w:bCs/>
          <w:highlight w:val="green"/>
          <w:u w:val="single"/>
        </w:rPr>
        <w:t>China</w:t>
      </w:r>
      <w:r w:rsidRPr="00050EC2">
        <w:rPr>
          <w:highlight w:val="green"/>
          <w:u w:val="single"/>
        </w:rPr>
        <w:t xml:space="preserve"> </w:t>
      </w:r>
      <w:r w:rsidRPr="00050EC2">
        <w:rPr>
          <w:b/>
          <w:bCs/>
          <w:highlight w:val="green"/>
          <w:u w:val="single"/>
        </w:rPr>
        <w:t>would</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first</w:t>
      </w:r>
      <w:r w:rsidRPr="00050EC2">
        <w:rPr>
          <w:highlight w:val="green"/>
          <w:u w:val="single"/>
        </w:rPr>
        <w:t xml:space="preserve"> </w:t>
      </w:r>
      <w:r w:rsidRPr="00050EC2">
        <w:rPr>
          <w:b/>
          <w:bCs/>
          <w:highlight w:val="green"/>
          <w:u w:val="single"/>
        </w:rPr>
        <w:t>in</w:t>
      </w:r>
      <w:r w:rsidRPr="00050EC2">
        <w:rPr>
          <w:highlight w:val="green"/>
          <w:u w:val="single"/>
        </w:rPr>
        <w:t xml:space="preserve"> a </w:t>
      </w:r>
      <w:r w:rsidRPr="00050EC2">
        <w:rPr>
          <w:b/>
          <w:bCs/>
          <w:highlight w:val="green"/>
          <w:u w:val="single"/>
        </w:rPr>
        <w:t>war</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0EC2">
        <w:rPr>
          <w:b/>
          <w:bCs/>
          <w:highlight w:val="green"/>
          <w:u w:val="single"/>
        </w:rPr>
        <w:t>Chinese</w:t>
      </w:r>
      <w:r w:rsidRPr="00050EC2">
        <w:rPr>
          <w:highlight w:val="green"/>
          <w:u w:val="single"/>
        </w:rPr>
        <w:t xml:space="preserve"> </w:t>
      </w:r>
      <w:r w:rsidRPr="00EB5F0D">
        <w:rPr>
          <w:u w:val="single"/>
        </w:rPr>
        <w:t xml:space="preserve">military </w:t>
      </w:r>
      <w:r w:rsidRPr="00050EC2">
        <w:rPr>
          <w:highlight w:val="green"/>
          <w:u w:val="single"/>
        </w:rPr>
        <w:t xml:space="preserve">planners are </w:t>
      </w:r>
      <w:r w:rsidRPr="00050EC2">
        <w:rPr>
          <w:b/>
          <w:bCs/>
          <w:highlight w:val="green"/>
          <w:u w:val="single"/>
        </w:rPr>
        <w:t>struggling</w:t>
      </w:r>
      <w:r w:rsidRPr="00050EC2">
        <w:rPr>
          <w:highlight w:val="green"/>
          <w:u w:val="single"/>
        </w:rPr>
        <w:t xml:space="preserve"> </w:t>
      </w:r>
      <w:r w:rsidRPr="00050EC2">
        <w:rPr>
          <w:b/>
          <w:bCs/>
          <w:highlight w:val="green"/>
          <w:u w:val="single"/>
        </w:rPr>
        <w:t>with</w:t>
      </w:r>
      <w:r w:rsidRPr="00050EC2">
        <w:rPr>
          <w:highlight w:val="green"/>
          <w:u w:val="single"/>
        </w:rPr>
        <w:t xml:space="preserve"> </w:t>
      </w:r>
      <w:r w:rsidRPr="00050EC2">
        <w:rPr>
          <w:b/>
          <w:bCs/>
          <w:highlight w:val="green"/>
          <w:u w:val="single"/>
        </w:rPr>
        <w:t>crisis</w:t>
      </w:r>
      <w:r w:rsidRPr="00050EC2">
        <w:rPr>
          <w:highlight w:val="green"/>
          <w:u w:val="single"/>
        </w:rPr>
        <w:t xml:space="preserve"> </w:t>
      </w:r>
      <w:r w:rsidRPr="00050EC2">
        <w:rPr>
          <w:b/>
          <w:bCs/>
          <w:highlight w:val="green"/>
          <w:u w:val="single"/>
        </w:rPr>
        <w:t>management</w:t>
      </w:r>
      <w:r w:rsidRPr="00050EC2">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050EC2">
        <w:rPr>
          <w:b/>
          <w:bCs/>
          <w:highlight w:val="green"/>
          <w:u w:val="single"/>
        </w:rPr>
        <w:t>that</w:t>
      </w:r>
      <w:r w:rsidRPr="00050EC2">
        <w:rPr>
          <w:highlight w:val="green"/>
          <w:u w:val="single"/>
        </w:rPr>
        <w:t xml:space="preserve"> could </w:t>
      </w:r>
      <w:r w:rsidRPr="00050EC2">
        <w:rPr>
          <w:b/>
          <w:bCs/>
          <w:highlight w:val="green"/>
          <w:u w:val="single"/>
          <w:bdr w:val="single" w:sz="4" w:space="0" w:color="auto"/>
        </w:rPr>
        <w:t>create</w:t>
      </w:r>
      <w:r w:rsidRPr="00050EC2">
        <w:rPr>
          <w:highlight w:val="green"/>
          <w:u w:val="single"/>
          <w:bdr w:val="single" w:sz="4" w:space="0" w:color="auto"/>
        </w:rPr>
        <w:t xml:space="preserve"> </w:t>
      </w:r>
      <w:r w:rsidRPr="00050EC2">
        <w:rPr>
          <w:b/>
          <w:bCs/>
          <w:highlight w:val="green"/>
          <w:u w:val="single"/>
          <w:bdr w:val="single" w:sz="4" w:space="0" w:color="auto"/>
        </w:rPr>
        <w:t>ambiguity</w:t>
      </w:r>
      <w:r w:rsidRPr="00050EC2">
        <w:rPr>
          <w:highlight w:val="green"/>
          <w:u w:val="single"/>
          <w:bdr w:val="single" w:sz="4" w:space="0" w:color="auto"/>
        </w:rPr>
        <w:t xml:space="preserve"> </w:t>
      </w:r>
      <w:r w:rsidRPr="00050EC2">
        <w:rPr>
          <w:b/>
          <w:bCs/>
          <w:highlight w:val="green"/>
          <w:u w:val="single"/>
          <w:bdr w:val="single" w:sz="4" w:space="0" w:color="auto"/>
        </w:rPr>
        <w:t>with</w:t>
      </w:r>
      <w:r w:rsidRPr="00050EC2">
        <w:rPr>
          <w:highlight w:val="green"/>
          <w:u w:val="single"/>
          <w:bdr w:val="single" w:sz="4" w:space="0" w:color="auto"/>
        </w:rPr>
        <w:t xml:space="preserve"> </w:t>
      </w:r>
      <w:r w:rsidRPr="00050EC2">
        <w:rPr>
          <w:b/>
          <w:bCs/>
          <w:highlight w:val="green"/>
          <w:u w:val="single"/>
          <w:bdr w:val="single" w:sz="4" w:space="0" w:color="auto"/>
        </w:rPr>
        <w:t>disastrous</w:t>
      </w:r>
      <w:r w:rsidRPr="00050EC2">
        <w:rPr>
          <w:highlight w:val="green"/>
          <w:u w:val="single"/>
          <w:bdr w:val="single" w:sz="4" w:space="0" w:color="auto"/>
        </w:rPr>
        <w:t xml:space="preserve"> </w:t>
      </w:r>
      <w:r w:rsidRPr="00050EC2">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050EC2">
        <w:rPr>
          <w:highlight w:val="green"/>
          <w:u w:val="single"/>
        </w:rPr>
        <w:t xml:space="preserve">a </w:t>
      </w:r>
      <w:r w:rsidRPr="00050EC2">
        <w:rPr>
          <w:highlight w:val="green"/>
          <w:u w:val="single"/>
        </w:rPr>
        <w:lastRenderedPageBreak/>
        <w:t xml:space="preserve">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050EC2">
        <w:rPr>
          <w:highlight w:val="green"/>
          <w:u w:val="single"/>
        </w:rPr>
        <w:t xml:space="preserve">is carrying out </w:t>
      </w:r>
      <w:r w:rsidRPr="00BD38CF">
        <w:rPr>
          <w:u w:val="single"/>
        </w:rPr>
        <w:t xml:space="preserve">intense and </w:t>
      </w:r>
      <w:r w:rsidRPr="00050EC2">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050EC2">
        <w:rPr>
          <w:highlight w:val="green"/>
          <w:u w:val="single"/>
        </w:rPr>
        <w:t>the U</w:t>
      </w:r>
      <w:r w:rsidRPr="00BD38CF">
        <w:rPr>
          <w:u w:val="single"/>
        </w:rPr>
        <w:t xml:space="preserve">nited </w:t>
      </w:r>
      <w:r w:rsidRPr="00050EC2">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050EC2">
        <w:rPr>
          <w:b/>
          <w:bCs/>
          <w:highlight w:val="green"/>
          <w:u w:val="single"/>
        </w:rPr>
        <w:t>conventional</w:t>
      </w:r>
      <w:r w:rsidRPr="00050EC2">
        <w:rPr>
          <w:highlight w:val="green"/>
          <w:u w:val="single"/>
        </w:rPr>
        <w:t xml:space="preserve"> </w:t>
      </w:r>
      <w:r w:rsidRPr="00050EC2">
        <w:rPr>
          <w:b/>
          <w:bCs/>
          <w:highlight w:val="green"/>
          <w:u w:val="single"/>
        </w:rPr>
        <w:t>warfare</w:t>
      </w:r>
      <w:r w:rsidRPr="00050EC2">
        <w:rPr>
          <w:highlight w:val="green"/>
          <w:u w:val="single"/>
        </w:rPr>
        <w:t xml:space="preserve"> </w:t>
      </w:r>
      <w:r w:rsidRPr="00050EC2">
        <w:rPr>
          <w:b/>
          <w:bCs/>
          <w:highlight w:val="green"/>
          <w:u w:val="single"/>
        </w:rPr>
        <w:t>that</w:t>
      </w:r>
      <w:r w:rsidRPr="00050EC2">
        <w:rPr>
          <w:highlight w:val="green"/>
          <w:u w:val="single"/>
        </w:rPr>
        <w:t xml:space="preserve"> “</w:t>
      </w:r>
      <w:r w:rsidRPr="00050EC2">
        <w:rPr>
          <w:b/>
          <w:bCs/>
          <w:highlight w:val="green"/>
          <w:u w:val="single"/>
        </w:rPr>
        <w:t>seriously</w:t>
      </w:r>
      <w:r w:rsidRPr="00050EC2">
        <w:rPr>
          <w:highlight w:val="green"/>
          <w:u w:val="single"/>
        </w:rPr>
        <w:t xml:space="preserve"> </w:t>
      </w:r>
      <w:r w:rsidRPr="00050EC2">
        <w:rPr>
          <w:b/>
          <w:bCs/>
          <w:highlight w:val="green"/>
          <w:u w:val="single"/>
        </w:rPr>
        <w:t>threatened</w:t>
      </w:r>
      <w:r w:rsidRPr="00EB5F0D">
        <w:rPr>
          <w:u w:val="single"/>
        </w:rPr>
        <w:t xml:space="preserve">” </w:t>
      </w:r>
      <w:r w:rsidRPr="00050EC2">
        <w:rPr>
          <w:highlight w:val="green"/>
          <w:u w:val="single"/>
        </w:rPr>
        <w:t xml:space="preserve">the </w:t>
      </w:r>
      <w:r w:rsidRPr="00EB5F0D">
        <w:rPr>
          <w:u w:val="single"/>
        </w:rPr>
        <w:t xml:space="preserve">“safety and </w:t>
      </w:r>
      <w:r w:rsidRPr="00050EC2">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050EC2">
        <w:rPr>
          <w:highlight w:val="green"/>
          <w:u w:val="single"/>
        </w:rPr>
        <w:t xml:space="preserve">China is </w:t>
      </w:r>
      <w:r w:rsidRPr="00050EC2">
        <w:rPr>
          <w:b/>
          <w:bCs/>
          <w:highlight w:val="green"/>
          <w:u w:val="single"/>
        </w:rPr>
        <w:t>preparing</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050EC2">
        <w:rPr>
          <w:b/>
          <w:bCs/>
          <w:highlight w:val="green"/>
          <w:u w:val="single"/>
        </w:rPr>
        <w:t>interpret</w:t>
      </w:r>
      <w:r w:rsidRPr="00050EC2">
        <w:rPr>
          <w:highlight w:val="green"/>
          <w:u w:val="single"/>
        </w:rPr>
        <w:t xml:space="preserve"> </w:t>
      </w:r>
      <w:r w:rsidRPr="00EB5F0D">
        <w:rPr>
          <w:b/>
          <w:bCs/>
          <w:u w:val="single"/>
        </w:rPr>
        <w:t>these</w:t>
      </w:r>
      <w:r w:rsidRPr="00EB5F0D">
        <w:rPr>
          <w:u w:val="single"/>
        </w:rPr>
        <w:t xml:space="preserve"> types of U.S. </w:t>
      </w:r>
      <w:r w:rsidRPr="00050EC2">
        <w:rPr>
          <w:highlight w:val="green"/>
          <w:u w:val="single"/>
        </w:rPr>
        <w:t xml:space="preserve">conventional </w:t>
      </w:r>
      <w:r w:rsidRPr="00050EC2">
        <w:rPr>
          <w:b/>
          <w:bCs/>
          <w:highlight w:val="green"/>
          <w:u w:val="single"/>
        </w:rPr>
        <w:t>attacks</w:t>
      </w:r>
      <w:r w:rsidRPr="00050EC2">
        <w:rPr>
          <w:highlight w:val="green"/>
          <w:u w:val="single"/>
        </w:rPr>
        <w:t xml:space="preserve"> </w:t>
      </w:r>
      <w:r w:rsidRPr="00050EC2">
        <w:rPr>
          <w:b/>
          <w:bCs/>
          <w:highlight w:val="green"/>
          <w:u w:val="single"/>
        </w:rPr>
        <w:t>as</w:t>
      </w:r>
      <w:r w:rsidRPr="00050EC2">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050EC2">
        <w:rPr>
          <w:b/>
          <w:bCs/>
          <w:highlight w:val="green"/>
          <w:u w:val="single"/>
        </w:rPr>
        <w:t>first use</w:t>
      </w:r>
      <w:r w:rsidRPr="00050EC2">
        <w:rPr>
          <w:highlight w:val="green"/>
          <w:u w:val="single"/>
        </w:rPr>
        <w:t xml:space="preserve"> </w:t>
      </w:r>
      <w:r w:rsidRPr="00050EC2">
        <w:rPr>
          <w:b/>
          <w:bCs/>
          <w:highlight w:val="green"/>
          <w:u w:val="single"/>
        </w:rPr>
        <w:t>of</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050EC2">
        <w:rPr>
          <w:highlight w:val="green"/>
          <w:u w:val="single"/>
        </w:rPr>
        <w:t xml:space="preserve">a </w:t>
      </w:r>
      <w:r w:rsidRPr="00050EC2">
        <w:rPr>
          <w:b/>
          <w:bCs/>
          <w:highlight w:val="green"/>
          <w:u w:val="single"/>
        </w:rPr>
        <w:t>substantial</w:t>
      </w:r>
      <w:r w:rsidRPr="00050EC2">
        <w:rPr>
          <w:highlight w:val="green"/>
          <w:u w:val="single"/>
        </w:rPr>
        <w:t xml:space="preserve"> </w:t>
      </w:r>
      <w:r w:rsidRPr="00050EC2">
        <w:rPr>
          <w:b/>
          <w:bCs/>
          <w:highlight w:val="green"/>
          <w:u w:val="single"/>
        </w:rPr>
        <w:t>risk</w:t>
      </w:r>
      <w:r w:rsidRPr="00050EC2">
        <w:rPr>
          <w:highlight w:val="green"/>
          <w:u w:val="single"/>
        </w:rPr>
        <w:t xml:space="preserve"> </w:t>
      </w:r>
      <w:r w:rsidRPr="00050EC2">
        <w:rPr>
          <w:b/>
          <w:bCs/>
          <w:highlight w:val="green"/>
          <w:u w:val="single"/>
        </w:rPr>
        <w:t>the</w:t>
      </w:r>
      <w:r w:rsidRPr="00050EC2">
        <w:rPr>
          <w:highlight w:val="green"/>
          <w:u w:val="single"/>
        </w:rPr>
        <w:t xml:space="preserve"> </w:t>
      </w:r>
      <w:r w:rsidRPr="00050EC2">
        <w:rPr>
          <w:b/>
          <w:bCs/>
          <w:highlight w:val="green"/>
          <w:u w:val="single"/>
        </w:rPr>
        <w:t>U</w:t>
      </w:r>
      <w:r w:rsidRPr="00EB5F0D">
        <w:rPr>
          <w:u w:val="single"/>
        </w:rPr>
        <w:t xml:space="preserve">nited </w:t>
      </w:r>
      <w:r w:rsidRPr="00050EC2">
        <w:rPr>
          <w:b/>
          <w:bCs/>
          <w:highlight w:val="green"/>
          <w:u w:val="single"/>
        </w:rPr>
        <w:t>S</w:t>
      </w:r>
      <w:r w:rsidRPr="00EB5F0D">
        <w:rPr>
          <w:u w:val="single"/>
        </w:rPr>
        <w:t xml:space="preserve">tates </w:t>
      </w:r>
      <w:r w:rsidRPr="00050EC2">
        <w:rPr>
          <w:b/>
          <w:bCs/>
          <w:highlight w:val="green"/>
          <w:u w:val="single"/>
        </w:rPr>
        <w:t>would</w:t>
      </w:r>
      <w:r w:rsidRPr="00050EC2">
        <w:rPr>
          <w:highlight w:val="green"/>
          <w:u w:val="single"/>
        </w:rPr>
        <w:t xml:space="preserve"> </w:t>
      </w:r>
      <w:r w:rsidRPr="00050EC2">
        <w:rPr>
          <w:b/>
          <w:bCs/>
          <w:highlight w:val="green"/>
          <w:u w:val="single"/>
        </w:rPr>
        <w:t>respond</w:t>
      </w:r>
      <w:r w:rsidRPr="00050EC2">
        <w:rPr>
          <w:highlight w:val="green"/>
          <w:u w:val="single"/>
        </w:rPr>
        <w:t xml:space="preserve"> </w:t>
      </w:r>
      <w:r w:rsidRPr="00050EC2">
        <w:rPr>
          <w:b/>
          <w:bCs/>
          <w:highlight w:val="green"/>
          <w:u w:val="single"/>
        </w:rPr>
        <w:t>to</w:t>
      </w:r>
      <w:r w:rsidRPr="00050EC2">
        <w:rPr>
          <w:highlight w:val="green"/>
          <w:u w:val="single"/>
        </w:rPr>
        <w:t xml:space="preserve"> this implicit </w:t>
      </w:r>
      <w:r w:rsidRPr="00050EC2">
        <w:rPr>
          <w:b/>
          <w:bCs/>
          <w:highlight w:val="green"/>
          <w:u w:val="single"/>
        </w:rPr>
        <w:t>Chinese</w:t>
      </w:r>
      <w:r w:rsidRPr="00050EC2">
        <w:rPr>
          <w:highlight w:val="green"/>
          <w:u w:val="single"/>
        </w:rPr>
        <w:t xml:space="preserve"> </w:t>
      </w:r>
      <w:r w:rsidRPr="00050EC2">
        <w:rPr>
          <w:b/>
          <w:bCs/>
          <w:highlight w:val="green"/>
          <w:u w:val="single"/>
        </w:rPr>
        <w:t>threat</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use</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weapons</w:t>
      </w:r>
      <w:r w:rsidRPr="00050EC2">
        <w:rPr>
          <w:highlight w:val="green"/>
          <w:u w:val="single"/>
        </w:rPr>
        <w:t xml:space="preserve"> </w:t>
      </w:r>
      <w:r w:rsidRPr="00050EC2">
        <w:rPr>
          <w:b/>
          <w:bCs/>
          <w:highlight w:val="green"/>
          <w:u w:val="single"/>
        </w:rPr>
        <w:t>by</w:t>
      </w:r>
      <w:r w:rsidRPr="00050EC2">
        <w:rPr>
          <w:highlight w:val="green"/>
          <w:u w:val="single"/>
        </w:rPr>
        <w:t xml:space="preserve"> </w:t>
      </w:r>
      <w:r w:rsidRPr="00050EC2">
        <w:rPr>
          <w:b/>
          <w:bCs/>
          <w:highlight w:val="green"/>
          <w:u w:val="single"/>
        </w:rPr>
        <w:t>escalating</w:t>
      </w:r>
      <w:r w:rsidRPr="00EB5F0D">
        <w:rPr>
          <w:u w:val="single"/>
        </w:rPr>
        <w:t xml:space="preserve">, </w:t>
      </w:r>
      <w:r w:rsidRPr="00050EC2">
        <w:rPr>
          <w:highlight w:val="green"/>
          <w:u w:val="single"/>
        </w:rPr>
        <w:t xml:space="preserve">rather than halting, its </w:t>
      </w:r>
      <w:r w:rsidRPr="00050EC2">
        <w:rPr>
          <w:b/>
          <w:bCs/>
          <w:highlight w:val="green"/>
          <w:u w:val="single"/>
        </w:rPr>
        <w:t>conventional</w:t>
      </w:r>
      <w:r w:rsidRPr="00050EC2">
        <w:rPr>
          <w:highlight w:val="green"/>
          <w:u w:val="single"/>
        </w:rPr>
        <w:t xml:space="preserve"> </w:t>
      </w:r>
      <w:r w:rsidRPr="00050EC2">
        <w:rPr>
          <w:b/>
          <w:bCs/>
          <w:highlight w:val="green"/>
          <w:u w:val="single"/>
        </w:rPr>
        <w:t>attacks</w:t>
      </w:r>
      <w:r w:rsidRPr="00EB5F0D">
        <w:rPr>
          <w:sz w:val="16"/>
        </w:rPr>
        <w:t xml:space="preserve">. If China’s nuclear forces were targeted, it would put even greater strain on the operators of China’s nuclear forces. </w:t>
      </w:r>
      <w:r w:rsidRPr="00050EC2">
        <w:rPr>
          <w:highlight w:val="green"/>
          <w:u w:val="single"/>
        </w:rPr>
        <w:t xml:space="preserve">A </w:t>
      </w:r>
      <w:r w:rsidRPr="00050EC2">
        <w:rPr>
          <w:b/>
          <w:bCs/>
          <w:highlight w:val="green"/>
          <w:u w:val="single"/>
        </w:rPr>
        <w:t>slippery</w:t>
      </w:r>
      <w:r w:rsidRPr="00050EC2">
        <w:rPr>
          <w:highlight w:val="green"/>
          <w:u w:val="single"/>
        </w:rPr>
        <w:t xml:space="preserve"> </w:t>
      </w:r>
      <w:r w:rsidRPr="00050EC2">
        <w:rPr>
          <w:b/>
          <w:bCs/>
          <w:highlight w:val="green"/>
          <w:u w:val="single"/>
        </w:rPr>
        <w:t>slope</w:t>
      </w:r>
      <w:r w:rsidRPr="00050EC2">
        <w:rPr>
          <w:highlight w:val="green"/>
          <w:u w:val="single"/>
        </w:rPr>
        <w:t xml:space="preserve"> </w:t>
      </w:r>
      <w:r w:rsidRPr="00050EC2">
        <w:rPr>
          <w:b/>
          <w:bCs/>
          <w:highlight w:val="green"/>
          <w:u w:val="single"/>
        </w:rPr>
        <w:t>to</w:t>
      </w:r>
      <w:r w:rsidRPr="00050EC2">
        <w:rPr>
          <w:highlight w:val="green"/>
          <w:u w:val="single"/>
        </w:rPr>
        <w:t xml:space="preserve"> </w:t>
      </w:r>
      <w:r w:rsidRPr="00050EC2">
        <w:rPr>
          <w:b/>
          <w:bCs/>
          <w:highlight w:val="green"/>
          <w:u w:val="single"/>
        </w:rPr>
        <w:t>nuclear</w:t>
      </w:r>
      <w:r w:rsidRPr="00050EC2">
        <w:rPr>
          <w:highlight w:val="green"/>
          <w:u w:val="single"/>
        </w:rPr>
        <w:t xml:space="preserve"> </w:t>
      </w:r>
      <w:r w:rsidRPr="00050EC2">
        <w:rPr>
          <w:b/>
          <w:bCs/>
          <w:highlight w:val="green"/>
          <w:u w:val="single"/>
        </w:rPr>
        <w:t>war</w:t>
      </w:r>
      <w:r w:rsidRPr="00050EC2">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050EC2">
        <w:rPr>
          <w:b/>
          <w:bCs/>
          <w:highlight w:val="green"/>
          <w:u w:val="single"/>
        </w:rPr>
        <w:t>nuclear</w:t>
      </w:r>
      <w:r w:rsidRPr="00050EC2">
        <w:rPr>
          <w:highlight w:val="green"/>
          <w:u w:val="single"/>
        </w:rPr>
        <w:t xml:space="preserve"> </w:t>
      </w:r>
      <w:r w:rsidRPr="00050EC2">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w:t>
      </w:r>
      <w:r w:rsidRPr="00EB5F0D">
        <w:rPr>
          <w:sz w:val="16"/>
        </w:rPr>
        <w:lastRenderedPageBreak/>
        <w:t xml:space="preserve">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050EC2">
        <w:rPr>
          <w:b/>
          <w:bCs/>
          <w:highlight w:val="green"/>
          <w:u w:val="single"/>
        </w:rPr>
        <w:t>increases</w:t>
      </w:r>
      <w:r w:rsidRPr="00050EC2">
        <w:rPr>
          <w:highlight w:val="green"/>
          <w:u w:val="single"/>
        </w:rPr>
        <w:t xml:space="preserve"> the </w:t>
      </w:r>
      <w:r w:rsidRPr="00050EC2">
        <w:rPr>
          <w:b/>
          <w:bCs/>
          <w:highlight w:val="green"/>
          <w:u w:val="single"/>
        </w:rPr>
        <w:t>risk</w:t>
      </w:r>
      <w:r w:rsidRPr="00050EC2">
        <w:rPr>
          <w:highlight w:val="green"/>
          <w:u w:val="single"/>
        </w:rPr>
        <w:t xml:space="preserve"> </w:t>
      </w:r>
      <w:r w:rsidRPr="00050EC2">
        <w:rPr>
          <w:b/>
          <w:bCs/>
          <w:highlight w:val="green"/>
          <w:u w:val="single"/>
        </w:rPr>
        <w:t>that</w:t>
      </w:r>
      <w:r w:rsidRPr="00050EC2">
        <w:rPr>
          <w:highlight w:val="green"/>
          <w:u w:val="single"/>
        </w:rPr>
        <w:t xml:space="preserve"> a </w:t>
      </w:r>
      <w:r w:rsidRPr="00050EC2">
        <w:rPr>
          <w:b/>
          <w:bCs/>
          <w:highlight w:val="green"/>
          <w:u w:val="single"/>
        </w:rPr>
        <w:t>war</w:t>
      </w:r>
      <w:r w:rsidRPr="00050EC2">
        <w:rPr>
          <w:highlight w:val="green"/>
          <w:u w:val="single"/>
        </w:rPr>
        <w:t xml:space="preserve"> between the U</w:t>
      </w:r>
      <w:r w:rsidRPr="00EB5F0D">
        <w:rPr>
          <w:u w:val="single"/>
        </w:rPr>
        <w:t xml:space="preserve">nited </w:t>
      </w:r>
      <w:r w:rsidRPr="00050EC2">
        <w:rPr>
          <w:highlight w:val="green"/>
          <w:u w:val="single"/>
        </w:rPr>
        <w:t>S</w:t>
      </w:r>
      <w:r w:rsidRPr="00EB5F0D">
        <w:rPr>
          <w:u w:val="single"/>
        </w:rPr>
        <w:t xml:space="preserve">tates </w:t>
      </w:r>
      <w:r w:rsidRPr="00050EC2">
        <w:rPr>
          <w:highlight w:val="green"/>
          <w:u w:val="single"/>
        </w:rPr>
        <w:t xml:space="preserve">and China </w:t>
      </w:r>
      <w:r w:rsidRPr="00050EC2">
        <w:rPr>
          <w:b/>
          <w:bCs/>
          <w:highlight w:val="green"/>
          <w:u w:val="single"/>
        </w:rPr>
        <w:t>will</w:t>
      </w:r>
      <w:r w:rsidRPr="00050EC2">
        <w:rPr>
          <w:highlight w:val="green"/>
          <w:u w:val="single"/>
        </w:rPr>
        <w:t xml:space="preserve"> </w:t>
      </w:r>
      <w:r w:rsidRPr="00050EC2">
        <w:rPr>
          <w:b/>
          <w:bCs/>
          <w:highlight w:val="green"/>
          <w:u w:val="single"/>
        </w:rPr>
        <w:t>end</w:t>
      </w:r>
      <w:r w:rsidRPr="00050EC2">
        <w:rPr>
          <w:highlight w:val="green"/>
          <w:u w:val="single"/>
        </w:rPr>
        <w:t xml:space="preserve"> </w:t>
      </w:r>
      <w:r w:rsidRPr="00050EC2">
        <w:rPr>
          <w:b/>
          <w:bCs/>
          <w:highlight w:val="green"/>
          <w:u w:val="single"/>
        </w:rPr>
        <w:t>in</w:t>
      </w:r>
      <w:r w:rsidRPr="00050EC2">
        <w:rPr>
          <w:highlight w:val="green"/>
          <w:u w:val="single"/>
        </w:rPr>
        <w:t xml:space="preserve"> a nuclear exchange with </w:t>
      </w:r>
      <w:r w:rsidRPr="00EB5F0D">
        <w:rPr>
          <w:u w:val="single"/>
        </w:rPr>
        <w:t xml:space="preserve">unpredictable and </w:t>
      </w:r>
      <w:r w:rsidRPr="00050EC2">
        <w:rPr>
          <w:b/>
          <w:bCs/>
          <w:highlight w:val="green"/>
          <w:u w:val="single"/>
        </w:rPr>
        <w:t>catastrophic</w:t>
      </w:r>
      <w:r w:rsidRPr="00050EC2">
        <w:rPr>
          <w:highlight w:val="green"/>
          <w:u w:val="single"/>
        </w:rPr>
        <w:t xml:space="preserve"> </w:t>
      </w:r>
      <w:r w:rsidRPr="00050EC2">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79E4065" w14:textId="77777777" w:rsidR="001109B5" w:rsidRPr="005335E7" w:rsidRDefault="001109B5" w:rsidP="001109B5">
      <w:pPr>
        <w:pStyle w:val="Heading4"/>
      </w:pPr>
      <w:r>
        <w:t xml:space="preserve">Extinction is a qualitatively different impact that independently outweighs – </w:t>
      </w:r>
    </w:p>
    <w:p w14:paraId="7D192201" w14:textId="77777777" w:rsidR="001109B5" w:rsidRPr="009F72B7" w:rsidRDefault="001109B5" w:rsidP="001109B5">
      <w:pPr>
        <w:pStyle w:val="Heading4"/>
      </w:pPr>
      <w:r>
        <w:t xml:space="preserve">1 – It outweighs on </w:t>
      </w:r>
      <w:r w:rsidRPr="009F72B7">
        <w:rPr>
          <w:u w:val="single"/>
        </w:rPr>
        <w:t>sheer scope</w:t>
      </w:r>
      <w:r>
        <w:t xml:space="preserve"> because it kills not only the 8 billion people living today but </w:t>
      </w:r>
      <w:r w:rsidRPr="009F72B7">
        <w:rPr>
          <w:u w:val="single"/>
        </w:rPr>
        <w:t>all future generations</w:t>
      </w:r>
    </w:p>
    <w:p w14:paraId="483A6CDC" w14:textId="77777777" w:rsidR="001109B5" w:rsidRDefault="001109B5" w:rsidP="001109B5">
      <w:pPr>
        <w:pStyle w:val="Heading4"/>
      </w:pPr>
      <w:r>
        <w:t xml:space="preserve">2 – Nuke war is </w:t>
      </w:r>
      <w:r>
        <w:rPr>
          <w:u w:val="single"/>
        </w:rPr>
        <w:t>painful</w:t>
      </w:r>
      <w:r>
        <w:t xml:space="preserve"> and </w:t>
      </w:r>
      <w:r>
        <w:rPr>
          <w:u w:val="single"/>
        </w:rPr>
        <w:t>disproportionately harms</w:t>
      </w:r>
      <w:r>
        <w:t xml:space="preserve"> vulnerable populations. </w:t>
      </w:r>
    </w:p>
    <w:p w14:paraId="046F0E5D" w14:textId="77777777" w:rsidR="001109B5" w:rsidRDefault="001109B5" w:rsidP="001109B5">
      <w:pPr>
        <w:pStyle w:val="Heading4"/>
      </w:pPr>
      <w:r>
        <w:t xml:space="preserve">3 – Preventing extinction is a </w:t>
      </w:r>
      <w:r>
        <w:rPr>
          <w:u w:val="single"/>
        </w:rPr>
        <w:t>perquisite</w:t>
      </w:r>
      <w:r>
        <w:t>. If we’re all dead, we can’t solve their systemic impacts.</w:t>
      </w:r>
    </w:p>
    <w:p w14:paraId="3386C27A" w14:textId="77777777" w:rsidR="001109B5" w:rsidRDefault="001109B5" w:rsidP="001109B5">
      <w:pPr>
        <w:pStyle w:val="Heading4"/>
      </w:pPr>
      <w:r>
        <w:t xml:space="preserve">4 -- </w:t>
      </w:r>
      <w:r w:rsidRPr="00127978">
        <w:rPr>
          <w:u w:val="single"/>
        </w:rPr>
        <w:t>Irreversibility</w:t>
      </w:r>
      <w:r>
        <w:t xml:space="preserve"> – the risk of extinction is unique. Its permanence makes it the biggest impact in the round.</w:t>
      </w:r>
    </w:p>
    <w:p w14:paraId="1CC08C84" w14:textId="399F9223" w:rsidR="00B71A26" w:rsidRDefault="00B71A26" w:rsidP="00B35EA2">
      <w:pPr>
        <w:pStyle w:val="Heading3"/>
      </w:pPr>
      <w:r>
        <w:lastRenderedPageBreak/>
        <w:t>1NC – CP</w:t>
      </w:r>
    </w:p>
    <w:p w14:paraId="19336BF6" w14:textId="416BFF2D" w:rsidR="00B71A26" w:rsidRPr="00B71A26" w:rsidRDefault="00B71A26" w:rsidP="00B71A26">
      <w:pPr>
        <w:pStyle w:val="Heading4"/>
      </w:pPr>
      <w:r w:rsidRPr="00B71A26">
        <w:t xml:space="preserve">Text – </w:t>
      </w:r>
      <w:proofErr w:type="spellStart"/>
      <w:r w:rsidRPr="00B71A26">
        <w:rPr>
          <w:rFonts w:ascii="Microsoft YaHei" w:eastAsia="Microsoft YaHei" w:hAnsi="Microsoft YaHei" w:cs="Microsoft YaHei" w:hint="eastAsia"/>
        </w:rPr>
        <w:t>中文计划</w:t>
      </w:r>
      <w:proofErr w:type="spellEnd"/>
      <w:r>
        <w:rPr>
          <w:rFonts w:ascii="Microsoft YaHei" w:eastAsia="Microsoft YaHei" w:hAnsi="Microsoft YaHei" w:cs="Microsoft YaHei" w:hint="eastAsia"/>
        </w:rPr>
        <w:t>.</w:t>
      </w:r>
    </w:p>
    <w:p w14:paraId="64C1833F" w14:textId="2248F6FA" w:rsidR="00B71A26" w:rsidRDefault="00B71A26" w:rsidP="00B71A26">
      <w:pPr>
        <w:widowControl w:val="0"/>
        <w:rPr>
          <w:b/>
          <w:sz w:val="26"/>
          <w:szCs w:val="26"/>
        </w:rPr>
      </w:pPr>
      <w:r>
        <w:rPr>
          <w:b/>
          <w:sz w:val="26"/>
          <w:szCs w:val="26"/>
        </w:rPr>
        <w:t xml:space="preserve">To Clarify, </w:t>
      </w:r>
      <w:proofErr w:type="spellStart"/>
      <w:r>
        <w:rPr>
          <w:b/>
          <w:sz w:val="26"/>
          <w:szCs w:val="26"/>
        </w:rPr>
        <w:t>aff</w:t>
      </w:r>
      <w:proofErr w:type="spellEnd"/>
      <w:r>
        <w:rPr>
          <w:b/>
          <w:sz w:val="26"/>
          <w:szCs w:val="26"/>
        </w:rPr>
        <w:t xml:space="preserve"> in Chinese</w:t>
      </w:r>
      <w:r w:rsidR="001109B5">
        <w:rPr>
          <w:b/>
          <w:sz w:val="26"/>
          <w:szCs w:val="26"/>
        </w:rPr>
        <w:t xml:space="preserve">, especially with a framework like </w:t>
      </w:r>
      <w:proofErr w:type="spellStart"/>
      <w:r w:rsidR="001109B5">
        <w:rPr>
          <w:b/>
          <w:sz w:val="26"/>
          <w:szCs w:val="26"/>
        </w:rPr>
        <w:t>wu</w:t>
      </w:r>
      <w:proofErr w:type="spellEnd"/>
      <w:r w:rsidR="001109B5">
        <w:rPr>
          <w:b/>
          <w:sz w:val="26"/>
          <w:szCs w:val="26"/>
        </w:rPr>
        <w:t xml:space="preserve"> </w:t>
      </w:r>
      <w:proofErr w:type="spellStart"/>
      <w:r w:rsidR="001109B5">
        <w:rPr>
          <w:b/>
          <w:sz w:val="26"/>
          <w:szCs w:val="26"/>
        </w:rPr>
        <w:t>wei</w:t>
      </w:r>
      <w:proofErr w:type="spellEnd"/>
      <w:r>
        <w:rPr>
          <w:b/>
          <w:sz w:val="26"/>
          <w:szCs w:val="26"/>
        </w:rPr>
        <w:t xml:space="preserve">. The text does not mean only Chinese is accepted, rather there should be a diversity in language usage that’s not just </w:t>
      </w:r>
      <w:proofErr w:type="spellStart"/>
      <w:r>
        <w:rPr>
          <w:b/>
          <w:sz w:val="26"/>
          <w:szCs w:val="26"/>
        </w:rPr>
        <w:t>english</w:t>
      </w:r>
      <w:proofErr w:type="spellEnd"/>
    </w:p>
    <w:p w14:paraId="6ED501A5" w14:textId="77777777" w:rsidR="00B71A26" w:rsidRDefault="00B71A26" w:rsidP="00B71A26">
      <w:pPr>
        <w:pStyle w:val="Heading4"/>
      </w:pPr>
      <w:r>
        <w:t>The normalization of normative English leads to an in-group/out-group that drive racial violence</w:t>
      </w:r>
    </w:p>
    <w:p w14:paraId="7CACF725" w14:textId="77777777" w:rsidR="00B71A26" w:rsidRDefault="00B71A26" w:rsidP="00B71A26">
      <w:pPr>
        <w:widowControl w:val="0"/>
      </w:pPr>
      <w:r>
        <w:rPr>
          <w:b/>
          <w:sz w:val="26"/>
          <w:szCs w:val="26"/>
        </w:rPr>
        <w:t xml:space="preserve">Rosa et al 17 </w:t>
      </w:r>
      <w:r>
        <w:t xml:space="preserve">Rosa, Jonathan, and Nelson Flores. "Unsettling race and language: Toward a </w:t>
      </w:r>
      <w:proofErr w:type="spellStart"/>
      <w:r>
        <w:t>raciolinguistic</w:t>
      </w:r>
      <w:proofErr w:type="spellEnd"/>
      <w:r>
        <w:t xml:space="preserve"> perspective." Language in society 46.5 (2017): 621-647. (Assistant Professor of Anthropology and Linguistics and Associate Professor in the Educational Linguistics Division)//Elmer</w:t>
      </w:r>
    </w:p>
    <w:p w14:paraId="12924F57" w14:textId="77777777" w:rsidR="00B71A26" w:rsidRDefault="00B71A26" w:rsidP="00B71A26">
      <w:pPr>
        <w:widowControl w:val="0"/>
        <w:rPr>
          <w:u w:val="single"/>
        </w:rPr>
      </w:pPr>
      <w:proofErr w:type="gramStart"/>
      <w:r>
        <w:rPr>
          <w:sz w:val="16"/>
          <w:szCs w:val="16"/>
        </w:rPr>
        <w:t>Similar to</w:t>
      </w:r>
      <w:proofErr w:type="gramEnd"/>
      <w:r>
        <w:rPr>
          <w:sz w:val="16"/>
          <w:szCs w:val="16"/>
        </w:rPr>
        <w:t xml:space="preserve"> </w:t>
      </w:r>
      <w:proofErr w:type="spellStart"/>
      <w:r>
        <w:rPr>
          <w:sz w:val="16"/>
          <w:szCs w:val="16"/>
        </w:rPr>
        <w:t>Bucholtz</w:t>
      </w:r>
      <w:proofErr w:type="spellEnd"/>
      <w:r>
        <w:rPr>
          <w:sz w:val="16"/>
          <w:szCs w:val="16"/>
        </w:rPr>
        <w:t xml:space="preserve"> &amp; Hall's (2005) approach to identity and interaction, we are interested in </w:t>
      </w:r>
      <w:r>
        <w:rPr>
          <w:u w:val="single"/>
        </w:rPr>
        <w:t xml:space="preserve">how processes of </w:t>
      </w:r>
      <w:proofErr w:type="spellStart"/>
      <w:r>
        <w:rPr>
          <w:highlight w:val="cyan"/>
          <w:u w:val="single"/>
        </w:rPr>
        <w:t>raciolinguistic</w:t>
      </w:r>
      <w:proofErr w:type="spellEnd"/>
      <w:r>
        <w:rPr>
          <w:highlight w:val="cyan"/>
          <w:u w:val="single"/>
        </w:rPr>
        <w:t xml:space="preserve"> </w:t>
      </w:r>
      <w:proofErr w:type="spellStart"/>
      <w:r>
        <w:rPr>
          <w:highlight w:val="cyan"/>
          <w:u w:val="single"/>
        </w:rPr>
        <w:t>enregisterment</w:t>
      </w:r>
      <w:proofErr w:type="spellEnd"/>
      <w:r>
        <w:rPr>
          <w:highlight w:val="cyan"/>
          <w:u w:val="single"/>
        </w:rPr>
        <w:t xml:space="preserve">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‘linguistic minstrelsy’ (</w:t>
      </w:r>
      <w:proofErr w:type="spellStart"/>
      <w:r>
        <w:rPr>
          <w:u w:val="single"/>
        </w:rPr>
        <w:t>Bucholtz</w:t>
      </w:r>
      <w:proofErr w:type="spellEnd"/>
      <w:r>
        <w:rPr>
          <w:u w:val="single"/>
        </w:rPr>
        <w:t xml:space="preserve">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Meek (2006) demonstrates, these forms need not correspond to empirically verifiable linguistic practices </w:t>
      </w:r>
      <w:proofErr w:type="gramStart"/>
      <w:r>
        <w:rPr>
          <w:sz w:val="16"/>
          <w:szCs w:val="16"/>
        </w:rPr>
        <w:t>in order to</w:t>
      </w:r>
      <w:proofErr w:type="gramEnd"/>
      <w:r>
        <w:rPr>
          <w:sz w:val="16"/>
          <w:szCs w:val="16"/>
        </w:rPr>
        <w:t xml:space="preserve"> undergo racial </w:t>
      </w:r>
      <w:proofErr w:type="spellStart"/>
      <w:r>
        <w:rPr>
          <w:sz w:val="16"/>
          <w:szCs w:val="16"/>
        </w:rPr>
        <w:t>emblematization</w:t>
      </w:r>
      <w:proofErr w:type="spellEnd"/>
      <w:r>
        <w:rPr>
          <w:sz w:val="16"/>
          <w:szCs w:val="16"/>
        </w:rPr>
        <w:t xml:space="preserve">.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xml:space="preserve">. In related work, Chun (2016:81) shows how emblematized </w:t>
      </w:r>
      <w:r w:rsidRPr="00B304E1">
        <w:rPr>
          <w:sz w:val="20"/>
          <w:szCs w:val="20"/>
          <w:highlight w:val="cyan"/>
          <w:u w:val="single"/>
        </w:rPr>
        <w:t>Mock Asian forms</w:t>
      </w:r>
      <w:r w:rsidRPr="00B304E1">
        <w:rPr>
          <w:sz w:val="20"/>
          <w:szCs w:val="20"/>
          <w:u w:val="single"/>
        </w:rPr>
        <w:t xml:space="preserve"> such as ‘</w:t>
      </w:r>
      <w:proofErr w:type="spellStart"/>
      <w:r w:rsidRPr="00B304E1">
        <w:rPr>
          <w:sz w:val="20"/>
          <w:szCs w:val="20"/>
          <w:u w:val="single"/>
        </w:rPr>
        <w:t>ching-chong</w:t>
      </w:r>
      <w:proofErr w:type="spellEnd"/>
      <w:r w:rsidRPr="00B304E1">
        <w:rPr>
          <w:sz w:val="20"/>
          <w:szCs w:val="20"/>
          <w:u w:val="single"/>
        </w:rPr>
        <w:t xml:space="preserve">’ are located across ‘the important </w:t>
      </w:r>
      <w:r w:rsidRPr="00B304E1">
        <w:rPr>
          <w:sz w:val="20"/>
          <w:szCs w:val="20"/>
          <w:highlight w:val="cyan"/>
          <w:u w:val="single"/>
        </w:rPr>
        <w:t>boundary</w:t>
      </w:r>
      <w:r w:rsidRPr="00B304E1">
        <w:rPr>
          <w:sz w:val="20"/>
          <w:szCs w:val="20"/>
          <w:u w:val="single"/>
        </w:rPr>
        <w:t xml:space="preserve"> between ‘</w:t>
      </w:r>
      <w:r w:rsidRPr="00B304E1">
        <w:rPr>
          <w:sz w:val="20"/>
          <w:szCs w:val="20"/>
          <w:highlight w:val="cyan"/>
          <w:u w:val="single"/>
        </w:rPr>
        <w:t>Oriental talk’ and English</w:t>
      </w:r>
      <w:r w:rsidRPr="00B304E1">
        <w:rPr>
          <w:sz w:val="16"/>
          <w:szCs w:val="16"/>
          <w:highlight w:val="cyan"/>
        </w:rPr>
        <w:t>’,</w:t>
      </w:r>
      <w:r>
        <w:rPr>
          <w:sz w:val="16"/>
          <w:szCs w:val="16"/>
        </w:rPr>
        <w:t xml:space="preserve"> which </w:t>
      </w:r>
      <w:r w:rsidRPr="00B304E1">
        <w:rPr>
          <w:highlight w:val="cyan"/>
          <w:u w:val="single"/>
        </w:rPr>
        <w:t>sustains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w:t>
      </w:r>
      <w:proofErr w:type="gramStart"/>
      <w:r>
        <w:rPr>
          <w:u w:val="single"/>
        </w:rPr>
        <w:t>particular racial</w:t>
      </w:r>
      <w:proofErr w:type="gramEnd"/>
      <w:r>
        <w:rPr>
          <w:u w:val="single"/>
        </w:rPr>
        <w:t xml:space="preserve"> groups and linguistic forms in relation to one another. That is, no language variety is objectively distinctive or nondistinctive, but rather comes to be enregistered as such </w:t>
      </w:r>
      <w:proofErr w:type="gramStart"/>
      <w:r>
        <w:rPr>
          <w:u w:val="single"/>
        </w:rPr>
        <w:t>in particular historical</w:t>
      </w:r>
      <w:proofErr w:type="gramEnd"/>
      <w:r>
        <w:rPr>
          <w:u w:val="single"/>
        </w:rPr>
        <w:t>, political, and economic circumstances.</w:t>
      </w:r>
    </w:p>
    <w:p w14:paraId="11FA6AB1" w14:textId="77777777" w:rsidR="00B71A26" w:rsidRDefault="00B71A26" w:rsidP="00B71A26">
      <w:pPr>
        <w:widowControl w:val="0"/>
      </w:pPr>
    </w:p>
    <w:p w14:paraId="4EDBB09D" w14:textId="77777777" w:rsidR="00B71A26" w:rsidRDefault="00B71A26" w:rsidP="00B71A26">
      <w:pPr>
        <w:pStyle w:val="Heading4"/>
      </w:pPr>
      <w:r>
        <w:t>The performance of the 1NC is a form of Code Switching that disrupts English-centered discourses</w:t>
      </w:r>
    </w:p>
    <w:p w14:paraId="5D13463C" w14:textId="77777777" w:rsidR="00B71A26" w:rsidRDefault="00B71A26" w:rsidP="00B71A26">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Michigan)//Elmer</w:t>
      </w:r>
    </w:p>
    <w:p w14:paraId="477A4569" w14:textId="77777777" w:rsidR="00B71A26" w:rsidRDefault="00B71A26" w:rsidP="00B71A26">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w:t>
      </w:r>
      <w:r>
        <w:rPr>
          <w:sz w:val="16"/>
          <w:szCs w:val="16"/>
        </w:rPr>
        <w:lastRenderedPageBreak/>
        <w:t xml:space="preserve">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cultural and linguistic movement. Hong points out that human experiences and the world of memory, especially for bilingual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w:t>
      </w:r>
      <w:proofErr w:type="spellStart"/>
      <w:r>
        <w:rPr>
          <w:sz w:val="16"/>
          <w:szCs w:val="16"/>
        </w:rPr>
        <w:t>Benzi</w:t>
      </w:r>
      <w:proofErr w:type="spellEnd"/>
      <w:r>
        <w:rPr>
          <w:sz w:val="16"/>
          <w:szCs w:val="16"/>
        </w:rPr>
        <w:t xml:space="preserve">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 xml:space="preserve">she uses code-switching to reflect her speaker’s lived experiences of </w:t>
      </w:r>
      <w:proofErr w:type="gramStart"/>
      <w:r>
        <w:rPr>
          <w:u w:val="single"/>
        </w:rPr>
        <w:t>Korean-American</w:t>
      </w:r>
      <w:proofErr w:type="gramEnd"/>
      <w:r>
        <w:rPr>
          <w:u w:val="single"/>
        </w:rPr>
        <w:t xml:space="preserve"> identity, grappling with multiple languages and cultural codes</w:t>
      </w:r>
      <w:r>
        <w:rPr>
          <w:sz w:val="16"/>
          <w:szCs w:val="16"/>
        </w:rPr>
        <w:t>. In “An Introduction to Chinese-American and Japanese American Literatures,” Jeffrey Chan et al. writes, “</w:t>
      </w:r>
      <w:r>
        <w:rPr>
          <w:u w:val="single"/>
        </w:rPr>
        <w:t>The minority experience does 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 xml:space="preserve">Thus, the poems not only act as social critique of exoticization, but further inhabit the embodied experiences of </w:t>
      </w:r>
      <w:proofErr w:type="gramStart"/>
      <w:r>
        <w:rPr>
          <w:u w:val="single"/>
        </w:rPr>
        <w:t>Korean-American</w:t>
      </w:r>
      <w:proofErr w:type="gramEnd"/>
      <w:r>
        <w:rPr>
          <w:u w:val="single"/>
        </w:rPr>
        <w:t xml:space="preserve"> female identities living in the U.S. — which, as Hong 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Pr>
          <w:sz w:val="16"/>
          <w:szCs w:val="16"/>
        </w:rPr>
        <w:t>Mo’um</w:t>
      </w:r>
      <w:proofErr w:type="spellEnd"/>
      <w:r>
        <w:rPr>
          <w:sz w:val="16"/>
          <w:szCs w:val="16"/>
        </w:rPr>
        <w:t xml:space="preserve">: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code-switches function as intentional poetic </w:t>
      </w:r>
      <w:proofErr w:type="gramStart"/>
      <w:r>
        <w:rPr>
          <w:sz w:val="16"/>
          <w:szCs w:val="16"/>
        </w:rPr>
        <w:t>protest against</w:t>
      </w:r>
      <w:proofErr w:type="gramEnd"/>
      <w:r>
        <w:rPr>
          <w:sz w:val="16"/>
          <w:szCs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agency — for herself.</w:t>
      </w:r>
    </w:p>
    <w:p w14:paraId="38C5B047" w14:textId="77777777" w:rsidR="00B71A26" w:rsidRDefault="00B71A26" w:rsidP="00B71A26"/>
    <w:p w14:paraId="039D5C0B" w14:textId="77777777" w:rsidR="00B71A26" w:rsidRPr="00B71A26" w:rsidRDefault="00B71A26" w:rsidP="00B71A26"/>
    <w:p w14:paraId="6F36E9BF" w14:textId="1E938776" w:rsidR="00B35EA2" w:rsidRDefault="00B35EA2" w:rsidP="00B35EA2">
      <w:pPr>
        <w:pStyle w:val="Heading3"/>
      </w:pPr>
      <w:r>
        <w:lastRenderedPageBreak/>
        <w:t>1NC - FW</w:t>
      </w:r>
    </w:p>
    <w:p w14:paraId="2B9E31BB" w14:textId="77777777" w:rsidR="003F6443" w:rsidRDefault="003F6443" w:rsidP="003F6443">
      <w:pPr>
        <w:pStyle w:val="Heading4"/>
        <w:keepNext w:val="0"/>
        <w:keepLines w:val="0"/>
        <w:widowControl w:val="0"/>
        <w:rPr>
          <w:szCs w:val="26"/>
        </w:rPr>
      </w:pPr>
      <w:bookmarkStart w:id="0" w:name="_henuh05rgy3a" w:colFirst="0" w:colLast="0"/>
      <w:bookmarkStart w:id="1" w:name="_1v6zevnlntsa" w:colFirst="0" w:colLast="0"/>
      <w:bookmarkStart w:id="2" w:name="_upv9c8c7zawc" w:colFirst="0" w:colLast="0"/>
      <w:bookmarkEnd w:id="0"/>
      <w:bookmarkEnd w:id="1"/>
      <w:bookmarkEnd w:id="2"/>
      <w:r>
        <w:rPr>
          <w:szCs w:val="26"/>
        </w:rPr>
        <w:t>The standard is maximizing expected wellbeing. To clarify, hedonistic act util</w:t>
      </w:r>
    </w:p>
    <w:p w14:paraId="4D97FDD2" w14:textId="77777777" w:rsidR="003F6443" w:rsidRDefault="003F6443" w:rsidP="003F6443">
      <w:pPr>
        <w:pStyle w:val="Heading4"/>
        <w:keepNext w:val="0"/>
        <w:keepLines w:val="0"/>
        <w:widowControl w:val="0"/>
        <w:rPr>
          <w:szCs w:val="26"/>
        </w:rPr>
      </w:pPr>
      <w:r>
        <w:rPr>
          <w:szCs w:val="26"/>
        </w:rPr>
        <w:t>Pleasure and pain are intrinsic value and disvalue – everything else regresses.</w:t>
      </w:r>
    </w:p>
    <w:p w14:paraId="5AF15188" w14:textId="77777777" w:rsidR="003F6443" w:rsidRDefault="003F6443" w:rsidP="003F6443">
      <w:pPr>
        <w:widowControl w:val="0"/>
        <w:rPr>
          <w:sz w:val="24"/>
          <w:szCs w:val="24"/>
        </w:rPr>
      </w:pPr>
      <w:r>
        <w:rPr>
          <w:b/>
          <w:sz w:val="26"/>
          <w:szCs w:val="26"/>
        </w:rPr>
        <w:t xml:space="preserve">Blum et al. 18 </w:t>
      </w:r>
      <w:r>
        <w:t xml:space="preserve">[Kenneth Blum, </w:t>
      </w:r>
      <w:r>
        <w:rPr>
          <w:sz w:val="16"/>
          <w:szCs w:val="16"/>
        </w:rPr>
        <w:t xml:space="preserve">1Department of Psychiatry, </w:t>
      </w:r>
      <w:proofErr w:type="spellStart"/>
      <w:r>
        <w:rPr>
          <w:sz w:val="16"/>
          <w:szCs w:val="16"/>
        </w:rPr>
        <w:t>Boonshoft</w:t>
      </w:r>
      <w:proofErr w:type="spellEnd"/>
      <w:r>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sz w:val="16"/>
          <w:szCs w:val="16"/>
        </w:rPr>
        <w:t>Geneus</w:t>
      </w:r>
      <w:proofErr w:type="spellEnd"/>
      <w:r>
        <w:rPr>
          <w:sz w:val="16"/>
          <w:szCs w:val="16"/>
        </w:rPr>
        <w:t xml:space="preserve"> Health LLC, San Antonio, TX, USA 6Department of Addiction Research &amp; Therapy, </w:t>
      </w:r>
      <w:proofErr w:type="spellStart"/>
      <w:r>
        <w:rPr>
          <w:sz w:val="16"/>
          <w:szCs w:val="16"/>
        </w:rPr>
        <w:t>Nupathways</w:t>
      </w:r>
      <w:proofErr w:type="spellEnd"/>
      <w:r>
        <w:rPr>
          <w:sz w:val="16"/>
          <w:szCs w:val="16"/>
        </w:rPr>
        <w:t xml:space="preserve"> Inc., </w:t>
      </w:r>
      <w:proofErr w:type="spellStart"/>
      <w:r>
        <w:rPr>
          <w:sz w:val="16"/>
          <w:szCs w:val="16"/>
        </w:rPr>
        <w:t>Innsbrook</w:t>
      </w:r>
      <w:proofErr w:type="spellEnd"/>
      <w:r>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sz w:val="16"/>
          <w:szCs w:val="16"/>
        </w:rPr>
        <w:t>Eötvös</w:t>
      </w:r>
      <w:proofErr w:type="spellEnd"/>
      <w:r>
        <w:rPr>
          <w:sz w:val="16"/>
          <w:szCs w:val="16"/>
        </w:rPr>
        <w:t xml:space="preserve"> </w:t>
      </w:r>
      <w:proofErr w:type="spellStart"/>
      <w:r>
        <w:rPr>
          <w:sz w:val="16"/>
          <w:szCs w:val="16"/>
        </w:rPr>
        <w:t>Loránd</w:t>
      </w:r>
      <w:proofErr w:type="spellEnd"/>
      <w:r>
        <w:rPr>
          <w:sz w:val="16"/>
          <w:szCs w:val="16"/>
        </w:rPr>
        <w:t xml:space="preserve"> University, Budapest, Hungary 10Division of Addiction Research, Dominion Diagnostics, LLC. North Kingston, RI, USA 11Victory Nutrition International, </w:t>
      </w:r>
      <w:proofErr w:type="spellStart"/>
      <w:r>
        <w:rPr>
          <w:sz w:val="16"/>
          <w:szCs w:val="16"/>
        </w:rPr>
        <w:t>Lederach</w:t>
      </w:r>
      <w:proofErr w:type="spellEnd"/>
      <w:r>
        <w:rPr>
          <w:sz w:val="16"/>
          <w:szCs w:val="16"/>
        </w:rPr>
        <w:t xml:space="preserve">, PA., USA 12National Human Genome Center at Howard University, Washington, DC., USA, Marjorie </w:t>
      </w:r>
      <w:proofErr w:type="spellStart"/>
      <w:r>
        <w:rPr>
          <w:sz w:val="16"/>
          <w:szCs w:val="16"/>
        </w:rPr>
        <w:t>Gondré</w:t>
      </w:r>
      <w:proofErr w:type="spellEnd"/>
      <w:r>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sz w:val="16"/>
          <w:szCs w:val="16"/>
        </w:rPr>
        <w:t>Modestino</w:t>
      </w:r>
      <w:proofErr w:type="spellEnd"/>
      <w:r>
        <w:rPr>
          <w:sz w:val="16"/>
          <w:szCs w:val="16"/>
        </w:rPr>
        <w:t xml:space="preserve">, 14Department of Psychology, Curry College, Milton, MA, USA, Rajendra D </w:t>
      </w:r>
      <w:proofErr w:type="spellStart"/>
      <w:r>
        <w:rPr>
          <w:sz w:val="16"/>
          <w:szCs w:val="16"/>
        </w:rPr>
        <w:t>Badgaiyan</w:t>
      </w:r>
      <w:proofErr w:type="spellEnd"/>
      <w:r>
        <w:rPr>
          <w:sz w:val="16"/>
          <w:szCs w:val="16"/>
        </w:rPr>
        <w:t>, 15Department Psychiatry, Cooper University School of Medicine, Camden, NJ, USA, Mark S Gold 16Department of Psychiatry, Washington University, St. Louis, MO, USA</w:t>
      </w:r>
      <w:r>
        <w:t xml:space="preserve">, “Our evolved unique pleasure circuit makes humans different from apes: Reconsideration of data derived from animal studies”, U.S. Department of Veterans Affairs, 28 February 2018, accessed: 19 August 2020, </w:t>
      </w:r>
      <w:hyperlink r:id="rId21">
        <w:r>
          <w:t>https://www.ncbi.nlm.nih.gov/pmc/articles/PMC6446569/</w:t>
        </w:r>
      </w:hyperlink>
      <w:r>
        <w:t>] R.S.</w:t>
      </w:r>
    </w:p>
    <w:p w14:paraId="76D1ABFD" w14:textId="77777777" w:rsidR="003F6443" w:rsidRDefault="003F6443" w:rsidP="003F6443">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 xml:space="preserve">primary reward </w:t>
      </w:r>
      <w:proofErr w:type="gramStart"/>
      <w:r>
        <w:rPr>
          <w:u w:val="single"/>
        </w:rPr>
        <w:t>functions</w:t>
      </w:r>
      <w:proofErr w:type="gramEnd"/>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w:t>
      </w:r>
      <w:proofErr w:type="gramStart"/>
      <w:r>
        <w:rPr>
          <w:sz w:val="16"/>
          <w:szCs w:val="16"/>
        </w:rPr>
        <w:t>first of all</w:t>
      </w:r>
      <w:proofErr w:type="gramEnd"/>
      <w:r>
        <w:rPr>
          <w:sz w:val="16"/>
          <w:szCs w:val="16"/>
        </w:rPr>
        <w:t xml:space="preserve">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Pr>
          <w:sz w:val="16"/>
          <w:szCs w:val="16"/>
        </w:rPr>
        <w:t>:D  Charles</w:t>
      </w:r>
      <w:proofErr w:type="gramEnd"/>
      <w:r>
        <w:rPr>
          <w:sz w:val="16"/>
          <w:szCs w:val="16"/>
        </w:rPr>
        <w:t xml:space="preserve">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w:t>
      </w:r>
      <w:r>
        <w:rPr>
          <w:sz w:val="16"/>
          <w:szCs w:val="16"/>
        </w:rPr>
        <w:lastRenderedPageBreak/>
        <w:t xml:space="preserve">propagation.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u w:val="single"/>
        </w:rPr>
        <w:t>Thus</w:t>
      </w:r>
      <w:proofErr w:type="gramEnd"/>
      <w:r>
        <w:rPr>
          <w:u w:val="single"/>
        </w:rPr>
        <w:t xml:space="preserve">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 xml:space="preserve">There have been theories linking pleasure as a required component of health benefits </w:t>
      </w:r>
      <w:proofErr w:type="spellStart"/>
      <w:r>
        <w:rPr>
          <w:sz w:val="16"/>
          <w:szCs w:val="16"/>
        </w:rPr>
        <w:t>salutogenesis</w:t>
      </w:r>
      <w:proofErr w:type="spellEnd"/>
      <w:r>
        <w:rPr>
          <w:sz w:val="16"/>
          <w:szCs w:val="16"/>
        </w:rPr>
        <w:t>, (</w:t>
      </w:r>
      <w:proofErr w:type="spellStart"/>
      <w:r>
        <w:rPr>
          <w:sz w:val="16"/>
          <w:szCs w:val="16"/>
        </w:rPr>
        <w:t>salugenesis</w:t>
      </w:r>
      <w:proofErr w:type="spellEnd"/>
      <w:r>
        <w:rPr>
          <w:sz w:val="16"/>
          <w:szCs w:val="16"/>
        </w:rPr>
        <w:t xml:space="preserve">).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sz w:val="16"/>
          <w:szCs w:val="16"/>
        </w:rPr>
        <w:t>morphinergic</w:t>
      </w:r>
      <w:proofErr w:type="spellEnd"/>
      <w:r>
        <w:rPr>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sz w:val="16"/>
          <w:szCs w:val="16"/>
        </w:rPr>
        <w:t>hypodopaminergia</w:t>
      </w:r>
      <w:proofErr w:type="spellEnd"/>
      <w:r>
        <w:rPr>
          <w:sz w:val="16"/>
          <w:szCs w:val="16"/>
        </w:rPr>
        <w:t xml:space="preserve"> [24]. Most would agree that pleasurable activities can stimulate personal growth and may help to induce healthy behavioral changes, including stress management [25]. The work of </w:t>
      </w:r>
      <w:proofErr w:type="spellStart"/>
      <w:r>
        <w:rPr>
          <w:sz w:val="16"/>
          <w:szCs w:val="16"/>
        </w:rPr>
        <w:t>Esch</w:t>
      </w:r>
      <w:proofErr w:type="spellEnd"/>
      <w:r>
        <w:rPr>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w:t>
      </w:r>
      <w:proofErr w:type="gramStart"/>
      <w:r>
        <w:rPr>
          <w:sz w:val="16"/>
          <w:szCs w:val="16"/>
        </w:rPr>
        <w:t>humans  As</w:t>
      </w:r>
      <w:proofErr w:type="gramEnd"/>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sz w:val="16"/>
          <w:szCs w:val="16"/>
        </w:rPr>
        <w:t>all of</w:t>
      </w:r>
      <w:proofErr w:type="gramEnd"/>
      <w:r>
        <w:rPr>
          <w:sz w:val="16"/>
          <w:szCs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w:t>
      </w:r>
      <w:proofErr w:type="spellStart"/>
      <w:r>
        <w:rPr>
          <w:sz w:val="16"/>
          <w:szCs w:val="16"/>
        </w:rPr>
        <w:t>accumbens</w:t>
      </w:r>
      <w:proofErr w:type="spellEnd"/>
      <w:r>
        <w:rPr>
          <w:sz w:val="16"/>
          <w:szCs w:val="16"/>
        </w:rPr>
        <w:t xml:space="preserve"> </w:t>
      </w:r>
      <w:r>
        <w:rPr>
          <w:u w:val="single"/>
        </w:rPr>
        <w:t xml:space="preserve">is organized like a computer keyboard, with </w:t>
      </w:r>
      <w:proofErr w:type="gramStart"/>
      <w:r>
        <w:rPr>
          <w:u w:val="single"/>
        </w:rPr>
        <w:t>particular stimulus</w:t>
      </w:r>
      <w:proofErr w:type="gramEnd"/>
      <w:r>
        <w:rPr>
          <w:u w:val="single"/>
        </w:rPr>
        <w:t xml:space="preserve">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w:t>
      </w:r>
      <w:proofErr w:type="gramStart"/>
      <w:r>
        <w:rPr>
          <w:sz w:val="16"/>
          <w:szCs w:val="16"/>
        </w:rPr>
        <w:t>centers  It</w:t>
      </w:r>
      <w:proofErr w:type="gramEnd"/>
      <w:r>
        <w:rPr>
          <w:sz w:val="16"/>
          <w:szCs w:val="16"/>
        </w:rPr>
        <w:t xml:space="preserve"> is surprising that many different sources of pleasure activate the same circuits between the </w:t>
      </w:r>
      <w:proofErr w:type="spellStart"/>
      <w:r>
        <w:rPr>
          <w:sz w:val="16"/>
          <w:szCs w:val="16"/>
        </w:rPr>
        <w:t>mesocorticolimbic</w:t>
      </w:r>
      <w:proofErr w:type="spellEnd"/>
      <w:r>
        <w:rPr>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sz w:val="16"/>
          <w:szCs w:val="16"/>
        </w:rPr>
        <w:t>accumbens</w:t>
      </w:r>
      <w:proofErr w:type="spellEnd"/>
      <w:r>
        <w:rPr>
          <w:sz w:val="16"/>
          <w:szCs w:val="16"/>
        </w:rPr>
        <w:t xml:space="preserve"> (Figure 2). It is the cornerstone target to all addictions. The VTA is encompassed with neurons using glutamate, GABA, and dopamine. The nucleus </w:t>
      </w:r>
      <w:proofErr w:type="spellStart"/>
      <w:r>
        <w:rPr>
          <w:sz w:val="16"/>
          <w:szCs w:val="16"/>
        </w:rPr>
        <w:t>accumbens</w:t>
      </w:r>
      <w:proofErr w:type="spellEnd"/>
      <w:r>
        <w:rPr>
          <w:sz w:val="16"/>
          <w:szCs w:val="16"/>
        </w:rPr>
        <w:t xml:space="preserve"> (</w:t>
      </w:r>
      <w:proofErr w:type="spellStart"/>
      <w:r>
        <w:rPr>
          <w:sz w:val="16"/>
          <w:szCs w:val="16"/>
        </w:rPr>
        <w:t>NAc</w:t>
      </w:r>
      <w:proofErr w:type="spellEnd"/>
      <w:r>
        <w:rPr>
          <w:sz w:val="16"/>
          <w:szCs w:val="16"/>
        </w:rPr>
        <w:t xml:space="preserve">) is located within the ventral striatum and is divided into two sub-regions—the motor and limbic regions associated with its core and shell, respectively. The </w:t>
      </w:r>
      <w:proofErr w:type="spellStart"/>
      <w:r>
        <w:rPr>
          <w:sz w:val="16"/>
          <w:szCs w:val="16"/>
        </w:rPr>
        <w:t>NAc</w:t>
      </w:r>
      <w:proofErr w:type="spellEnd"/>
      <w:r>
        <w:rPr>
          <w:sz w:val="16"/>
          <w:szCs w:val="16"/>
        </w:rPr>
        <w:t xml:space="preserve"> has spiny neurons that receive dopamine from the VTA and glutamate (a dopamine driver) from the hippocampus, </w:t>
      </w:r>
      <w:proofErr w:type="gramStart"/>
      <w:r>
        <w:rPr>
          <w:sz w:val="16"/>
          <w:szCs w:val="16"/>
        </w:rPr>
        <w:t>amygdala</w:t>
      </w:r>
      <w:proofErr w:type="gramEnd"/>
      <w:r>
        <w:rPr>
          <w:sz w:val="16"/>
          <w:szCs w:val="16"/>
        </w:rPr>
        <w:t xml:space="preserve"> and medial prefrontal cortex. Subsequently, the </w:t>
      </w:r>
      <w:proofErr w:type="spellStart"/>
      <w:r>
        <w:rPr>
          <w:sz w:val="16"/>
          <w:szCs w:val="16"/>
        </w:rPr>
        <w:t>NAc</w:t>
      </w:r>
      <w:proofErr w:type="spellEnd"/>
      <w:r>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sz w:val="16"/>
          <w:szCs w:val="16"/>
        </w:rPr>
        <w:t>hypodopaminergia</w:t>
      </w:r>
      <w:proofErr w:type="spellEnd"/>
      <w:r>
        <w:rPr>
          <w:sz w:val="16"/>
          <w:szCs w:val="16"/>
        </w:rPr>
        <w:t xml:space="preserve"> in the “Brain Reward Cascade”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w:t>
      </w:r>
      <w:r>
        <w:rPr>
          <w:u w:val="single"/>
        </w:rPr>
        <w:lastRenderedPageBreak/>
        <w:t xml:space="preserve">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circuits.</w:t>
      </w:r>
      <w:r>
        <w:rPr>
          <w:sz w:val="16"/>
          <w:szCs w:val="16"/>
        </w:rPr>
        <w:t xml:space="preserve"> In Latin, </w:t>
      </w:r>
      <w:proofErr w:type="spellStart"/>
      <w:r>
        <w:rPr>
          <w:sz w:val="16"/>
          <w:szCs w:val="16"/>
        </w:rPr>
        <w:t>hedus</w:t>
      </w:r>
      <w:proofErr w:type="spellEnd"/>
      <w:r>
        <w:rPr>
          <w:sz w:val="16"/>
          <w:szCs w:val="16"/>
        </w:rPr>
        <w:t xml:space="preserve"> is the term for “sweet”; and in Greek, </w:t>
      </w:r>
      <w:proofErr w:type="spellStart"/>
      <w:r>
        <w:rPr>
          <w:sz w:val="16"/>
          <w:szCs w:val="16"/>
        </w:rPr>
        <w:t>hodone</w:t>
      </w:r>
      <w:proofErr w:type="spellEnd"/>
      <w:r>
        <w:rPr>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sz w:val="16"/>
          <w:szCs w:val="16"/>
        </w:rPr>
        <w:t>In an attempt to</w:t>
      </w:r>
      <w:proofErr w:type="gramEnd"/>
      <w:r>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sz w:val="16"/>
          <w:szCs w:val="16"/>
        </w:rPr>
        <w:t>a majority of</w:t>
      </w:r>
      <w:proofErr w:type="gramEnd"/>
      <w:r>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Pr>
          <w:sz w:val="16"/>
          <w:szCs w:val="16"/>
        </w:rPr>
        <w:t>networks, and</w:t>
      </w:r>
      <w:proofErr w:type="gramEnd"/>
      <w:r>
        <w:rPr>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sz w:val="16"/>
          <w:szCs w:val="16"/>
        </w:rPr>
        <w:t>NAc</w:t>
      </w:r>
      <w:proofErr w:type="spellEnd"/>
      <w:r>
        <w:rPr>
          <w:sz w:val="16"/>
          <w:szCs w:val="16"/>
        </w:rPr>
        <w:t xml:space="preserve">. This activation of the brain reward networks (producing the ecstatic “high” that users seek). Although these circuits were initially thought to encode a set point of hedonic tone, it is now </w:t>
      </w:r>
      <w:proofErr w:type="gramStart"/>
      <w:r>
        <w:rPr>
          <w:sz w:val="16"/>
          <w:szCs w:val="16"/>
        </w:rPr>
        <w:t>being considered to be</w:t>
      </w:r>
      <w:proofErr w:type="gramEnd"/>
      <w:r>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sz w:val="16"/>
          <w:szCs w:val="16"/>
        </w:rPr>
        <w:t>), and</w:t>
      </w:r>
      <w:proofErr w:type="gramEnd"/>
      <w:r>
        <w:rPr>
          <w:sz w:val="16"/>
          <w:szCs w:val="16"/>
        </w:rPr>
        <w:t xml:space="preserve"> may have an additive effect on vulnerability to various addictions [48]. In this regard, </w:t>
      </w:r>
      <w:proofErr w:type="spellStart"/>
      <w:r>
        <w:rPr>
          <w:sz w:val="16"/>
          <w:szCs w:val="16"/>
        </w:rPr>
        <w:t>Vanyukov</w:t>
      </w:r>
      <w:proofErr w:type="spellEnd"/>
      <w:r>
        <w:rPr>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roofErr w:type="gramStart"/>
      <w:r>
        <w:rPr>
          <w:sz w:val="16"/>
          <w:szCs w:val="16"/>
        </w:rPr>
        <w:t>]  In</w:t>
      </w:r>
      <w:proofErr w:type="gramEnd"/>
      <w:r>
        <w:rPr>
          <w:sz w:val="16"/>
          <w:szCs w:val="16"/>
        </w:rPr>
        <w:t xml:space="preserve">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Pr>
          <w:sz w:val="16"/>
          <w:szCs w:val="16"/>
        </w:rPr>
        <w:t>Nenad</w:t>
      </w:r>
      <w:proofErr w:type="spellEnd"/>
      <w:r>
        <w:rPr>
          <w:sz w:val="16"/>
          <w:szCs w:val="16"/>
        </w:rPr>
        <w:t xml:space="preserve"> </w:t>
      </w:r>
      <w:proofErr w:type="spellStart"/>
      <w:r>
        <w:rPr>
          <w:sz w:val="16"/>
          <w:szCs w:val="16"/>
        </w:rPr>
        <w:t>Sestan</w:t>
      </w:r>
      <w:proofErr w:type="spellEnd"/>
      <w:r>
        <w:rPr>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sz w:val="16"/>
          <w:szCs w:val="16"/>
        </w:rPr>
        <w:t>Sestan</w:t>
      </w:r>
      <w:proofErr w:type="spellEnd"/>
      <w:r>
        <w:rPr>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 xml:space="preserve">tyrosine hydroxylase (TH) for the enzyme, responsible </w:t>
      </w:r>
      <w:proofErr w:type="gramStart"/>
      <w:r>
        <w:rPr>
          <w:u w:val="single"/>
        </w:rPr>
        <w:t>for the production of</w:t>
      </w:r>
      <w:proofErr w:type="gramEnd"/>
      <w:r>
        <w:rPr>
          <w:u w:val="single"/>
        </w:rPr>
        <w:t xml:space="preserve">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w:t>
      </w:r>
      <w:proofErr w:type="gramStart"/>
      <w:r>
        <w:rPr>
          <w:sz w:val="16"/>
          <w:szCs w:val="16"/>
        </w:rPr>
        <w:t>schizophrenia</w:t>
      </w:r>
      <w:proofErr w:type="gramEnd"/>
      <w:r>
        <w:rPr>
          <w:sz w:val="16"/>
          <w:szCs w:val="16"/>
        </w:rPr>
        <w:t xml:space="preserve">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w:t>
      </w:r>
      <w:r>
        <w:rPr>
          <w:sz w:val="16"/>
          <w:szCs w:val="16"/>
        </w:rPr>
        <w:lastRenderedPageBreak/>
        <w:t xml:space="preserve">are uncertain and even far off in our futures, such as retirement or even the possible </w:t>
      </w:r>
      <w:proofErr w:type="spellStart"/>
      <w:r>
        <w:rPr>
          <w:sz w:val="16"/>
          <w:szCs w:val="16"/>
        </w:rPr>
        <w:t>alterlife</w:t>
      </w:r>
      <w:proofErr w:type="spellEnd"/>
      <w:r>
        <w:rPr>
          <w:sz w:val="16"/>
          <w:szCs w:val="16"/>
        </w:rPr>
        <w:t xml:space="preserv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sz w:val="16"/>
          <w:szCs w:val="16"/>
        </w:rPr>
        <w:t>shilting</w:t>
      </w:r>
      <w:proofErr w:type="spellEnd"/>
      <w:r>
        <w:rPr>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 </w:t>
      </w:r>
    </w:p>
    <w:p w14:paraId="64C00417" w14:textId="77777777" w:rsidR="003F6443" w:rsidRDefault="003F6443" w:rsidP="003F6443">
      <w:pPr>
        <w:widowControl w:val="0"/>
      </w:pPr>
    </w:p>
    <w:p w14:paraId="5C36818C" w14:textId="77777777" w:rsidR="00B35EA2" w:rsidRDefault="00B35EA2" w:rsidP="00B35EA2">
      <w:pPr>
        <w:pStyle w:val="Heading4"/>
        <w:keepNext w:val="0"/>
        <w:keepLines w:val="0"/>
        <w:widowControl w:val="0"/>
        <w:rPr>
          <w:szCs w:val="26"/>
        </w:rPr>
      </w:pPr>
      <w:r>
        <w:rPr>
          <w:szCs w:val="26"/>
        </w:rPr>
        <w:t xml:space="preserve">[1] Actor Spec - Governments must aggregate since every policy </w:t>
      </w:r>
      <w:proofErr w:type="gramStart"/>
      <w:r>
        <w:rPr>
          <w:szCs w:val="26"/>
        </w:rPr>
        <w:t>benefits</w:t>
      </w:r>
      <w:proofErr w:type="gramEnd"/>
      <w:r>
        <w:rPr>
          <w:szCs w:val="26"/>
        </w:rPr>
        <w:t xml:space="preserve"> some and harms others, which also means side constraints freeze action and states don’t have intents </w:t>
      </w:r>
    </w:p>
    <w:p w14:paraId="3214B239" w14:textId="77777777" w:rsidR="00B35EA2" w:rsidRDefault="00B35EA2" w:rsidP="00B35EA2">
      <w:pPr>
        <w:pStyle w:val="Heading4"/>
        <w:keepNext w:val="0"/>
        <w:keepLines w:val="0"/>
        <w:widowControl w:val="0"/>
      </w:pPr>
      <w:bookmarkStart w:id="3" w:name="_oid76zsd3kj2" w:colFirst="0" w:colLast="0"/>
      <w:bookmarkEnd w:id="3"/>
      <w:r>
        <w:rPr>
          <w:szCs w:val="26"/>
        </w:rPr>
        <w:t>[2] Extinction outweighs</w:t>
      </w:r>
    </w:p>
    <w:p w14:paraId="5F0610CB" w14:textId="77777777" w:rsidR="00B35EA2" w:rsidRDefault="00B35EA2" w:rsidP="00B35EA2">
      <w:pPr>
        <w:widowControl w:val="0"/>
      </w:pPr>
      <w:r>
        <w:rPr>
          <w:b/>
          <w:sz w:val="26"/>
          <w:szCs w:val="26"/>
        </w:rPr>
        <w:t>MacAskill 14</w:t>
      </w:r>
      <w:r>
        <w:t xml:space="preserve"> [William, Oxford Philosopher and youngest tenured philosopher in the world, Normative Uncertainty, 2014]</w:t>
      </w:r>
    </w:p>
    <w:p w14:paraId="06BF1EA8" w14:textId="77777777" w:rsidR="00B35EA2" w:rsidRDefault="00B35EA2" w:rsidP="00B35EA2">
      <w:pPr>
        <w:widowControl w:val="0"/>
        <w:rPr>
          <w:sz w:val="20"/>
          <w:szCs w:val="20"/>
        </w:rPr>
      </w:pPr>
      <w:proofErr w:type="gramStart"/>
      <w:r>
        <w:rPr>
          <w:u w:val="single"/>
        </w:rPr>
        <w:t>The human race</w:t>
      </w:r>
      <w:proofErr w:type="gramEnd"/>
      <w:r>
        <w:rPr>
          <w:u w:val="single"/>
        </w:rPr>
        <w:t xml:space="preserve"> might go extinct </w:t>
      </w:r>
      <w:r>
        <w:rPr>
          <w:sz w:val="14"/>
          <w:szCs w:val="14"/>
        </w:rPr>
        <w:t xml:space="preserve">from a number of causes: asteroids, </w:t>
      </w:r>
      <w:proofErr w:type="spellStart"/>
      <w:r>
        <w:rPr>
          <w:sz w:val="14"/>
          <w:szCs w:val="14"/>
        </w:rPr>
        <w:t>supervolcanoes</w:t>
      </w:r>
      <w:proofErr w:type="spellEnd"/>
      <w:r>
        <w:rPr>
          <w:sz w:val="14"/>
          <w:szCs w:val="14"/>
        </w:rPr>
        <w:t xml:space="preserve">, runaway climate change, pandemics, nuclear war, and the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4"/>
          <w:szCs w:val="14"/>
        </w:rPr>
        <w:t>the human race</w:t>
      </w:r>
      <w:proofErr w:type="gramEnd"/>
      <w:r>
        <w:rPr>
          <w:sz w:val="14"/>
          <w:szCs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4"/>
          <w:szCs w:val="14"/>
        </w:rPr>
        <w:t>thing.For</w:t>
      </w:r>
      <w:proofErr w:type="spellEnd"/>
      <w:r>
        <w:rPr>
          <w:sz w:val="14"/>
          <w:szCs w:val="14"/>
        </w:rPr>
        <w:t xml:space="preserve"> example, one might regard the prevention of </w:t>
      </w:r>
      <w:proofErr w:type="spellStart"/>
      <w:r>
        <w:rPr>
          <w:sz w:val="14"/>
          <w:szCs w:val="14"/>
        </w:rPr>
        <w:t>bads</w:t>
      </w:r>
      <w:proofErr w:type="spellEnd"/>
      <w:r>
        <w:rPr>
          <w:sz w:val="14"/>
          <w:szCs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4"/>
          <w:szCs w:val="14"/>
        </w:rPr>
        <w:t>bads</w:t>
      </w:r>
      <w:proofErr w:type="spellEnd"/>
      <w:r>
        <w:rPr>
          <w:sz w:val="14"/>
          <w:szCs w:val="14"/>
        </w:rPr>
        <w:t xml:space="preserve">, such as war and genocide, as being much more important than the promotion of objective goods, such as scientific and artistic progress. If </w:t>
      </w:r>
      <w:proofErr w:type="gramStart"/>
      <w:r>
        <w:rPr>
          <w:sz w:val="14"/>
          <w:szCs w:val="14"/>
        </w:rPr>
        <w:t>the human race</w:t>
      </w:r>
      <w:proofErr w:type="gramEnd"/>
      <w:r>
        <w:rPr>
          <w:sz w:val="14"/>
          <w:szCs w:val="14"/>
        </w:rPr>
        <w:t xml:space="preserve"> continues its future will inevitably involve suffering as well as happiness, and objective </w:t>
      </w:r>
      <w:proofErr w:type="spellStart"/>
      <w:r>
        <w:rPr>
          <w:sz w:val="14"/>
          <w:szCs w:val="14"/>
        </w:rPr>
        <w:t>bads</w:t>
      </w:r>
      <w:proofErr w:type="spellEnd"/>
      <w:r>
        <w:rPr>
          <w:sz w:val="14"/>
          <w:szCs w:val="14"/>
        </w:rPr>
        <w:t xml:space="preserve"> as well as objective goods. So, if one weights the </w:t>
      </w:r>
      <w:proofErr w:type="spellStart"/>
      <w:r>
        <w:rPr>
          <w:sz w:val="14"/>
          <w:szCs w:val="14"/>
        </w:rPr>
        <w:t>bads</w:t>
      </w:r>
      <w:proofErr w:type="spellEnd"/>
      <w:r>
        <w:rPr>
          <w:sz w:val="14"/>
          <w:szCs w:val="14"/>
        </w:rPr>
        <w:t xml:space="preserve">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w:t>
      </w:r>
      <w:proofErr w:type="gramStart"/>
      <w:r>
        <w:rPr>
          <w:sz w:val="14"/>
          <w:szCs w:val="14"/>
        </w:rPr>
        <w:t>the human race</w:t>
      </w:r>
      <w:proofErr w:type="gramEnd"/>
      <w:r>
        <w:rPr>
          <w:sz w:val="14"/>
          <w:szCs w:val="14"/>
        </w:rPr>
        <w:t xml:space="preserv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w:t>
      </w:r>
      <w:proofErr w:type="gramStart"/>
      <w:r>
        <w:rPr>
          <w:sz w:val="14"/>
          <w:szCs w:val="14"/>
        </w:rPr>
        <w:t>as long as</w:t>
      </w:r>
      <w:proofErr w:type="gramEnd"/>
      <w:r>
        <w:rPr>
          <w:sz w:val="14"/>
          <w:szCs w:val="14"/>
        </w:rPr>
        <w:t xml:space="preserve">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proofErr w:type="spellStart"/>
      <w:proofErr w:type="gramStart"/>
      <w:r>
        <w:rPr>
          <w:sz w:val="14"/>
          <w:szCs w:val="14"/>
        </w:rPr>
        <w:t>The</w:t>
      </w:r>
      <w:proofErr w:type="spellEnd"/>
      <w:proofErr w:type="gramEnd"/>
      <w:r>
        <w:rPr>
          <w:sz w:val="14"/>
          <w:szCs w:val="14"/>
        </w:rPr>
        <w:t xml:space="preserv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proofErr w:type="gramStart"/>
      <w:r>
        <w:rPr>
          <w:u w:val="single"/>
        </w:rPr>
        <w:t>So</w:t>
      </w:r>
      <w:proofErr w:type="gramEnd"/>
      <w:r>
        <w:rPr>
          <w:u w:val="single"/>
        </w:rPr>
        <w:t xml:space="preserve">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4"/>
          <w:szCs w:val="14"/>
        </w:rPr>
        <w:t>at a later date</w:t>
      </w:r>
      <w:proofErr w:type="gramEnd"/>
      <w:r>
        <w:rPr>
          <w:sz w:val="14"/>
          <w:szCs w:val="14"/>
        </w:rPr>
        <w:t xml:space="preserv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w:t>
      </w:r>
      <w:proofErr w:type="gramStart"/>
      <w:r>
        <w:rPr>
          <w:sz w:val="14"/>
          <w:szCs w:val="14"/>
        </w:rPr>
        <w:t>So</w:t>
      </w:r>
      <w:proofErr w:type="gramEnd"/>
      <w:r>
        <w:rPr>
          <w:sz w:val="14"/>
          <w:szCs w:val="14"/>
        </w:rPr>
        <w:t xml:space="preserve">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w:t>
      </w:r>
      <w:proofErr w:type="gramStart"/>
      <w:r>
        <w:rPr>
          <w:sz w:val="14"/>
          <w:szCs w:val="14"/>
        </w:rPr>
        <w:t>the human race</w:t>
      </w:r>
      <w:proofErr w:type="gramEnd"/>
      <w:r>
        <w:rPr>
          <w:sz w:val="14"/>
          <w:szCs w:val="14"/>
        </w:rPr>
        <w:t xml:space="preserve">, even if we thought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4"/>
          <w:szCs w:val="14"/>
        </w:rPr>
        <w:t>future, if</w:t>
      </w:r>
      <w:proofErr w:type="gramEnd"/>
      <w:r>
        <w:rPr>
          <w:sz w:val="14"/>
          <w:szCs w:val="14"/>
        </w:rPr>
        <w:t xml:space="preserve"> we avoid near-term human extinction. Given our stipulated </w:t>
      </w:r>
      <w:proofErr w:type="spellStart"/>
      <w:r>
        <w:rPr>
          <w:sz w:val="14"/>
          <w:szCs w:val="14"/>
        </w:rPr>
        <w:t>credences</w:t>
      </w:r>
      <w:proofErr w:type="spellEnd"/>
      <w:r>
        <w:rPr>
          <w:sz w:val="14"/>
          <w:szCs w:val="14"/>
        </w:rPr>
        <w:t>, the expected benefit of letting the human race go extinct now would be (.8-.</w:t>
      </w:r>
      <w:proofErr w:type="gramStart"/>
      <w:r>
        <w:rPr>
          <w:sz w:val="14"/>
          <w:szCs w:val="14"/>
        </w:rPr>
        <w:t>2)×</w:t>
      </w:r>
      <w:proofErr w:type="gramEnd"/>
      <w:r>
        <w:rPr>
          <w:sz w:val="14"/>
          <w:szCs w:val="14"/>
        </w:rPr>
        <w:t>(2×10^14) = 1.2×(10^14). Suppose that,</w:t>
      </w:r>
      <w:r>
        <w:rPr>
          <w:u w:val="single"/>
        </w:rPr>
        <w:t xml:space="preserve"> if we </w:t>
      </w:r>
      <w:r>
        <w:rPr>
          <w:sz w:val="14"/>
          <w:szCs w:val="14"/>
        </w:rPr>
        <w:t xml:space="preserve">let </w:t>
      </w:r>
      <w:proofErr w:type="gramStart"/>
      <w:r>
        <w:rPr>
          <w:sz w:val="14"/>
          <w:szCs w:val="14"/>
        </w:rPr>
        <w:t>the human race</w:t>
      </w:r>
      <w:proofErr w:type="gramEnd"/>
      <w:r>
        <w:rPr>
          <w:sz w:val="14"/>
          <w:szCs w:val="14"/>
        </w:rPr>
        <w:t xml:space="preserv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xml:space="preserve">. If so, then with the </w:t>
      </w:r>
      <w:proofErr w:type="spellStart"/>
      <w:r>
        <w:rPr>
          <w:sz w:val="14"/>
          <w:szCs w:val="14"/>
        </w:rPr>
        <w:t>credences</w:t>
      </w:r>
      <w:proofErr w:type="spellEnd"/>
      <w:r>
        <w:rPr>
          <w:sz w:val="14"/>
          <w:szCs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4"/>
          <w:szCs w:val="14"/>
        </w:rPr>
        <w:t>×(</w:t>
      </w:r>
      <w:proofErr w:type="gramEnd"/>
      <w:r>
        <w:rPr>
          <w:sz w:val="14"/>
          <w:szCs w:val="14"/>
        </w:rPr>
        <w:t xml:space="preserve">10^10) (because of the delay of letting the human race go extinct), the expected value of which is 2.4×(10^10). But </w:t>
      </w:r>
      <w:r>
        <w:rPr>
          <w:u w:val="single"/>
        </w:rPr>
        <w:t>there’s</w:t>
      </w:r>
      <w:r>
        <w:rPr>
          <w:sz w:val="14"/>
          <w:szCs w:val="14"/>
        </w:rPr>
        <w:t xml:space="preserve"> also </w:t>
      </w:r>
      <w:r>
        <w:rPr>
          <w:u w:val="single"/>
        </w:rPr>
        <w:t>a 20% chance of a gain of 2</w:t>
      </w:r>
      <w:proofErr w:type="gramStart"/>
      <w:r>
        <w:rPr>
          <w:u w:val="single"/>
        </w:rPr>
        <w:t>×(</w:t>
      </w:r>
      <w:proofErr w:type="gramEnd"/>
      <w:r>
        <w:rPr>
          <w:u w:val="single"/>
        </w:rPr>
        <w:t>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 xml:space="preserve">while one gains new </w:t>
      </w:r>
      <w:r>
        <w:rPr>
          <w:sz w:val="14"/>
          <w:szCs w:val="14"/>
        </w:rPr>
        <w:lastRenderedPageBreak/>
        <w:t>information.</w:t>
      </w:r>
    </w:p>
    <w:p w14:paraId="6D07BD83" w14:textId="77777777" w:rsidR="00B35EA2" w:rsidRDefault="00B35EA2" w:rsidP="00B35EA2">
      <w:pPr>
        <w:widowControl w:val="0"/>
        <w:rPr>
          <w:b/>
          <w:sz w:val="26"/>
          <w:szCs w:val="26"/>
        </w:rPr>
      </w:pPr>
    </w:p>
    <w:p w14:paraId="5CFE4A6B" w14:textId="77777777" w:rsidR="00B35EA2" w:rsidRDefault="00B35EA2" w:rsidP="00B35EA2">
      <w:pPr>
        <w:pStyle w:val="Heading4"/>
        <w:keepNext w:val="0"/>
        <w:keepLines w:val="0"/>
        <w:widowControl w:val="0"/>
      </w:pPr>
      <w:bookmarkStart w:id="4" w:name="_8lnbfh2ikecq" w:colFirst="0" w:colLast="0"/>
      <w:bookmarkEnd w:id="4"/>
      <w:r>
        <w:rPr>
          <w:szCs w:val="26"/>
        </w:rPr>
        <w:t>[3] Epistemic modesty--45 minutes isn’t enough to reach a conclusion about thousands of years of debate--EM is most realistic and gives each theory the credence it deserves</w:t>
      </w:r>
    </w:p>
    <w:p w14:paraId="2279C037" w14:textId="77777777" w:rsidR="00B35EA2" w:rsidRDefault="00B35EA2" w:rsidP="00B35EA2">
      <w:r>
        <w:br w:type="page"/>
      </w:r>
    </w:p>
    <w:p w14:paraId="55BBE9EC" w14:textId="47D4B4E9" w:rsidR="00B35EA2" w:rsidRDefault="00B35EA2" w:rsidP="00B35EA2">
      <w:pPr>
        <w:pStyle w:val="Heading3"/>
      </w:pPr>
      <w:r>
        <w:lastRenderedPageBreak/>
        <w:t>1NC – Case</w:t>
      </w:r>
    </w:p>
    <w:p w14:paraId="4BA8238A" w14:textId="58D4CD86" w:rsidR="003F6443" w:rsidRPr="000C04AD" w:rsidRDefault="003F6443" w:rsidP="003F6443">
      <w:pPr>
        <w:pStyle w:val="Heading4"/>
        <w:rPr>
          <w:rFonts w:asciiTheme="minorHAnsi" w:hAnsiTheme="minorHAnsi" w:cstheme="minorHAnsi"/>
        </w:rPr>
      </w:pPr>
      <w:r w:rsidRPr="000C04AD">
        <w:rPr>
          <w:rFonts w:asciiTheme="minorHAnsi" w:hAnsiTheme="minorHAnsi" w:cstheme="minorHAnsi"/>
        </w:rPr>
        <w:t>The role of the ballot is to vote for the better debater — anything else is arbitrary, self-serving, and begs the question of the rest of the debate.</w:t>
      </w:r>
    </w:p>
    <w:p w14:paraId="462D1C6C" w14:textId="277FE37D" w:rsidR="003F6443" w:rsidRDefault="003F6443" w:rsidP="003F6443"/>
    <w:p w14:paraId="6F4954F5" w14:textId="53146AC2" w:rsidR="003F6443" w:rsidRPr="006513B2" w:rsidRDefault="003F6443" w:rsidP="003F6443">
      <w:pPr>
        <w:pStyle w:val="Heading4"/>
      </w:pPr>
      <w:r>
        <w:t xml:space="preserve">Voting </w:t>
      </w:r>
      <w:proofErr w:type="spellStart"/>
      <w:r>
        <w:t>aff</w:t>
      </w:r>
      <w:proofErr w:type="spellEnd"/>
      <w:r>
        <w:t xml:space="preserve"> </w:t>
      </w:r>
      <w:r>
        <w:t xml:space="preserve">on </w:t>
      </w:r>
      <w:proofErr w:type="spellStart"/>
      <w:r>
        <w:t>wu</w:t>
      </w:r>
      <w:proofErr w:type="spellEnd"/>
      <w:r>
        <w:t xml:space="preserve"> </w:t>
      </w:r>
      <w:proofErr w:type="spellStart"/>
      <w:r>
        <w:t>wei</w:t>
      </w:r>
      <w:proofErr w:type="spellEnd"/>
      <w:r>
        <w:t xml:space="preserve"> </w:t>
      </w:r>
      <w:r>
        <w:t xml:space="preserve">may leave you feeling good, but no concrete </w:t>
      </w:r>
      <w:proofErr w:type="gramStart"/>
      <w:r>
        <w:t>blue print</w:t>
      </w:r>
      <w:proofErr w:type="gramEnd"/>
      <w:r>
        <w:t xml:space="preserve"> while not even defending material consequences of their affirmation of the resolution is ridiculous and amounts to neg on presumption. </w:t>
      </w:r>
    </w:p>
    <w:p w14:paraId="704702F5" w14:textId="77777777" w:rsidR="003F6443" w:rsidRPr="003F6443" w:rsidRDefault="003F6443" w:rsidP="003F6443"/>
    <w:p w14:paraId="39A4704F" w14:textId="77777777" w:rsidR="00B35EA2" w:rsidRDefault="00B35EA2" w:rsidP="00B35EA2">
      <w:pPr>
        <w:pStyle w:val="Heading4"/>
        <w:keepNext w:val="0"/>
        <w:keepLines w:val="0"/>
        <w:spacing w:before="240" w:after="40" w:line="303" w:lineRule="auto"/>
        <w:rPr>
          <w:szCs w:val="26"/>
        </w:rPr>
      </w:pPr>
      <w:r>
        <w:rPr>
          <w:szCs w:val="26"/>
        </w:rPr>
        <w:t xml:space="preserve">Neg on presumption – </w:t>
      </w:r>
      <w:proofErr w:type="spellStart"/>
      <w:r>
        <w:rPr>
          <w:szCs w:val="26"/>
        </w:rPr>
        <w:t>wu-wei</w:t>
      </w:r>
      <w:proofErr w:type="spellEnd"/>
      <w:r>
        <w:rPr>
          <w:szCs w:val="26"/>
        </w:rPr>
        <w:t xml:space="preserve"> doesn’t say to do any policy action</w:t>
      </w:r>
    </w:p>
    <w:p w14:paraId="74755C0A" w14:textId="77777777" w:rsidR="00B35EA2" w:rsidRDefault="00B35EA2" w:rsidP="00B35EA2">
      <w:pPr>
        <w:rPr>
          <w:sz w:val="16"/>
          <w:szCs w:val="16"/>
        </w:rPr>
      </w:pPr>
      <w:r>
        <w:rPr>
          <w:b/>
          <w:sz w:val="26"/>
          <w:szCs w:val="26"/>
        </w:rPr>
        <w:t>Meng 4</w:t>
      </w:r>
      <w:r>
        <w:rPr>
          <w:b/>
          <w:sz w:val="16"/>
          <w:szCs w:val="16"/>
        </w:rPr>
        <w:t xml:space="preserve"> – </w:t>
      </w:r>
      <w:r>
        <w:rPr>
          <w:sz w:val="16"/>
          <w:szCs w:val="16"/>
        </w:rPr>
        <w:t>Doctoral Candidate at the University of Singapore</w:t>
      </w:r>
    </w:p>
    <w:p w14:paraId="5558E790" w14:textId="77777777" w:rsidR="00B35EA2" w:rsidRDefault="00B35EA2" w:rsidP="00B35EA2">
      <w:pPr>
        <w:rPr>
          <w:b/>
          <w:sz w:val="16"/>
          <w:szCs w:val="16"/>
        </w:rPr>
      </w:pPr>
      <w:r>
        <w:rPr>
          <w:sz w:val="16"/>
          <w:szCs w:val="16"/>
        </w:rPr>
        <w:t xml:space="preserve">(Jude, </w:t>
      </w:r>
      <w:proofErr w:type="spellStart"/>
      <w:r>
        <w:rPr>
          <w:sz w:val="16"/>
          <w:szCs w:val="16"/>
        </w:rPr>
        <w:t>E’ntrepreneurial</w:t>
      </w:r>
      <w:proofErr w:type="spellEnd"/>
      <w:r>
        <w:rPr>
          <w:sz w:val="16"/>
          <w:szCs w:val="16"/>
        </w:rPr>
        <w:t xml:space="preserve">-Discovery, Policy and the Tao (Way) of Economic Efficacy: Updating the Wang Bi commentary on the Tao </w:t>
      </w:r>
      <w:proofErr w:type="spellStart"/>
      <w:r>
        <w:rPr>
          <w:sz w:val="16"/>
          <w:szCs w:val="16"/>
        </w:rPr>
        <w:t>te</w:t>
      </w:r>
      <w:proofErr w:type="spellEnd"/>
      <w:r>
        <w:rPr>
          <w:sz w:val="16"/>
          <w:szCs w:val="16"/>
        </w:rPr>
        <w:t xml:space="preserve">-Ching,” </w:t>
      </w:r>
      <w:hyperlink r:id="rId22">
        <w:r>
          <w:rPr>
            <w:color w:val="0000FF"/>
            <w:sz w:val="16"/>
            <w:szCs w:val="16"/>
            <w:u w:val="single"/>
          </w:rPr>
          <w:t>http://mises.org/journals/scholar/Meng4.pdf</w:t>
        </w:r>
      </w:hyperlink>
      <w:r>
        <w:rPr>
          <w:sz w:val="16"/>
          <w:szCs w:val="16"/>
        </w:rPr>
        <w:t xml:space="preserve">, </w:t>
      </w:r>
      <w:proofErr w:type="spellStart"/>
      <w:r>
        <w:rPr>
          <w:sz w:val="16"/>
          <w:szCs w:val="16"/>
        </w:rPr>
        <w:t>dml</w:t>
      </w:r>
      <w:proofErr w:type="spellEnd"/>
      <w:r>
        <w:rPr>
          <w:sz w:val="16"/>
          <w:szCs w:val="16"/>
        </w:rPr>
        <w:t xml:space="preserve">) </w:t>
      </w:r>
      <w:r>
        <w:rPr>
          <w:b/>
          <w:sz w:val="16"/>
          <w:szCs w:val="16"/>
        </w:rPr>
        <w:t>***We reject gendered language</w:t>
      </w:r>
    </w:p>
    <w:p w14:paraId="4EB869EF" w14:textId="77777777" w:rsidR="00B35EA2" w:rsidRDefault="00B35EA2" w:rsidP="00B35EA2">
      <w:pPr>
        <w:rPr>
          <w:sz w:val="16"/>
          <w:szCs w:val="16"/>
        </w:rPr>
      </w:pPr>
      <w:r>
        <w:rPr>
          <w:sz w:val="16"/>
          <w:szCs w:val="16"/>
        </w:rPr>
        <w:t xml:space="preserve"> </w:t>
      </w:r>
    </w:p>
    <w:p w14:paraId="13C4E1E0" w14:textId="77777777" w:rsidR="00B35EA2" w:rsidRDefault="00B35EA2" w:rsidP="00B35EA2">
      <w:pPr>
        <w:rPr>
          <w:highlight w:val="cyan"/>
          <w:u w:val="single"/>
        </w:rPr>
      </w:pPr>
      <w:r>
        <w:rPr>
          <w:sz w:val="16"/>
          <w:szCs w:val="16"/>
        </w:rPr>
        <w:t xml:space="preserve">There is one staring problem with this. This is that, supposing one can detail the traits of the Tao, </w:t>
      </w:r>
      <w:r>
        <w:rPr>
          <w:u w:val="single"/>
        </w:rPr>
        <w:t xml:space="preserve">there is </w:t>
      </w:r>
      <w:r>
        <w:rPr>
          <w:highlight w:val="cyan"/>
          <w:u w:val="single"/>
        </w:rPr>
        <w:t>no accurate way of explaining how exactly</w:t>
      </w:r>
      <w:r>
        <w:rPr>
          <w:u w:val="single"/>
        </w:rPr>
        <w:t xml:space="preserve"> the </w:t>
      </w:r>
      <w:r>
        <w:rPr>
          <w:highlight w:val="cyan"/>
          <w:u w:val="single"/>
        </w:rPr>
        <w:t>sage</w:t>
      </w:r>
      <w:r>
        <w:rPr>
          <w:u w:val="single"/>
        </w:rPr>
        <w:t xml:space="preserve"> </w:t>
      </w:r>
      <w:r>
        <w:rPr>
          <w:highlight w:val="cyan"/>
          <w:u w:val="single"/>
        </w:rPr>
        <w:t>should</w:t>
      </w:r>
      <w:r>
        <w:rPr>
          <w:u w:val="single"/>
        </w:rPr>
        <w:t xml:space="preserve"> analogously </w:t>
      </w:r>
      <w:r>
        <w:rPr>
          <w:highlight w:val="cyan"/>
          <w:u w:val="single"/>
        </w:rPr>
        <w:t>imitate</w:t>
      </w:r>
      <w:r>
        <w:rPr>
          <w:u w:val="single"/>
        </w:rPr>
        <w:t xml:space="preserve"> these traits in his governmental </w:t>
      </w:r>
      <w:r>
        <w:rPr>
          <w:highlight w:val="cyan"/>
          <w:u w:val="single"/>
        </w:rPr>
        <w:t>policies</w:t>
      </w:r>
      <w:r>
        <w:rPr>
          <w:u w:val="single"/>
        </w:rPr>
        <w:t xml:space="preserve">. The </w:t>
      </w:r>
      <w:r>
        <w:rPr>
          <w:highlight w:val="cyan"/>
          <w:u w:val="single"/>
        </w:rPr>
        <w:t>Tao is said to be metaphysically</w:t>
      </w:r>
      <w:r>
        <w:rPr>
          <w:u w:val="single"/>
        </w:rPr>
        <w:t xml:space="preserve"> </w:t>
      </w:r>
      <w:proofErr w:type="spellStart"/>
      <w:r>
        <w:rPr>
          <w:u w:val="single"/>
        </w:rPr>
        <w:t>wu-wei</w:t>
      </w:r>
      <w:proofErr w:type="spellEnd"/>
      <w:r>
        <w:rPr>
          <w:u w:val="single"/>
        </w:rPr>
        <w:t xml:space="preserve"> (</w:t>
      </w:r>
      <w:r>
        <w:rPr>
          <w:highlight w:val="cyan"/>
          <w:u w:val="single"/>
        </w:rPr>
        <w:t>not interventionist</w:t>
      </w:r>
      <w:r>
        <w:rPr>
          <w:u w:val="single"/>
        </w:rPr>
        <w:t xml:space="preserve">), </w:t>
      </w:r>
      <w:proofErr w:type="spellStart"/>
      <w:r>
        <w:rPr>
          <w:u w:val="single"/>
        </w:rPr>
        <w:t>wu-ming</w:t>
      </w:r>
      <w:proofErr w:type="spellEnd"/>
      <w:r>
        <w:rPr>
          <w:u w:val="single"/>
        </w:rPr>
        <w:t xml:space="preserve"> (</w:t>
      </w:r>
      <w:r>
        <w:rPr>
          <w:highlight w:val="cyan"/>
          <w:u w:val="single"/>
        </w:rPr>
        <w:t>nameless</w:t>
      </w:r>
      <w:r>
        <w:rPr>
          <w:u w:val="single"/>
        </w:rPr>
        <w:t xml:space="preserve">), </w:t>
      </w:r>
      <w:proofErr w:type="spellStart"/>
      <w:r>
        <w:rPr>
          <w:u w:val="single"/>
        </w:rPr>
        <w:t>wu-xing</w:t>
      </w:r>
      <w:proofErr w:type="spellEnd"/>
      <w:r>
        <w:rPr>
          <w:u w:val="single"/>
        </w:rPr>
        <w:t xml:space="preserve"> (</w:t>
      </w:r>
      <w:r>
        <w:rPr>
          <w:highlight w:val="cyan"/>
          <w:u w:val="single"/>
        </w:rPr>
        <w:t>formless</w:t>
      </w:r>
      <w:r>
        <w:rPr>
          <w:u w:val="single"/>
        </w:rPr>
        <w:t>; invisible</w:t>
      </w:r>
      <w:proofErr w:type="gramStart"/>
      <w:r>
        <w:rPr>
          <w:u w:val="single"/>
        </w:rPr>
        <w:t>) ,</w:t>
      </w:r>
      <w:proofErr w:type="gramEnd"/>
      <w:r>
        <w:rPr>
          <w:u w:val="single"/>
        </w:rPr>
        <w:t xml:space="preserve"> </w:t>
      </w:r>
      <w:proofErr w:type="spellStart"/>
      <w:r>
        <w:rPr>
          <w:u w:val="single"/>
        </w:rPr>
        <w:t>ziran</w:t>
      </w:r>
      <w:proofErr w:type="spellEnd"/>
      <w:r>
        <w:rPr>
          <w:u w:val="single"/>
        </w:rPr>
        <w:t xml:space="preserve"> (</w:t>
      </w:r>
      <w:r>
        <w:rPr>
          <w:highlight w:val="cyan"/>
          <w:u w:val="single"/>
        </w:rPr>
        <w:t>spontaneous</w:t>
      </w:r>
      <w:r>
        <w:rPr>
          <w:u w:val="single"/>
        </w:rPr>
        <w:t xml:space="preserve">). But to </w:t>
      </w:r>
      <w:r>
        <w:rPr>
          <w:highlight w:val="cyan"/>
          <w:u w:val="single"/>
        </w:rPr>
        <w:t>infer any kind of policy</w:t>
      </w:r>
      <w:r>
        <w:rPr>
          <w:u w:val="single"/>
        </w:rPr>
        <w:t xml:space="preserve"> from these descriptions </w:t>
      </w:r>
      <w:r>
        <w:rPr>
          <w:highlight w:val="cyan"/>
          <w:u w:val="single"/>
        </w:rPr>
        <w:t>would be fallaciously non-sequitu</w:t>
      </w:r>
      <w:r>
        <w:rPr>
          <w:b/>
          <w:sz w:val="16"/>
          <w:szCs w:val="16"/>
          <w:highlight w:val="cyan"/>
          <w:u w:val="single"/>
        </w:rPr>
        <w:t>r</w:t>
      </w:r>
      <w:r>
        <w:rPr>
          <w:sz w:val="16"/>
          <w:szCs w:val="16"/>
        </w:rPr>
        <w:t>. How is the sage to be non-interventionist? In what, and to what measure? How is he to be nameless, or formless, or spontaneous—in what sense is he to be all these things? How is the sage to be invisible, if he cannot be ontologically invisible, as the Tao is? One can almost infer anything and nothing</w:t>
      </w:r>
      <w:r>
        <w:rPr>
          <w:sz w:val="16"/>
          <w:szCs w:val="16"/>
          <w:u w:val="single"/>
        </w:rPr>
        <w:t xml:space="preserve">. </w:t>
      </w:r>
      <w:r>
        <w:rPr>
          <w:u w:val="single"/>
        </w:rPr>
        <w:t xml:space="preserve">If </w:t>
      </w:r>
      <w:r>
        <w:rPr>
          <w:highlight w:val="cyan"/>
          <w:u w:val="single"/>
        </w:rPr>
        <w:t>public policy is inferred</w:t>
      </w:r>
      <w:r>
        <w:rPr>
          <w:u w:val="single"/>
        </w:rPr>
        <w:t xml:space="preserve"> like that </w:t>
      </w:r>
      <w:r>
        <w:rPr>
          <w:highlight w:val="cyan"/>
          <w:u w:val="single"/>
        </w:rPr>
        <w:t>then it is as good as an arbitrary guessing ga</w:t>
      </w:r>
      <w:r>
        <w:rPr>
          <w:u w:val="single"/>
        </w:rPr>
        <w:t xml:space="preserve">me. 6 </w:t>
      </w:r>
      <w:r>
        <w:rPr>
          <w:highlight w:val="cyan"/>
          <w:u w:val="single"/>
        </w:rPr>
        <w:t>Correlative Taoism cannot work as a basis for public policy.</w:t>
      </w:r>
    </w:p>
    <w:p w14:paraId="0319FF02" w14:textId="77777777" w:rsidR="00B35EA2" w:rsidRDefault="00B35EA2" w:rsidP="00B35EA2"/>
    <w:p w14:paraId="5600168F" w14:textId="041DCDDD" w:rsidR="001109B5" w:rsidRPr="00C03F2D" w:rsidRDefault="001109B5" w:rsidP="001109B5">
      <w:pPr>
        <w:pStyle w:val="Heading4"/>
        <w:rPr>
          <w:rFonts w:cs="Arial"/>
        </w:rPr>
      </w:pPr>
      <w:bookmarkStart w:id="5" w:name="_e6mpll6787eh" w:colFirst="0" w:colLast="0"/>
      <w:bookmarkStart w:id="6" w:name="_Hlk56931445"/>
      <w:bookmarkEnd w:id="5"/>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w:t>
      </w:r>
      <w:r>
        <w:rPr>
          <w:rFonts w:cs="Arial"/>
        </w:rPr>
        <w:t xml:space="preserve"> </w:t>
      </w:r>
      <w:r w:rsidRPr="00C03F2D">
        <w:rPr>
          <w:rFonts w:cs="Arial"/>
        </w:rPr>
        <w:t xml:space="preserve">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5C6E5107" w14:textId="77777777" w:rsidR="001109B5" w:rsidRPr="00C03F2D" w:rsidRDefault="001109B5" w:rsidP="001109B5">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23" w:history="1">
        <w:r w:rsidRPr="00C03F2D">
          <w:rPr>
            <w:rStyle w:val="Hyperlink"/>
          </w:rPr>
          <w:t>https://reason.com/2018/03/12/climate-change-problems-will-be-solved-t</w:t>
        </w:r>
      </w:hyperlink>
      <w:r w:rsidRPr="00C03F2D">
        <w:t>; RP]</w:t>
      </w:r>
    </w:p>
    <w:p w14:paraId="0F2754A9" w14:textId="77777777" w:rsidR="001109B5" w:rsidRPr="00C03F2D" w:rsidRDefault="001109B5" w:rsidP="001109B5">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lastRenderedPageBreak/>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72E78612" w14:textId="4AF3C73A" w:rsidR="001109B5" w:rsidRPr="00C03F2D" w:rsidRDefault="001109B5" w:rsidP="001109B5">
      <w:pPr>
        <w:pStyle w:val="Heading4"/>
      </w:pPr>
      <w:r w:rsidRPr="00C03F2D">
        <w:t>Uniqueness goes</w:t>
      </w:r>
      <w:r>
        <w:t xml:space="preserve"> </w:t>
      </w:r>
      <w:r>
        <w:t>neg</w:t>
      </w:r>
      <w:r>
        <w:t xml:space="preserve"> </w:t>
      </w:r>
      <w:r w:rsidRPr="00C03F2D">
        <w:t xml:space="preserve">– growth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 – BUT – degrowth </w:t>
      </w:r>
      <w:r w:rsidRPr="00C03F2D">
        <w:rPr>
          <w:u w:val="single"/>
        </w:rPr>
        <w:t>unleashes disaster</w:t>
      </w:r>
      <w:r w:rsidRPr="00C03F2D">
        <w:t xml:space="preserve"> that slips into </w:t>
      </w:r>
      <w:r w:rsidRPr="00C03F2D">
        <w:rPr>
          <w:u w:val="single"/>
        </w:rPr>
        <w:t>Malthusian population crunches</w:t>
      </w:r>
      <w:r w:rsidRPr="00C03F2D">
        <w:t xml:space="preserve">.  </w:t>
      </w:r>
    </w:p>
    <w:p w14:paraId="370F66F6" w14:textId="77777777" w:rsidR="001109B5" w:rsidRPr="00C03F2D" w:rsidRDefault="001109B5" w:rsidP="001109B5">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4EDC01C" w14:textId="77777777" w:rsidR="001109B5" w:rsidRDefault="001109B5" w:rsidP="001109B5">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lastRenderedPageBreak/>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t>
      </w:r>
      <w:r w:rsidRPr="00C03F2D">
        <w:rPr>
          <w:rStyle w:val="StyleUnderline"/>
        </w:rPr>
        <w:lastRenderedPageBreak/>
        <w:t>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0FEFDCB9" w14:textId="77777777" w:rsidR="001109B5" w:rsidRPr="00C03F2D" w:rsidRDefault="001109B5" w:rsidP="001109B5">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7FF363EB" w14:textId="77777777" w:rsidR="001109B5" w:rsidRPr="00C03F2D" w:rsidRDefault="001109B5" w:rsidP="001109B5">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374D2FD9" w14:textId="77777777" w:rsidR="001109B5" w:rsidRDefault="001109B5" w:rsidP="001109B5">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w:t>
      </w:r>
      <w:r w:rsidRPr="00C03F2D">
        <w:rPr>
          <w:sz w:val="16"/>
        </w:rPr>
        <w:lastRenderedPageBreak/>
        <w:t xml:space="preserve">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bookmarkEnd w:id="6"/>
    <w:p w14:paraId="17589EC9" w14:textId="77777777" w:rsidR="00B35EA2" w:rsidRDefault="00B35EA2" w:rsidP="00B35EA2">
      <w:pPr>
        <w:pStyle w:val="Heading4"/>
        <w:keepNext w:val="0"/>
        <w:keepLines w:val="0"/>
        <w:spacing w:before="240" w:after="40" w:line="303" w:lineRule="auto"/>
        <w:rPr>
          <w:szCs w:val="26"/>
        </w:rPr>
      </w:pPr>
      <w:r>
        <w:rPr>
          <w:szCs w:val="26"/>
        </w:rPr>
        <w:t>Deterritorialization is a strategy of colonial power.</w:t>
      </w:r>
    </w:p>
    <w:p w14:paraId="3DD03B32" w14:textId="77777777" w:rsidR="00B35EA2" w:rsidRDefault="00B35EA2" w:rsidP="00B35EA2">
      <w:pPr>
        <w:spacing w:line="256" w:lineRule="auto"/>
      </w:pPr>
      <w:r>
        <w:rPr>
          <w:b/>
          <w:sz w:val="26"/>
          <w:szCs w:val="26"/>
        </w:rPr>
        <w:t>Ballantyne 14</w:t>
      </w:r>
      <w:r>
        <w:rPr>
          <w:sz w:val="26"/>
          <w:szCs w:val="26"/>
        </w:rPr>
        <w:t xml:space="preserve"> </w:t>
      </w:r>
      <w:r>
        <w:t xml:space="preserve">– </w:t>
      </w:r>
      <w:proofErr w:type="spellStart"/>
      <w:r>
        <w:t>Dechinta</w:t>
      </w:r>
      <w:proofErr w:type="spellEnd"/>
      <w:r>
        <w:t xml:space="preserve"> Bush U, </w:t>
      </w:r>
      <w:proofErr w:type="spellStart"/>
      <w:r>
        <w:t>Dechinta</w:t>
      </w:r>
      <w:proofErr w:type="spellEnd"/>
      <w:r>
        <w:t xml:space="preserve"> Bush University: Mobilizing a knowledge economy of reciprocity, </w:t>
      </w:r>
      <w:proofErr w:type="gramStart"/>
      <w:r>
        <w:t>resurgence</w:t>
      </w:r>
      <w:proofErr w:type="gramEnd"/>
      <w:r>
        <w:t xml:space="preserve"> and decolonization [Erin Freeland; </w:t>
      </w:r>
      <w:r>
        <w:rPr>
          <w:i/>
        </w:rPr>
        <w:t>Decolonization: Indigeneity, Education &amp; Society</w:t>
      </w:r>
      <w:r>
        <w:t xml:space="preserve"> Vol. 3, No. 3; 2014; </w:t>
      </w:r>
      <w:proofErr w:type="spellStart"/>
      <w:r>
        <w:t>pg</w:t>
      </w:r>
      <w:proofErr w:type="spellEnd"/>
      <w:r>
        <w:t xml:space="preserve"> 67-85] </w:t>
      </w:r>
      <w:proofErr w:type="spellStart"/>
      <w:r>
        <w:t>ku</w:t>
      </w:r>
      <w:proofErr w:type="spellEnd"/>
      <w:r>
        <w:t xml:space="preserve"> - mads *pronoun change denoted by brackets</w:t>
      </w:r>
    </w:p>
    <w:p w14:paraId="787BC427" w14:textId="77777777" w:rsidR="00B35EA2" w:rsidRPr="00167DA0" w:rsidRDefault="00B35EA2" w:rsidP="00B35EA2">
      <w:pPr>
        <w:spacing w:line="256" w:lineRule="auto"/>
        <w:rPr>
          <w:sz w:val="14"/>
          <w:szCs w:val="14"/>
        </w:rPr>
      </w:pPr>
      <w:r>
        <w:rPr>
          <w:sz w:val="14"/>
          <w:szCs w:val="14"/>
        </w:rPr>
        <w:t xml:space="preserve">As the conversation of </w:t>
      </w:r>
      <w:proofErr w:type="spellStart"/>
      <w:r>
        <w:rPr>
          <w:sz w:val="14"/>
          <w:szCs w:val="14"/>
        </w:rPr>
        <w:t>Dechinta</w:t>
      </w:r>
      <w:proofErr w:type="spellEnd"/>
      <w:r>
        <w:rPr>
          <w:sz w:val="14"/>
          <w:szCs w:val="14"/>
        </w:rPr>
        <w:t xml:space="preserve"> grew, the ugly politics of education on a broad political scale quickly surfaced. It became clear that </w:t>
      </w:r>
      <w:r>
        <w:rPr>
          <w:u w:val="single"/>
        </w:rPr>
        <w:t>education is a domain of power and privilege that is fiercely protected</w:t>
      </w:r>
      <w:r>
        <w:rPr>
          <w:sz w:val="14"/>
          <w:szCs w:val="14"/>
        </w:rPr>
        <w:t xml:space="preserve">. </w:t>
      </w:r>
      <w:r>
        <w:rPr>
          <w:u w:val="single"/>
        </w:rPr>
        <w:t xml:space="preserve">Questions relating to </w:t>
      </w:r>
      <w:r>
        <w:rPr>
          <w:highlight w:val="cyan"/>
          <w:u w:val="single"/>
        </w:rPr>
        <w:t>control over</w:t>
      </w:r>
      <w:r>
        <w:rPr>
          <w:u w:val="single"/>
        </w:rPr>
        <w:t xml:space="preserve"> its </w:t>
      </w:r>
      <w:r>
        <w:rPr>
          <w:highlight w:val="cyan"/>
          <w:u w:val="single"/>
        </w:rPr>
        <w:t>content</w:t>
      </w:r>
      <w:r>
        <w:rPr>
          <w:u w:val="single"/>
        </w:rPr>
        <w:t xml:space="preserve">, production and process </w:t>
      </w:r>
      <w:r>
        <w:rPr>
          <w:highlight w:val="cyan"/>
          <w:u w:val="single"/>
        </w:rPr>
        <w:t>were</w:t>
      </w:r>
      <w:r>
        <w:rPr>
          <w:sz w:val="14"/>
          <w:szCs w:val="14"/>
        </w:rPr>
        <w:t xml:space="preserve">, apparently, </w:t>
      </w:r>
      <w:r>
        <w:rPr>
          <w:highlight w:val="cyan"/>
          <w:u w:val="single"/>
        </w:rPr>
        <w:t>not open for discussion</w:t>
      </w:r>
      <w:r>
        <w:rPr>
          <w:sz w:val="14"/>
          <w:szCs w:val="14"/>
        </w:rPr>
        <w:t xml:space="preserve">. </w:t>
      </w:r>
      <w:r>
        <w:rPr>
          <w:highlight w:val="cyan"/>
          <w:u w:val="single"/>
        </w:rPr>
        <w:t>Curricula were</w:t>
      </w:r>
      <w:r>
        <w:rPr>
          <w:u w:val="single"/>
        </w:rPr>
        <w:t xml:space="preserve"> deeply </w:t>
      </w:r>
      <w:r>
        <w:rPr>
          <w:highlight w:val="cyan"/>
          <w:u w:val="single"/>
        </w:rPr>
        <w:t>homogenized</w:t>
      </w:r>
      <w:r>
        <w:rPr>
          <w:u w:val="single"/>
        </w:rPr>
        <w:t xml:space="preserve">, </w:t>
      </w:r>
      <w:proofErr w:type="spellStart"/>
      <w:r>
        <w:rPr>
          <w:highlight w:val="cyan"/>
          <w:u w:val="single"/>
        </w:rPr>
        <w:t>deterritorialized</w:t>
      </w:r>
      <w:proofErr w:type="spellEnd"/>
      <w:r>
        <w:rPr>
          <w:u w:val="single"/>
        </w:rPr>
        <w:t xml:space="preserve"> </w:t>
      </w:r>
      <w:r>
        <w:rPr>
          <w:highlight w:val="cyan"/>
          <w:u w:val="single"/>
        </w:rPr>
        <w:t>and standardized</w:t>
      </w:r>
      <w:r>
        <w:rPr>
          <w:sz w:val="14"/>
          <w:szCs w:val="14"/>
        </w:rPr>
        <w:t xml:space="preserve">. Post-secondary in the </w:t>
      </w:r>
      <w:r>
        <w:rPr>
          <w:u w:val="single"/>
        </w:rPr>
        <w:t>territory was</w:t>
      </w:r>
      <w:r>
        <w:rPr>
          <w:sz w:val="14"/>
          <w:szCs w:val="14"/>
        </w:rPr>
        <w:t xml:space="preserve"> overtly </w:t>
      </w:r>
      <w:r>
        <w:rPr>
          <w:u w:val="single"/>
        </w:rPr>
        <w:t>geared toward training people for industry</w:t>
      </w:r>
      <w:r>
        <w:rPr>
          <w:sz w:val="14"/>
          <w:szCs w:val="14"/>
        </w:rPr>
        <w:t xml:space="preserve"> and the endless promise of mining, pipeline and oil and gas booms (and busts). </w:t>
      </w:r>
      <w:r>
        <w:rPr>
          <w:u w:val="single"/>
        </w:rPr>
        <w:t>People were</w:t>
      </w:r>
      <w:r>
        <w:rPr>
          <w:sz w:val="14"/>
          <w:szCs w:val="14"/>
        </w:rPr>
        <w:t xml:space="preserve"> either </w:t>
      </w:r>
      <w:r>
        <w:rPr>
          <w:u w:val="single"/>
        </w:rPr>
        <w:t>emphatically supportive of</w:t>
      </w:r>
      <w:r>
        <w:rPr>
          <w:sz w:val="14"/>
          <w:szCs w:val="14"/>
        </w:rPr>
        <w:t xml:space="preserve"> the notion of ‘</w:t>
      </w:r>
      <w:r>
        <w:rPr>
          <w:u w:val="single"/>
        </w:rPr>
        <w:t>Elders as professors’</w:t>
      </w:r>
      <w:r>
        <w:rPr>
          <w:sz w:val="14"/>
          <w:szCs w:val="14"/>
        </w:rPr>
        <w:t xml:space="preserve"> </w:t>
      </w:r>
      <w:r>
        <w:rPr>
          <w:u w:val="single"/>
        </w:rPr>
        <w:t xml:space="preserve">being recognized as equals and collaborating with university </w:t>
      </w:r>
      <w:proofErr w:type="gramStart"/>
      <w:r>
        <w:rPr>
          <w:u w:val="single"/>
        </w:rPr>
        <w:t>professors, or</w:t>
      </w:r>
      <w:proofErr w:type="gramEnd"/>
      <w:r>
        <w:rPr>
          <w:u w:val="single"/>
        </w:rPr>
        <w:t xml:space="preserve"> incensed by its disruption of typical academic power.</w:t>
      </w:r>
      <w:r>
        <w:rPr>
          <w:sz w:val="14"/>
          <w:szCs w:val="14"/>
        </w:rPr>
        <w:t xml:space="preserve"> The creation of </w:t>
      </w:r>
      <w:proofErr w:type="spellStart"/>
      <w:r>
        <w:rPr>
          <w:u w:val="single"/>
        </w:rPr>
        <w:t>Dechinta</w:t>
      </w:r>
      <w:proofErr w:type="spellEnd"/>
      <w:r>
        <w:rPr>
          <w:u w:val="single"/>
        </w:rPr>
        <w:t xml:space="preserve"> was polarizing</w:t>
      </w:r>
      <w:r>
        <w:rPr>
          <w:sz w:val="14"/>
          <w:szCs w:val="14"/>
        </w:rPr>
        <w:t xml:space="preserve">, and </w:t>
      </w:r>
      <w:r>
        <w:rPr>
          <w:u w:val="single"/>
        </w:rPr>
        <w:t xml:space="preserve">reactions were telling of </w:t>
      </w:r>
      <w:r>
        <w:rPr>
          <w:sz w:val="14"/>
          <w:szCs w:val="14"/>
        </w:rPr>
        <w:t xml:space="preserve">the deeply </w:t>
      </w:r>
      <w:r>
        <w:rPr>
          <w:u w:val="single"/>
        </w:rPr>
        <w:t>embedded</w:t>
      </w:r>
      <w:r>
        <w:rPr>
          <w:sz w:val="14"/>
          <w:szCs w:val="14"/>
        </w:rPr>
        <w:t xml:space="preserve"> sense of </w:t>
      </w:r>
      <w:r>
        <w:rPr>
          <w:u w:val="single"/>
        </w:rPr>
        <w:t>entitlement and power that the state, and existing institutions, had over determining what did and did not count as ‘education’</w:t>
      </w:r>
      <w:r>
        <w:rPr>
          <w:sz w:val="14"/>
          <w:szCs w:val="14"/>
        </w:rPr>
        <w:t xml:space="preserve">. Rather than support spaces where academic and Indigenous knowledge would overlap, </w:t>
      </w:r>
      <w:r>
        <w:rPr>
          <w:u w:val="single"/>
        </w:rPr>
        <w:t xml:space="preserve">Indigenous knowledge was viewed as curriculum that should be relegated to ‘culture </w:t>
      </w:r>
      <w:proofErr w:type="gramStart"/>
      <w:r>
        <w:rPr>
          <w:u w:val="single"/>
        </w:rPr>
        <w:t>camps’</w:t>
      </w:r>
      <w:proofErr w:type="gramEnd"/>
      <w:r>
        <w:rPr>
          <w:sz w:val="14"/>
          <w:szCs w:val="14"/>
        </w:rPr>
        <w:t xml:space="preserve">. </w:t>
      </w:r>
      <w:r>
        <w:rPr>
          <w:u w:val="single"/>
        </w:rPr>
        <w:t>That processes like hunting</w:t>
      </w:r>
      <w:r>
        <w:rPr>
          <w:sz w:val="14"/>
          <w:szCs w:val="14"/>
        </w:rPr>
        <w:t xml:space="preserve"> and moose-hide tanning </w:t>
      </w:r>
      <w:r>
        <w:rPr>
          <w:u w:val="single"/>
        </w:rPr>
        <w:t>could</w:t>
      </w:r>
      <w:r>
        <w:rPr>
          <w:sz w:val="14"/>
          <w:szCs w:val="14"/>
        </w:rPr>
        <w:t xml:space="preserve"> draw parallels, or even </w:t>
      </w:r>
      <w:r>
        <w:rPr>
          <w:u w:val="single"/>
        </w:rPr>
        <w:t xml:space="preserve">inform governance, consensus building and self-determination, continue to elude most mainstream reporters, </w:t>
      </w:r>
      <w:proofErr w:type="gramStart"/>
      <w:r>
        <w:rPr>
          <w:u w:val="single"/>
        </w:rPr>
        <w:t>critics</w:t>
      </w:r>
      <w:proofErr w:type="gramEnd"/>
      <w:r>
        <w:rPr>
          <w:u w:val="single"/>
        </w:rPr>
        <w:t xml:space="preserve"> and institutions</w:t>
      </w:r>
      <w:r>
        <w:rPr>
          <w:sz w:val="14"/>
          <w:szCs w:val="14"/>
        </w:rPr>
        <w:t xml:space="preserve">. </w:t>
      </w:r>
      <w:r>
        <w:rPr>
          <w:u w:val="single"/>
        </w:rPr>
        <w:t>Coming back to the land is a battle.</w:t>
      </w:r>
      <w:r>
        <w:rPr>
          <w:sz w:val="14"/>
          <w:szCs w:val="14"/>
        </w:rPr>
        <w:t xml:space="preserve"> ‘</w:t>
      </w:r>
      <w:r>
        <w:rPr>
          <w:u w:val="single"/>
        </w:rPr>
        <w:t>Education’ on the land is a direct hit to the exoskeleton of continued colonial power.</w:t>
      </w:r>
      <w:r>
        <w:rPr>
          <w:sz w:val="14"/>
          <w:szCs w:val="14"/>
        </w:rPr>
        <w:t xml:space="preserve"> By specifically </w:t>
      </w:r>
      <w:r>
        <w:rPr>
          <w:u w:val="single"/>
        </w:rPr>
        <w:t>disrupting education as a domain of settler colonial control to be deconstructed and re-imagined</w:t>
      </w:r>
      <w:r>
        <w:rPr>
          <w:sz w:val="14"/>
          <w:szCs w:val="14"/>
        </w:rPr>
        <w:t xml:space="preserve">, </w:t>
      </w:r>
      <w:proofErr w:type="spellStart"/>
      <w:r>
        <w:rPr>
          <w:u w:val="single"/>
        </w:rPr>
        <w:t>Dechinta</w:t>
      </w:r>
      <w:proofErr w:type="spellEnd"/>
      <w:r>
        <w:rPr>
          <w:sz w:val="14"/>
          <w:szCs w:val="14"/>
        </w:rPr>
        <w:t xml:space="preserve"> has challenged the most comprehensive, yet </w:t>
      </w:r>
      <w:proofErr w:type="spellStart"/>
      <w:r>
        <w:rPr>
          <w:sz w:val="14"/>
          <w:szCs w:val="14"/>
        </w:rPr>
        <w:t>skilfully</w:t>
      </w:r>
      <w:proofErr w:type="spellEnd"/>
      <w:r>
        <w:rPr>
          <w:sz w:val="14"/>
          <w:szCs w:val="14"/>
        </w:rPr>
        <w:t xml:space="preserve"> cloaked machine of settler colonial capitalism - the prescriptive education process, which produces more settler colonial bodies, thinkers, and believers. </w:t>
      </w:r>
      <w:r>
        <w:rPr>
          <w:u w:val="single"/>
        </w:rPr>
        <w:t>Building strong relationships of reciprocity with the land results in the crumbling of settler capitalism because it</w:t>
      </w:r>
      <w:r>
        <w:rPr>
          <w:sz w:val="14"/>
          <w:szCs w:val="14"/>
        </w:rPr>
        <w:t xml:space="preserve"> fundamentally </w:t>
      </w:r>
      <w:r>
        <w:rPr>
          <w:u w:val="single"/>
        </w:rPr>
        <w:t>shifts the relationships people experience and what they believe about who they</w:t>
      </w:r>
      <w:r>
        <w:rPr>
          <w:sz w:val="14"/>
          <w:szCs w:val="14"/>
        </w:rPr>
        <w:t xml:space="preserve"> [people] </w:t>
      </w:r>
      <w:r>
        <w:rPr>
          <w:u w:val="single"/>
        </w:rPr>
        <w:t>are</w:t>
      </w:r>
      <w:r>
        <w:rPr>
          <w:sz w:val="14"/>
          <w:szCs w:val="14"/>
        </w:rPr>
        <w:t xml:space="preserve">, </w:t>
      </w:r>
      <w:r>
        <w:rPr>
          <w:u w:val="single"/>
        </w:rPr>
        <w:t>how they are in relation to and with land, and what they believe to be true.</w:t>
      </w:r>
      <w:r>
        <w:rPr>
          <w:sz w:val="14"/>
          <w:szCs w:val="14"/>
        </w:rPr>
        <w:t xml:space="preserve"> </w:t>
      </w:r>
      <w:r>
        <w:rPr>
          <w:u w:val="single"/>
        </w:rPr>
        <w:t xml:space="preserve">Being together </w:t>
      </w:r>
      <w:r>
        <w:rPr>
          <w:sz w:val="14"/>
          <w:szCs w:val="14"/>
        </w:rPr>
        <w:t xml:space="preserve">on the land, </w:t>
      </w:r>
      <w:r>
        <w:rPr>
          <w:u w:val="single"/>
        </w:rPr>
        <w:t>learning with</w:t>
      </w:r>
      <w:r>
        <w:rPr>
          <w:sz w:val="14"/>
          <w:szCs w:val="14"/>
        </w:rPr>
        <w:t xml:space="preserve"> the land, </w:t>
      </w:r>
      <w:r>
        <w:rPr>
          <w:u w:val="single"/>
        </w:rPr>
        <w:t>and having a strong relationship with the land is antithetical to settler capitalism itself</w:t>
      </w:r>
      <w:r>
        <w:rPr>
          <w:sz w:val="14"/>
          <w:szCs w:val="14"/>
        </w:rPr>
        <w:t xml:space="preserve">. </w:t>
      </w:r>
      <w:r>
        <w:rPr>
          <w:u w:val="single"/>
        </w:rPr>
        <w:t>The power of</w:t>
      </w:r>
      <w:r>
        <w:rPr>
          <w:highlight w:val="cyan"/>
          <w:u w:val="single"/>
        </w:rPr>
        <w:t xml:space="preserve"> settler colonization relies on</w:t>
      </w:r>
      <w:r>
        <w:rPr>
          <w:u w:val="single"/>
        </w:rPr>
        <w:t xml:space="preserve"> the total </w:t>
      </w:r>
      <w:r>
        <w:rPr>
          <w:highlight w:val="cyan"/>
          <w:u w:val="single"/>
        </w:rPr>
        <w:t>deterritorialization of people’s relationship</w:t>
      </w:r>
      <w:r>
        <w:rPr>
          <w:u w:val="single"/>
        </w:rPr>
        <w:t xml:space="preserve"> </w:t>
      </w:r>
      <w:r>
        <w:rPr>
          <w:highlight w:val="cyan"/>
          <w:u w:val="single"/>
        </w:rPr>
        <w:t>with land</w:t>
      </w:r>
      <w:r>
        <w:rPr>
          <w:sz w:val="14"/>
          <w:szCs w:val="14"/>
        </w:rPr>
        <w:t xml:space="preserve">. </w:t>
      </w:r>
      <w:r>
        <w:rPr>
          <w:u w:val="single"/>
        </w:rPr>
        <w:t>Deleuze</w:t>
      </w:r>
      <w:r>
        <w:rPr>
          <w:sz w:val="14"/>
          <w:szCs w:val="14"/>
        </w:rPr>
        <w:t xml:space="preserve"> and </w:t>
      </w:r>
      <w:proofErr w:type="spellStart"/>
      <w:r>
        <w:rPr>
          <w:sz w:val="14"/>
          <w:szCs w:val="14"/>
        </w:rPr>
        <w:t>Guattari’s</w:t>
      </w:r>
      <w:proofErr w:type="spellEnd"/>
      <w:r>
        <w:rPr>
          <w:sz w:val="14"/>
          <w:szCs w:val="14"/>
        </w:rPr>
        <w:t xml:space="preserve"> (1972) </w:t>
      </w:r>
      <w:r>
        <w:rPr>
          <w:u w:val="single"/>
        </w:rPr>
        <w:t>work</w:t>
      </w:r>
      <w:r>
        <w:rPr>
          <w:sz w:val="14"/>
          <w:szCs w:val="14"/>
        </w:rPr>
        <w:t xml:space="preserve"> on deterritorialization, ‘</w:t>
      </w:r>
      <w:r>
        <w:rPr>
          <w:u w:val="single"/>
        </w:rPr>
        <w:t>the process whereby colonization leads</w:t>
      </w:r>
      <w:r>
        <w:rPr>
          <w:sz w:val="14"/>
          <w:szCs w:val="14"/>
        </w:rPr>
        <w:t xml:space="preserve"> not just to the loss of territory but also </w:t>
      </w:r>
      <w:r>
        <w:rPr>
          <w:u w:val="single"/>
        </w:rPr>
        <w:t>to the destruction of the ontological conditions of the colonized culture’s territoriality</w:t>
      </w:r>
      <w:r>
        <w:rPr>
          <w:sz w:val="14"/>
          <w:szCs w:val="14"/>
        </w:rPr>
        <w:t xml:space="preserve">,’ </w:t>
      </w:r>
      <w:r>
        <w:rPr>
          <w:u w:val="single"/>
        </w:rPr>
        <w:t>is</w:t>
      </w:r>
      <w:r>
        <w:rPr>
          <w:sz w:val="14"/>
          <w:szCs w:val="14"/>
        </w:rPr>
        <w:t xml:space="preserve"> a </w:t>
      </w:r>
      <w:r>
        <w:rPr>
          <w:u w:val="single"/>
        </w:rPr>
        <w:t>fitting</w:t>
      </w:r>
      <w:r>
        <w:rPr>
          <w:sz w:val="14"/>
          <w:szCs w:val="14"/>
        </w:rPr>
        <w:t xml:space="preserve"> philosophical conjecture to Dene expressions of how </w:t>
      </w:r>
      <w:r>
        <w:rPr>
          <w:u w:val="single"/>
        </w:rPr>
        <w:t>they are dislocated from their relationships with land due to</w:t>
      </w:r>
      <w:r>
        <w:rPr>
          <w:sz w:val="14"/>
          <w:szCs w:val="14"/>
        </w:rPr>
        <w:t xml:space="preserve"> process of </w:t>
      </w:r>
      <w:r>
        <w:rPr>
          <w:u w:val="single"/>
        </w:rPr>
        <w:t>nation-</w:t>
      </w:r>
      <w:r>
        <w:rPr>
          <w:u w:val="single"/>
        </w:rPr>
        <w:lastRenderedPageBreak/>
        <w:t>building and capitalism, and how this deterritorialization separates people from practices with the land that keeps them healthy, even if they still live on the land</w:t>
      </w:r>
      <w:r>
        <w:rPr>
          <w:sz w:val="14"/>
          <w:szCs w:val="14"/>
        </w:rPr>
        <w:t xml:space="preserve"> (Deleuze and </w:t>
      </w:r>
      <w:proofErr w:type="spellStart"/>
      <w:r>
        <w:rPr>
          <w:sz w:val="14"/>
          <w:szCs w:val="14"/>
        </w:rPr>
        <w:t>Guattari</w:t>
      </w:r>
      <w:proofErr w:type="spellEnd"/>
      <w:r>
        <w:rPr>
          <w:sz w:val="14"/>
          <w:szCs w:val="14"/>
        </w:rPr>
        <w:t xml:space="preserve">, 1987, p. 192; </w:t>
      </w:r>
      <w:proofErr w:type="spellStart"/>
      <w:r>
        <w:rPr>
          <w:sz w:val="14"/>
          <w:szCs w:val="14"/>
        </w:rPr>
        <w:t>Hipwell</w:t>
      </w:r>
      <w:proofErr w:type="spellEnd"/>
      <w:r>
        <w:rPr>
          <w:sz w:val="14"/>
          <w:szCs w:val="14"/>
        </w:rPr>
        <w:t xml:space="preserve">, 2004, p. 304). As Said (1993) has stated: </w:t>
      </w:r>
      <w:r>
        <w:rPr>
          <w:u w:val="single"/>
        </w:rPr>
        <w:t>land</w:t>
      </w:r>
      <w:r>
        <w:rPr>
          <w:sz w:val="14"/>
          <w:szCs w:val="14"/>
        </w:rPr>
        <w:t xml:space="preserve">, in the final instance, </w:t>
      </w:r>
      <w:r>
        <w:rPr>
          <w:u w:val="single"/>
        </w:rPr>
        <w:t>is what empire is about</w:t>
      </w:r>
      <w:r>
        <w:rPr>
          <w:sz w:val="14"/>
          <w:szCs w:val="14"/>
        </w:rPr>
        <w:t xml:space="preserve">. In this way, </w:t>
      </w:r>
      <w:r>
        <w:rPr>
          <w:u w:val="single"/>
        </w:rPr>
        <w:t>our relationships with land are central to the great unsettling</w:t>
      </w:r>
      <w:r>
        <w:rPr>
          <w:sz w:val="14"/>
          <w:szCs w:val="14"/>
        </w:rPr>
        <w:t xml:space="preserve">. </w:t>
      </w:r>
      <w:r>
        <w:rPr>
          <w:u w:val="single"/>
        </w:rPr>
        <w:t xml:space="preserve">Reconnection, and the exchange of skills, </w:t>
      </w:r>
      <w:proofErr w:type="gramStart"/>
      <w:r>
        <w:rPr>
          <w:u w:val="single"/>
        </w:rPr>
        <w:t>knowledge</w:t>
      </w:r>
      <w:proofErr w:type="gramEnd"/>
      <w:r>
        <w:rPr>
          <w:u w:val="single"/>
        </w:rPr>
        <w:t xml:space="preserve"> and practice with land, thus directly threaten the settler colonial project.</w:t>
      </w:r>
      <w:r>
        <w:rPr>
          <w:sz w:val="14"/>
          <w:szCs w:val="14"/>
        </w:rPr>
        <w:t xml:space="preserve"> </w:t>
      </w:r>
      <w:r>
        <w:rPr>
          <w:u w:val="single"/>
        </w:rPr>
        <w:t>It removes bodies from the forces designed to encode the body as capital</w:t>
      </w:r>
      <w:r>
        <w:rPr>
          <w:sz w:val="14"/>
          <w:szCs w:val="14"/>
        </w:rPr>
        <w:t xml:space="preserve">. </w:t>
      </w:r>
      <w:r>
        <w:rPr>
          <w:u w:val="single"/>
        </w:rPr>
        <w:t>The</w:t>
      </w:r>
      <w:r>
        <w:rPr>
          <w:sz w:val="14"/>
          <w:szCs w:val="14"/>
        </w:rPr>
        <w:t xml:space="preserve"> foremost </w:t>
      </w:r>
      <w:r>
        <w:rPr>
          <w:u w:val="single"/>
        </w:rPr>
        <w:t>space of enclosure</w:t>
      </w:r>
      <w:r>
        <w:rPr>
          <w:sz w:val="14"/>
          <w:szCs w:val="14"/>
        </w:rPr>
        <w:t xml:space="preserve">, of encoding, </w:t>
      </w:r>
      <w:r>
        <w:rPr>
          <w:u w:val="single"/>
        </w:rPr>
        <w:t>is the ‘school’</w:t>
      </w:r>
      <w:r>
        <w:rPr>
          <w:sz w:val="14"/>
          <w:szCs w:val="14"/>
        </w:rPr>
        <w:t xml:space="preserve">. The ongoing trend in Indigenous and Northern settler education since its earliest colonial intrusion has been to train Indigenous bodies to serve the needs of industry. Education has happened in </w:t>
      </w:r>
      <w:proofErr w:type="spellStart"/>
      <w:r>
        <w:rPr>
          <w:sz w:val="14"/>
          <w:szCs w:val="14"/>
        </w:rPr>
        <w:t>Denendeh</w:t>
      </w:r>
      <w:proofErr w:type="spellEnd"/>
      <w:r>
        <w:rPr>
          <w:sz w:val="14"/>
          <w:szCs w:val="14"/>
        </w:rPr>
        <w:t xml:space="preserve"> since time immemorial. </w:t>
      </w:r>
      <w:r>
        <w:rPr>
          <w:u w:val="single"/>
        </w:rPr>
        <w:t>It has been the settler prerogative to dismantle Indigenous ways of knowing and being, of education</w:t>
      </w:r>
      <w:r>
        <w:rPr>
          <w:sz w:val="14"/>
          <w:szCs w:val="14"/>
        </w:rPr>
        <w:t xml:space="preserve">. </w:t>
      </w:r>
      <w:r>
        <w:rPr>
          <w:highlight w:val="cyan"/>
          <w:u w:val="single"/>
        </w:rPr>
        <w:t>Returning learning</w:t>
      </w:r>
      <w:r>
        <w:rPr>
          <w:u w:val="single"/>
        </w:rPr>
        <w:t xml:space="preserve"> to an intergenerational exchange, on the land</w:t>
      </w:r>
      <w:r>
        <w:rPr>
          <w:sz w:val="14"/>
          <w:szCs w:val="14"/>
        </w:rPr>
        <w:t xml:space="preserve"> - which has at its very core the fundamental teachings that, if we take care of the land, the land takes care of us - </w:t>
      </w:r>
      <w:r>
        <w:rPr>
          <w:highlight w:val="cyan"/>
          <w:u w:val="single"/>
        </w:rPr>
        <w:t xml:space="preserve">will shake the foundation </w:t>
      </w:r>
      <w:r>
        <w:rPr>
          <w:u w:val="single"/>
        </w:rPr>
        <w:t xml:space="preserve">of settler colonization </w:t>
      </w:r>
      <w:r>
        <w:rPr>
          <w:highlight w:val="cyan"/>
          <w:u w:val="single"/>
        </w:rPr>
        <w:t>by breaking</w:t>
      </w:r>
      <w:r>
        <w:rPr>
          <w:u w:val="single"/>
        </w:rPr>
        <w:t xml:space="preserve"> the </w:t>
      </w:r>
      <w:r>
        <w:rPr>
          <w:highlight w:val="cyan"/>
          <w:u w:val="single"/>
        </w:rPr>
        <w:t>dependency</w:t>
      </w:r>
      <w:r>
        <w:rPr>
          <w:u w:val="single"/>
        </w:rPr>
        <w:t xml:space="preserve"> that has been created </w:t>
      </w:r>
      <w:r>
        <w:rPr>
          <w:highlight w:val="cyan"/>
          <w:u w:val="single"/>
        </w:rPr>
        <w:t>on capitalism through deterritorialization</w:t>
      </w:r>
      <w:r>
        <w:rPr>
          <w:sz w:val="14"/>
          <w:szCs w:val="14"/>
        </w:rPr>
        <w:t xml:space="preserve">. Transformational learning supports intergenerational learners and teachers to think critically and re-imagine what the purpose of learning is. </w:t>
      </w:r>
      <w:r>
        <w:rPr>
          <w:u w:val="single"/>
        </w:rPr>
        <w:t>Learning on the land is healing and being in community on the land is challenging</w:t>
      </w:r>
      <w:r>
        <w:rPr>
          <w:sz w:val="14"/>
          <w:szCs w:val="14"/>
        </w:rPr>
        <w:t xml:space="preserve">, </w:t>
      </w:r>
      <w:r>
        <w:rPr>
          <w:u w:val="single"/>
        </w:rPr>
        <w:t>pulling our attention to the hard work of decolonization</w:t>
      </w:r>
      <w:r>
        <w:rPr>
          <w:sz w:val="14"/>
          <w:szCs w:val="14"/>
        </w:rPr>
        <w:t xml:space="preserve">. The year after our initial gathering, </w:t>
      </w:r>
      <w:proofErr w:type="spellStart"/>
      <w:r>
        <w:rPr>
          <w:sz w:val="14"/>
          <w:szCs w:val="14"/>
        </w:rPr>
        <w:t>Dechinta</w:t>
      </w:r>
      <w:proofErr w:type="spellEnd"/>
      <w:r>
        <w:rPr>
          <w:sz w:val="14"/>
          <w:szCs w:val="14"/>
        </w:rPr>
        <w:t xml:space="preserve"> launched a pilot semester with three courses nested within an interdisciplinary approach. Student evaluations of the program indicated it was profoundly ‘transformative</w:t>
      </w:r>
      <w:proofErr w:type="gramStart"/>
      <w:r>
        <w:rPr>
          <w:sz w:val="14"/>
          <w:szCs w:val="14"/>
        </w:rPr>
        <w:t>’, and</w:t>
      </w:r>
      <w:proofErr w:type="gramEnd"/>
      <w:r>
        <w:rPr>
          <w:sz w:val="14"/>
          <w:szCs w:val="14"/>
        </w:rPr>
        <w:t xml:space="preserve"> was for some the first ‘safe space’ of education that they had encountered (</w:t>
      </w:r>
      <w:proofErr w:type="spellStart"/>
      <w:r>
        <w:rPr>
          <w:sz w:val="14"/>
          <w:szCs w:val="14"/>
        </w:rPr>
        <w:t>Luig</w:t>
      </w:r>
      <w:proofErr w:type="spellEnd"/>
      <w:r>
        <w:rPr>
          <w:sz w:val="14"/>
          <w:szCs w:val="14"/>
        </w:rPr>
        <w:t xml:space="preserve"> et al, 2011). Interdisciplinary and collaborative, the pilot set the stage for the following four years. </w:t>
      </w:r>
      <w:proofErr w:type="spellStart"/>
      <w:r>
        <w:rPr>
          <w:sz w:val="14"/>
          <w:szCs w:val="14"/>
        </w:rPr>
        <w:t>Dechinta</w:t>
      </w:r>
      <w:proofErr w:type="spellEnd"/>
      <w:r>
        <w:rPr>
          <w:sz w:val="14"/>
          <w:szCs w:val="14"/>
        </w:rPr>
        <w:t xml:space="preserve"> now has 8 original courses, and a two semester-long program growing into a full degree that operates from -50 winters to the steamy height of summer. The challenges have been substantial. </w:t>
      </w:r>
      <w:r>
        <w:rPr>
          <w:u w:val="single"/>
        </w:rPr>
        <w:t xml:space="preserve">Conflict between academics and Indigenous students have made </w:t>
      </w:r>
      <w:r>
        <w:rPr>
          <w:sz w:val="14"/>
          <w:szCs w:val="14"/>
        </w:rPr>
        <w:t>real the</w:t>
      </w:r>
      <w:r>
        <w:rPr>
          <w:u w:val="single"/>
        </w:rPr>
        <w:t xml:space="preserve"> tensions of </w:t>
      </w:r>
      <w:r>
        <w:rPr>
          <w:sz w:val="14"/>
          <w:szCs w:val="14"/>
        </w:rPr>
        <w:t>working on</w:t>
      </w:r>
      <w:r>
        <w:rPr>
          <w:u w:val="single"/>
        </w:rPr>
        <w:t xml:space="preserve"> decolonization in concert</w:t>
      </w:r>
      <w:r>
        <w:rPr>
          <w:sz w:val="14"/>
          <w:szCs w:val="14"/>
        </w:rPr>
        <w:t xml:space="preserve">, even </w:t>
      </w:r>
      <w:r>
        <w:rPr>
          <w:u w:val="single"/>
        </w:rPr>
        <w:t xml:space="preserve">with </w:t>
      </w:r>
      <w:r>
        <w:rPr>
          <w:sz w:val="14"/>
          <w:szCs w:val="14"/>
        </w:rPr>
        <w:t>those who identify, or who are identified as</w:t>
      </w:r>
      <w:r>
        <w:rPr>
          <w:u w:val="single"/>
        </w:rPr>
        <w:t xml:space="preserve"> allies</w:t>
      </w:r>
      <w:r>
        <w:rPr>
          <w:sz w:val="14"/>
          <w:szCs w:val="14"/>
        </w:rPr>
        <w:t xml:space="preserve">. </w:t>
      </w:r>
      <w:r>
        <w:rPr>
          <w:u w:val="single"/>
        </w:rPr>
        <w:t xml:space="preserve">Solving </w:t>
      </w:r>
      <w:r>
        <w:rPr>
          <w:sz w:val="14"/>
          <w:szCs w:val="14"/>
        </w:rPr>
        <w:t>conflict and</w:t>
      </w:r>
      <w:r>
        <w:rPr>
          <w:u w:val="single"/>
        </w:rPr>
        <w:t xml:space="preserve"> difficulties through shared governance circles, while combating ingrained reactions of lateral violence and other social expressions codified in settler colonization are</w:t>
      </w:r>
      <w:r>
        <w:rPr>
          <w:sz w:val="14"/>
          <w:szCs w:val="14"/>
        </w:rPr>
        <w:t xml:space="preserve"> truly </w:t>
      </w:r>
      <w:r>
        <w:rPr>
          <w:u w:val="single"/>
        </w:rPr>
        <w:t>challenging, but</w:t>
      </w:r>
      <w:r>
        <w:rPr>
          <w:sz w:val="14"/>
          <w:szCs w:val="14"/>
        </w:rPr>
        <w:t xml:space="preserve"> deeply </w:t>
      </w:r>
      <w:r>
        <w:rPr>
          <w:u w:val="single"/>
        </w:rPr>
        <w:t>rewarding.</w:t>
      </w:r>
      <w:r>
        <w:rPr>
          <w:sz w:val="14"/>
          <w:szCs w:val="14"/>
        </w:rPr>
        <w:t xml:space="preserve"> </w:t>
      </w:r>
      <w:r>
        <w:rPr>
          <w:u w:val="single"/>
        </w:rPr>
        <w:t xml:space="preserve">Through the building of </w:t>
      </w:r>
      <w:proofErr w:type="gramStart"/>
      <w:r>
        <w:rPr>
          <w:u w:val="single"/>
        </w:rPr>
        <w:t>relationships</w:t>
      </w:r>
      <w:proofErr w:type="gramEnd"/>
      <w:r>
        <w:rPr>
          <w:u w:val="single"/>
        </w:rPr>
        <w:t xml:space="preserve"> we have a growing cohort </w:t>
      </w:r>
      <w:r>
        <w:rPr>
          <w:sz w:val="14"/>
          <w:szCs w:val="14"/>
        </w:rPr>
        <w:t>of faculty</w:t>
      </w:r>
      <w:r>
        <w:rPr>
          <w:u w:val="single"/>
        </w:rPr>
        <w:t xml:space="preserve"> dedicated to </w:t>
      </w:r>
      <w:r>
        <w:rPr>
          <w:sz w:val="14"/>
          <w:szCs w:val="14"/>
        </w:rPr>
        <w:t xml:space="preserve">not just teaching but </w:t>
      </w:r>
      <w:r>
        <w:rPr>
          <w:u w:val="single"/>
        </w:rPr>
        <w:t>sharing in the creation of safe spaces, where the hard mental work of decolonizing in theory is met with the even harder work of decolonizing as practice</w:t>
      </w:r>
      <w:r>
        <w:rPr>
          <w:sz w:val="14"/>
          <w:szCs w:val="14"/>
        </w:rPr>
        <w:t xml:space="preserve">. </w:t>
      </w:r>
      <w:r>
        <w:rPr>
          <w:u w:val="single"/>
        </w:rPr>
        <w:t>When</w:t>
      </w:r>
      <w:r>
        <w:rPr>
          <w:sz w:val="14"/>
          <w:szCs w:val="14"/>
        </w:rPr>
        <w:t xml:space="preserve"> students and faculty create a community where their </w:t>
      </w:r>
      <w:r>
        <w:rPr>
          <w:u w:val="single"/>
        </w:rPr>
        <w:t>relationships are ordered through their relationships with land, the work of decolonization move from a discussion in theory to practice of being and becoming a source of decolonial power.</w:t>
      </w:r>
      <w:r>
        <w:rPr>
          <w:sz w:val="14"/>
          <w:szCs w:val="14"/>
        </w:rPr>
        <w:t xml:space="preserve"> At </w:t>
      </w:r>
      <w:proofErr w:type="spellStart"/>
      <w:r>
        <w:rPr>
          <w:sz w:val="14"/>
          <w:szCs w:val="14"/>
        </w:rPr>
        <w:t>Dechinta</w:t>
      </w:r>
      <w:proofErr w:type="spellEnd"/>
      <w:r>
        <w:rPr>
          <w:sz w:val="14"/>
          <w:szCs w:val="14"/>
        </w:rPr>
        <w:t xml:space="preserve"> we debate this, and experiment with its meaning in tangible ways. Here, skills categorized as ‘subsistence’ or ‘arts and crafts’ are fundamental in forming and understanding theory. Such practices are themselves theory in action.</w:t>
      </w:r>
    </w:p>
    <w:p w14:paraId="3F2107F3" w14:textId="77777777" w:rsidR="00B35EA2" w:rsidRDefault="00B35EA2" w:rsidP="00B35EA2">
      <w:pPr>
        <w:rPr>
          <w:b/>
          <w:sz w:val="26"/>
          <w:szCs w:val="26"/>
        </w:rPr>
      </w:pPr>
    </w:p>
    <w:p w14:paraId="4B43CAA3" w14:textId="77777777" w:rsidR="00B35EA2" w:rsidRPr="00B35EA2" w:rsidRDefault="00B35EA2" w:rsidP="00B35EA2"/>
    <w:sectPr w:rsidR="00B35EA2" w:rsidRPr="00B35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4114"/>
    <w:rsid w:val="000139A3"/>
    <w:rsid w:val="00100833"/>
    <w:rsid w:val="00104529"/>
    <w:rsid w:val="00105942"/>
    <w:rsid w:val="00107396"/>
    <w:rsid w:val="001109B5"/>
    <w:rsid w:val="00144A4C"/>
    <w:rsid w:val="00176AB0"/>
    <w:rsid w:val="00177B7D"/>
    <w:rsid w:val="0018322D"/>
    <w:rsid w:val="001B5776"/>
    <w:rsid w:val="001E527A"/>
    <w:rsid w:val="001F78CE"/>
    <w:rsid w:val="00204114"/>
    <w:rsid w:val="00251FC7"/>
    <w:rsid w:val="002855A7"/>
    <w:rsid w:val="002B146A"/>
    <w:rsid w:val="002B5E17"/>
    <w:rsid w:val="00315690"/>
    <w:rsid w:val="00316B75"/>
    <w:rsid w:val="003178D7"/>
    <w:rsid w:val="00325646"/>
    <w:rsid w:val="003460F2"/>
    <w:rsid w:val="0038158C"/>
    <w:rsid w:val="003902BA"/>
    <w:rsid w:val="003A09E2"/>
    <w:rsid w:val="003F644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267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EA2"/>
    <w:rsid w:val="00B4508F"/>
    <w:rsid w:val="00B55AD5"/>
    <w:rsid w:val="00B71A26"/>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24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C84D"/>
  <w15:chartTrackingRefBased/>
  <w15:docId w15:val="{B91098FE-0D92-4BC2-BF72-A2BCBC7D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4114"/>
    <w:rPr>
      <w:rFonts w:ascii="Calibri" w:hAnsi="Calibri"/>
    </w:rPr>
  </w:style>
  <w:style w:type="paragraph" w:styleId="Heading1">
    <w:name w:val="heading 1"/>
    <w:aliases w:val="Pocket"/>
    <w:basedOn w:val="Normal"/>
    <w:next w:val="Normal"/>
    <w:link w:val="Heading1Char"/>
    <w:qFormat/>
    <w:rsid w:val="002041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41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2041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041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41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114"/>
  </w:style>
  <w:style w:type="character" w:customStyle="1" w:styleId="Heading1Char">
    <w:name w:val="Heading 1 Char"/>
    <w:aliases w:val="Pocket Char"/>
    <w:basedOn w:val="DefaultParagraphFont"/>
    <w:link w:val="Heading1"/>
    <w:rsid w:val="002041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411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20411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0411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20411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411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0411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204114"/>
    <w:rPr>
      <w:color w:val="auto"/>
      <w:u w:val="none"/>
    </w:rPr>
  </w:style>
  <w:style w:type="character" w:styleId="FollowedHyperlink">
    <w:name w:val="FollowedHyperlink"/>
    <w:basedOn w:val="DefaultParagraphFont"/>
    <w:uiPriority w:val="99"/>
    <w:semiHidden/>
    <w:unhideWhenUsed/>
    <w:rsid w:val="00204114"/>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041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204114"/>
    <w:rPr>
      <w:b/>
      <w:iCs/>
      <w:u w:val="single"/>
    </w:rPr>
  </w:style>
  <w:style w:type="paragraph" w:styleId="NoSpacing">
    <w:name w:val="No Spacing"/>
    <w:aliases w:val="Small Text,Card Format,Note Level 21,ClearFormatting,Clear,DDI Tag,Tag Title,No Spacing51,No Spacing11211"/>
    <w:basedOn w:val="Heading1"/>
    <w:autoRedefine/>
    <w:uiPriority w:val="99"/>
    <w:qFormat/>
    <w:rsid w:val="003F64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3F6443"/>
    <w:pPr>
      <w:ind w:left="720"/>
      <w:contextualSpacing/>
    </w:pPr>
  </w:style>
  <w:style w:type="paragraph" w:styleId="HTMLPreformatted">
    <w:name w:val="HTML Preformatted"/>
    <w:basedOn w:val="Normal"/>
    <w:link w:val="HTMLPreformattedChar"/>
    <w:uiPriority w:val="99"/>
    <w:semiHidden/>
    <w:unhideWhenUsed/>
    <w:rsid w:val="00B71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B71A26"/>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o.int/cps/en/natohq/who_is_who_49999.htm" TargetMode="Externa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peaceinspace.com/2019/12/10/nato-foreign-ministers-officially-recognise-space-as-an-operational-domain/" TargetMode="Externa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hyperlink" Target="https://peaceinspace.com/2019/12/nato-secretary-general-stoltenberg-no-weapons-in-space/" TargetMode="External"/><Relationship Id="rId11" Type="http://schemas.openxmlformats.org/officeDocument/2006/relationships/hyperlink" Target="https://hbr.org/search?term=rana%20mitter&amp;search_type=search-a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reason.com/2018/03/12/climate-change-problems-will-be-solved-t" TargetMode="External"/><Relationship Id="rId10" Type="http://schemas.openxmlformats.org/officeDocument/2006/relationships/hyperlink" Target="https://www.nytimes.com/2018/07/11/opinion/what-america-gets-out-of-nato.html"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settings" Target="settings.xml"/><Relationship Id="rId9" Type="http://schemas.openxmlformats.org/officeDocument/2006/relationships/hyperlink" Target="https://www.files.ethz.ch/isn/124749/ESPI_Perspectives_40.pdf"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mises.org/journals/scholar/Meng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28</Pages>
  <Words>17978</Words>
  <Characters>102479</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2</cp:revision>
  <dcterms:created xsi:type="dcterms:W3CDTF">2022-01-08T15:39:00Z</dcterms:created>
  <dcterms:modified xsi:type="dcterms:W3CDTF">2022-01-08T16:13:00Z</dcterms:modified>
</cp:coreProperties>
</file>