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57559" w14:textId="77777777" w:rsidR="004D44AA" w:rsidRDefault="004D44AA" w:rsidP="004D44AA">
      <w:pPr>
        <w:pStyle w:val="Heading3"/>
      </w:pPr>
      <w:r>
        <w:t>1NC – T</w:t>
      </w:r>
    </w:p>
    <w:p w14:paraId="0F43BCA3" w14:textId="77777777" w:rsidR="004D44AA" w:rsidRPr="00C85280" w:rsidRDefault="004D44AA" w:rsidP="004D44AA">
      <w:pPr>
        <w:pStyle w:val="Heading4"/>
        <w:rPr>
          <w:rStyle w:val="Style13ptBold"/>
          <w:rFonts w:cs="Calibri"/>
          <w:b/>
          <w:bCs w:val="0"/>
        </w:rPr>
      </w:pPr>
      <w:r w:rsidRPr="00C85280">
        <w:rPr>
          <w:rFonts w:cs="Calibri"/>
        </w:rPr>
        <w:t xml:space="preserve">Reduce means </w:t>
      </w:r>
      <w:r w:rsidRPr="00C85280">
        <w:rPr>
          <w:rFonts w:cs="Calibri"/>
          <w:u w:val="single"/>
        </w:rPr>
        <w:t>unconditional and permanent</w:t>
      </w:r>
    </w:p>
    <w:p w14:paraId="34A882DF" w14:textId="77777777" w:rsidR="004D44AA" w:rsidRPr="00C85280" w:rsidRDefault="004D44AA" w:rsidP="004D44AA">
      <w:pPr>
        <w:rPr>
          <w:sz w:val="24"/>
        </w:rPr>
      </w:pPr>
      <w:r w:rsidRPr="00C85280">
        <w:rPr>
          <w:rStyle w:val="verdana"/>
        </w:rPr>
        <w:t>Reynolds 59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3FB16DB1" w14:textId="77777777" w:rsidR="004D44AA" w:rsidRPr="00C85280" w:rsidRDefault="004D44AA" w:rsidP="004D44AA">
      <w:pPr>
        <w:rPr>
          <w:rStyle w:val="StyleUnderlin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14CA007C" w14:textId="77777777" w:rsidR="004D44AA" w:rsidRPr="00345CED" w:rsidRDefault="004D44AA" w:rsidP="004D44AA">
      <w:pPr>
        <w:pStyle w:val="Heading4"/>
        <w:rPr>
          <w:rFonts w:cs="Arial"/>
          <w:u w:val="single"/>
        </w:rPr>
      </w:pPr>
      <w:r>
        <w:rPr>
          <w:rFonts w:cs="Arial"/>
        </w:rPr>
        <w:t>Allowing</w:t>
      </w:r>
      <w:r w:rsidRPr="00345CED">
        <w:rPr>
          <w:rFonts w:cs="Arial"/>
        </w:rPr>
        <w:t xml:space="preserve"> a </w:t>
      </w:r>
      <w:r w:rsidRPr="00345CED">
        <w:rPr>
          <w:rFonts w:cs="Arial"/>
          <w:u w:val="single"/>
        </w:rPr>
        <w:t>subsequent replacement</w:t>
      </w:r>
      <w:r w:rsidRPr="00345CED">
        <w:rPr>
          <w:rFonts w:cs="Arial"/>
        </w:rPr>
        <w:t xml:space="preserve"> is </w:t>
      </w:r>
      <w:r w:rsidRPr="00F01E52">
        <w:rPr>
          <w:rFonts w:cs="Arial"/>
        </w:rPr>
        <w:t>not a</w:t>
      </w:r>
      <w:r w:rsidRPr="00345CED">
        <w:rPr>
          <w:rFonts w:cs="Arial"/>
          <w:u w:val="single"/>
        </w:rPr>
        <w:t xml:space="preserve"> reduction</w:t>
      </w:r>
    </w:p>
    <w:p w14:paraId="24815F14" w14:textId="77777777" w:rsidR="004D44AA" w:rsidRPr="00345CED" w:rsidRDefault="004D44AA" w:rsidP="004D44AA">
      <w:r w:rsidRPr="00345CED">
        <w:rPr>
          <w:rStyle w:val="Style13ptBold"/>
        </w:rPr>
        <w:t>Robinson 13</w:t>
      </w:r>
      <w:r w:rsidRPr="00345CED">
        <w:t xml:space="preserve"> – Appellant to Court of Appeals of Texas (Third District in Robinson v. Will</w:t>
      </w:r>
      <w:r>
        <w:t>iams, 2013 TX App. Ct. Briefs)</w:t>
      </w:r>
    </w:p>
    <w:p w14:paraId="1229476D" w14:textId="77777777" w:rsidR="004D44AA" w:rsidRPr="00345CED" w:rsidRDefault="004D44AA" w:rsidP="004D44AA"/>
    <w:p w14:paraId="54A5ED2C" w14:textId="77777777" w:rsidR="004D44AA" w:rsidRPr="00E22C2A" w:rsidRDefault="004D44AA" w:rsidP="004D44AA">
      <w:r w:rsidRPr="00E22C2A">
        <w:t xml:space="preserve">In fact, prior to this case, in matters involving the less severe action of simply not offering a teacher a new contract for the succeeding school year, the Commissioner embraced the concept that a district cannot even </w:t>
      </w:r>
      <w:proofErr w:type="spellStart"/>
      <w:r w:rsidRPr="00E22C2A">
        <w:t>nonrenew</w:t>
      </w:r>
      <w:proofErr w:type="spellEnd"/>
      <w:r w:rsidRPr="00E22C2A">
        <w:t xml:space="preserve"> a teacher's contract to reduce force when there are open positions for which the teacher is qualified: this based on the premise that </w:t>
      </w:r>
      <w:r w:rsidRPr="009B7832">
        <w:rPr>
          <w:rStyle w:val="StyleUnderline"/>
          <w:highlight w:val="yellow"/>
        </w:rPr>
        <w:t>merely replacing</w:t>
      </w:r>
      <w:r w:rsidRPr="00345CED">
        <w:rPr>
          <w:rStyle w:val="StyleUnderline"/>
        </w:rPr>
        <w:t xml:space="preserve"> a teacher with a different person </w:t>
      </w:r>
      <w:r w:rsidRPr="009B7832">
        <w:rPr>
          <w:rStyle w:val="StyleUnderline"/>
          <w:highlight w:val="yellow"/>
        </w:rPr>
        <w:t>does not result in a reduction</w:t>
      </w:r>
      <w:r w:rsidRPr="00E22C2A">
        <w:t xml:space="preserve"> of personnel. </w:t>
      </w:r>
      <w:r w:rsidRPr="009B7832">
        <w:rPr>
          <w:rStyle w:val="StyleUnderline"/>
          <w:highlight w:val="yellow"/>
        </w:rPr>
        <w:t>Maintaining the current level</w:t>
      </w:r>
      <w:r w:rsidRPr="00345CED">
        <w:rPr>
          <w:rStyle w:val="StyleUnderline"/>
        </w:rPr>
        <w:t xml:space="preserve"> of personnel </w:t>
      </w:r>
      <w:r w:rsidRPr="009B7832">
        <w:rPr>
          <w:rStyle w:val="StyleUnderline"/>
          <w:highlight w:val="yellow"/>
        </w:rPr>
        <w:t>does not and cannot, mathematically, constitute a reduction</w:t>
      </w:r>
      <w:r w:rsidRPr="00E22C2A">
        <w:t xml:space="preserve">. Prior to this case, [*15] the Commissioner has consistently held that, although a legitimate reduction in force is a valid reason for nonrenewal, it must be a "reason," not merely an excuse: [Reduction in force] certainly constitutes a valid reason if, as on the date on which notice in this case was given Plaintiff, a teacher's assigned position is eliminated and there are no other positions in the district which the teacher is qualified to fill. It does not constitute a reason if, as on the date of hearing in the present case, there is another position for which the teacher is qualified, unless the district has a reason, supported by substantial evidence, for not reassigning the teacher to that position. * * * * This decision holds only that the validity of the date reasons for a nonrenewal must be evaluated as of the date of the hearing and </w:t>
      </w:r>
      <w:proofErr w:type="gramStart"/>
      <w:r w:rsidRPr="00E22C2A">
        <w:t>on the basis of</w:t>
      </w:r>
      <w:proofErr w:type="gramEnd"/>
      <w:r w:rsidRPr="00E22C2A">
        <w:t xml:space="preserve"> the evidence presented therein. Since the vacancy situation had changed between the date of the notice and that of the hearing, the board should have discontinued the non-renewal process at that time due to the absence of any necessity for a non-renewal based upon a reduction in force. Strauch v. Aquilla ISD, No. 189-R1a-782 [*16] (Comm'r Education. 1983). </w:t>
      </w:r>
      <w:r w:rsidRPr="009B7832">
        <w:rPr>
          <w:rStyle w:val="StyleUnderline"/>
          <w:highlight w:val="yellow"/>
        </w:rPr>
        <w:t>This</w:t>
      </w:r>
      <w:r w:rsidRPr="00345CED">
        <w:rPr>
          <w:rStyle w:val="StyleUnderline"/>
        </w:rPr>
        <w:t xml:space="preserve"> principle</w:t>
      </w:r>
      <w:r w:rsidRPr="00E22C2A">
        <w:t xml:space="preserve"> makes sense. It </w:t>
      </w:r>
      <w:r w:rsidRPr="009B7832">
        <w:rPr>
          <w:rStyle w:val="StyleUnderline"/>
          <w:highlight w:val="yellow"/>
        </w:rPr>
        <w:t>requires a reduction</w:t>
      </w:r>
      <w:r w:rsidRPr="00E22C2A">
        <w:t xml:space="preserve"> in force </w:t>
      </w:r>
      <w:r w:rsidRPr="009B7832">
        <w:rPr>
          <w:rStyle w:val="StyleUnderline"/>
          <w:highlight w:val="yellow"/>
        </w:rPr>
        <w:t>to be</w:t>
      </w:r>
      <w:r w:rsidRPr="00E22C2A">
        <w:t xml:space="preserve"> just that: </w:t>
      </w:r>
      <w:r w:rsidRPr="00345CED">
        <w:rPr>
          <w:rStyle w:val="StyleUnderline"/>
        </w:rPr>
        <w:t xml:space="preserve">a reduction </w:t>
      </w:r>
      <w:r w:rsidRPr="009B7832">
        <w:rPr>
          <w:rStyle w:val="StyleUnderline"/>
          <w:highlight w:val="yellow"/>
        </w:rPr>
        <w:t>in</w:t>
      </w:r>
      <w:r w:rsidRPr="00E22C2A">
        <w:t xml:space="preserve"> the </w:t>
      </w:r>
      <w:r w:rsidRPr="009B7832">
        <w:rPr>
          <w:rStyle w:val="StyleUnderline"/>
          <w:highlight w:val="yellow"/>
        </w:rPr>
        <w:t>number</w:t>
      </w:r>
      <w:r w:rsidRPr="00E22C2A">
        <w:t xml:space="preserve"> of employees. It acknowledges that </w:t>
      </w:r>
      <w:r w:rsidRPr="009B7832">
        <w:rPr>
          <w:rStyle w:val="StyleUnderline"/>
          <w:highlight w:val="yellow"/>
        </w:rPr>
        <w:t>replacing</w:t>
      </w:r>
      <w:r w:rsidRPr="00E22C2A">
        <w:t xml:space="preserve"> one employee with someone from outside the district </w:t>
      </w:r>
      <w:r w:rsidRPr="009B7832">
        <w:rPr>
          <w:rStyle w:val="StyleUnderline"/>
          <w:highlight w:val="yellow"/>
        </w:rPr>
        <w:t>does not achieve the</w:t>
      </w:r>
      <w:r w:rsidRPr="00345CED">
        <w:rPr>
          <w:rStyle w:val="StyleUnderline"/>
        </w:rPr>
        <w:t xml:space="preserve"> </w:t>
      </w:r>
      <w:r w:rsidRPr="009B7832">
        <w:rPr>
          <w:rStyle w:val="StyleUnderline"/>
          <w:highlight w:val="yellow"/>
        </w:rPr>
        <w:t>goal of reducing</w:t>
      </w:r>
      <w:r w:rsidRPr="00345CED">
        <w:rPr>
          <w:rStyle w:val="StyleUnderline"/>
        </w:rPr>
        <w:t xml:space="preserve"> the number</w:t>
      </w:r>
      <w:r w:rsidRPr="00E22C2A">
        <w:t xml:space="preserve"> of employees. </w:t>
      </w:r>
      <w:r w:rsidRPr="009B7832">
        <w:rPr>
          <w:rStyle w:val="StyleUnderline"/>
          <w:highlight w:val="yellow"/>
        </w:rPr>
        <w:t>This rule against swapping</w:t>
      </w:r>
      <w:r w:rsidRPr="00E22C2A">
        <w:t xml:space="preserve"> an employee for a non-employee </w:t>
      </w:r>
      <w:r w:rsidRPr="009B7832">
        <w:rPr>
          <w:rStyle w:val="StyleUnderline"/>
          <w:highlight w:val="yellow"/>
        </w:rPr>
        <w:t>and calling it a reduction</w:t>
      </w:r>
      <w:r w:rsidRPr="00E22C2A">
        <w:t xml:space="preserve"> of personnel </w:t>
      </w:r>
      <w:r w:rsidRPr="009B7832">
        <w:rPr>
          <w:rStyle w:val="StyleUnderline"/>
          <w:highlight w:val="yellow"/>
        </w:rPr>
        <w:t>is</w:t>
      </w:r>
      <w:r w:rsidRPr="00E22C2A">
        <w:t xml:space="preserve"> even more </w:t>
      </w:r>
      <w:r w:rsidRPr="009B7832">
        <w:rPr>
          <w:rStyle w:val="StyleUnderline"/>
          <w:highlight w:val="yellow"/>
        </w:rPr>
        <w:t>compelling</w:t>
      </w:r>
      <w:r w:rsidRPr="00E22C2A">
        <w:t xml:space="preserve"> in the present case, which involves the proposed termination of an existing contract, </w:t>
      </w:r>
      <w:r w:rsidRPr="00E22C2A">
        <w:lastRenderedPageBreak/>
        <w:t xml:space="preserve">than in Strauch, a nonrenewal case. Ms. Robinson, by virtue of her existing contract, had a vested property right to employment through the 2011-12 school year. As the Commissioner stated cogently and logically: "Since the vacancy situation had changed between the date of the notice and that of the hearing, the board should have discontinued the non-renewal process at that time due to the absence of any necessity for [terminating Ms. Robinson's contract] based upon a reduction in force." In Wasserman v. Nederland ISD, No. 171-R1-784 (Comm'r Education. 1984), the Commissioner reiterated this principle: Reduction in force does not constitute a valid reason for nonrenewal, [*17] if on the date of nonrenewal, there is another position for which the teacher is qualified, unless the district has a valid reason, supported by substantial evidence at the local hearing for not reassigning the teacher. (Emphasis added.) In the present case, the facts clearly and conclusively established that, on August 1, 2011, the date of the termination, there were other positions open within the district for which Ms. Robinson was qualified, and that this had been the case every day since positions were opened to external candidates on July 1. The district offered no valid reason for failing to assign Ms. Robinson to an open position. The action to terminate Ms. Robinson's employment on August 1 did not, therefore, constitute a valid reduction in force. The reduction in the number of secondary English teachers that was required by the financial exigency had been accomplished by attrition. Terminating her employment </w:t>
      </w:r>
      <w:proofErr w:type="gramStart"/>
      <w:r w:rsidRPr="00E22C2A">
        <w:t>at this time</w:t>
      </w:r>
      <w:proofErr w:type="gramEnd"/>
      <w:r w:rsidRPr="00E22C2A">
        <w:t xml:space="preserve"> did nothing to accomplish the goal of reducing staff. The district had to turn around and hire someone else anyway, resulting in a net reduction of zero. If the financial exigency did not require the district to fire Ms. Robinson, [*18] why, then, did it do so? No other reason was given. In fact, the district specifically stated that there was no other reason. As noted by the Commissioner in Strauch: What was "required" by the change in programs was an alteration in "assignments." An alteration in "staffing" was not "required" </w:t>
      </w:r>
      <w:proofErr w:type="gramStart"/>
      <w:r w:rsidRPr="00E22C2A">
        <w:t>as long as</w:t>
      </w:r>
      <w:proofErr w:type="gramEnd"/>
      <w:r w:rsidRPr="00E22C2A">
        <w:t xml:space="preserve"> there was a reasonable alternative to discontinuing the employment of one or more of the district's staff members. In the present case there was such an </w:t>
      </w:r>
      <w:proofErr w:type="gramStart"/>
      <w:r w:rsidRPr="00E22C2A">
        <w:t>alternative;</w:t>
      </w:r>
      <w:proofErr w:type="gramEnd"/>
      <w:r w:rsidRPr="00E22C2A">
        <w:t xml:space="preserve"> i.e., reassigning Plaintiff to another position for which she was qualified. It is clear that, prior to this case, the Commissioner construed the word "required" as meaning "no reasonable alternative." In the present case, whether the board liked it or not, whether its administration liked it or not, there was a reasonable alternative: i.e., assigning Ms. Robinson to another position for which she was certified. The Commissioner's analysis was spot-on in his cases prior to the one currently before this court. There is no logical reason for suddenly reversing course and adopting a nonsensical principle just for this case. The question, then, should not be whether the financial exigency "required" Ms. [*19] Robinson's termination. It didn't. The correct questions are: (a) was the </w:t>
      </w:r>
      <w:proofErr w:type="spellStart"/>
      <w:r w:rsidRPr="00E22C2A">
        <w:t>boardallowed</w:t>
      </w:r>
      <w:proofErr w:type="spellEnd"/>
      <w:r w:rsidRPr="00E22C2A">
        <w:t xml:space="preserve"> to consider the facts that, if considered, conclusively established that her termination was not a matter of necessity, bit a matter of convenience? </w:t>
      </w:r>
      <w:proofErr w:type="gramStart"/>
      <w:r w:rsidRPr="00E22C2A">
        <w:t>And,</w:t>
      </w:r>
      <w:proofErr w:type="gramEnd"/>
      <w:r w:rsidRPr="00E22C2A">
        <w:t xml:space="preserve"> (b) if so, was the board required to acknowledge those facts? 2. Was the board justified in ignoring information within its own records when it acted to terminate Ms. Robinson's employment? A. was the board allowed to consider its own records in addition to the transcript of the preliminary hearing? The first rule of any decision maker is: Get the facts right. As this court understands, no decision is any better than the facts on which it is based. This court, as any court, takes great pains to ensure that its decisions are based on correctly stated facts. Normally, these are in the form of Findings of Fact made by the fact finder and any matter of which judicial notice is properly taken. Although every court is unfazed by a challenge to its decision on legal grounds, no court wants to be chastised on appeal as having based its decision on faulty facts. A difference of opinion as to the law comes with the territory. [*20] A misstatement of the facts on which a legal conclusion is based is not only embarrassing, but difficult, if not impossible, to justify. In the present case, the board based its decision on bad facts-as in incomplete facts. Or, more specifically, incomplete facts that it knew were </w:t>
      </w:r>
      <w:r w:rsidRPr="00E22C2A">
        <w:lastRenderedPageBreak/>
        <w:t xml:space="preserve">incomplete: the board chose to make a decision that was not fully informed when it knew that considering </w:t>
      </w:r>
      <w:proofErr w:type="gramStart"/>
      <w:r w:rsidRPr="00E22C2A">
        <w:t>all of</w:t>
      </w:r>
      <w:proofErr w:type="gramEnd"/>
      <w:r w:rsidRPr="00E22C2A">
        <w:t xml:space="preserve"> the relevant and material facts would have required (there's that word again) a different result. Why would the board be allowed to stick its head in the sand and ignore relevant and material facts, to pretend that reality is not reality? The Commissioner excuses the board's action by claiming that the board "lack[ed] authority to take evidence" because this was a termination proceeding. (See page 7 of his Decision.) He defends this stance on § 21.258 of the Education Code, which reads as follows: The board of trustees or board subcommittee may reject or change a finding of fact made by a hearing examiner only after reviewing the record of the proceedings before the hearing examiner and only if the finding of fact is not supported by substantial evidence. Id. (Emphasis [*21] the Commissioner's.) He adds that "the hearing to receive an independent hearing examiner's recommendation is not a preliminary hearing." Id. The most serious flaws in the Commissioner's rationale include the following: a. Official notice </w:t>
      </w:r>
      <w:proofErr w:type="gramStart"/>
      <w:r w:rsidRPr="00E22C2A">
        <w:t>The</w:t>
      </w:r>
      <w:proofErr w:type="gramEnd"/>
      <w:r w:rsidRPr="00E22C2A">
        <w:t xml:space="preserve"> board of trustees was not asked to hold a preliminary hearing. The board was asked only to acknowledge information from its own website: i.e., that the district was hiring English teachers </w:t>
      </w:r>
      <w:proofErr w:type="gramStart"/>
      <w:r w:rsidRPr="00E22C2A">
        <w:t>at the same time that</w:t>
      </w:r>
      <w:proofErr w:type="gramEnd"/>
      <w:r w:rsidRPr="00E22C2A">
        <w:t xml:space="preserve"> it was firing an English teacher (Ms. Robinson) to "reduce" personnel. This was not a matter about which the board needed to receive evidence. It was what the district was doing, the district was aware of what it was doing, and no one in the district claimed otherwise. This was not a matter of credibility, it was not something that might or might not be true that required the presentation of evidence, pro and con, </w:t>
      </w:r>
      <w:proofErr w:type="gramStart"/>
      <w:r w:rsidRPr="00E22C2A">
        <w:t>in order to</w:t>
      </w:r>
      <w:proofErr w:type="gramEnd"/>
      <w:r w:rsidRPr="00E22C2A">
        <w:t xml:space="preserve"> make a fact finding. It was a fact, and the board knew to a certainty that it was a fact. In other words, it was information of which "official notice," may ordinarily be taken by an administrative body. Under the Administrative Procedure Act, an administrative agency may take official notice of: (1) [*22] All facts that are judicially cognizable; and (2) Generally recognized facts within the area of the body's specialized knowledge. Government Code § 2001.090(a)(1) and (2). This court has recognized, pursuant to this very language, that an administrative agency may take official notice of information within its own records: The [Savings and Loan] Commissioner took official notice of the names of all associations holding charters from the State and determined that there were no chartered savings and loan associations having the name "Southwestern Savings and Loan." This was done in accordance with the provisions of Article 6252-13a, Sec. 14(q), V.A.T.S. [now Gov't Code § 2001.090]: ". . . official notice may be taken of all facts judicially cognizable. In addition, notice may be taken of generally recognized facts within the area of the agency's specialized knowledge." Chartering of savings and loan associations is peculiarly within the province of the Commissioner. The Commissioner's official records reflect every such institution doing business in the State. That the records revealed there were no chartered savings and loan associations in Texas having [*23] the name "Southwestern Savings and Loan" was a fact "generally recognized" to be " . . . within the area of the agency's specialized knowledge," and was officially cognizable by the Commissioner. United Sav. </w:t>
      </w:r>
      <w:proofErr w:type="spellStart"/>
      <w:r w:rsidRPr="00E22C2A">
        <w:t>Ass'n</w:t>
      </w:r>
      <w:proofErr w:type="spellEnd"/>
      <w:r w:rsidRPr="00E22C2A">
        <w:t xml:space="preserve"> of Texas v. </w:t>
      </w:r>
      <w:proofErr w:type="spellStart"/>
      <w:r w:rsidRPr="00E22C2A">
        <w:t>Vandygriff</w:t>
      </w:r>
      <w:proofErr w:type="spellEnd"/>
      <w:r w:rsidRPr="00E22C2A">
        <w:t xml:space="preserve">, 594 S.W.2d 163, 166-67 (Tex. Civ. App.-Austin 1980, writ ref'd </w:t>
      </w:r>
      <w:proofErr w:type="spellStart"/>
      <w:r w:rsidRPr="00E22C2A">
        <w:t>n.r.e</w:t>
      </w:r>
      <w:proofErr w:type="spellEnd"/>
      <w:r w:rsidRPr="00E22C2A">
        <w:t xml:space="preserve">.). (Emphasis added.) Although a school district is not technically subject to the APA, there is no logical basis for concluding that, as an administrative body, it is prohibited from taking official notice of facts within its own purview. The United States Supreme Court has reasoned as follows </w:t>
      </w:r>
      <w:proofErr w:type="gramStart"/>
      <w:r w:rsidRPr="00E22C2A">
        <w:t>with regard to</w:t>
      </w:r>
      <w:proofErr w:type="gramEnd"/>
      <w:r w:rsidRPr="00E22C2A">
        <w:t xml:space="preserve"> a local authority that does not rise to the level of being an "administrative agency": The city council members, familiar with commercial downtown Erie, are the individuals who would likely have had firsthand knowledge of what took place at and around nude dancing establishments in Erie, and can make particularized, expert judgments about the resulting harmful secondary effects. Analogizing to the administrative agency context, it is well established that, as long as a party has an opportunity to respond, an administrative agency may take official [*24] notice </w:t>
      </w:r>
      <w:r w:rsidRPr="00E22C2A">
        <w:lastRenderedPageBreak/>
        <w:t xml:space="preserve">of such "legislative facts" within its special </w:t>
      </w:r>
      <w:proofErr w:type="gramStart"/>
      <w:r w:rsidRPr="00E22C2A">
        <w:t>knowledge, and</w:t>
      </w:r>
      <w:proofErr w:type="gramEnd"/>
      <w:r w:rsidRPr="00E22C2A">
        <w:t xml:space="preserve"> is not confined to the evidence in the record in reaching its expert judgment. City of Erie v. Pap's A.M., 529 U.S. 277, 297-98, 120 S. Ct. 1382, 1395, 146 L. Ed. 2d 265 (2000). In other words, a local authority can properly take official notice of what is generally known to be going on in its jurisdiction, let alone what it is on its own website. See also, McLeod v. I.N.S., 802 F.2d 89, 93 (3d Cir. 1986): Official notice, rather than judicial notice, is the proper method by which agency decision makers may apply knowledge not included in the record. The Administrative Procedure Act allows a decision maker to take "official notice" of material not appearing in the evidence in the record. 5 U.S.C. § 556(c). Official notice is a broader concept than judicial notice. See 4 Stein, Administrative Law § 25.01 (1986). Both doctrines allow adjudicators to take notice of commonly acknowledged facts, but official notice also allows an administrative agency to take notice of technical or scientific facts that are within the agency's area of [*25] expertise. See NLRB v. Seven-Up Bottling Co., 344 U.S. 344, 73 </w:t>
      </w:r>
      <w:proofErr w:type="spellStart"/>
      <w:r w:rsidRPr="00E22C2A">
        <w:t>S.Ct</w:t>
      </w:r>
      <w:proofErr w:type="spellEnd"/>
      <w:r w:rsidRPr="00E22C2A">
        <w:t xml:space="preserve">. 287, 97 </w:t>
      </w:r>
      <w:proofErr w:type="spellStart"/>
      <w:r w:rsidRPr="00E22C2A">
        <w:t>L.Ed</w:t>
      </w:r>
      <w:proofErr w:type="spellEnd"/>
      <w:r w:rsidRPr="00E22C2A">
        <w:t xml:space="preserve">. 377 (1953). Also: It is true that ordinarily an administrative agency will act appropriately, in a proceeding of this sort, upon the record presented and such matters as properly may receive its attention through 'official notice.'[16] It is also true that this Court, in appropriate instances, has limited the use of the latter implement </w:t>
      </w:r>
      <w:proofErr w:type="gramStart"/>
      <w:r w:rsidRPr="00E22C2A">
        <w:t>in order to</w:t>
      </w:r>
      <w:proofErr w:type="gramEnd"/>
      <w:r w:rsidRPr="00E22C2A">
        <w:t xml:space="preserve"> assure that the parties will not be deprived of a fair hearing. See United States v. Abilene &amp; S.R. Co., 265 U.S. 274, 286-290, 44 </w:t>
      </w:r>
      <w:proofErr w:type="spellStart"/>
      <w:r w:rsidRPr="00E22C2A">
        <w:t>S.Ct</w:t>
      </w:r>
      <w:proofErr w:type="spellEnd"/>
      <w:r w:rsidRPr="00E22C2A">
        <w:t xml:space="preserve">. 565, 568-570, 68 </w:t>
      </w:r>
      <w:proofErr w:type="spellStart"/>
      <w:r w:rsidRPr="00E22C2A">
        <w:t>L.Ed</w:t>
      </w:r>
      <w:proofErr w:type="spellEnd"/>
      <w:r w:rsidRPr="00E22C2A">
        <w:t xml:space="preserve">. </w:t>
      </w:r>
      <w:proofErr w:type="gramStart"/>
      <w:r w:rsidRPr="00E22C2A">
        <w:t>1016;Interstate</w:t>
      </w:r>
      <w:proofErr w:type="gramEnd"/>
      <w:r w:rsidRPr="00E22C2A">
        <w:t xml:space="preserve"> Commerce Commission v. Louisville &amp; Nashville R. Co., 227 U.S. 88, 93, 94, 33 </w:t>
      </w:r>
      <w:proofErr w:type="spellStart"/>
      <w:r w:rsidRPr="00E22C2A">
        <w:t>S.Ct</w:t>
      </w:r>
      <w:proofErr w:type="spellEnd"/>
      <w:r w:rsidRPr="00E22C2A">
        <w:t xml:space="preserve">. 185, 187, 188, 57 </w:t>
      </w:r>
      <w:proofErr w:type="spellStart"/>
      <w:r w:rsidRPr="00E22C2A">
        <w:t>L.Ed</w:t>
      </w:r>
      <w:proofErr w:type="spellEnd"/>
      <w:r w:rsidRPr="00E22C2A">
        <w:t xml:space="preserve">. 431. But in doing so it has not undertaken to make a fetish of sticking squarely within the four corners of the specific record in administrative proceedings or of pinning down such agencies, with reference to fact determinations, even more rigidly than the courts in strictly judicial proceedings. On the contrary, in the one case as in the other, the mere fact that the determining body has looked beyond the record [*26] proper does not invalidate its action unless substantial prejudice is shown to result. United States v. Pierce Auto Freight Lines, 327 U.S. 515, 529-30, 66 S. Ct. 687, 695, 90 L. Ed. 821 (1946). In the present case, the Commissioner's declaration that the board is not authorized to take official notice of its own website is contrary to the very purpose of official notice, which is that commonly acknowledged facts, or facts within the decision maker's own knowledge may be considered to maximize the likelihood of a reasoned, fully informed decision based on merit, not on procedure. The Commissioner's prohibition against the </w:t>
      </w:r>
      <w:proofErr w:type="gramStart"/>
      <w:r w:rsidRPr="00E22C2A">
        <w:t>School</w:t>
      </w:r>
      <w:proofErr w:type="gramEnd"/>
      <w:r w:rsidRPr="00E22C2A">
        <w:t xml:space="preserve"> board looking beyond the record proper and acknowledging facts within its own sphere of knowledge that no one disputes maximizes the likelihood of an unreasonable result. Indeed, although the legislature did not specifically mention official notice in the termination statute, it would be strange, indeed, for the state's lawmakers to declare that facts within an administrative body's knowledge are off limits for that body's consideration at any time during a contested case. As set forth in the Code Construction Act: In enacting [*27] a statute, it is presumed that . . . a just and reasonable result is intended; Tex. Gov't Code Ann. § 311.021. b. Facts not in existence at preliminary hearing </w:t>
      </w:r>
      <w:proofErr w:type="gramStart"/>
      <w:r w:rsidRPr="00E22C2A">
        <w:t>In</w:t>
      </w:r>
      <w:proofErr w:type="gramEnd"/>
      <w:r w:rsidRPr="00E22C2A">
        <w:t xml:space="preserve"> fairness to the Commissioner, his decision would have some merit in certain cases. For example, if the information offered at the board hearing could have been introduced at the preliminary hearing before the hearing examiner, it might well be appropriate for the board to restrict its consideration to evidence in the transcript of that hearing. In the present case, this was not possible. The preliminary hearing was on June 20-21, 2011. The positions that could have and should have been offered to Ms. Robinson were opened to outsiders after June 30. Further, if the information offered for official notice at the board hearing were simply cumulative of the evidence already submitted at the preliminary hearing, it might be reasonable to decline that information. Again, that is not the case. The information at issue was not only completely different from what was addressed previously, it was relevant and dispositive. c. Board not a slave to process </w:t>
      </w:r>
      <w:proofErr w:type="gramStart"/>
      <w:r w:rsidRPr="00E22C2A">
        <w:t>The</w:t>
      </w:r>
      <w:proofErr w:type="gramEnd"/>
      <w:r w:rsidRPr="00E22C2A">
        <w:t xml:space="preserve"> </w:t>
      </w:r>
      <w:r w:rsidRPr="00E22C2A">
        <w:lastRenderedPageBreak/>
        <w:t xml:space="preserve">board is under no compulsion to make any decision at [*28] all or any findings of fact. It can always stop the process when it becomes aware of current information that negates the need to proceed to terminate a teacher </w:t>
      </w:r>
      <w:proofErr w:type="gramStart"/>
      <w:r w:rsidRPr="00E22C2A">
        <w:t>in an effort to</w:t>
      </w:r>
      <w:proofErr w:type="gramEnd"/>
      <w:r w:rsidRPr="00E22C2A">
        <w:t xml:space="preserve"> reduce force-such as when it is actually increasing force. There is no provision anywhere in the Education Code that requires a school board to continue with termination proceedings once those proceedings have no further purpose in the real world. That is, unless the Commissioner wants to adopt the proposition that the proceedings must continue even if the teacher submits his or her resignation, and the board is aware of that fact. </w:t>
      </w:r>
      <w:r w:rsidRPr="009B7832">
        <w:rPr>
          <w:rStyle w:val="StyleUnderline"/>
          <w:highlight w:val="yellow"/>
        </w:rPr>
        <w:t>Once</w:t>
      </w:r>
      <w:r w:rsidRPr="00E22C2A">
        <w:t xml:space="preserve"> the board knows that the reason for </w:t>
      </w:r>
      <w:r w:rsidRPr="009B7832">
        <w:rPr>
          <w:rStyle w:val="StyleUnderline"/>
          <w:highlight w:val="yellow"/>
        </w:rPr>
        <w:t>a reduction</w:t>
      </w:r>
      <w:r w:rsidRPr="00345CED">
        <w:rPr>
          <w:rStyle w:val="StyleUnderline"/>
        </w:rPr>
        <w:t xml:space="preserve"> </w:t>
      </w:r>
      <w:r w:rsidRPr="00E22C2A">
        <w:t>in force</w:t>
      </w:r>
      <w:r w:rsidRPr="00345CED">
        <w:rPr>
          <w:rStyle w:val="StyleUnderline"/>
        </w:rPr>
        <w:t xml:space="preserve"> </w:t>
      </w:r>
      <w:r w:rsidRPr="009B7832">
        <w:rPr>
          <w:rStyle w:val="StyleUnderline"/>
          <w:highlight w:val="yellow"/>
        </w:rPr>
        <w:t>no longer exists</w:t>
      </w:r>
      <w:r w:rsidRPr="00E22C2A">
        <w:rPr>
          <w:highlight w:val="yellow"/>
        </w:rPr>
        <w:t xml:space="preserve">, </w:t>
      </w:r>
      <w:r w:rsidRPr="009B7832">
        <w:rPr>
          <w:rStyle w:val="StyleUnderline"/>
          <w:highlight w:val="yellow"/>
        </w:rPr>
        <w:t>it</w:t>
      </w:r>
      <w:r w:rsidRPr="00345CED">
        <w:rPr>
          <w:rStyle w:val="StyleUnderline"/>
        </w:rPr>
        <w:t xml:space="preserve"> </w:t>
      </w:r>
      <w:r w:rsidRPr="00E22C2A">
        <w:t>is the essence of arbitrariness and capriciousness to fire a teacher and then replace that teacher with someone else, because that</w:t>
      </w:r>
      <w:r w:rsidRPr="00345CED">
        <w:rPr>
          <w:rStyle w:val="StyleUnderline"/>
        </w:rPr>
        <w:t xml:space="preserve"> </w:t>
      </w:r>
      <w:r w:rsidRPr="009B7832">
        <w:rPr>
          <w:rStyle w:val="StyleUnderline"/>
          <w:highlight w:val="yellow"/>
        </w:rPr>
        <w:t xml:space="preserve">does not constitute a reduction </w:t>
      </w:r>
      <w:r w:rsidRPr="009B7832">
        <w:rPr>
          <w:rStyle w:val="Emphasis"/>
          <w:highlight w:val="yellow"/>
        </w:rPr>
        <w:t>by anyone's definition</w:t>
      </w:r>
      <w:r w:rsidRPr="00E22C2A">
        <w:t xml:space="preserve">. However, just to cite some authority as to what constitutes a "reduction," here is a generally accepted definition of the word: "the act or process of reducing." Merriam-webster.com/dictionary. In case this definition is considered circular, </w:t>
      </w:r>
      <w:r w:rsidRPr="009B7832">
        <w:rPr>
          <w:rStyle w:val="StyleUnderline"/>
          <w:highlight w:val="yellow"/>
        </w:rPr>
        <w:t>"reduce" is defined as</w:t>
      </w:r>
      <w:r w:rsidRPr="00E22C2A">
        <w:t xml:space="preserve"> follows: "to </w:t>
      </w:r>
      <w:r w:rsidRPr="009B7832">
        <w:rPr>
          <w:rStyle w:val="StyleUnderline"/>
          <w:highlight w:val="yellow"/>
        </w:rPr>
        <w:t>diminish in</w:t>
      </w:r>
      <w:r w:rsidRPr="00E22C2A">
        <w:t xml:space="preserve"> size, amount, extent, [*29] or </w:t>
      </w:r>
      <w:r w:rsidRPr="009B7832">
        <w:rPr>
          <w:rStyle w:val="StyleUnderline"/>
          <w:highlight w:val="yellow"/>
        </w:rPr>
        <w:t>number</w:t>
      </w:r>
      <w:r w:rsidRPr="00E22C2A">
        <w:t xml:space="preserve">." Id. </w:t>
      </w:r>
      <w:r w:rsidRPr="009B7832">
        <w:rPr>
          <w:rStyle w:val="StyleUnderline"/>
          <w:highlight w:val="yellow"/>
        </w:rPr>
        <w:t>Firing one</w:t>
      </w:r>
      <w:r w:rsidRPr="00345CED">
        <w:rPr>
          <w:rStyle w:val="StyleUnderline"/>
        </w:rPr>
        <w:t xml:space="preserve"> of 1,000 </w:t>
      </w:r>
      <w:r w:rsidRPr="009B7832">
        <w:rPr>
          <w:rStyle w:val="StyleUnderline"/>
          <w:highlight w:val="yellow"/>
        </w:rPr>
        <w:t>teacher</w:t>
      </w:r>
      <w:r w:rsidRPr="00345CED">
        <w:rPr>
          <w:rStyle w:val="StyleUnderline"/>
        </w:rPr>
        <w:t xml:space="preserve">s </w:t>
      </w:r>
      <w:r w:rsidRPr="009B7832">
        <w:rPr>
          <w:rStyle w:val="StyleUnderline"/>
          <w:highlight w:val="yellow"/>
        </w:rPr>
        <w:t xml:space="preserve">and </w:t>
      </w:r>
      <w:r w:rsidRPr="009B7832">
        <w:rPr>
          <w:rStyle w:val="Emphasis"/>
          <w:highlight w:val="yellow"/>
        </w:rPr>
        <w:t>replacing</w:t>
      </w:r>
      <w:r w:rsidRPr="00345CED">
        <w:rPr>
          <w:rStyle w:val="StyleUnderline"/>
        </w:rPr>
        <w:t xml:space="preserve"> that individual </w:t>
      </w:r>
      <w:r w:rsidRPr="009B7832">
        <w:rPr>
          <w:rStyle w:val="StyleUnderline"/>
          <w:highlight w:val="yellow"/>
        </w:rPr>
        <w:t>with a different teacher does not diminish the number</w:t>
      </w:r>
      <w:r w:rsidRPr="00E22C2A">
        <w:t xml:space="preserve"> of teachers to 999. </w:t>
      </w:r>
      <w:r w:rsidRPr="009B7832">
        <w:rPr>
          <w:rStyle w:val="StyleUnderline"/>
          <w:highlight w:val="yellow"/>
        </w:rPr>
        <w:t xml:space="preserve">It </w:t>
      </w:r>
      <w:r w:rsidRPr="009B7832">
        <w:rPr>
          <w:rStyle w:val="Emphasis"/>
          <w:highlight w:val="yellow"/>
        </w:rPr>
        <w:t>maintains</w:t>
      </w:r>
      <w:r w:rsidRPr="009B7832">
        <w:rPr>
          <w:rStyle w:val="StyleUnderline"/>
          <w:highlight w:val="yellow"/>
        </w:rPr>
        <w:t xml:space="preserve"> the number</w:t>
      </w:r>
      <w:r w:rsidRPr="00E22C2A">
        <w:t xml:space="preserve"> of teachers at 1,000.</w:t>
      </w:r>
    </w:p>
    <w:p w14:paraId="7C88A33F" w14:textId="77777777" w:rsidR="004D44AA" w:rsidRPr="00345CED" w:rsidRDefault="004D44AA" w:rsidP="004D44AA"/>
    <w:p w14:paraId="20EBA82B" w14:textId="77777777" w:rsidR="004D44AA" w:rsidRDefault="004D44AA" w:rsidP="004D44AA">
      <w:pPr>
        <w:pStyle w:val="Heading4"/>
        <w:rPr>
          <w:rFonts w:cs="Calibri"/>
        </w:rPr>
      </w:pPr>
      <w:r w:rsidRPr="00C85280">
        <w:rPr>
          <w:rFonts w:cs="Calibri"/>
          <w:lang w:val="pt-BR"/>
        </w:rPr>
        <w:t>Violation</w:t>
      </w:r>
      <w:r>
        <w:rPr>
          <w:rFonts w:cs="Calibri"/>
          <w:lang w:val="pt-BR"/>
        </w:rPr>
        <w:t>:</w:t>
      </w:r>
      <w:r w:rsidRPr="00C85280">
        <w:rPr>
          <w:rFonts w:cs="Calibri"/>
          <w:lang w:val="pt-BR"/>
        </w:rPr>
        <w:t xml:space="preserve"> </w:t>
      </w:r>
      <w:r>
        <w:rPr>
          <w:rFonts w:cs="Calibri"/>
        </w:rPr>
        <w:t>A TRIPS waiver would be voluntary</w:t>
      </w:r>
    </w:p>
    <w:p w14:paraId="0B9F2BE7" w14:textId="77777777" w:rsidR="004D44AA" w:rsidRPr="009F468D" w:rsidRDefault="004D44AA" w:rsidP="004D44AA">
      <w:pPr>
        <w:rPr>
          <w:rStyle w:val="Style13ptBold"/>
        </w:rPr>
      </w:pPr>
      <w:r>
        <w:rPr>
          <w:rStyle w:val="Style13ptBold"/>
        </w:rPr>
        <w:t xml:space="preserve">West’s Encyclopedia </w:t>
      </w:r>
      <w:r>
        <w:t xml:space="preserve">[waiver. (n.d.) </w:t>
      </w:r>
      <w:r w:rsidRPr="005B1512">
        <w:rPr>
          <w:rStyle w:val="Emphasis"/>
          <w:b w:val="0"/>
          <w:bCs/>
          <w:u w:val="none"/>
        </w:rPr>
        <w:t>West's Encyclopedia of American Law, edition 2</w:t>
      </w:r>
      <w:r>
        <w:t>. (2008). Retrieved August 28</w:t>
      </w:r>
      <w:proofErr w:type="gramStart"/>
      <w:r>
        <w:t xml:space="preserve"> 2021</w:t>
      </w:r>
      <w:proofErr w:type="gramEnd"/>
      <w:r>
        <w:t xml:space="preserve"> from </w:t>
      </w:r>
      <w:hyperlink r:id="rId6" w:history="1">
        <w:r>
          <w:rPr>
            <w:rStyle w:val="Hyperlink"/>
          </w:rPr>
          <w:t>https://legal-dictionary.thefreedictionary.com/waiver</w:t>
        </w:r>
      </w:hyperlink>
      <w:r>
        <w:t xml:space="preserve"> //gord0]</w:t>
      </w:r>
    </w:p>
    <w:p w14:paraId="7463EBD2" w14:textId="77777777" w:rsidR="004D44AA" w:rsidRPr="006216FC" w:rsidRDefault="004D44AA" w:rsidP="004D44AA">
      <w:r w:rsidRPr="005B1512">
        <w:rPr>
          <w:highlight w:val="green"/>
          <w:u w:val="single"/>
        </w:rPr>
        <w:t>Waiver</w:t>
      </w:r>
      <w:r>
        <w:rPr>
          <w:u w:val="single"/>
        </w:rPr>
        <w:t xml:space="preserve"> </w:t>
      </w:r>
      <w:r w:rsidRPr="005B1512">
        <w:rPr>
          <w:rStyle w:val="hvr"/>
          <w:rFonts w:asciiTheme="minorHAnsi" w:hAnsiTheme="minorHAnsi" w:cstheme="minorHAnsi"/>
          <w:u w:val="single"/>
        </w:rPr>
        <w:t>The</w:t>
      </w:r>
      <w:r w:rsidRPr="005B1512">
        <w:rPr>
          <w:u w:val="single"/>
        </w:rPr>
        <w:t xml:space="preserve"> </w:t>
      </w:r>
      <w:r w:rsidRPr="005B1512">
        <w:rPr>
          <w:rStyle w:val="hvr"/>
          <w:rFonts w:asciiTheme="minorHAnsi" w:hAnsiTheme="minorHAnsi" w:cstheme="minorHAnsi"/>
          <w:highlight w:val="green"/>
          <w:u w:val="single"/>
        </w:rPr>
        <w:t>voluntary</w:t>
      </w:r>
      <w:r w:rsidRPr="005B1512">
        <w:rPr>
          <w:highlight w:val="green"/>
          <w:u w:val="single"/>
        </w:rPr>
        <w:t xml:space="preserve"> </w:t>
      </w:r>
      <w:r w:rsidRPr="005B1512">
        <w:rPr>
          <w:rStyle w:val="hvr"/>
          <w:rFonts w:asciiTheme="minorHAnsi" w:hAnsiTheme="minorHAnsi" w:cstheme="minorHAnsi"/>
          <w:highlight w:val="green"/>
          <w:u w:val="single"/>
        </w:rPr>
        <w:t>surrender</w:t>
      </w:r>
      <w:r w:rsidRPr="005B1512">
        <w:rPr>
          <w:highlight w:val="green"/>
          <w:u w:val="single"/>
        </w:rPr>
        <w:t xml:space="preserve"> of a </w:t>
      </w:r>
      <w:r w:rsidRPr="005B1512">
        <w:rPr>
          <w:rStyle w:val="hvr"/>
          <w:rFonts w:asciiTheme="minorHAnsi" w:hAnsiTheme="minorHAnsi" w:cstheme="minorHAnsi"/>
          <w:highlight w:val="green"/>
          <w:u w:val="single"/>
        </w:rPr>
        <w:t>known</w:t>
      </w:r>
      <w:r w:rsidRPr="005B1512">
        <w:rPr>
          <w:highlight w:val="green"/>
          <w:u w:val="single"/>
        </w:rPr>
        <w:t xml:space="preserve"> </w:t>
      </w:r>
      <w:r w:rsidRPr="005B1512">
        <w:rPr>
          <w:rStyle w:val="hvr"/>
          <w:rFonts w:asciiTheme="minorHAnsi" w:hAnsiTheme="minorHAnsi" w:cstheme="minorHAnsi"/>
          <w:highlight w:val="green"/>
          <w:u w:val="single"/>
        </w:rPr>
        <w:t>right;</w:t>
      </w:r>
      <w:r w:rsidRPr="005B1512">
        <w:rPr>
          <w:u w:val="single"/>
        </w:rPr>
        <w:t xml:space="preserve"> </w:t>
      </w:r>
      <w:r w:rsidRPr="009F468D">
        <w:rPr>
          <w:rStyle w:val="hvr"/>
          <w:rFonts w:asciiTheme="minorHAnsi" w:hAnsiTheme="minorHAnsi" w:cstheme="minorHAnsi"/>
        </w:rPr>
        <w:t>conduct</w:t>
      </w:r>
      <w:r w:rsidRPr="009F468D">
        <w:t xml:space="preserve"> </w:t>
      </w:r>
      <w:r w:rsidRPr="009F468D">
        <w:rPr>
          <w:rStyle w:val="hvr"/>
          <w:rFonts w:asciiTheme="minorHAnsi" w:hAnsiTheme="minorHAnsi" w:cstheme="minorHAnsi"/>
        </w:rPr>
        <w:t>supporting</w:t>
      </w:r>
      <w:r w:rsidRPr="009F468D">
        <w:t xml:space="preserve"> an </w:t>
      </w:r>
      <w:r w:rsidRPr="009F468D">
        <w:rPr>
          <w:rStyle w:val="hvr"/>
          <w:rFonts w:asciiTheme="minorHAnsi" w:hAnsiTheme="minorHAnsi" w:cstheme="minorHAnsi"/>
        </w:rPr>
        <w:t>inference</w:t>
      </w:r>
      <w:r w:rsidRPr="009F468D">
        <w:t xml:space="preserve"> </w:t>
      </w:r>
      <w:r w:rsidRPr="009F468D">
        <w:rPr>
          <w:rStyle w:val="hvr"/>
          <w:rFonts w:asciiTheme="minorHAnsi" w:hAnsiTheme="minorHAnsi" w:cstheme="minorHAnsi"/>
        </w:rPr>
        <w:t>that</w:t>
      </w:r>
      <w:r w:rsidRPr="009F468D">
        <w:t xml:space="preserve"> a </w:t>
      </w:r>
      <w:r w:rsidRPr="009F468D">
        <w:rPr>
          <w:rStyle w:val="hvr"/>
          <w:rFonts w:asciiTheme="minorHAnsi" w:hAnsiTheme="minorHAnsi" w:cstheme="minorHAnsi"/>
        </w:rPr>
        <w:t>particular</w:t>
      </w:r>
      <w:r w:rsidRPr="009F468D">
        <w:t xml:space="preserve"> </w:t>
      </w:r>
      <w:r w:rsidRPr="009F468D">
        <w:rPr>
          <w:rStyle w:val="hvr"/>
          <w:rFonts w:asciiTheme="minorHAnsi" w:hAnsiTheme="minorHAnsi" w:cstheme="minorHAnsi"/>
        </w:rPr>
        <w:t>right</w:t>
      </w:r>
      <w:r w:rsidRPr="009F468D">
        <w:t xml:space="preserve"> </w:t>
      </w:r>
      <w:r w:rsidRPr="009F468D">
        <w:rPr>
          <w:rStyle w:val="hvr"/>
          <w:rFonts w:asciiTheme="minorHAnsi" w:hAnsiTheme="minorHAnsi" w:cstheme="minorHAnsi"/>
        </w:rPr>
        <w:t>has</w:t>
      </w:r>
      <w:r w:rsidRPr="009F468D">
        <w:t xml:space="preserve"> </w:t>
      </w:r>
      <w:r w:rsidRPr="009F468D">
        <w:rPr>
          <w:rStyle w:val="hvr"/>
          <w:rFonts w:asciiTheme="minorHAnsi" w:hAnsiTheme="minorHAnsi" w:cstheme="minorHAnsi"/>
        </w:rPr>
        <w:t>been</w:t>
      </w:r>
      <w:r w:rsidRPr="009F468D">
        <w:t xml:space="preserve"> </w:t>
      </w:r>
      <w:r w:rsidRPr="009F468D">
        <w:rPr>
          <w:rStyle w:val="hvr"/>
          <w:rFonts w:asciiTheme="minorHAnsi" w:hAnsiTheme="minorHAnsi" w:cstheme="minorHAnsi"/>
        </w:rPr>
        <w:t>relinquished.</w:t>
      </w:r>
      <w:r>
        <w:t xml:space="preserve"> </w:t>
      </w:r>
      <w:r w:rsidRPr="009F468D">
        <w:rPr>
          <w:rStyle w:val="hvr"/>
          <w:rFonts w:asciiTheme="minorHAnsi" w:hAnsiTheme="minorHAnsi" w:cstheme="minorHAnsi"/>
        </w:rPr>
        <w:t>The</w:t>
      </w:r>
      <w:r w:rsidRPr="009F468D">
        <w:t xml:space="preserve"> </w:t>
      </w:r>
      <w:r w:rsidRPr="009F468D">
        <w:rPr>
          <w:rStyle w:val="hvr"/>
          <w:rFonts w:asciiTheme="minorHAnsi" w:hAnsiTheme="minorHAnsi" w:cstheme="minorHAnsi"/>
        </w:rPr>
        <w:t>term</w:t>
      </w:r>
      <w:r w:rsidRPr="009F468D">
        <w:t xml:space="preserve"> </w:t>
      </w:r>
      <w:r w:rsidRPr="009F468D">
        <w:rPr>
          <w:rStyle w:val="hvr"/>
          <w:rFonts w:asciiTheme="minorHAnsi" w:hAnsiTheme="minorHAnsi" w:cstheme="minorHAnsi"/>
        </w:rPr>
        <w:t>waiver</w:t>
      </w:r>
      <w:r w:rsidRPr="009F468D">
        <w:t xml:space="preserve"> is </w:t>
      </w:r>
      <w:r w:rsidRPr="009F468D">
        <w:rPr>
          <w:rStyle w:val="hvr"/>
          <w:rFonts w:asciiTheme="minorHAnsi" w:hAnsiTheme="minorHAnsi" w:cstheme="minorHAnsi"/>
        </w:rPr>
        <w:t>used</w:t>
      </w:r>
      <w:r w:rsidRPr="009F468D">
        <w:t xml:space="preserve"> in </w:t>
      </w:r>
      <w:r w:rsidRPr="009F468D">
        <w:rPr>
          <w:rStyle w:val="hvr"/>
          <w:rFonts w:asciiTheme="minorHAnsi" w:hAnsiTheme="minorHAnsi" w:cstheme="minorHAnsi"/>
        </w:rPr>
        <w:t>many</w:t>
      </w:r>
      <w:r w:rsidRPr="009F468D">
        <w:t xml:space="preserve"> </w:t>
      </w:r>
      <w:r w:rsidRPr="009F468D">
        <w:rPr>
          <w:rStyle w:val="hvr"/>
          <w:rFonts w:asciiTheme="minorHAnsi" w:hAnsiTheme="minorHAnsi" w:cstheme="minorHAnsi"/>
        </w:rPr>
        <w:t>legal</w:t>
      </w:r>
      <w:r w:rsidRPr="009F468D">
        <w:t xml:space="preserve"> </w:t>
      </w:r>
      <w:r w:rsidRPr="009F468D">
        <w:rPr>
          <w:rStyle w:val="hvr"/>
          <w:rFonts w:asciiTheme="minorHAnsi" w:hAnsiTheme="minorHAnsi" w:cstheme="minorHAnsi"/>
        </w:rPr>
        <w:t>contexts.</w:t>
      </w:r>
      <w:r w:rsidRPr="009F468D">
        <w:t xml:space="preserve"> A </w:t>
      </w:r>
      <w:r w:rsidRPr="009F468D">
        <w:rPr>
          <w:rStyle w:val="hvr"/>
          <w:rFonts w:asciiTheme="minorHAnsi" w:hAnsiTheme="minorHAnsi" w:cstheme="minorHAnsi"/>
        </w:rPr>
        <w:t>waiver</w:t>
      </w:r>
      <w:r w:rsidRPr="009F468D">
        <w:t xml:space="preserve"> is </w:t>
      </w:r>
      <w:r w:rsidRPr="009F468D">
        <w:rPr>
          <w:rStyle w:val="hvr"/>
          <w:rFonts w:asciiTheme="minorHAnsi" w:hAnsiTheme="minorHAnsi" w:cstheme="minorHAnsi"/>
        </w:rPr>
        <w:t>essentially</w:t>
      </w:r>
      <w:r w:rsidRPr="009F468D">
        <w:t xml:space="preserve"> a </w:t>
      </w:r>
      <w:r w:rsidRPr="009F468D">
        <w:rPr>
          <w:rStyle w:val="hvr"/>
          <w:rFonts w:asciiTheme="minorHAnsi" w:hAnsiTheme="minorHAnsi" w:cstheme="minorHAnsi"/>
        </w:rPr>
        <w:t>unilateral</w:t>
      </w:r>
      <w:r w:rsidRPr="009F468D">
        <w:t xml:space="preserve"> </w:t>
      </w:r>
      <w:r w:rsidRPr="009F468D">
        <w:rPr>
          <w:rStyle w:val="hvr"/>
          <w:rFonts w:asciiTheme="minorHAnsi" w:hAnsiTheme="minorHAnsi" w:cstheme="minorHAnsi"/>
        </w:rPr>
        <w:t>act</w:t>
      </w:r>
      <w:r w:rsidRPr="009F468D">
        <w:t xml:space="preserve"> of </w:t>
      </w:r>
      <w:r w:rsidRPr="009F468D">
        <w:rPr>
          <w:rStyle w:val="hvr"/>
          <w:rFonts w:asciiTheme="minorHAnsi" w:hAnsiTheme="minorHAnsi" w:cstheme="minorHAnsi"/>
        </w:rPr>
        <w:t>one</w:t>
      </w:r>
      <w:r w:rsidRPr="009F468D">
        <w:t xml:space="preserve"> </w:t>
      </w:r>
      <w:r w:rsidRPr="009F468D">
        <w:rPr>
          <w:rStyle w:val="hvr"/>
          <w:rFonts w:asciiTheme="minorHAnsi" w:hAnsiTheme="minorHAnsi" w:cstheme="minorHAnsi"/>
        </w:rPr>
        <w:t>person</w:t>
      </w:r>
      <w:r w:rsidRPr="009F468D">
        <w:t xml:space="preserve"> </w:t>
      </w:r>
      <w:r w:rsidRPr="009F468D">
        <w:rPr>
          <w:rStyle w:val="hvr"/>
          <w:rFonts w:asciiTheme="minorHAnsi" w:hAnsiTheme="minorHAnsi" w:cstheme="minorHAnsi"/>
        </w:rPr>
        <w:t>that</w:t>
      </w:r>
      <w:r w:rsidRPr="009F468D">
        <w:t xml:space="preserve"> </w:t>
      </w:r>
      <w:r w:rsidRPr="009F468D">
        <w:rPr>
          <w:rStyle w:val="hvr"/>
          <w:rFonts w:asciiTheme="minorHAnsi" w:hAnsiTheme="minorHAnsi" w:cstheme="minorHAnsi"/>
        </w:rPr>
        <w:t>results</w:t>
      </w:r>
      <w:r w:rsidRPr="009F468D">
        <w:t xml:space="preserve"> in </w:t>
      </w:r>
      <w:r w:rsidRPr="009F468D">
        <w:rPr>
          <w:rStyle w:val="hvr"/>
          <w:rFonts w:asciiTheme="minorHAnsi" w:hAnsiTheme="minorHAnsi" w:cstheme="minorHAnsi"/>
        </w:rPr>
        <w:t>the</w:t>
      </w:r>
      <w:r w:rsidRPr="009F468D">
        <w:t xml:space="preserve"> </w:t>
      </w:r>
      <w:r w:rsidRPr="009F468D">
        <w:rPr>
          <w:rStyle w:val="hvr"/>
          <w:rFonts w:asciiTheme="minorHAnsi" w:hAnsiTheme="minorHAnsi" w:cstheme="minorHAnsi"/>
        </w:rPr>
        <w:t>surrender</w:t>
      </w:r>
      <w:r w:rsidRPr="009F468D">
        <w:t xml:space="preserve"> of a </w:t>
      </w:r>
      <w:r w:rsidRPr="009F468D">
        <w:rPr>
          <w:rStyle w:val="hvr"/>
          <w:rFonts w:asciiTheme="minorHAnsi" w:hAnsiTheme="minorHAnsi" w:cstheme="minorHAnsi"/>
        </w:rPr>
        <w:t>legal</w:t>
      </w:r>
      <w:r w:rsidRPr="009F468D">
        <w:t xml:space="preserve"> </w:t>
      </w:r>
      <w:r w:rsidRPr="009F468D">
        <w:rPr>
          <w:rStyle w:val="hvr"/>
          <w:rFonts w:asciiTheme="minorHAnsi" w:hAnsiTheme="minorHAnsi" w:cstheme="minorHAnsi"/>
        </w:rPr>
        <w:t>right.</w:t>
      </w:r>
      <w:r w:rsidRPr="009F468D">
        <w:t xml:space="preserve"> </w:t>
      </w:r>
      <w:r w:rsidRPr="005B1512">
        <w:rPr>
          <w:rStyle w:val="hvr"/>
          <w:rFonts w:asciiTheme="minorHAnsi" w:hAnsiTheme="minorHAnsi" w:cstheme="minorHAnsi"/>
          <w:u w:val="single"/>
        </w:rPr>
        <w:t>The</w:t>
      </w:r>
      <w:r w:rsidRPr="005B1512">
        <w:rPr>
          <w:u w:val="single"/>
        </w:rPr>
        <w:t xml:space="preserve"> </w:t>
      </w:r>
      <w:r w:rsidRPr="005B1512">
        <w:rPr>
          <w:rStyle w:val="hvr"/>
          <w:rFonts w:asciiTheme="minorHAnsi" w:hAnsiTheme="minorHAnsi" w:cstheme="minorHAnsi"/>
          <w:u w:val="single"/>
        </w:rPr>
        <w:t>legal</w:t>
      </w:r>
      <w:r w:rsidRPr="005B1512">
        <w:rPr>
          <w:u w:val="single"/>
        </w:rPr>
        <w:t xml:space="preserve"> </w:t>
      </w:r>
      <w:r w:rsidRPr="005B1512">
        <w:rPr>
          <w:rStyle w:val="hvr"/>
          <w:rFonts w:asciiTheme="minorHAnsi" w:hAnsiTheme="minorHAnsi" w:cstheme="minorHAnsi"/>
          <w:u w:val="single"/>
        </w:rPr>
        <w:t>right</w:t>
      </w:r>
      <w:r w:rsidRPr="005B1512">
        <w:rPr>
          <w:u w:val="single"/>
        </w:rPr>
        <w:t xml:space="preserve"> </w:t>
      </w:r>
      <w:r w:rsidRPr="005B1512">
        <w:rPr>
          <w:rStyle w:val="hvr"/>
          <w:rFonts w:asciiTheme="minorHAnsi" w:hAnsiTheme="minorHAnsi" w:cstheme="minorHAnsi"/>
          <w:highlight w:val="green"/>
          <w:u w:val="single"/>
        </w:rPr>
        <w:t>may</w:t>
      </w:r>
      <w:r w:rsidRPr="005B1512">
        <w:rPr>
          <w:highlight w:val="green"/>
          <w:u w:val="single"/>
        </w:rPr>
        <w:t xml:space="preserve"> be </w:t>
      </w:r>
      <w:r w:rsidRPr="005B1512">
        <w:rPr>
          <w:rStyle w:val="hvr"/>
          <w:rFonts w:asciiTheme="minorHAnsi" w:hAnsiTheme="minorHAnsi" w:cstheme="minorHAnsi"/>
          <w:highlight w:val="green"/>
          <w:u w:val="single"/>
        </w:rPr>
        <w:t>constitutional,</w:t>
      </w:r>
      <w:r w:rsidRPr="005B1512">
        <w:rPr>
          <w:highlight w:val="green"/>
          <w:u w:val="single"/>
        </w:rPr>
        <w:t xml:space="preserve"> </w:t>
      </w:r>
      <w:r w:rsidRPr="005B1512">
        <w:rPr>
          <w:rStyle w:val="hvr"/>
          <w:rFonts w:asciiTheme="minorHAnsi" w:hAnsiTheme="minorHAnsi" w:cstheme="minorHAnsi"/>
          <w:highlight w:val="green"/>
          <w:u w:val="single"/>
        </w:rPr>
        <w:t>statutory,</w:t>
      </w:r>
      <w:r w:rsidRPr="005B1512">
        <w:rPr>
          <w:highlight w:val="green"/>
          <w:u w:val="single"/>
        </w:rPr>
        <w:t xml:space="preserve"> or </w:t>
      </w:r>
      <w:r w:rsidRPr="005B1512">
        <w:rPr>
          <w:rStyle w:val="hvr"/>
          <w:rFonts w:asciiTheme="minorHAnsi" w:hAnsiTheme="minorHAnsi" w:cstheme="minorHAnsi"/>
          <w:highlight w:val="green"/>
          <w:u w:val="single"/>
        </w:rPr>
        <w:t>contractual</w:t>
      </w:r>
      <w:r w:rsidRPr="005B1512">
        <w:rPr>
          <w:rStyle w:val="hvr"/>
          <w:rFonts w:asciiTheme="minorHAnsi" w:hAnsiTheme="minorHAnsi" w:cstheme="minorHAnsi"/>
          <w:u w:val="single"/>
        </w:rPr>
        <w:t>,</w:t>
      </w:r>
      <w:r w:rsidRPr="005B1512">
        <w:rPr>
          <w:u w:val="single"/>
        </w:rPr>
        <w:t xml:space="preserve"> </w:t>
      </w:r>
      <w:r w:rsidRPr="005B1512">
        <w:rPr>
          <w:rStyle w:val="hvr"/>
          <w:rFonts w:asciiTheme="minorHAnsi" w:hAnsiTheme="minorHAnsi" w:cstheme="minorHAnsi"/>
          <w:u w:val="single"/>
        </w:rPr>
        <w:t>but</w:t>
      </w:r>
      <w:r w:rsidRPr="005B1512">
        <w:rPr>
          <w:u w:val="single"/>
        </w:rPr>
        <w:t xml:space="preserve"> </w:t>
      </w:r>
      <w:r w:rsidRPr="005B1512">
        <w:rPr>
          <w:rStyle w:val="hvr"/>
          <w:rFonts w:asciiTheme="minorHAnsi" w:hAnsiTheme="minorHAnsi" w:cstheme="minorHAnsi"/>
          <w:u w:val="single"/>
        </w:rPr>
        <w:t>the</w:t>
      </w:r>
      <w:r w:rsidRPr="005B1512">
        <w:rPr>
          <w:u w:val="single"/>
        </w:rPr>
        <w:t xml:space="preserve"> </w:t>
      </w:r>
      <w:r w:rsidRPr="005B1512">
        <w:rPr>
          <w:rStyle w:val="hvr"/>
          <w:rFonts w:asciiTheme="minorHAnsi" w:hAnsiTheme="minorHAnsi" w:cstheme="minorHAnsi"/>
          <w:u w:val="single"/>
        </w:rPr>
        <w:t>key</w:t>
      </w:r>
      <w:r w:rsidRPr="005B1512">
        <w:rPr>
          <w:u w:val="single"/>
        </w:rPr>
        <w:t xml:space="preserve"> </w:t>
      </w:r>
      <w:r w:rsidRPr="005B1512">
        <w:rPr>
          <w:rStyle w:val="hvr"/>
          <w:rFonts w:asciiTheme="minorHAnsi" w:hAnsiTheme="minorHAnsi" w:cstheme="minorHAnsi"/>
          <w:u w:val="single"/>
        </w:rPr>
        <w:t>issue</w:t>
      </w:r>
      <w:r w:rsidRPr="005B1512">
        <w:rPr>
          <w:u w:val="single"/>
        </w:rPr>
        <w:t xml:space="preserve"> </w:t>
      </w:r>
      <w:r w:rsidRPr="005B1512">
        <w:rPr>
          <w:rStyle w:val="hvr"/>
          <w:rFonts w:asciiTheme="minorHAnsi" w:hAnsiTheme="minorHAnsi" w:cstheme="minorHAnsi"/>
          <w:u w:val="single"/>
        </w:rPr>
        <w:t>for</w:t>
      </w:r>
      <w:r w:rsidRPr="005B1512">
        <w:rPr>
          <w:u w:val="single"/>
        </w:rPr>
        <w:t xml:space="preserve"> a </w:t>
      </w:r>
      <w:r w:rsidRPr="005B1512">
        <w:rPr>
          <w:rStyle w:val="hvr"/>
          <w:rFonts w:asciiTheme="minorHAnsi" w:hAnsiTheme="minorHAnsi" w:cstheme="minorHAnsi"/>
          <w:u w:val="single"/>
        </w:rPr>
        <w:t>court</w:t>
      </w:r>
      <w:r w:rsidRPr="005B1512">
        <w:rPr>
          <w:u w:val="single"/>
        </w:rPr>
        <w:t xml:space="preserve"> </w:t>
      </w:r>
      <w:r w:rsidRPr="005B1512">
        <w:rPr>
          <w:rStyle w:val="hvr"/>
          <w:rFonts w:asciiTheme="minorHAnsi" w:hAnsiTheme="minorHAnsi" w:cstheme="minorHAnsi"/>
          <w:u w:val="single"/>
        </w:rPr>
        <w:t>reviewing</w:t>
      </w:r>
      <w:r w:rsidRPr="005B1512">
        <w:rPr>
          <w:u w:val="single"/>
        </w:rPr>
        <w:t xml:space="preserve"> a </w:t>
      </w:r>
      <w:r w:rsidRPr="005B1512">
        <w:rPr>
          <w:rStyle w:val="hvr"/>
          <w:rFonts w:asciiTheme="minorHAnsi" w:hAnsiTheme="minorHAnsi" w:cstheme="minorHAnsi"/>
          <w:u w:val="single"/>
        </w:rPr>
        <w:t>claim</w:t>
      </w:r>
      <w:r w:rsidRPr="005B1512">
        <w:rPr>
          <w:u w:val="single"/>
        </w:rPr>
        <w:t xml:space="preserve"> of </w:t>
      </w:r>
      <w:r w:rsidRPr="005B1512">
        <w:rPr>
          <w:rStyle w:val="hvr"/>
          <w:rFonts w:asciiTheme="minorHAnsi" w:hAnsiTheme="minorHAnsi" w:cstheme="minorHAnsi"/>
          <w:u w:val="single"/>
        </w:rPr>
        <w:t>waiver</w:t>
      </w:r>
      <w:r w:rsidRPr="005B1512">
        <w:rPr>
          <w:u w:val="single"/>
        </w:rPr>
        <w:t xml:space="preserve"> is </w:t>
      </w:r>
      <w:r w:rsidRPr="005B1512">
        <w:rPr>
          <w:rStyle w:val="hvr"/>
          <w:rFonts w:asciiTheme="minorHAnsi" w:hAnsiTheme="minorHAnsi" w:cstheme="minorHAnsi"/>
          <w:u w:val="single"/>
        </w:rPr>
        <w:t>whether</w:t>
      </w:r>
      <w:r w:rsidRPr="005B1512">
        <w:rPr>
          <w:u w:val="single"/>
        </w:rPr>
        <w:t xml:space="preserve"> </w:t>
      </w:r>
      <w:r w:rsidRPr="005B1512">
        <w:rPr>
          <w:rStyle w:val="hvr"/>
          <w:rFonts w:asciiTheme="minorHAnsi" w:hAnsiTheme="minorHAnsi" w:cstheme="minorHAnsi"/>
          <w:u w:val="single"/>
        </w:rPr>
        <w:t>the</w:t>
      </w:r>
      <w:r w:rsidRPr="005B1512">
        <w:rPr>
          <w:u w:val="single"/>
        </w:rPr>
        <w:t xml:space="preserve"> </w:t>
      </w:r>
      <w:r w:rsidRPr="005B1512">
        <w:rPr>
          <w:rStyle w:val="hvr"/>
          <w:rFonts w:asciiTheme="minorHAnsi" w:hAnsiTheme="minorHAnsi" w:cstheme="minorHAnsi"/>
          <w:u w:val="single"/>
        </w:rPr>
        <w:t>person</w:t>
      </w:r>
      <w:r w:rsidRPr="005B1512">
        <w:rPr>
          <w:u w:val="single"/>
        </w:rPr>
        <w:t xml:space="preserve"> </w:t>
      </w:r>
      <w:r w:rsidRPr="005B1512">
        <w:rPr>
          <w:rStyle w:val="hvr"/>
          <w:rFonts w:asciiTheme="minorHAnsi" w:hAnsiTheme="minorHAnsi" w:cstheme="minorHAnsi"/>
          <w:u w:val="single"/>
        </w:rPr>
        <w:t>voluntarily</w:t>
      </w:r>
      <w:r w:rsidRPr="005B1512">
        <w:rPr>
          <w:u w:val="single"/>
        </w:rPr>
        <w:t xml:space="preserve"> </w:t>
      </w:r>
      <w:r w:rsidRPr="005B1512">
        <w:rPr>
          <w:rStyle w:val="hvr"/>
          <w:rFonts w:asciiTheme="minorHAnsi" w:hAnsiTheme="minorHAnsi" w:cstheme="minorHAnsi"/>
          <w:u w:val="single"/>
        </w:rPr>
        <w:t>gave</w:t>
      </w:r>
      <w:r w:rsidRPr="005B1512">
        <w:rPr>
          <w:u w:val="single"/>
        </w:rPr>
        <w:t xml:space="preserve"> up </w:t>
      </w:r>
      <w:r w:rsidRPr="005B1512">
        <w:rPr>
          <w:rStyle w:val="hvr"/>
          <w:rFonts w:asciiTheme="minorHAnsi" w:hAnsiTheme="minorHAnsi" w:cstheme="minorHAnsi"/>
          <w:u w:val="single"/>
        </w:rPr>
        <w:t>the</w:t>
      </w:r>
      <w:r w:rsidRPr="005B1512">
        <w:rPr>
          <w:u w:val="single"/>
        </w:rPr>
        <w:t xml:space="preserve"> </w:t>
      </w:r>
      <w:r w:rsidRPr="005B1512">
        <w:rPr>
          <w:rStyle w:val="hvr"/>
          <w:rFonts w:asciiTheme="minorHAnsi" w:hAnsiTheme="minorHAnsi" w:cstheme="minorHAnsi"/>
          <w:u w:val="single"/>
        </w:rPr>
        <w:t>right.</w:t>
      </w:r>
      <w:r w:rsidRPr="009F468D">
        <w:t xml:space="preserve"> If </w:t>
      </w:r>
      <w:r w:rsidRPr="009F468D">
        <w:rPr>
          <w:rStyle w:val="hvr"/>
          <w:rFonts w:asciiTheme="minorHAnsi" w:hAnsiTheme="minorHAnsi" w:cstheme="minorHAnsi"/>
        </w:rPr>
        <w:t>voluntarily</w:t>
      </w:r>
      <w:r w:rsidRPr="009F468D">
        <w:t xml:space="preserve"> </w:t>
      </w:r>
      <w:r w:rsidRPr="009F468D">
        <w:rPr>
          <w:rStyle w:val="hvr"/>
          <w:rFonts w:asciiTheme="minorHAnsi" w:hAnsiTheme="minorHAnsi" w:cstheme="minorHAnsi"/>
        </w:rPr>
        <w:t>surrendered,</w:t>
      </w:r>
      <w:r w:rsidRPr="009F468D">
        <w:t xml:space="preserve"> it is </w:t>
      </w:r>
      <w:r w:rsidRPr="009F468D">
        <w:rPr>
          <w:rStyle w:val="hvr"/>
          <w:rFonts w:asciiTheme="minorHAnsi" w:hAnsiTheme="minorHAnsi" w:cstheme="minorHAnsi"/>
        </w:rPr>
        <w:t>considered</w:t>
      </w:r>
      <w:r w:rsidRPr="009F468D">
        <w:t xml:space="preserve"> an </w:t>
      </w:r>
      <w:r w:rsidRPr="009F468D">
        <w:rPr>
          <w:rStyle w:val="hvr"/>
          <w:rFonts w:asciiTheme="minorHAnsi" w:hAnsiTheme="minorHAnsi" w:cstheme="minorHAnsi"/>
        </w:rPr>
        <w:t>express</w:t>
      </w:r>
      <w:r w:rsidRPr="009F468D">
        <w:t xml:space="preserve"> </w:t>
      </w:r>
      <w:r w:rsidRPr="009F468D">
        <w:rPr>
          <w:rStyle w:val="hvr"/>
          <w:rFonts w:asciiTheme="minorHAnsi" w:hAnsiTheme="minorHAnsi" w:cstheme="minorHAnsi"/>
        </w:rPr>
        <w:t>waiver.</w:t>
      </w:r>
    </w:p>
    <w:p w14:paraId="385ACC41" w14:textId="77777777" w:rsidR="004D44AA" w:rsidRDefault="004D44AA" w:rsidP="004D44AA">
      <w:pPr>
        <w:pStyle w:val="Heading4"/>
      </w:pPr>
      <w:r>
        <w:t xml:space="preserve">Vote neg for limits and ground – they can defend </w:t>
      </w:r>
      <w:proofErr w:type="spellStart"/>
      <w:r>
        <w:t>affs</w:t>
      </w:r>
      <w:proofErr w:type="spellEnd"/>
      <w:r>
        <w:t xml:space="preserve"> that are extremely time-limited, which moots core neg ground predicated on the structure of IPR and </w:t>
      </w:r>
      <w:proofErr w:type="gramStart"/>
      <w:r>
        <w:t>long term</w:t>
      </w:r>
      <w:proofErr w:type="gramEnd"/>
      <w:r>
        <w:t xml:space="preserve"> impacts. Allows the </w:t>
      </w:r>
      <w:proofErr w:type="spellStart"/>
      <w:r>
        <w:t>aff</w:t>
      </w:r>
      <w:proofErr w:type="spellEnd"/>
      <w:r>
        <w:t xml:space="preserve"> to no link out of every </w:t>
      </w:r>
      <w:proofErr w:type="spellStart"/>
      <w:r>
        <w:t>Disad</w:t>
      </w:r>
      <w:proofErr w:type="spellEnd"/>
      <w:r>
        <w:t xml:space="preserve">, and means we </w:t>
      </w:r>
      <w:proofErr w:type="gramStart"/>
      <w:r>
        <w:t>have to</w:t>
      </w:r>
      <w:proofErr w:type="gramEnd"/>
      <w:r>
        <w:t xml:space="preserve"> resort to stale generics</w:t>
      </w:r>
    </w:p>
    <w:p w14:paraId="0E5AA1EC" w14:textId="77777777" w:rsidR="004D44AA" w:rsidRDefault="004D44AA" w:rsidP="004D44AA">
      <w:pPr>
        <w:pStyle w:val="Heading3"/>
      </w:pPr>
      <w:r>
        <w:lastRenderedPageBreak/>
        <w:t>1NC - CP</w:t>
      </w:r>
    </w:p>
    <w:p w14:paraId="46029913" w14:textId="77777777" w:rsidR="004D44AA" w:rsidRDefault="004D44AA" w:rsidP="004D44AA">
      <w:pPr>
        <w:pStyle w:val="Heading4"/>
      </w:pPr>
      <w:r>
        <w:t>The USFG should:</w:t>
      </w:r>
    </w:p>
    <w:p w14:paraId="6CB74C89" w14:textId="77777777" w:rsidR="004D44AA" w:rsidRDefault="004D44AA" w:rsidP="004D44AA">
      <w:pPr>
        <w:pStyle w:val="Heading4"/>
        <w:numPr>
          <w:ilvl w:val="0"/>
          <w:numId w:val="12"/>
        </w:numPr>
        <w:tabs>
          <w:tab w:val="num" w:pos="360"/>
        </w:tabs>
        <w:ind w:left="0" w:firstLine="0"/>
      </w:pPr>
      <w:r>
        <w:t>Supply multinational pharmaceutical corporations with generous financial inducements to build vaccine production capacity throughout the world</w:t>
      </w:r>
    </w:p>
    <w:p w14:paraId="4F000D6B" w14:textId="77777777" w:rsidR="004D44AA" w:rsidRDefault="004D44AA" w:rsidP="004D44AA">
      <w:pPr>
        <w:pStyle w:val="Heading4"/>
        <w:numPr>
          <w:ilvl w:val="0"/>
          <w:numId w:val="12"/>
        </w:numPr>
        <w:tabs>
          <w:tab w:val="num" w:pos="360"/>
        </w:tabs>
        <w:ind w:left="0" w:firstLine="0"/>
      </w:pPr>
      <w:r>
        <w:t>Create a network of producers to vaccinate individuals abroad</w:t>
      </w:r>
    </w:p>
    <w:p w14:paraId="500FA035" w14:textId="77777777" w:rsidR="004D44AA" w:rsidRDefault="004D44AA" w:rsidP="004D44AA">
      <w:pPr>
        <w:pStyle w:val="Heading4"/>
        <w:numPr>
          <w:ilvl w:val="0"/>
          <w:numId w:val="12"/>
        </w:numPr>
        <w:tabs>
          <w:tab w:val="num" w:pos="360"/>
        </w:tabs>
        <w:ind w:left="0" w:firstLine="0"/>
      </w:pPr>
      <w:r>
        <w:t>Pass legislation that limits shareholder suits</w:t>
      </w:r>
    </w:p>
    <w:p w14:paraId="0281DF09" w14:textId="77777777" w:rsidR="004D44AA" w:rsidRDefault="004D44AA" w:rsidP="004D44AA">
      <w:pPr>
        <w:pStyle w:val="Heading4"/>
        <w:numPr>
          <w:ilvl w:val="0"/>
          <w:numId w:val="12"/>
        </w:numPr>
        <w:tabs>
          <w:tab w:val="num" w:pos="360"/>
        </w:tabs>
        <w:ind w:left="0" w:firstLine="0"/>
      </w:pPr>
      <w:r>
        <w:t>Strip existing patents from companies that do not comply with capacity-building strategies through tech transfer</w:t>
      </w:r>
    </w:p>
    <w:p w14:paraId="4B55FE36" w14:textId="77777777" w:rsidR="004D44AA" w:rsidRDefault="004D44AA" w:rsidP="004D44AA">
      <w:r w:rsidRPr="00E15964">
        <w:rPr>
          <w:rStyle w:val="Style13ptBold"/>
        </w:rPr>
        <w:t>Kay et. al. 5/13</w:t>
      </w:r>
      <w:r>
        <w:t xml:space="preserve">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w:t>
      </w:r>
      <w:proofErr w:type="gramStart"/>
      <w:r w:rsidRPr="00E15964">
        <w:t>Dame</w:t>
      </w:r>
      <w:proofErr w:type="gramEnd"/>
      <w:r w:rsidRPr="00E15964">
        <w:t xml:space="preserv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7" w:history="1">
        <w:r w:rsidRPr="000168E0">
          <w:rPr>
            <w:rStyle w:val="Hyperlink"/>
          </w:rPr>
          <w:t>https://thehill.com/opinion/healthcare/553368-waiving-patents-isnt-enough-we-need-technology-transfer-to-defeat-covid?rl=1</w:t>
        </w:r>
      </w:hyperlink>
      <w:r>
        <w:t>] RM</w:t>
      </w:r>
    </w:p>
    <w:p w14:paraId="3D064253" w14:textId="77777777" w:rsidR="004D44AA" w:rsidRPr="00852844" w:rsidRDefault="004D44AA" w:rsidP="004D44AA">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342B396D" w14:textId="77777777" w:rsidR="004D44AA" w:rsidRPr="00B32E9D" w:rsidRDefault="004D44AA" w:rsidP="004D44AA">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7946EB2D" w14:textId="77777777" w:rsidR="004D44AA" w:rsidRPr="00CC0EBF" w:rsidRDefault="004D44AA" w:rsidP="004D44AA">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w:t>
      </w:r>
      <w:proofErr w:type="gramStart"/>
      <w:r w:rsidRPr="00B32E9D">
        <w:rPr>
          <w:u w:val="single"/>
        </w:rPr>
        <w:t>future  threats</w:t>
      </w:r>
      <w:proofErr w:type="gramEnd"/>
      <w:r w:rsidRPr="00B32E9D">
        <w:rPr>
          <w:u w:val="single"/>
        </w:rPr>
        <w:t>.</w:t>
      </w:r>
      <w:r>
        <w:t xml:space="preserve"> India's path to becoming a world-leading and cost-effective pharmaceutical 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30B922B9" w14:textId="77777777" w:rsidR="004D44AA" w:rsidRDefault="004D44AA" w:rsidP="004D44AA">
      <w:pPr>
        <w:rPr>
          <w:u w:val="single"/>
        </w:rPr>
      </w:pPr>
      <w:r w:rsidRPr="00CC0EBF">
        <w:lastRenderedPageBreak/>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handful of oligopolistic firms, despite public funding and windfall profits, when coronavirus is a global threat?   </w:t>
      </w:r>
    </w:p>
    <w:p w14:paraId="4975D2F9" w14:textId="77777777" w:rsidR="004D44AA" w:rsidRPr="00F601E6" w:rsidRDefault="004D44AA" w:rsidP="004D44AA"/>
    <w:p w14:paraId="482B6409" w14:textId="77777777" w:rsidR="004D44AA" w:rsidRPr="00852844" w:rsidRDefault="004D44AA" w:rsidP="004D44AA">
      <w:pPr>
        <w:pStyle w:val="Heading4"/>
        <w:rPr>
          <w:b w:val="0"/>
          <w:bCs/>
        </w:rPr>
      </w:pPr>
      <w:r>
        <w:t xml:space="preserve">Tech transfer is a huge alt cause—they don’t have reverse causal evidence that the plan will </w:t>
      </w:r>
      <w:r>
        <w:rPr>
          <w:u w:val="single"/>
        </w:rPr>
        <w:t>force</w:t>
      </w:r>
      <w:r>
        <w:t xml:space="preserve"> or even </w:t>
      </w:r>
      <w:r w:rsidRPr="00B32E9D">
        <w:rPr>
          <w:u w:val="single"/>
        </w:rPr>
        <w:t>incentivize</w:t>
      </w:r>
      <w:r>
        <w:t xml:space="preserve"> </w:t>
      </w:r>
      <w:r w:rsidRPr="00B32E9D">
        <w:t>companies</w:t>
      </w:r>
      <w:r>
        <w:t xml:space="preserve"> to release IP</w:t>
      </w:r>
    </w:p>
    <w:p w14:paraId="43A99558" w14:textId="77777777" w:rsidR="004D44AA" w:rsidRPr="00E15964" w:rsidRDefault="004D44AA" w:rsidP="004D44AA">
      <w:r w:rsidRPr="00E15964">
        <w:rPr>
          <w:rStyle w:val="Style13ptBold"/>
        </w:rPr>
        <w:t>Kay et. al. 5/13</w:t>
      </w:r>
      <w:r>
        <w:t xml:space="preserve">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w:t>
      </w:r>
      <w:proofErr w:type="gramStart"/>
      <w:r w:rsidRPr="00E15964">
        <w:t>Dame</w:t>
      </w:r>
      <w:proofErr w:type="gramEnd"/>
      <w:r w:rsidRPr="00E15964">
        <w:t xml:space="preserv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8" w:history="1">
        <w:r w:rsidRPr="000168E0">
          <w:rPr>
            <w:rStyle w:val="Hyperlink"/>
          </w:rPr>
          <w:t>https://thehill.com/opinion/healthcare/553368-waiving-patents-isnt-enough-we-need-technology-transfer-to-defeat-covid?rl=1</w:t>
        </w:r>
      </w:hyperlink>
      <w:r>
        <w:t>] RM</w:t>
      </w:r>
    </w:p>
    <w:p w14:paraId="5BD33645" w14:textId="77777777" w:rsidR="004D44AA" w:rsidRPr="00852844" w:rsidRDefault="004D44AA" w:rsidP="004D44AA">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50D5E515" w14:textId="77777777" w:rsidR="004D44AA" w:rsidRPr="00852844" w:rsidRDefault="004D44AA" w:rsidP="004D44AA">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38C245AC" w14:textId="77777777" w:rsidR="004D44AA" w:rsidRPr="00852844" w:rsidRDefault="004D44AA" w:rsidP="004D44AA">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0FF7B8AB" w14:textId="77777777" w:rsidR="004D44AA" w:rsidRDefault="004D44AA" w:rsidP="004D44AA">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2D744227" w14:textId="77777777" w:rsidR="004D44AA" w:rsidRDefault="004D44AA" w:rsidP="004D44AA">
      <w:r>
        <w:lastRenderedPageBreak/>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601A9753" w14:textId="77777777" w:rsidR="004D44AA" w:rsidRDefault="004D44AA" w:rsidP="004D44AA">
      <w:r>
        <w:t>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Moderna, with the backing of the Trump administration, opposed this program.</w:t>
      </w:r>
    </w:p>
    <w:p w14:paraId="772C3E17" w14:textId="77777777" w:rsidR="004D44AA" w:rsidRPr="00B32E9D" w:rsidRDefault="004D44AA" w:rsidP="004D44AA">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7756EA9E" w14:textId="77777777" w:rsidR="004D44AA" w:rsidRDefault="004D44AA" w:rsidP="004D44AA">
      <w:pPr>
        <w:pStyle w:val="Heading3"/>
      </w:pPr>
      <w:r>
        <w:lastRenderedPageBreak/>
        <w:t>1NC – DA</w:t>
      </w:r>
    </w:p>
    <w:p w14:paraId="5C73AFC0" w14:textId="77777777" w:rsidR="004D44AA" w:rsidRDefault="004D44AA" w:rsidP="004D44AA">
      <w:pPr>
        <w:pStyle w:val="Heading4"/>
      </w:pPr>
      <w:bookmarkStart w:id="1" w:name="_Hlk81648127"/>
      <w:r>
        <w:t>Biotech is the new frontier; America is ahead but China is dangerously close</w:t>
      </w:r>
    </w:p>
    <w:p w14:paraId="5D2A386F" w14:textId="77777777" w:rsidR="004D44AA" w:rsidRPr="0001721A" w:rsidRDefault="004D44AA" w:rsidP="004D44AA">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37C3D271" w14:textId="77777777" w:rsidR="004D44AA" w:rsidRPr="0001721A" w:rsidRDefault="004D44AA" w:rsidP="004D44AA">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9"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0"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E6D03E7" w14:textId="77777777" w:rsidR="004D44AA" w:rsidRPr="0001721A" w:rsidRDefault="004D44AA" w:rsidP="004D44AA">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673BA05D" w14:textId="77777777" w:rsidR="004D44AA" w:rsidRPr="0001721A" w:rsidRDefault="004D44AA" w:rsidP="004D44AA">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7583FBE7" w14:textId="77777777" w:rsidR="004D44AA" w:rsidRPr="0001721A" w:rsidRDefault="004D44AA" w:rsidP="004D44AA">
      <w:pPr>
        <w:rPr>
          <w:rStyle w:val="Emphasis"/>
        </w:rPr>
      </w:pPr>
      <w:r w:rsidRPr="0001721A">
        <w:rPr>
          <w:rStyle w:val="StyleUnderline"/>
        </w:rPr>
        <w:t>From 2016 to 2020, the market capitalization of all Chinese biopharma companies increased exponentially from </w:t>
      </w:r>
      <w:hyperlink r:id="rId11" w:tgtFrame="_blank" w:history="1">
        <w:r w:rsidRPr="0001721A">
          <w:rPr>
            <w:rStyle w:val="StyleUnderline"/>
          </w:rPr>
          <w:t>$1 billion to over $200 billion</w:t>
        </w:r>
      </w:hyperlink>
      <w:r w:rsidRPr="0001721A">
        <w:t xml:space="preserve">. </w:t>
      </w:r>
      <w:r w:rsidRPr="0001721A">
        <w:rPr>
          <w:rStyle w:val="Emphasis"/>
        </w:rPr>
        <w:t>China saw over </w:t>
      </w:r>
      <w:hyperlink r:id="rId12"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6363D13D" w14:textId="77777777" w:rsidR="004D44AA" w:rsidRPr="0001721A" w:rsidRDefault="004D44AA" w:rsidP="004D44AA">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w:t>
      </w:r>
      <w:r w:rsidRPr="0001721A">
        <w:lastRenderedPageBreak/>
        <w:t>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075F08F9" w14:textId="77777777" w:rsidR="004D44AA" w:rsidRPr="0001721A" w:rsidRDefault="004D44AA" w:rsidP="004D44AA">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63E7FCF1" w14:textId="77777777" w:rsidR="004D44AA" w:rsidRPr="0001721A" w:rsidRDefault="004D44AA" w:rsidP="004D44AA">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3" w:tgtFrame="_blank" w:history="1">
        <w:r w:rsidRPr="0001721A">
          <w:rPr>
            <w:rStyle w:val="Hyperlink"/>
          </w:rPr>
          <w:t>contravention</w:t>
        </w:r>
      </w:hyperlink>
      <w:r w:rsidRPr="0001721A">
        <w:t> of international standards, and the U.S. national security community believes China is </w:t>
      </w:r>
      <w:hyperlink r:id="rId14"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55DF8423" w14:textId="77777777" w:rsidR="004D44AA" w:rsidRDefault="004D44AA" w:rsidP="004D44AA">
      <w:pPr>
        <w:pStyle w:val="Heading4"/>
      </w:pPr>
      <w:bookmarkStart w:id="2" w:name="_Hlk81648258"/>
      <w:bookmarkEnd w:id="1"/>
      <w:r>
        <w:t>The plan recapitulates IP to China, destroying competitive advantages</w:t>
      </w:r>
    </w:p>
    <w:p w14:paraId="7ADD23B4" w14:textId="77777777" w:rsidR="004D44AA" w:rsidRDefault="004D44AA" w:rsidP="004D44AA">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10AFAD4D" w14:textId="77777777" w:rsidR="004D44AA" w:rsidRDefault="004D44AA" w:rsidP="004D44AA">
      <w:r>
        <w:t>We’ve already criticized President Biden’s bewildering decision Wednesday to endorse a patent waiver for Covid vaccines and therapies. But upon more reflection this may be the single worst presidential economic decision since Nixon’s wage-and-price controls.</w:t>
      </w:r>
    </w:p>
    <w:p w14:paraId="3E980EA8" w14:textId="77777777" w:rsidR="004D44AA" w:rsidRDefault="004D44AA" w:rsidP="004D44AA">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6A7718E6" w14:textId="77777777" w:rsidR="004D44AA" w:rsidRDefault="004D44AA" w:rsidP="004D44AA">
      <w:r>
        <w:t>***</w:t>
      </w:r>
    </w:p>
    <w:p w14:paraId="76030F89" w14:textId="77777777" w:rsidR="004D44AA" w:rsidRDefault="004D44AA" w:rsidP="004D44AA">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E77EEC2" w14:textId="77777777" w:rsidR="004D44AA" w:rsidRPr="0001721A" w:rsidRDefault="004D44AA" w:rsidP="004D44AA">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0A0F6936" w14:textId="77777777" w:rsidR="004D44AA" w:rsidRDefault="004D44AA" w:rsidP="004D44AA">
      <w:r>
        <w:lastRenderedPageBreak/>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0C440347" w14:textId="77777777" w:rsidR="004D44AA" w:rsidRDefault="004D44AA" w:rsidP="004D44AA">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283E7949" w14:textId="77777777" w:rsidR="004D44AA" w:rsidRDefault="004D44AA" w:rsidP="004D44AA">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7FBFABB9" w14:textId="77777777" w:rsidR="004D44AA" w:rsidRPr="0001721A" w:rsidRDefault="004D44AA" w:rsidP="004D44AA">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772BDFF9" w14:textId="77777777" w:rsidR="004D44AA" w:rsidRDefault="004D44AA" w:rsidP="004D44AA">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693C58C1" w14:textId="77777777" w:rsidR="004D44AA" w:rsidRPr="0001721A" w:rsidRDefault="004D44AA" w:rsidP="004D44AA">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4B25C359" w14:textId="77777777" w:rsidR="004D44AA" w:rsidRDefault="004D44AA" w:rsidP="004D44AA">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02C40201" w14:textId="77777777" w:rsidR="004D44AA" w:rsidRPr="0001721A" w:rsidRDefault="004D44AA" w:rsidP="004D44AA">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348D9D95" w14:textId="77777777" w:rsidR="004D44AA" w:rsidRPr="0001721A" w:rsidRDefault="004D44AA" w:rsidP="004D44AA">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37E31FF8" w14:textId="77777777" w:rsidR="004D44AA" w:rsidRDefault="004D44AA" w:rsidP="004D44AA">
      <w:r>
        <w:t>***</w:t>
      </w:r>
    </w:p>
    <w:p w14:paraId="1F4E3879" w14:textId="77777777" w:rsidR="004D44AA" w:rsidRDefault="004D44AA" w:rsidP="004D44AA">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16D94975" w14:textId="77777777" w:rsidR="004D44AA" w:rsidRDefault="004D44AA" w:rsidP="004D44AA">
      <w:r>
        <w:lastRenderedPageBreak/>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28E3DCA1" w14:textId="77777777" w:rsidR="004D44AA" w:rsidRPr="0001721A" w:rsidRDefault="004D44AA" w:rsidP="004D44AA">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4893DF22" w14:textId="77777777" w:rsidR="004D44AA" w:rsidRDefault="004D44AA" w:rsidP="004D44AA">
      <w:r>
        <w:t>At least IP is safe in Germany. Mr. Biden has sent a signal around the world tha</w:t>
      </w:r>
      <w:r w:rsidRPr="00043FB1">
        <w:t xml:space="preserve">t </w:t>
      </w:r>
      <w:r w:rsidRPr="00043FB1">
        <w:rPr>
          <w:rStyle w:val="Emphasis"/>
        </w:rPr>
        <w:t>nobody’s intellectual property is safe in America.</w:t>
      </w:r>
    </w:p>
    <w:bookmarkEnd w:id="2"/>
    <w:p w14:paraId="6BE4029A" w14:textId="77777777" w:rsidR="004D44AA" w:rsidRDefault="004D44AA" w:rsidP="004D44AA">
      <w:pPr>
        <w:spacing w:after="0" w:line="240" w:lineRule="auto"/>
      </w:pPr>
    </w:p>
    <w:p w14:paraId="2544B353" w14:textId="77777777" w:rsidR="004D44AA" w:rsidRDefault="004D44AA" w:rsidP="004D44AA">
      <w:pPr>
        <w:pStyle w:val="Heading4"/>
      </w:pPr>
      <w:bookmarkStart w:id="3" w:name="_Hlk81649791"/>
      <w:r>
        <w:t>China will leapfrog the US through biotech primacy</w:t>
      </w:r>
    </w:p>
    <w:p w14:paraId="57A047D9" w14:textId="77777777" w:rsidR="004D44AA" w:rsidRDefault="004D44AA" w:rsidP="004D44AA">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3AF141B9" w14:textId="77777777" w:rsidR="004D44AA" w:rsidRPr="0001721A" w:rsidRDefault="004D44AA" w:rsidP="004D44AA">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547333A4" w14:textId="77777777" w:rsidR="004D44AA" w:rsidRPr="0001721A" w:rsidRDefault="004D44AA" w:rsidP="004D44AA">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629107D2" w14:textId="77777777" w:rsidR="004D44AA" w:rsidRDefault="004D44AA" w:rsidP="004D44AA">
      <w:r>
        <w:t>Four reasons everyone should care about the U.S. bioeconomy</w:t>
      </w:r>
    </w:p>
    <w:p w14:paraId="70E5FD0B" w14:textId="77777777" w:rsidR="004D44AA" w:rsidRDefault="004D44AA" w:rsidP="004D44AA">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42299591" w14:textId="77777777" w:rsidR="004D44AA" w:rsidRPr="00043FB1" w:rsidRDefault="004D44AA" w:rsidP="004D44AA">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505BBE35" w14:textId="77777777" w:rsidR="004D44AA" w:rsidRPr="00043FB1" w:rsidRDefault="004D44AA" w:rsidP="004D44AA">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6A9CCB9F" w14:textId="77777777" w:rsidR="004D44AA" w:rsidRDefault="004D44AA" w:rsidP="004D44AA">
      <w:r w:rsidRPr="00043FB1">
        <w:rPr>
          <w:rStyle w:val="StyleUnderline"/>
        </w:rPr>
        <w:lastRenderedPageBreak/>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1C3C80D5" w14:textId="77777777" w:rsidR="004D44AA" w:rsidRPr="0001721A" w:rsidRDefault="004D44AA" w:rsidP="004D44AA">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58273EB3" w14:textId="77777777" w:rsidR="004D44AA" w:rsidRPr="0001721A" w:rsidRDefault="004D44AA" w:rsidP="004D44AA">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749D3244" w14:textId="77777777" w:rsidR="004D44AA" w:rsidRPr="0001721A" w:rsidRDefault="004D44AA" w:rsidP="004D44AA">
      <w:pPr>
        <w:rPr>
          <w:rStyle w:val="Emphasis"/>
        </w:rPr>
      </w:pPr>
      <w:r w:rsidRPr="00043FB1">
        <w:rPr>
          <w:rStyle w:val="Emphasis"/>
        </w:rPr>
        <w:t>The very real risks to the U.S. bioeconomy</w:t>
      </w:r>
    </w:p>
    <w:p w14:paraId="4D9E415B" w14:textId="77777777" w:rsidR="004D44AA" w:rsidRDefault="004D44AA" w:rsidP="004D44AA">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4B3E1434" w14:textId="77777777" w:rsidR="004D44AA" w:rsidRPr="0001721A" w:rsidRDefault="004D44AA" w:rsidP="004D44AA">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2799E80F" w14:textId="77777777" w:rsidR="004D44AA" w:rsidRDefault="004D44AA" w:rsidP="004D44AA">
      <w:r w:rsidRPr="0001721A">
        <w:rPr>
          <w:rStyle w:val="StyleUnderline"/>
        </w:rPr>
        <w:t>Ineffective or inefficient regulations</w:t>
      </w:r>
      <w:r>
        <w:t>. Regulatory uncertainty stifles creative new approaches that may have unknown paths, long delays, or that might be prohibited by later changes.</w:t>
      </w:r>
    </w:p>
    <w:p w14:paraId="566840C5" w14:textId="77777777" w:rsidR="004D44AA" w:rsidRDefault="004D44AA" w:rsidP="004D44AA">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78899DAE" w14:textId="77777777" w:rsidR="004D44AA" w:rsidRPr="0001721A" w:rsidRDefault="004D44AA" w:rsidP="004D44AA">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52730D6D" w14:textId="77777777" w:rsidR="004D44AA" w:rsidRPr="00043FB1" w:rsidRDefault="004D44AA" w:rsidP="004D44AA">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22D6FA1F" w14:textId="77777777" w:rsidR="004D44AA" w:rsidRPr="0001721A" w:rsidRDefault="004D44AA" w:rsidP="004D44AA">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2C4643D7" w14:textId="77777777" w:rsidR="004D44AA" w:rsidRDefault="004D44AA" w:rsidP="004D44AA">
      <w:r w:rsidRPr="0001721A">
        <w:lastRenderedPageBreak/>
        <w:t>Risks from climate change</w:t>
      </w:r>
      <w:r>
        <w:t>. Food and feed crops, biofuels crops, and crops used with bio-based fermentation products are susceptible to temperature and water stresses, as well as insects and pathogens that migrate with changing weather patterns.</w:t>
      </w:r>
    </w:p>
    <w:p w14:paraId="1EA55B03" w14:textId="77777777" w:rsidR="004D44AA" w:rsidRPr="0001721A" w:rsidRDefault="004D44AA" w:rsidP="004D44AA">
      <w:pPr>
        <w:rPr>
          <w:rStyle w:val="Emphasis"/>
        </w:rPr>
      </w:pPr>
      <w:r w:rsidRPr="00043FB1">
        <w:rPr>
          <w:rStyle w:val="Emphasis"/>
        </w:rPr>
        <w:t>China: the biotech elephant in the room</w:t>
      </w:r>
    </w:p>
    <w:p w14:paraId="48A135A4" w14:textId="77777777" w:rsidR="004D44AA" w:rsidRDefault="004D44AA" w:rsidP="004D44AA">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6B93AD37" w14:textId="77777777" w:rsidR="004D44AA" w:rsidRDefault="004D44AA" w:rsidP="004D44AA">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1B69129D" w14:textId="77777777" w:rsidR="004D44AA" w:rsidRDefault="004D44AA" w:rsidP="004D44AA">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28FBDFC9" w14:textId="77777777" w:rsidR="004D44AA" w:rsidRPr="0001721A" w:rsidRDefault="004D44AA" w:rsidP="004D44AA">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61C4F82F" w14:textId="77777777" w:rsidR="004D44AA" w:rsidRPr="0001721A" w:rsidRDefault="004D44AA" w:rsidP="004D44AA">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5C721EEE" w14:textId="77777777" w:rsidR="004D44AA" w:rsidRPr="0001721A" w:rsidRDefault="004D44AA" w:rsidP="004D44AA">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211973F8" w14:textId="77777777" w:rsidR="004D44AA" w:rsidRDefault="004D44AA" w:rsidP="004D44AA">
      <w:r>
        <w:t>What do we do?</w:t>
      </w:r>
    </w:p>
    <w:p w14:paraId="6882ACF6" w14:textId="77777777" w:rsidR="004D44AA" w:rsidRPr="0001721A" w:rsidRDefault="004D44AA" w:rsidP="004D44AA">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78323839" w14:textId="77777777" w:rsidR="004D44AA" w:rsidRDefault="004D44AA" w:rsidP="004D44AA">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39A3E143" w14:textId="77777777" w:rsidR="004D44AA" w:rsidRDefault="004D44AA" w:rsidP="004D44AA">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5F05993C" w14:textId="77777777" w:rsidR="004D44AA" w:rsidRPr="0001721A" w:rsidRDefault="004D44AA" w:rsidP="004D44AA">
      <w:pPr>
        <w:rPr>
          <w:rStyle w:val="Emphasis"/>
        </w:rPr>
      </w:pPr>
      <w:r>
        <w:lastRenderedPageBreak/>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74D48117" w14:textId="77777777" w:rsidR="004D44AA" w:rsidRDefault="004D44AA" w:rsidP="004D44AA">
      <w:r>
        <w:t>Leading the global bioeconomy: Have some courage</w:t>
      </w:r>
    </w:p>
    <w:p w14:paraId="17693795" w14:textId="77777777" w:rsidR="004D44AA" w:rsidRDefault="004D44AA" w:rsidP="004D44AA">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3A861C15" w14:textId="77777777" w:rsidR="004D44AA" w:rsidRDefault="004D44AA" w:rsidP="004D44AA">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45F01A02" w14:textId="77777777" w:rsidR="004D44AA" w:rsidRDefault="004D44AA" w:rsidP="004D44AA"/>
    <w:p w14:paraId="2722AA66" w14:textId="77777777" w:rsidR="004D44AA" w:rsidRPr="00764724" w:rsidRDefault="004D44AA" w:rsidP="004D44AA">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77EFE591" w14:textId="77777777" w:rsidR="004D44AA" w:rsidRDefault="004D44AA" w:rsidP="004D44AA">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946D5B3" w14:textId="77777777" w:rsidR="004D44AA" w:rsidRPr="00877B65" w:rsidRDefault="004D44AA" w:rsidP="004D44AA">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3D810EC4" w14:textId="77777777" w:rsidR="004D44AA" w:rsidRPr="004400B7" w:rsidRDefault="004D44AA" w:rsidP="004D44AA">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1B204DC5" w14:textId="77777777" w:rsidR="004D44AA" w:rsidRPr="004400B7" w:rsidRDefault="004D44AA" w:rsidP="004D44AA">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41544CDE" w14:textId="77777777" w:rsidR="004D44AA" w:rsidRPr="004400B7" w:rsidRDefault="004D44AA" w:rsidP="004D44AA">
      <w:pPr>
        <w:rPr>
          <w:rStyle w:val="StyleUnderline"/>
        </w:rPr>
      </w:pPr>
      <w:r w:rsidRPr="000A2C32">
        <w:rPr>
          <w:rStyle w:val="StyleUnderline"/>
          <w:highlight w:val="cyan"/>
        </w:rPr>
        <w:lastRenderedPageBreak/>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5A15B35E" w14:textId="77777777" w:rsidR="004D44AA" w:rsidRDefault="004D44AA" w:rsidP="004D44AA">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D8F0B5F" w14:textId="77777777" w:rsidR="004D44AA" w:rsidRPr="00936A88" w:rsidRDefault="004D44AA" w:rsidP="004D44AA">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3B3F668" w14:textId="77777777" w:rsidR="004D44AA" w:rsidRDefault="004D44AA" w:rsidP="004D44AA">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6A00C4C7" w14:textId="77777777" w:rsidR="004D44AA" w:rsidRPr="002A771F" w:rsidRDefault="004D44AA" w:rsidP="004D44AA">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A89EDB2" w14:textId="77777777" w:rsidR="004D44AA" w:rsidRDefault="004D44AA" w:rsidP="004D44AA">
      <w:pPr>
        <w:pStyle w:val="Heading4"/>
      </w:pPr>
      <w:bookmarkStart w:id="4" w:name="_Hlk81649627"/>
      <w:bookmarkEnd w:id="3"/>
      <w:r>
        <w:lastRenderedPageBreak/>
        <w:t xml:space="preserve">Independently, China uses biotech offensively—uncertainty means you should err negative </w:t>
      </w:r>
    </w:p>
    <w:p w14:paraId="5870929D" w14:textId="77777777" w:rsidR="004D44AA" w:rsidRPr="009D0F99" w:rsidRDefault="004D44AA" w:rsidP="004D44AA">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71B57FC7" w14:textId="77777777" w:rsidR="004D44AA" w:rsidRDefault="004D44AA" w:rsidP="004D44AA">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ascii="Microsoft YaHei" w:eastAsia="Microsoft YaHei" w:hAnsi="Microsoft YaHei" w:cs="Microsoft YaHei"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5AF3E0F7" w14:textId="77777777" w:rsidR="004D44AA" w:rsidRDefault="004D44AA" w:rsidP="004D44AA">
      <w:r>
        <w:t>The PLA’s keen interest is reflected in strategic writings and research that argue that advances in biology are contributing to changing the form or character (</w:t>
      </w:r>
      <w:proofErr w:type="spellStart"/>
      <w:r>
        <w:rPr>
          <w:rFonts w:ascii="Microsoft YaHei" w:eastAsia="Microsoft YaHei" w:hAnsi="Microsoft YaHei" w:cs="Microsoft YaHei" w:hint="eastAsia"/>
        </w:rPr>
        <w:t>形</w:t>
      </w:r>
      <w:r>
        <w:rPr>
          <w:rFonts w:ascii="Microsoft JhengHei" w:eastAsia="Microsoft JhengHei" w:hAnsi="Microsoft JhengHei" w:cs="Microsoft JhengHei" w:hint="eastAsia"/>
        </w:rPr>
        <w:t>态</w:t>
      </w:r>
      <w:proofErr w:type="spellEnd"/>
      <w:r>
        <w:t>) of conflict. For example:</w:t>
      </w:r>
    </w:p>
    <w:p w14:paraId="590A3E51" w14:textId="77777777" w:rsidR="004D44AA" w:rsidRDefault="004D44AA" w:rsidP="004D44AA">
      <w:r>
        <w:t>In 2010’s War for Biological Dominance (</w:t>
      </w:r>
      <w:proofErr w:type="spellStart"/>
      <w:r>
        <w:rPr>
          <w:rFonts w:ascii="Microsoft YaHei" w:eastAsia="Microsoft YaHei" w:hAnsi="Microsoft YaHei" w:cs="Microsoft YaHei"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ascii="Microsoft YaHei" w:eastAsia="Microsoft YaHei" w:hAnsi="Microsoft YaHei" w:cs="Microsoft YaHei" w:hint="eastAsia"/>
        </w:rPr>
        <w:t>争</w:t>
      </w:r>
      <w:proofErr w:type="spellEnd"/>
      <w:r>
        <w:t xml:space="preserve">), Guo </w:t>
      </w:r>
      <w:proofErr w:type="spellStart"/>
      <w:r>
        <w:t>Jiwei</w:t>
      </w:r>
      <w:proofErr w:type="spellEnd"/>
      <w:r>
        <w:t xml:space="preserve"> (</w:t>
      </w:r>
      <w:proofErr w:type="spellStart"/>
      <w:r>
        <w:rPr>
          <w:rFonts w:ascii="Microsoft YaHei" w:eastAsia="Microsoft YaHei" w:hAnsi="Microsoft YaHei" w:cs="Microsoft YaHei"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79059A6A" w14:textId="77777777" w:rsidR="004D44AA" w:rsidRDefault="004D44AA" w:rsidP="004D44AA">
      <w:r>
        <w:t>In 2015, then-president of the Academy of Military Medical Sciences He Fuchu (</w:t>
      </w:r>
      <w:proofErr w:type="spellStart"/>
      <w:r>
        <w:rPr>
          <w:rFonts w:ascii="Microsoft JhengHei" w:eastAsia="Microsoft JhengHei" w:hAnsi="Microsoft JhengHei" w:cs="Microsoft JhengHei" w:hint="eastAsia"/>
        </w:rPr>
        <w:t>贺</w:t>
      </w:r>
      <w:r>
        <w:rPr>
          <w:rFonts w:ascii="Microsoft YaHei" w:eastAsia="Microsoft YaHei" w:hAnsi="Microsoft YaHei" w:cs="Microsoft YaHei"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6701D169" w14:textId="77777777" w:rsidR="004D44AA" w:rsidRDefault="004D44AA" w:rsidP="004D44AA">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ascii="Microsoft YaHei" w:eastAsia="Microsoft YaHei" w:hAnsi="Microsoft YaHei" w:cs="Microsoft YaHei"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ascii="Microsoft YaHei" w:eastAsia="Microsoft YaHei" w:hAnsi="Microsoft YaHei" w:cs="Microsoft YaHei"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4BCBA18E" w14:textId="77777777" w:rsidR="004D44AA" w:rsidRDefault="004D44AA" w:rsidP="004D44AA">
      <w:r>
        <w:t>The 2017 edition of Science of Military Strategy (</w:t>
      </w:r>
      <w:proofErr w:type="spellStart"/>
      <w:r>
        <w:rPr>
          <w:rFonts w:ascii="Microsoft JhengHei" w:eastAsia="Microsoft JhengHei" w:hAnsi="Microsoft JhengHei" w:cs="Microsoft JhengHei" w:hint="eastAsia"/>
        </w:rPr>
        <w:t>战</w:t>
      </w:r>
      <w:r>
        <w:rPr>
          <w:rFonts w:ascii="Microsoft YaHei" w:eastAsia="Microsoft YaHei" w:hAnsi="Microsoft YaHei" w:cs="Microsoft YaHei"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5E019A74" w14:textId="77777777" w:rsidR="004D44AA" w:rsidRDefault="004D44AA" w:rsidP="004D44AA">
      <w:r>
        <w:t>These are just a few examples of an extensive and evolving literature by Chinese military scholars and scientists who are exploring new directions in military innovation.</w:t>
      </w:r>
    </w:p>
    <w:p w14:paraId="7E8F341F" w14:textId="77777777" w:rsidR="004D44AA" w:rsidRDefault="004D44AA" w:rsidP="004D44AA">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56CF7D40" w14:textId="77777777" w:rsidR="004D44AA" w:rsidRDefault="004D44AA" w:rsidP="004D44AA">
      <w:r>
        <w:lastRenderedPageBreak/>
        <w:t>Gene Editing</w:t>
      </w:r>
    </w:p>
    <w:p w14:paraId="7104E0FB" w14:textId="77777777" w:rsidR="004D44AA" w:rsidRDefault="004D44AA" w:rsidP="004D44AA">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6337EA21" w14:textId="77777777" w:rsidR="004D44AA" w:rsidRPr="009D0F99" w:rsidRDefault="004D44AA" w:rsidP="004D44AA">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731DD205" w14:textId="77777777" w:rsidR="004D44AA" w:rsidRDefault="004D44AA" w:rsidP="004D44AA">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5A0F0872" w14:textId="77777777" w:rsidR="004D44AA" w:rsidRPr="00EF0945" w:rsidRDefault="004D44AA" w:rsidP="004D44AA">
      <w:pPr>
        <w:rPr>
          <w:rStyle w:val="Emphasis"/>
        </w:rPr>
      </w:pPr>
      <w:r w:rsidRPr="00EF0945">
        <w:rPr>
          <w:rStyle w:val="Emphasis"/>
        </w:rPr>
        <w:t>AI + Biotech</w:t>
      </w:r>
    </w:p>
    <w:p w14:paraId="0DC3D65B" w14:textId="77777777" w:rsidR="004D44AA" w:rsidRDefault="004D44AA" w:rsidP="004D44AA">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2D032BD7" w14:textId="77777777" w:rsidR="004D44AA" w:rsidRDefault="004D44AA" w:rsidP="004D44AA">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ascii="Microsoft YaHei" w:eastAsia="Microsoft YaHei" w:hAnsi="Microsoft YaHei" w:cs="Microsoft YaHei"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ascii="Microsoft YaHei" w:eastAsia="Microsoft YaHei" w:hAnsi="Microsoft YaHei" w:cs="Microsoft YaHei" w:hint="eastAsia"/>
        </w:rPr>
        <w:t>生物信息学</w:t>
      </w:r>
      <w:proofErr w:type="spellEnd"/>
      <w:r>
        <w:rPr>
          <w:rFonts w:hint="eastAsia"/>
        </w:rPr>
        <w:t>), and enhance China</w:t>
      </w:r>
      <w:r>
        <w:t>’</w:t>
      </w:r>
      <w:r>
        <w:rPr>
          <w:rFonts w:hint="eastAsia"/>
        </w:rPr>
        <w:t>s capability to seize the strategic commanding heights” in the domain of biotechnology.</w:t>
      </w:r>
    </w:p>
    <w:p w14:paraId="6DB59538" w14:textId="77777777" w:rsidR="004D44AA" w:rsidRDefault="004D44AA" w:rsidP="004D44AA">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6A2A756F" w14:textId="77777777" w:rsidR="004D44AA" w:rsidRDefault="004D44AA" w:rsidP="004D44AA">
      <w:r w:rsidRPr="00393E60">
        <w:rPr>
          <w:rStyle w:val="Emphasis"/>
        </w:rPr>
        <w:t>U.S. policymakers have been concerned, if not troubled, by the company’s access to the genetic information of Americans</w:t>
      </w:r>
      <w:r>
        <w:t xml:space="preserve">. BGI has been pursuing a range of partnerships, including with the University </w:t>
      </w:r>
      <w:r>
        <w:lastRenderedPageBreak/>
        <w:t>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79E81955" w14:textId="77777777" w:rsidR="004D44AA" w:rsidRDefault="004D44AA" w:rsidP="004D44AA">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5820D54D" w14:textId="77777777" w:rsidR="004D44AA" w:rsidRDefault="004D44AA" w:rsidP="004D44AA">
      <w:r>
        <w:t>Biotech’s Expansive Frontier</w:t>
      </w:r>
    </w:p>
    <w:p w14:paraId="7EA3DBE3" w14:textId="77777777" w:rsidR="004D44AA" w:rsidRPr="009D0F99" w:rsidRDefault="004D44AA" w:rsidP="004D44AA">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4"/>
    <w:p w14:paraId="6F378966" w14:textId="77777777" w:rsidR="004D44AA" w:rsidRDefault="004D44AA" w:rsidP="004D44AA">
      <w:pPr>
        <w:pStyle w:val="Heading3"/>
      </w:pPr>
      <w:r>
        <w:lastRenderedPageBreak/>
        <w:t>1NC – Advantage</w:t>
      </w:r>
    </w:p>
    <w:p w14:paraId="409F0AA9" w14:textId="77777777" w:rsidR="004D44AA" w:rsidRDefault="004D44AA" w:rsidP="004D44AA">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3068D1EF" w14:textId="77777777" w:rsidR="004D44AA" w:rsidRPr="00EC7DE5" w:rsidRDefault="004D44AA" w:rsidP="004D44AA">
      <w:pPr>
        <w:rPr>
          <w:rStyle w:val="Style13ptBold"/>
          <w:rFonts w:ascii="Times New Roman" w:hAnsi="Times New Roman" w:cs="Times New Roman"/>
          <w:b w:val="0"/>
          <w:bCs w:val="0"/>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15" w:history="1">
        <w:r w:rsidRPr="00251760">
          <w:rPr>
            <w:rStyle w:val="Hyperlink"/>
          </w:rPr>
          <w:t>https://www.ncbi.nlm.nih.gov/pmc/articles/PMC8223179/</w:t>
        </w:r>
      </w:hyperlink>
      <w:r>
        <w:t xml:space="preserve"> Accessed 8/25 //gord0]</w:t>
      </w:r>
    </w:p>
    <w:p w14:paraId="404A7DD0" w14:textId="77777777" w:rsidR="004D44AA" w:rsidRPr="00A82157" w:rsidRDefault="004D44AA" w:rsidP="004D44AA">
      <w:pPr>
        <w:pStyle w:val="p"/>
        <w:rPr>
          <w:rFonts w:asciiTheme="minorHAnsi" w:hAnsiTheme="minorHAnsi" w:cstheme="minorHAnsi"/>
          <w:sz w:val="16"/>
          <w:szCs w:val="16"/>
        </w:rPr>
      </w:pPr>
      <w:r w:rsidRPr="00F56BCC">
        <w:rPr>
          <w:rFonts w:asciiTheme="minorHAnsi" w:hAnsiTheme="minorHAnsi" w:cstheme="minorHAnsi"/>
          <w:sz w:val="16"/>
          <w:szCs w:val="16"/>
        </w:rPr>
        <w:t xml:space="preserve">The role of intellectual property rights (IPRs) and access to medicines is contentious. On the one hand, IPRs encourage investment, </w:t>
      </w:r>
      <w:proofErr w:type="gramStart"/>
      <w:r w:rsidRPr="00F56BCC">
        <w:rPr>
          <w:rFonts w:asciiTheme="minorHAnsi" w:hAnsiTheme="minorHAnsi" w:cstheme="minorHAnsi"/>
          <w:sz w:val="16"/>
          <w:szCs w:val="16"/>
        </w:rPr>
        <w:t>innovation</w:t>
      </w:r>
      <w:proofErr w:type="gramEnd"/>
      <w:r w:rsidRPr="00F56BCC">
        <w:rPr>
          <w:rFonts w:asciiTheme="minorHAnsi" w:hAnsiTheme="minorHAnsi" w:cstheme="min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6"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17"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18"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19"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20"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21"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2"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3"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24"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5"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6"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7"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28"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9"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30"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1"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32"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33"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t>
      </w:r>
      <w:r w:rsidRPr="00F56BCC">
        <w:rPr>
          <w:rFonts w:asciiTheme="minorHAnsi" w:hAnsiTheme="minorHAnsi" w:cstheme="minorHAnsi"/>
          <w:sz w:val="16"/>
          <w:szCs w:val="16"/>
        </w:rPr>
        <w:lastRenderedPageBreak/>
        <w:t>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4"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35"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36"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37"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8"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9"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04C9730D" w14:textId="77777777" w:rsidR="004D44AA" w:rsidRDefault="004D44AA" w:rsidP="004D44AA">
      <w:pPr>
        <w:pStyle w:val="Heading4"/>
      </w:pPr>
      <w:r>
        <w:t xml:space="preserve">Too many </w:t>
      </w:r>
      <w:proofErr w:type="gramStart"/>
      <w:r>
        <w:t>alt</w:t>
      </w:r>
      <w:proofErr w:type="gramEnd"/>
      <w:r>
        <w:t xml:space="preserve"> causes to COVID – political instability, lack of facilities, Delta variant, ineffective leadership.</w:t>
      </w:r>
    </w:p>
    <w:p w14:paraId="3F4F6F12" w14:textId="77777777" w:rsidR="004D44AA" w:rsidRDefault="004D44AA" w:rsidP="004D44AA">
      <w:pPr>
        <w:pStyle w:val="Heading4"/>
      </w:pPr>
      <w:r>
        <w:t>Helps China and Russia instead, and it causes manufacturing uncertainty, and can never be an advantage in Africa – resources and skills.</w:t>
      </w:r>
    </w:p>
    <w:p w14:paraId="6564EBF7" w14:textId="77777777" w:rsidR="004D44AA" w:rsidRPr="004E7DD1" w:rsidRDefault="004D44AA" w:rsidP="004D44AA">
      <w:pPr>
        <w:rPr>
          <w:rStyle w:val="Style13ptBold"/>
          <w:b w:val="0"/>
          <w:bCs w:val="0"/>
        </w:rPr>
      </w:pPr>
      <w:proofErr w:type="spellStart"/>
      <w:r>
        <w:rPr>
          <w:rStyle w:val="Style13ptBold"/>
        </w:rPr>
        <w:t>Nwuke</w:t>
      </w:r>
      <w:proofErr w:type="spellEnd"/>
      <w:r>
        <w:rPr>
          <w:rStyle w:val="Style13ptBold"/>
        </w:rPr>
        <w:t xml:space="preserve"> 19 </w:t>
      </w:r>
      <w:r w:rsidRPr="004E7DD1">
        <w:t>[</w:t>
      </w:r>
      <w:proofErr w:type="spellStart"/>
      <w:r w:rsidRPr="004E7DD1">
        <w:t>Kasirim</w:t>
      </w:r>
      <w:proofErr w:type="spellEnd"/>
      <w:r w:rsidRPr="004E7DD1">
        <w:t xml:space="preserve"> </w:t>
      </w:r>
      <w:proofErr w:type="spellStart"/>
      <w:r w:rsidRPr="004E7DD1">
        <w:t>Nwuke</w:t>
      </w:r>
      <w:proofErr w:type="spellEnd"/>
      <w:r w:rsidRPr="004E7DD1">
        <w:t xml:space="preserve">: Economist with more than 25 years of experience at the national and international levels. He works and writes on economics, science, technology and innovation, and society with special focus on the digital economy. May 19, 2020. “Africa should not support suspension of intellectual property rights protection for Covid-19” </w:t>
      </w:r>
      <w:hyperlink r:id="rId40" w:history="1">
        <w:r w:rsidRPr="004E7DD1">
          <w:t>https://www.theafricareport.com/89489/africa-should-not-support-suspension-of-intellectual-property-rights-protection-for-covid-19/</w:t>
        </w:r>
      </w:hyperlink>
      <w:r w:rsidRPr="004E7DD1">
        <w:t xml:space="preserve"> Accessed 8/25 //gord0]</w:t>
      </w:r>
    </w:p>
    <w:p w14:paraId="6BBD482E"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In October 2020, South Africa and India, two powerhouses of generic pharmaceuticals manufacturing in the developing world, made a very broad proposal calling on members of the WTO, to suspend, for a limited time, intellectual property protection for patents, copyrights, industrial designs, and undisclosed information in relation to “the prevention, containment, or treatment of Covid-19 until widespread vaccination is in place globally, and the majority of the world’s population has developed immunity.”</w:t>
      </w:r>
    </w:p>
    <w:p w14:paraId="57870AAA"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suspension proposal is driven by the fear that </w:t>
      </w:r>
      <w:r w:rsidRPr="004E7DD1">
        <w:rPr>
          <w:rStyle w:val="Strong"/>
          <w:rFonts w:asciiTheme="minorHAnsi" w:eastAsiaTheme="majorEastAsia" w:hAnsiTheme="minorHAnsi" w:cstheme="minorHAnsi"/>
        </w:rPr>
        <w:t>developing countries will bear the brunt of the pandemic</w:t>
      </w:r>
      <w:r w:rsidRPr="004E7DD1">
        <w:rPr>
          <w:rFonts w:asciiTheme="minorHAnsi" w:hAnsiTheme="minorHAnsi" w:cstheme="minorHAnsi"/>
          <w:sz w:val="16"/>
          <w:szCs w:val="16"/>
        </w:rPr>
        <w:t xml:space="preserve"> and will be devastated by it if they do not have rapid access to affordable Covid-19 vaccines, </w:t>
      </w:r>
      <w:proofErr w:type="gramStart"/>
      <w:r w:rsidRPr="004E7DD1">
        <w:rPr>
          <w:rFonts w:asciiTheme="minorHAnsi" w:hAnsiTheme="minorHAnsi" w:cstheme="minorHAnsi"/>
          <w:sz w:val="16"/>
          <w:szCs w:val="16"/>
        </w:rPr>
        <w:t>diagnostics</w:t>
      </w:r>
      <w:proofErr w:type="gramEnd"/>
      <w:r w:rsidRPr="004E7DD1">
        <w:rPr>
          <w:rFonts w:asciiTheme="minorHAnsi" w:hAnsiTheme="minorHAnsi" w:cstheme="minorHAnsi"/>
          <w:sz w:val="16"/>
          <w:szCs w:val="16"/>
        </w:rPr>
        <w:t xml:space="preserve"> and treatment.</w:t>
      </w:r>
    </w:p>
    <w:p w14:paraId="72B102A2"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proposal, if approved, will allow pharmaceutical manufactures in developing countries to manufacture Covid-19 products and technologies free of any fears of legal challenges for patent infringement. </w:t>
      </w:r>
    </w:p>
    <w:p w14:paraId="0BBEE9C1"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lastRenderedPageBreak/>
        <w:t>This could result in greater availability of the technologies and products, better affordability worldwide, higher rates of vaccination and lower fatalities not just in the developed world but also in the developing world.</w:t>
      </w:r>
    </w:p>
    <w:p w14:paraId="361A4FFB" w14:textId="77777777" w:rsidR="004D44AA" w:rsidRPr="004E7DD1" w:rsidRDefault="004D44AA" w:rsidP="004D44AA">
      <w:pPr>
        <w:pStyle w:val="NormalWeb"/>
        <w:rPr>
          <w:rFonts w:asciiTheme="minorHAnsi" w:hAnsiTheme="minorHAnsi" w:cstheme="minorHAnsi"/>
          <w:u w:val="single"/>
        </w:rPr>
      </w:pPr>
      <w:r w:rsidRPr="004E7DD1">
        <w:rPr>
          <w:rFonts w:asciiTheme="minorHAnsi" w:hAnsiTheme="minorHAnsi" w:cstheme="minorHAnsi"/>
        </w:rPr>
        <w:t xml:space="preserve">However, </w:t>
      </w:r>
      <w:r w:rsidRPr="004E7DD1">
        <w:rPr>
          <w:rFonts w:asciiTheme="minorHAnsi" w:hAnsiTheme="minorHAnsi" w:cstheme="minorHAnsi"/>
          <w:u w:val="single"/>
        </w:rPr>
        <w:t xml:space="preserve">Big Pharma and many business groups argue that </w:t>
      </w:r>
      <w:r w:rsidRPr="004E7DD1">
        <w:rPr>
          <w:rFonts w:asciiTheme="minorHAnsi" w:hAnsiTheme="minorHAnsi" w:cstheme="minorHAnsi"/>
          <w:highlight w:val="green"/>
          <w:u w:val="single"/>
        </w:rPr>
        <w:t>approving the proposal</w:t>
      </w:r>
      <w:r w:rsidRPr="004E7DD1">
        <w:rPr>
          <w:rFonts w:asciiTheme="minorHAnsi" w:hAnsiTheme="minorHAnsi" w:cstheme="minorHAnsi"/>
          <w:u w:val="single"/>
        </w:rPr>
        <w:t xml:space="preserve"> will have an</w:t>
      </w:r>
      <w:r w:rsidRPr="004E7DD1">
        <w:rPr>
          <w:rStyle w:val="Strong"/>
          <w:rFonts w:asciiTheme="minorHAnsi" w:eastAsiaTheme="majorEastAsia" w:hAnsiTheme="minorHAnsi" w:cstheme="minorHAnsi"/>
          <w:u w:val="single"/>
        </w:rPr>
        <w:t xml:space="preserve"> adverse impact on research, </w:t>
      </w:r>
      <w:proofErr w:type="gramStart"/>
      <w:r w:rsidRPr="004E7DD1">
        <w:rPr>
          <w:rStyle w:val="Strong"/>
          <w:rFonts w:asciiTheme="minorHAnsi" w:eastAsiaTheme="majorEastAsia" w:hAnsiTheme="minorHAnsi" w:cstheme="minorHAnsi"/>
          <w:u w:val="single"/>
        </w:rPr>
        <w:t>development</w:t>
      </w:r>
      <w:proofErr w:type="gramEnd"/>
      <w:r w:rsidRPr="004E7DD1">
        <w:rPr>
          <w:rStyle w:val="Strong"/>
          <w:rFonts w:asciiTheme="minorHAnsi" w:eastAsiaTheme="majorEastAsia" w:hAnsiTheme="minorHAnsi" w:cstheme="minorHAnsi"/>
          <w:u w:val="single"/>
        </w:rPr>
        <w:t xml:space="preserve"> and innovation.</w:t>
      </w:r>
      <w:r w:rsidRPr="004E7DD1">
        <w:rPr>
          <w:rFonts w:asciiTheme="minorHAnsi" w:hAnsiTheme="minorHAnsi" w:cstheme="minorHAnsi"/>
          <w:u w:val="single"/>
        </w:rPr>
        <w:t xml:space="preserve"> There is also the fear that the waiver, if granted, </w:t>
      </w:r>
      <w:r w:rsidRPr="004E7DD1">
        <w:rPr>
          <w:rFonts w:asciiTheme="minorHAnsi" w:hAnsiTheme="minorHAnsi" w:cstheme="minorHAnsi"/>
          <w:highlight w:val="green"/>
          <w:u w:val="single"/>
        </w:rPr>
        <w:t>will give China and Russia</w:t>
      </w:r>
      <w:r w:rsidRPr="004E7DD1">
        <w:rPr>
          <w:rFonts w:asciiTheme="minorHAnsi" w:hAnsiTheme="minorHAnsi" w:cstheme="minorHAnsi"/>
          <w:u w:val="single"/>
        </w:rPr>
        <w:t xml:space="preserve"> unimpeded </w:t>
      </w:r>
      <w:r w:rsidRPr="004E7DD1">
        <w:rPr>
          <w:rFonts w:asciiTheme="minorHAnsi" w:hAnsiTheme="minorHAnsi" w:cstheme="minorHAnsi"/>
          <w:highlight w:val="green"/>
          <w:u w:val="single"/>
        </w:rPr>
        <w:t>access to advanced western pharma</w:t>
      </w:r>
      <w:r w:rsidRPr="004E7DD1">
        <w:rPr>
          <w:rFonts w:asciiTheme="minorHAnsi" w:hAnsiTheme="minorHAnsi" w:cstheme="minorHAnsi"/>
          <w:u w:val="single"/>
        </w:rPr>
        <w:t xml:space="preserve">ceutical </w:t>
      </w:r>
      <w:r w:rsidRPr="004E7DD1">
        <w:rPr>
          <w:rFonts w:asciiTheme="minorHAnsi" w:hAnsiTheme="minorHAnsi" w:cstheme="minorHAnsi"/>
          <w:highlight w:val="green"/>
          <w:u w:val="single"/>
        </w:rPr>
        <w:t>tech</w:t>
      </w:r>
      <w:r w:rsidRPr="004E7DD1">
        <w:rPr>
          <w:rFonts w:asciiTheme="minorHAnsi" w:hAnsiTheme="minorHAnsi" w:cstheme="minorHAnsi"/>
          <w:u w:val="single"/>
        </w:rPr>
        <w:t xml:space="preserve">nologies, </w:t>
      </w:r>
      <w:r w:rsidRPr="004E7DD1">
        <w:rPr>
          <w:rFonts w:asciiTheme="minorHAnsi" w:hAnsiTheme="minorHAnsi" w:cstheme="minorHAnsi"/>
          <w:highlight w:val="green"/>
          <w:u w:val="single"/>
        </w:rPr>
        <w:t>and</w:t>
      </w:r>
      <w:r w:rsidRPr="004E7DD1">
        <w:rPr>
          <w:rFonts w:asciiTheme="minorHAnsi" w:hAnsiTheme="minorHAnsi" w:cstheme="minorHAnsi"/>
          <w:u w:val="single"/>
        </w:rPr>
        <w:t xml:space="preserve"> consequently, </w:t>
      </w:r>
      <w:r w:rsidRPr="004E7DD1">
        <w:rPr>
          <w:rStyle w:val="Strong"/>
          <w:rFonts w:asciiTheme="minorHAnsi" w:eastAsiaTheme="majorEastAsia" w:hAnsiTheme="minorHAnsi" w:cstheme="minorHAnsi"/>
          <w:u w:val="single"/>
        </w:rPr>
        <w:t>ero</w:t>
      </w:r>
      <w:r w:rsidRPr="004E7DD1">
        <w:rPr>
          <w:rStyle w:val="Strong"/>
          <w:rFonts w:asciiTheme="minorHAnsi" w:eastAsiaTheme="majorEastAsia" w:hAnsiTheme="minorHAnsi" w:cstheme="minorHAnsi"/>
          <w:highlight w:val="green"/>
          <w:u w:val="single"/>
        </w:rPr>
        <w:t>de the West’s competitive advantage</w:t>
      </w:r>
      <w:r w:rsidRPr="004E7DD1">
        <w:rPr>
          <w:rFonts w:asciiTheme="minorHAnsi" w:hAnsiTheme="minorHAnsi" w:cstheme="minorHAnsi"/>
          <w:u w:val="single"/>
        </w:rPr>
        <w:t xml:space="preserve"> in this area. </w:t>
      </w:r>
    </w:p>
    <w:p w14:paraId="2A7B12DF"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Most African countries support it. President Biden as candidate Biden had said on the campaign trail that he would support the suspension proposal were he elected president. The </w:t>
      </w:r>
      <w:proofErr w:type="gramStart"/>
      <w:r w:rsidRPr="004E7DD1">
        <w:rPr>
          <w:rFonts w:asciiTheme="minorHAnsi" w:hAnsiTheme="minorHAnsi" w:cstheme="minorHAnsi"/>
          <w:sz w:val="16"/>
          <w:szCs w:val="16"/>
        </w:rPr>
        <w:t xml:space="preserve">EU </w:t>
      </w:r>
      <w:r>
        <w:rPr>
          <w:rFonts w:asciiTheme="minorHAnsi" w:hAnsiTheme="minorHAnsi" w:cstheme="minorHAnsi"/>
          <w:sz w:val="16"/>
          <w:szCs w:val="16"/>
        </w:rPr>
        <w:t xml:space="preserve"> </w:t>
      </w:r>
      <w:r w:rsidRPr="004E7DD1">
        <w:rPr>
          <w:rFonts w:asciiTheme="minorHAnsi" w:hAnsiTheme="minorHAnsi" w:cstheme="minorHAnsi"/>
          <w:sz w:val="16"/>
          <w:szCs w:val="16"/>
        </w:rPr>
        <w:t>is</w:t>
      </w:r>
      <w:proofErr w:type="gramEnd"/>
      <w:r w:rsidRPr="004E7DD1">
        <w:rPr>
          <w:rFonts w:asciiTheme="minorHAnsi" w:hAnsiTheme="minorHAnsi" w:cstheme="minorHAnsi"/>
          <w:sz w:val="16"/>
          <w:szCs w:val="16"/>
        </w:rPr>
        <w:t xml:space="preserve"> divided, with </w:t>
      </w:r>
      <w:r w:rsidRPr="004E7DD1">
        <w:rPr>
          <w:rStyle w:val="Strong"/>
          <w:rFonts w:asciiTheme="minorHAnsi" w:eastAsiaTheme="majorEastAsia" w:hAnsiTheme="minorHAnsi" w:cstheme="minorHAnsi"/>
        </w:rPr>
        <w:t>Germany firmly opposed and France now in support.</w:t>
      </w:r>
      <w:r w:rsidRPr="004E7DD1">
        <w:rPr>
          <w:rFonts w:asciiTheme="minorHAnsi" w:hAnsiTheme="minorHAnsi" w:cstheme="minorHAnsi"/>
          <w:sz w:val="16"/>
          <w:szCs w:val="16"/>
        </w:rPr>
        <w:t xml:space="preserve"> Russia has come out in support of the proposal.</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Vaccine nationalism in some countries, the appalling situation in India, the gradually rising headcount in many other developing counties, and low numbers of vaccinated in poor countries have gained the proposal additional supporters. </w:t>
      </w:r>
    </w:p>
    <w:p w14:paraId="4E8FC1D0" w14:textId="77777777" w:rsidR="004D44AA" w:rsidRPr="004E7DD1" w:rsidRDefault="004D44AA" w:rsidP="004D44AA">
      <w:pPr>
        <w:rPr>
          <w:u w:val="single"/>
        </w:rPr>
      </w:pPr>
      <w:r w:rsidRPr="004E7DD1">
        <w:t xml:space="preserve">But </w:t>
      </w:r>
      <w:r w:rsidRPr="004E7DD1">
        <w:rPr>
          <w:u w:val="single"/>
        </w:rPr>
        <w:t>a waiver could make things worse for Africa…</w:t>
      </w:r>
    </w:p>
    <w:p w14:paraId="7C0B295E" w14:textId="77777777" w:rsidR="004D44AA" w:rsidRPr="004E7DD1" w:rsidRDefault="004D44AA" w:rsidP="004D44AA">
      <w:pPr>
        <w:pStyle w:val="NormalWeb"/>
        <w:rPr>
          <w:rFonts w:asciiTheme="minorHAnsi" w:hAnsiTheme="minorHAnsi" w:cstheme="minorHAnsi"/>
          <w:u w:val="single"/>
        </w:rPr>
      </w:pPr>
      <w:r w:rsidRPr="004E7DD1">
        <w:rPr>
          <w:rFonts w:asciiTheme="minorHAnsi" w:hAnsiTheme="minorHAnsi" w:cstheme="minorHAnsi"/>
          <w:highlight w:val="green"/>
          <w:u w:val="single"/>
        </w:rPr>
        <w:t>First</w:t>
      </w:r>
      <w:r w:rsidRPr="004E7DD1">
        <w:rPr>
          <w:rFonts w:asciiTheme="minorHAnsi" w:hAnsiTheme="minorHAnsi" w:cstheme="minorHAnsi"/>
        </w:rPr>
        <w:t xml:space="preserve">, a waiver will </w:t>
      </w:r>
      <w:r w:rsidRPr="004E7DD1">
        <w:rPr>
          <w:rFonts w:asciiTheme="minorHAnsi" w:hAnsiTheme="minorHAnsi" w:cstheme="minorHAnsi"/>
          <w:highlight w:val="green"/>
          <w:u w:val="single"/>
        </w:rPr>
        <w:t>introduce unnecessary uncertainty in</w:t>
      </w:r>
      <w:r w:rsidRPr="004E7DD1">
        <w:rPr>
          <w:rFonts w:asciiTheme="minorHAnsi" w:hAnsiTheme="minorHAnsi" w:cstheme="minorHAnsi"/>
          <w:u w:val="single"/>
        </w:rPr>
        <w:t xml:space="preserve"> the vaccine </w:t>
      </w:r>
      <w:r w:rsidRPr="004E7DD1">
        <w:rPr>
          <w:rFonts w:asciiTheme="minorHAnsi" w:hAnsiTheme="minorHAnsi" w:cstheme="minorHAnsi"/>
          <w:highlight w:val="green"/>
          <w:u w:val="single"/>
        </w:rPr>
        <w:t>manufacturing</w:t>
      </w:r>
      <w:r w:rsidRPr="004E7DD1">
        <w:rPr>
          <w:rFonts w:asciiTheme="minorHAnsi" w:hAnsiTheme="minorHAnsi" w:cstheme="minorHAnsi"/>
          <w:u w:val="single"/>
        </w:rPr>
        <w:t xml:space="preserve"> process. Incumbent </w:t>
      </w:r>
      <w:r w:rsidRPr="004E7DD1">
        <w:rPr>
          <w:rFonts w:asciiTheme="minorHAnsi" w:hAnsiTheme="minorHAnsi" w:cstheme="minorHAnsi"/>
          <w:highlight w:val="green"/>
          <w:u w:val="single"/>
        </w:rPr>
        <w:t>manufacturers</w:t>
      </w:r>
      <w:r w:rsidRPr="004E7DD1">
        <w:rPr>
          <w:rFonts w:asciiTheme="minorHAnsi" w:hAnsiTheme="minorHAnsi" w:cstheme="minorHAnsi"/>
          <w:u w:val="single"/>
        </w:rPr>
        <w:t xml:space="preserve"> (Pfizer/</w:t>
      </w:r>
      <w:proofErr w:type="spellStart"/>
      <w:r w:rsidRPr="004E7DD1">
        <w:rPr>
          <w:rFonts w:asciiTheme="minorHAnsi" w:hAnsiTheme="minorHAnsi" w:cstheme="minorHAnsi"/>
          <w:u w:val="single"/>
        </w:rPr>
        <w:t>BioNtech</w:t>
      </w:r>
      <w:proofErr w:type="spellEnd"/>
      <w:r w:rsidRPr="004E7DD1">
        <w:rPr>
          <w:rFonts w:asciiTheme="minorHAnsi" w:hAnsiTheme="minorHAnsi" w:cstheme="minorHAnsi"/>
          <w:u w:val="single"/>
        </w:rPr>
        <w:t xml:space="preserve">, Moderna, J&amp;J, AstraZeneca) </w:t>
      </w:r>
      <w:r w:rsidRPr="004E7DD1">
        <w:rPr>
          <w:rFonts w:asciiTheme="minorHAnsi" w:hAnsiTheme="minorHAnsi" w:cstheme="minorHAnsi"/>
          <w:highlight w:val="green"/>
          <w:u w:val="single"/>
        </w:rPr>
        <w:t>may cut back on planned production of vaccines</w:t>
      </w:r>
      <w:r w:rsidRPr="004E7DD1">
        <w:rPr>
          <w:rFonts w:asciiTheme="minorHAnsi" w:hAnsiTheme="minorHAnsi" w:cstheme="minorHAnsi"/>
          <w:u w:val="single"/>
        </w:rPr>
        <w:t xml:space="preserve"> in response to the waiver </w:t>
      </w:r>
      <w:r w:rsidRPr="004E7DD1">
        <w:rPr>
          <w:rFonts w:asciiTheme="minorHAnsi" w:hAnsiTheme="minorHAnsi" w:cstheme="minorHAnsi"/>
          <w:highlight w:val="green"/>
          <w:u w:val="single"/>
        </w:rPr>
        <w:t>because of uncertainty</w:t>
      </w:r>
      <w:r w:rsidRPr="004E7DD1">
        <w:rPr>
          <w:rFonts w:asciiTheme="minorHAnsi" w:hAnsiTheme="minorHAnsi" w:cstheme="minorHAnsi"/>
          <w:u w:val="single"/>
        </w:rPr>
        <w:t xml:space="preserve"> over the quantity that generic manufacturers may produce and the pricing of the new generics.</w:t>
      </w:r>
    </w:p>
    <w:p w14:paraId="533EEF10" w14:textId="77777777" w:rsidR="004D44AA" w:rsidRPr="004E7DD1" w:rsidRDefault="004D44AA" w:rsidP="004D44AA">
      <w:pPr>
        <w:pStyle w:val="NormalWeb"/>
        <w:rPr>
          <w:rFonts w:asciiTheme="minorHAnsi" w:hAnsiTheme="minorHAnsi" w:cstheme="minorHAnsi"/>
          <w:sz w:val="16"/>
          <w:szCs w:val="16"/>
          <w:u w:val="single"/>
        </w:rPr>
      </w:pPr>
      <w:r w:rsidRPr="004E7DD1">
        <w:rPr>
          <w:rFonts w:asciiTheme="minorHAnsi" w:hAnsiTheme="minorHAnsi" w:cstheme="minorHAnsi"/>
          <w:highlight w:val="green"/>
          <w:u w:val="single"/>
        </w:rPr>
        <w:t>This</w:t>
      </w:r>
      <w:r w:rsidRPr="004E7DD1">
        <w:rPr>
          <w:rFonts w:asciiTheme="minorHAnsi" w:hAnsiTheme="minorHAnsi" w:cstheme="minorHAnsi"/>
          <w:u w:val="single"/>
        </w:rPr>
        <w:t xml:space="preserve"> will </w:t>
      </w:r>
      <w:r w:rsidRPr="004E7DD1">
        <w:rPr>
          <w:rFonts w:asciiTheme="minorHAnsi" w:hAnsiTheme="minorHAnsi" w:cstheme="minorHAnsi"/>
          <w:highlight w:val="green"/>
          <w:u w:val="single"/>
        </w:rPr>
        <w:t>make it more difficult for African countries</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until</w:t>
      </w:r>
      <w:r w:rsidRPr="004E7DD1">
        <w:rPr>
          <w:rFonts w:asciiTheme="minorHAnsi" w:hAnsiTheme="minorHAnsi" w:cstheme="minorHAnsi"/>
          <w:u w:val="single"/>
        </w:rPr>
        <w:t xml:space="preserve"> the </w:t>
      </w:r>
      <w:r w:rsidRPr="004E7DD1">
        <w:rPr>
          <w:rFonts w:asciiTheme="minorHAnsi" w:hAnsiTheme="minorHAnsi" w:cstheme="minorHAnsi"/>
          <w:highlight w:val="green"/>
          <w:u w:val="single"/>
        </w:rPr>
        <w:t>generics come on the market</w:t>
      </w:r>
      <w:r w:rsidRPr="004E7DD1">
        <w:rPr>
          <w:rFonts w:asciiTheme="minorHAnsi" w:hAnsiTheme="minorHAnsi" w:cstheme="minorHAnsi"/>
          <w:u w:val="single"/>
        </w:rPr>
        <w:t xml:space="preserve">, to procure vaccines </w:t>
      </w:r>
      <w:r w:rsidRPr="004E7DD1">
        <w:rPr>
          <w:rFonts w:asciiTheme="minorHAnsi" w:hAnsiTheme="minorHAnsi" w:cstheme="minorHAnsi"/>
        </w:rPr>
        <w:t xml:space="preserve">and Covid-19 therapeutics. A waiver will be no victory for African countries as they do not have the capacities (skills, expertise, plants) to take advantage of it. </w:t>
      </w:r>
      <w:r w:rsidRPr="004E7DD1">
        <w:rPr>
          <w:rFonts w:asciiTheme="minorHAnsi" w:hAnsiTheme="minorHAnsi" w:cstheme="minorHAnsi"/>
          <w:highlight w:val="green"/>
          <w:u w:val="single"/>
        </w:rPr>
        <w:t>Skills and capacities cannot be developed overnight</w:t>
      </w:r>
      <w:r w:rsidRPr="004E7DD1">
        <w:rPr>
          <w:rFonts w:asciiTheme="minorHAnsi" w:hAnsiTheme="minorHAnsi" w:cstheme="minorHAnsi"/>
          <w:u w:val="single"/>
        </w:rPr>
        <w:t xml:space="preserve">. </w:t>
      </w:r>
      <w:r w:rsidRPr="004E7DD1">
        <w:rPr>
          <w:rFonts w:asciiTheme="minorHAnsi" w:hAnsiTheme="minorHAnsi" w:cstheme="minorHAnsi"/>
          <w:highlight w:val="green"/>
          <w:u w:val="single"/>
        </w:rPr>
        <w:t>Africa</w:t>
      </w:r>
      <w:r w:rsidRPr="004E7DD1">
        <w:rPr>
          <w:rFonts w:asciiTheme="minorHAnsi" w:hAnsiTheme="minorHAnsi" w:cstheme="minorHAnsi"/>
          <w:u w:val="single"/>
        </w:rPr>
        <w:t xml:space="preserve">n countries should not waste precious resources asking for what they </w:t>
      </w:r>
      <w:r w:rsidRPr="004E7DD1">
        <w:rPr>
          <w:rFonts w:asciiTheme="minorHAnsi" w:hAnsiTheme="minorHAnsi" w:cstheme="minorHAnsi"/>
          <w:highlight w:val="green"/>
          <w:u w:val="single"/>
        </w:rPr>
        <w:t>cannot use if granted.</w:t>
      </w:r>
    </w:p>
    <w:p w14:paraId="306612A7"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 xml:space="preserve">The waiver will have the perverse effect of reinforcing Africa’s humiliating dependence on others to solve her problems. The continent </w:t>
      </w:r>
      <w:proofErr w:type="gramStart"/>
      <w:r w:rsidRPr="004E7DD1">
        <w:rPr>
          <w:rFonts w:asciiTheme="minorHAnsi" w:hAnsiTheme="minorHAnsi" w:cstheme="minorHAnsi"/>
          <w:sz w:val="16"/>
          <w:szCs w:val="16"/>
        </w:rPr>
        <w:t>has to</w:t>
      </w:r>
      <w:proofErr w:type="gramEnd"/>
      <w:r w:rsidRPr="004E7DD1">
        <w:rPr>
          <w:rFonts w:asciiTheme="minorHAnsi" w:hAnsiTheme="minorHAnsi" w:cstheme="minorHAnsi"/>
          <w:sz w:val="16"/>
          <w:szCs w:val="16"/>
        </w:rPr>
        <w:t xml:space="preserve"> deal with the dependency syndrome and begin to take the lead in tackling some of her challenges. The rest of the world must try to wean Africa off long-term dependency.</w:t>
      </w:r>
    </w:p>
    <w:p w14:paraId="56E66257" w14:textId="77777777" w:rsidR="004D44AA" w:rsidRPr="004E7DD1" w:rsidRDefault="004D44AA" w:rsidP="004D44AA">
      <w:pPr>
        <w:rPr>
          <w:sz w:val="16"/>
          <w:szCs w:val="16"/>
        </w:rPr>
      </w:pPr>
      <w:r w:rsidRPr="004E7DD1">
        <w:rPr>
          <w:sz w:val="16"/>
          <w:szCs w:val="16"/>
        </w:rPr>
        <w:t>What African countries should do</w:t>
      </w:r>
    </w:p>
    <w:p w14:paraId="5F577CFE"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u w:val="single"/>
        </w:rPr>
        <w:t>Africa</w:t>
      </w:r>
      <w:r w:rsidRPr="004E7DD1">
        <w:rPr>
          <w:rFonts w:asciiTheme="minorHAnsi" w:hAnsiTheme="minorHAnsi" w:cstheme="minorHAnsi"/>
          <w:sz w:val="16"/>
          <w:szCs w:val="16"/>
        </w:rPr>
        <w:t xml:space="preserve">, more than any other continent, </w:t>
      </w:r>
      <w:r w:rsidRPr="004E7DD1">
        <w:rPr>
          <w:rFonts w:asciiTheme="minorHAnsi" w:hAnsiTheme="minorHAnsi" w:cstheme="minorHAnsi"/>
          <w:sz w:val="16"/>
          <w:szCs w:val="16"/>
          <w:u w:val="single"/>
        </w:rPr>
        <w:t xml:space="preserve">needs Big Pharma to </w:t>
      </w:r>
      <w:r w:rsidRPr="004E7DD1">
        <w:rPr>
          <w:rStyle w:val="Strong"/>
          <w:rFonts w:asciiTheme="minorHAnsi" w:eastAsiaTheme="majorEastAsia" w:hAnsiTheme="minorHAnsi" w:cstheme="minorHAnsi"/>
          <w:u w:val="single"/>
        </w:rPr>
        <w:t>continue to invest in research</w:t>
      </w:r>
      <w:r w:rsidRPr="004E7DD1">
        <w:rPr>
          <w:rFonts w:asciiTheme="minorHAnsi" w:hAnsiTheme="minorHAnsi" w:cstheme="minorHAnsi"/>
          <w:sz w:val="16"/>
          <w:szCs w:val="16"/>
          <w:u w:val="single"/>
        </w:rPr>
        <w:t xml:space="preserve"> to develop new vaccines and cures for the many diseases that kill Africans. </w:t>
      </w:r>
      <w:r w:rsidRPr="004E7DD1">
        <w:rPr>
          <w:rFonts w:asciiTheme="minorHAnsi" w:hAnsiTheme="minorHAnsi" w:cstheme="minorHAnsi"/>
          <w:sz w:val="16"/>
          <w:szCs w:val="16"/>
        </w:rPr>
        <w:t xml:space="preserve">If Big pharma cuts back on R&amp;D on Africa’s many diseases (and there is </w:t>
      </w:r>
      <w:proofErr w:type="gramStart"/>
      <w:r w:rsidRPr="004E7DD1">
        <w:rPr>
          <w:rFonts w:asciiTheme="minorHAnsi" w:hAnsiTheme="minorHAnsi" w:cstheme="minorHAnsi"/>
          <w:sz w:val="16"/>
          <w:szCs w:val="16"/>
        </w:rPr>
        <w:t>at the moment</w:t>
      </w:r>
      <w:proofErr w:type="gramEnd"/>
      <w:r w:rsidRPr="004E7DD1">
        <w:rPr>
          <w:rFonts w:asciiTheme="minorHAnsi" w:hAnsiTheme="minorHAnsi" w:cstheme="minorHAnsi"/>
          <w:sz w:val="16"/>
          <w:szCs w:val="16"/>
        </w:rPr>
        <w:t xml:space="preserve"> very little of that), many more Africans will die, not from Covid-19 but from other diseases. The situation in India and the gradually rising weekly headcount in </w:t>
      </w:r>
      <w:proofErr w:type="gramStart"/>
      <w:r w:rsidRPr="004E7DD1">
        <w:rPr>
          <w:rFonts w:asciiTheme="minorHAnsi" w:hAnsiTheme="minorHAnsi" w:cstheme="minorHAnsi"/>
          <w:sz w:val="16"/>
          <w:szCs w:val="16"/>
        </w:rPr>
        <w:t>a number of</w:t>
      </w:r>
      <w:proofErr w:type="gramEnd"/>
      <w:r w:rsidRPr="004E7DD1">
        <w:rPr>
          <w:rFonts w:asciiTheme="minorHAnsi" w:hAnsiTheme="minorHAnsi" w:cstheme="minorHAnsi"/>
          <w:sz w:val="16"/>
          <w:szCs w:val="16"/>
        </w:rPr>
        <w:t xml:space="preserve"> African countries is the consequence of the irresponsibility of political leaders and governments, a disease (political irresponsibility) that a waiver will not cure.</w:t>
      </w:r>
    </w:p>
    <w:p w14:paraId="3A6310DD" w14:textId="77777777" w:rsidR="004D44AA" w:rsidRPr="004E7DD1" w:rsidRDefault="004D44AA" w:rsidP="004D44AA">
      <w:pPr>
        <w:pStyle w:val="NormalWeb"/>
        <w:rPr>
          <w:rFonts w:asciiTheme="minorHAnsi" w:hAnsiTheme="minorHAnsi" w:cstheme="minorHAnsi"/>
          <w:u w:val="single"/>
        </w:rPr>
      </w:pPr>
      <w:r w:rsidRPr="004E7DD1">
        <w:rPr>
          <w:rStyle w:val="Strong"/>
          <w:rFonts w:asciiTheme="minorHAnsi" w:eastAsiaTheme="majorEastAsia" w:hAnsiTheme="minorHAnsi" w:cstheme="minorHAnsi"/>
          <w:u w:val="single"/>
        </w:rPr>
        <w:t xml:space="preserve">A </w:t>
      </w:r>
      <w:r w:rsidRPr="004E7DD1">
        <w:rPr>
          <w:rStyle w:val="Strong"/>
          <w:rFonts w:asciiTheme="minorHAnsi" w:eastAsiaTheme="majorEastAsia" w:hAnsiTheme="minorHAnsi" w:cstheme="minorHAnsi"/>
          <w:highlight w:val="green"/>
          <w:u w:val="single"/>
        </w:rPr>
        <w:t>waiver</w:t>
      </w:r>
      <w:r w:rsidRPr="004E7DD1">
        <w:rPr>
          <w:rStyle w:val="Strong"/>
          <w:rFonts w:asciiTheme="minorHAnsi" w:eastAsiaTheme="majorEastAsia" w:hAnsiTheme="minorHAnsi" w:cstheme="minorHAnsi"/>
          <w:u w:val="single"/>
        </w:rPr>
        <w:t xml:space="preserve"> could </w:t>
      </w:r>
      <w:r w:rsidRPr="004E7DD1">
        <w:rPr>
          <w:rStyle w:val="Strong"/>
          <w:rFonts w:asciiTheme="minorHAnsi" w:eastAsiaTheme="majorEastAsia" w:hAnsiTheme="minorHAnsi" w:cstheme="minorHAnsi"/>
          <w:highlight w:val="green"/>
          <w:u w:val="single"/>
        </w:rPr>
        <w:t>lead to lots of counterfeit vaccines</w:t>
      </w:r>
      <w:r w:rsidRPr="004E7DD1">
        <w:rPr>
          <w:rFonts w:asciiTheme="minorHAnsi" w:hAnsiTheme="minorHAnsi" w:cstheme="minorHAnsi"/>
          <w:u w:val="single"/>
        </w:rPr>
        <w:t xml:space="preserve"> on the African market and given the weak food and drug regulatory capacity of African countries, this </w:t>
      </w:r>
      <w:r w:rsidRPr="004E7DD1">
        <w:rPr>
          <w:rFonts w:asciiTheme="minorHAnsi" w:hAnsiTheme="minorHAnsi" w:cstheme="minorHAnsi"/>
          <w:highlight w:val="green"/>
          <w:u w:val="single"/>
        </w:rPr>
        <w:t>could be</w:t>
      </w:r>
      <w:r w:rsidRPr="004E7DD1">
        <w:rPr>
          <w:rFonts w:asciiTheme="minorHAnsi" w:hAnsiTheme="minorHAnsi" w:cstheme="minorHAnsi"/>
          <w:u w:val="single"/>
        </w:rPr>
        <w:t xml:space="preserve"> very </w:t>
      </w:r>
      <w:r w:rsidRPr="004E7DD1">
        <w:rPr>
          <w:rFonts w:asciiTheme="minorHAnsi" w:hAnsiTheme="minorHAnsi" w:cstheme="minorHAnsi"/>
          <w:highlight w:val="green"/>
          <w:u w:val="single"/>
        </w:rPr>
        <w:t>dangerous</w:t>
      </w:r>
      <w:r w:rsidRPr="004E7DD1">
        <w:rPr>
          <w:rFonts w:asciiTheme="minorHAnsi" w:hAnsiTheme="minorHAnsi" w:cstheme="minorHAnsi"/>
          <w:u w:val="single"/>
        </w:rPr>
        <w:t xml:space="preserve"> not just for Africa but </w:t>
      </w:r>
      <w:r w:rsidRPr="004E7DD1">
        <w:rPr>
          <w:rFonts w:asciiTheme="minorHAnsi" w:hAnsiTheme="minorHAnsi" w:cstheme="minorHAnsi"/>
          <w:highlight w:val="green"/>
          <w:u w:val="single"/>
        </w:rPr>
        <w:t>for the</w:t>
      </w:r>
      <w:r w:rsidRPr="004E7DD1">
        <w:rPr>
          <w:rFonts w:asciiTheme="minorHAnsi" w:hAnsiTheme="minorHAnsi" w:cstheme="minorHAnsi"/>
          <w:u w:val="single"/>
        </w:rPr>
        <w:t xml:space="preserve"> rest of the </w:t>
      </w:r>
      <w:r w:rsidRPr="004E7DD1">
        <w:rPr>
          <w:rFonts w:asciiTheme="minorHAnsi" w:hAnsiTheme="minorHAnsi" w:cstheme="minorHAnsi"/>
          <w:highlight w:val="green"/>
          <w:u w:val="single"/>
        </w:rPr>
        <w:t>world</w:t>
      </w:r>
      <w:r w:rsidRPr="004E7DD1">
        <w:rPr>
          <w:rFonts w:asciiTheme="minorHAnsi" w:hAnsiTheme="minorHAnsi" w:cstheme="minorHAnsi"/>
          <w:u w:val="single"/>
        </w:rPr>
        <w:t xml:space="preserve">. These counterfeit Covid-19 vaccines and treatments could present a </w:t>
      </w:r>
      <w:r w:rsidRPr="004E7DD1">
        <w:rPr>
          <w:rFonts w:asciiTheme="minorHAnsi" w:hAnsiTheme="minorHAnsi" w:cstheme="minorHAnsi"/>
          <w:highlight w:val="green"/>
          <w:u w:val="single"/>
        </w:rPr>
        <w:t xml:space="preserve">greater public health risk </w:t>
      </w:r>
      <w:r w:rsidRPr="004E7DD1">
        <w:rPr>
          <w:rFonts w:asciiTheme="minorHAnsi" w:hAnsiTheme="minorHAnsi" w:cstheme="minorHAnsi"/>
          <w:u w:val="single"/>
        </w:rPr>
        <w:t xml:space="preserve">to Africans than SARS-CoV-2 itself. </w:t>
      </w:r>
    </w:p>
    <w:p w14:paraId="058ABA0B" w14:textId="77777777" w:rsidR="004D44AA" w:rsidRPr="004E7DD1" w:rsidRDefault="004D44AA" w:rsidP="004D44AA">
      <w:pPr>
        <w:pStyle w:val="z-BottomofForm"/>
        <w:jc w:val="left"/>
        <w:rPr>
          <w:rFonts w:asciiTheme="minorHAnsi" w:hAnsiTheme="minorHAnsi" w:cstheme="minorHAnsi"/>
        </w:rPr>
      </w:pPr>
      <w:r w:rsidRPr="004E7DD1">
        <w:rPr>
          <w:rFonts w:asciiTheme="minorHAnsi" w:hAnsiTheme="minorHAnsi" w:cstheme="minorHAnsi"/>
        </w:rPr>
        <w:t>Bottom of Form</w:t>
      </w:r>
    </w:p>
    <w:p w14:paraId="360FDD9C"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African countries should implement the Pharmaceuticals Manufacturing Plan for Africa; they should provide incentives for Big Pharma to set up branches in Africa; they should produce required skills by reforming their higher education sector.</w:t>
      </w:r>
    </w:p>
    <w:p w14:paraId="19B58A8F" w14:textId="77777777" w:rsidR="004D44AA" w:rsidRPr="004E7DD1" w:rsidRDefault="004D44AA" w:rsidP="004D44AA">
      <w:pPr>
        <w:pStyle w:val="NormalWeb"/>
        <w:rPr>
          <w:rFonts w:asciiTheme="minorHAnsi" w:hAnsiTheme="minorHAnsi" w:cstheme="minorHAnsi"/>
          <w:sz w:val="16"/>
          <w:szCs w:val="16"/>
        </w:rPr>
      </w:pPr>
      <w:r w:rsidRPr="004E7DD1">
        <w:rPr>
          <w:rFonts w:asciiTheme="minorHAnsi" w:hAnsiTheme="minorHAnsi" w:cstheme="minorHAnsi"/>
          <w:sz w:val="16"/>
          <w:szCs w:val="16"/>
        </w:rPr>
        <w:t>In the long run, it is my view that African countries stand to lose if the South Africa-India proposal is approved by WTO members.</w:t>
      </w:r>
      <w:r>
        <w:rPr>
          <w:rFonts w:asciiTheme="minorHAnsi" w:hAnsiTheme="minorHAnsi" w:cstheme="minorHAnsi"/>
          <w:sz w:val="16"/>
          <w:szCs w:val="16"/>
        </w:rPr>
        <w:t xml:space="preserve"> </w:t>
      </w:r>
      <w:r w:rsidRPr="004E7DD1">
        <w:rPr>
          <w:rFonts w:asciiTheme="minorHAnsi" w:hAnsiTheme="minorHAnsi" w:cstheme="minorHAnsi"/>
          <w:sz w:val="16"/>
          <w:szCs w:val="16"/>
        </w:rPr>
        <w:t xml:space="preserve"> For the reasons given above, </w:t>
      </w:r>
      <w:r w:rsidRPr="004E7DD1">
        <w:rPr>
          <w:rStyle w:val="Strong"/>
          <w:rFonts w:asciiTheme="minorHAnsi" w:eastAsiaTheme="majorEastAsia" w:hAnsiTheme="minorHAnsi" w:cstheme="minorHAnsi"/>
        </w:rPr>
        <w:t>it is not in the self-interest of African countries to support it.</w:t>
      </w:r>
      <w:r w:rsidRPr="004E7DD1">
        <w:rPr>
          <w:rFonts w:asciiTheme="minorHAnsi" w:hAnsiTheme="minorHAnsi" w:cstheme="minorHAnsi"/>
          <w:sz w:val="16"/>
          <w:szCs w:val="16"/>
        </w:rPr>
        <w:t xml:space="preserve"> This is not the time for the usual herd “solidarity with one of our own.”</w:t>
      </w:r>
    </w:p>
    <w:p w14:paraId="64913E1A" w14:textId="77777777" w:rsidR="004D44AA" w:rsidRPr="004E7DD1" w:rsidRDefault="004D44AA" w:rsidP="004D44AA">
      <w:pPr>
        <w:pStyle w:val="NormalWeb"/>
        <w:rPr>
          <w:rFonts w:asciiTheme="minorHAnsi" w:hAnsiTheme="minorHAnsi" w:cstheme="minorHAnsi"/>
          <w:sz w:val="16"/>
          <w:szCs w:val="16"/>
          <w:u w:val="single"/>
        </w:rPr>
      </w:pPr>
      <w:r w:rsidRPr="004E7DD1">
        <w:rPr>
          <w:rFonts w:asciiTheme="minorHAnsi" w:hAnsiTheme="minorHAnsi" w:cstheme="minorHAnsi"/>
          <w:sz w:val="16"/>
          <w:szCs w:val="16"/>
          <w:u w:val="single"/>
        </w:rPr>
        <w:t>The main beneficiaries of any waiver will be China, India, and Russia, not poor African countries. Africa needs Big Pharma to remain innovative. The South Africa-India proposal will not help in this regard; it is an unnecessary distraction and should fail.</w:t>
      </w:r>
    </w:p>
    <w:p w14:paraId="33086774" w14:textId="77777777" w:rsidR="004D44AA" w:rsidRDefault="004D44AA" w:rsidP="004D44AA">
      <w:pPr>
        <w:pStyle w:val="Heading4"/>
      </w:pPr>
      <w:r>
        <w:lastRenderedPageBreak/>
        <w:t>Vaccine IP is insufficient for imitation; originators will challenge with intense litigation, and nations don’t have necessary ingredients and materials. Independently, the plan will cause companies to disengage from global efforts.</w:t>
      </w:r>
    </w:p>
    <w:p w14:paraId="64759838" w14:textId="77777777" w:rsidR="004D44AA" w:rsidRPr="00F9523B" w:rsidRDefault="004D44AA" w:rsidP="004D44A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41" w:history="1">
        <w:r w:rsidRPr="000168E0">
          <w:rPr>
            <w:rStyle w:val="Hyperlink"/>
          </w:rPr>
          <w:t>https://www.washingtonpost.com/outlook/2021/03/15/vaccine-coronavirus-patents-waive-global-equity/</w:t>
        </w:r>
      </w:hyperlink>
      <w:r>
        <w:t>] RM</w:t>
      </w:r>
    </w:p>
    <w:p w14:paraId="0E5D7656" w14:textId="77777777" w:rsidR="004D44AA" w:rsidRPr="00F9523B" w:rsidRDefault="004D44AA" w:rsidP="004D44A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42" w:history="1">
        <w:r w:rsidRPr="00F9523B">
          <w:rPr>
            <w:rStyle w:val="Hyperlink"/>
          </w:rPr>
          <w:t>claims </w:t>
        </w:r>
      </w:hyperlink>
      <w:r w:rsidRPr="00F9523B">
        <w:t>the People’s Vaccine Alliance. Indeed, 58 low- and middle-income countries have mobilized in support of a proposed World Trade Organization </w:t>
      </w:r>
      <w:hyperlink r:id="rId43" w:history="1">
        <w:r w:rsidRPr="00F9523B">
          <w:rPr>
            <w:rStyle w:val="Hyperlink"/>
          </w:rPr>
          <w:t>waiver</w:t>
        </w:r>
      </w:hyperlink>
      <w:r w:rsidRPr="00F9523B">
        <w:t> that would temporarily exempt </w:t>
      </w:r>
      <w:hyperlink r:id="rId44"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5"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32917A7D" w14:textId="77777777" w:rsidR="004D44AA" w:rsidRPr="00F9523B" w:rsidRDefault="004D44AA" w:rsidP="004D44A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1214DE90" w14:textId="77777777" w:rsidR="004D44AA" w:rsidRPr="00E66157" w:rsidRDefault="004D44AA" w:rsidP="004D44A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5AAE2EC" w14:textId="77777777" w:rsidR="004D44AA" w:rsidRPr="00F9523B" w:rsidRDefault="004D44AA" w:rsidP="004D44AA">
      <w:r w:rsidRPr="00F9523B">
        <w:t>The Moderna vaccine illustrates the limits of freeing up intellectual property. Moderna </w:t>
      </w:r>
      <w:hyperlink r:id="rId46" w:history="1">
        <w:r w:rsidRPr="00F9523B">
          <w:rPr>
            <w:rStyle w:val="Hyperlink"/>
          </w:rPr>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47"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48" w:history="1">
        <w:r w:rsidRPr="00F9523B">
          <w:rPr>
            <w:rStyle w:val="Hyperlink"/>
          </w:rPr>
          <w:t>pledged $4 billion from the United States</w:t>
        </w:r>
      </w:hyperlink>
      <w:r w:rsidRPr="00F9523B">
        <w:t>) to purchase vaccines for use in low- and middle-income countries.</w:t>
      </w:r>
    </w:p>
    <w:p w14:paraId="47D062CF" w14:textId="77777777" w:rsidR="004D44AA" w:rsidRPr="00F9523B" w:rsidRDefault="004D44AA" w:rsidP="004D44AA">
      <w:r w:rsidRPr="00F9523B">
        <w:lastRenderedPageBreak/>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206B6855" w14:textId="77777777" w:rsidR="004D44AA" w:rsidRPr="00E66157" w:rsidRDefault="004D44AA" w:rsidP="004D44A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49" w:history="1">
        <w:r w:rsidRPr="00E66157">
          <w:rPr>
            <w:rStyle w:val="Hyperlink"/>
            <w:u w:val="single"/>
          </w:rPr>
          <w:t>lowering prices dramatically</w:t>
        </w:r>
      </w:hyperlink>
      <w:r w:rsidRPr="00E66157">
        <w:rPr>
          <w:u w:val="single"/>
        </w:rPr>
        <w:t>.</w:t>
      </w:r>
    </w:p>
    <w:p w14:paraId="538E4325" w14:textId="77777777" w:rsidR="004D44AA" w:rsidRPr="00C20179" w:rsidRDefault="004D44AA" w:rsidP="004D44AA">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13B2BA1C" w14:textId="77777777" w:rsidR="004D44AA" w:rsidRDefault="004D44AA" w:rsidP="004D44AA">
      <w:pPr>
        <w:pStyle w:val="Heading4"/>
      </w:pPr>
      <w:proofErr w:type="spellStart"/>
      <w:r>
        <w:t>Squo</w:t>
      </w:r>
      <w:proofErr w:type="spellEnd"/>
      <w:r>
        <w:t xml:space="preserve"> disproves – Moderna, J&amp;J, </w:t>
      </w:r>
      <w:proofErr w:type="spellStart"/>
      <w:r>
        <w:t>AstroZeneca</w:t>
      </w:r>
      <w:proofErr w:type="spellEnd"/>
      <w:r>
        <w:t xml:space="preserve"> already in compulsory licensing agreements with South Africa, Brazil, Argentina, </w:t>
      </w:r>
      <w:proofErr w:type="spellStart"/>
      <w:r>
        <w:t>etc</w:t>
      </w:r>
      <w:proofErr w:type="spellEnd"/>
      <w:r>
        <w:t xml:space="preserve">… </w:t>
      </w:r>
    </w:p>
    <w:p w14:paraId="2BDD4C67" w14:textId="77777777" w:rsidR="004D44AA" w:rsidRDefault="004D44AA" w:rsidP="004D44AA">
      <w:pPr>
        <w:pStyle w:val="Heading4"/>
      </w:pPr>
      <w:bookmarkStart w:id="5" w:name="_Hlk81636052"/>
      <w:r>
        <w:t>Waiving IP enforcement results in rampant increase in counterfeit vaccines – turns case.</w:t>
      </w:r>
    </w:p>
    <w:p w14:paraId="63C8DD50" w14:textId="77777777" w:rsidR="004D44AA" w:rsidRPr="00C54043" w:rsidRDefault="004D44AA" w:rsidP="004D44AA">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50" w:history="1">
        <w:r w:rsidRPr="00BD4D5D">
          <w:rPr>
            <w:rStyle w:val="Hyperlink"/>
          </w:rPr>
          <w:t>https://papers.ssrn.com/sol3/papers.cfm?abstract_id=3789820&amp;download=yes</w:t>
        </w:r>
      </w:hyperlink>
      <w:r>
        <w:t>) CS</w:t>
      </w:r>
    </w:p>
    <w:p w14:paraId="2BDF345C" w14:textId="77777777" w:rsidR="004D44AA" w:rsidRDefault="004D44AA" w:rsidP="004D44AA">
      <w:r>
        <w:t xml:space="preserve">6. IP enforcement is of vital importance to maintaining safety standards. </w:t>
      </w:r>
    </w:p>
    <w:p w14:paraId="2CE86F49" w14:textId="77777777" w:rsidR="004D44AA" w:rsidRPr="004E17D4" w:rsidRDefault="004D44AA" w:rsidP="004D44AA">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6C021065" w14:textId="77777777" w:rsidR="004D44AA" w:rsidRPr="008A55C4" w:rsidRDefault="004D44AA" w:rsidP="004D44AA">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w:t>
      </w:r>
      <w:r w:rsidRPr="004E17D4">
        <w:rPr>
          <w:u w:val="single"/>
        </w:rPr>
        <w:lastRenderedPageBreak/>
        <w:t xml:space="preserve">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 xml:space="preserve">putting millions of human lives at </w:t>
      </w:r>
      <w:proofErr w:type="gramStart"/>
      <w:r w:rsidRPr="004E17D4">
        <w:rPr>
          <w:b/>
          <w:bCs/>
          <w:highlight w:val="cyan"/>
          <w:u w:val="single"/>
        </w:rPr>
        <w:t>risk</w:t>
      </w:r>
      <w:proofErr w:type="gramEnd"/>
      <w:r w:rsidRPr="004E17D4">
        <w:rPr>
          <w:u w:val="single"/>
        </w:rPr>
        <w:t xml:space="preserve"> and reducing trust in vaccines.</w:t>
      </w:r>
      <w:bookmarkEnd w:id="5"/>
    </w:p>
    <w:p w14:paraId="1C1916B4" w14:textId="77777777" w:rsidR="004D44AA" w:rsidRDefault="004D44AA" w:rsidP="004D44AA">
      <w:pPr>
        <w:pStyle w:val="Heading4"/>
      </w:pPr>
      <w:r>
        <w:t>Disease doesn’t cause extinction</w:t>
      </w:r>
    </w:p>
    <w:p w14:paraId="0988B97B" w14:textId="77777777" w:rsidR="004D44AA" w:rsidRPr="002A2828" w:rsidRDefault="004D44AA" w:rsidP="004D44AA">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5D405F1A" w14:textId="77777777" w:rsidR="004D44AA" w:rsidRPr="002A2828" w:rsidRDefault="004D44AA" w:rsidP="004D44AA">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098D43DD" w14:textId="77777777" w:rsidR="004D44AA" w:rsidRPr="002A2828" w:rsidRDefault="004D44AA" w:rsidP="004D44AA">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0B71197B" w14:textId="77777777" w:rsidR="004D44AA" w:rsidRPr="002A2828" w:rsidRDefault="004D44AA" w:rsidP="004D44AA">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CEB2CE6" w14:textId="77777777" w:rsidR="004D44AA" w:rsidRPr="002A2828" w:rsidRDefault="004D44AA" w:rsidP="004D44AA">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35262349" w14:textId="77777777" w:rsidR="004D44AA" w:rsidRPr="002A2828" w:rsidRDefault="004D44AA" w:rsidP="004D44AA">
      <w:pPr>
        <w:rPr>
          <w:sz w:val="16"/>
        </w:rPr>
      </w:pPr>
      <w:proofErr w:type="gramStart"/>
      <w:r w:rsidRPr="002A2828">
        <w:rPr>
          <w:sz w:val="16"/>
        </w:rPr>
        <w:t>So</w:t>
      </w:r>
      <w:proofErr w:type="gramEnd"/>
      <w:r w:rsidRPr="002A2828">
        <w:rPr>
          <w:sz w:val="16"/>
        </w:rPr>
        <w:t xml:space="preserve"> what would it take for a disease to wipe out humanity now?</w:t>
      </w:r>
    </w:p>
    <w:p w14:paraId="1324760C" w14:textId="77777777" w:rsidR="004D44AA" w:rsidRPr="002A2828" w:rsidRDefault="004D44AA" w:rsidP="004D44AA">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78D16B9E" w14:textId="77777777" w:rsidR="004D44AA" w:rsidRPr="002A2828" w:rsidRDefault="004D44AA" w:rsidP="004D44AA">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151A949F" w14:textId="77777777" w:rsidR="004D44AA" w:rsidRPr="002A2828" w:rsidRDefault="004D44AA" w:rsidP="004D44AA">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37C453EE" w14:textId="77777777" w:rsidR="004D44AA" w:rsidRPr="002A2828" w:rsidRDefault="004D44AA" w:rsidP="004D44AA">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w:t>
      </w:r>
      <w:r w:rsidRPr="002A2828">
        <w:rPr>
          <w:sz w:val="16"/>
        </w:rPr>
        <w:lastRenderedPageBreak/>
        <w:t xml:space="preserve">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01D4A5D6" w14:textId="77777777" w:rsidR="004D44AA" w:rsidRPr="002A2828" w:rsidRDefault="004D44AA" w:rsidP="004D44AA">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55EAA416" w14:textId="77777777" w:rsidR="004D44AA" w:rsidRDefault="004D44AA" w:rsidP="004D44AA">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1257A25E" w14:textId="77777777" w:rsidR="004D44AA" w:rsidRDefault="004D44AA" w:rsidP="004D44AA">
      <w:pPr>
        <w:pStyle w:val="Heading4"/>
      </w:pPr>
      <w:r>
        <w:t>No US-China War - relations are stabilized by deep interdependence</w:t>
      </w:r>
    </w:p>
    <w:p w14:paraId="46FCA041" w14:textId="77777777" w:rsidR="004D44AA" w:rsidRPr="00824945" w:rsidRDefault="004D44AA" w:rsidP="004D44AA">
      <w:pPr>
        <w:rPr>
          <w:rStyle w:val="Style13ptBold"/>
          <w:rFonts w:ascii="Times New Roman" w:hAnsi="Times New Roman" w:cs="Times New Roman"/>
          <w:b w:val="0"/>
          <w:bCs w:val="0"/>
        </w:rPr>
      </w:pPr>
      <w:r>
        <w:rPr>
          <w:rStyle w:val="Style13ptBold"/>
        </w:rPr>
        <w:t>Hass 8/12 [</w:t>
      </w:r>
      <w:r>
        <w:t xml:space="preserve">Ryan Hass is a senior fellow and the Michael H. </w:t>
      </w:r>
      <w:proofErr w:type="spellStart"/>
      <w:r>
        <w:t>Armacost</w:t>
      </w:r>
      <w:proofErr w:type="spellEnd"/>
      <w:r>
        <w:t xml:space="preserve"> Chair in the Foreign Policy program at Brookings, where he holds a joint appointment to the John L. Thornton China Center and the Center for East Asia Policy Studies. He is also the Chen-Fu and Cecilia Yen Koo Chair in Taiwan Studies. He was part of the inaugural class of David M. Rubenstein fellows at </w:t>
      </w:r>
      <w:proofErr w:type="gramStart"/>
      <w:r>
        <w:t>Brookings, and</w:t>
      </w:r>
      <w:proofErr w:type="gramEnd"/>
      <w:r>
        <w:t xml:space="preserve"> is a nonresident affiliated fellow in the Paul Tsai China Center at Yale Law School. Hass focuses his research and analysis on enhancing policy development on the pressing political, economic, and security challenges facing the United States in East Asia. </w:t>
      </w:r>
      <w:proofErr w:type="spellStart"/>
      <w:r>
        <w:t>Agust</w:t>
      </w:r>
      <w:proofErr w:type="spellEnd"/>
      <w:r>
        <w:t xml:space="preserve"> 12, 2021. “The “new normal” in US-China relations: Hardening competition and deep interdependence”</w:t>
      </w:r>
      <w:r w:rsidRPr="00824945">
        <w:t xml:space="preserve"> </w:t>
      </w:r>
      <w:hyperlink r:id="rId51" w:history="1">
        <w:r w:rsidRPr="003D023E">
          <w:rPr>
            <w:rStyle w:val="Hyperlink"/>
          </w:rPr>
          <w:t>https://www.brookings.edu/blog/order-from-chaos/2021/08/12/the-new-normal-in-us-china-relations-hardening-competition-and-deep-interdependence/</w:t>
        </w:r>
      </w:hyperlink>
      <w:r>
        <w:t xml:space="preserve"> Accessed 8/23 //gord0]</w:t>
      </w:r>
    </w:p>
    <w:p w14:paraId="649CA89D" w14:textId="77777777" w:rsidR="004D44AA" w:rsidRPr="00241E58" w:rsidRDefault="004D44AA" w:rsidP="004D44AA">
      <w:pPr>
        <w:pStyle w:val="NormalWeb"/>
        <w:rPr>
          <w:rFonts w:asciiTheme="minorHAnsi" w:hAnsiTheme="minorHAnsi" w:cstheme="minorHAnsi"/>
        </w:rPr>
      </w:pPr>
      <w:r w:rsidRPr="00241E58">
        <w:rPr>
          <w:rFonts w:asciiTheme="minorHAnsi" w:hAnsiTheme="minorHAnsi" w:cstheme="minorHAnsi"/>
          <w:sz w:val="16"/>
          <w:szCs w:val="16"/>
        </w:rPr>
        <w:t xml:space="preserve">The intensification of U.S.-China competition has captured significant attention in recent years. American </w:t>
      </w:r>
      <w:hyperlink r:id="rId52" w:tgtFrame="_blank" w:history="1">
        <w:r w:rsidRPr="00241E58">
          <w:rPr>
            <w:rStyle w:val="Hyperlink"/>
            <w:rFonts w:asciiTheme="minorHAnsi" w:eastAsiaTheme="majorEastAsia" w:hAnsiTheme="minorHAnsi" w:cstheme="minorHAnsi"/>
            <w:sz w:val="16"/>
            <w:szCs w:val="16"/>
          </w:rPr>
          <w:t>attitudes</w:t>
        </w:r>
      </w:hyperlink>
      <w:r w:rsidRPr="00241E58">
        <w:rPr>
          <w:rFonts w:asciiTheme="minorHAnsi" w:hAnsiTheme="minorHAnsi" w:cstheme="minorHAnsi"/>
          <w:sz w:val="16"/>
          <w:szCs w:val="16"/>
        </w:rPr>
        <w:t xml:space="preserve"> toward China have become more negative during this period, as anger has built over disruptions resulting from the COVID-19 pandemic, Beijing’s trampling of Hong Kong’s autonomy, human rights violations in Xinjiang, and job losses to China. Amidst this focus on great power competition, </w:t>
      </w:r>
      <w:r w:rsidRPr="00241E58">
        <w:rPr>
          <w:rFonts w:asciiTheme="minorHAnsi" w:hAnsiTheme="minorHAnsi" w:cstheme="minorHAnsi"/>
          <w:highlight w:val="green"/>
          <w:u w:val="single"/>
        </w:rPr>
        <w:t>two broader trends in the U.S.-China relationship</w:t>
      </w:r>
      <w:r w:rsidRPr="00241E58">
        <w:rPr>
          <w:rFonts w:asciiTheme="minorHAnsi" w:hAnsiTheme="minorHAnsi" w:cstheme="minorHAnsi"/>
          <w:u w:val="single"/>
        </w:rPr>
        <w:t xml:space="preserve"> have commanded relatively less attention. The </w:t>
      </w:r>
      <w:r w:rsidRPr="00241E58">
        <w:rPr>
          <w:rFonts w:asciiTheme="minorHAnsi" w:hAnsiTheme="minorHAnsi" w:cstheme="minorHAnsi"/>
          <w:highlight w:val="green"/>
          <w:u w:val="single"/>
        </w:rPr>
        <w:t>first</w:t>
      </w:r>
      <w:r w:rsidRPr="00241E58">
        <w:rPr>
          <w:rFonts w:asciiTheme="minorHAnsi" w:hAnsiTheme="minorHAnsi" w:cstheme="minorHAnsi"/>
          <w:u w:val="single"/>
        </w:rPr>
        <w:t xml:space="preserve"> has been the </w:t>
      </w:r>
      <w:r w:rsidRPr="00241E58">
        <w:rPr>
          <w:rFonts w:asciiTheme="minorHAnsi" w:hAnsiTheme="minorHAnsi" w:cstheme="minorHAnsi"/>
          <w:highlight w:val="green"/>
          <w:u w:val="single"/>
        </w:rPr>
        <w:t>widening gap in America</w:t>
      </w:r>
      <w:r w:rsidRPr="00241E58">
        <w:rPr>
          <w:rFonts w:asciiTheme="minorHAnsi" w:hAnsiTheme="minorHAnsi" w:cstheme="minorHAnsi"/>
          <w:u w:val="single"/>
        </w:rPr>
        <w:t xml:space="preserve">’s </w:t>
      </w:r>
      <w:r w:rsidRPr="00241E58">
        <w:rPr>
          <w:rFonts w:asciiTheme="minorHAnsi" w:hAnsiTheme="minorHAnsi" w:cstheme="minorHAnsi"/>
          <w:highlight w:val="green"/>
          <w:u w:val="single"/>
        </w:rPr>
        <w:t>and China’s</w:t>
      </w:r>
      <w:r w:rsidRPr="00241E58">
        <w:rPr>
          <w:rFonts w:asciiTheme="minorHAnsi" w:hAnsiTheme="minorHAnsi" w:cstheme="minorHAnsi"/>
          <w:u w:val="single"/>
        </w:rPr>
        <w:t xml:space="preserve"> overall </w:t>
      </w:r>
      <w:r w:rsidRPr="00241E58">
        <w:rPr>
          <w:rFonts w:asciiTheme="minorHAnsi" w:hAnsiTheme="minorHAnsi" w:cstheme="minorHAnsi"/>
          <w:highlight w:val="green"/>
          <w:u w:val="single"/>
        </w:rPr>
        <w:t>national power relative to every other country</w:t>
      </w:r>
      <w:r w:rsidRPr="00241E58">
        <w:rPr>
          <w:rFonts w:asciiTheme="minorHAnsi" w:hAnsiTheme="minorHAnsi" w:cstheme="minorHAnsi"/>
          <w:u w:val="single"/>
        </w:rPr>
        <w:t xml:space="preserve"> in the world. The </w:t>
      </w:r>
      <w:r w:rsidRPr="00241E58">
        <w:rPr>
          <w:rFonts w:asciiTheme="minorHAnsi" w:hAnsiTheme="minorHAnsi" w:cstheme="minorHAnsi"/>
          <w:highlight w:val="green"/>
          <w:u w:val="single"/>
        </w:rPr>
        <w:t>second has been</w:t>
      </w:r>
      <w:r w:rsidRPr="00241E58">
        <w:rPr>
          <w:rFonts w:asciiTheme="minorHAnsi" w:hAnsiTheme="minorHAnsi" w:cstheme="minorHAnsi"/>
          <w:u w:val="single"/>
        </w:rPr>
        <w:t xml:space="preserve"> the continuing </w:t>
      </w:r>
      <w:r w:rsidRPr="00241E58">
        <w:rPr>
          <w:rFonts w:asciiTheme="minorHAnsi" w:hAnsiTheme="minorHAnsi" w:cstheme="minorHAnsi"/>
          <w:highlight w:val="green"/>
          <w:u w:val="single"/>
        </w:rPr>
        <w:t>thick interdependence</w:t>
      </w:r>
      <w:r w:rsidRPr="00241E58">
        <w:rPr>
          <w:rFonts w:asciiTheme="minorHAnsi" w:hAnsiTheme="minorHAnsi" w:cstheme="minorHAnsi"/>
          <w:u w:val="single"/>
        </w:rPr>
        <w:t xml:space="preserve"> between the United States and China, even </w:t>
      </w:r>
      <w:r w:rsidRPr="00241E58">
        <w:rPr>
          <w:rFonts w:asciiTheme="minorHAnsi" w:hAnsiTheme="minorHAnsi" w:cstheme="minorHAnsi"/>
          <w:highlight w:val="green"/>
          <w:u w:val="single"/>
        </w:rPr>
        <w:t>amidst their</w:t>
      </w:r>
      <w:r w:rsidRPr="00241E58">
        <w:rPr>
          <w:rFonts w:asciiTheme="minorHAnsi" w:hAnsiTheme="minorHAnsi" w:cstheme="minorHAnsi"/>
          <w:u w:val="single"/>
        </w:rPr>
        <w:t xml:space="preserve"> growing </w:t>
      </w:r>
      <w:r w:rsidRPr="00241E58">
        <w:rPr>
          <w:rFonts w:asciiTheme="minorHAnsi" w:hAnsiTheme="minorHAnsi" w:cstheme="minorHAnsi"/>
          <w:highlight w:val="green"/>
          <w:u w:val="single"/>
        </w:rPr>
        <w:t>rivalry</w:t>
      </w:r>
      <w:r w:rsidRPr="00241E58">
        <w:rPr>
          <w:rFonts w:asciiTheme="minorHAnsi" w:hAnsiTheme="minorHAnsi" w:cstheme="minorHAnsi"/>
          <w:u w:val="single"/>
        </w:rPr>
        <w:t xml:space="preserve">. </w:t>
      </w:r>
      <w:r w:rsidRPr="00241E58">
        <w:rPr>
          <w:rFonts w:asciiTheme="minorHAnsi" w:hAnsiTheme="minorHAnsi" w:cstheme="minorHAnsi"/>
          <w:sz w:val="16"/>
          <w:szCs w:val="16"/>
        </w:rPr>
        <w:t xml:space="preserve">Even on economic issues, where rhetoric and actions around decoupling command the most attention, trade and investment data continue to point stubbornly in the direction of deep interdependence. These trends will impact how competition is conducted between the U.S. and China in the coming years. </w:t>
      </w:r>
      <w:r w:rsidRPr="00241E58">
        <w:rPr>
          <w:rStyle w:val="Strong"/>
          <w:rFonts w:asciiTheme="minorHAnsi" w:hAnsiTheme="minorHAnsi" w:cstheme="minorHAnsi"/>
        </w:rPr>
        <w:t>Separating from the pack</w:t>
      </w:r>
      <w:r w:rsidRPr="00241E58">
        <w:rPr>
          <w:rFonts w:asciiTheme="minorHAnsi" w:hAnsiTheme="minorHAnsi" w:cstheme="minorHAnsi"/>
          <w:sz w:val="16"/>
          <w:szCs w:val="16"/>
        </w:rPr>
        <w:t xml:space="preserve">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w:t>
      </w:r>
      <w:hyperlink r:id="rId53" w:tgtFrame="_blank" w:history="1">
        <w:r w:rsidRPr="00241E58">
          <w:rPr>
            <w:rStyle w:val="Hyperlink"/>
            <w:rFonts w:asciiTheme="minorHAnsi" w:eastAsiaTheme="majorEastAsia" w:hAnsiTheme="minorHAnsi" w:cstheme="minorHAnsi"/>
            <w:sz w:val="16"/>
            <w:szCs w:val="16"/>
          </w:rPr>
          <w:t>observed</w:t>
        </w:r>
      </w:hyperlink>
      <w:r w:rsidRPr="00241E58">
        <w:rPr>
          <w:rFonts w:asciiTheme="minorHAnsi" w:hAnsiTheme="minorHAnsi" w:cstheme="minorHAnsi"/>
          <w:sz w:val="16"/>
          <w:szCs w:val="16"/>
        </w:rPr>
        <w:t>, none have all. Only the United States and China possess all these attributes. The U.S. and China are likely to continue amassing disproportionate weight in the international system going forward</w:t>
      </w:r>
      <w:r w:rsidRPr="00241E58">
        <w:rPr>
          <w:rFonts w:asciiTheme="minorHAnsi" w:hAnsiTheme="minorHAnsi" w:cstheme="minorHAnsi"/>
        </w:rPr>
        <w:t xml:space="preserve">. </w:t>
      </w:r>
      <w:r w:rsidRPr="00241E58">
        <w:rPr>
          <w:rFonts w:asciiTheme="minorHAnsi" w:hAnsiTheme="minorHAnsi" w:cstheme="minorHAnsi"/>
          <w:u w:val="single"/>
        </w:rPr>
        <w:t xml:space="preserve">Their </w:t>
      </w:r>
      <w:r w:rsidRPr="00241E58">
        <w:rPr>
          <w:rFonts w:asciiTheme="minorHAnsi" w:hAnsiTheme="minorHAnsi" w:cstheme="minorHAnsi"/>
          <w:highlight w:val="green"/>
          <w:u w:val="single"/>
        </w:rPr>
        <w:t>growing role in the global economy is fueled</w:t>
      </w:r>
      <w:r w:rsidRPr="00241E58">
        <w:rPr>
          <w:rFonts w:asciiTheme="minorHAnsi" w:hAnsiTheme="minorHAnsi" w:cstheme="minorHAnsi"/>
          <w:u w:val="single"/>
        </w:rPr>
        <w:t xml:space="preserve"> largely </w:t>
      </w:r>
      <w:r w:rsidRPr="00241E58">
        <w:rPr>
          <w:rFonts w:asciiTheme="minorHAnsi" w:hAnsiTheme="minorHAnsi" w:cstheme="minorHAnsi"/>
          <w:highlight w:val="green"/>
          <w:u w:val="single"/>
        </w:rPr>
        <w:t>by both</w:t>
      </w:r>
      <w:r w:rsidRPr="00241E58">
        <w:rPr>
          <w:rFonts w:asciiTheme="minorHAnsi" w:hAnsiTheme="minorHAnsi" w:cstheme="minorHAnsi"/>
          <w:u w:val="single"/>
        </w:rPr>
        <w:t xml:space="preserve"> countries’ </w:t>
      </w:r>
      <w:hyperlink r:id="rId54" w:tgtFrame="_blank" w:history="1">
        <w:r w:rsidRPr="00241E58">
          <w:rPr>
            <w:rStyle w:val="Hyperlink"/>
            <w:rFonts w:asciiTheme="minorHAnsi" w:eastAsiaTheme="majorEastAsia" w:hAnsiTheme="minorHAnsi" w:cstheme="minorHAnsi"/>
            <w:highlight w:val="green"/>
            <w:u w:val="single"/>
          </w:rPr>
          <w:t>tech</w:t>
        </w:r>
        <w:r w:rsidRPr="00241E58">
          <w:rPr>
            <w:rStyle w:val="Hyperlink"/>
            <w:rFonts w:asciiTheme="minorHAnsi" w:eastAsiaTheme="majorEastAsia" w:hAnsiTheme="minorHAnsi" w:cstheme="minorHAnsi"/>
            <w:u w:val="single"/>
          </w:rPr>
          <w:t xml:space="preserve">nology </w:t>
        </w:r>
        <w:r w:rsidRPr="00241E58">
          <w:rPr>
            <w:rStyle w:val="Hyperlink"/>
            <w:rFonts w:asciiTheme="minorHAnsi" w:eastAsiaTheme="majorEastAsia" w:hAnsiTheme="minorHAnsi" w:cstheme="minorHAnsi"/>
            <w:highlight w:val="green"/>
            <w:u w:val="single"/>
          </w:rPr>
          <w:t>sectors</w:t>
        </w:r>
      </w:hyperlink>
      <w:r w:rsidRPr="00241E58">
        <w:rPr>
          <w:rFonts w:asciiTheme="minorHAnsi" w:hAnsiTheme="minorHAnsi" w:cstheme="minorHAnsi"/>
          <w:u w:val="single"/>
        </w:rPr>
        <w:t>. These two countries have unique traits.</w:t>
      </w:r>
      <w:r w:rsidRPr="00241E58">
        <w:rPr>
          <w:rFonts w:asciiTheme="minorHAnsi" w:hAnsiTheme="minorHAnsi" w:cstheme="minorHAnsi"/>
        </w:rPr>
        <w:t xml:space="preserve"> </w:t>
      </w:r>
      <w:r w:rsidRPr="00241E58">
        <w:rPr>
          <w:rFonts w:asciiTheme="minorHAnsi" w:hAnsiTheme="minorHAnsi" w:cstheme="minorHAnsi"/>
          <w:sz w:val="16"/>
          <w:szCs w:val="16"/>
        </w:rPr>
        <w:t xml:space="preserve">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w:t>
      </w:r>
      <w:hyperlink r:id="rId55" w:tgtFrame="_blank" w:history="1">
        <w:r w:rsidRPr="00241E58">
          <w:rPr>
            <w:rStyle w:val="Hyperlink"/>
            <w:rFonts w:asciiTheme="minorHAnsi" w:eastAsiaTheme="majorEastAsia" w:hAnsiTheme="minorHAnsi" w:cstheme="minorHAnsi"/>
            <w:sz w:val="16"/>
            <w:szCs w:val="16"/>
          </w:rPr>
          <w:t>70% of the $15.7 trillion windfall</w:t>
        </w:r>
      </w:hyperlink>
      <w:r w:rsidRPr="00241E58">
        <w:rPr>
          <w:rFonts w:asciiTheme="minorHAnsi" w:hAnsiTheme="minorHAnsi" w:cstheme="minorHAnsi"/>
          <w:sz w:val="16"/>
          <w:szCs w:val="16"/>
        </w:rPr>
        <w:t xml:space="preserve">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w:t>
      </w:r>
      <w:hyperlink r:id="rId56" w:tgtFrame="_blank" w:history="1">
        <w:r w:rsidRPr="00241E58">
          <w:rPr>
            <w:rStyle w:val="Hyperlink"/>
            <w:rFonts w:asciiTheme="minorHAnsi" w:eastAsiaTheme="majorEastAsia" w:hAnsiTheme="minorHAnsi" w:cstheme="minorHAnsi"/>
            <w:sz w:val="16"/>
            <w:szCs w:val="16"/>
          </w:rPr>
          <w:t>China’s economy</w:t>
        </w:r>
      </w:hyperlink>
      <w:r w:rsidRPr="00241E58">
        <w:rPr>
          <w:rFonts w:asciiTheme="minorHAnsi" w:hAnsiTheme="minorHAnsi" w:cstheme="minorHAnsi"/>
          <w:sz w:val="16"/>
          <w:szCs w:val="16"/>
        </w:rPr>
        <w:t xml:space="preserve"> likely will cool in the coming years relative to its blistering pace of growth in recent decades, but it is not likely to collapse. </w:t>
      </w:r>
      <w:r w:rsidRPr="00241E58">
        <w:rPr>
          <w:rStyle w:val="Strong"/>
          <w:rFonts w:asciiTheme="minorHAnsi" w:hAnsiTheme="minorHAnsi" w:cstheme="minorHAnsi"/>
        </w:rPr>
        <w:t xml:space="preserve">Deep </w:t>
      </w:r>
      <w:r w:rsidRPr="00241E58">
        <w:rPr>
          <w:rStyle w:val="Strong"/>
          <w:rFonts w:asciiTheme="minorHAnsi" w:hAnsiTheme="minorHAnsi" w:cstheme="minorHAnsi"/>
        </w:rPr>
        <w:lastRenderedPageBreak/>
        <w:t>interdependence</w:t>
      </w:r>
      <w:r w:rsidRPr="00241E58">
        <w:rPr>
          <w:rFonts w:asciiTheme="minorHAnsi" w:hAnsiTheme="minorHAnsi" w:cstheme="minorHAnsi"/>
        </w:rPr>
        <w:t xml:space="preserve"> </w:t>
      </w:r>
      <w:proofErr w:type="gramStart"/>
      <w:r w:rsidRPr="00241E58">
        <w:rPr>
          <w:rFonts w:asciiTheme="minorHAnsi" w:hAnsiTheme="minorHAnsi" w:cstheme="minorHAnsi"/>
          <w:u w:val="single"/>
        </w:rPr>
        <w:t>At</w:t>
      </w:r>
      <w:proofErr w:type="gramEnd"/>
      <w:r w:rsidRPr="00241E58">
        <w:rPr>
          <w:rFonts w:asciiTheme="minorHAnsi" w:hAnsiTheme="minorHAnsi" w:cstheme="minorHAnsi"/>
          <w:u w:val="single"/>
        </w:rPr>
        <w:t xml:space="preserve"> the same time, </w:t>
      </w:r>
      <w:r w:rsidRPr="00241E58">
        <w:rPr>
          <w:rFonts w:asciiTheme="minorHAnsi" w:hAnsiTheme="minorHAnsi" w:cstheme="minorHAnsi"/>
          <w:highlight w:val="green"/>
          <w:u w:val="single"/>
        </w:rPr>
        <w:t>bilateral competition</w:t>
      </w:r>
      <w:r w:rsidRPr="00241E58">
        <w:rPr>
          <w:rFonts w:asciiTheme="minorHAnsi" w:hAnsiTheme="minorHAnsi" w:cstheme="minorHAnsi"/>
          <w:u w:val="single"/>
        </w:rPr>
        <w:t xml:space="preserve"> between the United States and China also </w:t>
      </w:r>
      <w:r w:rsidRPr="00241E58">
        <w:rPr>
          <w:rFonts w:asciiTheme="minorHAnsi" w:hAnsiTheme="minorHAnsi" w:cstheme="minorHAnsi"/>
          <w:highlight w:val="green"/>
          <w:u w:val="single"/>
        </w:rPr>
        <w:t>is intensifying</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Even so, rising</w:t>
      </w:r>
      <w:r w:rsidRPr="00241E58">
        <w:rPr>
          <w:rFonts w:asciiTheme="minorHAnsi" w:hAnsiTheme="minorHAnsi" w:cstheme="minorHAnsi"/>
          <w:u w:val="single"/>
        </w:rPr>
        <w:t xml:space="preserve"> bilateral </w:t>
      </w:r>
      <w:r w:rsidRPr="00241E58">
        <w:rPr>
          <w:rFonts w:asciiTheme="minorHAnsi" w:hAnsiTheme="minorHAnsi" w:cstheme="minorHAnsi"/>
          <w:highlight w:val="green"/>
          <w:u w:val="single"/>
        </w:rPr>
        <w:t>friction has not –</w:t>
      </w:r>
      <w:r w:rsidRPr="00241E58">
        <w:rPr>
          <w:rFonts w:asciiTheme="minorHAnsi" w:hAnsiTheme="minorHAnsi" w:cstheme="minorHAnsi"/>
          <w:u w:val="single"/>
        </w:rPr>
        <w:t xml:space="preserve"> at least not yet – </w:t>
      </w:r>
      <w:r w:rsidRPr="00241E58">
        <w:rPr>
          <w:rFonts w:asciiTheme="minorHAnsi" w:hAnsiTheme="minorHAnsi" w:cstheme="minorHAnsi"/>
          <w:highlight w:val="green"/>
          <w:u w:val="single"/>
        </w:rPr>
        <w:t>undone</w:t>
      </w:r>
      <w:r w:rsidRPr="00241E58">
        <w:rPr>
          <w:rFonts w:asciiTheme="minorHAnsi" w:hAnsiTheme="minorHAnsi" w:cstheme="minorHAnsi"/>
          <w:u w:val="single"/>
        </w:rPr>
        <w:t xml:space="preserve"> the </w:t>
      </w:r>
      <w:r w:rsidRPr="00241E58">
        <w:rPr>
          <w:rFonts w:asciiTheme="minorHAnsi" w:hAnsiTheme="minorHAnsi" w:cstheme="minorHAnsi"/>
          <w:highlight w:val="green"/>
          <w:u w:val="single"/>
        </w:rPr>
        <w:t>deep interdependencies</w:t>
      </w:r>
      <w:r w:rsidRPr="00241E58">
        <w:rPr>
          <w:rFonts w:asciiTheme="minorHAnsi" w:hAnsiTheme="minorHAnsi" w:cstheme="minorHAnsi"/>
          <w:u w:val="single"/>
        </w:rPr>
        <w:t xml:space="preserve"> that have built up between the two powers over decades. In the economic realm, </w:t>
      </w:r>
      <w:r w:rsidRPr="00241E58">
        <w:rPr>
          <w:rFonts w:asciiTheme="minorHAnsi" w:hAnsiTheme="minorHAnsi" w:cstheme="minorHAnsi"/>
          <w:highlight w:val="green"/>
          <w:u w:val="single"/>
        </w:rPr>
        <w:t>trade and investment ties remain significant</w:t>
      </w:r>
      <w:r w:rsidRPr="00241E58">
        <w:rPr>
          <w:rFonts w:asciiTheme="minorHAnsi" w:hAnsiTheme="minorHAnsi" w:cstheme="minorHAnsi"/>
          <w:u w:val="single"/>
        </w:rPr>
        <w:t>, even as both countries continue to take steps to limit vulnerabilities from the other.</w:t>
      </w:r>
      <w:r w:rsidRPr="00241E58">
        <w:rPr>
          <w:rFonts w:asciiTheme="minorHAnsi" w:hAnsiTheme="minorHAnsi" w:cstheme="minorHAnsi"/>
          <w:sz w:val="16"/>
          <w:szCs w:val="16"/>
        </w:rPr>
        <w:t xml:space="preserve"> For example, Chinese regulators have been asserting greater control over when and where Chinese companies raise capital; Beijing’s recent </w:t>
      </w:r>
      <w:hyperlink r:id="rId57" w:tgtFrame="_blank" w:history="1">
        <w:r w:rsidRPr="00241E58">
          <w:rPr>
            <w:rStyle w:val="Hyperlink"/>
            <w:rFonts w:asciiTheme="minorHAnsi" w:eastAsiaTheme="majorEastAsia" w:hAnsiTheme="minorHAnsi" w:cstheme="minorHAnsi"/>
            <w:sz w:val="16"/>
            <w:szCs w:val="16"/>
          </w:rPr>
          <w:t>probe</w:t>
        </w:r>
      </w:hyperlink>
      <w:r w:rsidRPr="00241E58">
        <w:rPr>
          <w:rFonts w:asciiTheme="minorHAnsi" w:hAnsiTheme="minorHAnsi" w:cstheme="minorHAnsi"/>
          <w:sz w:val="16"/>
          <w:szCs w:val="16"/>
        </w:rPr>
        <w:t xml:space="preserve"> of ride-hailing app Didi </w:t>
      </w:r>
      <w:proofErr w:type="spellStart"/>
      <w:r w:rsidRPr="00241E58">
        <w:rPr>
          <w:rFonts w:asciiTheme="minorHAnsi" w:hAnsiTheme="minorHAnsi" w:cstheme="minorHAnsi"/>
          <w:sz w:val="16"/>
          <w:szCs w:val="16"/>
        </w:rPr>
        <w:t>Chuxing</w:t>
      </w:r>
      <w:proofErr w:type="spellEnd"/>
      <w:r w:rsidRPr="00241E58">
        <w:rPr>
          <w:rFonts w:asciiTheme="minorHAnsi" w:hAnsiTheme="minorHAnsi" w:cstheme="minorHAnsi"/>
          <w:sz w:val="16"/>
          <w:szCs w:val="1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w:t>
      </w:r>
      <w:hyperlink r:id="rId58" w:tgtFrame="_blank" w:history="1">
        <w:r w:rsidRPr="00241E58">
          <w:rPr>
            <w:rStyle w:val="Hyperlink"/>
            <w:rFonts w:asciiTheme="minorHAnsi" w:eastAsiaTheme="majorEastAsia" w:hAnsiTheme="minorHAnsi" w:cstheme="minorHAnsi"/>
            <w:sz w:val="16"/>
            <w:szCs w:val="16"/>
          </w:rPr>
          <w:t>scrutiny</w:t>
        </w:r>
      </w:hyperlink>
      <w:r w:rsidRPr="00241E58">
        <w:rPr>
          <w:rFonts w:asciiTheme="minorHAnsi" w:hAnsiTheme="minorHAnsi" w:cstheme="minorHAnsi"/>
          <w:sz w:val="16"/>
          <w:szCs w:val="16"/>
        </w:rPr>
        <w:t xml:space="preserve"> of initial public offerings for Chinese companies and its focus on ensuring Chinese companies meet American accounting standards could result in some currently listed Chinese companies being </w:t>
      </w:r>
      <w:hyperlink r:id="rId59" w:tgtFrame="_blank" w:history="1">
        <w:r w:rsidRPr="00241E58">
          <w:rPr>
            <w:rStyle w:val="Hyperlink"/>
            <w:rFonts w:asciiTheme="minorHAnsi" w:eastAsiaTheme="majorEastAsia" w:hAnsiTheme="minorHAnsi" w:cstheme="minorHAnsi"/>
            <w:sz w:val="16"/>
            <w:szCs w:val="16"/>
          </w:rPr>
          <w:t>removed</w:t>
        </w:r>
      </w:hyperlink>
      <w:r w:rsidRPr="00241E58">
        <w:rPr>
          <w:rFonts w:asciiTheme="minorHAnsi" w:hAnsiTheme="minorHAnsi" w:cstheme="minorHAnsi"/>
          <w:sz w:val="16"/>
          <w:szCs w:val="16"/>
        </w:rPr>
        <w:t xml:space="preserve"> from U.S. exchanges. </w:t>
      </w:r>
      <w:r w:rsidRPr="00241E58">
        <w:rPr>
          <w:rFonts w:asciiTheme="minorHAnsi" w:hAnsiTheme="minorHAnsi" w:cstheme="minorHAnsi"/>
          <w:highlight w:val="green"/>
          <w:u w:val="single"/>
        </w:rPr>
        <w:t>Both countries</w:t>
      </w:r>
      <w:r w:rsidRPr="00241E58">
        <w:rPr>
          <w:rFonts w:asciiTheme="minorHAnsi" w:hAnsiTheme="minorHAnsi" w:cstheme="minorHAnsi"/>
          <w:u w:val="single"/>
        </w:rPr>
        <w:t xml:space="preserve"> have sought to </w:t>
      </w:r>
      <w:r w:rsidRPr="00241E58">
        <w:rPr>
          <w:rFonts w:asciiTheme="minorHAnsi" w:hAnsiTheme="minorHAnsi" w:cstheme="minorHAnsi"/>
          <w:highlight w:val="green"/>
          <w:u w:val="single"/>
        </w:rPr>
        <w:t xml:space="preserve">disentangle supply chains around </w:t>
      </w:r>
      <w:r w:rsidRPr="00241E58">
        <w:rPr>
          <w:rFonts w:asciiTheme="minorHAnsi" w:hAnsiTheme="minorHAnsi" w:cstheme="minorHAnsi"/>
          <w:u w:val="single"/>
        </w:rPr>
        <w:t xml:space="preserve">sensitive </w:t>
      </w:r>
      <w:r w:rsidRPr="00241E58">
        <w:rPr>
          <w:rFonts w:asciiTheme="minorHAnsi" w:hAnsiTheme="minorHAnsi" w:cstheme="minorHAnsi"/>
          <w:highlight w:val="green"/>
          <w:u w:val="single"/>
        </w:rPr>
        <w:t>technologies with national security</w:t>
      </w:r>
      <w:r w:rsidRPr="00241E58">
        <w:rPr>
          <w:rFonts w:asciiTheme="minorHAnsi" w:hAnsiTheme="minorHAnsi" w:cstheme="minorHAnsi"/>
          <w:u w:val="single"/>
        </w:rPr>
        <w:t>, and in the American case</w:t>
      </w:r>
      <w:r w:rsidRPr="00241E58">
        <w:rPr>
          <w:rFonts w:asciiTheme="minorHAnsi" w:hAnsiTheme="minorHAnsi" w:cstheme="minorHAnsi"/>
        </w:rPr>
        <w:t xml:space="preserve">, </w:t>
      </w:r>
      <w:hyperlink r:id="rId60" w:tgtFrame="_blank" w:history="1">
        <w:r w:rsidRPr="00241E58">
          <w:rPr>
            <w:rStyle w:val="Hyperlink"/>
            <w:rFonts w:asciiTheme="minorHAnsi" w:eastAsiaTheme="majorEastAsia" w:hAnsiTheme="minorHAnsi" w:cstheme="minorHAnsi"/>
          </w:rPr>
          <w:t>human rights</w:t>
        </w:r>
      </w:hyperlink>
      <w:r w:rsidRPr="00241E58">
        <w:rPr>
          <w:rFonts w:asciiTheme="minorHAnsi" w:hAnsiTheme="minorHAnsi" w:cstheme="minorHAnsi"/>
        </w:rPr>
        <w:t xml:space="preserve"> dimensions. U.S. officials have sought to raise awareness of the risks for American firms of doing business in </w:t>
      </w:r>
      <w:hyperlink r:id="rId61" w:tgtFrame="_blank" w:history="1">
        <w:r w:rsidRPr="00241E58">
          <w:rPr>
            <w:rStyle w:val="Hyperlink"/>
            <w:rFonts w:asciiTheme="minorHAnsi" w:eastAsiaTheme="majorEastAsia" w:hAnsiTheme="minorHAnsi" w:cstheme="minorHAnsi"/>
          </w:rPr>
          <w:t>Hong Kong</w:t>
        </w:r>
      </w:hyperlink>
      <w:r w:rsidRPr="00241E58">
        <w:rPr>
          <w:rFonts w:asciiTheme="minorHAnsi" w:hAnsiTheme="minorHAnsi" w:cstheme="minorHAnsi"/>
        </w:rPr>
        <w:t xml:space="preserve"> and </w:t>
      </w:r>
      <w:hyperlink r:id="rId62" w:tgtFrame="_blank" w:history="1">
        <w:r w:rsidRPr="00241E58">
          <w:rPr>
            <w:rStyle w:val="Hyperlink"/>
            <w:rFonts w:asciiTheme="minorHAnsi" w:eastAsiaTheme="majorEastAsia" w:hAnsiTheme="minorHAnsi" w:cstheme="minorHAnsi"/>
          </w:rPr>
          <w:t>Xinjiang</w:t>
        </w:r>
      </w:hyperlink>
      <w:r w:rsidRPr="00241E58">
        <w:rPr>
          <w:rFonts w:asciiTheme="minorHAnsi" w:hAnsiTheme="minorHAnsi" w:cstheme="minorHAnsi"/>
        </w:rPr>
        <w:t xml:space="preserve">. Even so, U.S.-China trade and investment ties remain robust. </w:t>
      </w:r>
      <w:r w:rsidRPr="00241E58">
        <w:rPr>
          <w:rFonts w:asciiTheme="minorHAnsi" w:hAnsiTheme="minorHAnsi" w:cstheme="minorHAnsi"/>
          <w:u w:val="single"/>
        </w:rPr>
        <w:t xml:space="preserve">In 2020, </w:t>
      </w:r>
      <w:r w:rsidRPr="00241E58">
        <w:rPr>
          <w:rFonts w:asciiTheme="minorHAnsi" w:hAnsiTheme="minorHAnsi" w:cstheme="minorHAnsi"/>
          <w:highlight w:val="green"/>
          <w:u w:val="single"/>
        </w:rPr>
        <w:t>China was America’s largest</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goods trading partner</w:t>
      </w:r>
      <w:r w:rsidRPr="00241E58">
        <w:rPr>
          <w:rFonts w:asciiTheme="minorHAnsi" w:hAnsiTheme="minorHAnsi" w:cstheme="minorHAnsi"/>
          <w:u w:val="single"/>
        </w:rPr>
        <w:t xml:space="preserve">, third largest export market, and </w:t>
      </w:r>
      <w:r w:rsidRPr="00241E58">
        <w:rPr>
          <w:rFonts w:asciiTheme="minorHAnsi" w:hAnsiTheme="minorHAnsi" w:cstheme="minorHAnsi"/>
          <w:highlight w:val="green"/>
          <w:u w:val="single"/>
        </w:rPr>
        <w:t>largest source of imports</w:t>
      </w:r>
      <w:r w:rsidRPr="00241E58">
        <w:rPr>
          <w:rFonts w:asciiTheme="minorHAnsi" w:hAnsiTheme="minorHAnsi" w:cstheme="minorHAnsi"/>
          <w:u w:val="single"/>
        </w:rPr>
        <w:t xml:space="preserve">. </w:t>
      </w:r>
      <w:r w:rsidRPr="00241E58">
        <w:rPr>
          <w:rFonts w:asciiTheme="minorHAnsi" w:hAnsiTheme="minorHAnsi" w:cstheme="minorHAnsi"/>
          <w:sz w:val="16"/>
          <w:szCs w:val="16"/>
        </w:rPr>
        <w:t xml:space="preserve">Exports to China supported an estimated </w:t>
      </w:r>
      <w:hyperlink r:id="rId63" w:tgtFrame="_blank" w:history="1">
        <w:r w:rsidRPr="00241E58">
          <w:rPr>
            <w:rStyle w:val="Hyperlink"/>
            <w:rFonts w:asciiTheme="minorHAnsi" w:eastAsiaTheme="majorEastAsia" w:hAnsiTheme="minorHAnsi" w:cstheme="minorHAnsi"/>
            <w:sz w:val="16"/>
            <w:szCs w:val="16"/>
          </w:rPr>
          <w:t>1.2 million jobs</w:t>
        </w:r>
      </w:hyperlink>
      <w:r w:rsidRPr="00241E58">
        <w:rPr>
          <w:rFonts w:asciiTheme="minorHAnsi" w:hAnsiTheme="minorHAnsi" w:cstheme="minorHAnsi"/>
          <w:sz w:val="16"/>
          <w:szCs w:val="16"/>
        </w:rPr>
        <w:t xml:space="preserve"> in the United States in 2019. Most U.S. companies operating in China report being </w:t>
      </w:r>
      <w:hyperlink r:id="rId64" w:tgtFrame="_blank" w:history="1">
        <w:r w:rsidRPr="00241E58">
          <w:rPr>
            <w:rStyle w:val="Hyperlink"/>
            <w:rFonts w:asciiTheme="minorHAnsi" w:eastAsiaTheme="majorEastAsia" w:hAnsiTheme="minorHAnsi" w:cstheme="minorHAnsi"/>
            <w:sz w:val="16"/>
            <w:szCs w:val="16"/>
          </w:rPr>
          <w:t>committed</w:t>
        </w:r>
      </w:hyperlink>
      <w:r w:rsidRPr="00241E58">
        <w:rPr>
          <w:rFonts w:asciiTheme="minorHAnsi" w:hAnsiTheme="minorHAnsi" w:cstheme="minorHAnsi"/>
          <w:sz w:val="16"/>
          <w:szCs w:val="16"/>
        </w:rPr>
        <w:t xml:space="preserve"> to the China market for the long term. U.S. investment firms have been </w:t>
      </w:r>
      <w:hyperlink r:id="rId65" w:tgtFrame="_blank" w:history="1">
        <w:r w:rsidRPr="00241E58">
          <w:rPr>
            <w:rStyle w:val="Hyperlink"/>
            <w:rFonts w:asciiTheme="minorHAnsi" w:eastAsiaTheme="majorEastAsia" w:hAnsiTheme="minorHAnsi" w:cstheme="minorHAnsi"/>
            <w:sz w:val="16"/>
            <w:szCs w:val="16"/>
          </w:rPr>
          <w:t>increasing their positions</w:t>
        </w:r>
      </w:hyperlink>
      <w:r w:rsidRPr="00241E58">
        <w:rPr>
          <w:rFonts w:asciiTheme="minorHAnsi" w:hAnsiTheme="minorHAnsi" w:cstheme="minorHAnsi"/>
          <w:sz w:val="16"/>
          <w:szCs w:val="16"/>
        </w:rPr>
        <w:t xml:space="preserve"> in China, following a </w:t>
      </w:r>
      <w:hyperlink r:id="rId66" w:tgtFrame="_blank" w:history="1">
        <w:r w:rsidRPr="00241E58">
          <w:rPr>
            <w:rStyle w:val="Hyperlink"/>
            <w:rFonts w:asciiTheme="minorHAnsi" w:eastAsiaTheme="majorEastAsia" w:hAnsiTheme="minorHAnsi" w:cstheme="minorHAnsi"/>
            <w:sz w:val="16"/>
            <w:szCs w:val="16"/>
          </w:rPr>
          <w:t>global trend</w:t>
        </w:r>
      </w:hyperlink>
      <w:r w:rsidRPr="00241E58">
        <w:rPr>
          <w:rFonts w:asciiTheme="minorHAnsi" w:hAnsiTheme="minorHAnsi" w:cstheme="minorHAnsi"/>
          <w:sz w:val="16"/>
          <w:szCs w:val="16"/>
        </w:rPr>
        <w:t xml:space="preserve">. </w:t>
      </w:r>
      <w:hyperlink r:id="rId67" w:tgtFrame="_blank" w:history="1">
        <w:r w:rsidRPr="00241E58">
          <w:rPr>
            <w:rStyle w:val="Hyperlink"/>
            <w:rFonts w:asciiTheme="minorHAnsi" w:eastAsiaTheme="majorEastAsia" w:hAnsiTheme="minorHAnsi" w:cstheme="minorHAnsi"/>
            <w:sz w:val="16"/>
            <w:szCs w:val="16"/>
          </w:rPr>
          <w:t>BlackRock</w:t>
        </w:r>
      </w:hyperlink>
      <w:r w:rsidRPr="00241E58">
        <w:rPr>
          <w:rFonts w:asciiTheme="minorHAnsi" w:hAnsiTheme="minorHAnsi" w:cstheme="minorHAnsi"/>
          <w:sz w:val="16"/>
          <w:szCs w:val="16"/>
        </w:rPr>
        <w:t xml:space="preserve">, </w:t>
      </w:r>
      <w:hyperlink r:id="rId68" w:tgtFrame="_blank" w:history="1">
        <w:r w:rsidRPr="00241E58">
          <w:rPr>
            <w:rStyle w:val="Hyperlink"/>
            <w:rFonts w:asciiTheme="minorHAnsi" w:eastAsiaTheme="majorEastAsia" w:hAnsiTheme="minorHAnsi" w:cstheme="minorHAnsi"/>
            <w:sz w:val="16"/>
            <w:szCs w:val="16"/>
          </w:rPr>
          <w:t>J.P. Morgan Chase, Goldman Sachs, and Morgan Stanley</w:t>
        </w:r>
      </w:hyperlink>
      <w:r w:rsidRPr="00241E58">
        <w:rPr>
          <w:rFonts w:asciiTheme="minorHAnsi" w:hAnsiTheme="minorHAnsi" w:cstheme="minorHAnsi"/>
          <w:sz w:val="16"/>
          <w:szCs w:val="16"/>
        </w:rPr>
        <w:t xml:space="preserve"> have all increased their exposure in China, matching similar efforts by </w:t>
      </w:r>
      <w:hyperlink r:id="rId69" w:tgtFrame="_blank" w:history="1">
        <w:r w:rsidRPr="00241E58">
          <w:rPr>
            <w:rStyle w:val="Hyperlink"/>
            <w:rFonts w:asciiTheme="minorHAnsi" w:eastAsiaTheme="majorEastAsia" w:hAnsiTheme="minorHAnsi" w:cstheme="minorHAnsi"/>
            <w:sz w:val="16"/>
            <w:szCs w:val="16"/>
          </w:rPr>
          <w:t>UBS</w:t>
        </w:r>
      </w:hyperlink>
      <w:r w:rsidRPr="00241E58">
        <w:rPr>
          <w:rFonts w:asciiTheme="minorHAnsi" w:hAnsiTheme="minorHAnsi" w:cstheme="minorHAnsi"/>
          <w:sz w:val="16"/>
          <w:szCs w:val="16"/>
        </w:rPr>
        <w:t xml:space="preserve">, </w:t>
      </w:r>
      <w:hyperlink r:id="rId70" w:tgtFrame="_blank" w:history="1">
        <w:r w:rsidRPr="00241E58">
          <w:rPr>
            <w:rStyle w:val="Hyperlink"/>
            <w:rFonts w:asciiTheme="minorHAnsi" w:eastAsiaTheme="majorEastAsia" w:hAnsiTheme="minorHAnsi" w:cstheme="minorHAnsi"/>
            <w:sz w:val="16"/>
            <w:szCs w:val="16"/>
          </w:rPr>
          <w:t>Nomura Holdings</w:t>
        </w:r>
      </w:hyperlink>
      <w:r w:rsidRPr="00241E58">
        <w:rPr>
          <w:rFonts w:asciiTheme="minorHAnsi" w:hAnsiTheme="minorHAnsi" w:cstheme="minorHAnsi"/>
          <w:sz w:val="16"/>
          <w:szCs w:val="16"/>
        </w:rPr>
        <w:t xml:space="preserve">, </w:t>
      </w:r>
      <w:hyperlink r:id="rId71" w:tgtFrame="_blank" w:history="1">
        <w:r w:rsidRPr="00241E58">
          <w:rPr>
            <w:rStyle w:val="Hyperlink"/>
            <w:rFonts w:asciiTheme="minorHAnsi" w:eastAsiaTheme="majorEastAsia" w:hAnsiTheme="minorHAnsi" w:cstheme="minorHAnsi"/>
            <w:sz w:val="16"/>
            <w:szCs w:val="16"/>
          </w:rPr>
          <w:t>Credit Suisse</w:t>
        </w:r>
      </w:hyperlink>
      <w:r w:rsidRPr="00241E58">
        <w:rPr>
          <w:rFonts w:asciiTheme="minorHAnsi" w:hAnsiTheme="minorHAnsi" w:cstheme="minorHAnsi"/>
          <w:sz w:val="16"/>
          <w:szCs w:val="16"/>
        </w:rPr>
        <w:t xml:space="preserve">, and </w:t>
      </w:r>
      <w:hyperlink r:id="rId72" w:tgtFrame="_blank" w:history="1">
        <w:r w:rsidRPr="00241E58">
          <w:rPr>
            <w:rStyle w:val="Hyperlink"/>
            <w:rFonts w:asciiTheme="minorHAnsi" w:eastAsiaTheme="majorEastAsia" w:hAnsiTheme="minorHAnsi" w:cstheme="minorHAnsi"/>
            <w:sz w:val="16"/>
            <w:szCs w:val="16"/>
          </w:rPr>
          <w:t>AXA</w:t>
        </w:r>
      </w:hyperlink>
      <w:r w:rsidRPr="00241E58">
        <w:rPr>
          <w:rFonts w:asciiTheme="minorHAnsi" w:hAnsiTheme="minorHAnsi" w:cstheme="minorHAnsi"/>
          <w:sz w:val="16"/>
          <w:szCs w:val="16"/>
        </w:rPr>
        <w:t xml:space="preserve">. The Rhodium Group </w:t>
      </w:r>
      <w:hyperlink r:id="rId73" w:tgtFrame="_blank" w:history="1">
        <w:r w:rsidRPr="00241E58">
          <w:rPr>
            <w:rStyle w:val="Hyperlink"/>
            <w:rFonts w:asciiTheme="minorHAnsi" w:eastAsiaTheme="majorEastAsia" w:hAnsiTheme="minorHAnsi" w:cstheme="minorHAnsi"/>
            <w:sz w:val="16"/>
            <w:szCs w:val="16"/>
          </w:rPr>
          <w:t>estimates</w:t>
        </w:r>
      </w:hyperlink>
      <w:r w:rsidRPr="00241E58">
        <w:rPr>
          <w:rFonts w:asciiTheme="minorHAnsi" w:hAnsiTheme="minorHAnsi" w:cstheme="minorHAnsi"/>
          <w:sz w:val="16"/>
          <w:szCs w:val="16"/>
        </w:rPr>
        <w:t xml:space="preserve"> that U.S. investors held $1.1 trillion in equities issued by Chinese companies, and that there was as much as $3.3 trillion in U.S.-China two-way equity and bond holdings at the end of 2020.</w:t>
      </w:r>
      <w:r w:rsidRPr="00241E58">
        <w:rPr>
          <w:rFonts w:asciiTheme="minorHAnsi" w:hAnsiTheme="minorHAnsi" w:cstheme="minorHAnsi"/>
        </w:rPr>
        <w:t xml:space="preserve"> One leg of the U.S.-China economic relationship that has atrophied in recent years has been </w:t>
      </w:r>
      <w:r w:rsidRPr="00241E58">
        <w:rPr>
          <w:rFonts w:asciiTheme="minorHAnsi" w:hAnsiTheme="minorHAnsi" w:cstheme="minorHAnsi"/>
          <w:highlight w:val="green"/>
          <w:u w:val="single"/>
        </w:rPr>
        <w:t xml:space="preserve">China’s flow of </w:t>
      </w:r>
      <w:hyperlink r:id="rId74" w:tgtFrame="_blank" w:history="1">
        <w:r w:rsidRPr="00241E58">
          <w:rPr>
            <w:rStyle w:val="Hyperlink"/>
            <w:rFonts w:asciiTheme="minorHAnsi" w:eastAsiaTheme="majorEastAsia" w:hAnsiTheme="minorHAnsi" w:cstheme="minorHAnsi"/>
            <w:highlight w:val="green"/>
            <w:u w:val="single"/>
          </w:rPr>
          <w:t>investment</w:t>
        </w:r>
      </w:hyperlink>
      <w:r w:rsidRPr="00241E58">
        <w:rPr>
          <w:rFonts w:asciiTheme="minorHAnsi" w:hAnsiTheme="minorHAnsi" w:cstheme="minorHAnsi"/>
          <w:highlight w:val="green"/>
          <w:u w:val="single"/>
        </w:rPr>
        <w:t xml:space="preserve"> into the United States.</w:t>
      </w:r>
      <w:r w:rsidRPr="00241E58">
        <w:rPr>
          <w:rFonts w:asciiTheme="minorHAnsi" w:hAnsiTheme="minorHAnsi" w:cstheme="minorHAnsi"/>
          <w:u w:val="single"/>
        </w:rPr>
        <w:t xml:space="preserve"> </w:t>
      </w:r>
      <w:r w:rsidRPr="00241E58">
        <w:rPr>
          <w:rFonts w:asciiTheme="minorHAnsi" w:hAnsiTheme="minorHAnsi" w:cstheme="minorHAnsi"/>
        </w:rPr>
        <w:t xml:space="preserve">This has largely been a product of tightened capital controls in China, growing Chinese government scrutiny of its companies’ offshore investments, and enhanced U.S. screening of Chinese investments for national security concerns. </w:t>
      </w:r>
      <w:r w:rsidRPr="00241E58">
        <w:rPr>
          <w:rFonts w:asciiTheme="minorHAnsi" w:hAnsiTheme="minorHAnsi" w:cstheme="minorHAnsi"/>
          <w:highlight w:val="green"/>
          <w:u w:val="single"/>
        </w:rPr>
        <w:t>Another area</w:t>
      </w:r>
      <w:r w:rsidRPr="00241E58">
        <w:rPr>
          <w:rFonts w:asciiTheme="minorHAnsi" w:hAnsiTheme="minorHAnsi" w:cstheme="minorHAnsi"/>
          <w:u w:val="single"/>
        </w:rPr>
        <w:t xml:space="preserve"> of U.S.-China interdependence </w:t>
      </w:r>
      <w:r w:rsidRPr="00241E58">
        <w:rPr>
          <w:rFonts w:asciiTheme="minorHAnsi" w:hAnsiTheme="minorHAnsi" w:cstheme="minorHAnsi"/>
          <w:highlight w:val="green"/>
          <w:u w:val="single"/>
        </w:rPr>
        <w:t>has been knowledge production</w:t>
      </w:r>
      <w:r w:rsidRPr="00241E58">
        <w:rPr>
          <w:rFonts w:asciiTheme="minorHAnsi" w:hAnsiTheme="minorHAnsi" w:cstheme="minorHAnsi"/>
          <w:u w:val="single"/>
        </w:rPr>
        <w:t xml:space="preserve">. As U.S.-China technology expert Matt Sheehan has </w:t>
      </w:r>
      <w:hyperlink r:id="rId75" w:tgtFrame="_blank" w:history="1">
        <w:r w:rsidRPr="00241E58">
          <w:rPr>
            <w:rStyle w:val="Hyperlink"/>
            <w:rFonts w:asciiTheme="minorHAnsi" w:eastAsiaTheme="majorEastAsia" w:hAnsiTheme="minorHAnsi" w:cstheme="minorHAnsi"/>
            <w:u w:val="single"/>
          </w:rPr>
          <w:t>observed</w:t>
        </w:r>
      </w:hyperlink>
      <w:r w:rsidRPr="00241E58">
        <w:rPr>
          <w:rFonts w:asciiTheme="minorHAnsi" w:hAnsiTheme="minorHAnsi" w:cstheme="minorHAnsi"/>
          <w:u w:val="single"/>
        </w:rPr>
        <w:t xml:space="preserve">, “With the rise of Chinese talent and capital, the </w:t>
      </w:r>
      <w:r w:rsidRPr="00241E58">
        <w:rPr>
          <w:rFonts w:asciiTheme="minorHAnsi" w:hAnsiTheme="minorHAnsi" w:cstheme="minorHAnsi"/>
          <w:highlight w:val="green"/>
          <w:u w:val="single"/>
        </w:rPr>
        <w:t>exchange of tech</w:t>
      </w:r>
      <w:r w:rsidRPr="00241E58">
        <w:rPr>
          <w:rFonts w:asciiTheme="minorHAnsi" w:hAnsiTheme="minorHAnsi" w:cstheme="minorHAnsi"/>
          <w:u w:val="single"/>
        </w:rPr>
        <w:t xml:space="preserve">nological </w:t>
      </w:r>
      <w:r w:rsidRPr="00241E58">
        <w:rPr>
          <w:rFonts w:asciiTheme="minorHAnsi" w:hAnsiTheme="minorHAnsi" w:cstheme="minorHAnsi"/>
          <w:highlight w:val="green"/>
          <w:u w:val="single"/>
        </w:rPr>
        <w:t>know-how</w:t>
      </w:r>
      <w:r w:rsidRPr="00241E58">
        <w:rPr>
          <w:rFonts w:asciiTheme="minorHAnsi" w:hAnsiTheme="minorHAnsi" w:cstheme="minorHAnsi"/>
          <w:u w:val="single"/>
        </w:rPr>
        <w:t xml:space="preserve"> between the United States and China now </w:t>
      </w:r>
      <w:r w:rsidRPr="00241E58">
        <w:rPr>
          <w:rFonts w:asciiTheme="minorHAnsi" w:hAnsiTheme="minorHAnsi" w:cstheme="minorHAnsi"/>
          <w:highlight w:val="green"/>
          <w:u w:val="single"/>
        </w:rPr>
        <w:t>takes place</w:t>
      </w:r>
      <w:r w:rsidRPr="00241E58">
        <w:rPr>
          <w:rFonts w:asciiTheme="minorHAnsi" w:hAnsiTheme="minorHAnsi" w:cstheme="minorHAnsi"/>
          <w:u w:val="single"/>
        </w:rPr>
        <w:t xml:space="preserve"> </w:t>
      </w:r>
      <w:r w:rsidRPr="00241E58">
        <w:rPr>
          <w:rFonts w:asciiTheme="minorHAnsi" w:hAnsiTheme="minorHAnsi" w:cstheme="minorHAnsi"/>
          <w:highlight w:val="green"/>
          <w:u w:val="single"/>
        </w:rPr>
        <w:t>among</w:t>
      </w:r>
      <w:r w:rsidRPr="00241E58">
        <w:rPr>
          <w:rFonts w:asciiTheme="minorHAnsi" w:hAnsiTheme="minorHAnsi" w:cstheme="minorHAnsi"/>
          <w:u w:val="single"/>
        </w:rPr>
        <w:t xml:space="preserve"> private </w:t>
      </w:r>
      <w:r w:rsidRPr="00241E58">
        <w:rPr>
          <w:rFonts w:asciiTheme="minorHAnsi" w:hAnsiTheme="minorHAnsi" w:cstheme="minorHAnsi"/>
          <w:highlight w:val="green"/>
          <w:u w:val="single"/>
        </w:rPr>
        <w:t>businesses and</w:t>
      </w:r>
      <w:r w:rsidRPr="00241E58">
        <w:rPr>
          <w:rFonts w:asciiTheme="minorHAnsi" w:hAnsiTheme="minorHAnsi" w:cstheme="minorHAnsi"/>
          <w:u w:val="single"/>
        </w:rPr>
        <w:t xml:space="preserve"> between </w:t>
      </w:r>
      <w:r w:rsidRPr="00241E58">
        <w:rPr>
          <w:rFonts w:asciiTheme="minorHAnsi" w:hAnsiTheme="minorHAnsi" w:cstheme="minorHAnsi"/>
          <w:highlight w:val="green"/>
          <w:u w:val="single"/>
        </w:rPr>
        <w:t>individuals</w:t>
      </w:r>
      <w:r w:rsidRPr="00241E58">
        <w:rPr>
          <w:rFonts w:asciiTheme="minorHAnsi" w:hAnsiTheme="minorHAnsi" w:cstheme="minorHAnsi"/>
          <w:u w:val="single"/>
        </w:rPr>
        <w:t>.”</w:t>
      </w:r>
      <w:r w:rsidRPr="00241E58">
        <w:rPr>
          <w:rFonts w:asciiTheme="minorHAnsi" w:hAnsiTheme="minorHAnsi" w:cstheme="minorHAnsi"/>
        </w:rPr>
        <w:t xml:space="preserve"> </w:t>
      </w:r>
      <w:r w:rsidRPr="00241E58">
        <w:rPr>
          <w:rFonts w:asciiTheme="minorHAnsi" w:hAnsiTheme="minorHAnsi" w:cstheme="minorHAnsi"/>
          <w:sz w:val="16"/>
          <w:szCs w:val="16"/>
        </w:rPr>
        <w:t xml:space="preserve">Leading technology companies in both countries have been building research centers in the other. </w:t>
      </w:r>
      <w:hyperlink r:id="rId76" w:tgtFrame="_blank" w:history="1">
        <w:r w:rsidRPr="00241E58">
          <w:rPr>
            <w:rStyle w:val="Hyperlink"/>
            <w:rFonts w:asciiTheme="minorHAnsi" w:eastAsiaTheme="majorEastAsia" w:hAnsiTheme="minorHAnsi" w:cstheme="minorHAnsi"/>
            <w:sz w:val="16"/>
            <w:szCs w:val="16"/>
          </w:rPr>
          <w:t>Alibaba</w:t>
        </w:r>
      </w:hyperlink>
      <w:r w:rsidRPr="00241E58">
        <w:rPr>
          <w:rFonts w:asciiTheme="minorHAnsi" w:hAnsiTheme="minorHAnsi" w:cstheme="minorHAnsi"/>
          <w:sz w:val="16"/>
          <w:szCs w:val="16"/>
        </w:rPr>
        <w:t xml:space="preserve">, </w:t>
      </w:r>
      <w:hyperlink r:id="rId77" w:tgtFrame="_blank" w:history="1">
        <w:r w:rsidRPr="00241E58">
          <w:rPr>
            <w:rStyle w:val="Hyperlink"/>
            <w:rFonts w:asciiTheme="minorHAnsi" w:eastAsiaTheme="majorEastAsia" w:hAnsiTheme="minorHAnsi" w:cstheme="minorHAnsi"/>
            <w:sz w:val="16"/>
            <w:szCs w:val="16"/>
          </w:rPr>
          <w:t>Baidu</w:t>
        </w:r>
      </w:hyperlink>
      <w:r w:rsidRPr="00241E58">
        <w:rPr>
          <w:rFonts w:asciiTheme="minorHAnsi" w:hAnsiTheme="minorHAnsi" w:cstheme="minorHAnsi"/>
          <w:sz w:val="16"/>
          <w:szCs w:val="16"/>
        </w:rPr>
        <w:t xml:space="preserve">, and </w:t>
      </w:r>
      <w:hyperlink r:id="rId78" w:tgtFrame="_blank" w:history="1">
        <w:r w:rsidRPr="00241E58">
          <w:rPr>
            <w:rStyle w:val="Hyperlink"/>
            <w:rFonts w:asciiTheme="minorHAnsi" w:eastAsiaTheme="majorEastAsia" w:hAnsiTheme="minorHAnsi" w:cstheme="minorHAnsi"/>
            <w:sz w:val="16"/>
            <w:szCs w:val="16"/>
          </w:rPr>
          <w:t>Tencent</w:t>
        </w:r>
      </w:hyperlink>
      <w:r w:rsidRPr="00241E58">
        <w:rPr>
          <w:rFonts w:asciiTheme="minorHAnsi" w:hAnsiTheme="minorHAnsi" w:cstheme="minorHAnsi"/>
          <w:sz w:val="16"/>
          <w:szCs w:val="16"/>
        </w:rPr>
        <w:t xml:space="preserve"> have all opened research centers in the United States, just as </w:t>
      </w:r>
      <w:hyperlink r:id="rId79" w:tgtFrame="_blank" w:history="1">
        <w:r w:rsidRPr="00241E58">
          <w:rPr>
            <w:rStyle w:val="Hyperlink"/>
            <w:rFonts w:asciiTheme="minorHAnsi" w:eastAsiaTheme="majorEastAsia" w:hAnsiTheme="minorHAnsi" w:cstheme="minorHAnsi"/>
            <w:sz w:val="16"/>
            <w:szCs w:val="16"/>
          </w:rPr>
          <w:t>Apple</w:t>
        </w:r>
      </w:hyperlink>
      <w:r w:rsidRPr="00241E58">
        <w:rPr>
          <w:rFonts w:asciiTheme="minorHAnsi" w:hAnsiTheme="minorHAnsi" w:cstheme="minorHAnsi"/>
          <w:sz w:val="16"/>
          <w:szCs w:val="16"/>
        </w:rPr>
        <w:t xml:space="preserve">, </w:t>
      </w:r>
      <w:hyperlink r:id="rId80" w:tgtFrame="_blank" w:history="1">
        <w:r w:rsidRPr="00241E58">
          <w:rPr>
            <w:rStyle w:val="Hyperlink"/>
            <w:rFonts w:asciiTheme="minorHAnsi" w:eastAsiaTheme="majorEastAsia" w:hAnsiTheme="minorHAnsi" w:cstheme="minorHAnsi"/>
            <w:sz w:val="16"/>
            <w:szCs w:val="16"/>
          </w:rPr>
          <w:t>Microsoft</w:t>
        </w:r>
      </w:hyperlink>
      <w:r w:rsidRPr="00241E58">
        <w:rPr>
          <w:rFonts w:asciiTheme="minorHAnsi" w:hAnsiTheme="minorHAnsi" w:cstheme="minorHAnsi"/>
          <w:sz w:val="16"/>
          <w:szCs w:val="16"/>
        </w:rPr>
        <w:t xml:space="preserve">, </w:t>
      </w:r>
      <w:hyperlink r:id="rId81" w:tgtFrame="_blank" w:history="1">
        <w:r w:rsidRPr="00241E58">
          <w:rPr>
            <w:rStyle w:val="Hyperlink"/>
            <w:rFonts w:asciiTheme="minorHAnsi" w:eastAsiaTheme="majorEastAsia" w:hAnsiTheme="minorHAnsi" w:cstheme="minorHAnsi"/>
            <w:sz w:val="16"/>
            <w:szCs w:val="16"/>
          </w:rPr>
          <w:t>Tesla</w:t>
        </w:r>
      </w:hyperlink>
      <w:r w:rsidRPr="00241E58">
        <w:rPr>
          <w:rFonts w:asciiTheme="minorHAnsi" w:hAnsiTheme="minorHAnsi" w:cstheme="minorHAnsi"/>
          <w:sz w:val="16"/>
          <w:szCs w:val="16"/>
        </w:rPr>
        <w:t xml:space="preserve">, and other major American technology companies rely upon engineering talent in China. In science collaboration, The Nature Index </w:t>
      </w:r>
      <w:hyperlink r:id="rId82" w:tgtFrame="_blank" w:history="1">
        <w:r w:rsidRPr="00241E58">
          <w:rPr>
            <w:rStyle w:val="Hyperlink"/>
            <w:rFonts w:asciiTheme="minorHAnsi" w:eastAsiaTheme="majorEastAsia" w:hAnsiTheme="minorHAnsi" w:cstheme="minorHAnsi"/>
            <w:sz w:val="16"/>
            <w:szCs w:val="16"/>
          </w:rPr>
          <w:t>ranks</w:t>
        </w:r>
      </w:hyperlink>
      <w:r w:rsidRPr="00241E58">
        <w:rPr>
          <w:rFonts w:asciiTheme="minorHAnsi" w:hAnsiTheme="minorHAnsi" w:cstheme="minorHAnsi"/>
          <w:sz w:val="16"/>
          <w:szCs w:val="16"/>
        </w:rPr>
        <w:t xml:space="preserve"> the joint research between the two countries as the world’s most academically fertile. U.S.-China scientific collaboration grew by more than 10% each year on average between 2015 and 2019. Even following the global spread of COVID-19, American and Chinese experts collaborated more during the past year than over the previous </w:t>
      </w:r>
      <w:hyperlink r:id="rId83" w:tgtFrame="_blank" w:history="1">
        <w:r w:rsidRPr="00241E58">
          <w:rPr>
            <w:rStyle w:val="Hyperlink"/>
            <w:rFonts w:asciiTheme="minorHAnsi" w:eastAsiaTheme="majorEastAsia" w:hAnsiTheme="minorHAnsi" w:cstheme="minorHAnsi"/>
            <w:sz w:val="16"/>
            <w:szCs w:val="16"/>
          </w:rPr>
          <w:t>five years combined</w:t>
        </w:r>
      </w:hyperlink>
      <w:r w:rsidRPr="00241E58">
        <w:rPr>
          <w:rFonts w:asciiTheme="minorHAnsi" w:hAnsiTheme="minorHAnsi" w:cstheme="minorHAnsi"/>
          <w:sz w:val="16"/>
          <w:szCs w:val="16"/>
        </w:rPr>
        <w:t xml:space="preserve">. This has led to over </w:t>
      </w:r>
      <w:hyperlink r:id="rId84" w:tgtFrame="_blank" w:history="1">
        <w:r w:rsidRPr="00241E58">
          <w:rPr>
            <w:rStyle w:val="Hyperlink"/>
            <w:rFonts w:asciiTheme="minorHAnsi" w:eastAsiaTheme="majorEastAsia" w:hAnsiTheme="minorHAnsi" w:cstheme="minorHAnsi"/>
            <w:sz w:val="16"/>
            <w:szCs w:val="16"/>
          </w:rPr>
          <w:t>100 co-authored articles</w:t>
        </w:r>
      </w:hyperlink>
      <w:r w:rsidRPr="00241E58">
        <w:rPr>
          <w:rFonts w:asciiTheme="minorHAnsi" w:hAnsiTheme="minorHAnsi" w:cstheme="minorHAnsi"/>
          <w:sz w:val="16"/>
          <w:szCs w:val="16"/>
        </w:rPr>
        <w:t xml:space="preserve"> in leading scientific journals and frequent joint appearances in science-focused workshops and webinars. China also is the largest source of international students in the United States. In the 2019-20 year, there were over </w:t>
      </w:r>
      <w:hyperlink r:id="rId85" w:tgtFrame="_blank" w:history="1">
        <w:r w:rsidRPr="00241E58">
          <w:rPr>
            <w:rStyle w:val="Hyperlink"/>
            <w:rFonts w:asciiTheme="minorHAnsi" w:eastAsiaTheme="majorEastAsia" w:hAnsiTheme="minorHAnsi" w:cstheme="minorHAnsi"/>
            <w:sz w:val="16"/>
            <w:szCs w:val="16"/>
          </w:rPr>
          <w:t>370,000 Chinese students</w:t>
        </w:r>
      </w:hyperlink>
      <w:r w:rsidRPr="00241E58">
        <w:rPr>
          <w:rFonts w:asciiTheme="minorHAnsi" w:hAnsiTheme="minorHAnsi" w:cstheme="minorHAnsi"/>
          <w:sz w:val="16"/>
          <w:szCs w:val="16"/>
        </w:rPr>
        <w:t xml:space="preserve"> in the U.S., representing 34% of international students in colleges and universities. Up until now, many of the top Chinese students have </w:t>
      </w:r>
      <w:hyperlink r:id="rId86" w:tgtFrame="_blank" w:history="1">
        <w:r w:rsidRPr="00241E58">
          <w:rPr>
            <w:rStyle w:val="Hyperlink"/>
            <w:rFonts w:asciiTheme="minorHAnsi" w:eastAsiaTheme="majorEastAsia" w:hAnsiTheme="minorHAnsi" w:cstheme="minorHAnsi"/>
            <w:sz w:val="16"/>
            <w:szCs w:val="16"/>
          </w:rPr>
          <w:t>stayed</w:t>
        </w:r>
      </w:hyperlink>
      <w:r w:rsidRPr="00241E58">
        <w:rPr>
          <w:rFonts w:asciiTheme="minorHAnsi" w:hAnsiTheme="minorHAnsi" w:cstheme="minorHAnsi"/>
          <w:sz w:val="16"/>
          <w:szCs w:val="16"/>
        </w:rPr>
        <w:t xml:space="preserve"> in the United States following graduation and contributed to America’s scientific, technological, and economic development. It remains to be seen whether this trend will continue. </w:t>
      </w:r>
    </w:p>
    <w:p w14:paraId="68FD886B" w14:textId="77777777" w:rsidR="004D44AA" w:rsidRDefault="004D44AA" w:rsidP="004D44AA">
      <w:pPr>
        <w:pStyle w:val="Heading4"/>
      </w:pPr>
      <w:r>
        <w:t>Impact non-UQ – Delta caused econ shutdown</w:t>
      </w:r>
    </w:p>
    <w:p w14:paraId="61675499" w14:textId="77777777" w:rsidR="004D44AA" w:rsidRPr="00647C07" w:rsidRDefault="004D44AA" w:rsidP="004D44AA">
      <w:pPr>
        <w:rPr>
          <w:rStyle w:val="Style13ptBold"/>
          <w:rFonts w:ascii="Times New Roman" w:hAnsi="Times New Roman" w:cs="Times New Roman"/>
          <w:b w:val="0"/>
          <w:bCs w:val="0"/>
          <w:lang w:val="en"/>
        </w:rPr>
      </w:pPr>
      <w:proofErr w:type="spellStart"/>
      <w:r>
        <w:rPr>
          <w:rStyle w:val="Style13ptBold"/>
        </w:rPr>
        <w:t>Pittis</w:t>
      </w:r>
      <w:proofErr w:type="spellEnd"/>
      <w:r>
        <w:rPr>
          <w:rStyle w:val="Style13ptBold"/>
        </w:rPr>
        <w:t xml:space="preserve"> 8/19 [</w:t>
      </w:r>
      <w:r>
        <w:t xml:space="preserve">Don </w:t>
      </w:r>
      <w:proofErr w:type="spellStart"/>
      <w:r>
        <w:t>Pittis</w:t>
      </w:r>
      <w:proofErr w:type="spellEnd"/>
      <w:r>
        <w:t xml:space="preserve"> was a forest firefighter, and a ranger in Canada's High Arctic islands. After moving into journalism, he was principal business reporter for Radio Television Hong Kong before the handover to China. He has produced and reported for the CBC in Saskatchewan and Toronto and the BBC in London. He is currently senior producer at CBC's business unit. August 19, 2021. “</w:t>
      </w:r>
      <w:r>
        <w:rPr>
          <w:lang w:val="en"/>
        </w:rPr>
        <w:t xml:space="preserve">Delta variant threat to the global economy means fiscal prudence may take an election back seat” </w:t>
      </w:r>
      <w:hyperlink r:id="rId87" w:history="1">
        <w:r w:rsidRPr="001E452B">
          <w:rPr>
            <w:rStyle w:val="Hyperlink"/>
            <w:lang w:val="en"/>
          </w:rPr>
          <w:t>https://www.cbc.ca/news/business/delta-economy-election-column-don-pittis-1.6142736 Accessed 8/26/21</w:t>
        </w:r>
      </w:hyperlink>
      <w:r>
        <w:rPr>
          <w:lang w:val="en"/>
        </w:rPr>
        <w:t xml:space="preserve"> //gord0</w:t>
      </w:r>
      <w:r>
        <w:rPr>
          <w:rFonts w:ascii="Times New Roman" w:hAnsi="Times New Roman" w:cs="Times New Roman"/>
          <w:lang w:val="en"/>
        </w:rPr>
        <w:t>]</w:t>
      </w:r>
    </w:p>
    <w:p w14:paraId="542568B8" w14:textId="77777777" w:rsidR="004D44AA" w:rsidRPr="002A3A5F" w:rsidRDefault="004D44AA" w:rsidP="004D44AA">
      <w:pPr>
        <w:pStyle w:val="NormalWeb"/>
        <w:rPr>
          <w:rFonts w:asciiTheme="minorHAnsi" w:hAnsiTheme="minorHAnsi" w:cstheme="minorHAnsi"/>
          <w:sz w:val="16"/>
          <w:szCs w:val="16"/>
        </w:rPr>
      </w:pPr>
      <w:r w:rsidRPr="00725A19">
        <w:rPr>
          <w:rFonts w:asciiTheme="minorHAnsi" w:hAnsiTheme="minorHAnsi" w:cstheme="minorHAnsi"/>
          <w:u w:val="single"/>
        </w:rPr>
        <w:t xml:space="preserve">This week, the world's most influential central banker, U.S. Fed Chair Jerome Powell, called the </w:t>
      </w:r>
      <w:r w:rsidRPr="00037222">
        <w:rPr>
          <w:rFonts w:asciiTheme="minorHAnsi" w:hAnsiTheme="minorHAnsi" w:cstheme="minorHAnsi"/>
          <w:highlight w:val="green"/>
          <w:u w:val="single"/>
        </w:rPr>
        <w:t>delta variant a "wild card" for the global economy.</w:t>
      </w:r>
      <w:r>
        <w:rPr>
          <w:rFonts w:asciiTheme="minorHAnsi" w:hAnsiTheme="minorHAnsi" w:cstheme="minorHAnsi"/>
          <w:u w:val="single"/>
        </w:rPr>
        <w:t xml:space="preserve"> </w:t>
      </w:r>
      <w:r w:rsidRPr="00725A19">
        <w:rPr>
          <w:rFonts w:asciiTheme="minorHAnsi" w:hAnsiTheme="minorHAnsi" w:cstheme="minorHAnsi"/>
          <w:u w:val="single"/>
        </w:rPr>
        <w:t xml:space="preserve">While there are </w:t>
      </w:r>
      <w:hyperlink r:id="rId88" w:tgtFrame="_blank" w:history="1">
        <w:r w:rsidRPr="00037222">
          <w:rPr>
            <w:rStyle w:val="Hyperlink"/>
            <w:rFonts w:asciiTheme="minorHAnsi" w:eastAsiaTheme="majorEastAsia" w:hAnsiTheme="minorHAnsi" w:cstheme="minorHAnsi"/>
            <w:highlight w:val="green"/>
            <w:u w:val="single"/>
          </w:rPr>
          <w:t>warning signs</w:t>
        </w:r>
      </w:hyperlink>
      <w:r w:rsidRPr="00725A19">
        <w:rPr>
          <w:rFonts w:asciiTheme="minorHAnsi" w:hAnsiTheme="minorHAnsi" w:cstheme="minorHAnsi"/>
          <w:u w:val="single"/>
        </w:rPr>
        <w:t xml:space="preserve"> that</w:t>
      </w:r>
      <w:r>
        <w:rPr>
          <w:rFonts w:asciiTheme="minorHAnsi" w:hAnsiTheme="minorHAnsi" w:cstheme="minorHAnsi"/>
          <w:u w:val="single"/>
        </w:rPr>
        <w:t xml:space="preserve"> </w:t>
      </w:r>
      <w:r w:rsidRPr="00725A19">
        <w:rPr>
          <w:rFonts w:asciiTheme="minorHAnsi" w:hAnsiTheme="minorHAnsi" w:cstheme="minorHAnsi"/>
          <w:u w:val="single"/>
        </w:rPr>
        <w:t>the growing impact of this</w:t>
      </w:r>
      <w:r>
        <w:rPr>
          <w:rFonts w:asciiTheme="minorHAnsi" w:hAnsiTheme="minorHAnsi" w:cstheme="minorHAnsi"/>
          <w:u w:val="single"/>
        </w:rPr>
        <w:t xml:space="preserve"> </w:t>
      </w:r>
      <w:r w:rsidRPr="00725A19">
        <w:rPr>
          <w:rFonts w:asciiTheme="minorHAnsi" w:hAnsiTheme="minorHAnsi" w:cstheme="minorHAnsi"/>
          <w:u w:val="single"/>
        </w:rPr>
        <w:t xml:space="preserve">new, </w:t>
      </w:r>
      <w:r w:rsidRPr="00037222">
        <w:rPr>
          <w:rFonts w:asciiTheme="minorHAnsi" w:hAnsiTheme="minorHAnsi" w:cstheme="minorHAnsi"/>
          <w:highlight w:val="green"/>
          <w:u w:val="single"/>
        </w:rPr>
        <w:t>more contagious strain</w:t>
      </w:r>
      <w:r>
        <w:rPr>
          <w:rFonts w:asciiTheme="minorHAnsi" w:hAnsiTheme="minorHAnsi" w:cstheme="minorHAnsi"/>
          <w:u w:val="single"/>
        </w:rPr>
        <w:t xml:space="preserve"> </w:t>
      </w:r>
      <w:r w:rsidRPr="00725A19">
        <w:rPr>
          <w:rFonts w:asciiTheme="minorHAnsi" w:hAnsiTheme="minorHAnsi" w:cstheme="minorHAnsi"/>
          <w:u w:val="single"/>
        </w:rPr>
        <w:t>may play a role in the upcoming Canadian election</w:t>
      </w:r>
      <w:r w:rsidRPr="00725A19">
        <w:rPr>
          <w:rFonts w:asciiTheme="minorHAnsi" w:hAnsiTheme="minorHAnsi" w:cstheme="minorHAnsi"/>
        </w:rPr>
        <w:t xml:space="preserve">, </w:t>
      </w:r>
      <w:r w:rsidRPr="00725A19">
        <w:rPr>
          <w:rFonts w:asciiTheme="minorHAnsi" w:hAnsiTheme="minorHAnsi" w:cstheme="minorHAnsi"/>
          <w:sz w:val="16"/>
          <w:szCs w:val="16"/>
        </w:rPr>
        <w:t>economic observers say that by itself, a slowdown during the</w:t>
      </w:r>
      <w:r>
        <w:rPr>
          <w:rFonts w:asciiTheme="minorHAnsi" w:hAnsiTheme="minorHAnsi" w:cstheme="minorHAnsi"/>
          <w:sz w:val="16"/>
          <w:szCs w:val="16"/>
        </w:rPr>
        <w:t xml:space="preserve"> </w:t>
      </w:r>
      <w:r w:rsidRPr="00725A19">
        <w:rPr>
          <w:rFonts w:asciiTheme="minorHAnsi" w:hAnsiTheme="minorHAnsi" w:cstheme="minorHAnsi"/>
          <w:sz w:val="16"/>
          <w:szCs w:val="16"/>
        </w:rPr>
        <w:t>campaign may not have the</w:t>
      </w:r>
      <w:r>
        <w:rPr>
          <w:rFonts w:asciiTheme="minorHAnsi" w:hAnsiTheme="minorHAnsi" w:cstheme="minorHAnsi"/>
          <w:sz w:val="16"/>
          <w:szCs w:val="16"/>
        </w:rPr>
        <w:t xml:space="preserve"> </w:t>
      </w:r>
      <w:r w:rsidRPr="00725A19">
        <w:rPr>
          <w:rFonts w:asciiTheme="minorHAnsi" w:hAnsiTheme="minorHAnsi" w:cstheme="minorHAnsi"/>
          <w:sz w:val="16"/>
          <w:szCs w:val="16"/>
        </w:rPr>
        <w:t>effect it might have had in the past.</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As the health of Canadians takes </w:t>
      </w:r>
      <w:proofErr w:type="spellStart"/>
      <w:r w:rsidRPr="00725A19">
        <w:rPr>
          <w:rFonts w:asciiTheme="minorHAnsi" w:hAnsiTheme="minorHAnsi" w:cstheme="minorHAnsi"/>
          <w:sz w:val="16"/>
          <w:szCs w:val="16"/>
        </w:rPr>
        <w:t>centre</w:t>
      </w:r>
      <w:proofErr w:type="spellEnd"/>
      <w:r w:rsidRPr="00725A19">
        <w:rPr>
          <w:rFonts w:asciiTheme="minorHAnsi" w:hAnsiTheme="minorHAnsi" w:cstheme="minorHAnsi"/>
          <w:sz w:val="16"/>
          <w:szCs w:val="16"/>
        </w:rPr>
        <w:t xml:space="preserve"> stage in the minds of voters,</w:t>
      </w:r>
      <w:r>
        <w:rPr>
          <w:rFonts w:asciiTheme="minorHAnsi" w:hAnsiTheme="minorHAnsi" w:cstheme="minorHAnsi"/>
          <w:sz w:val="16"/>
          <w:szCs w:val="16"/>
        </w:rPr>
        <w:t xml:space="preserve"> </w:t>
      </w:r>
      <w:r w:rsidRPr="00725A19">
        <w:rPr>
          <w:rFonts w:asciiTheme="minorHAnsi" w:hAnsiTheme="minorHAnsi" w:cstheme="minorHAnsi"/>
          <w:sz w:val="16"/>
          <w:szCs w:val="16"/>
        </w:rPr>
        <w:t>and as parties take turns proposing their own stimulus measures, some</w:t>
      </w:r>
      <w:r>
        <w:rPr>
          <w:rFonts w:asciiTheme="minorHAnsi" w:hAnsiTheme="minorHAnsi" w:cstheme="minorHAnsi"/>
          <w:sz w:val="16"/>
          <w:szCs w:val="16"/>
        </w:rPr>
        <w:t xml:space="preserve"> </w:t>
      </w:r>
      <w:r w:rsidRPr="00725A19">
        <w:rPr>
          <w:rFonts w:asciiTheme="minorHAnsi" w:hAnsiTheme="minorHAnsi" w:cstheme="minorHAnsi"/>
          <w:sz w:val="16"/>
          <w:szCs w:val="16"/>
        </w:rPr>
        <w:t>say fiscal conservatives may have more trouble rousing voters this time around.</w:t>
      </w:r>
      <w:r>
        <w:rPr>
          <w:rFonts w:asciiTheme="minorHAnsi" w:hAnsiTheme="minorHAnsi" w:cstheme="minorHAnsi"/>
          <w:sz w:val="16"/>
          <w:szCs w:val="16"/>
        </w:rPr>
        <w:t xml:space="preserve"> </w:t>
      </w:r>
      <w:r w:rsidRPr="00725A19">
        <w:rPr>
          <w:rFonts w:asciiTheme="minorHAnsi" w:hAnsiTheme="minorHAnsi" w:cstheme="minorHAnsi"/>
          <w:sz w:val="16"/>
          <w:szCs w:val="16"/>
        </w:rPr>
        <w:t>That is not to say economic issues related to the pandemic</w:t>
      </w:r>
      <w:r>
        <w:rPr>
          <w:rFonts w:asciiTheme="minorHAnsi" w:hAnsiTheme="minorHAnsi" w:cstheme="minorHAnsi"/>
          <w:sz w:val="16"/>
          <w:szCs w:val="16"/>
        </w:rPr>
        <w:t xml:space="preserve"> </w:t>
      </w:r>
      <w:r w:rsidRPr="00725A19">
        <w:rPr>
          <w:rFonts w:asciiTheme="minorHAnsi" w:hAnsiTheme="minorHAnsi" w:cstheme="minorHAnsi"/>
          <w:sz w:val="16"/>
          <w:szCs w:val="16"/>
        </w:rPr>
        <w:t>—</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such as </w:t>
      </w:r>
      <w:hyperlink r:id="rId89" w:history="1">
        <w:r w:rsidRPr="00725A19">
          <w:rPr>
            <w:rStyle w:val="Hyperlink"/>
            <w:rFonts w:asciiTheme="minorHAnsi" w:eastAsiaTheme="majorEastAsia" w:hAnsiTheme="minorHAnsi" w:cstheme="minorHAnsi"/>
            <w:sz w:val="16"/>
            <w:szCs w:val="16"/>
          </w:rPr>
          <w:t>the cost of housing</w:t>
        </w:r>
      </w:hyperlink>
      <w:r w:rsidRPr="00725A19">
        <w:rPr>
          <w:rFonts w:asciiTheme="minorHAnsi" w:hAnsiTheme="minorHAnsi" w:cstheme="minorHAnsi"/>
          <w:sz w:val="16"/>
          <w:szCs w:val="16"/>
        </w:rPr>
        <w:t xml:space="preserve">, a </w:t>
      </w:r>
      <w:hyperlink r:id="rId90" w:history="1">
        <w:r w:rsidRPr="00725A19">
          <w:rPr>
            <w:rStyle w:val="Hyperlink"/>
            <w:rFonts w:asciiTheme="minorHAnsi" w:eastAsiaTheme="majorEastAsia" w:hAnsiTheme="minorHAnsi" w:cstheme="minorHAnsi"/>
            <w:sz w:val="16"/>
            <w:szCs w:val="16"/>
          </w:rPr>
          <w:t>10-year</w:t>
        </w:r>
        <w:r>
          <w:rPr>
            <w:rStyle w:val="Hyperlink"/>
            <w:rFonts w:asciiTheme="minorHAnsi" w:eastAsiaTheme="majorEastAsia" w:hAnsiTheme="minorHAnsi" w:cstheme="minorHAnsi"/>
            <w:sz w:val="16"/>
            <w:szCs w:val="16"/>
          </w:rPr>
          <w:t xml:space="preserve"> </w:t>
        </w:r>
        <w:r w:rsidRPr="00725A19">
          <w:rPr>
            <w:rStyle w:val="Hyperlink"/>
            <w:rFonts w:asciiTheme="minorHAnsi" w:eastAsiaTheme="majorEastAsia" w:hAnsiTheme="minorHAnsi" w:cstheme="minorHAnsi"/>
            <w:sz w:val="16"/>
            <w:szCs w:val="16"/>
          </w:rPr>
          <w:lastRenderedPageBreak/>
          <w:t>high for inflation</w:t>
        </w:r>
      </w:hyperlink>
      <w:r w:rsidRPr="00725A19">
        <w:rPr>
          <w:rFonts w:asciiTheme="minorHAnsi" w:hAnsiTheme="minorHAnsi" w:cstheme="minorHAnsi"/>
          <w:sz w:val="16"/>
          <w:szCs w:val="16"/>
        </w:rPr>
        <w:t>, business shutdowns and the effect of school closings on working parents</w:t>
      </w:r>
      <w:r>
        <w:rPr>
          <w:rFonts w:asciiTheme="minorHAnsi" w:hAnsiTheme="minorHAnsi" w:cstheme="minorHAnsi"/>
          <w:sz w:val="16"/>
          <w:szCs w:val="16"/>
        </w:rPr>
        <w:t xml:space="preserve"> </w:t>
      </w:r>
      <w:r w:rsidRPr="00725A19">
        <w:rPr>
          <w:rFonts w:asciiTheme="minorHAnsi" w:hAnsiTheme="minorHAnsi" w:cstheme="minorHAnsi"/>
          <w:sz w:val="16"/>
          <w:szCs w:val="16"/>
        </w:rPr>
        <w:t>— won't also become election issues.</w:t>
      </w:r>
      <w:r>
        <w:rPr>
          <w:rFonts w:asciiTheme="minorHAnsi" w:hAnsiTheme="minorHAnsi" w:cstheme="minorHAnsi"/>
          <w:sz w:val="16"/>
          <w:szCs w:val="16"/>
        </w:rPr>
        <w:t xml:space="preserve"> </w:t>
      </w:r>
      <w:r w:rsidRPr="00725A19">
        <w:rPr>
          <w:rFonts w:asciiTheme="minorHAnsi" w:hAnsiTheme="minorHAnsi" w:cstheme="minorHAnsi"/>
          <w:sz w:val="16"/>
          <w:szCs w:val="16"/>
        </w:rPr>
        <w:t>Same goals, different methods</w:t>
      </w:r>
      <w:r>
        <w:rPr>
          <w:rFonts w:asciiTheme="minorHAnsi" w:hAnsiTheme="minorHAnsi" w:cstheme="minorHAnsi"/>
          <w:sz w:val="16"/>
          <w:szCs w:val="16"/>
        </w:rPr>
        <w:t xml:space="preserve"> </w:t>
      </w:r>
      <w:r w:rsidRPr="00725A19">
        <w:rPr>
          <w:rFonts w:asciiTheme="minorHAnsi" w:hAnsiTheme="minorHAnsi" w:cstheme="minorHAnsi"/>
          <w:sz w:val="16"/>
          <w:szCs w:val="16"/>
        </w:rPr>
        <w:t>A lot of the difference between the federal parties is less in their economic goals — for each, that includes</w:t>
      </w:r>
      <w:r>
        <w:rPr>
          <w:rFonts w:asciiTheme="minorHAnsi" w:hAnsiTheme="minorHAnsi" w:cstheme="minorHAnsi"/>
          <w:sz w:val="16"/>
          <w:szCs w:val="16"/>
        </w:rPr>
        <w:t xml:space="preserve"> </w:t>
      </w:r>
      <w:r w:rsidRPr="00725A19">
        <w:rPr>
          <w:rFonts w:asciiTheme="minorHAnsi" w:hAnsiTheme="minorHAnsi" w:cstheme="minorHAnsi"/>
          <w:sz w:val="16"/>
          <w:szCs w:val="16"/>
        </w:rPr>
        <w:t>long-term pandemic recovery</w:t>
      </w:r>
      <w:r>
        <w:rPr>
          <w:rFonts w:asciiTheme="minorHAnsi" w:hAnsiTheme="minorHAnsi" w:cstheme="minorHAnsi"/>
          <w:sz w:val="16"/>
          <w:szCs w:val="16"/>
        </w:rPr>
        <w:t xml:space="preserve"> </w:t>
      </w:r>
      <w:r w:rsidRPr="00725A19">
        <w:rPr>
          <w:rFonts w:asciiTheme="minorHAnsi" w:hAnsiTheme="minorHAnsi" w:cstheme="minorHAnsi"/>
          <w:sz w:val="16"/>
          <w:szCs w:val="16"/>
        </w:rPr>
        <w:t>—</w:t>
      </w:r>
      <w:r>
        <w:rPr>
          <w:rFonts w:asciiTheme="minorHAnsi" w:hAnsiTheme="minorHAnsi" w:cstheme="minorHAnsi"/>
          <w:sz w:val="16"/>
          <w:szCs w:val="16"/>
        </w:rPr>
        <w:t xml:space="preserve"> </w:t>
      </w:r>
      <w:r w:rsidRPr="00725A19">
        <w:rPr>
          <w:rFonts w:asciiTheme="minorHAnsi" w:hAnsiTheme="minorHAnsi" w:cstheme="minorHAnsi"/>
          <w:sz w:val="16"/>
          <w:szCs w:val="16"/>
        </w:rPr>
        <w:t>than in</w:t>
      </w:r>
      <w:r>
        <w:rPr>
          <w:rFonts w:asciiTheme="minorHAnsi" w:hAnsiTheme="minorHAnsi" w:cstheme="minorHAnsi"/>
          <w:sz w:val="16"/>
          <w:szCs w:val="16"/>
        </w:rPr>
        <w:t xml:space="preserve"> </w:t>
      </w:r>
      <w:r w:rsidRPr="00725A19">
        <w:rPr>
          <w:rFonts w:asciiTheme="minorHAnsi" w:hAnsiTheme="minorHAnsi" w:cstheme="minorHAnsi"/>
          <w:sz w:val="16"/>
          <w:szCs w:val="16"/>
        </w:rPr>
        <w:t>the details of how they get there, said Michael Smart, a University of Toronto economist and founder of the</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think-tank </w:t>
      </w:r>
      <w:hyperlink r:id="rId91" w:history="1">
        <w:r w:rsidRPr="00725A19">
          <w:rPr>
            <w:rStyle w:val="Hyperlink"/>
            <w:rFonts w:asciiTheme="minorHAnsi" w:eastAsiaTheme="majorEastAsia" w:hAnsiTheme="minorHAnsi" w:cstheme="minorHAnsi"/>
            <w:sz w:val="16"/>
            <w:szCs w:val="16"/>
          </w:rPr>
          <w:t>Finances of the Nation</w:t>
        </w:r>
      </w:hyperlink>
      <w:r w:rsidRPr="00725A19">
        <w:rPr>
          <w:rFonts w:asciiTheme="minorHAnsi" w:hAnsiTheme="minorHAnsi" w:cstheme="minorHAnsi"/>
          <w:sz w:val="16"/>
          <w:szCs w:val="16"/>
        </w:rPr>
        <w:t>.</w:t>
      </w:r>
      <w:r>
        <w:rPr>
          <w:rFonts w:asciiTheme="minorHAnsi" w:hAnsiTheme="minorHAnsi" w:cstheme="minorHAnsi"/>
          <w:sz w:val="16"/>
          <w:szCs w:val="16"/>
        </w:rPr>
        <w:t xml:space="preserve"> </w:t>
      </w:r>
      <w:r w:rsidRPr="00725A19">
        <w:rPr>
          <w:rFonts w:asciiTheme="minorHAnsi" w:hAnsiTheme="minorHAnsi" w:cstheme="minorHAnsi"/>
          <w:sz w:val="16"/>
          <w:szCs w:val="16"/>
        </w:rPr>
        <w:t>"It's a great time to be a policy nerd," he quipped.</w:t>
      </w:r>
      <w:r>
        <w:rPr>
          <w:rFonts w:asciiTheme="minorHAnsi" w:hAnsiTheme="minorHAnsi" w:cstheme="minorHAnsi"/>
          <w:sz w:val="16"/>
          <w:szCs w:val="16"/>
        </w:rPr>
        <w:t xml:space="preserve"> </w:t>
      </w:r>
      <w:r w:rsidRPr="00725A19">
        <w:rPr>
          <w:rFonts w:asciiTheme="minorHAnsi" w:hAnsiTheme="minorHAnsi" w:cstheme="minorHAnsi"/>
          <w:sz w:val="16"/>
          <w:szCs w:val="16"/>
        </w:rPr>
        <w:t>Voters don't always read the policy fine print. And in a global pandemic, it's not only</w:t>
      </w:r>
      <w:r>
        <w:rPr>
          <w:rFonts w:asciiTheme="minorHAnsi" w:hAnsiTheme="minorHAnsi" w:cstheme="minorHAnsi"/>
          <w:sz w:val="16"/>
          <w:szCs w:val="16"/>
        </w:rPr>
        <w:t xml:space="preserve"> </w:t>
      </w:r>
      <w:r w:rsidRPr="00725A19">
        <w:rPr>
          <w:rFonts w:asciiTheme="minorHAnsi" w:hAnsiTheme="minorHAnsi" w:cstheme="minorHAnsi"/>
          <w:sz w:val="16"/>
          <w:szCs w:val="16"/>
        </w:rPr>
        <w:t>the virus and its variants</w:t>
      </w:r>
      <w:r>
        <w:rPr>
          <w:rFonts w:asciiTheme="minorHAnsi" w:hAnsiTheme="minorHAnsi" w:cstheme="minorHAnsi"/>
          <w:sz w:val="16"/>
          <w:szCs w:val="16"/>
        </w:rPr>
        <w:t xml:space="preserve"> </w:t>
      </w:r>
      <w:r w:rsidRPr="00725A19">
        <w:rPr>
          <w:rFonts w:asciiTheme="minorHAnsi" w:hAnsiTheme="minorHAnsi" w:cstheme="minorHAnsi"/>
          <w:sz w:val="16"/>
          <w:szCs w:val="16"/>
        </w:rPr>
        <w:t>coming</w:t>
      </w:r>
      <w:r>
        <w:rPr>
          <w:rFonts w:asciiTheme="minorHAnsi" w:hAnsiTheme="minorHAnsi" w:cstheme="minorHAnsi"/>
          <w:sz w:val="16"/>
          <w:szCs w:val="16"/>
        </w:rPr>
        <w:t xml:space="preserve"> </w:t>
      </w:r>
      <w:r w:rsidRPr="00725A19">
        <w:rPr>
          <w:rFonts w:asciiTheme="minorHAnsi" w:hAnsiTheme="minorHAnsi" w:cstheme="minorHAnsi"/>
          <w:sz w:val="16"/>
          <w:szCs w:val="16"/>
        </w:rPr>
        <w:t>from outside Canada</w:t>
      </w:r>
      <w:r>
        <w:rPr>
          <w:rFonts w:asciiTheme="minorHAnsi" w:hAnsiTheme="minorHAnsi" w:cstheme="minorHAnsi"/>
          <w:sz w:val="16"/>
          <w:szCs w:val="16"/>
        </w:rPr>
        <w:t xml:space="preserve"> </w:t>
      </w:r>
      <w:r w:rsidRPr="00725A19">
        <w:rPr>
          <w:rFonts w:asciiTheme="minorHAnsi" w:hAnsiTheme="minorHAnsi" w:cstheme="minorHAnsi"/>
          <w:sz w:val="16"/>
          <w:szCs w:val="16"/>
        </w:rPr>
        <w:t>—</w:t>
      </w:r>
      <w:r>
        <w:rPr>
          <w:rFonts w:asciiTheme="minorHAnsi" w:hAnsiTheme="minorHAnsi" w:cstheme="minorHAnsi"/>
          <w:sz w:val="16"/>
          <w:szCs w:val="16"/>
        </w:rPr>
        <w:t xml:space="preserve"> </w:t>
      </w:r>
      <w:r w:rsidRPr="00725A19">
        <w:rPr>
          <w:rFonts w:asciiTheme="minorHAnsi" w:hAnsiTheme="minorHAnsi" w:cstheme="minorHAnsi"/>
          <w:sz w:val="16"/>
          <w:szCs w:val="16"/>
        </w:rPr>
        <w:t>so too do many of its economic impacts.</w:t>
      </w:r>
      <w:r>
        <w:rPr>
          <w:rFonts w:asciiTheme="minorHAnsi" w:hAnsiTheme="minorHAnsi" w:cstheme="minorHAnsi"/>
          <w:sz w:val="16"/>
          <w:szCs w:val="16"/>
        </w:rPr>
        <w:t xml:space="preserve"> </w:t>
      </w:r>
      <w:r w:rsidRPr="00725A19">
        <w:rPr>
          <w:rFonts w:asciiTheme="minorHAnsi" w:hAnsiTheme="minorHAnsi" w:cstheme="minorHAnsi"/>
          <w:sz w:val="16"/>
          <w:szCs w:val="16"/>
        </w:rPr>
        <w:t>A surge in Canadian inflation, caused by the kind of stimulus all the parties are supporting,</w:t>
      </w:r>
      <w:r>
        <w:rPr>
          <w:rFonts w:asciiTheme="minorHAnsi" w:hAnsiTheme="minorHAnsi" w:cstheme="minorHAnsi"/>
          <w:sz w:val="16"/>
          <w:szCs w:val="16"/>
        </w:rPr>
        <w:t xml:space="preserve"> </w:t>
      </w:r>
      <w:r w:rsidRPr="00725A19">
        <w:rPr>
          <w:rFonts w:asciiTheme="minorHAnsi" w:hAnsiTheme="minorHAnsi" w:cstheme="minorHAnsi"/>
          <w:sz w:val="16"/>
          <w:szCs w:val="16"/>
        </w:rPr>
        <w:t>is hard to separate from the</w:t>
      </w:r>
      <w:r>
        <w:rPr>
          <w:rFonts w:asciiTheme="minorHAnsi" w:hAnsiTheme="minorHAnsi" w:cstheme="minorHAnsi"/>
          <w:sz w:val="16"/>
          <w:szCs w:val="16"/>
        </w:rPr>
        <w:t xml:space="preserve"> </w:t>
      </w:r>
      <w:hyperlink r:id="rId92" w:history="1">
        <w:r w:rsidRPr="00725A19">
          <w:rPr>
            <w:rStyle w:val="Hyperlink"/>
            <w:rFonts w:asciiTheme="minorHAnsi" w:eastAsiaTheme="majorEastAsia" w:hAnsiTheme="minorHAnsi" w:cstheme="minorHAnsi"/>
            <w:sz w:val="16"/>
            <w:szCs w:val="16"/>
          </w:rPr>
          <w:t>even-higher inflation</w:t>
        </w:r>
      </w:hyperlink>
      <w:r>
        <w:rPr>
          <w:rFonts w:asciiTheme="minorHAnsi" w:hAnsiTheme="minorHAnsi" w:cstheme="minorHAnsi"/>
          <w:sz w:val="16"/>
          <w:szCs w:val="16"/>
        </w:rPr>
        <w:t xml:space="preserve"> </w:t>
      </w:r>
      <w:r w:rsidRPr="00725A19">
        <w:rPr>
          <w:rFonts w:asciiTheme="minorHAnsi" w:hAnsiTheme="minorHAnsi" w:cstheme="minorHAnsi"/>
          <w:sz w:val="16"/>
          <w:szCs w:val="16"/>
        </w:rPr>
        <w:t xml:space="preserve">seen in the U.S., our southern </w:t>
      </w:r>
      <w:proofErr w:type="spellStart"/>
      <w:r w:rsidRPr="00725A19">
        <w:rPr>
          <w:rFonts w:asciiTheme="minorHAnsi" w:hAnsiTheme="minorHAnsi" w:cstheme="minorHAnsi"/>
          <w:sz w:val="16"/>
          <w:szCs w:val="16"/>
        </w:rPr>
        <w:t>neighbour</w:t>
      </w:r>
      <w:proofErr w:type="spellEnd"/>
      <w:r w:rsidRPr="00725A19">
        <w:rPr>
          <w:rFonts w:asciiTheme="minorHAnsi" w:hAnsiTheme="minorHAnsi" w:cstheme="minorHAnsi"/>
          <w:sz w:val="16"/>
          <w:szCs w:val="16"/>
        </w:rPr>
        <w:t xml:space="preserve"> and biggest trading partner.</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The Bank of Canada always insists it sets rates independently, based on the needs of the Canadian economy. But a sudden jump in rates to quell inflation would inevitably affect the </w:t>
      </w:r>
      <w:proofErr w:type="spellStart"/>
      <w:r w:rsidRPr="00725A19">
        <w:rPr>
          <w:rFonts w:asciiTheme="minorHAnsi" w:hAnsiTheme="minorHAnsi" w:cstheme="minorHAnsi"/>
          <w:sz w:val="16"/>
          <w:szCs w:val="16"/>
        </w:rPr>
        <w:t>loonie</w:t>
      </w:r>
      <w:proofErr w:type="spellEnd"/>
      <w:r w:rsidRPr="00725A19">
        <w:rPr>
          <w:rFonts w:asciiTheme="minorHAnsi" w:hAnsiTheme="minorHAnsi" w:cstheme="minorHAnsi"/>
          <w:sz w:val="16"/>
          <w:szCs w:val="16"/>
        </w:rPr>
        <w:t>, leading to a potentially devastating effect on Canadian exports.</w:t>
      </w:r>
      <w:r>
        <w:rPr>
          <w:rFonts w:asciiTheme="minorHAnsi" w:hAnsiTheme="minorHAnsi" w:cstheme="minorHAnsi"/>
          <w:sz w:val="16"/>
          <w:szCs w:val="16"/>
        </w:rPr>
        <w:t xml:space="preserve"> </w:t>
      </w:r>
      <w:r w:rsidRPr="00725A19">
        <w:rPr>
          <w:rFonts w:asciiTheme="minorHAnsi" w:hAnsiTheme="minorHAnsi" w:cstheme="minorHAnsi"/>
        </w:rPr>
        <w:t xml:space="preserve">While Canada's high vaccination rate may be helping the country </w:t>
      </w:r>
      <w:hyperlink r:id="rId93" w:history="1">
        <w:r w:rsidRPr="00725A19">
          <w:rPr>
            <w:rStyle w:val="Hyperlink"/>
            <w:rFonts w:asciiTheme="minorHAnsi" w:eastAsiaTheme="majorEastAsia" w:hAnsiTheme="minorHAnsi" w:cstheme="minorHAnsi"/>
          </w:rPr>
          <w:t>avoid the worst</w:t>
        </w:r>
        <w:r>
          <w:rPr>
            <w:rStyle w:val="Hyperlink"/>
            <w:rFonts w:asciiTheme="minorHAnsi" w:eastAsiaTheme="majorEastAsia" w:hAnsiTheme="minorHAnsi" w:cstheme="minorHAnsi"/>
          </w:rPr>
          <w:t xml:space="preserve"> </w:t>
        </w:r>
        <w:r w:rsidRPr="00725A19">
          <w:rPr>
            <w:rStyle w:val="Hyperlink"/>
            <w:rFonts w:asciiTheme="minorHAnsi" w:eastAsiaTheme="majorEastAsia" w:hAnsiTheme="minorHAnsi" w:cstheme="minorHAnsi"/>
          </w:rPr>
          <w:t>of a delta-driven</w:t>
        </w:r>
        <w:r>
          <w:rPr>
            <w:rStyle w:val="Hyperlink"/>
            <w:rFonts w:asciiTheme="minorHAnsi" w:eastAsiaTheme="majorEastAsia" w:hAnsiTheme="minorHAnsi" w:cstheme="minorHAnsi"/>
          </w:rPr>
          <w:t xml:space="preserve"> </w:t>
        </w:r>
        <w:r w:rsidRPr="00725A19">
          <w:rPr>
            <w:rStyle w:val="Hyperlink"/>
            <w:rFonts w:asciiTheme="minorHAnsi" w:eastAsiaTheme="majorEastAsia" w:hAnsiTheme="minorHAnsi" w:cstheme="minorHAnsi"/>
          </w:rPr>
          <w:t>fourth wave</w:t>
        </w:r>
      </w:hyperlink>
      <w:r w:rsidRPr="00725A19">
        <w:rPr>
          <w:rFonts w:asciiTheme="minorHAnsi" w:hAnsiTheme="minorHAnsi" w:cstheme="minorHAnsi"/>
        </w:rPr>
        <w:t>,</w:t>
      </w:r>
      <w:r>
        <w:rPr>
          <w:rFonts w:asciiTheme="minorHAnsi" w:hAnsiTheme="minorHAnsi" w:cstheme="minorHAnsi"/>
        </w:rPr>
        <w:t xml:space="preserve"> </w:t>
      </w:r>
      <w:r w:rsidRPr="00725A19">
        <w:rPr>
          <w:rFonts w:asciiTheme="minorHAnsi" w:hAnsiTheme="minorHAnsi" w:cstheme="minorHAnsi"/>
          <w:u w:val="single"/>
        </w:rPr>
        <w:t xml:space="preserve">there are already signs </w:t>
      </w:r>
      <w:r w:rsidRPr="00037222">
        <w:rPr>
          <w:rFonts w:asciiTheme="minorHAnsi" w:hAnsiTheme="minorHAnsi" w:cstheme="minorHAnsi"/>
          <w:highlight w:val="green"/>
          <w:u w:val="single"/>
        </w:rPr>
        <w:t>the variant's spread in places such as the U.S. and China is affecting markets and supply</w:t>
      </w:r>
      <w:r w:rsidRPr="00725A19">
        <w:rPr>
          <w:rFonts w:asciiTheme="minorHAnsi" w:hAnsiTheme="minorHAnsi" w:cstheme="minorHAnsi"/>
          <w:u w:val="single"/>
        </w:rPr>
        <w:t xml:space="preserve"> lines.</w:t>
      </w:r>
      <w:r>
        <w:rPr>
          <w:rFonts w:asciiTheme="minorHAnsi" w:hAnsiTheme="minorHAnsi" w:cstheme="minorHAnsi"/>
          <w:u w:val="single"/>
        </w:rPr>
        <w:t xml:space="preserve"> </w:t>
      </w:r>
      <w:r w:rsidRPr="00725A19">
        <w:rPr>
          <w:rFonts w:asciiTheme="minorHAnsi" w:hAnsiTheme="minorHAnsi" w:cstheme="minorHAnsi"/>
          <w:u w:val="single"/>
        </w:rPr>
        <w:t xml:space="preserve">Reports from the </w:t>
      </w:r>
      <w:r w:rsidRPr="00037222">
        <w:rPr>
          <w:rFonts w:asciiTheme="minorHAnsi" w:hAnsiTheme="minorHAnsi" w:cstheme="minorHAnsi"/>
          <w:highlight w:val="green"/>
          <w:u w:val="single"/>
        </w:rPr>
        <w:t xml:space="preserve">U.S. </w:t>
      </w:r>
      <w:hyperlink r:id="rId94" w:history="1">
        <w:r w:rsidRPr="00037222">
          <w:rPr>
            <w:rStyle w:val="Hyperlink"/>
            <w:rFonts w:asciiTheme="minorHAnsi" w:eastAsiaTheme="majorEastAsia" w:hAnsiTheme="minorHAnsi" w:cstheme="minorHAnsi"/>
            <w:highlight w:val="green"/>
            <w:u w:val="single"/>
          </w:rPr>
          <w:t>blamed a sharp fall in retail sales</w:t>
        </w:r>
      </w:hyperlink>
      <w:r w:rsidRPr="00037222">
        <w:rPr>
          <w:rFonts w:asciiTheme="minorHAnsi" w:hAnsiTheme="minorHAnsi" w:cstheme="minorHAnsi"/>
          <w:highlight w:val="green"/>
          <w:u w:val="single"/>
        </w:rPr>
        <w:t xml:space="preserve"> on</w:t>
      </w:r>
      <w:r w:rsidRPr="00725A19">
        <w:rPr>
          <w:rFonts w:asciiTheme="minorHAnsi" w:hAnsiTheme="minorHAnsi" w:cstheme="minorHAnsi"/>
          <w:u w:val="single"/>
        </w:rPr>
        <w:t xml:space="preserve"> the spreading </w:t>
      </w:r>
      <w:r w:rsidRPr="00037222">
        <w:rPr>
          <w:rFonts w:asciiTheme="minorHAnsi" w:hAnsiTheme="minorHAnsi" w:cstheme="minorHAnsi"/>
          <w:highlight w:val="green"/>
          <w:u w:val="single"/>
        </w:rPr>
        <w:t>delta</w:t>
      </w:r>
      <w:r w:rsidRPr="00725A19">
        <w:rPr>
          <w:rFonts w:asciiTheme="minorHAnsi" w:hAnsiTheme="minorHAnsi" w:cstheme="minorHAnsi"/>
          <w:u w:val="single"/>
        </w:rPr>
        <w:t xml:space="preserve"> variant there.</w:t>
      </w:r>
      <w:r w:rsidRPr="00725A19">
        <w:rPr>
          <w:rFonts w:asciiTheme="minorHAnsi" w:hAnsiTheme="minorHAnsi" w:cstheme="minorHAnsi"/>
        </w:rPr>
        <w:t xml:space="preserve"> </w:t>
      </w:r>
      <w:r w:rsidRPr="00725A19">
        <w:rPr>
          <w:rFonts w:asciiTheme="minorHAnsi" w:hAnsiTheme="minorHAnsi" w:cstheme="minorHAnsi"/>
          <w:sz w:val="16"/>
          <w:szCs w:val="16"/>
        </w:rPr>
        <w:t xml:space="preserve">And the International Energy Agency has warned that </w:t>
      </w:r>
      <w:hyperlink r:id="rId95" w:history="1">
        <w:r w:rsidRPr="00725A19">
          <w:rPr>
            <w:rStyle w:val="Hyperlink"/>
            <w:rFonts w:asciiTheme="minorHAnsi" w:eastAsiaTheme="majorEastAsia" w:hAnsiTheme="minorHAnsi" w:cstheme="minorHAnsi"/>
            <w:sz w:val="16"/>
            <w:szCs w:val="16"/>
          </w:rPr>
          <w:t>a global slowdown caused by the contagious variant</w:t>
        </w:r>
      </w:hyperlink>
      <w:r>
        <w:rPr>
          <w:rFonts w:asciiTheme="minorHAnsi" w:hAnsiTheme="minorHAnsi" w:cstheme="minorHAnsi"/>
          <w:sz w:val="16"/>
          <w:szCs w:val="16"/>
        </w:rPr>
        <w:t xml:space="preserve"> </w:t>
      </w:r>
      <w:r w:rsidRPr="00725A19">
        <w:rPr>
          <w:rFonts w:asciiTheme="minorHAnsi" w:hAnsiTheme="minorHAnsi" w:cstheme="minorHAnsi"/>
          <w:sz w:val="16"/>
          <w:szCs w:val="16"/>
        </w:rPr>
        <w:t>will lead to a decline in oil demand</w:t>
      </w:r>
      <w:r>
        <w:rPr>
          <w:rFonts w:asciiTheme="minorHAnsi" w:hAnsiTheme="minorHAnsi" w:cstheme="minorHAnsi"/>
          <w:sz w:val="16"/>
          <w:szCs w:val="16"/>
        </w:rPr>
        <w:t xml:space="preserve"> </w:t>
      </w:r>
      <w:r w:rsidRPr="00725A19">
        <w:rPr>
          <w:rFonts w:asciiTheme="minorHAnsi" w:hAnsiTheme="minorHAnsi" w:cstheme="minorHAnsi"/>
          <w:sz w:val="16"/>
          <w:szCs w:val="16"/>
        </w:rPr>
        <w:t>— a crucial measure for Canadian exporters.</w:t>
      </w:r>
      <w:r>
        <w:rPr>
          <w:rFonts w:asciiTheme="minorHAnsi" w:hAnsiTheme="minorHAnsi" w:cstheme="minorHAnsi"/>
          <w:sz w:val="16"/>
          <w:szCs w:val="16"/>
        </w:rPr>
        <w:t xml:space="preserve"> </w:t>
      </w:r>
      <w:r w:rsidRPr="00725A19">
        <w:rPr>
          <w:rFonts w:asciiTheme="minorHAnsi" w:hAnsiTheme="minorHAnsi" w:cstheme="minorHAnsi"/>
          <w:sz w:val="16"/>
          <w:szCs w:val="16"/>
        </w:rPr>
        <w:t>Productions lags</w:t>
      </w:r>
      <w:r>
        <w:rPr>
          <w:rFonts w:asciiTheme="minorHAnsi" w:hAnsiTheme="minorHAnsi" w:cstheme="minorHAnsi"/>
          <w:sz w:val="16"/>
          <w:szCs w:val="16"/>
        </w:rPr>
        <w:t xml:space="preserve"> </w:t>
      </w:r>
      <w:r w:rsidRPr="00725A19">
        <w:rPr>
          <w:rFonts w:asciiTheme="minorHAnsi" w:hAnsiTheme="minorHAnsi" w:cstheme="minorHAnsi"/>
          <w:sz w:val="16"/>
          <w:szCs w:val="16"/>
        </w:rPr>
        <w:t>The Wall Street Journal reported this week that "</w:t>
      </w:r>
      <w:hyperlink r:id="rId96" w:history="1">
        <w:r w:rsidRPr="00725A19">
          <w:rPr>
            <w:rStyle w:val="Hyperlink"/>
            <w:rFonts w:asciiTheme="minorHAnsi" w:eastAsiaTheme="majorEastAsia" w:hAnsiTheme="minorHAnsi" w:cstheme="minorHAnsi"/>
            <w:sz w:val="16"/>
            <w:szCs w:val="16"/>
          </w:rPr>
          <w:t>repercussions from the delta variant of COVID-19 are starting to ripple across companies</w:t>
        </w:r>
      </w:hyperlink>
      <w:r w:rsidRPr="00725A19">
        <w:rPr>
          <w:rFonts w:asciiTheme="minorHAnsi" w:hAnsiTheme="minorHAnsi" w:cstheme="minorHAnsi"/>
          <w:sz w:val="16"/>
          <w:szCs w:val="16"/>
        </w:rPr>
        <w:t>," from higher staff costs, to lower potato chip production and lower profits.</w:t>
      </w:r>
      <w:r>
        <w:rPr>
          <w:rFonts w:asciiTheme="minorHAnsi" w:hAnsiTheme="minorHAnsi" w:cstheme="minorHAnsi"/>
          <w:sz w:val="16"/>
          <w:szCs w:val="16"/>
        </w:rPr>
        <w:t xml:space="preserve"> </w:t>
      </w:r>
      <w:r w:rsidRPr="00725A19">
        <w:rPr>
          <w:rFonts w:asciiTheme="minorHAnsi" w:hAnsiTheme="minorHAnsi" w:cstheme="minorHAnsi"/>
          <w:sz w:val="16"/>
          <w:szCs w:val="16"/>
        </w:rPr>
        <w:t>And production and transportation bottlenecks are showing few signs of easing, leading to higher producer prices and thus higher consumer inflation.</w:t>
      </w:r>
      <w:r>
        <w:rPr>
          <w:rFonts w:asciiTheme="minorHAnsi" w:hAnsiTheme="minorHAnsi" w:cstheme="minorHAnsi"/>
          <w:sz w:val="16"/>
          <w:szCs w:val="16"/>
        </w:rPr>
        <w:t xml:space="preserve"> </w:t>
      </w:r>
      <w:r w:rsidRPr="00725A19">
        <w:rPr>
          <w:rFonts w:asciiTheme="minorHAnsi" w:hAnsiTheme="minorHAnsi" w:cstheme="minorHAnsi"/>
          <w:sz w:val="16"/>
          <w:szCs w:val="16"/>
        </w:rPr>
        <w:t>"Public health shocks come from abroad.</w:t>
      </w:r>
      <w:r>
        <w:rPr>
          <w:rFonts w:asciiTheme="minorHAnsi" w:hAnsiTheme="minorHAnsi" w:cstheme="minorHAnsi"/>
          <w:sz w:val="16"/>
          <w:szCs w:val="16"/>
        </w:rPr>
        <w:t xml:space="preserve"> </w:t>
      </w:r>
      <w:r w:rsidRPr="00725A19">
        <w:rPr>
          <w:rFonts w:asciiTheme="minorHAnsi" w:hAnsiTheme="minorHAnsi" w:cstheme="minorHAnsi"/>
          <w:sz w:val="16"/>
          <w:szCs w:val="16"/>
        </w:rPr>
        <w:t>So do economic shocks," said Smart. "Should Canadians hold politicians responsible</w:t>
      </w:r>
      <w:r>
        <w:rPr>
          <w:rFonts w:asciiTheme="minorHAnsi" w:hAnsiTheme="minorHAnsi" w:cstheme="minorHAnsi"/>
          <w:sz w:val="16"/>
          <w:szCs w:val="16"/>
        </w:rPr>
        <w:t xml:space="preserve"> </w:t>
      </w:r>
      <w:r w:rsidRPr="00725A19">
        <w:rPr>
          <w:rFonts w:asciiTheme="minorHAnsi" w:hAnsiTheme="minorHAnsi" w:cstheme="minorHAnsi"/>
          <w:sz w:val="16"/>
          <w:szCs w:val="16"/>
        </w:rPr>
        <w:t>for how</w:t>
      </w:r>
      <w:r>
        <w:rPr>
          <w:rFonts w:asciiTheme="minorHAnsi" w:hAnsiTheme="minorHAnsi" w:cstheme="minorHAnsi"/>
          <w:sz w:val="16"/>
          <w:szCs w:val="16"/>
        </w:rPr>
        <w:t xml:space="preserve"> </w:t>
      </w:r>
      <w:r w:rsidRPr="00725A19">
        <w:rPr>
          <w:rFonts w:asciiTheme="minorHAnsi" w:hAnsiTheme="minorHAnsi" w:cstheme="minorHAnsi"/>
          <w:sz w:val="16"/>
          <w:szCs w:val="16"/>
        </w:rPr>
        <w:t>the economy is performing [right now]? Probably not, to be honest. But will they? I don't know."</w:t>
      </w:r>
      <w:r>
        <w:rPr>
          <w:rFonts w:asciiTheme="minorHAnsi" w:hAnsiTheme="minorHAnsi" w:cstheme="minorHAnsi"/>
          <w:sz w:val="16"/>
          <w:szCs w:val="16"/>
        </w:rPr>
        <w:t xml:space="preserve"> </w:t>
      </w:r>
      <w:r w:rsidRPr="00725A19">
        <w:rPr>
          <w:rFonts w:asciiTheme="minorHAnsi" w:hAnsiTheme="minorHAnsi" w:cstheme="minorHAnsi"/>
          <w:sz w:val="16"/>
          <w:szCs w:val="16"/>
        </w:rPr>
        <w:t>One COVID-19-related economic issue</w:t>
      </w:r>
      <w:r>
        <w:rPr>
          <w:rFonts w:asciiTheme="minorHAnsi" w:hAnsiTheme="minorHAnsi" w:cstheme="minorHAnsi"/>
          <w:sz w:val="16"/>
          <w:szCs w:val="16"/>
        </w:rPr>
        <w:t xml:space="preserve"> </w:t>
      </w:r>
      <w:r w:rsidRPr="00725A19">
        <w:rPr>
          <w:rFonts w:asciiTheme="minorHAnsi" w:hAnsiTheme="minorHAnsi" w:cstheme="minorHAnsi"/>
          <w:sz w:val="16"/>
          <w:szCs w:val="16"/>
        </w:rPr>
        <w:t>that commentators say could well have an impact on how people vote is business shutdowns.</w:t>
      </w:r>
      <w:r>
        <w:rPr>
          <w:rFonts w:asciiTheme="minorHAnsi" w:hAnsiTheme="minorHAnsi" w:cstheme="minorHAnsi"/>
          <w:sz w:val="16"/>
          <w:szCs w:val="16"/>
        </w:rPr>
        <w:t xml:space="preserve"> </w:t>
      </w:r>
      <w:r w:rsidRPr="00725A19">
        <w:rPr>
          <w:rFonts w:asciiTheme="minorHAnsi" w:hAnsiTheme="minorHAnsi" w:cstheme="minorHAnsi"/>
          <w:sz w:val="16"/>
          <w:szCs w:val="16"/>
        </w:rPr>
        <w:t>While many small businesses have lobbied against some public health</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measures that they saw as preventing them from earning a living, </w:t>
      </w:r>
      <w:proofErr w:type="gramStart"/>
      <w:r w:rsidRPr="00725A19">
        <w:rPr>
          <w:rFonts w:asciiTheme="minorHAnsi" w:hAnsiTheme="minorHAnsi" w:cstheme="minorHAnsi"/>
          <w:sz w:val="16"/>
          <w:szCs w:val="16"/>
        </w:rPr>
        <w:t>a number of</w:t>
      </w:r>
      <w:proofErr w:type="gramEnd"/>
      <w:r w:rsidRPr="00725A19">
        <w:rPr>
          <w:rFonts w:asciiTheme="minorHAnsi" w:hAnsiTheme="minorHAnsi" w:cstheme="minorHAnsi"/>
          <w:sz w:val="16"/>
          <w:szCs w:val="16"/>
        </w:rPr>
        <w:t xml:space="preserve"> small business owners are particularly</w:t>
      </w:r>
      <w:r>
        <w:rPr>
          <w:rFonts w:asciiTheme="minorHAnsi" w:hAnsiTheme="minorHAnsi" w:cstheme="minorHAnsi"/>
          <w:sz w:val="16"/>
          <w:szCs w:val="16"/>
        </w:rPr>
        <w:t xml:space="preserve"> </w:t>
      </w:r>
      <w:r w:rsidRPr="00725A19">
        <w:rPr>
          <w:rFonts w:asciiTheme="minorHAnsi" w:hAnsiTheme="minorHAnsi" w:cstheme="minorHAnsi"/>
          <w:sz w:val="16"/>
          <w:szCs w:val="16"/>
        </w:rPr>
        <w:t>anxious</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to avoid new shutdowns at all costs, said </w:t>
      </w:r>
      <w:proofErr w:type="spellStart"/>
      <w:r w:rsidRPr="00725A19">
        <w:rPr>
          <w:rFonts w:asciiTheme="minorHAnsi" w:hAnsiTheme="minorHAnsi" w:cstheme="minorHAnsi"/>
          <w:sz w:val="16"/>
          <w:szCs w:val="16"/>
        </w:rPr>
        <w:t>Shadi</w:t>
      </w:r>
      <w:proofErr w:type="spellEnd"/>
      <w:r w:rsidRPr="00725A19">
        <w:rPr>
          <w:rFonts w:asciiTheme="minorHAnsi" w:hAnsiTheme="minorHAnsi" w:cstheme="minorHAnsi"/>
          <w:sz w:val="16"/>
          <w:szCs w:val="16"/>
        </w:rPr>
        <w:t xml:space="preserve"> McIsaac,</w:t>
      </w:r>
      <w:r>
        <w:rPr>
          <w:rFonts w:asciiTheme="minorHAnsi" w:hAnsiTheme="minorHAnsi" w:cstheme="minorHAnsi"/>
          <w:sz w:val="16"/>
          <w:szCs w:val="16"/>
        </w:rPr>
        <w:t xml:space="preserve"> </w:t>
      </w:r>
      <w:r w:rsidRPr="00725A19">
        <w:rPr>
          <w:rFonts w:asciiTheme="minorHAnsi" w:hAnsiTheme="minorHAnsi" w:cstheme="minorHAnsi"/>
          <w:sz w:val="16"/>
          <w:szCs w:val="16"/>
        </w:rPr>
        <w:t>CEO of</w:t>
      </w:r>
      <w:r>
        <w:rPr>
          <w:rFonts w:asciiTheme="minorHAnsi" w:hAnsiTheme="minorHAnsi" w:cstheme="minorHAnsi"/>
          <w:sz w:val="16"/>
          <w:szCs w:val="16"/>
        </w:rPr>
        <w:t xml:space="preserve"> </w:t>
      </w:r>
      <w:r w:rsidRPr="00725A19">
        <w:rPr>
          <w:rFonts w:asciiTheme="minorHAnsi" w:hAnsiTheme="minorHAnsi" w:cstheme="minorHAnsi"/>
          <w:sz w:val="16"/>
          <w:szCs w:val="16"/>
        </w:rPr>
        <w:t>RBC</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subsidiary </w:t>
      </w:r>
      <w:proofErr w:type="spellStart"/>
      <w:r w:rsidRPr="00725A19">
        <w:rPr>
          <w:rFonts w:asciiTheme="minorHAnsi" w:hAnsiTheme="minorHAnsi" w:cstheme="minorHAnsi"/>
          <w:sz w:val="16"/>
          <w:szCs w:val="16"/>
        </w:rPr>
        <w:t>Ownr</w:t>
      </w:r>
      <w:proofErr w:type="spellEnd"/>
      <w:r w:rsidRPr="00725A19">
        <w:rPr>
          <w:rFonts w:asciiTheme="minorHAnsi" w:hAnsiTheme="minorHAnsi" w:cstheme="minorHAnsi"/>
          <w:sz w:val="16"/>
          <w:szCs w:val="16"/>
        </w:rPr>
        <w:t>, which helps new companies register and incorporate.</w:t>
      </w:r>
      <w:r>
        <w:rPr>
          <w:rFonts w:asciiTheme="minorHAnsi" w:hAnsiTheme="minorHAnsi" w:cstheme="minorHAnsi"/>
          <w:sz w:val="16"/>
          <w:szCs w:val="16"/>
        </w:rPr>
        <w:t xml:space="preserve"> </w:t>
      </w:r>
      <w:r w:rsidRPr="00725A19">
        <w:rPr>
          <w:rFonts w:asciiTheme="minorHAnsi" w:hAnsiTheme="minorHAnsi" w:cstheme="minorHAnsi"/>
          <w:sz w:val="16"/>
          <w:szCs w:val="16"/>
        </w:rPr>
        <w:t xml:space="preserve">That may be why </w:t>
      </w:r>
      <w:hyperlink r:id="rId97" w:history="1">
        <w:r w:rsidRPr="00725A19">
          <w:rPr>
            <w:rStyle w:val="Hyperlink"/>
            <w:rFonts w:asciiTheme="minorHAnsi" w:eastAsiaTheme="majorEastAsia" w:hAnsiTheme="minorHAnsi" w:cstheme="minorHAnsi"/>
            <w:sz w:val="16"/>
            <w:szCs w:val="16"/>
          </w:rPr>
          <w:t>a growing number of businesses</w:t>
        </w:r>
      </w:hyperlink>
      <w:r w:rsidRPr="00725A19">
        <w:rPr>
          <w:rFonts w:asciiTheme="minorHAnsi" w:hAnsiTheme="minorHAnsi" w:cstheme="minorHAnsi"/>
          <w:sz w:val="16"/>
          <w:szCs w:val="16"/>
        </w:rPr>
        <w:t xml:space="preserve"> are now welcoming vaccine mandates and vaccination passports.</w:t>
      </w:r>
      <w:r>
        <w:rPr>
          <w:rFonts w:asciiTheme="minorHAnsi" w:hAnsiTheme="minorHAnsi" w:cstheme="minorHAnsi"/>
          <w:sz w:val="16"/>
          <w:szCs w:val="16"/>
        </w:rPr>
        <w:t xml:space="preserve"> </w:t>
      </w:r>
      <w:r w:rsidRPr="00725A19">
        <w:rPr>
          <w:rFonts w:asciiTheme="minorHAnsi" w:hAnsiTheme="minorHAnsi" w:cstheme="minorHAnsi"/>
          <w:sz w:val="16"/>
          <w:szCs w:val="16"/>
        </w:rPr>
        <w:t>"Almost every entrepreneur who lost a customer — and that was upwards of 90 per cent</w:t>
      </w:r>
      <w:r>
        <w:rPr>
          <w:rFonts w:asciiTheme="minorHAnsi" w:hAnsiTheme="minorHAnsi" w:cstheme="minorHAnsi"/>
          <w:sz w:val="16"/>
          <w:szCs w:val="16"/>
        </w:rPr>
        <w:t xml:space="preserve"> </w:t>
      </w:r>
      <w:r w:rsidRPr="00725A19">
        <w:rPr>
          <w:rFonts w:asciiTheme="minorHAnsi" w:hAnsiTheme="minorHAnsi" w:cstheme="minorHAnsi"/>
          <w:sz w:val="16"/>
          <w:szCs w:val="16"/>
        </w:rPr>
        <w:t>—</w:t>
      </w:r>
      <w:r>
        <w:rPr>
          <w:rFonts w:asciiTheme="minorHAnsi" w:hAnsiTheme="minorHAnsi" w:cstheme="minorHAnsi"/>
          <w:sz w:val="16"/>
          <w:szCs w:val="16"/>
        </w:rPr>
        <w:t xml:space="preserve"> </w:t>
      </w:r>
      <w:r w:rsidRPr="00725A19">
        <w:rPr>
          <w:rFonts w:asciiTheme="minorHAnsi" w:hAnsiTheme="minorHAnsi" w:cstheme="minorHAnsi"/>
          <w:sz w:val="16"/>
          <w:szCs w:val="16"/>
        </w:rPr>
        <w:t>was still worried about further lockdowns and economic uncertainty that was looming ahead for them," said McIsaac.</w:t>
      </w:r>
      <w:r>
        <w:rPr>
          <w:rFonts w:asciiTheme="minorHAnsi" w:hAnsiTheme="minorHAnsi" w:cstheme="minorHAnsi"/>
          <w:sz w:val="16"/>
          <w:szCs w:val="16"/>
        </w:rPr>
        <w:t xml:space="preserve"> </w:t>
      </w:r>
      <w:r w:rsidRPr="00725A19">
        <w:rPr>
          <w:rFonts w:asciiTheme="minorHAnsi" w:hAnsiTheme="minorHAnsi" w:cstheme="minorHAnsi"/>
          <w:u w:val="single"/>
        </w:rPr>
        <w:t>Rather than worrying about how the federal</w:t>
      </w:r>
      <w:r>
        <w:rPr>
          <w:rFonts w:asciiTheme="minorHAnsi" w:hAnsiTheme="minorHAnsi" w:cstheme="minorHAnsi"/>
          <w:u w:val="single"/>
        </w:rPr>
        <w:t xml:space="preserve"> </w:t>
      </w:r>
      <w:r w:rsidRPr="00725A19">
        <w:rPr>
          <w:rFonts w:asciiTheme="minorHAnsi" w:hAnsiTheme="minorHAnsi" w:cstheme="minorHAnsi"/>
          <w:u w:val="single"/>
        </w:rPr>
        <w:t xml:space="preserve">government will pay for all the bailouts so far, </w:t>
      </w:r>
      <w:r w:rsidRPr="00037222">
        <w:rPr>
          <w:rFonts w:asciiTheme="minorHAnsi" w:hAnsiTheme="minorHAnsi" w:cstheme="minorHAnsi"/>
          <w:highlight w:val="green"/>
          <w:u w:val="single"/>
        </w:rPr>
        <w:t>businesses are</w:t>
      </w:r>
      <w:r w:rsidRPr="00725A19">
        <w:rPr>
          <w:rFonts w:asciiTheme="minorHAnsi" w:hAnsiTheme="minorHAnsi" w:cstheme="minorHAnsi"/>
          <w:u w:val="single"/>
        </w:rPr>
        <w:t xml:space="preserve"> still </w:t>
      </w:r>
      <w:r w:rsidRPr="00037222">
        <w:rPr>
          <w:rFonts w:asciiTheme="minorHAnsi" w:hAnsiTheme="minorHAnsi" w:cstheme="minorHAnsi"/>
          <w:highlight w:val="green"/>
          <w:u w:val="single"/>
        </w:rPr>
        <w:t>focused on the danger of a fourth wave</w:t>
      </w:r>
      <w:r>
        <w:rPr>
          <w:rFonts w:asciiTheme="minorHAnsi" w:hAnsiTheme="minorHAnsi" w:cstheme="minorHAnsi"/>
          <w:u w:val="single"/>
        </w:rPr>
        <w:t xml:space="preserve"> </w:t>
      </w:r>
      <w:r w:rsidRPr="00725A19">
        <w:rPr>
          <w:rFonts w:asciiTheme="minorHAnsi" w:hAnsiTheme="minorHAnsi" w:cstheme="minorHAnsi"/>
          <w:u w:val="single"/>
        </w:rPr>
        <w:t>and whether they can survive it, she said.</w:t>
      </w:r>
      <w:r>
        <w:rPr>
          <w:rFonts w:asciiTheme="minorHAnsi" w:hAnsiTheme="minorHAnsi" w:cstheme="minorHAnsi"/>
          <w:u w:val="single"/>
        </w:rPr>
        <w:t xml:space="preserve"> </w:t>
      </w:r>
      <w:r w:rsidRPr="00725A19">
        <w:rPr>
          <w:rFonts w:asciiTheme="minorHAnsi" w:hAnsiTheme="minorHAnsi" w:cstheme="minorHAnsi"/>
          <w:u w:val="single"/>
        </w:rPr>
        <w:t xml:space="preserve">"What we heard from </w:t>
      </w:r>
      <w:r w:rsidRPr="00037222">
        <w:rPr>
          <w:rFonts w:asciiTheme="minorHAnsi" w:hAnsiTheme="minorHAnsi" w:cstheme="minorHAnsi"/>
          <w:highlight w:val="green"/>
          <w:u w:val="single"/>
        </w:rPr>
        <w:t>business owners</w:t>
      </w:r>
      <w:r w:rsidRPr="00725A19">
        <w:rPr>
          <w:rFonts w:asciiTheme="minorHAnsi" w:hAnsiTheme="minorHAnsi" w:cstheme="minorHAnsi"/>
          <w:u w:val="single"/>
        </w:rPr>
        <w:t xml:space="preserve"> is that they are going to be </w:t>
      </w:r>
      <w:r w:rsidRPr="00037222">
        <w:rPr>
          <w:rFonts w:asciiTheme="minorHAnsi" w:hAnsiTheme="minorHAnsi" w:cstheme="minorHAnsi"/>
          <w:highlight w:val="green"/>
          <w:u w:val="single"/>
        </w:rPr>
        <w:t>listening very closely</w:t>
      </w:r>
      <w:r w:rsidRPr="00725A19">
        <w:rPr>
          <w:rFonts w:asciiTheme="minorHAnsi" w:hAnsiTheme="minorHAnsi" w:cstheme="minorHAnsi"/>
          <w:u w:val="single"/>
        </w:rPr>
        <w:t xml:space="preserve"> on each party's policy and perspective,</w:t>
      </w:r>
      <w:r>
        <w:rPr>
          <w:rFonts w:asciiTheme="minorHAnsi" w:hAnsiTheme="minorHAnsi" w:cstheme="minorHAnsi"/>
          <w:u w:val="single"/>
        </w:rPr>
        <w:t xml:space="preserve"> </w:t>
      </w:r>
      <w:r w:rsidRPr="00725A19">
        <w:rPr>
          <w:rFonts w:asciiTheme="minorHAnsi" w:hAnsiTheme="minorHAnsi" w:cstheme="minorHAnsi"/>
          <w:u w:val="single"/>
        </w:rPr>
        <w:t>both from a financial standpoint</w:t>
      </w:r>
      <w:r>
        <w:rPr>
          <w:rFonts w:asciiTheme="minorHAnsi" w:hAnsiTheme="minorHAnsi" w:cstheme="minorHAnsi"/>
        </w:rPr>
        <w:t xml:space="preserve"> </w:t>
      </w:r>
      <w:r w:rsidRPr="00725A19">
        <w:rPr>
          <w:rFonts w:asciiTheme="minorHAnsi" w:hAnsiTheme="minorHAnsi" w:cstheme="minorHAnsi"/>
        </w:rPr>
        <w:t>— so what are the funding and grants that are coming forward to support entrepreneurship and small business community;</w:t>
      </w:r>
      <w:r>
        <w:rPr>
          <w:rFonts w:asciiTheme="minorHAnsi" w:hAnsiTheme="minorHAnsi" w:cstheme="minorHAnsi"/>
        </w:rPr>
        <w:t xml:space="preserve"> </w:t>
      </w:r>
      <w:r w:rsidRPr="00725A19">
        <w:rPr>
          <w:rFonts w:asciiTheme="minorHAnsi" w:hAnsiTheme="minorHAnsi" w:cstheme="minorHAnsi"/>
        </w:rPr>
        <w:t>and what's the sentiment [of</w:t>
      </w:r>
      <w:r>
        <w:rPr>
          <w:rFonts w:asciiTheme="minorHAnsi" w:hAnsiTheme="minorHAnsi" w:cstheme="minorHAnsi"/>
        </w:rPr>
        <w:t xml:space="preserve"> </w:t>
      </w:r>
      <w:r w:rsidRPr="00725A19">
        <w:rPr>
          <w:rFonts w:asciiTheme="minorHAnsi" w:hAnsiTheme="minorHAnsi" w:cstheme="minorHAnsi"/>
        </w:rPr>
        <w:t>each] around further lockdowns."</w:t>
      </w:r>
      <w:r>
        <w:rPr>
          <w:rFonts w:asciiTheme="minorHAnsi" w:hAnsiTheme="minorHAnsi" w:cstheme="minorHAnsi"/>
          <w:sz w:val="16"/>
          <w:szCs w:val="16"/>
        </w:rPr>
        <w:t xml:space="preserve"> </w:t>
      </w:r>
      <w:r w:rsidRPr="00725A19">
        <w:rPr>
          <w:rFonts w:asciiTheme="minorHAnsi" w:hAnsiTheme="minorHAnsi" w:cstheme="minorHAnsi"/>
          <w:sz w:val="16"/>
          <w:szCs w:val="16"/>
        </w:rPr>
        <w:t>As Smart explained, there are broadly two considerations for the economy during this election — and both involve more stimulus. One is having a response ready in case the economic recovery falters, whether due to a new variant or some other cause;</w:t>
      </w:r>
      <w:r>
        <w:rPr>
          <w:rFonts w:asciiTheme="minorHAnsi" w:hAnsiTheme="minorHAnsi" w:cstheme="minorHAnsi"/>
          <w:sz w:val="16"/>
          <w:szCs w:val="16"/>
        </w:rPr>
        <w:t xml:space="preserve"> </w:t>
      </w:r>
      <w:r w:rsidRPr="00725A19">
        <w:rPr>
          <w:rFonts w:asciiTheme="minorHAnsi" w:hAnsiTheme="minorHAnsi" w:cstheme="minorHAnsi"/>
          <w:sz w:val="16"/>
          <w:szCs w:val="16"/>
        </w:rPr>
        <w:t>the other is to recharge the economy once the threat from the virus finally passes.</w:t>
      </w:r>
      <w:r>
        <w:rPr>
          <w:rFonts w:asciiTheme="minorHAnsi" w:hAnsiTheme="minorHAnsi" w:cstheme="minorHAnsi"/>
          <w:sz w:val="16"/>
          <w:szCs w:val="16"/>
        </w:rPr>
        <w:t xml:space="preserve"> </w:t>
      </w:r>
      <w:r w:rsidRPr="00725A19">
        <w:rPr>
          <w:rFonts w:asciiTheme="minorHAnsi" w:hAnsiTheme="minorHAnsi" w:cstheme="minorHAnsi"/>
          <w:sz w:val="16"/>
          <w:szCs w:val="16"/>
        </w:rPr>
        <w:t>Sales tax holiday</w:t>
      </w:r>
      <w:r>
        <w:rPr>
          <w:rFonts w:asciiTheme="minorHAnsi" w:hAnsiTheme="minorHAnsi" w:cstheme="minorHAnsi"/>
          <w:sz w:val="16"/>
          <w:szCs w:val="16"/>
        </w:rPr>
        <w:t xml:space="preserve"> </w:t>
      </w:r>
      <w:r w:rsidRPr="00725A19">
        <w:rPr>
          <w:rFonts w:asciiTheme="minorHAnsi" w:hAnsiTheme="minorHAnsi" w:cstheme="minorHAnsi"/>
          <w:sz w:val="16"/>
          <w:szCs w:val="16"/>
        </w:rPr>
        <w:t>Whether the stimulus is in new spending, or as the Conservatives have proposed, a sales tax holiday to drive immediate</w:t>
      </w:r>
      <w:r>
        <w:rPr>
          <w:rFonts w:asciiTheme="minorHAnsi" w:hAnsiTheme="minorHAnsi" w:cstheme="minorHAnsi"/>
          <w:sz w:val="16"/>
          <w:szCs w:val="16"/>
        </w:rPr>
        <w:t xml:space="preserve"> </w:t>
      </w:r>
      <w:r w:rsidRPr="00725A19">
        <w:rPr>
          <w:rFonts w:asciiTheme="minorHAnsi" w:hAnsiTheme="minorHAnsi" w:cstheme="minorHAnsi"/>
          <w:sz w:val="16"/>
          <w:szCs w:val="16"/>
        </w:rPr>
        <w:t>consumer spending,</w:t>
      </w:r>
      <w:r>
        <w:rPr>
          <w:rFonts w:asciiTheme="minorHAnsi" w:hAnsiTheme="minorHAnsi" w:cstheme="minorHAnsi"/>
          <w:sz w:val="16"/>
          <w:szCs w:val="16"/>
        </w:rPr>
        <w:t xml:space="preserve"> </w:t>
      </w:r>
      <w:r w:rsidRPr="00725A19">
        <w:rPr>
          <w:rFonts w:asciiTheme="minorHAnsi" w:hAnsiTheme="minorHAnsi" w:cstheme="minorHAnsi"/>
          <w:sz w:val="16"/>
          <w:szCs w:val="16"/>
        </w:rPr>
        <w:t>that stimulus will likely</w:t>
      </w:r>
      <w:r>
        <w:rPr>
          <w:rFonts w:asciiTheme="minorHAnsi" w:hAnsiTheme="minorHAnsi" w:cstheme="minorHAnsi"/>
          <w:sz w:val="16"/>
          <w:szCs w:val="16"/>
        </w:rPr>
        <w:t xml:space="preserve"> </w:t>
      </w:r>
      <w:r w:rsidRPr="00725A19">
        <w:rPr>
          <w:rFonts w:asciiTheme="minorHAnsi" w:hAnsiTheme="minorHAnsi" w:cstheme="minorHAnsi"/>
          <w:sz w:val="16"/>
          <w:szCs w:val="16"/>
        </w:rPr>
        <w:t>end up circulating in the Canadian economy and will pay for itself in higher future tax revenues, said Smart.</w:t>
      </w:r>
      <w:r>
        <w:rPr>
          <w:rFonts w:asciiTheme="minorHAnsi" w:hAnsiTheme="minorHAnsi" w:cstheme="minorHAnsi"/>
          <w:sz w:val="16"/>
          <w:szCs w:val="16"/>
        </w:rPr>
        <w:t xml:space="preserve"> </w:t>
      </w:r>
      <w:r w:rsidRPr="00725A19">
        <w:rPr>
          <w:rFonts w:asciiTheme="minorHAnsi" w:hAnsiTheme="minorHAnsi" w:cstheme="minorHAnsi"/>
          <w:sz w:val="16"/>
          <w:szCs w:val="16"/>
        </w:rPr>
        <w:t>David Macdonald, senior economist at the Canadian Centre for Policy Alternatives, agrees that balancing the budget will be a very theoretical</w:t>
      </w:r>
      <w:r>
        <w:rPr>
          <w:rFonts w:asciiTheme="minorHAnsi" w:hAnsiTheme="minorHAnsi" w:cstheme="minorHAnsi"/>
          <w:sz w:val="16"/>
          <w:szCs w:val="16"/>
        </w:rPr>
        <w:t xml:space="preserve"> </w:t>
      </w:r>
      <w:r w:rsidRPr="00725A19">
        <w:rPr>
          <w:rFonts w:asciiTheme="minorHAnsi" w:hAnsiTheme="minorHAnsi" w:cstheme="minorHAnsi"/>
          <w:sz w:val="16"/>
          <w:szCs w:val="16"/>
        </w:rPr>
        <w:t>consideration in this election.</w:t>
      </w:r>
      <w:r>
        <w:rPr>
          <w:rFonts w:asciiTheme="minorHAnsi" w:hAnsiTheme="minorHAnsi" w:cstheme="minorHAnsi"/>
          <w:sz w:val="16"/>
          <w:szCs w:val="16"/>
        </w:rPr>
        <w:t xml:space="preserve"> </w:t>
      </w:r>
      <w:r w:rsidRPr="00725A19">
        <w:rPr>
          <w:rFonts w:asciiTheme="minorHAnsi" w:hAnsiTheme="minorHAnsi" w:cstheme="minorHAnsi"/>
          <w:sz w:val="16"/>
          <w:szCs w:val="16"/>
        </w:rPr>
        <w:t>"I think no matter which party you are, there's no realistic way you're going to get to a zero deficit, probably, in the next three years," said Macdonald.</w:t>
      </w:r>
      <w:r>
        <w:rPr>
          <w:rFonts w:asciiTheme="minorHAnsi" w:hAnsiTheme="minorHAnsi" w:cstheme="minorHAnsi"/>
          <w:sz w:val="16"/>
          <w:szCs w:val="16"/>
        </w:rPr>
        <w:t xml:space="preserve"> </w:t>
      </w:r>
      <w:r w:rsidRPr="00725A19">
        <w:rPr>
          <w:rFonts w:asciiTheme="minorHAnsi" w:hAnsiTheme="minorHAnsi" w:cstheme="minorHAnsi"/>
          <w:sz w:val="16"/>
          <w:szCs w:val="16"/>
        </w:rPr>
        <w:t>Beyond retail closures, Macdonald pointed to what could be an even more politically contentious kind of lockdown:</w:t>
      </w:r>
      <w:r>
        <w:rPr>
          <w:rFonts w:asciiTheme="minorHAnsi" w:hAnsiTheme="minorHAnsi" w:cstheme="minorHAnsi"/>
          <w:sz w:val="16"/>
          <w:szCs w:val="16"/>
        </w:rPr>
        <w:t xml:space="preserve"> </w:t>
      </w:r>
      <w:r w:rsidRPr="00725A19">
        <w:rPr>
          <w:rFonts w:asciiTheme="minorHAnsi" w:hAnsiTheme="minorHAnsi" w:cstheme="minorHAnsi"/>
          <w:sz w:val="16"/>
          <w:szCs w:val="16"/>
        </w:rPr>
        <w:t>Schools, which</w:t>
      </w:r>
      <w:r>
        <w:rPr>
          <w:rFonts w:asciiTheme="minorHAnsi" w:hAnsiTheme="minorHAnsi" w:cstheme="minorHAnsi"/>
          <w:sz w:val="16"/>
          <w:szCs w:val="16"/>
        </w:rPr>
        <w:t xml:space="preserve"> </w:t>
      </w:r>
      <w:r w:rsidRPr="00725A19">
        <w:rPr>
          <w:rFonts w:asciiTheme="minorHAnsi" w:hAnsiTheme="minorHAnsi" w:cstheme="minorHAnsi"/>
          <w:sz w:val="16"/>
          <w:szCs w:val="16"/>
        </w:rPr>
        <w:t>will open well before voting day on Sept. 20.</w:t>
      </w:r>
      <w:r>
        <w:rPr>
          <w:rFonts w:asciiTheme="minorHAnsi" w:hAnsiTheme="minorHAnsi" w:cstheme="minorHAnsi"/>
          <w:sz w:val="16"/>
          <w:szCs w:val="16"/>
        </w:rPr>
        <w:t xml:space="preserve"> </w:t>
      </w:r>
      <w:r w:rsidRPr="00725A19">
        <w:rPr>
          <w:rFonts w:asciiTheme="minorHAnsi" w:hAnsiTheme="minorHAnsi" w:cstheme="minorHAnsi"/>
          <w:sz w:val="16"/>
          <w:szCs w:val="16"/>
        </w:rPr>
        <w:t>Another round of school closures would not just annoy long-suffering parents, he said, but</w:t>
      </w:r>
      <w:r>
        <w:rPr>
          <w:rFonts w:asciiTheme="minorHAnsi" w:hAnsiTheme="minorHAnsi" w:cstheme="minorHAnsi"/>
          <w:sz w:val="16"/>
          <w:szCs w:val="16"/>
        </w:rPr>
        <w:t xml:space="preserve"> </w:t>
      </w:r>
      <w:r w:rsidRPr="00725A19">
        <w:rPr>
          <w:rFonts w:asciiTheme="minorHAnsi" w:hAnsiTheme="minorHAnsi" w:cstheme="minorHAnsi"/>
          <w:sz w:val="16"/>
          <w:szCs w:val="16"/>
        </w:rPr>
        <w:t>would have an important economic impact, as workers are forced to stay home to supervise kids, many of whom are unvaccinated.</w:t>
      </w:r>
      <w:r>
        <w:rPr>
          <w:rFonts w:asciiTheme="minorHAnsi" w:hAnsiTheme="minorHAnsi" w:cstheme="minorHAnsi"/>
          <w:sz w:val="16"/>
          <w:szCs w:val="16"/>
        </w:rPr>
        <w:t xml:space="preserve"> </w:t>
      </w:r>
      <w:r w:rsidRPr="00725A19">
        <w:rPr>
          <w:rFonts w:asciiTheme="minorHAnsi" w:hAnsiTheme="minorHAnsi" w:cstheme="minorHAnsi"/>
          <w:sz w:val="16"/>
          <w:szCs w:val="16"/>
        </w:rPr>
        <w:t>If that happens, he said, the question is where the blame will</w:t>
      </w:r>
      <w:r>
        <w:rPr>
          <w:rFonts w:asciiTheme="minorHAnsi" w:hAnsiTheme="minorHAnsi" w:cstheme="minorHAnsi"/>
          <w:sz w:val="16"/>
          <w:szCs w:val="16"/>
        </w:rPr>
        <w:t xml:space="preserve"> </w:t>
      </w:r>
      <w:r w:rsidRPr="00725A19">
        <w:rPr>
          <w:rFonts w:asciiTheme="minorHAnsi" w:hAnsiTheme="minorHAnsi" w:cstheme="minorHAnsi"/>
          <w:sz w:val="16"/>
          <w:szCs w:val="16"/>
        </w:rPr>
        <w:t>land for voters.</w:t>
      </w:r>
      <w:r>
        <w:rPr>
          <w:rFonts w:asciiTheme="minorHAnsi" w:hAnsiTheme="minorHAnsi" w:cstheme="minorHAnsi"/>
          <w:sz w:val="16"/>
          <w:szCs w:val="16"/>
        </w:rPr>
        <w:t xml:space="preserve"> </w:t>
      </w:r>
      <w:r w:rsidRPr="00725A19">
        <w:rPr>
          <w:rFonts w:asciiTheme="minorHAnsi" w:hAnsiTheme="minorHAnsi" w:cstheme="minorHAnsi"/>
          <w:sz w:val="16"/>
          <w:szCs w:val="16"/>
        </w:rPr>
        <w:t>"I think really the biggest economic issue right now</w:t>
      </w:r>
      <w:r>
        <w:rPr>
          <w:rFonts w:asciiTheme="minorHAnsi" w:hAnsiTheme="minorHAnsi" w:cstheme="minorHAnsi"/>
          <w:sz w:val="16"/>
          <w:szCs w:val="16"/>
        </w:rPr>
        <w:t xml:space="preserve"> </w:t>
      </w:r>
      <w:r w:rsidRPr="00725A19">
        <w:rPr>
          <w:rFonts w:asciiTheme="minorHAnsi" w:hAnsiTheme="minorHAnsi" w:cstheme="minorHAnsi"/>
          <w:sz w:val="16"/>
          <w:szCs w:val="16"/>
        </w:rPr>
        <w:t>is how we get through the fourth wave," said Macdonald. "How do we support workers and businesses,</w:t>
      </w:r>
      <w:r>
        <w:rPr>
          <w:rFonts w:asciiTheme="minorHAnsi" w:hAnsiTheme="minorHAnsi" w:cstheme="minorHAnsi"/>
          <w:sz w:val="16"/>
          <w:szCs w:val="16"/>
        </w:rPr>
        <w:t xml:space="preserve"> </w:t>
      </w:r>
      <w:r w:rsidRPr="00725A19">
        <w:rPr>
          <w:rFonts w:asciiTheme="minorHAnsi" w:hAnsiTheme="minorHAnsi" w:cstheme="minorHAnsi"/>
          <w:sz w:val="16"/>
          <w:szCs w:val="16"/>
        </w:rPr>
        <w:t>just the way we've been doing for a year-and-a-half?"</w:t>
      </w:r>
    </w:p>
    <w:p w14:paraId="3A2F2D57" w14:textId="77777777" w:rsidR="004D44AA" w:rsidRPr="0043253A" w:rsidRDefault="004D44AA" w:rsidP="004D44AA">
      <w:pPr>
        <w:pStyle w:val="Heading4"/>
      </w:pPr>
      <w:r w:rsidRPr="0043253A">
        <w:t>Your models are wrong – trade doesn’t solve war</w:t>
      </w:r>
    </w:p>
    <w:p w14:paraId="3EEB3BEC" w14:textId="77777777" w:rsidR="004D44AA" w:rsidRPr="0043253A" w:rsidRDefault="004D44AA" w:rsidP="004D44AA">
      <w:r w:rsidRPr="0043253A">
        <w:rPr>
          <w:rStyle w:val="Style13ptBold"/>
        </w:rPr>
        <w:t>Miller 14</w:t>
      </w:r>
      <w:r w:rsidRPr="0043253A">
        <w:t xml:space="preserve"> </w:t>
      </w:r>
      <w:r w:rsidRPr="0043253A">
        <w:rPr>
          <w:szCs w:val="16"/>
        </w:rPr>
        <w:t xml:space="preserve">– Charles Miller, Lecturer at ANU’s Strategic and </w:t>
      </w:r>
      <w:proofErr w:type="spellStart"/>
      <w:r w:rsidRPr="0043253A">
        <w:rPr>
          <w:szCs w:val="16"/>
        </w:rPr>
        <w:t>Defence</w:t>
      </w:r>
      <w:proofErr w:type="spellEnd"/>
      <w:r w:rsidRPr="0043253A">
        <w:rPr>
          <w:szCs w:val="16"/>
        </w:rPr>
        <w:t xml:space="preserve"> Studies Centre, “</w:t>
      </w:r>
      <w:proofErr w:type="spellStart"/>
      <w:r w:rsidRPr="0043253A">
        <w:rPr>
          <w:szCs w:val="16"/>
        </w:rPr>
        <w:t>Globalisation</w:t>
      </w:r>
      <w:proofErr w:type="spellEnd"/>
      <w:r w:rsidRPr="0043253A">
        <w:rPr>
          <w:szCs w:val="16"/>
        </w:rPr>
        <w:t xml:space="preserve"> and war,” April 2014) </w:t>
      </w:r>
      <w:hyperlink r:id="rId98" w:history="1">
        <w:r w:rsidRPr="0043253A">
          <w:rPr>
            <w:rStyle w:val="Hyperlink"/>
            <w:szCs w:val="16"/>
          </w:rPr>
          <w:t>http://www.aspistrategist.org.au/globalisation-and-war/</w:t>
        </w:r>
      </w:hyperlink>
    </w:p>
    <w:p w14:paraId="616693FD" w14:textId="77777777" w:rsidR="004D44AA" w:rsidRDefault="004D44AA" w:rsidP="004D44AA">
      <w:pPr>
        <w:rPr>
          <w:sz w:val="12"/>
        </w:rPr>
      </w:pPr>
      <w:r w:rsidRPr="0043253A">
        <w:rPr>
          <w:sz w:val="12"/>
        </w:rPr>
        <w:t xml:space="preserve">John O’Neal and Bruce </w:t>
      </w:r>
      <w:proofErr w:type="spellStart"/>
      <w:r w:rsidRPr="0043253A">
        <w:rPr>
          <w:sz w:val="12"/>
        </w:rPr>
        <w:t>Russett’s</w:t>
      </w:r>
      <w:proofErr w:type="spellEnd"/>
      <w:r w:rsidRPr="0043253A">
        <w:rPr>
          <w:sz w:val="12"/>
        </w:rPr>
        <w:t xml:space="preserve"> work is perhaps the best known in this regard—and Steven Pinker cites them approvingly in his book The Better Angels of Our Nature. </w:t>
      </w:r>
      <w:proofErr w:type="spellStart"/>
      <w:r w:rsidRPr="0043253A">
        <w:rPr>
          <w:rStyle w:val="StyleUnderline"/>
        </w:rPr>
        <w:t>Analysing</w:t>
      </w:r>
      <w:proofErr w:type="spellEnd"/>
      <w:r w:rsidRPr="0043253A">
        <w:rPr>
          <w:rStyle w:val="StyleUnderline"/>
        </w:rPr>
        <w:t xml:space="preserve"> trade and conflict data</w:t>
      </w:r>
      <w:r w:rsidRPr="0043253A">
        <w:rPr>
          <w:sz w:val="12"/>
        </w:rPr>
        <w:t xml:space="preserve"> from the nineteenth to the twenty-first centuries, </w:t>
      </w:r>
      <w:r w:rsidRPr="00037222">
        <w:rPr>
          <w:rStyle w:val="StyleUnderline"/>
          <w:highlight w:val="green"/>
        </w:rPr>
        <w:t>they found</w:t>
      </w:r>
      <w:r w:rsidRPr="0043253A">
        <w:rPr>
          <w:rStyle w:val="StyleUnderline"/>
        </w:rPr>
        <w:t xml:space="preserve"> that </w:t>
      </w:r>
      <w:r w:rsidRPr="00037222">
        <w:rPr>
          <w:rStyle w:val="StyleUnderline"/>
          <w:highlight w:val="green"/>
        </w:rPr>
        <w:t xml:space="preserve">trade flows </w:t>
      </w:r>
      <w:r w:rsidRPr="0043253A">
        <w:rPr>
          <w:rStyle w:val="StyleUnderline"/>
        </w:rPr>
        <w:t xml:space="preserve">do have a significant impact in </w:t>
      </w:r>
      <w:r w:rsidRPr="00037222">
        <w:rPr>
          <w:rStyle w:val="StyleUnderline"/>
          <w:highlight w:val="green"/>
        </w:rPr>
        <w:t>reduc</w:t>
      </w:r>
      <w:r w:rsidRPr="0043253A">
        <w:rPr>
          <w:rStyle w:val="StyleUnderline"/>
        </w:rPr>
        <w:t xml:space="preserve">ing the chances of </w:t>
      </w:r>
      <w:r w:rsidRPr="00037222">
        <w:rPr>
          <w:rStyle w:val="StyleUnderline"/>
          <w:highlight w:val="green"/>
        </w:rPr>
        <w:t>conflict</w:t>
      </w:r>
      <w:r w:rsidRPr="0043253A">
        <w:rPr>
          <w:rStyle w:val="StyleUnderline"/>
        </w:rPr>
        <w:t>, even when taking a variety of other factors into account</w:t>
      </w:r>
      <w:r w:rsidRPr="0043253A">
        <w:rPr>
          <w:sz w:val="12"/>
        </w:rPr>
        <w:t xml:space="preserve">. But their conclusions have in turn been questioned by other scholars. For one thing, </w:t>
      </w:r>
      <w:r w:rsidRPr="00037222">
        <w:rPr>
          <w:rStyle w:val="Emphasis"/>
          <w:highlight w:val="green"/>
        </w:rPr>
        <w:t>their model failed</w:t>
      </w:r>
      <w:r w:rsidRPr="0043253A">
        <w:rPr>
          <w:rStyle w:val="StyleUnderline"/>
        </w:rPr>
        <w:t xml:space="preserve"> to take three things into account</w:t>
      </w:r>
      <w:r w:rsidRPr="0043253A">
        <w:rPr>
          <w:sz w:val="12"/>
        </w:rPr>
        <w:t xml:space="preserve">. </w:t>
      </w:r>
      <w:r w:rsidRPr="00037222">
        <w:rPr>
          <w:rStyle w:val="Emphasis"/>
          <w:highlight w:val="green"/>
        </w:rPr>
        <w:t>First,</w:t>
      </w:r>
      <w:r w:rsidRPr="0043253A">
        <w:rPr>
          <w:sz w:val="12"/>
        </w:rPr>
        <w:t xml:space="preserve"> </w:t>
      </w:r>
      <w:r w:rsidRPr="0043253A">
        <w:rPr>
          <w:rStyle w:val="StyleUnderline"/>
        </w:rPr>
        <w:t xml:space="preserve">it’s quite possible that </w:t>
      </w:r>
      <w:r w:rsidRPr="00037222">
        <w:rPr>
          <w:rStyle w:val="StyleUnderline"/>
          <w:highlight w:val="green"/>
        </w:rPr>
        <w:t>peace causes trade rather than the other way around</w:t>
      </w:r>
      <w:r w:rsidRPr="0043253A">
        <w:rPr>
          <w:rStyle w:val="StyleUnderline"/>
        </w:rPr>
        <w:t xml:space="preserve">—no company wants to start an export business to another country if it anticipates that business linkages will be cut off by war further down the line. Second, </w:t>
      </w:r>
      <w:r w:rsidRPr="00037222">
        <w:rPr>
          <w:rStyle w:val="StyleUnderline"/>
          <w:highlight w:val="green"/>
        </w:rPr>
        <w:t>conflict</w:t>
      </w:r>
      <w:r w:rsidRPr="0043253A">
        <w:rPr>
          <w:rStyle w:val="StyleUnderline"/>
        </w:rPr>
        <w:t xml:space="preserve"> </w:t>
      </w:r>
      <w:proofErr w:type="spellStart"/>
      <w:r w:rsidRPr="0043253A">
        <w:rPr>
          <w:rStyle w:val="StyleUnderline"/>
        </w:rPr>
        <w:t>behaviour</w:t>
      </w:r>
      <w:proofErr w:type="spellEnd"/>
      <w:r w:rsidRPr="0043253A">
        <w:rPr>
          <w:rStyle w:val="StyleUnderline"/>
        </w:rPr>
        <w:t xml:space="preserve"> </w:t>
      </w:r>
      <w:r w:rsidRPr="00037222">
        <w:rPr>
          <w:rStyle w:val="StyleUnderline"/>
          <w:highlight w:val="green"/>
        </w:rPr>
        <w:t xml:space="preserve">exhibits </w:t>
      </w:r>
      <w:r w:rsidRPr="0043253A">
        <w:rPr>
          <w:rStyle w:val="StyleUnderline"/>
        </w:rPr>
        <w:t xml:space="preserve">what’s called </w:t>
      </w:r>
      <w:r w:rsidRPr="00037222">
        <w:rPr>
          <w:rStyle w:val="StyleUnderline"/>
          <w:highlight w:val="green"/>
        </w:rPr>
        <w:t>‘network effects’</w:t>
      </w:r>
      <w:r w:rsidRPr="0043253A">
        <w:rPr>
          <w:rStyle w:val="StyleUnderline"/>
        </w:rPr>
        <w:t xml:space="preserve">— if France and Germany are at peace, chances are Belgium and Germany will be too. </w:t>
      </w:r>
      <w:r w:rsidRPr="00037222">
        <w:rPr>
          <w:rStyle w:val="StyleUnderline"/>
          <w:highlight w:val="green"/>
        </w:rPr>
        <w:t>And third, both</w:t>
      </w:r>
      <w:r w:rsidRPr="0043253A">
        <w:rPr>
          <w:rStyle w:val="StyleUnderline"/>
        </w:rPr>
        <w:t xml:space="preserve"> the likelihood of </w:t>
      </w:r>
      <w:r w:rsidRPr="00037222">
        <w:rPr>
          <w:rStyle w:val="StyleUnderline"/>
          <w:highlight w:val="green"/>
        </w:rPr>
        <w:t>conflict and</w:t>
      </w:r>
      <w:r w:rsidRPr="0043253A">
        <w:rPr>
          <w:rStyle w:val="StyleUnderline"/>
        </w:rPr>
        <w:t xml:space="preserve"> the level of </w:t>
      </w:r>
      <w:r w:rsidRPr="00037222">
        <w:rPr>
          <w:rStyle w:val="StyleUnderline"/>
          <w:highlight w:val="green"/>
        </w:rPr>
        <w:t>trade are influenced by the number of years a pair of countries</w:t>
      </w:r>
      <w:r w:rsidRPr="0043253A">
        <w:rPr>
          <w:rStyle w:val="StyleUnderline"/>
        </w:rPr>
        <w:t xml:space="preserve"> </w:t>
      </w:r>
      <w:r w:rsidRPr="00037222">
        <w:rPr>
          <w:rStyle w:val="StyleUnderline"/>
          <w:highlight w:val="green"/>
        </w:rPr>
        <w:t xml:space="preserve">has </w:t>
      </w:r>
      <w:r w:rsidRPr="0043253A">
        <w:rPr>
          <w:rStyle w:val="StyleUnderline"/>
        </w:rPr>
        <w:t xml:space="preserve">already </w:t>
      </w:r>
      <w:r w:rsidRPr="00037222">
        <w:rPr>
          <w:rStyle w:val="StyleUnderline"/>
          <w:highlight w:val="green"/>
        </w:rPr>
        <w:t>been at peace</w:t>
      </w:r>
      <w:r w:rsidRPr="0043253A">
        <w:rPr>
          <w:sz w:val="12"/>
        </w:rPr>
        <w:t xml:space="preserve">—because prolonged periods of peace increase mutual trust. </w:t>
      </w:r>
      <w:r w:rsidRPr="00037222">
        <w:rPr>
          <w:rStyle w:val="StyleUnderline"/>
          <w:highlight w:val="green"/>
        </w:rPr>
        <w:t>Take</w:t>
      </w:r>
      <w:r w:rsidRPr="0043253A">
        <w:rPr>
          <w:rStyle w:val="StyleUnderline"/>
        </w:rPr>
        <w:t xml:space="preserve"> any of </w:t>
      </w:r>
      <w:r w:rsidRPr="00037222">
        <w:rPr>
          <w:rStyle w:val="StyleUnderline"/>
          <w:highlight w:val="green"/>
        </w:rPr>
        <w:t xml:space="preserve">these </w:t>
      </w:r>
      <w:r w:rsidRPr="0043253A">
        <w:rPr>
          <w:rStyle w:val="StyleUnderline"/>
        </w:rPr>
        <w:t xml:space="preserve">factors </w:t>
      </w:r>
      <w:r w:rsidRPr="00037222">
        <w:rPr>
          <w:rStyle w:val="StyleUnderline"/>
          <w:highlight w:val="green"/>
        </w:rPr>
        <w:t>into account, and</w:t>
      </w:r>
      <w:r w:rsidRPr="0043253A">
        <w:rPr>
          <w:rStyle w:val="StyleUnderline"/>
        </w:rPr>
        <w:t xml:space="preserve"> studies have </w:t>
      </w:r>
      <w:r w:rsidRPr="0043253A">
        <w:rPr>
          <w:rStyle w:val="StyleUnderline"/>
        </w:rPr>
        <w:lastRenderedPageBreak/>
        <w:t>shown</w:t>
      </w:r>
      <w:r w:rsidRPr="0043253A">
        <w:rPr>
          <w:sz w:val="12"/>
        </w:rPr>
        <w:t xml:space="preserve"> (here and here) </w:t>
      </w:r>
      <w:r w:rsidRPr="0043253A">
        <w:rPr>
          <w:rStyle w:val="StyleUnderline"/>
        </w:rPr>
        <w:t xml:space="preserve">that </w:t>
      </w:r>
      <w:r w:rsidRPr="00037222">
        <w:rPr>
          <w:rStyle w:val="StyleUnderline"/>
          <w:highlight w:val="green"/>
        </w:rPr>
        <w:t xml:space="preserve">the </w:t>
      </w:r>
      <w:r w:rsidRPr="0043253A">
        <w:rPr>
          <w:rStyle w:val="StyleUnderline"/>
        </w:rPr>
        <w:t xml:space="preserve">apparent </w:t>
      </w:r>
      <w:r w:rsidRPr="00037222">
        <w:rPr>
          <w:rStyle w:val="StyleUnderline"/>
          <w:highlight w:val="green"/>
        </w:rPr>
        <w:t>relationship</w:t>
      </w:r>
      <w:r w:rsidRPr="0043253A">
        <w:rPr>
          <w:rStyle w:val="StyleUnderline"/>
        </w:rPr>
        <w:t xml:space="preserve"> between trade flows and peace </w:t>
      </w:r>
      <w:r w:rsidRPr="00037222">
        <w:rPr>
          <w:rStyle w:val="Emphasis"/>
          <w:highlight w:val="green"/>
        </w:rPr>
        <w:t>disappears</w:t>
      </w:r>
      <w:r w:rsidRPr="0043253A">
        <w:rPr>
          <w:rStyle w:val="StyleUnderline"/>
        </w:rPr>
        <w:t xml:space="preserve">. </w:t>
      </w:r>
      <w:r w:rsidRPr="0043253A">
        <w:rPr>
          <w:sz w:val="12"/>
        </w:rPr>
        <w:t xml:space="preserve">Perhaps, though, conceiving of </w:t>
      </w:r>
      <w:proofErr w:type="spellStart"/>
      <w:r w:rsidRPr="0043253A">
        <w:rPr>
          <w:sz w:val="12"/>
        </w:rPr>
        <w:t>globalisation</w:t>
      </w:r>
      <w:proofErr w:type="spellEnd"/>
      <w:r w:rsidRPr="0043253A">
        <w:rPr>
          <w:sz w:val="12"/>
        </w:rPr>
        <w:t xml:space="preserve"> solely in terms of trade flows is mistaken. Alternative indicators of </w:t>
      </w:r>
      <w:proofErr w:type="spellStart"/>
      <w:r w:rsidRPr="0043253A">
        <w:rPr>
          <w:sz w:val="12"/>
        </w:rPr>
        <w:t>globalisation</w:t>
      </w:r>
      <w:proofErr w:type="spellEnd"/>
      <w:r w:rsidRPr="0043253A">
        <w:rPr>
          <w:sz w:val="12"/>
        </w:rPr>
        <w:t xml:space="preserve"> include foreign direct investment, financial </w:t>
      </w:r>
      <w:proofErr w:type="gramStart"/>
      <w:r w:rsidRPr="0043253A">
        <w:rPr>
          <w:sz w:val="12"/>
        </w:rPr>
        <w:t>openness</w:t>
      </w:r>
      <w:proofErr w:type="gramEnd"/>
      <w:r w:rsidRPr="0043253A">
        <w:rPr>
          <w:sz w:val="12"/>
        </w:rPr>
        <w:t xml:space="preserve"> and the levels of government intervention in economic relations with the rest of the world. Data on those variables is less extensive than on trade flows, usually dating back only to the post World War II period. But some analysts, such as Patrick McDonald and Erik Gartzke, have argued that a significant correlation can be found between them and a reduction in the probability of conflict. Those findings, newer than O’Neal and </w:t>
      </w:r>
      <w:proofErr w:type="spellStart"/>
      <w:r w:rsidRPr="0043253A">
        <w:rPr>
          <w:sz w:val="12"/>
        </w:rPr>
        <w:t>Russett’s</w:t>
      </w:r>
      <w:proofErr w:type="spellEnd"/>
      <w:r w:rsidRPr="0043253A">
        <w:rPr>
          <w:sz w:val="12"/>
        </w:rPr>
        <w:t xml:space="preserve">, haven’t yet been subjected to the same intense scrutiny, so may in turn be qualified by future research. What does all that mean for the </w:t>
      </w:r>
      <w:proofErr w:type="gramStart"/>
      <w:r w:rsidRPr="0043253A">
        <w:rPr>
          <w:sz w:val="12"/>
        </w:rPr>
        <w:t>policy-maker</w:t>
      </w:r>
      <w:proofErr w:type="gramEnd"/>
      <w:r w:rsidRPr="0043253A">
        <w:rPr>
          <w:sz w:val="12"/>
        </w:rPr>
        <w:t xml:space="preserve">? </w:t>
      </w:r>
      <w:r w:rsidRPr="0043253A">
        <w:rPr>
          <w:rStyle w:val="StyleUnderline"/>
        </w:rPr>
        <w:t xml:space="preserve">The </w:t>
      </w:r>
      <w:r w:rsidRPr="00037222">
        <w:rPr>
          <w:rStyle w:val="StyleUnderline"/>
          <w:highlight w:val="green"/>
        </w:rPr>
        <w:t>statistical evidence</w:t>
      </w:r>
      <w:r w:rsidRPr="0043253A">
        <w:rPr>
          <w:rStyle w:val="StyleUnderline"/>
        </w:rPr>
        <w:t xml:space="preserve"> certainly </w:t>
      </w:r>
      <w:r w:rsidRPr="00037222">
        <w:rPr>
          <w:rStyle w:val="StyleUnderline"/>
          <w:highlight w:val="green"/>
        </w:rPr>
        <w:t>doesn’t tell us</w:t>
      </w:r>
      <w:r w:rsidRPr="0043253A">
        <w:rPr>
          <w:rStyle w:val="StyleUnderline"/>
        </w:rPr>
        <w:t xml:space="preserve"> that </w:t>
      </w:r>
      <w:proofErr w:type="spellStart"/>
      <w:r w:rsidRPr="00037222">
        <w:rPr>
          <w:rStyle w:val="StyleUnderline"/>
          <w:highlight w:val="green"/>
        </w:rPr>
        <w:t>globalisation</w:t>
      </w:r>
      <w:proofErr w:type="spellEnd"/>
      <w:r w:rsidRPr="0043253A">
        <w:rPr>
          <w:rStyle w:val="StyleUnderline"/>
        </w:rPr>
        <w:t xml:space="preserve"> has </w:t>
      </w:r>
      <w:r w:rsidRPr="00037222">
        <w:rPr>
          <w:rStyle w:val="StyleUnderline"/>
          <w:highlight w:val="green"/>
        </w:rPr>
        <w:t>made war</w:t>
      </w:r>
      <w:r w:rsidRPr="0043253A">
        <w:rPr>
          <w:sz w:val="12"/>
        </w:rPr>
        <w:t xml:space="preserve"> in East Asia </w:t>
      </w:r>
      <w:r w:rsidRPr="00037222">
        <w:rPr>
          <w:rStyle w:val="StyleUnderline"/>
          <w:highlight w:val="green"/>
        </w:rPr>
        <w:t>impossible</w:t>
      </w:r>
      <w:r w:rsidRPr="0043253A">
        <w:rPr>
          <w:rStyle w:val="StyleUnderline"/>
        </w:rPr>
        <w:t xml:space="preserve">. </w:t>
      </w:r>
      <w:r w:rsidRPr="0043253A">
        <w:rPr>
          <w:sz w:val="12"/>
        </w:rPr>
        <w:t xml:space="preserve">‘Cromwell’s law’ counsels us that a logically conceivable event should never be assigned a probability of zero. The most we could conclude is that </w:t>
      </w:r>
      <w:proofErr w:type="spellStart"/>
      <w:r w:rsidRPr="0043253A">
        <w:rPr>
          <w:sz w:val="12"/>
        </w:rPr>
        <w:t>globalisation</w:t>
      </w:r>
      <w:proofErr w:type="spellEnd"/>
      <w:r w:rsidRPr="0043253A">
        <w:rPr>
          <w:sz w:val="12"/>
        </w:rPr>
        <w:t xml:space="preserve"> has made such an occurrence much less likely. There’s some hopeful numerical evidence that </w:t>
      </w:r>
      <w:proofErr w:type="spellStart"/>
      <w:r w:rsidRPr="0043253A">
        <w:rPr>
          <w:sz w:val="12"/>
        </w:rPr>
        <w:t>globalisation</w:t>
      </w:r>
      <w:proofErr w:type="spellEnd"/>
      <w:r w:rsidRPr="0043253A">
        <w:rPr>
          <w:sz w:val="12"/>
        </w:rPr>
        <w:t xml:space="preserve"> does indeed have that effect, but the evidence isn’t so compelling that we can substitute an economic engagement policy for a security policy. By all means, let’s continue to promote trade in the Asia-Pacific. But we should also continue to be prepared for scenarios which are unlikely but would be hugely damaging if they were to occur.</w:t>
      </w:r>
    </w:p>
    <w:sectPr w:rsidR="004D4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2E5820"/>
    <w:multiLevelType w:val="hybridMultilevel"/>
    <w:tmpl w:val="0F8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80671"/>
    <w:multiLevelType w:val="hybridMultilevel"/>
    <w:tmpl w:val="F7287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1C08A9"/>
    <w:multiLevelType w:val="hybridMultilevel"/>
    <w:tmpl w:val="58A4E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44A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4AA"/>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45B9D"/>
    <w:rsid w:val="00860984"/>
    <w:rsid w:val="008B3ECB"/>
    <w:rsid w:val="008B4E85"/>
    <w:rsid w:val="008C1B2E"/>
    <w:rsid w:val="0091627E"/>
    <w:rsid w:val="0097032B"/>
    <w:rsid w:val="0098416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1185F"/>
  <w15:chartTrackingRefBased/>
  <w15:docId w15:val="{850E7A11-DEB8-4ED6-8D9E-E135EA6C2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4166"/>
    <w:rPr>
      <w:rFonts w:ascii="Calibri" w:hAnsi="Calibri"/>
    </w:rPr>
  </w:style>
  <w:style w:type="paragraph" w:styleId="Heading1">
    <w:name w:val="heading 1"/>
    <w:aliases w:val="Pocket"/>
    <w:basedOn w:val="Normal"/>
    <w:next w:val="Normal"/>
    <w:link w:val="Heading1Char"/>
    <w:qFormat/>
    <w:rsid w:val="00984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41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841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4,No Spacing21,CD - Cite,no read,No Spacing211,No Spacing12,No Spacing2111,No Spacing11111,ta,small space,TAG,Ta, Ch,T,No Spacing1,tags"/>
    <w:basedOn w:val="Normal"/>
    <w:next w:val="Normal"/>
    <w:link w:val="Heading4Char"/>
    <w:uiPriority w:val="3"/>
    <w:unhideWhenUsed/>
    <w:qFormat/>
    <w:rsid w:val="009841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4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166"/>
  </w:style>
  <w:style w:type="character" w:customStyle="1" w:styleId="Heading1Char">
    <w:name w:val="Heading 1 Char"/>
    <w:aliases w:val="Pocket Char"/>
    <w:basedOn w:val="DefaultParagraphFont"/>
    <w:link w:val="Heading1"/>
    <w:rsid w:val="009841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416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98416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4 Char,No Spacing21 Char,CD - Cite Char,no read Char,No Spacing211 Char,ta Char"/>
    <w:basedOn w:val="DefaultParagraphFont"/>
    <w:link w:val="Heading4"/>
    <w:uiPriority w:val="3"/>
    <w:rsid w:val="0098416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7"/>
    <w:qFormat/>
    <w:rsid w:val="009841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8416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98416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84166"/>
    <w:rPr>
      <w:color w:val="auto"/>
      <w:u w:val="none"/>
    </w:rPr>
  </w:style>
  <w:style w:type="character" w:styleId="FollowedHyperlink">
    <w:name w:val="FollowedHyperlink"/>
    <w:basedOn w:val="DefaultParagraphFont"/>
    <w:uiPriority w:val="99"/>
    <w:semiHidden/>
    <w:unhideWhenUsed/>
    <w:rsid w:val="00984166"/>
    <w:rPr>
      <w:color w:val="auto"/>
      <w:u w:val="non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D44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D44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4D44AA"/>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4D44AA"/>
    <w:rPr>
      <w:b/>
      <w:bC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D44AA"/>
    <w:pPr>
      <w:spacing w:before="100" w:beforeAutospacing="1" w:after="100" w:afterAutospacing="1" w:line="240" w:lineRule="auto"/>
    </w:pPr>
    <w:rPr>
      <w:rFonts w:ascii="Times New Roman" w:eastAsia="Times New Roman" w:hAnsi="Times New Roman" w:cs="Times New Roman"/>
    </w:rPr>
  </w:style>
  <w:style w:type="paragraph" w:styleId="z-BottomofForm">
    <w:name w:val="HTML Bottom of Form"/>
    <w:basedOn w:val="Normal"/>
    <w:next w:val="Normal"/>
    <w:link w:val="z-BottomofFormChar"/>
    <w:hidden/>
    <w:uiPriority w:val="99"/>
    <w:semiHidden/>
    <w:unhideWhenUsed/>
    <w:rsid w:val="004D44A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D44AA"/>
    <w:rPr>
      <w:rFonts w:ascii="Arial" w:eastAsia="Times New Roman" w:hAnsi="Arial" w:cs="Arial"/>
      <w:vanish/>
      <w:sz w:val="16"/>
      <w:szCs w:val="16"/>
    </w:rPr>
  </w:style>
  <w:style w:type="paragraph" w:styleId="ListParagraph">
    <w:name w:val="List Paragraph"/>
    <w:aliases w:val="6 font"/>
    <w:basedOn w:val="Normal"/>
    <w:uiPriority w:val="99"/>
    <w:unhideWhenUsed/>
    <w:qFormat/>
    <w:rsid w:val="004D44AA"/>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D44AA"/>
    <w:rPr>
      <w:rFonts w:ascii="Times New Roman" w:eastAsia="Times New Roman" w:hAnsi="Times New Roman" w:cs="Times New Roman"/>
    </w:rPr>
  </w:style>
  <w:style w:type="paragraph" w:customStyle="1" w:styleId="textbold">
    <w:name w:val="text bold"/>
    <w:basedOn w:val="Normal"/>
    <w:uiPriority w:val="7"/>
    <w:qFormat/>
    <w:rsid w:val="004D44AA"/>
    <w:pPr>
      <w:ind w:left="720"/>
      <w:jc w:val="both"/>
    </w:pPr>
    <w:rPr>
      <w:rFonts w:eastAsiaTheme="minorEastAsia"/>
      <w:b/>
      <w:iCs/>
      <w:szCs w:val="24"/>
      <w:u w:val="single"/>
    </w:rPr>
  </w:style>
  <w:style w:type="paragraph" w:styleId="NoSpacing">
    <w:name w:val="No Spacing"/>
    <w:aliases w:val="Card Format,Note Level 21,ClearFormatting,Clear,DDI Tag,Tag Title,No Spacing51,No Spacing11211,Tag and Cite,Very Small Text,No Spacing8,Dont u,No Spacing311"/>
    <w:basedOn w:val="Heading1"/>
    <w:autoRedefine/>
    <w:uiPriority w:val="99"/>
    <w:qFormat/>
    <w:rsid w:val="004D44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verdana">
    <w:name w:val="verdana"/>
    <w:rsid w:val="004D44AA"/>
  </w:style>
  <w:style w:type="character" w:customStyle="1" w:styleId="italic">
    <w:name w:val="italic"/>
    <w:rsid w:val="004D44AA"/>
  </w:style>
  <w:style w:type="character" w:customStyle="1" w:styleId="hvr">
    <w:name w:val="hvr"/>
    <w:basedOn w:val="DefaultParagraphFont"/>
    <w:rsid w:val="004D44AA"/>
  </w:style>
  <w:style w:type="paragraph" w:customStyle="1" w:styleId="Analytic">
    <w:name w:val="Analytic"/>
    <w:basedOn w:val="Heading4"/>
    <w:link w:val="AnalyticChar"/>
    <w:qFormat/>
    <w:rsid w:val="004D44AA"/>
  </w:style>
  <w:style w:type="character" w:customStyle="1" w:styleId="AnalyticChar">
    <w:name w:val="Analytic Char"/>
    <w:basedOn w:val="DefaultParagraphFont"/>
    <w:link w:val="Analytic"/>
    <w:rsid w:val="004D44AA"/>
    <w:rPr>
      <w:rFonts w:ascii="Calibri" w:eastAsiaTheme="majorEastAsia" w:hAnsi="Calibri" w:cstheme="majorBidi"/>
      <w:b/>
      <w:iCs/>
      <w:sz w:val="26"/>
    </w:rPr>
  </w:style>
  <w:style w:type="paragraph" w:customStyle="1" w:styleId="analytics">
    <w:name w:val="analytics"/>
    <w:basedOn w:val="Heading4"/>
    <w:link w:val="analyticsChar"/>
    <w:autoRedefine/>
    <w:uiPriority w:val="4"/>
    <w:qFormat/>
    <w:rsid w:val="004D44AA"/>
  </w:style>
  <w:style w:type="character" w:customStyle="1" w:styleId="analyticsChar">
    <w:name w:val="analytics Char"/>
    <w:basedOn w:val="DefaultParagraphFont"/>
    <w:link w:val="analytics"/>
    <w:uiPriority w:val="4"/>
    <w:rsid w:val="004D44AA"/>
    <w:rPr>
      <w:rFonts w:ascii="Calibri" w:eastAsiaTheme="majorEastAsia" w:hAnsi="Calibri" w:cstheme="majorBidi"/>
      <w:b/>
      <w:iCs/>
      <w:sz w:val="26"/>
    </w:rPr>
  </w:style>
  <w:style w:type="paragraph" w:customStyle="1" w:styleId="UnderlinePara">
    <w:name w:val="Underline Para"/>
    <w:basedOn w:val="Normal"/>
    <w:uiPriority w:val="6"/>
    <w:qFormat/>
    <w:rsid w:val="004D44AA"/>
    <w:pPr>
      <w:widowControl w:val="0"/>
      <w:suppressAutoHyphens/>
      <w:spacing w:after="200" w:line="254" w:lineRule="auto"/>
    </w:pPr>
    <w:rPr>
      <w:rFonts w:asciiTheme="minorHAnsi" w:hAnsiTheme="minorHAnsi"/>
      <w:u w:val="single"/>
    </w:rPr>
  </w:style>
  <w:style w:type="paragraph" w:customStyle="1" w:styleId="Analytics0">
    <w:name w:val="Analytics"/>
    <w:link w:val="AnalyticsChar0"/>
    <w:uiPriority w:val="4"/>
    <w:qFormat/>
    <w:rsid w:val="004D44AA"/>
    <w:rPr>
      <w:rFonts w:ascii="Georgia" w:eastAsiaTheme="majorEastAsia" w:hAnsi="Georgia" w:cstheme="majorBidi"/>
      <w:b/>
      <w:iCs/>
      <w:color w:val="262626" w:themeColor="text1" w:themeTint="D9"/>
      <w:sz w:val="26"/>
    </w:rPr>
  </w:style>
  <w:style w:type="character" w:customStyle="1" w:styleId="AnalyticsChar0">
    <w:name w:val="Analytics Char"/>
    <w:basedOn w:val="DefaultParagraphFont"/>
    <w:link w:val="Analytics0"/>
    <w:uiPriority w:val="4"/>
    <w:rsid w:val="004D44AA"/>
    <w:rPr>
      <w:rFonts w:ascii="Georgia" w:eastAsiaTheme="majorEastAsia" w:hAnsi="Georgia" w:cstheme="majorBidi"/>
      <w:b/>
      <w:iCs/>
      <w:color w:val="262626" w:themeColor="text1" w:themeTint="D9"/>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42" Type="http://schemas.openxmlformats.org/officeDocument/2006/relationships/hyperlink" Target="https://peoplesvaccine.org/take-action/" TargetMode="External"/><Relationship Id="rId47" Type="http://schemas.openxmlformats.org/officeDocument/2006/relationships/hyperlink" Target="https://www.washingtonpost.com/world/coronavirus-vaccine-access-poor-countries-moderna/2021/02/12/0586e532-6712-11eb-bf81-c618c88ed605_story.html?itid=lk_inline_manual_9" TargetMode="External"/><Relationship Id="rId63" Type="http://schemas.openxmlformats.org/officeDocument/2006/relationships/hyperlink" Target="https://www.uschina.org/sites/default/files/the_us-china_economic_relationship_-_a_crucial_partnership_at_a_critical_juncture.pdf" TargetMode="External"/><Relationship Id="rId68" Type="http://schemas.openxmlformats.org/officeDocument/2006/relationships/hyperlink" Target="https://www.pymnts.com/news/international/2021/jpmorgan-asks-for-full-stake-in-chinese-securities-venture/" TargetMode="External"/><Relationship Id="rId84" Type="http://schemas.openxmlformats.org/officeDocument/2006/relationships/hyperlink" Target="https://www.the-scientist.com/news-opinion/opinion-scientists-in-the-us-and-china-collaborating-on-covid-19-67651" TargetMode="External"/><Relationship Id="rId89" Type="http://schemas.openxmlformats.org/officeDocument/2006/relationships/hyperlink" Target="https://www.cbc.ca/news/business/housing-realtor-canada-1.6142201" TargetMode="External"/><Relationship Id="rId16" Type="http://schemas.openxmlformats.org/officeDocument/2006/relationships/hyperlink" Target="https://www.ncbi.nlm.nih.gov/pmc/articles/PMC8223179/" TargetMode="External"/><Relationship Id="rId11" Type="http://schemas.openxmlformats.org/officeDocument/2006/relationships/hyperlink" Target="https://www.bloomberg.com/news/articles/2021-03-01/xi-mobilizes-china-for-tech-revolution-to-cut-dependence-on-west"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53" Type="http://schemas.openxmlformats.org/officeDocument/2006/relationships/hyperlink" Target="https://www.brookings.edu/research/china-and-the-return-of-great-power-strategic-competition/" TargetMode="External"/><Relationship Id="rId58" Type="http://schemas.openxmlformats.org/officeDocument/2006/relationships/hyperlink" Target="https://www.sec.gov/news/public-statement/gensler-2021-07-30" TargetMode="External"/><Relationship Id="rId74" Type="http://schemas.openxmlformats.org/officeDocument/2006/relationships/hyperlink" Target="https://www.us-china-investment.org/fdi-data" TargetMode="External"/><Relationship Id="rId79" Type="http://schemas.openxmlformats.org/officeDocument/2006/relationships/hyperlink" Target="https://www.cnbc.com/2017/03/17/apple-china-two-more-research-centers-as-challenges-continue.html" TargetMode="External"/><Relationship Id="rId5" Type="http://schemas.openxmlformats.org/officeDocument/2006/relationships/webSettings" Target="webSettings.xml"/><Relationship Id="rId90" Type="http://schemas.openxmlformats.org/officeDocument/2006/relationships/hyperlink" Target="https://www.cbc.ca/news/business/inflation-canada-1.6144667" TargetMode="External"/><Relationship Id="rId95" Type="http://schemas.openxmlformats.org/officeDocument/2006/relationships/hyperlink" Target="https://twitter.com/ftenergy/status/1425776301999284225"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43" Type="http://schemas.openxmlformats.org/officeDocument/2006/relationships/hyperlink" Target="https://docs.wto.org/dol2fe/Pages/SS/directdoc.aspx?filename=q:/IP/C/W669.pdf&amp;Open=True" TargetMode="External"/><Relationship Id="rId48" Type="http://schemas.openxmlformats.org/officeDocument/2006/relationships/hyperlink" Target="https://www.npr.org/2021/02/18/969145224/biden-to-announce-4-billion-for-global-covid-19-vaccine-effort" TargetMode="External"/><Relationship Id="rId64" Type="http://schemas.openxmlformats.org/officeDocument/2006/relationships/hyperlink" Target="https://www.uschina.org/sites/default/files/uscbc_member_survey_2020.pdf" TargetMode="External"/><Relationship Id="rId69" Type="http://schemas.openxmlformats.org/officeDocument/2006/relationships/hyperlink" Target="https://www.ubs.com/global/en/media/display-page-ndp/en-20181130-securities-joint-venture.html" TargetMode="External"/><Relationship Id="rId80" Type="http://schemas.openxmlformats.org/officeDocument/2006/relationships/hyperlink" Target="https://www.microsoft.com/en-us/research/lab/microsoft-research-asia/" TargetMode="External"/><Relationship Id="rId85" Type="http://schemas.openxmlformats.org/officeDocument/2006/relationships/hyperlink" Target="https://opendoorsdata.org/annual-release/?utm_campaign=latitudeper%20cent28sper%20cent29&amp;utm_medium=email&amp;utm_source=Revueper%20cent20newsletter" TargetMode="External"/><Relationship Id="rId3" Type="http://schemas.openxmlformats.org/officeDocument/2006/relationships/styles" Target="styles.xml"/><Relationship Id="rId12" Type="http://schemas.openxmlformats.org/officeDocument/2006/relationships/hyperlink" Target="https://www.bioworld.com/articles/506978-china-sees-five-year-highs-in-life-sciences-investments-and-partnering"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investors.modernatx.com/news-releases/news-release-details/statement-moderna-intellectual-property-matters-during-covid-19" TargetMode="External"/><Relationship Id="rId59" Type="http://schemas.openxmlformats.org/officeDocument/2006/relationships/hyperlink" Target="https://www.atlanticcouncil.org/blogs/taking-stocks-off-the-board-the-rising-threat-of-delisting-in-us-china-relations/" TargetMode="External"/><Relationship Id="rId67" Type="http://schemas.openxmlformats.org/officeDocument/2006/relationships/hyperlink" Target="https://www.pionline.com/money-management/blackrock-sees-joint-venture-conducive-china-wealth-management-success" TargetMode="External"/><Relationship Id="rId20" Type="http://schemas.openxmlformats.org/officeDocument/2006/relationships/hyperlink" Target="https://www.ncbi.nlm.nih.gov/pmc/articles/PMC8223179/" TargetMode="External"/><Relationship Id="rId41" Type="http://schemas.openxmlformats.org/officeDocument/2006/relationships/hyperlink" Target="https://www.washingtonpost.com/outlook/2021/03/15/vaccine-coronavirus-patents-waive-global-equity/" TargetMode="External"/><Relationship Id="rId54" Type="http://schemas.openxmlformats.org/officeDocument/2006/relationships/hyperlink" Target="https://www.brookings.edu/research/us-china-relations-in-the-age-of-artificial-intelligence/" TargetMode="External"/><Relationship Id="rId62" Type="http://schemas.openxmlformats.org/officeDocument/2006/relationships/hyperlink" Target="https://www.state.gov/xinjiang-supply-chain-business-advisory/" TargetMode="External"/><Relationship Id="rId70" Type="http://schemas.openxmlformats.org/officeDocument/2006/relationships/hyperlink" Target="https://www.reuters.com/article/us-nomura-hldg-china/japans-nomura-secures-final-approval-for-china-securities-jv-idUSKBN1XW0O3" TargetMode="External"/><Relationship Id="rId75" Type="http://schemas.openxmlformats.org/officeDocument/2006/relationships/hyperlink" Target="https://macropolo.org/analysis/silicon-valleys-china-paradox/" TargetMode="External"/><Relationship Id="rId83" Type="http://schemas.openxmlformats.org/officeDocument/2006/relationships/hyperlink" Target="https://www.tandfonline.com/doi/full/10.1080/00221546.2020.1827924" TargetMode="External"/><Relationship Id="rId88" Type="http://schemas.openxmlformats.org/officeDocument/2006/relationships/hyperlink" Target="https://www.cbc.ca/news/politics/stephane-perrault-pandemic-election-briefing-1.6144882" TargetMode="External"/><Relationship Id="rId91" Type="http://schemas.openxmlformats.org/officeDocument/2006/relationships/hyperlink" Target="https://financesofthenation.ca/" TargetMode="External"/><Relationship Id="rId96" Type="http://schemas.openxmlformats.org/officeDocument/2006/relationships/hyperlink" Target="https://www.wsj.com/articles/-delta-variant--business-economy-11629049694" TargetMode="External"/><Relationship Id="rId1" Type="http://schemas.openxmlformats.org/officeDocument/2006/relationships/customXml" Target="../customXml/item1.xml"/><Relationship Id="rId6" Type="http://schemas.openxmlformats.org/officeDocument/2006/relationships/hyperlink" Target="https://legal-dictionary.thefreedictionary.com/waiver" TargetMode="Externa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fda.gov/about-fda/center-drug-evaluation-and-research-cder/generic-competition-and-drug-prices" TargetMode="External"/><Relationship Id="rId57" Type="http://schemas.openxmlformats.org/officeDocument/2006/relationships/hyperlink" Target="https://www.wsj.com/articles/china-s-internet-regulator-reviewing-cybersecurity-of-ride-hailing-business-didi-chuxing-11625231216" TargetMode="External"/><Relationship Id="rId10" Type="http://schemas.openxmlformats.org/officeDocument/2006/relationships/hyperlink" Target="https://www.cbo.gov/publication/57126"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washingtonpost.com/coronavirus/?itid=lk_inline_manual_4" TargetMode="External"/><Relationship Id="rId52" Type="http://schemas.openxmlformats.org/officeDocument/2006/relationships/hyperlink" Target="https://www.pewresearch.org/global/2021/03/04/most-americans-support-tough-stance-toward-china-on-human-rights-economic-issues/" TargetMode="External"/><Relationship Id="rId60" Type="http://schemas.openxmlformats.org/officeDocument/2006/relationships/hyperlink" Target="https://www.whitehouse.gov/briefing-room/statements-releases/2021/06/03/fact-sheet-executive-order-addressing-the-threat-from-securities-investments-that-finance-certain-companies-of-the-peoples-republic-of-china/" TargetMode="External"/><Relationship Id="rId65" Type="http://schemas.openxmlformats.org/officeDocument/2006/relationships/hyperlink" Target="https://www.piie.com/blogs/china-economic-watch/foreign-investments-china-are-accelerating-despite-global-economic" TargetMode="External"/><Relationship Id="rId73" Type="http://schemas.openxmlformats.org/officeDocument/2006/relationships/hyperlink" Target="https://rhg.com/research/us-china-financial/" TargetMode="External"/><Relationship Id="rId78" Type="http://schemas.openxmlformats.org/officeDocument/2006/relationships/hyperlink" Target="https://www.reuters.com/article/us-tencent-ai/tencent-steps-up-ai-push-with-research-lab-in-seattle-idUSKBN17Y0EU" TargetMode="External"/><Relationship Id="rId81" Type="http://schemas.openxmlformats.org/officeDocument/2006/relationships/hyperlink" Target="http://www.chinadaily.com.cn/a/202108/10/WS611231cca310efa1bd667eff.html" TargetMode="External"/><Relationship Id="rId86" Type="http://schemas.openxmlformats.org/officeDocument/2006/relationships/hyperlink" Target="https://www.nsf.gov/statistics/srvydoctoratework/" TargetMode="External"/><Relationship Id="rId94" Type="http://schemas.openxmlformats.org/officeDocument/2006/relationships/hyperlink" Target="https://www.cnbc.com/2021/08/16/retail-sales-likely-dipped-in-july-as-consumers-held-off-on-purchases.html"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fpia.eu/media/554521/efpia_pharmafigures_2020_web.pdf" TargetMode="External"/><Relationship Id="rId13" Type="http://schemas.openxmlformats.org/officeDocument/2006/relationships/hyperlink" Target="https://www.sciencemag.org/news/2019/12/chinese-scientist-who-produced-genetically-altered-babies-sentenced-3-years-jail" TargetMode="External"/><Relationship Id="rId18" Type="http://schemas.openxmlformats.org/officeDocument/2006/relationships/hyperlink" Target="https://www.ncbi.nlm.nih.gov/pmc/articles/PMC8223179/" TargetMode="External"/><Relationship Id="rId39"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50" Type="http://schemas.openxmlformats.org/officeDocument/2006/relationships/hyperlink" Target="https://papers.ssrn.com/sol3/papers.cfm?abstract_id=3789820&amp;download=yes" TargetMode="External"/><Relationship Id="rId55" Type="http://schemas.openxmlformats.org/officeDocument/2006/relationships/hyperlink" Target="https://www.pwc.com/gx/en/issues/data-and-analytics/publications/artificial-intelligence-study.html" TargetMode="External"/><Relationship Id="rId76" Type="http://schemas.openxmlformats.org/officeDocument/2006/relationships/hyperlink" Target="https://damo.alibaba.com/about/" TargetMode="External"/><Relationship Id="rId97" Type="http://schemas.openxmlformats.org/officeDocument/2006/relationships/hyperlink" Target="https://www.cbc.ca/news/business/porter-airlines-vaccine-1.6144797" TargetMode="External"/><Relationship Id="rId7" Type="http://schemas.openxmlformats.org/officeDocument/2006/relationships/hyperlink" Target="https://thehill.com/opinion/healthcare/553368-waiving-patents-isnt-enough-we-need-technology-transfer-to-defeat-covid?rl=1" TargetMode="External"/><Relationship Id="rId71" Type="http://schemas.openxmlformats.org/officeDocument/2006/relationships/hyperlink" Target="https://www.credit-suisse.com/about-us-news/en/articles/media-releases/credit-suisse-becomes-majority-shareholder-in-its-china-securities-joint-venture-202006.html" TargetMode="External"/><Relationship Id="rId92" Type="http://schemas.openxmlformats.org/officeDocument/2006/relationships/hyperlink" Target="https://www.cbc.ca/news/business/powell-bottleneck-column-don-pittis-1.6120628" TargetMode="External"/><Relationship Id="rId2" Type="http://schemas.openxmlformats.org/officeDocument/2006/relationships/numbering" Target="numbering.xml"/><Relationship Id="rId29"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40" Type="http://schemas.openxmlformats.org/officeDocument/2006/relationships/hyperlink" Target="https://www.theafricareport.com/89489/africa-should-not-support-suspension-of-intellectual-property-rights-protection-for-covid-19/" TargetMode="External"/><Relationship Id="rId45" Type="http://schemas.openxmlformats.org/officeDocument/2006/relationships/hyperlink" Target="https://twitter.com/GlobalJusticeUK/status/1369734275818549252?s=20" TargetMode="External"/><Relationship Id="rId66" Type="http://schemas.openxmlformats.org/officeDocument/2006/relationships/hyperlink" Target="https://www.reuters.com/article/us-china-economy-fdi/china-was-largest-recipient-of-fdi-in-2020-report-idUSKBN29T0TC" TargetMode="External"/><Relationship Id="rId87" Type="http://schemas.openxmlformats.org/officeDocument/2006/relationships/hyperlink" Target="https://www.cbc.ca/news/business/delta-economy-election-column-don-pittis-1.6142736%20Accessed%208/26/21" TargetMode="External"/><Relationship Id="rId61" Type="http://schemas.openxmlformats.org/officeDocument/2006/relationships/hyperlink" Target="https://www.state.gov/issuance-of-a-hong-kong-business-advisory/" TargetMode="External"/><Relationship Id="rId82" Type="http://schemas.openxmlformats.org/officeDocument/2006/relationships/hyperlink" Target="https://www.ft.com/content/6241474b-4081-4c3f-a30c-81294f44d7e4" TargetMode="External"/><Relationship Id="rId19" Type="http://schemas.openxmlformats.org/officeDocument/2006/relationships/hyperlink" Target="https://www.ncbi.nlm.nih.gov/pmc/articles/PMC8223179/" TargetMode="External"/><Relationship Id="rId14" Type="http://schemas.openxmlformats.org/officeDocument/2006/relationships/hyperlink" Target="https://www.nbcnews.com/politics/national-security/china-has-done-human-testing-create-biologically-enhanced-super-soldiers-n1249914"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56" Type="http://schemas.openxmlformats.org/officeDocument/2006/relationships/hyperlink" Target="https://www.brookings.edu/book/china-2049/" TargetMode="External"/><Relationship Id="rId77" Type="http://schemas.openxmlformats.org/officeDocument/2006/relationships/hyperlink" Target="http://research.baidu.com/" TargetMode="External"/><Relationship Id="rId100" Type="http://schemas.openxmlformats.org/officeDocument/2006/relationships/theme" Target="theme/theme1.xml"/><Relationship Id="rId8" Type="http://schemas.openxmlformats.org/officeDocument/2006/relationships/hyperlink" Target="https://thehill.com/opinion/healthcare/553368-waiving-patents-isnt-enough-we-need-technology-transfer-to-defeat-covid?rl=1" TargetMode="External"/><Relationship Id="rId51" Type="http://schemas.openxmlformats.org/officeDocument/2006/relationships/hyperlink" Target="https://www.brookings.edu/blog/order-from-chaos/2021/08/12/the-new-normal-in-us-china-relations-hardening-competition-and-deep-interdependence/" TargetMode="External"/><Relationship Id="rId72" Type="http://schemas.openxmlformats.org/officeDocument/2006/relationships/hyperlink" Target="https://www.cnbc.com/quotes/CS-FR" TargetMode="External"/><Relationship Id="rId93" Type="http://schemas.openxmlformats.org/officeDocument/2006/relationships/hyperlink" Target="http://www.cbc.ca/news/health/covid19-coronavirus-vaccinated-1.6143572" TargetMode="External"/><Relationship Id="rId98" Type="http://schemas.openxmlformats.org/officeDocument/2006/relationships/hyperlink" Target="http://www.aspistrategist.org.au/globalisation-an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29</Pages>
  <Words>18252</Words>
  <Characters>104041</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2</cp:revision>
  <dcterms:created xsi:type="dcterms:W3CDTF">2021-09-05T19:52:00Z</dcterms:created>
  <dcterms:modified xsi:type="dcterms:W3CDTF">2021-09-05T20:06:00Z</dcterms:modified>
</cp:coreProperties>
</file>