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11670" w14:textId="77777777" w:rsidR="00BA51D2" w:rsidRPr="00742C76" w:rsidRDefault="00BA51D2" w:rsidP="00BA51D2">
      <w:pPr>
        <w:pStyle w:val="Heading4"/>
        <w:rPr>
          <w:rFonts w:cs="Calibri"/>
        </w:rPr>
      </w:pPr>
      <w:r w:rsidRPr="00742C76">
        <w:rPr>
          <w:rFonts w:cs="Calibri"/>
        </w:rPr>
        <w:t>The state is obligated to prioritize freedom.</w:t>
      </w:r>
    </w:p>
    <w:p w14:paraId="34568494" w14:textId="77777777" w:rsidR="00BA51D2" w:rsidRPr="00742C76" w:rsidRDefault="00BA51D2" w:rsidP="00BA51D2">
      <w:proofErr w:type="spellStart"/>
      <w:r w:rsidRPr="00742C76">
        <w:rPr>
          <w:rStyle w:val="StyleUnderline"/>
        </w:rPr>
        <w:t>Otteson</w:t>
      </w:r>
      <w:proofErr w:type="spellEnd"/>
      <w:r w:rsidRPr="00742C76">
        <w:rPr>
          <w:rStyle w:val="StyleUnderline"/>
        </w:rPr>
        <w:t xml:space="preserve"> 09</w:t>
      </w:r>
      <w:r w:rsidRPr="00742C76">
        <w:t xml:space="preserve"> [(James R., professor of philosophy and economics at Yeshiva University) “Kantian Individualism and Political Libertarianism,” The Independent Review, v. 13, n. 3, Winter, </w:t>
      </w:r>
      <w:hyperlink r:id="rId6" w:history="1">
        <w:r w:rsidRPr="00742C76">
          <w:rPr>
            <w:rStyle w:val="Hyperlink"/>
          </w:rPr>
          <w:t>2009</w:t>
        </w:r>
      </w:hyperlink>
      <w:r w:rsidRPr="00742C76">
        <w:t>] TDI</w:t>
      </w:r>
    </w:p>
    <w:p w14:paraId="7628FCF3" w14:textId="77777777" w:rsidR="00BA51D2" w:rsidRPr="00742C76" w:rsidRDefault="00BA51D2" w:rsidP="00BA51D2">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w:t>
      </w:r>
      <w:r w:rsidRPr="00742C76">
        <w:rPr>
          <w:rStyle w:val="StyleUnderline"/>
        </w:rPr>
        <w:lastRenderedPageBreak/>
        <w:t xml:space="preserve">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D7CF8A8" w14:textId="77777777" w:rsidR="00BA51D2" w:rsidRPr="00335659" w:rsidRDefault="00BA51D2" w:rsidP="00BA51D2">
      <w:pPr>
        <w:pStyle w:val="Heading4"/>
        <w:rPr>
          <w:rStyle w:val="Style13ptBold"/>
          <w:b/>
          <w:bCs w:val="0"/>
        </w:rPr>
      </w:pPr>
      <w:r w:rsidRPr="008F5337">
        <w:t>The conclusion of Kant’s moral philosophy is political libertarianism</w:t>
      </w:r>
    </w:p>
    <w:p w14:paraId="5E5BFA9A" w14:textId="77777777" w:rsidR="00BA51D2" w:rsidRPr="008736C0" w:rsidRDefault="00BA51D2" w:rsidP="00BA51D2">
      <w:proofErr w:type="spellStart"/>
      <w:r>
        <w:rPr>
          <w:rStyle w:val="Style13ptBold"/>
        </w:rPr>
        <w:t>Otteson</w:t>
      </w:r>
      <w:proofErr w:type="spellEnd"/>
      <w:r>
        <w:rPr>
          <w:rStyle w:val="Style13ptBold"/>
        </w:rPr>
        <w:t xml:space="preserve"> 9 </w:t>
      </w:r>
      <w:r w:rsidRPr="008F5337">
        <w:t xml:space="preserve">[(James R., professor of philosophy and economics at Yeshiva University) “Kantian Individualism and Political Libertarianism,” The Independent Review, v. 13, n. 3, Winter, </w:t>
      </w:r>
      <w:hyperlink r:id="rId7" w:history="1">
        <w:r w:rsidRPr="008F5337">
          <w:rPr>
            <w:rStyle w:val="Hyperlink"/>
          </w:rPr>
          <w:t>2009</w:t>
        </w:r>
      </w:hyperlink>
      <w:r w:rsidRPr="008F5337">
        <w:t>] TDI</w:t>
      </w:r>
    </w:p>
    <w:p w14:paraId="09A9E148" w14:textId="77777777" w:rsidR="00BA51D2" w:rsidRPr="000F0A34" w:rsidRDefault="00BA51D2" w:rsidP="00BA51D2">
      <w:pPr>
        <w:rPr>
          <w:sz w:val="10"/>
        </w:rPr>
      </w:pPr>
      <w:r w:rsidRPr="000F0A34">
        <w:rPr>
          <w:sz w:val="10"/>
        </w:rPr>
        <w:t xml:space="preserve">Kant expressly draws this conclusion in his 1793 essay “On the Common Saying: ‘This May Be True in Theory, but It Does Not Apply in Practice’”: </w:t>
      </w:r>
      <w:r w:rsidRPr="00E77F19">
        <w:rPr>
          <w:rStyle w:val="StyleUnderline"/>
        </w:rPr>
        <w:t xml:space="preserve">Right is the restriction of </w:t>
      </w:r>
      <w:proofErr w:type="gramStart"/>
      <w:r w:rsidRPr="00E77F19">
        <w:rPr>
          <w:rStyle w:val="StyleUnderline"/>
        </w:rPr>
        <w:t>each individual’s</w:t>
      </w:r>
      <w:proofErr w:type="gramEnd"/>
      <w:r w:rsidRPr="00E77F19">
        <w:rPr>
          <w:rStyle w:val="StyleUnderline"/>
        </w:rPr>
        <w:t xml:space="preserve"> freedom so that it </w:t>
      </w:r>
      <w:proofErr w:type="spellStart"/>
      <w:r w:rsidRPr="00E77F19">
        <w:rPr>
          <w:rStyle w:val="StyleUnderline"/>
        </w:rPr>
        <w:t>harmonises</w:t>
      </w:r>
      <w:proofErr w:type="spellEnd"/>
      <w:r w:rsidRPr="00E77F19">
        <w:rPr>
          <w:rStyle w:val="StyleUnderline"/>
        </w:rPr>
        <w:t xml:space="preserve"> with the freedom of everyone else </w:t>
      </w:r>
      <w:r w:rsidRPr="000F0A34">
        <w:rPr>
          <w:sz w:val="10"/>
        </w:rPr>
        <w:t>(in so far as this is possible within the terms of a general law). And</w:t>
      </w:r>
      <w:r w:rsidRPr="00E77F19">
        <w:rPr>
          <w:rStyle w:val="StyleUnderline"/>
        </w:rPr>
        <w:t xml:space="preserve"> public right is the distinctive quality of the external laws which make this constant harmony possible. Since </w:t>
      </w:r>
      <w:r>
        <w:rPr>
          <w:rStyle w:val="StyleUnderline"/>
          <w:highlight w:val="green"/>
        </w:rPr>
        <w:t>every re</w:t>
      </w:r>
      <w:r w:rsidRPr="000F0A34">
        <w:rPr>
          <w:rStyle w:val="StyleUnderline"/>
          <w:highlight w:val="green"/>
        </w:rPr>
        <w:t xml:space="preserve">striction of freedom through the arbitrary will of another </w:t>
      </w:r>
      <w:r w:rsidRPr="00E77F19">
        <w:rPr>
          <w:rStyle w:val="StyleUnderline"/>
        </w:rPr>
        <w:t xml:space="preserve">party </w:t>
      </w:r>
      <w:r w:rsidRPr="000F0A34">
        <w:rPr>
          <w:rStyle w:val="StyleUnderline"/>
          <w:highlight w:val="green"/>
        </w:rPr>
        <w:t xml:space="preserve">is </w:t>
      </w:r>
      <w:r w:rsidRPr="00653215">
        <w:rPr>
          <w:rStyle w:val="StyleUnderline"/>
        </w:rPr>
        <w:t xml:space="preserve">termed </w:t>
      </w:r>
      <w:r w:rsidRPr="000F0A34">
        <w:rPr>
          <w:rStyle w:val="StyleUnderline"/>
          <w:highlight w:val="green"/>
        </w:rPr>
        <w:t>coercion</w:t>
      </w:r>
      <w:r w:rsidRPr="00E77F19">
        <w:rPr>
          <w:rStyle w:val="StyleUnderline"/>
        </w:rPr>
        <w:t xml:space="preserve">, it follows that a civil constitution is a relationship among free men who are subject to coercive laws, while they retain their freedom within the general union with their fellows. </w:t>
      </w:r>
      <w:r w:rsidRPr="000F0A34">
        <w:rPr>
          <w:sz w:val="10"/>
        </w:rPr>
        <w:t xml:space="preserve">(1991, 73, emphasis in original) </w:t>
      </w:r>
      <w:bookmarkStart w:id="0" w:name="_Hlk78030310"/>
      <w:r w:rsidRPr="000F0A34">
        <w:rPr>
          <w:rStyle w:val="StyleUnderline"/>
          <w:highlight w:val="green"/>
        </w:rPr>
        <w:t xml:space="preserve">Kant insists on the protection of </w:t>
      </w:r>
      <w:r w:rsidRPr="00653215">
        <w:rPr>
          <w:rStyle w:val="StyleUnderline"/>
        </w:rPr>
        <w:t xml:space="preserve">a sphere of </w:t>
      </w:r>
      <w:r w:rsidRPr="000F0A34">
        <w:rPr>
          <w:rStyle w:val="StyleUnderline"/>
          <w:highlight w:val="green"/>
        </w:rPr>
        <w:t xml:space="preserve">liberty for </w:t>
      </w:r>
      <w:proofErr w:type="gramStart"/>
      <w:r w:rsidRPr="000F0A34">
        <w:rPr>
          <w:rStyle w:val="StyleUnderline"/>
          <w:highlight w:val="green"/>
        </w:rPr>
        <w:t>each individual</w:t>
      </w:r>
      <w:proofErr w:type="gramEnd"/>
      <w:r w:rsidRPr="000F0A34">
        <w:rPr>
          <w:rStyle w:val="StyleUnderline"/>
          <w:highlight w:val="green"/>
        </w:rPr>
        <w:t xml:space="preserve"> </w:t>
      </w:r>
      <w:bookmarkEnd w:id="0"/>
      <w:r w:rsidRPr="00E77F19">
        <w:rPr>
          <w:rStyle w:val="StyleUnderline"/>
        </w:rPr>
        <w:t xml:space="preserve">to self-legislate </w:t>
      </w:r>
      <w:r w:rsidRPr="000F0A34">
        <w:rPr>
          <w:sz w:val="10"/>
        </w:rPr>
        <w:t xml:space="preserve">under universalizable laws of rationality, consistent with the formulation of the cat- </w:t>
      </w:r>
      <w:proofErr w:type="spellStart"/>
      <w:r w:rsidRPr="000F0A34">
        <w:rPr>
          <w:sz w:val="10"/>
        </w:rPr>
        <w:t>egorical</w:t>
      </w:r>
      <w:proofErr w:type="spellEnd"/>
      <w:r w:rsidRPr="000F0A34">
        <w:rPr>
          <w:sz w:val="10"/>
        </w:rPr>
        <w:t xml:space="preserve"> imperative requiring the treatment of others “always at the same time as an end and never simply as a means” (1981, 36). This formulation of the categorical imperative might even logically entail the position Kant articulates about “right,” “public right,” and “freedom.”</w:t>
      </w:r>
      <w:r w:rsidRPr="00E77F19">
        <w:rPr>
          <w:rStyle w:val="StyleUnderline"/>
        </w:rPr>
        <w:t xml:space="preserve"> Persons do not lose their personhood when they join a civil community, so they cannot rationally endorse a state that will be destructive of that personhood; on the contrary, </w:t>
      </w:r>
      <w:r w:rsidRPr="000F0A34">
        <w:rPr>
          <w:sz w:val="10"/>
        </w:rPr>
        <w:t>according to Kant</w:t>
      </w:r>
      <w:r w:rsidRPr="00E77F19">
        <w:rPr>
          <w:rStyle w:val="StyleUnderline"/>
        </w:rPr>
        <w:t xml:space="preserve">, </w:t>
      </w:r>
      <w:bookmarkStart w:id="1" w:name="_Hlk78030325"/>
      <w:r w:rsidRPr="000F0A34">
        <w:rPr>
          <w:rStyle w:val="StyleUnderline"/>
          <w:highlight w:val="green"/>
        </w:rPr>
        <w:t xml:space="preserve">a person enters civil society </w:t>
      </w:r>
      <w:r w:rsidRPr="00653215">
        <w:rPr>
          <w:rStyle w:val="StyleUnderline"/>
        </w:rPr>
        <w:t xml:space="preserve">rationally </w:t>
      </w:r>
      <w:r w:rsidRPr="000F0A34">
        <w:rPr>
          <w:rStyle w:val="StyleUnderline"/>
          <w:highlight w:val="green"/>
        </w:rPr>
        <w:t xml:space="preserve">willing that </w:t>
      </w:r>
      <w:r w:rsidRPr="00653215">
        <w:rPr>
          <w:rStyle w:val="StyleUnderline"/>
        </w:rPr>
        <w:t xml:space="preserve">the </w:t>
      </w:r>
      <w:r w:rsidRPr="000F0A34">
        <w:rPr>
          <w:rStyle w:val="StyleUnderline"/>
          <w:highlight w:val="green"/>
        </w:rPr>
        <w:t xml:space="preserve">society will protect </w:t>
      </w:r>
      <w:r w:rsidRPr="00653215">
        <w:t>both</w:t>
      </w:r>
      <w:r w:rsidRPr="00653215">
        <w:rPr>
          <w:rStyle w:val="StyleUnderline"/>
        </w:rPr>
        <w:t xml:space="preserve"> </w:t>
      </w:r>
      <w:r w:rsidRPr="00653215">
        <w:t xml:space="preserve">his </w:t>
      </w:r>
      <w:r w:rsidRPr="00653215">
        <w:rPr>
          <w:rStyle w:val="StyleUnderline"/>
          <w:highlight w:val="green"/>
        </w:rPr>
        <w:t>[her]</w:t>
      </w:r>
      <w:r w:rsidRPr="00653215">
        <w:rPr>
          <w:rStyle w:val="StyleUnderline"/>
        </w:rPr>
        <w:t xml:space="preserve"> own </w:t>
      </w:r>
      <w:r w:rsidRPr="000F0A34">
        <w:rPr>
          <w:rStyle w:val="StyleUnderline"/>
          <w:highlight w:val="green"/>
        </w:rPr>
        <w:t xml:space="preserve">agency </w:t>
      </w:r>
      <w:bookmarkEnd w:id="1"/>
      <w:r w:rsidRPr="00653215">
        <w:rPr>
          <w:rStyle w:val="StyleUnderline"/>
        </w:rPr>
        <w:t>and that of others.</w:t>
      </w:r>
      <w:r w:rsidRPr="00E77F19">
        <w:rPr>
          <w:rStyle w:val="StyleUnderline"/>
        </w:rPr>
        <w:t xml:space="preserve"> </w:t>
      </w:r>
      <w:r w:rsidRPr="000F0A34">
        <w:rPr>
          <w:sz w:val="10"/>
        </w:rPr>
        <w:t>Robert B. Pippen rightly says that for Kant “political duties are a subset of moral duties” (1985, 107–42), but the argument here puts it slightly differently:</w:t>
      </w:r>
      <w:r w:rsidRPr="00E77F19">
        <w:rPr>
          <w:rStyle w:val="StyleUnderline"/>
        </w:rPr>
        <w:t xml:space="preserve"> political rights, </w:t>
      </w:r>
      <w:r w:rsidRPr="000F0A34">
        <w:rPr>
          <w:sz w:val="10"/>
        </w:rPr>
        <w:t>or “dignities,”</w:t>
      </w:r>
      <w:r w:rsidRPr="00E77F19">
        <w:rPr>
          <w:rStyle w:val="StyleUnderline"/>
        </w:rPr>
        <w:t xml:space="preserve"> derive from moral rights, </w:t>
      </w:r>
      <w:r w:rsidRPr="000F0A34">
        <w:rPr>
          <w:sz w:val="10"/>
        </w:rPr>
        <w:t>which for Kant are determined by one’s moral agency.</w:t>
      </w:r>
      <w:r w:rsidRPr="00E77F19">
        <w:rPr>
          <w:rStyle w:val="StyleUnderline"/>
        </w:rPr>
        <w:t xml:space="preserve"> Thus, </w:t>
      </w:r>
      <w:r w:rsidRPr="000F0A34">
        <w:rPr>
          <w:rStyle w:val="StyleUnderline"/>
          <w:highlight w:val="green"/>
        </w:rPr>
        <w:t xml:space="preserve">the only “coercive laws” </w:t>
      </w:r>
      <w:r>
        <w:rPr>
          <w:rStyle w:val="StyleUnderline"/>
          <w:highlight w:val="green"/>
        </w:rPr>
        <w:t>to which individuals may ratio</w:t>
      </w:r>
      <w:r w:rsidRPr="000F0A34">
        <w:rPr>
          <w:rStyle w:val="StyleUnderline"/>
          <w:highlight w:val="green"/>
        </w:rPr>
        <w:t xml:space="preserve">nally </w:t>
      </w:r>
      <w:r w:rsidRPr="00E77F19">
        <w:rPr>
          <w:rStyle w:val="StyleUnderline"/>
        </w:rPr>
        <w:t xml:space="preserve">allow themselves to </w:t>
      </w:r>
      <w:r w:rsidRPr="000F0A34">
        <w:rPr>
          <w:rStyle w:val="StyleUnderline"/>
          <w:highlight w:val="green"/>
        </w:rPr>
        <w:t xml:space="preserve">be subject </w:t>
      </w:r>
      <w:r w:rsidRPr="000F0A34">
        <w:rPr>
          <w:sz w:val="10"/>
        </w:rPr>
        <w:t>in civil society</w:t>
      </w:r>
      <w:r w:rsidRPr="00E77F19">
        <w:rPr>
          <w:rStyle w:val="StyleUnderline"/>
        </w:rPr>
        <w:t xml:space="preserve"> </w:t>
      </w:r>
      <w:r w:rsidRPr="000F0A34">
        <w:rPr>
          <w:rStyle w:val="StyleUnderline"/>
          <w:highlight w:val="green"/>
        </w:rPr>
        <w:t xml:space="preserve">are those that require respect for </w:t>
      </w:r>
      <w:proofErr w:type="spellStart"/>
      <w:r w:rsidRPr="00653215">
        <w:t>each</w:t>
      </w:r>
      <w:r w:rsidRPr="000F0A34">
        <w:rPr>
          <w:rStyle w:val="StyleUnderline"/>
          <w:highlight w:val="green"/>
        </w:rPr>
        <w:t xml:space="preserve"> others’</w:t>
      </w:r>
      <w:proofErr w:type="spellEnd"/>
      <w:r w:rsidRPr="000F0A34">
        <w:rPr>
          <w:rStyle w:val="StyleUnderline"/>
          <w:highlight w:val="green"/>
        </w:rPr>
        <w:t xml:space="preserve"> </w:t>
      </w:r>
      <w:r w:rsidRPr="00653215">
        <w:rPr>
          <w:rStyle w:val="StyleUnderline"/>
        </w:rPr>
        <w:t xml:space="preserve">moral </w:t>
      </w:r>
      <w:r w:rsidRPr="000F0A34">
        <w:rPr>
          <w:rStyle w:val="StyleUnderline"/>
          <w:highlight w:val="green"/>
        </w:rPr>
        <w:t>agency</w:t>
      </w:r>
      <w:r w:rsidRPr="000F0A34">
        <w:rPr>
          <w:sz w:val="10"/>
        </w:rPr>
        <w:t xml:space="preserve"> (and provide for the punishment of infractions thereof) (see Pippen 1985, 121). When Kant comes to state his own moral justification for the state in the 1797 Metaphysics of Morals, this claim is exactly the one he makes:</w:t>
      </w:r>
      <w:r w:rsidRPr="00E77F19">
        <w:rPr>
          <w:rStyle w:val="StyleUnderline"/>
        </w:rPr>
        <w:t xml:space="preserve"> </w:t>
      </w:r>
      <w:r w:rsidRPr="000F0A34">
        <w:rPr>
          <w:rStyle w:val="StyleUnderline"/>
          <w:highlight w:val="green"/>
        </w:rPr>
        <w:t xml:space="preserve">the state is necessary for securing </w:t>
      </w:r>
      <w:r w:rsidRPr="00653215">
        <w:rPr>
          <w:rStyle w:val="StyleUnderline"/>
        </w:rPr>
        <w:t xml:space="preserve">the conditions of “Right”—in other words, the </w:t>
      </w:r>
      <w:r w:rsidRPr="000F0A34">
        <w:rPr>
          <w:rStyle w:val="StyleUnderline"/>
          <w:highlight w:val="green"/>
        </w:rPr>
        <w:t xml:space="preserve">conditions under which persons can exercise </w:t>
      </w:r>
      <w:r w:rsidRPr="00653215">
        <w:rPr>
          <w:rStyle w:val="StyleUnderline"/>
        </w:rPr>
        <w:t xml:space="preserve">their autonomous </w:t>
      </w:r>
      <w:r w:rsidRPr="000F0A34">
        <w:rPr>
          <w:rStyle w:val="StyleUnderline"/>
          <w:highlight w:val="green"/>
        </w:rPr>
        <w:t xml:space="preserve">agency </w:t>
      </w:r>
      <w:r w:rsidRPr="000F0A34">
        <w:rPr>
          <w:sz w:val="10"/>
        </w:rPr>
        <w:t xml:space="preserve">(see 1991, 132–35). </w:t>
      </w:r>
      <w:r w:rsidRPr="00E77F19">
        <w:rPr>
          <w:rStyle w:val="StyleUnderline"/>
        </w:rPr>
        <w:t xml:space="preserve">Consistent with this interpretation, Kant elsewhere endorses free trade and open markets </w:t>
      </w:r>
      <w:r w:rsidRPr="000F0A34">
        <w:rPr>
          <w:sz w:val="10"/>
        </w:rPr>
        <w:t xml:space="preserve">on grounds that make his concern for “harmony” in the preceding passage reminiscent of Adam Smithian invisible-hand arguments. In his 1784 essay “Idea for a Universal History with a Cosmopolitan Purpose,” Kant writes: “Individual men and even entire nations little imagine that, </w:t>
      </w:r>
      <w:r w:rsidRPr="000F0A34">
        <w:rPr>
          <w:sz w:val="10"/>
        </w:rPr>
        <w:lastRenderedPageBreak/>
        <w:t>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w:t>
      </w:r>
      <w:r w:rsidRPr="00E77F19">
        <w:rPr>
          <w:rStyle w:val="StyleUnderline"/>
        </w:rPr>
        <w:t xml:space="preserve"> Kant proceeds to endorse some of the same laissez-faire economic policies </w:t>
      </w:r>
      <w:r w:rsidRPr="000F0A34">
        <w:rPr>
          <w:sz w:val="10"/>
        </w:rPr>
        <w:t>that Smith advocated—for example, in his discussion in his 1786 work “Conjectures on the Beginning of Human History” of the benefits of “mutual exchange” and</w:t>
      </w:r>
      <w:r w:rsidRPr="00E77F19">
        <w:rPr>
          <w:rStyle w:val="StyleUnderline"/>
        </w:rPr>
        <w:t xml:space="preserve"> in his claim that “there can be no wealth-producing activity without freedom</w:t>
      </w:r>
      <w:r w:rsidRPr="000F0A34">
        <w:rPr>
          <w:sz w:val="10"/>
        </w:rPr>
        <w:t>” (1991, 230–31, emphasis in original), as</w:t>
      </w:r>
      <w:r w:rsidRPr="00E77F19">
        <w:rPr>
          <w:rStyle w:val="StyleUnderline"/>
        </w:rPr>
        <w:t xml:space="preserve"> well as in his claim in the 1795 Perpetual Peace that “the spirit of commerce” is motivated by people’s “mutual self-interest” and thus “cannot exist side by side with war” </w:t>
      </w:r>
      <w:r w:rsidRPr="000F0A34">
        <w:rPr>
          <w:sz w:val="10"/>
        </w:rPr>
        <w:t xml:space="preserve">(1991, 114, emphasis in original).3 Finally, although Kant argues that we cannot know exactly what direction hu- man progress will take, he believes we can nevertheless be confident that mankind is progressing.4 Thus, in “Universal History” he writes: The highest purpose of nature—i.e. the development of all natural </w:t>
      </w:r>
      <w:proofErr w:type="spellStart"/>
      <w:r w:rsidRPr="000F0A34">
        <w:rPr>
          <w:sz w:val="10"/>
        </w:rPr>
        <w:t>capaci</w:t>
      </w:r>
      <w:proofErr w:type="spellEnd"/>
      <w:r w:rsidRPr="000F0A34">
        <w:rPr>
          <w:sz w:val="10"/>
        </w:rPr>
        <w:t xml:space="preserve">- ties—can be fulfilled for mankind only in society, and nature intends that man should accomplish this, and indeed all his appointed ends, by his own efforts. This </w:t>
      </w:r>
      <w:r w:rsidRPr="00EF2006">
        <w:rPr>
          <w:rStyle w:val="StyleUnderline"/>
        </w:rPr>
        <w:t>purpose can be fulfilled only in a society which has not only the greatest freedom</w:t>
      </w:r>
      <w:r w:rsidRPr="000F0A34">
        <w:rPr>
          <w:sz w:val="10"/>
        </w:rPr>
        <w:t>, and therefore a cont</w:t>
      </w:r>
      <w:r>
        <w:rPr>
          <w:sz w:val="10"/>
        </w:rPr>
        <w:t>inual antagonism among its mem</w:t>
      </w:r>
      <w:r w:rsidRPr="000F0A34">
        <w:rPr>
          <w:sz w:val="10"/>
        </w:rPr>
        <w:t xml:space="preserve">bers, </w:t>
      </w:r>
      <w:r w:rsidRPr="00EF2006">
        <w:rPr>
          <w:rStyle w:val="StyleUnderline"/>
        </w:rPr>
        <w:t>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w:t>
      </w:r>
      <w:r>
        <w:rPr>
          <w:rStyle w:val="StyleUnderline"/>
        </w:rPr>
        <w:t>om</w:t>
      </w:r>
      <w:r w:rsidRPr="00EF2006">
        <w:rPr>
          <w:rStyle w:val="StyleUnderline"/>
        </w:rPr>
        <w:t>bined to the greatest possible extent with irresistible force</w:t>
      </w:r>
      <w:r w:rsidRPr="000F0A34">
        <w:rPr>
          <w:sz w:val="10"/>
        </w:rPr>
        <w:t xml:space="preserve">, in other words of establishing a perfectly just civil constitution. (1991, 45–46, emphasis in original) Kant’s argument in this essay runs as follows: </w:t>
      </w:r>
      <w:r w:rsidRPr="00EF2006">
        <w:rPr>
          <w:rStyle w:val="StyleUnderline"/>
        </w:rPr>
        <w:t>human progress is possible</w:t>
      </w:r>
      <w:r w:rsidRPr="000F0A34">
        <w:rPr>
          <w:sz w:val="10"/>
        </w:rPr>
        <w:t xml:space="preserve">, but </w:t>
      </w:r>
      <w:r w:rsidRPr="00EF2006">
        <w:rPr>
          <w:rStyle w:val="StyleUnderline"/>
        </w:rPr>
        <w:t>only in conditions of a civil society whose design allows this progress; because the progress is possible only as individuals become enlightened, and individual enlightenment is in turn possible only when individuals are free from improper coercion and paternal- ism, human progress is therefore possible only under a state that defends individual freedom</w:t>
      </w:r>
      <w:r w:rsidRPr="000F0A34">
        <w:rPr>
          <w:sz w:val="10"/>
        </w:rPr>
        <w:t xml:space="preserve">. Kant believes that individuals have the best chance to be happy under a limited civil government, and he therefore argues that </w:t>
      </w:r>
      <w:r w:rsidRPr="00653215">
        <w:rPr>
          <w:rStyle w:val="StyleUnderline"/>
        </w:rPr>
        <w:t>even</w:t>
      </w:r>
      <w:r w:rsidRPr="00653215">
        <w:rPr>
          <w:sz w:val="10"/>
        </w:rPr>
        <w:t xml:space="preserve"> </w:t>
      </w:r>
      <w:r w:rsidRPr="00653215">
        <w:rPr>
          <w:rStyle w:val="StyleUnderline"/>
        </w:rPr>
        <w:t>such a laudable goal as increasing human happiness is not</w:t>
      </w:r>
      <w:r w:rsidRPr="00653215">
        <w:rPr>
          <w:sz w:val="10"/>
        </w:rPr>
        <w:t xml:space="preserve"> a </w:t>
      </w:r>
      <w:r w:rsidRPr="00653215">
        <w:rPr>
          <w:rStyle w:val="StyleUnderline"/>
        </w:rPr>
        <w:t>justifiable</w:t>
      </w:r>
      <w:r w:rsidRPr="00653215">
        <w:rPr>
          <w:sz w:val="10"/>
        </w:rPr>
        <w:t xml:space="preserve"> role of </w:t>
      </w:r>
      <w:r w:rsidRPr="000F0A34">
        <w:rPr>
          <w:sz w:val="10"/>
        </w:rPr>
        <w:t xml:space="preserve">the state: “But </w:t>
      </w:r>
      <w:r w:rsidRPr="000F0A34">
        <w:rPr>
          <w:rStyle w:val="StyleUnderline"/>
          <w:highlight w:val="green"/>
        </w:rPr>
        <w:t xml:space="preserve">the </w:t>
      </w:r>
      <w:r w:rsidRPr="00653215">
        <w:rPr>
          <w:rStyle w:val="StyleUnderline"/>
        </w:rPr>
        <w:t xml:space="preserve">whole </w:t>
      </w:r>
      <w:r w:rsidRPr="000F0A34">
        <w:rPr>
          <w:rStyle w:val="StyleUnderline"/>
          <w:highlight w:val="green"/>
        </w:rPr>
        <w:t>concept of an external right is derived</w:t>
      </w:r>
      <w:r w:rsidRPr="000F0A34">
        <w:rPr>
          <w:sz w:val="10"/>
          <w:highlight w:val="green"/>
        </w:rPr>
        <w:t xml:space="preserve"> </w:t>
      </w:r>
      <w:r w:rsidRPr="000F0A34">
        <w:rPr>
          <w:sz w:val="10"/>
        </w:rPr>
        <w:t xml:space="preserve">entirely </w:t>
      </w:r>
      <w:r w:rsidRPr="000F0A34">
        <w:rPr>
          <w:rStyle w:val="StyleUnderline"/>
          <w:highlight w:val="green"/>
        </w:rPr>
        <w:t xml:space="preserve">from </w:t>
      </w:r>
      <w:r w:rsidRPr="00653215">
        <w:rPr>
          <w:rStyle w:val="StyleUnderline"/>
        </w:rPr>
        <w:t xml:space="preserve">the concept of </w:t>
      </w:r>
      <w:r w:rsidRPr="000F0A34">
        <w:rPr>
          <w:rStyle w:val="StyleUnderline"/>
          <w:highlight w:val="green"/>
        </w:rPr>
        <w:t>freedom</w:t>
      </w:r>
      <w:r w:rsidRPr="000F0A34">
        <w:rPr>
          <w:sz w:val="10"/>
          <w:highlight w:val="green"/>
        </w:rPr>
        <w:t xml:space="preserve"> </w:t>
      </w:r>
      <w:r w:rsidRPr="000F0A34">
        <w:rPr>
          <w:sz w:val="10"/>
        </w:rPr>
        <w:t xml:space="preserve">in the mutual external relationships of human beings, </w:t>
      </w:r>
      <w:r w:rsidRPr="000F0A34">
        <w:rPr>
          <w:rStyle w:val="StyleUnderline"/>
          <w:highlight w:val="green"/>
        </w:rPr>
        <w:t xml:space="preserve">and has nothing to do with </w:t>
      </w:r>
      <w:r w:rsidRPr="00273A08">
        <w:rPr>
          <w:rStyle w:val="StyleUnderline"/>
        </w:rPr>
        <w:t>the end which all men have by nature (i.e.</w:t>
      </w:r>
      <w:r w:rsidRPr="00273A08">
        <w:rPr>
          <w:sz w:val="10"/>
        </w:rPr>
        <w:t xml:space="preserve"> the aim of achieving</w:t>
      </w:r>
      <w:r w:rsidRPr="000F0A34">
        <w:rPr>
          <w:sz w:val="10"/>
        </w:rPr>
        <w:t xml:space="preserve"> </w:t>
      </w:r>
      <w:r w:rsidRPr="000F0A34">
        <w:rPr>
          <w:rStyle w:val="StyleUnderline"/>
          <w:highlight w:val="green"/>
        </w:rPr>
        <w:t>happiness</w:t>
      </w:r>
      <w:r w:rsidRPr="000F0A34">
        <w:rPr>
          <w:sz w:val="10"/>
        </w:rPr>
        <w:t xml:space="preserve">) or with the recognized means of attaining this end. And </w:t>
      </w:r>
      <w:proofErr w:type="gramStart"/>
      <w:r w:rsidRPr="000F0A34">
        <w:rPr>
          <w:sz w:val="10"/>
        </w:rPr>
        <w:t>thus</w:t>
      </w:r>
      <w:proofErr w:type="gramEnd"/>
      <w:r w:rsidRPr="000F0A34">
        <w:rPr>
          <w:sz w:val="10"/>
        </w:rPr>
        <w:t xml:space="preserve"> the latter end must on no account interfere as a determinant with the laws governing external right” (“Theory and Practice,” 1991, 73, emphasis in original). </w:t>
      </w:r>
      <w:r w:rsidRPr="00EF2006">
        <w:rPr>
          <w:rStyle w:val="StyleUnderline"/>
        </w:rPr>
        <w:t>The Kantian state is hence limited on the principled grounds of respecting agency</w:t>
      </w:r>
      <w:r w:rsidRPr="000F0A34">
        <w:rPr>
          <w:sz w:val="10"/>
        </w:rPr>
        <w:t xml:space="preserve">; the fact that this limitation in his view provides the conditions enabling enlightenment, progress, and ultimately happiness is a </w:t>
      </w:r>
      <w:r w:rsidRPr="00273A08">
        <w:rPr>
          <w:sz w:val="10"/>
        </w:rPr>
        <w:t xml:space="preserve">great but ancillary benefit. </w:t>
      </w:r>
      <w:r w:rsidRPr="00273A08">
        <w:rPr>
          <w:rStyle w:val="StyleUnderline"/>
        </w:rPr>
        <w:t>Thus, the positions Kant takes</w:t>
      </w:r>
      <w:r w:rsidRPr="00273A08">
        <w:rPr>
          <w:sz w:val="10"/>
        </w:rPr>
        <w:t xml:space="preserve"> on nonpolitical issues </w:t>
      </w:r>
      <w:r w:rsidRPr="00273A08">
        <w:rPr>
          <w:rStyle w:val="StyleUnderline"/>
        </w:rPr>
        <w:t>would seem to suggest a libertarian political position</w:t>
      </w:r>
      <w:r w:rsidRPr="00273A08">
        <w:rPr>
          <w:sz w:val="10"/>
        </w:rPr>
        <w:t>.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 cline</w:t>
      </w:r>
      <w:proofErr w:type="gramStart"/>
      <w:r w:rsidRPr="00273A08">
        <w:rPr>
          <w:sz w:val="10"/>
        </w:rPr>
        <w:t>. . . .</w:t>
      </w:r>
      <w:proofErr w:type="gramEnd"/>
      <w:r w:rsidRPr="00273A08">
        <w:rPr>
          <w:sz w:val="10"/>
        </w:rPr>
        <w:t xml:space="preserve"> If the citizen is deterred from seeking his personal welfare in any </w:t>
      </w:r>
      <w:proofErr w:type="gramStart"/>
      <w:r w:rsidRPr="00273A08">
        <w:rPr>
          <w:sz w:val="10"/>
        </w:rPr>
        <w:t>way</w:t>
      </w:r>
      <w:proofErr w:type="gramEnd"/>
      <w:r w:rsidRPr="00273A08">
        <w:rPr>
          <w:sz w:val="10"/>
        </w:rPr>
        <w:t xml:space="preserve"> he chooses which is consistent with the freedom of others, the vitality of business in general and hence also the strength of the whole are held in check. For this reason, restrictions placed upon</w:t>
      </w:r>
      <w:r w:rsidRPr="000F0A34">
        <w:rPr>
          <w:sz w:val="10"/>
        </w:rPr>
        <w:t xml:space="preserve"> personal activities are in- </w:t>
      </w:r>
      <w:proofErr w:type="spellStart"/>
      <w:r w:rsidRPr="000F0A34">
        <w:rPr>
          <w:sz w:val="10"/>
        </w:rPr>
        <w:t>creasingly</w:t>
      </w:r>
      <w:proofErr w:type="spellEnd"/>
      <w:r w:rsidRPr="000F0A34">
        <w:rPr>
          <w:sz w:val="10"/>
        </w:rPr>
        <w:t xml:space="preserve">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0F0A34">
        <w:rPr>
          <w:sz w:val="10"/>
        </w:rPr>
        <w:t>each individual’s</w:t>
      </w:r>
      <w:proofErr w:type="gramEnd"/>
      <w:r w:rsidRPr="000F0A34">
        <w:rPr>
          <w:sz w:val="10"/>
        </w:rPr>
        <w:t xml:space="preserve"> will to co-exist with the freedom of everyone else in accordance with a universal law is right.’” He concludes, “</w:t>
      </w:r>
      <w:r w:rsidRPr="00DE050B">
        <w:rPr>
          <w:rStyle w:val="StyleUnderline"/>
        </w:rPr>
        <w:t xml:space="preserve">Thus the </w:t>
      </w:r>
      <w:r w:rsidRPr="00273A08">
        <w:rPr>
          <w:rStyle w:val="StyleUnderline"/>
        </w:rPr>
        <w:t>universal law of right is as follows: let your external actions be such that the free application of your will can co-exist with the freedom of everyone in accordance with a universal law”</w:t>
      </w:r>
      <w:r w:rsidRPr="00273A08">
        <w:rPr>
          <w:sz w:val="10"/>
        </w:rPr>
        <w:t xml:space="preserve"> (1991, 133, emphasis in original).5 </w:t>
      </w:r>
      <w:r w:rsidRPr="00273A08">
        <w:rPr>
          <w:rStyle w:val="StyleUnderline"/>
        </w:rPr>
        <w:t>This stipulation becomes for Kant the grounding justification for the existence of a state</w:t>
      </w:r>
      <w:r w:rsidRPr="00273A08">
        <w:rPr>
          <w:sz w:val="10"/>
        </w:rPr>
        <w:t xml:space="preserve">, its raison </w:t>
      </w:r>
      <w:proofErr w:type="spellStart"/>
      <w:r w:rsidRPr="00273A08">
        <w:rPr>
          <w:sz w:val="10"/>
        </w:rPr>
        <w:t>d’être</w:t>
      </w:r>
      <w:proofErr w:type="spellEnd"/>
      <w:r w:rsidRPr="00273A08">
        <w:rPr>
          <w:sz w:val="10"/>
        </w:rPr>
        <w:t xml:space="preserve">, and the reason we leave the state of nature is to secure this sphere of maximum freedom compatible with the same freedom of all others. </w:t>
      </w:r>
      <w:r w:rsidRPr="00273A08">
        <w:rPr>
          <w:rStyle w:val="StyleUnderline"/>
        </w:rPr>
        <w:t>Because this freedom must be complete, in the sense of being</w:t>
      </w:r>
      <w:r w:rsidRPr="00DE050B">
        <w:rPr>
          <w:rStyle w:val="StyleUnderline"/>
        </w:rPr>
        <w:t xml:space="preserve"> as full as possible given the existence of other persons who demand similar freedom, it entails that </w:t>
      </w:r>
      <w:r w:rsidRPr="000F0A34">
        <w:rPr>
          <w:rStyle w:val="StyleUnderline"/>
          <w:highlight w:val="green"/>
        </w:rPr>
        <w:t xml:space="preserve">the state </w:t>
      </w:r>
      <w:r w:rsidRPr="000F0A34">
        <w:rPr>
          <w:sz w:val="10"/>
        </w:rPr>
        <w:t>may—indeed,</w:t>
      </w:r>
      <w:r w:rsidRPr="00DE050B">
        <w:rPr>
          <w:rStyle w:val="StyleUnderline"/>
        </w:rPr>
        <w:t xml:space="preserve"> </w:t>
      </w:r>
      <w:r w:rsidRPr="000F0A34">
        <w:rPr>
          <w:rStyle w:val="StyleUnderline"/>
          <w:highlight w:val="green"/>
        </w:rPr>
        <w:t xml:space="preserve">must—secure </w:t>
      </w:r>
      <w:r w:rsidRPr="000F0A34">
        <w:rPr>
          <w:sz w:val="10"/>
        </w:rPr>
        <w:t>this condition of</w:t>
      </w:r>
      <w:r w:rsidRPr="00DE050B">
        <w:rPr>
          <w:rStyle w:val="StyleUnderline"/>
        </w:rPr>
        <w:t xml:space="preserve"> </w:t>
      </w:r>
      <w:r w:rsidRPr="000F0A34">
        <w:rPr>
          <w:rStyle w:val="StyleUnderline"/>
          <w:highlight w:val="green"/>
        </w:rPr>
        <w:t>freedom, but undertake to do nothing else because any other state activities would compromise the very autonomy the state seeks to defend</w:t>
      </w:r>
      <w:r w:rsidRPr="00DE050B">
        <w:rPr>
          <w:rStyle w:val="StyleUnderline"/>
        </w:rPr>
        <w:t>.</w:t>
      </w:r>
      <w:r>
        <w:rPr>
          <w:rStyle w:val="StyleUnderline"/>
        </w:rPr>
        <w:t xml:space="preserve"> </w:t>
      </w:r>
      <w:r w:rsidRPr="000F0A34">
        <w:rPr>
          <w:sz w:val="10"/>
        </w:rPr>
        <w:t xml:space="preserve">Kant’s position thus outlines and implies a political philosophy that is broadly libertarian; that is, it endorses a state constructed with the sole aim of protecting its citizens against invasions of their liberty. For Kant, individuals create a state to protect their moral agency, and in doing so they consent to coercion only insofar as it is required to prevent themselves or others from impinging on their own or others’ agency. In his argument, </w:t>
      </w:r>
      <w:r w:rsidRPr="00DE050B">
        <w:rPr>
          <w:rStyle w:val="StyleUnderline"/>
        </w:rPr>
        <w:t xml:space="preserve">individuals cannot rationally consent to a state that </w:t>
      </w:r>
      <w:r w:rsidRPr="000F0A34">
        <w:rPr>
          <w:sz w:val="10"/>
        </w:rPr>
        <w:t>instructs them in morals,</w:t>
      </w:r>
      <w:r w:rsidRPr="00DE050B">
        <w:rPr>
          <w:rStyle w:val="StyleUnderline"/>
        </w:rPr>
        <w:t xml:space="preserve"> coerces virtuous behavior</w:t>
      </w:r>
      <w:r w:rsidRPr="000F0A34">
        <w:rPr>
          <w:sz w:val="10"/>
        </w:rPr>
        <w:t xml:space="preserve">,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 Kant argues even more strongly that </w:t>
      </w:r>
      <w:r w:rsidRPr="00DE050B">
        <w:rPr>
          <w:rStyle w:val="StyleUnderline"/>
        </w:rPr>
        <w:t xml:space="preserve">although frustration of a person’s ability to </w:t>
      </w:r>
      <w:proofErr w:type="gramStart"/>
      <w:r w:rsidRPr="00DE050B">
        <w:rPr>
          <w:rStyle w:val="StyleUnderline"/>
        </w:rPr>
        <w:t>effect</w:t>
      </w:r>
      <w:proofErr w:type="gramEnd"/>
      <w:r w:rsidRPr="00DE050B">
        <w:rPr>
          <w:rStyle w:val="StyleUnderline"/>
        </w:rPr>
        <w:t xml:space="preserve"> his will damages or corrupts his will if fate, bad luck, or some other impersonal source is responsible, this frustration counts as immoral disrespect if it arises from interposition by other persons.</w:t>
      </w:r>
      <w:r w:rsidRPr="000F0A34">
        <w:rPr>
          <w:sz w:val="10"/>
        </w:rPr>
        <w:t xml:space="preserve"> His view seems to be that a good will requires exercise and that systematic thwarting results ultimately in atrophy. On this basis, his endorse- </w:t>
      </w:r>
      <w:proofErr w:type="spellStart"/>
      <w:r w:rsidRPr="000F0A34">
        <w:rPr>
          <w:sz w:val="10"/>
        </w:rPr>
        <w:t>ment</w:t>
      </w:r>
      <w:proofErr w:type="spellEnd"/>
      <w:r w:rsidRPr="000F0A34">
        <w:rPr>
          <w:sz w:val="10"/>
        </w:rPr>
        <w:t xml:space="preserve"> of strict limits on state power is both consistent with and implied by his con- </w:t>
      </w:r>
      <w:proofErr w:type="spellStart"/>
      <w:r w:rsidRPr="000F0A34">
        <w:rPr>
          <w:sz w:val="10"/>
        </w:rPr>
        <w:t>ception</w:t>
      </w:r>
      <w:proofErr w:type="spellEnd"/>
      <w:r w:rsidRPr="000F0A34">
        <w:rPr>
          <w:sz w:val="10"/>
        </w:rPr>
        <w:t xml:space="preserve"> of individual moral agency as contained in his notion of a “person.” This endorsement is thus not a consequence of accidental features about Kant—for ex- ample, his natural disposition, his religious beliefs, or the times in which he lived (as Howard Williams suggests [1983, 194])—nor is it merely a “mirage” produced by a smattering of unconnected or misinterpreted passages (as Allen Rosen claims [1993, 197]). Rather, for Kant, moral agency both entails a minimal state and explains why he repeatedly takes a strong stance against anything beyond a minimal state.</w:t>
      </w:r>
    </w:p>
    <w:p w14:paraId="553439E2" w14:textId="77777777" w:rsidR="00BA51D2" w:rsidRPr="008F5337" w:rsidRDefault="00BA51D2" w:rsidP="00BA51D2">
      <w:pPr>
        <w:pStyle w:val="Heading4"/>
      </w:pPr>
      <w:r w:rsidRPr="008F5337">
        <w:lastRenderedPageBreak/>
        <w:t>Libertarianism mandates a market-oriented approach to space—that negates</w:t>
      </w:r>
    </w:p>
    <w:p w14:paraId="4F9D6BD1" w14:textId="77777777" w:rsidR="00BA51D2" w:rsidRPr="008F5337" w:rsidRDefault="00BA51D2" w:rsidP="00BA51D2">
      <w:r w:rsidRPr="008F5337">
        <w:rPr>
          <w:rStyle w:val="StyleUnderline"/>
          <w:bCs/>
        </w:rPr>
        <w:t>Broker 20</w:t>
      </w:r>
      <w:r w:rsidRPr="008F5337">
        <w:t xml:space="preserve"> [(Tyler, work has been published in the Gonzaga Law Review, the Albany Law </w:t>
      </w:r>
      <w:proofErr w:type="gramStart"/>
      <w:r w:rsidRPr="008F5337">
        <w:t>Review</w:t>
      </w:r>
      <w:proofErr w:type="gramEnd"/>
      <w:r w:rsidRPr="008F5337">
        <w:t xml:space="preserve"> and the University of Memphis Law Review.) </w:t>
      </w:r>
      <w:r w:rsidRPr="008F5337">
        <w:rPr>
          <w:rStyle w:val="StyleUnderline"/>
        </w:rPr>
        <w:t>“</w:t>
      </w:r>
      <w:r w:rsidRPr="000938EA">
        <w:rPr>
          <w:rStyle w:val="StyleUnderline"/>
        </w:rPr>
        <w:t>Space Law Can Only Be Libertarian</w:t>
      </w:r>
      <w:r w:rsidRPr="008F5337">
        <w:rPr>
          <w:rStyle w:val="StyleUnderline"/>
        </w:rPr>
        <w:t xml:space="preserve"> Minded,”</w:t>
      </w:r>
      <w:r w:rsidRPr="008F5337">
        <w:t xml:space="preserve"> Above the Law, 1-14-20, </w:t>
      </w:r>
      <w:hyperlink r:id="rId8" w:history="1">
        <w:r w:rsidRPr="008F5337">
          <w:rPr>
            <w:rStyle w:val="Hyperlink"/>
          </w:rPr>
          <w:t>https://abovethelaw.com/2020/01/space-law-can-only-be-libertarian-minded/</w:t>
        </w:r>
      </w:hyperlink>
      <w:r w:rsidRPr="008F5337">
        <w:t>] TDI</w:t>
      </w:r>
    </w:p>
    <w:p w14:paraId="653E0D29" w14:textId="77777777" w:rsidR="00BA51D2" w:rsidRPr="008F5337" w:rsidRDefault="00BA51D2" w:rsidP="00BA51D2">
      <w:pPr>
        <w:rPr>
          <w:rStyle w:val="StyleUnderline"/>
        </w:rPr>
      </w:pPr>
      <w:r w:rsidRPr="008F5337">
        <w:t xml:space="preserve">The impact on human daily life from a transition to the virtually unlimited resource reality of space cannot be overstated. </w:t>
      </w:r>
      <w:r w:rsidRPr="008F5337">
        <w:rPr>
          <w:rStyle w:val="StyleUnderline"/>
        </w:rPr>
        <w:t xml:space="preserve">However, when it comes to the law, a minimalist, dare I say </w:t>
      </w:r>
      <w:r w:rsidRPr="000938EA">
        <w:rPr>
          <w:rStyle w:val="StyleUnderline"/>
          <w:highlight w:val="yellow"/>
        </w:rPr>
        <w:t>libertarian</w:t>
      </w:r>
      <w:r w:rsidRPr="008F5337">
        <w:rPr>
          <w:rStyle w:val="StyleUnderline"/>
        </w:rPr>
        <w:t xml:space="preserve">, approach </w:t>
      </w:r>
      <w:r w:rsidRPr="000938EA">
        <w:rPr>
          <w:rStyle w:val="StyleUnderline"/>
        </w:rPr>
        <w:t xml:space="preserve">appears as </w:t>
      </w:r>
      <w:r w:rsidRPr="000938EA">
        <w:rPr>
          <w:rStyle w:val="StyleUnderline"/>
          <w:highlight w:val="yellow"/>
        </w:rPr>
        <w:t>the only applicable system.</w:t>
      </w:r>
    </w:p>
    <w:p w14:paraId="188BCEBD" w14:textId="77777777" w:rsidR="00BA51D2" w:rsidRPr="008F5337" w:rsidRDefault="00BA51D2" w:rsidP="00BA51D2">
      <w:r w:rsidRPr="008F5337">
        <w:t xml:space="preserve">In the words of NASA, “2020 promises to be a big year for space exploration.” Yet, as Rand </w:t>
      </w:r>
      <w:proofErr w:type="spellStart"/>
      <w:r w:rsidRPr="008F5337">
        <w:t>Simberg</w:t>
      </w:r>
      <w:proofErr w:type="spellEnd"/>
      <w:r w:rsidRPr="008F5337">
        <w:t xml:space="preserve"> points out in Reason magazine, </w:t>
      </w:r>
      <w:r w:rsidRPr="008F5337">
        <w:rPr>
          <w:rStyle w:val="StyleUnderline"/>
        </w:rPr>
        <w:t xml:space="preserve">it is </w:t>
      </w:r>
      <w:proofErr w:type="gramStart"/>
      <w:r w:rsidRPr="008F5337">
        <w:rPr>
          <w:rStyle w:val="StyleUnderline"/>
        </w:rPr>
        <w:t xml:space="preserve">actually </w:t>
      </w:r>
      <w:r w:rsidRPr="000938EA">
        <w:rPr>
          <w:rStyle w:val="StyleUnderline"/>
          <w:highlight w:val="yellow"/>
        </w:rPr>
        <w:t>private</w:t>
      </w:r>
      <w:proofErr w:type="gramEnd"/>
      <w:r w:rsidRPr="008F5337">
        <w:rPr>
          <w:rStyle w:val="StyleUnderline"/>
        </w:rPr>
        <w:t xml:space="preserve"> American </w:t>
      </w:r>
      <w:r w:rsidRPr="000938EA">
        <w:rPr>
          <w:rStyle w:val="StyleUnderline"/>
          <w:highlight w:val="yellow"/>
        </w:rPr>
        <w:t>investment</w:t>
      </w:r>
      <w:r w:rsidRPr="008F5337">
        <w:rPr>
          <w:rStyle w:val="StyleUnderline"/>
        </w:rPr>
        <w:t xml:space="preserve"> that is currently </w:t>
      </w:r>
      <w:r w:rsidRPr="000938EA">
        <w:rPr>
          <w:rStyle w:val="StyleUnderline"/>
          <w:highlight w:val="yellow"/>
        </w:rPr>
        <w:t>moving space exploration</w:t>
      </w:r>
      <w:r w:rsidRPr="008F5337">
        <w:rPr>
          <w:rStyle w:val="StyleUnderline"/>
        </w:rPr>
        <w:t xml:space="preserve"> to “a pace unseen since the 1960s.”</w:t>
      </w:r>
      <w:r w:rsidRPr="008F5337">
        <w:t xml:space="preserve"> According to </w:t>
      </w:r>
      <w:proofErr w:type="spellStart"/>
      <w:r w:rsidRPr="008F5337">
        <w:t>Simberg</w:t>
      </w:r>
      <w:proofErr w:type="spellEnd"/>
      <w:r w:rsidRPr="008F5337">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8F5337">
        <w:t>reality</w:t>
      </w:r>
      <w:proofErr w:type="gramEnd"/>
      <w:r w:rsidRPr="008F5337">
        <w:t xml:space="preserve"> the benefits that space can offer are far greater than any benefit currently attributed to any major policy proposal being discussed at the national level. The sheer </w:t>
      </w:r>
      <w:proofErr w:type="gramStart"/>
      <w:r w:rsidRPr="008F5337">
        <w:t>amount</w:t>
      </w:r>
      <w:proofErr w:type="gramEnd"/>
      <w:r w:rsidRPr="008F5337">
        <w:t xml:space="preserve"> of resources available within our current reach/capabilities simply speaks for itself. However, although those new realities will, as </w:t>
      </w:r>
      <w:proofErr w:type="spellStart"/>
      <w:r w:rsidRPr="008F5337">
        <w:t>Simberg</w:t>
      </w:r>
      <w:proofErr w:type="spellEnd"/>
      <w:r w:rsidRPr="008F5337">
        <w:t xml:space="preserve"> says, “bring to the fore a lot of ideological issues that up to now were just theoretical,” I believe it will also eliminate many economic and legal distinctions we currently utilize today.</w:t>
      </w:r>
    </w:p>
    <w:p w14:paraId="4686F144" w14:textId="77777777" w:rsidR="00BA51D2" w:rsidRPr="008F5337" w:rsidRDefault="00BA51D2" w:rsidP="00BA51D2">
      <w:r w:rsidRPr="008F5337">
        <w:rPr>
          <w:rStyle w:val="StyleUnderline"/>
        </w:rPr>
        <w:t xml:space="preserve">For example, </w:t>
      </w:r>
      <w:r w:rsidRPr="000938EA">
        <w:rPr>
          <w:rStyle w:val="StyleUnderline"/>
        </w:rPr>
        <w:t>the sheer number of resources</w:t>
      </w:r>
      <w:r w:rsidRPr="008F5337">
        <w:rPr>
          <w:rStyle w:val="StyleUnderline"/>
        </w:rPr>
        <w:t xml:space="preserve"> we can already obtain in space </w:t>
      </w:r>
      <w:r w:rsidRPr="000938EA">
        <w:rPr>
          <w:rStyle w:val="StyleUnderline"/>
        </w:rPr>
        <w:t>means</w:t>
      </w:r>
      <w:r w:rsidRPr="008F5337">
        <w:rPr>
          <w:rStyle w:val="StyleUnderline"/>
        </w:rPr>
        <w:t xml:space="preserve"> that in the rapidly near future, the </w:t>
      </w:r>
      <w:r w:rsidRPr="000938EA">
        <w:rPr>
          <w:rStyle w:val="StyleUnderline"/>
        </w:rPr>
        <w:t>distinction between a nonpublic good or a public good will be rendered meaningless.</w:t>
      </w:r>
      <w:r w:rsidRPr="008F5337">
        <w:rPr>
          <w:rStyle w:val="StyleUnderline"/>
        </w:rPr>
        <w:t xml:space="preserve"> In other words, </w:t>
      </w:r>
      <w:r w:rsidRPr="000938EA">
        <w:rPr>
          <w:rStyle w:val="StyleUnderline"/>
          <w:highlight w:val="yellow"/>
        </w:rPr>
        <w:t>because</w:t>
      </w:r>
      <w:r w:rsidRPr="008F5337">
        <w:rPr>
          <w:rStyle w:val="StyleUnderline"/>
        </w:rPr>
        <w:t xml:space="preserve"> the </w:t>
      </w:r>
      <w:r w:rsidRPr="000938EA">
        <w:rPr>
          <w:rStyle w:val="StyleUnderline"/>
          <w:highlight w:val="yellow"/>
        </w:rPr>
        <w:t>resources available</w:t>
      </w:r>
      <w:r w:rsidRPr="008F5337">
        <w:rPr>
          <w:rStyle w:val="StyleUnderline"/>
        </w:rPr>
        <w:t xml:space="preserve"> within our solar system </w:t>
      </w:r>
      <w:r w:rsidRPr="000938EA">
        <w:rPr>
          <w:rStyle w:val="StyleUnderline"/>
          <w:highlight w:val="yellow"/>
        </w:rPr>
        <w:t>exist in such quantities</w:t>
      </w:r>
      <w:r w:rsidRPr="008F5337">
        <w:rPr>
          <w:rStyle w:val="StyleUnderline"/>
        </w:rPr>
        <w:t xml:space="preserve">, </w:t>
      </w:r>
      <w:r w:rsidRPr="000938EA">
        <w:rPr>
          <w:rStyle w:val="StyleUnderline"/>
          <w:highlight w:val="yellow"/>
        </w:rPr>
        <w:t xml:space="preserve">all goods will become </w:t>
      </w:r>
      <w:proofErr w:type="spellStart"/>
      <w:r w:rsidRPr="000938EA">
        <w:rPr>
          <w:rStyle w:val="StyleUnderline"/>
          <w:highlight w:val="yellow"/>
        </w:rPr>
        <w:t>nonrivalrou</w:t>
      </w:r>
      <w:r w:rsidRPr="008F5337">
        <w:rPr>
          <w:rStyle w:val="StyleUnderline"/>
        </w:rPr>
        <w:t>s</w:t>
      </w:r>
      <w:proofErr w:type="spellEnd"/>
      <w:r w:rsidRPr="008F5337">
        <w:rPr>
          <w:rStyle w:val="StyleUnderline"/>
        </w:rPr>
        <w:t xml:space="preserve"> in their consumption </w:t>
      </w:r>
      <w:r w:rsidRPr="000938EA">
        <w:rPr>
          <w:rStyle w:val="StyleUnderline"/>
          <w:highlight w:val="yellow"/>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8F5337">
        <w:t>Simberg</w:t>
      </w:r>
      <w:proofErr w:type="spellEnd"/>
      <w:r w:rsidRPr="008F5337">
        <w:t xml:space="preserve"> fears.</w:t>
      </w:r>
    </w:p>
    <w:p w14:paraId="41E297EB" w14:textId="77777777" w:rsidR="00BA51D2" w:rsidRPr="008F5337" w:rsidRDefault="00BA51D2" w:rsidP="00BA51D2">
      <w:proofErr w:type="gramStart"/>
      <w:r w:rsidRPr="008F5337">
        <w:t>Similar to</w:t>
      </w:r>
      <w:proofErr w:type="gramEnd"/>
      <w:r w:rsidRPr="008F5337">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8F5337">
        <w:t>amount</w:t>
      </w:r>
      <w:proofErr w:type="gramEnd"/>
      <w:r w:rsidRPr="008F5337">
        <w:t xml:space="preserve"> of resources within our solar system can sustain such an existence for every human being.</w:t>
      </w:r>
    </w:p>
    <w:p w14:paraId="2CEAE086" w14:textId="77777777" w:rsidR="00BA51D2" w:rsidRPr="008F5337" w:rsidRDefault="00BA51D2" w:rsidP="00BA51D2">
      <w:pPr>
        <w:rPr>
          <w:rStyle w:val="StyleUnderline"/>
          <w:u w:val="none"/>
        </w:rPr>
      </w:pP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w:t>
      </w:r>
      <w:r w:rsidRPr="008F5337">
        <w:rPr>
          <w:rStyle w:val="StyleUnderline"/>
        </w:rPr>
        <w:lastRenderedPageBreak/>
        <w:t xml:space="preserve">ecosystem makes no economic sense, where </w:t>
      </w:r>
      <w:r w:rsidRPr="000938EA">
        <w:rPr>
          <w:rStyle w:val="StyleUnderline"/>
          <w:highlight w:val="yellow"/>
        </w:rPr>
        <w:t>every single human can be granted access to resources</w:t>
      </w:r>
      <w:r w:rsidRPr="008F5337">
        <w:rPr>
          <w:rStyle w:val="StyleUnderline"/>
        </w:rPr>
        <w:t xml:space="preserve"> that </w:t>
      </w:r>
      <w:r w:rsidRPr="000938EA">
        <w:rPr>
          <w:rStyle w:val="StyleUnderline"/>
          <w:highlight w:val="yellow"/>
        </w:rPr>
        <w:t>even the wealthiest</w:t>
      </w:r>
      <w:r w:rsidRPr="008F5337">
        <w:rPr>
          <w:rStyle w:val="StyleUnderline"/>
        </w:rPr>
        <w:t xml:space="preserve"> among us now </w:t>
      </w:r>
      <w:r w:rsidRPr="000938EA">
        <w:rPr>
          <w:rStyle w:val="StyleUnderline"/>
          <w:highlight w:val="yellow"/>
        </w:rPr>
        <w:t>would envy</w:t>
      </w:r>
      <w:r w:rsidRPr="008F5337">
        <w:rPr>
          <w:rStyle w:val="StyleUnderline"/>
        </w:rPr>
        <w:t xml:space="preserve">, and where </w:t>
      </w:r>
      <w:r w:rsidRPr="000938EA">
        <w:rPr>
          <w:rStyle w:val="StyleUnderline"/>
        </w:rPr>
        <w:t>innovation and imagination</w:t>
      </w:r>
      <w:r w:rsidRPr="008F5337">
        <w:rPr>
          <w:rStyle w:val="StyleUnderline"/>
        </w:rPr>
        <w:t xml:space="preserve"> become the </w:t>
      </w:r>
      <w:r w:rsidRPr="000938EA">
        <w:rPr>
          <w:rStyle w:val="StyleUnderline"/>
        </w:rPr>
        <w:t xml:space="preserve">only </w:t>
      </w:r>
      <w:proofErr w:type="gramStart"/>
      <w:r w:rsidRPr="000938EA">
        <w:rPr>
          <w:rStyle w:val="StyleUnderline"/>
        </w:rPr>
        <w:t>things</w:t>
      </w:r>
      <w:proofErr w:type="gramEnd"/>
      <w:r w:rsidRPr="008F5337">
        <w:rPr>
          <w:rStyle w:val="StyleUnderline"/>
        </w:rPr>
        <w:t xml:space="preserve"> we would recognize as currency. </w:t>
      </w:r>
      <w:r w:rsidRPr="000938EA">
        <w:rPr>
          <w:rStyle w:val="StyleUnderline"/>
          <w:highlight w:val="yellow"/>
        </w:rPr>
        <w:t>Only a libertarian-type system</w:t>
      </w:r>
      <w:r w:rsidRPr="008F5337">
        <w:rPr>
          <w:rStyle w:val="StyleUnderline"/>
        </w:rPr>
        <w:t xml:space="preserve">, that </w:t>
      </w:r>
      <w:r w:rsidRPr="000938EA">
        <w:rPr>
          <w:rStyle w:val="StyleUnderline"/>
          <w:highlight w:val="yellow"/>
        </w:rPr>
        <w:t>guarantees basic individual rights to</w:t>
      </w:r>
      <w:r w:rsidRPr="008F5337">
        <w:rPr>
          <w:rStyle w:val="StyleUnderline"/>
        </w:rPr>
        <w:t xml:space="preserve"> life, </w:t>
      </w:r>
      <w:r w:rsidRPr="000938EA">
        <w:rPr>
          <w:rStyle w:val="StyleUnderline"/>
          <w:highlight w:val="yellow"/>
        </w:rPr>
        <w:t>liberty</w:t>
      </w:r>
      <w:r w:rsidRPr="008F5337">
        <w:rPr>
          <w:rStyle w:val="StyleUnderline"/>
        </w:rPr>
        <w:t xml:space="preserve">, and the pursuit of happiness </w:t>
      </w:r>
      <w:r w:rsidRPr="000938EA">
        <w:rPr>
          <w:rStyle w:val="StyleUnderline"/>
          <w:highlight w:val="yellow"/>
        </w:rPr>
        <w:t>could be valued</w:t>
      </w:r>
      <w:r w:rsidRPr="008F5337">
        <w:rPr>
          <w:rStyle w:val="StyleUnderline"/>
        </w:rPr>
        <w:t xml:space="preserve"> and </w:t>
      </w:r>
      <w:r w:rsidRPr="000938EA">
        <w:rPr>
          <w:rStyle w:val="StyleUnderline"/>
          <w:highlight w:val="yellow"/>
        </w:rPr>
        <w:t>therefore human fidelity to</w:t>
      </w:r>
      <w:r w:rsidRPr="008F5337">
        <w:rPr>
          <w:rStyle w:val="StyleUnderline"/>
        </w:rPr>
        <w:t xml:space="preserve"> a set of laws made possible, in such an existence.</w:t>
      </w:r>
    </w:p>
    <w:p w14:paraId="49B43977" w14:textId="77777777" w:rsidR="00BA51D2" w:rsidRPr="008F5337" w:rsidRDefault="00BA51D2" w:rsidP="00BA51D2">
      <w:pPr>
        <w:pStyle w:val="Heading4"/>
        <w:rPr>
          <w:rStyle w:val="StyleUnderline"/>
          <w:u w:val="none"/>
        </w:rPr>
      </w:pPr>
      <w:r w:rsidRPr="008F5337">
        <w:rPr>
          <w:rStyle w:val="StyleUnderline"/>
          <w:u w:val="none"/>
        </w:rPr>
        <w:t>Property rights in space can be consistent with international law</w:t>
      </w:r>
    </w:p>
    <w:p w14:paraId="220D5A55" w14:textId="77777777" w:rsidR="00BA51D2" w:rsidRPr="008F5337" w:rsidRDefault="00BA51D2" w:rsidP="00BA51D2">
      <w:pPr>
        <w:rPr>
          <w:rStyle w:val="StyleUnderline"/>
          <w:u w:val="none"/>
        </w:rPr>
      </w:pPr>
      <w:proofErr w:type="spellStart"/>
      <w:r w:rsidRPr="008F5337">
        <w:rPr>
          <w:rStyle w:val="StyleUnderline"/>
        </w:rPr>
        <w:t>Simberg</w:t>
      </w:r>
      <w:proofErr w:type="spellEnd"/>
      <w:r w:rsidRPr="008F5337">
        <w:rPr>
          <w:rStyle w:val="StyleUnderline"/>
        </w:rPr>
        <w:t xml:space="preserve"> 12</w:t>
      </w:r>
      <w:r w:rsidRPr="008F5337">
        <w:rPr>
          <w:rStyle w:val="StyleUnderline"/>
          <w:u w:val="none"/>
        </w:rPr>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9" w:history="1">
        <w:r w:rsidRPr="008F5337">
          <w:rPr>
            <w:rStyle w:val="Hyperlink"/>
          </w:rPr>
          <w:t>https://cei.org/wp-content/uploads/2012/04/Rand-Simberg-Homesteading-the-Final-Frontier.pdf</w:t>
        </w:r>
      </w:hyperlink>
      <w:r w:rsidRPr="008F5337">
        <w:rPr>
          <w:rStyle w:val="StyleUnderline"/>
          <w:u w:val="none"/>
        </w:rPr>
        <w:t>] TDI</w:t>
      </w:r>
    </w:p>
    <w:p w14:paraId="754F2905" w14:textId="77777777" w:rsidR="00BA51D2" w:rsidRPr="008F5337" w:rsidRDefault="00BA51D2" w:rsidP="00BA51D2">
      <w:pPr>
        <w:rPr>
          <w:rStyle w:val="StyleUnderline"/>
        </w:rPr>
      </w:pPr>
      <w:r w:rsidRPr="008F5337">
        <w:rPr>
          <w:rStyle w:val="StyleUnderline"/>
        </w:rPr>
        <w:t xml:space="preserve">But </w:t>
      </w:r>
      <w:r w:rsidRPr="000938EA">
        <w:rPr>
          <w:rStyle w:val="StyleUnderline"/>
          <w:highlight w:val="yellow"/>
        </w:rPr>
        <w:t>is it true t</w:t>
      </w:r>
      <w:r w:rsidRPr="008F5337">
        <w:rPr>
          <w:rStyle w:val="StyleUnderline"/>
        </w:rPr>
        <w:t>hat any recognition of off-</w:t>
      </w:r>
      <w:r w:rsidRPr="000938EA">
        <w:rPr>
          <w:rStyle w:val="StyleUnderline"/>
        </w:rPr>
        <w:t xml:space="preserve">planet </w:t>
      </w:r>
      <w:r w:rsidRPr="000938EA">
        <w:rPr>
          <w:rStyle w:val="StyleUnderline"/>
          <w:highlight w:val="yellow"/>
        </w:rPr>
        <w:t>property claims is</w:t>
      </w:r>
      <w:r w:rsidRPr="008F5337">
        <w:rPr>
          <w:rStyle w:val="StyleUnderline"/>
        </w:rPr>
        <w:t xml:space="preserve"> de facto </w:t>
      </w:r>
      <w:r w:rsidRPr="000938EA">
        <w:rPr>
          <w:rStyle w:val="StyleUnderline"/>
          <w:highlight w:val="yellow"/>
        </w:rPr>
        <w:t>a violation of</w:t>
      </w:r>
      <w:r w:rsidRPr="008F5337">
        <w:rPr>
          <w:rStyle w:val="StyleUnderline"/>
        </w:rPr>
        <w:t xml:space="preserve"> the </w:t>
      </w:r>
      <w:r w:rsidRPr="000938EA">
        <w:rPr>
          <w:rStyle w:val="StyleUnderline"/>
          <w:highlight w:val="yellow"/>
        </w:rPr>
        <w:t>O</w:t>
      </w:r>
      <w:r w:rsidRPr="000938EA">
        <w:rPr>
          <w:rStyle w:val="StyleUnderline"/>
        </w:rPr>
        <w:t>uter</w:t>
      </w:r>
      <w:r w:rsidRPr="008F5337">
        <w:rPr>
          <w:rStyle w:val="StyleUnderline"/>
        </w:rPr>
        <w:t xml:space="preserve"> </w:t>
      </w:r>
      <w:r w:rsidRPr="000938EA">
        <w:rPr>
          <w:rStyle w:val="StyleUnderline"/>
          <w:highlight w:val="yellow"/>
        </w:rPr>
        <w:t>S</w:t>
      </w:r>
      <w:r w:rsidRPr="008F5337">
        <w:rPr>
          <w:rStyle w:val="StyleUnderline"/>
        </w:rPr>
        <w:t xml:space="preserve">pace </w:t>
      </w:r>
      <w:r w:rsidRPr="000938EA">
        <w:rPr>
          <w:rStyle w:val="StyleUnderline"/>
          <w:highlight w:val="yellow"/>
        </w:rPr>
        <w:t>T</w:t>
      </w:r>
      <w:r w:rsidRPr="000938EA">
        <w:rPr>
          <w:rStyle w:val="StyleUnderline"/>
        </w:rPr>
        <w:t>r</w:t>
      </w:r>
      <w:r w:rsidRPr="008F5337">
        <w:rPr>
          <w:rStyle w:val="StyleUnderline"/>
        </w:rPr>
        <w:t xml:space="preserve">eaty? </w:t>
      </w:r>
      <w:r w:rsidRPr="000938EA">
        <w:rPr>
          <w:rStyle w:val="StyleUnderline"/>
          <w:highlight w:val="yellow"/>
        </w:rPr>
        <w:t>Not necessarily.</w:t>
      </w:r>
      <w:r w:rsidRPr="008F5337">
        <w:rPr>
          <w:rStyle w:val="StyleUnderline"/>
        </w:rPr>
        <w:t xml:space="preserve"> For instance, one could argue that the </w:t>
      </w:r>
      <w:r w:rsidRPr="000938EA">
        <w:rPr>
          <w:rStyle w:val="StyleUnderline"/>
          <w:highlight w:val="yellow"/>
        </w:rPr>
        <w:t>existence of the Moon Treaty</w:t>
      </w:r>
      <w:r w:rsidRPr="008F5337">
        <w:rPr>
          <w:rStyle w:val="StyleUnderline"/>
        </w:rPr>
        <w:t xml:space="preserve"> is in and of itself a </w:t>
      </w:r>
      <w:r w:rsidRPr="000938EA">
        <w:rPr>
          <w:rStyle w:val="StyleUnderline"/>
          <w:highlight w:val="yellow"/>
        </w:rPr>
        <w:t>refutation of the notion that</w:t>
      </w:r>
      <w:r w:rsidRPr="008F5337">
        <w:rPr>
          <w:rStyle w:val="StyleUnderline"/>
        </w:rPr>
        <w:t xml:space="preserve"> the Outer Space Treaty </w:t>
      </w:r>
      <w:proofErr w:type="gramStart"/>
      <w:r w:rsidRPr="000938EA">
        <w:rPr>
          <w:rStyle w:val="StyleUnderline"/>
          <w:highlight w:val="yellow"/>
        </w:rPr>
        <w:t>outlaws</w:t>
      </w:r>
      <w:proofErr w:type="gramEnd"/>
      <w:r w:rsidRPr="000938EA">
        <w:rPr>
          <w:rStyle w:val="StyleUnderline"/>
          <w:highlight w:val="yellow"/>
        </w:rPr>
        <w:t xml:space="preserve"> private property</w:t>
      </w:r>
      <w:r w:rsidRPr="008F5337">
        <w:rPr>
          <w:rStyle w:val="StyleUnderline"/>
        </w:rPr>
        <w:t xml:space="preserve"> in space, or else there would be no need for another treaty that essentially explicitly does so. And there is at least one potential loophole that could be exploited by appropriately worded legislation.</w:t>
      </w:r>
    </w:p>
    <w:p w14:paraId="78E5A338" w14:textId="77777777" w:rsidR="00BA51D2" w:rsidRDefault="00BA51D2" w:rsidP="00BA51D2">
      <w:pPr>
        <w:rPr>
          <w:rStyle w:val="StyleUnderline"/>
        </w:rPr>
      </w:pPr>
      <w:r w:rsidRPr="008F5337">
        <w:rPr>
          <w:rStyle w:val="StyleUnderline"/>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0938EA">
        <w:rPr>
          <w:rStyle w:val="StyleUnderline"/>
          <w:highlight w:val="yellow"/>
        </w:rPr>
        <w:t>Under the treaty</w:t>
      </w:r>
      <w:r w:rsidRPr="008F5337">
        <w:rPr>
          <w:rStyle w:val="StyleUnderline"/>
        </w:rPr>
        <w:t xml:space="preserve">, it would in fact </w:t>
      </w:r>
      <w:r w:rsidRPr="000938EA">
        <w:rPr>
          <w:rStyle w:val="StyleUnderline"/>
          <w:highlight w:val="yellow"/>
        </w:rPr>
        <w:t>be possible</w:t>
      </w:r>
      <w:r w:rsidRPr="008F5337">
        <w:rPr>
          <w:rStyle w:val="StyleUnderline"/>
        </w:rPr>
        <w:t xml:space="preserve"> for a government, or group of governments</w:t>
      </w:r>
      <w:r w:rsidRPr="000938EA">
        <w:rPr>
          <w:rStyle w:val="StyleUnderline"/>
          <w:highlight w:val="yellow"/>
        </w:rPr>
        <w:t>, to recognize the property claims of anyone</w:t>
      </w:r>
      <w:r w:rsidRPr="008F5337">
        <w:rPr>
          <w:rStyle w:val="StyleUnderline"/>
        </w:rPr>
        <w:t xml:space="preserve"> who met specified conditions, regardless of their citizenship or nationality. Such cooperation would obviate the need for physical force to defend claims. The </w:t>
      </w:r>
      <w:r w:rsidRPr="000938EA">
        <w:rPr>
          <w:rStyle w:val="StyleUnderline"/>
          <w:highlight w:val="yellow"/>
        </w:rPr>
        <w:t>argument that the treaty permits individual property rights</w:t>
      </w:r>
      <w:r w:rsidRPr="008F5337">
        <w:rPr>
          <w:rStyle w:val="StyleUnderline"/>
        </w:rPr>
        <w:t xml:space="preserve"> was </w:t>
      </w:r>
      <w:proofErr w:type="gramStart"/>
      <w:r w:rsidRPr="008F5337">
        <w:rPr>
          <w:rStyle w:val="StyleUnderline"/>
        </w:rPr>
        <w:t xml:space="preserve">actually </w:t>
      </w:r>
      <w:r w:rsidRPr="000938EA">
        <w:rPr>
          <w:rStyle w:val="StyleUnderline"/>
          <w:highlight w:val="yellow"/>
        </w:rPr>
        <w:t>made</w:t>
      </w:r>
      <w:proofErr w:type="gramEnd"/>
      <w:r w:rsidRPr="008F5337">
        <w:rPr>
          <w:rStyle w:val="StyleUnderline"/>
        </w:rPr>
        <w:t xml:space="preserve"> </w:t>
      </w:r>
      <w:r w:rsidRPr="000938EA">
        <w:rPr>
          <w:rStyle w:val="StyleUnderline"/>
          <w:highlight w:val="yellow"/>
        </w:rPr>
        <w:t>from</w:t>
      </w:r>
      <w:r w:rsidRPr="008F5337">
        <w:rPr>
          <w:rStyle w:val="StyleUnderline"/>
        </w:rPr>
        <w:t xml:space="preserve"> the very </w:t>
      </w:r>
      <w:r w:rsidRPr="000938EA">
        <w:rPr>
          <w:rStyle w:val="StyleUnderline"/>
          <w:highlight w:val="yellow"/>
        </w:rPr>
        <w:t>beginning</w:t>
      </w:r>
      <w:r w:rsidRPr="008F5337">
        <w:rPr>
          <w:rStyle w:val="StyleUnderline"/>
        </w:rPr>
        <w:t>.</w:t>
      </w:r>
      <w:r w:rsidRPr="008F5337">
        <w:rPr>
          <w:rStyle w:val="StyleUnderline"/>
          <w:u w:val="none"/>
        </w:rPr>
        <w:t xml:space="preserve"> In 1969, two years after the treaty went into force, the late distinguished space-law professor, Stephen </w:t>
      </w:r>
      <w:proofErr w:type="spellStart"/>
      <w:r w:rsidRPr="008F5337">
        <w:rPr>
          <w:rStyle w:val="StyleUnderline"/>
          <w:u w:val="none"/>
        </w:rPr>
        <w:t>Gorove</w:t>
      </w:r>
      <w:proofErr w:type="spellEnd"/>
      <w:r w:rsidRPr="008F5337">
        <w:rPr>
          <w:rStyle w:val="StyleUnderline"/>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8F5337">
        <w:rPr>
          <w:rStyle w:val="StyleUnderline"/>
          <w:u w:val="none"/>
        </w:rPr>
        <w:t>oon</w:t>
      </w:r>
      <w:proofErr w:type="spellEnd"/>
      <w:r w:rsidRPr="008F5337">
        <w:rPr>
          <w:rStyle w:val="StyleUnderline"/>
          <w:u w:val="none"/>
        </w:rPr>
        <w:t xml:space="preserve"> and other celestial bodies.”32 </w:t>
      </w:r>
      <w:r w:rsidRPr="008F5337">
        <w:rPr>
          <w:rStyle w:val="StyleUnderline"/>
        </w:rPr>
        <w:t xml:space="preserve">This </w:t>
      </w:r>
      <w:r w:rsidRPr="000938EA">
        <w:rPr>
          <w:rStyle w:val="StyleUnderline"/>
          <w:highlight w:val="yellow"/>
        </w:rPr>
        <w:t>clearly</w:t>
      </w:r>
      <w:r w:rsidRPr="008F5337">
        <w:rPr>
          <w:rStyle w:val="StyleUnderline"/>
        </w:rPr>
        <w:t xml:space="preserve"> provides </w:t>
      </w:r>
      <w:r w:rsidRPr="000938EA">
        <w:rPr>
          <w:rStyle w:val="StyleUnderline"/>
          <w:highlight w:val="yellow"/>
        </w:rPr>
        <w:t>support</w:t>
      </w:r>
      <w:r w:rsidRPr="008F5337">
        <w:rPr>
          <w:rStyle w:val="StyleUnderline"/>
        </w:rPr>
        <w:t xml:space="preserve"> for the concept of </w:t>
      </w:r>
      <w:r w:rsidRPr="000938EA">
        <w:rPr>
          <w:rStyle w:val="StyleUnderline"/>
          <w:highlight w:val="yellow"/>
        </w:rPr>
        <w:t>individual claims</w:t>
      </w:r>
      <w:r w:rsidRPr="008F5337">
        <w:rPr>
          <w:rStyle w:val="StyleUnderline"/>
        </w:rPr>
        <w:t xml:space="preserve"> off planet under Article II.</w:t>
      </w:r>
      <w:r w:rsidRPr="005615EB">
        <w:rPr>
          <w:rStyle w:val="StyleUnderline"/>
        </w:rPr>
        <w:t xml:space="preserve"> </w:t>
      </w:r>
    </w:p>
    <w:p w14:paraId="0D052C2D" w14:textId="77777777" w:rsidR="00BA51D2" w:rsidRPr="007B1B07" w:rsidRDefault="00BA51D2" w:rsidP="00BA51D2">
      <w:pPr>
        <w:pStyle w:val="Heading4"/>
      </w:pPr>
      <w:r>
        <w:t>1] Requires on them winning that space col causes environmental degradation -</w:t>
      </w:r>
    </w:p>
    <w:p w14:paraId="1A7C789E" w14:textId="77777777" w:rsidR="00BA51D2" w:rsidRPr="001D58A9" w:rsidRDefault="00BA51D2" w:rsidP="00BA51D2">
      <w:pPr>
        <w:pStyle w:val="Heading4"/>
        <w:rPr>
          <w:rFonts w:asciiTheme="minorHAnsi" w:hAnsiTheme="minorHAnsi" w:cstheme="minorHAnsi"/>
        </w:rPr>
      </w:pPr>
      <w:r w:rsidRPr="001D58A9">
        <w:rPr>
          <w:rFonts w:asciiTheme="minorHAnsi" w:hAnsiTheme="minorHAnsi" w:cstheme="minorHAnsi"/>
        </w:rPr>
        <w:t>Colonizing space is critical to preventing rampant overpopulation and environmental destruction.</w:t>
      </w:r>
    </w:p>
    <w:p w14:paraId="342BF6B4" w14:textId="77777777" w:rsidR="00BA51D2" w:rsidRPr="001D58A9" w:rsidRDefault="00BA51D2" w:rsidP="00BA51D2">
      <w:pPr>
        <w:rPr>
          <w:rFonts w:asciiTheme="minorHAnsi" w:hAnsiTheme="minorHAnsi" w:cstheme="minorHAnsi"/>
          <w:b/>
          <w:sz w:val="26"/>
          <w:szCs w:val="26"/>
        </w:rPr>
      </w:pPr>
      <w:r w:rsidRPr="001D58A9">
        <w:rPr>
          <w:rFonts w:asciiTheme="minorHAnsi" w:hAnsiTheme="minorHAnsi" w:cstheme="minorHAnsi"/>
          <w:b/>
          <w:sz w:val="26"/>
          <w:szCs w:val="26"/>
        </w:rPr>
        <w:t>THINKQUEST 07</w:t>
      </w:r>
    </w:p>
    <w:p w14:paraId="15A41ECD" w14:textId="77777777" w:rsidR="00BA51D2" w:rsidRPr="001D58A9" w:rsidRDefault="00BA51D2" w:rsidP="00BA51D2">
      <w:pPr>
        <w:rPr>
          <w:rFonts w:asciiTheme="minorHAnsi" w:hAnsiTheme="minorHAnsi" w:cstheme="minorHAnsi"/>
        </w:rPr>
      </w:pPr>
      <w:r w:rsidRPr="001D58A9">
        <w:rPr>
          <w:rFonts w:asciiTheme="minorHAnsi" w:hAnsiTheme="minorHAnsi" w:cstheme="minorHAnsi"/>
        </w:rPr>
        <w:t>[“The Essentials: Why Space Colonization is Necessary,” http://www.tqnyc.org/2007/NYC074772//why.htm]</w:t>
      </w:r>
    </w:p>
    <w:p w14:paraId="543E55EB" w14:textId="77777777" w:rsidR="00BA51D2" w:rsidRPr="001D58A9" w:rsidRDefault="00BA51D2" w:rsidP="00BA51D2">
      <w:pPr>
        <w:rPr>
          <w:rFonts w:asciiTheme="minorHAnsi" w:hAnsiTheme="minorHAnsi" w:cstheme="minorHAnsi"/>
          <w:sz w:val="16"/>
        </w:rPr>
      </w:pPr>
      <w:r w:rsidRPr="001D58A9">
        <w:rPr>
          <w:rFonts w:asciiTheme="minorHAnsi" w:hAnsiTheme="minorHAnsi" w:cstheme="minorHAnsi"/>
          <w:sz w:val="16"/>
        </w:rPr>
        <w:t xml:space="preserve">As with all high goals and dreams, clear sight of the purpose and the motivation is essential for success. </w:t>
      </w:r>
      <w:r w:rsidRPr="001D58A9">
        <w:rPr>
          <w:rStyle w:val="IntenseEmphasis"/>
          <w:rFonts w:asciiTheme="minorHAnsi" w:hAnsiTheme="minorHAnsi" w:cstheme="minorHAnsi"/>
          <w:highlight w:val="yellow"/>
        </w:rPr>
        <w:t>Why</w:t>
      </w:r>
      <w:r w:rsidRPr="001D58A9">
        <w:rPr>
          <w:rFonts w:asciiTheme="minorHAnsi" w:hAnsiTheme="minorHAnsi" w:cstheme="minorHAnsi"/>
          <w:sz w:val="16"/>
        </w:rPr>
        <w:t xml:space="preserve"> then, </w:t>
      </w:r>
      <w:r w:rsidRPr="001D58A9">
        <w:rPr>
          <w:rStyle w:val="IntenseEmphasis"/>
          <w:rFonts w:asciiTheme="minorHAnsi" w:hAnsiTheme="minorHAnsi" w:cstheme="minorHAnsi"/>
        </w:rPr>
        <w:t xml:space="preserve">should we </w:t>
      </w:r>
      <w:r w:rsidRPr="001D58A9">
        <w:rPr>
          <w:rStyle w:val="IntenseEmphasis"/>
          <w:rFonts w:asciiTheme="minorHAnsi" w:hAnsiTheme="minorHAnsi" w:cstheme="minorHAnsi"/>
          <w:highlight w:val="yellow"/>
        </w:rPr>
        <w:t>colonize</w:t>
      </w:r>
      <w:r w:rsidRPr="001D58A9">
        <w:rPr>
          <w:rStyle w:val="IntenseEmphasis"/>
          <w:rFonts w:asciiTheme="minorHAnsi" w:hAnsiTheme="minorHAnsi" w:cstheme="minorHAnsi"/>
        </w:rPr>
        <w:t xml:space="preserve"> </w:t>
      </w:r>
      <w:r w:rsidRPr="001D58A9">
        <w:rPr>
          <w:rStyle w:val="IntenseEmphasis"/>
          <w:rFonts w:asciiTheme="minorHAnsi" w:hAnsiTheme="minorHAnsi" w:cstheme="minorHAnsi"/>
          <w:highlight w:val="yellow"/>
        </w:rPr>
        <w:t>space</w:t>
      </w:r>
      <w:r w:rsidRPr="001D58A9">
        <w:rPr>
          <w:rStyle w:val="IntenseEmphasis"/>
          <w:rFonts w:asciiTheme="minorHAnsi" w:hAnsiTheme="minorHAnsi" w:cstheme="minorHAnsi"/>
        </w:rPr>
        <w:t>?</w:t>
      </w:r>
      <w:r w:rsidRPr="001D58A9">
        <w:rPr>
          <w:rFonts w:asciiTheme="minorHAnsi" w:hAnsiTheme="minorHAnsi" w:cstheme="minorHAnsi"/>
          <w:sz w:val="16"/>
        </w:rPr>
        <w:t xml:space="preserve"> Why not remain in our comfy homes instead of facing great challenges to live on the Moon or Mars or anywhere else?  Two quotes can sum up the reasons behind space colonization: "Because it's there."-George Mallory (when asked why he wanted to climb Mt. </w:t>
      </w:r>
      <w:proofErr w:type="gramStart"/>
      <w:r w:rsidRPr="001D58A9">
        <w:rPr>
          <w:rFonts w:asciiTheme="minorHAnsi" w:hAnsiTheme="minorHAnsi" w:cstheme="minorHAnsi"/>
          <w:sz w:val="16"/>
        </w:rPr>
        <w:t>Everest)  "</w:t>
      </w:r>
      <w:proofErr w:type="gramEnd"/>
      <w:r w:rsidRPr="001D58A9">
        <w:rPr>
          <w:rFonts w:asciiTheme="minorHAnsi" w:hAnsiTheme="minorHAnsi" w:cstheme="minorHAnsi"/>
          <w:sz w:val="16"/>
        </w:rPr>
        <w:t xml:space="preserve">If Earth is considered a closed system, there will be less for all forever. The frontier is closed, the wilderness is gone, nature is being destroyed by human consumers, while billions are starving. The future indeed looks grim, and there are, ultimately, </w:t>
      </w:r>
      <w:proofErr w:type="gramStart"/>
      <w:r w:rsidRPr="001D58A9">
        <w:rPr>
          <w:rFonts w:asciiTheme="minorHAnsi" w:hAnsiTheme="minorHAnsi" w:cstheme="minorHAnsi"/>
          <w:sz w:val="16"/>
        </w:rPr>
        <w:t>no</w:t>
      </w:r>
      <w:proofErr w:type="gramEnd"/>
      <w:r w:rsidRPr="001D58A9">
        <w:rPr>
          <w:rFonts w:asciiTheme="minorHAnsi" w:hAnsiTheme="minorHAnsi" w:cstheme="minorHAnsi"/>
          <w:sz w:val="16"/>
        </w:rPr>
        <w:t xml:space="preserve"> really long-range, positive solutions, nor motivation for making the sacrifices and doing the hard work needed now, unless we understand that we are evolving from an Earth-only toward San Earth-space or universal species." -Barbara Marx Hubbard, Distant Star, 1997   Problems faced by the Earth's population:  "I don't think </w:t>
      </w:r>
      <w:proofErr w:type="gramStart"/>
      <w:r w:rsidRPr="001D58A9">
        <w:rPr>
          <w:rFonts w:asciiTheme="minorHAnsi" w:hAnsiTheme="minorHAnsi" w:cstheme="minorHAnsi"/>
          <w:sz w:val="16"/>
        </w:rPr>
        <w:t>the human race</w:t>
      </w:r>
      <w:proofErr w:type="gramEnd"/>
      <w:r w:rsidRPr="001D58A9">
        <w:rPr>
          <w:rFonts w:asciiTheme="minorHAnsi" w:hAnsiTheme="minorHAnsi" w:cstheme="minorHAnsi"/>
          <w:sz w:val="16"/>
        </w:rPr>
        <w:t xml:space="preserve"> will survive the next thousand years, unless we spread into space. There are too many accidents that can befall life on a single planet. But I'm an optimist. We will reach out to the stars." -Stephen Hawking1) </w:t>
      </w:r>
      <w:r w:rsidRPr="001D58A9">
        <w:rPr>
          <w:rStyle w:val="IntenseEmphasis"/>
          <w:rFonts w:asciiTheme="minorHAnsi" w:hAnsiTheme="minorHAnsi" w:cstheme="minorHAnsi"/>
        </w:rPr>
        <w:t xml:space="preserve">All of </w:t>
      </w:r>
      <w:r w:rsidRPr="001D58A9">
        <w:rPr>
          <w:rStyle w:val="IntenseEmphasis"/>
          <w:rFonts w:asciiTheme="minorHAnsi" w:hAnsiTheme="minorHAnsi" w:cstheme="minorHAnsi"/>
          <w:highlight w:val="yellow"/>
        </w:rPr>
        <w:t xml:space="preserve">human </w:t>
      </w:r>
      <w:r w:rsidRPr="001D58A9">
        <w:rPr>
          <w:rStyle w:val="IntenseEmphasis"/>
          <w:rFonts w:asciiTheme="minorHAnsi" w:hAnsiTheme="minorHAnsi" w:cstheme="minorHAnsi"/>
          <w:highlight w:val="yellow"/>
        </w:rPr>
        <w:lastRenderedPageBreak/>
        <w:t>species is contained within the biosphere</w:t>
      </w:r>
      <w:r w:rsidRPr="001D58A9">
        <w:rPr>
          <w:rStyle w:val="IntenseEmphasis"/>
          <w:rFonts w:asciiTheme="minorHAnsi" w:hAnsiTheme="minorHAnsi" w:cstheme="minorHAnsi"/>
        </w:rPr>
        <w:t xml:space="preserve"> of planet Earth, a place </w:t>
      </w:r>
      <w:r w:rsidRPr="001D58A9">
        <w:rPr>
          <w:rStyle w:val="IntenseEmphasis"/>
          <w:rFonts w:asciiTheme="minorHAnsi" w:hAnsiTheme="minorHAnsi" w:cstheme="minorHAnsi"/>
          <w:highlight w:val="yellow"/>
        </w:rPr>
        <w:t>more fragile than many</w:t>
      </w:r>
      <w:r w:rsidRPr="001D58A9">
        <w:rPr>
          <w:rStyle w:val="IntenseEmphasis"/>
          <w:rFonts w:asciiTheme="minorHAnsi" w:hAnsiTheme="minorHAnsi" w:cstheme="minorHAnsi"/>
        </w:rPr>
        <w:t xml:space="preserve"> of us </w:t>
      </w:r>
      <w:r w:rsidRPr="001D58A9">
        <w:rPr>
          <w:rStyle w:val="IntenseEmphasis"/>
          <w:rFonts w:asciiTheme="minorHAnsi" w:hAnsiTheme="minorHAnsi" w:cstheme="minorHAnsi"/>
          <w:highlight w:val="yellow"/>
        </w:rPr>
        <w:t>realize</w:t>
      </w:r>
      <w:r w:rsidRPr="001D58A9">
        <w:rPr>
          <w:rFonts w:asciiTheme="minorHAnsi" w:hAnsiTheme="minorHAnsi" w:cstheme="minorHAnsi"/>
          <w:sz w:val="16"/>
        </w:rPr>
        <w:t xml:space="preserve">. </w:t>
      </w:r>
      <w:r w:rsidRPr="001D58A9">
        <w:rPr>
          <w:rStyle w:val="IntenseEmphasis"/>
          <w:rFonts w:asciiTheme="minorHAnsi" w:hAnsiTheme="minorHAnsi" w:cstheme="minorHAnsi"/>
          <w:highlight w:val="yellow"/>
        </w:rPr>
        <w:t>Biological</w:t>
      </w:r>
      <w:r w:rsidRPr="001D58A9">
        <w:rPr>
          <w:rStyle w:val="IntenseEmphasis"/>
          <w:rFonts w:asciiTheme="minorHAnsi" w:hAnsiTheme="minorHAnsi" w:cstheme="minorHAnsi"/>
        </w:rPr>
        <w:t xml:space="preserve"> warfare, </w:t>
      </w:r>
      <w:r w:rsidRPr="001D58A9">
        <w:rPr>
          <w:rStyle w:val="IntenseEmphasis"/>
          <w:rFonts w:asciiTheme="minorHAnsi" w:hAnsiTheme="minorHAnsi" w:cstheme="minorHAnsi"/>
          <w:highlight w:val="yellow"/>
        </w:rPr>
        <w:t>nuclear warfare</w:t>
      </w:r>
      <w:r w:rsidRPr="001D58A9">
        <w:rPr>
          <w:rFonts w:asciiTheme="minorHAnsi" w:hAnsiTheme="minorHAnsi" w:cstheme="minorHAnsi"/>
          <w:sz w:val="16"/>
        </w:rPr>
        <w:t xml:space="preserve">, meteoric impacts, and of course global warming </w:t>
      </w:r>
      <w:r w:rsidRPr="001D58A9">
        <w:rPr>
          <w:rStyle w:val="IntenseEmphasis"/>
          <w:rFonts w:asciiTheme="minorHAnsi" w:hAnsiTheme="minorHAnsi" w:cstheme="minorHAnsi"/>
        </w:rPr>
        <w:t xml:space="preserve">can </w:t>
      </w:r>
      <w:r w:rsidRPr="001D58A9">
        <w:rPr>
          <w:rStyle w:val="IntenseEmphasis"/>
          <w:rFonts w:asciiTheme="minorHAnsi" w:hAnsiTheme="minorHAnsi" w:cstheme="minorHAnsi"/>
          <w:highlight w:val="yellow"/>
        </w:rPr>
        <w:t>result in annihilation</w:t>
      </w:r>
      <w:r w:rsidRPr="001D58A9">
        <w:rPr>
          <w:rStyle w:val="IntenseEmphasis"/>
          <w:rFonts w:asciiTheme="minorHAnsi" w:hAnsiTheme="minorHAnsi" w:cstheme="minorHAnsi"/>
        </w:rPr>
        <w:t xml:space="preserve"> </w:t>
      </w:r>
      <w:r w:rsidRPr="001D58A9">
        <w:rPr>
          <w:rStyle w:val="IntenseEmphasis"/>
          <w:rFonts w:asciiTheme="minorHAnsi" w:hAnsiTheme="minorHAnsi" w:cstheme="minorHAnsi"/>
          <w:highlight w:val="yellow"/>
        </w:rPr>
        <w:t>of</w:t>
      </w:r>
      <w:r w:rsidRPr="001D58A9">
        <w:rPr>
          <w:rFonts w:asciiTheme="minorHAnsi" w:hAnsiTheme="minorHAnsi" w:cstheme="minorHAnsi"/>
          <w:sz w:val="16"/>
        </w:rPr>
        <w:t xml:space="preserve"> the majority, if not </w:t>
      </w:r>
      <w:r w:rsidRPr="001D58A9">
        <w:rPr>
          <w:rStyle w:val="IntenseEmphasis"/>
          <w:rFonts w:asciiTheme="minorHAnsi" w:hAnsiTheme="minorHAnsi" w:cstheme="minorHAnsi"/>
          <w:highlight w:val="yellow"/>
        </w:rPr>
        <w:t>all, of human life</w:t>
      </w:r>
      <w:r w:rsidRPr="001D58A9">
        <w:rPr>
          <w:rFonts w:asciiTheme="minorHAnsi" w:hAnsiTheme="minorHAnsi" w:cstheme="minorHAnsi"/>
          <w:sz w:val="16"/>
        </w:rPr>
        <w:t xml:space="preserve"> and technology. </w:t>
      </w:r>
      <w:r w:rsidRPr="001D58A9">
        <w:rPr>
          <w:rStyle w:val="IntenseEmphasis"/>
          <w:rFonts w:asciiTheme="minorHAnsi" w:hAnsiTheme="minorHAnsi" w:cstheme="minorHAnsi"/>
          <w:highlight w:val="yellow"/>
        </w:rPr>
        <w:t>Other</w:t>
      </w:r>
      <w:r w:rsidRPr="001D58A9">
        <w:rPr>
          <w:rStyle w:val="IntenseEmphasis"/>
          <w:rFonts w:asciiTheme="minorHAnsi" w:hAnsiTheme="minorHAnsi" w:cstheme="minorHAnsi"/>
        </w:rPr>
        <w:t xml:space="preserve"> underlying </w:t>
      </w:r>
      <w:r w:rsidRPr="001D58A9">
        <w:rPr>
          <w:rStyle w:val="IntenseEmphasis"/>
          <w:rFonts w:asciiTheme="minorHAnsi" w:hAnsiTheme="minorHAnsi" w:cstheme="minorHAnsi"/>
          <w:highlight w:val="yellow"/>
        </w:rPr>
        <w:t>threats</w:t>
      </w:r>
      <w:r w:rsidRPr="001D58A9">
        <w:rPr>
          <w:rStyle w:val="IntenseEmphasis"/>
          <w:rFonts w:asciiTheme="minorHAnsi" w:hAnsiTheme="minorHAnsi" w:cstheme="minorHAnsi"/>
        </w:rPr>
        <w:t xml:space="preserve"> persist as well, particularly </w:t>
      </w:r>
      <w:r w:rsidRPr="001D58A9">
        <w:rPr>
          <w:rStyle w:val="IntenseEmphasis"/>
          <w:rFonts w:asciiTheme="minorHAnsi" w:hAnsiTheme="minorHAnsi" w:cstheme="minorHAnsi"/>
          <w:highlight w:val="yellow"/>
        </w:rPr>
        <w:t>environmental</w:t>
      </w:r>
      <w:r w:rsidRPr="001D58A9">
        <w:rPr>
          <w:rStyle w:val="IntenseEmphasis"/>
          <w:rFonts w:asciiTheme="minorHAnsi" w:hAnsiTheme="minorHAnsi" w:cstheme="minorHAnsi"/>
        </w:rPr>
        <w:t xml:space="preserve"> </w:t>
      </w:r>
      <w:r w:rsidRPr="001D58A9">
        <w:rPr>
          <w:rStyle w:val="IntenseEmphasis"/>
          <w:rFonts w:asciiTheme="minorHAnsi" w:hAnsiTheme="minorHAnsi" w:cstheme="minorHAnsi"/>
          <w:highlight w:val="yellow"/>
        </w:rPr>
        <w:t>destruction</w:t>
      </w:r>
      <w:r w:rsidRPr="001D58A9">
        <w:rPr>
          <w:rFonts w:asciiTheme="minorHAnsi" w:hAnsiTheme="minorHAnsi" w:cstheme="minorHAnsi"/>
          <w:sz w:val="16"/>
        </w:rPr>
        <w:t xml:space="preserve">.      * </w:t>
      </w:r>
      <w:r w:rsidRPr="001D58A9">
        <w:rPr>
          <w:rStyle w:val="IntenseEmphasis"/>
          <w:rFonts w:asciiTheme="minorHAnsi" w:hAnsiTheme="minorHAnsi" w:cstheme="minorHAnsi"/>
          <w:highlight w:val="yellow"/>
        </w:rPr>
        <w:t>Overpopulation</w:t>
      </w:r>
      <w:r w:rsidRPr="001D58A9">
        <w:rPr>
          <w:rStyle w:val="IntenseEmphasis"/>
          <w:rFonts w:asciiTheme="minorHAnsi" w:hAnsiTheme="minorHAnsi" w:cstheme="minorHAnsi"/>
        </w:rPr>
        <w:t xml:space="preserve"> is a big demographic problem. Earth alone will not be able to sustain the geometric growth of the human species. The overpopulation </w:t>
      </w:r>
      <w:r w:rsidRPr="001D58A9">
        <w:rPr>
          <w:rStyle w:val="IntenseEmphasis"/>
          <w:rFonts w:asciiTheme="minorHAnsi" w:hAnsiTheme="minorHAnsi" w:cstheme="minorHAnsi"/>
          <w:highlight w:val="yellow"/>
        </w:rPr>
        <w:t>issue grows increasingly serious as larger populations reproduce even faster</w:t>
      </w:r>
      <w:r w:rsidRPr="001D58A9">
        <w:rPr>
          <w:rStyle w:val="IntenseEmphasis"/>
          <w:rFonts w:asciiTheme="minorHAnsi" w:hAnsiTheme="minorHAnsi" w:cstheme="minorHAnsi"/>
        </w:rPr>
        <w:t xml:space="preserve">. Increased taxing of resources on Earth and the lack of sentiments towards nature will be catastrophic. This issue will cross its own boundaries and facilitate the other problems. Overpopulation </w:t>
      </w:r>
      <w:r w:rsidRPr="001D58A9">
        <w:rPr>
          <w:rStyle w:val="IntenseEmphasis"/>
          <w:rFonts w:asciiTheme="minorHAnsi" w:hAnsiTheme="minorHAnsi" w:cstheme="minorHAnsi"/>
          <w:highlight w:val="yellow"/>
        </w:rPr>
        <w:t>causes vying for resources</w:t>
      </w:r>
      <w:r w:rsidRPr="001D58A9">
        <w:rPr>
          <w:rStyle w:val="IntenseEmphasis"/>
          <w:rFonts w:asciiTheme="minorHAnsi" w:hAnsiTheme="minorHAnsi" w:cstheme="minorHAnsi"/>
        </w:rPr>
        <w:t xml:space="preserve">, and as world powers clash for these resources, </w:t>
      </w:r>
      <w:r w:rsidRPr="001D58A9">
        <w:rPr>
          <w:rStyle w:val="IntenseEmphasis"/>
          <w:rFonts w:asciiTheme="minorHAnsi" w:hAnsiTheme="minorHAnsi" w:cstheme="minorHAnsi"/>
          <w:highlight w:val="yellow"/>
        </w:rPr>
        <w:t>highly destructive warfare</w:t>
      </w:r>
      <w:r w:rsidRPr="001D58A9">
        <w:rPr>
          <w:rStyle w:val="IntenseEmphasis"/>
          <w:rFonts w:asciiTheme="minorHAnsi" w:hAnsiTheme="minorHAnsi" w:cstheme="minorHAnsi"/>
        </w:rPr>
        <w:t xml:space="preserve"> increases</w:t>
      </w:r>
      <w:r w:rsidRPr="001D58A9">
        <w:rPr>
          <w:rFonts w:asciiTheme="minorHAnsi" w:hAnsiTheme="minorHAnsi" w:cstheme="minorHAnsi"/>
          <w:sz w:val="16"/>
        </w:rPr>
        <w:t xml:space="preserve"> in likelihood. In addition, </w:t>
      </w:r>
      <w:r w:rsidRPr="001D58A9">
        <w:rPr>
          <w:rStyle w:val="IntenseEmphasis"/>
          <w:rFonts w:asciiTheme="minorHAnsi" w:hAnsiTheme="minorHAnsi" w:cstheme="minorHAnsi"/>
        </w:rPr>
        <w:t xml:space="preserve">overpopulation will accelerate the </w:t>
      </w:r>
      <w:r w:rsidRPr="001D58A9">
        <w:rPr>
          <w:rStyle w:val="IntenseEmphasis"/>
          <w:rFonts w:asciiTheme="minorHAnsi" w:hAnsiTheme="minorHAnsi" w:cstheme="minorHAnsi"/>
          <w:highlight w:val="yellow"/>
        </w:rPr>
        <w:t>spreading of dangerous viruses</w:t>
      </w:r>
      <w:r w:rsidRPr="001D58A9">
        <w:rPr>
          <w:rStyle w:val="IntenseEmphasis"/>
          <w:rFonts w:asciiTheme="minorHAnsi" w:hAnsiTheme="minorHAnsi" w:cstheme="minorHAnsi"/>
        </w:rPr>
        <w:t xml:space="preserve"> should they be released in the warfare</w:t>
      </w:r>
      <w:r w:rsidRPr="001D58A9">
        <w:rPr>
          <w:rFonts w:asciiTheme="minorHAnsi" w:hAnsiTheme="minorHAnsi" w:cstheme="minorHAnsi"/>
          <w:sz w:val="16"/>
        </w:rPr>
        <w:t>.</w:t>
      </w:r>
    </w:p>
    <w:p w14:paraId="1D965FF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51D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8D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51D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251C2"/>
  <w15:chartTrackingRefBased/>
  <w15:docId w15:val="{80CA5FAF-7418-4148-8208-D9399A2FE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51D2"/>
    <w:rPr>
      <w:rFonts w:ascii="Calibri" w:hAnsi="Calibri"/>
    </w:rPr>
  </w:style>
  <w:style w:type="paragraph" w:styleId="Heading1">
    <w:name w:val="heading 1"/>
    <w:aliases w:val="Pocket"/>
    <w:basedOn w:val="Normal"/>
    <w:next w:val="Normal"/>
    <w:link w:val="Heading1Char"/>
    <w:qFormat/>
    <w:rsid w:val="00BA51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51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51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Underlined,Big card,body,Normal Tag,heading 2,Ch,Heading 2 Char2 Char,Heading 2 Char1 Char Char,No Spacing211,No Spacing12,No Spacing2111,ta,small text,Heading 2 Char Char Char Char,no read,TAG,No Spacing111111,No Spacing4, Ch,No Spacing5,T"/>
    <w:basedOn w:val="Normal"/>
    <w:next w:val="Normal"/>
    <w:link w:val="Heading4Char"/>
    <w:uiPriority w:val="3"/>
    <w:unhideWhenUsed/>
    <w:qFormat/>
    <w:rsid w:val="00BA51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51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51D2"/>
  </w:style>
  <w:style w:type="character" w:customStyle="1" w:styleId="Heading1Char">
    <w:name w:val="Heading 1 Char"/>
    <w:aliases w:val="Pocket Char"/>
    <w:basedOn w:val="DefaultParagraphFont"/>
    <w:link w:val="Heading1"/>
    <w:rsid w:val="00BA51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51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A51D2"/>
    <w:rPr>
      <w:rFonts w:ascii="Calibri" w:eastAsiaTheme="majorEastAsia" w:hAnsi="Calibri"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A51D2"/>
    <w:rPr>
      <w:rFonts w:ascii="Calibri" w:eastAsiaTheme="majorEastAsia" w:hAnsi="Calibri" w:cstheme="majorBidi"/>
      <w:b/>
      <w:iCs/>
      <w:sz w:val="26"/>
    </w:rPr>
  </w:style>
  <w:style w:type="character" w:styleId="Emphasis">
    <w:name w:val="Emphasis"/>
    <w:basedOn w:val="DefaultParagraphFont"/>
    <w:uiPriority w:val="7"/>
    <w:qFormat/>
    <w:rsid w:val="00BA51D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51D2"/>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BA51D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BA51D2"/>
    <w:rPr>
      <w:color w:val="auto"/>
      <w:u w:val="none"/>
    </w:rPr>
  </w:style>
  <w:style w:type="character" w:styleId="FollowedHyperlink">
    <w:name w:val="FollowedHyperlink"/>
    <w:basedOn w:val="DefaultParagraphFont"/>
    <w:uiPriority w:val="99"/>
    <w:semiHidden/>
    <w:unhideWhenUsed/>
    <w:rsid w:val="00BA51D2"/>
    <w:rPr>
      <w:color w:val="auto"/>
      <w:u w:val="none"/>
    </w:rPr>
  </w:style>
  <w:style w:type="character" w:styleId="IntenseEmphasis">
    <w:name w:val="Intense Emphasis"/>
    <w:aliases w:val="Intense Emphasis3,Intense Emphasis11111,Intense Emphasis4,Heading 3 Char1 Char Char Char,cites Char Ch,Intense Emphasi,Box Out,Intense Emphasis5,Char Char Char1,Sty,Style Underli,Underline Char"/>
    <w:basedOn w:val="DefaultParagraphFont"/>
    <w:uiPriority w:val="6"/>
    <w:qFormat/>
    <w:rsid w:val="00BA51D2"/>
    <w:rPr>
      <w:b/>
      <w:b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ovethelaw.com/2020/01/space-law-can-only-be-libertarian-minded/" TargetMode="External"/><Relationship Id="rId3" Type="http://schemas.openxmlformats.org/officeDocument/2006/relationships/styles" Target="styles.xml"/><Relationship Id="rId7" Type="http://schemas.openxmlformats.org/officeDocument/2006/relationships/hyperlink" Target="https://link.springer.com/article/10.1007/s10790-015-950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i.org/wp-content/uploads/2012/04/Rand-Simberg-Homesteading-the-Final-Fronti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5036</Words>
  <Characters>28708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Christopher Sims</cp:lastModifiedBy>
  <cp:revision>1</cp:revision>
  <dcterms:created xsi:type="dcterms:W3CDTF">2022-01-15T19:14:00Z</dcterms:created>
  <dcterms:modified xsi:type="dcterms:W3CDTF">2022-01-15T19:15:00Z</dcterms:modified>
</cp:coreProperties>
</file>