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29309F" w14:textId="520C5C0A" w:rsidR="00243D4A" w:rsidRDefault="00243D4A" w:rsidP="00EF76A6">
      <w:pPr>
        <w:pStyle w:val="Heading3"/>
      </w:pPr>
      <w:bookmarkStart w:id="0" w:name="_Hlk56931445"/>
      <w:r>
        <w:t>1NC – T</w:t>
      </w:r>
    </w:p>
    <w:p w14:paraId="05AD56AE" w14:textId="1B690C15" w:rsidR="00243D4A" w:rsidRDefault="00243D4A" w:rsidP="00243D4A">
      <w:pPr>
        <w:pStyle w:val="Heading4"/>
      </w:pPr>
      <w:r>
        <w:t xml:space="preserve">The plan text is extra topical – resolution says intellectual property protections on </w:t>
      </w:r>
      <w:proofErr w:type="gramStart"/>
      <w:r>
        <w:t>medicines</w:t>
      </w:r>
      <w:proofErr w:type="gramEnd"/>
      <w:r>
        <w:t xml:space="preserve"> but the plan text says </w:t>
      </w:r>
      <w:r w:rsidR="003579C3">
        <w:t>all intellectual property protections – includes stuff that isn’t medicine</w:t>
      </w:r>
    </w:p>
    <w:p w14:paraId="28013435" w14:textId="513CA008" w:rsidR="003579C3" w:rsidRDefault="003579C3" w:rsidP="003579C3"/>
    <w:p w14:paraId="1DD43763" w14:textId="44C191DC" w:rsidR="003579C3" w:rsidRDefault="003579C3" w:rsidP="003579C3">
      <w:pPr>
        <w:pStyle w:val="Heading4"/>
      </w:pPr>
      <w:r>
        <w:t xml:space="preserve">Limits – allows </w:t>
      </w:r>
      <w:proofErr w:type="spellStart"/>
      <w:r>
        <w:t>affs</w:t>
      </w:r>
      <w:proofErr w:type="spellEnd"/>
      <w:r>
        <w:t xml:space="preserve"> to add random planks about literally anything to the plan text</w:t>
      </w:r>
      <w:proofErr w:type="gramStart"/>
      <w:r>
        <w:t>-  literally</w:t>
      </w:r>
      <w:proofErr w:type="gramEnd"/>
      <w:r>
        <w:t xml:space="preserve"> </w:t>
      </w:r>
      <w:proofErr w:type="spellStart"/>
      <w:r>
        <w:t>unlimits</w:t>
      </w:r>
      <w:proofErr w:type="spellEnd"/>
      <w:r>
        <w:t xml:space="preserve"> the topic</w:t>
      </w:r>
    </w:p>
    <w:p w14:paraId="297E0002" w14:textId="3501410C" w:rsidR="00EF76A6" w:rsidRDefault="00EF76A6" w:rsidP="00EF76A6">
      <w:pPr>
        <w:pStyle w:val="Heading3"/>
      </w:pPr>
      <w:r>
        <w:lastRenderedPageBreak/>
        <w:t>1NC - T</w:t>
      </w:r>
    </w:p>
    <w:p w14:paraId="61D31601" w14:textId="77777777" w:rsidR="00EF76A6" w:rsidRPr="005C4C6D" w:rsidRDefault="00EF76A6" w:rsidP="00EF76A6">
      <w:pPr>
        <w:pStyle w:val="Heading4"/>
        <w:rPr>
          <w:rFonts w:asciiTheme="majorHAnsi" w:hAnsiTheme="majorHAnsi" w:cstheme="majorHAnsi"/>
        </w:rPr>
      </w:pPr>
      <w:proofErr w:type="spellStart"/>
      <w:r w:rsidRPr="005C4C6D">
        <w:rPr>
          <w:rFonts w:asciiTheme="majorHAnsi" w:hAnsiTheme="majorHAnsi" w:cstheme="majorHAnsi"/>
        </w:rPr>
        <w:t>Interp</w:t>
      </w:r>
      <w:proofErr w:type="spellEnd"/>
      <w:r w:rsidRPr="005C4C6D">
        <w:rPr>
          <w:rFonts w:asciiTheme="majorHAnsi" w:hAnsiTheme="majorHAnsi" w:cstheme="majorHAnsi"/>
        </w:rPr>
        <w:t xml:space="preserve"> –D</w:t>
      </w:r>
      <w:r>
        <w:rPr>
          <w:rFonts w:asciiTheme="majorHAnsi" w:hAnsiTheme="majorHAnsi" w:cstheme="majorHAnsi"/>
        </w:rPr>
        <w:t>e</w:t>
      </w:r>
      <w:r w:rsidRPr="005C4C6D">
        <w:rPr>
          <w:rFonts w:asciiTheme="majorHAnsi" w:hAnsiTheme="majorHAnsi" w:cstheme="majorHAnsi"/>
        </w:rPr>
        <w:t>baters must disclose all broken constructive positions on the NDCA wiki at least 30 minutes prior to the round.</w:t>
      </w:r>
    </w:p>
    <w:p w14:paraId="7A0016ED" w14:textId="77777777" w:rsidR="00EF76A6" w:rsidRPr="005C4C6D" w:rsidRDefault="00EF76A6" w:rsidP="00EF76A6">
      <w:pPr>
        <w:pStyle w:val="Heading4"/>
        <w:rPr>
          <w:rFonts w:asciiTheme="majorHAnsi" w:hAnsiTheme="majorHAnsi" w:cstheme="majorHAnsi"/>
        </w:rPr>
      </w:pPr>
      <w:r w:rsidRPr="005C4C6D">
        <w:rPr>
          <w:rFonts w:asciiTheme="majorHAnsi" w:hAnsiTheme="majorHAnsi" w:cstheme="majorHAnsi"/>
        </w:rPr>
        <w:t xml:space="preserve">Violation: </w:t>
      </w:r>
      <w:r w:rsidRPr="006F2BE9">
        <w:rPr>
          <w:rFonts w:asciiTheme="majorHAnsi" w:hAnsiTheme="majorHAnsi" w:cstheme="majorHAnsi"/>
        </w:rPr>
        <w:drawing>
          <wp:inline distT="0" distB="0" distL="0" distR="0" wp14:anchorId="0B7C041C" wp14:editId="2FB66843">
            <wp:extent cx="5486400" cy="3207385"/>
            <wp:effectExtent l="0" t="0" r="0" b="0"/>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6"/>
                    <a:stretch>
                      <a:fillRect/>
                    </a:stretch>
                  </pic:blipFill>
                  <pic:spPr>
                    <a:xfrm>
                      <a:off x="0" y="0"/>
                      <a:ext cx="5486400" cy="3207385"/>
                    </a:xfrm>
                    <a:prstGeom prst="rect">
                      <a:avLst/>
                    </a:prstGeom>
                  </pic:spPr>
                </pic:pic>
              </a:graphicData>
            </a:graphic>
          </wp:inline>
        </w:drawing>
      </w:r>
    </w:p>
    <w:p w14:paraId="707C77E2" w14:textId="1FB45DEA" w:rsidR="00EF76A6" w:rsidRPr="005C4C6D" w:rsidRDefault="00EF76A6" w:rsidP="00EF76A6">
      <w:pPr>
        <w:pStyle w:val="Heading4"/>
        <w:rPr>
          <w:rFonts w:asciiTheme="majorHAnsi" w:hAnsiTheme="majorHAnsi" w:cstheme="majorHAnsi"/>
        </w:rPr>
      </w:pPr>
      <w:r w:rsidRPr="005C4C6D">
        <w:rPr>
          <w:rFonts w:asciiTheme="majorHAnsi" w:hAnsiTheme="majorHAnsi" w:cstheme="majorHAnsi"/>
        </w:rPr>
        <w:t>Screenshot in the doc</w:t>
      </w:r>
      <w:r>
        <w:rPr>
          <w:rFonts w:asciiTheme="majorHAnsi" w:hAnsiTheme="majorHAnsi" w:cstheme="majorHAnsi"/>
        </w:rPr>
        <w:t xml:space="preserve"> – no disclosure from </w:t>
      </w:r>
      <w:proofErr w:type="spellStart"/>
      <w:r>
        <w:rPr>
          <w:rFonts w:asciiTheme="majorHAnsi" w:hAnsiTheme="majorHAnsi" w:cstheme="majorHAnsi"/>
        </w:rPr>
        <w:t>aff</w:t>
      </w:r>
      <w:proofErr w:type="spellEnd"/>
      <w:r>
        <w:rPr>
          <w:rFonts w:asciiTheme="majorHAnsi" w:hAnsiTheme="majorHAnsi" w:cstheme="majorHAnsi"/>
        </w:rPr>
        <w:t xml:space="preserve"> round this tournament.</w:t>
      </w:r>
    </w:p>
    <w:p w14:paraId="7210079E" w14:textId="77777777" w:rsidR="00EF76A6" w:rsidRPr="005C4C6D" w:rsidRDefault="00EF76A6" w:rsidP="00EF76A6">
      <w:pPr>
        <w:pStyle w:val="Heading4"/>
        <w:rPr>
          <w:rFonts w:asciiTheme="majorHAnsi" w:hAnsiTheme="majorHAnsi" w:cstheme="majorHAnsi"/>
        </w:rPr>
      </w:pPr>
      <w:r w:rsidRPr="005C4C6D">
        <w:rPr>
          <w:rFonts w:asciiTheme="majorHAnsi" w:hAnsiTheme="majorHAnsi" w:cstheme="majorHAnsi"/>
        </w:rPr>
        <w:t xml:space="preserve">1] Evidence Ethics - Disclosure deters mis-cutting, power-tagging, abuse of brackets and ellipses, cutting out of context and plagiarism. Independent voter on theory since my </w:t>
      </w:r>
      <w:proofErr w:type="spellStart"/>
      <w:r w:rsidRPr="005C4C6D">
        <w:rPr>
          <w:rFonts w:asciiTheme="majorHAnsi" w:hAnsiTheme="majorHAnsi" w:cstheme="majorHAnsi"/>
        </w:rPr>
        <w:t>interp</w:t>
      </w:r>
      <w:proofErr w:type="spellEnd"/>
      <w:r w:rsidRPr="005C4C6D">
        <w:rPr>
          <w:rFonts w:asciiTheme="majorHAnsi" w:hAnsiTheme="majorHAnsi" w:cstheme="majorHAnsi"/>
        </w:rPr>
        <w:t xml:space="preserve"> is key to academic honesty. It’s a portable skill and debate loses educational value if we can just make up cards without getting caught.</w:t>
      </w:r>
    </w:p>
    <w:p w14:paraId="6C01359A" w14:textId="77777777" w:rsidR="00EF76A6" w:rsidRPr="005C4C6D" w:rsidRDefault="00EF76A6" w:rsidP="00EF76A6">
      <w:pPr>
        <w:pStyle w:val="Heading4"/>
        <w:rPr>
          <w:rFonts w:asciiTheme="majorHAnsi" w:hAnsiTheme="majorHAnsi" w:cstheme="majorHAnsi"/>
        </w:rPr>
      </w:pPr>
      <w:r w:rsidRPr="005C4C6D">
        <w:rPr>
          <w:rFonts w:asciiTheme="majorHAnsi" w:hAnsiTheme="majorHAnsi" w:cstheme="majorHAnsi"/>
        </w:rPr>
        <w:t xml:space="preserve">2] Research inequities---existence of paywalls means only </w:t>
      </w:r>
      <w:proofErr w:type="gramStart"/>
      <w:r w:rsidRPr="005C4C6D">
        <w:rPr>
          <w:rFonts w:asciiTheme="majorHAnsi" w:hAnsiTheme="majorHAnsi" w:cstheme="majorHAnsi"/>
        </w:rPr>
        <w:t>open source</w:t>
      </w:r>
      <w:proofErr w:type="gramEnd"/>
      <w:r w:rsidRPr="005C4C6D">
        <w:rPr>
          <w:rFonts w:asciiTheme="majorHAnsi" w:hAnsiTheme="majorHAnsi" w:cstheme="majorHAnsi"/>
        </w:rPr>
        <w:t xml:space="preserve"> resolves inability for some debaters to access articles or journals---that’s key to in and out of round fairness because it ensures that every debater has equal opportunity to read arguments. </w:t>
      </w:r>
    </w:p>
    <w:p w14:paraId="057242DE" w14:textId="77777777" w:rsidR="00EF76A6" w:rsidRPr="005C4C6D" w:rsidRDefault="00EF76A6" w:rsidP="00EF76A6">
      <w:pPr>
        <w:pStyle w:val="Heading4"/>
        <w:rPr>
          <w:rFonts w:asciiTheme="majorHAnsi" w:hAnsiTheme="majorHAnsi" w:cstheme="majorHAnsi"/>
        </w:rPr>
      </w:pPr>
      <w:r w:rsidRPr="005C4C6D">
        <w:rPr>
          <w:rFonts w:asciiTheme="majorHAnsi" w:hAnsiTheme="majorHAnsi" w:cstheme="majorHAnsi"/>
        </w:rPr>
        <w:t xml:space="preserve">3] Prep skew---One debater has the ability to full be aware of my strategy and prep it out going in this round, while I don’t---it’s an issue of pre round prep that disadvantages the debater who has disclosed by putting them at a big disadvantage---that kills fairness - it’s a question of cutting the guess work where debaters can have a </w:t>
      </w:r>
      <w:r w:rsidRPr="005C4C6D">
        <w:rPr>
          <w:rFonts w:asciiTheme="majorHAnsi" w:hAnsiTheme="majorHAnsi" w:cstheme="majorHAnsi"/>
          <w:u w:val="single"/>
        </w:rPr>
        <w:t>better quality</w:t>
      </w:r>
      <w:r w:rsidRPr="005C4C6D">
        <w:rPr>
          <w:rFonts w:asciiTheme="majorHAnsi" w:hAnsiTheme="majorHAnsi" w:cstheme="majorHAnsi"/>
        </w:rPr>
        <w:t xml:space="preserve"> round by </w:t>
      </w:r>
      <w:r w:rsidRPr="005C4C6D">
        <w:rPr>
          <w:rFonts w:asciiTheme="majorHAnsi" w:hAnsiTheme="majorHAnsi" w:cstheme="majorHAnsi"/>
          <w:u w:val="single"/>
        </w:rPr>
        <w:t>specifically</w:t>
      </w:r>
      <w:r w:rsidRPr="005C4C6D">
        <w:rPr>
          <w:rFonts w:asciiTheme="majorHAnsi" w:hAnsiTheme="majorHAnsi" w:cstheme="majorHAnsi"/>
        </w:rPr>
        <w:t xml:space="preserve"> engaging with arguments and their nuances.</w:t>
      </w:r>
    </w:p>
    <w:p w14:paraId="0CAD26E4" w14:textId="393CF66D" w:rsidR="00EF76A6" w:rsidRDefault="00EF76A6" w:rsidP="00EF76A6">
      <w:pPr>
        <w:pStyle w:val="Heading3"/>
      </w:pPr>
      <w:r>
        <w:lastRenderedPageBreak/>
        <w:t>1NC – DA</w:t>
      </w:r>
    </w:p>
    <w:p w14:paraId="36E68AA1" w14:textId="77777777" w:rsidR="00EF76A6" w:rsidRDefault="00EF76A6" w:rsidP="00EF76A6">
      <w:pPr>
        <w:pStyle w:val="Heading4"/>
      </w:pPr>
      <w:r>
        <w:t>Biotech R&amp;D is set for high growth and investment now</w:t>
      </w:r>
    </w:p>
    <w:p w14:paraId="4561211F" w14:textId="77777777" w:rsidR="00EF76A6" w:rsidRPr="00A55193" w:rsidRDefault="00EF76A6" w:rsidP="00EF76A6">
      <w:r w:rsidRPr="00A55193">
        <w:rPr>
          <w:rStyle w:val="Style13ptBold"/>
        </w:rPr>
        <w:t>NASDAQ 8/9</w:t>
      </w:r>
      <w:r>
        <w:t xml:space="preserve"> [NASDAQ i</w:t>
      </w:r>
      <w:r w:rsidRPr="00A55193">
        <w:rPr>
          <w:shd w:val="clear" w:color="auto" w:fill="FFFFFF"/>
        </w:rPr>
        <w:t>s a stock market index that includes almost all stocks listed on the Nasdaq stock exchange. Along with the Dow Jones Industrial Average and S&amp;P 500, it is one of the three most-followed stock market indices in the United States.</w:t>
      </w:r>
      <w:r>
        <w:rPr>
          <w:shd w:val="clear" w:color="auto" w:fill="FFFFFF"/>
        </w:rPr>
        <w:t xml:space="preserve"> This article was written by NASDAQ contributors and published on CNBC. The editorial staff of CNBC did not contribute to the creation of this study.) </w:t>
      </w:r>
      <w:r>
        <w:rPr>
          <w:rFonts w:ascii="Times New Roman" w:hAnsi="Times New Roman"/>
        </w:rPr>
        <w:t>“</w:t>
      </w:r>
      <w:r>
        <w:t xml:space="preserve">Why the Nasdaq Biotechnology Index is poised for a run of sustainable growth” CNBC, NASDAQ, 8/9/2021, </w:t>
      </w:r>
      <w:hyperlink r:id="rId7" w:history="1">
        <w:r w:rsidRPr="005F323F">
          <w:rPr>
            <w:rStyle w:val="Hyperlink"/>
          </w:rPr>
          <w:t>https://www.cnbc.com/advertorial/2021/08/09/why-the-nasdaq-biotechnology-index-is-poised-for-a-run-of-sustainable-growth-.html</w:t>
        </w:r>
      </w:hyperlink>
      <w:r>
        <w:t>] RM</w:t>
      </w:r>
    </w:p>
    <w:p w14:paraId="3A408BE9" w14:textId="77777777" w:rsidR="00EF76A6" w:rsidRDefault="00EF76A6" w:rsidP="00EF76A6">
      <w:r w:rsidRPr="00A55193">
        <w:rPr>
          <w:u w:val="single"/>
        </w:rPr>
        <w:t>Between the recent bio innovation success stories in the battle against Covid-19 and the technology-driven advances ushering in new efficiencies for research and development</w:t>
      </w:r>
      <w:r>
        <w:t xml:space="preserve"> (R&amp;D), </w:t>
      </w:r>
      <w:r w:rsidRPr="00A55193">
        <w:rPr>
          <w:b/>
          <w:bCs/>
          <w:u w:val="single"/>
        </w:rPr>
        <w:t xml:space="preserve">the </w:t>
      </w:r>
      <w:r w:rsidRPr="0028732F">
        <w:rPr>
          <w:b/>
          <w:bCs/>
          <w:highlight w:val="cyan"/>
          <w:u w:val="single"/>
        </w:rPr>
        <w:t>biotech</w:t>
      </w:r>
      <w:r w:rsidRPr="00A55193">
        <w:rPr>
          <w:b/>
          <w:bCs/>
          <w:u w:val="single"/>
        </w:rPr>
        <w:t xml:space="preserve"> industry </w:t>
      </w:r>
      <w:r w:rsidRPr="0028732F">
        <w:rPr>
          <w:b/>
          <w:bCs/>
          <w:highlight w:val="cyan"/>
          <w:u w:val="single"/>
        </w:rPr>
        <w:t>has never been more relevant</w:t>
      </w:r>
      <w:r>
        <w:t>.</w:t>
      </w:r>
    </w:p>
    <w:p w14:paraId="594447D4" w14:textId="77777777" w:rsidR="00EF76A6" w:rsidRDefault="00EF76A6" w:rsidP="00EF76A6">
      <w:r>
        <w:t>As home to more than 265 companies, the pioneering Nasdaq Biotechnology Index (NBI) has long been committed to providing healthcare’s innovators with access to the capital they need to keep moving forward. Now, investors have access to the Index’s companies through a new ETF, the Invesco Nasdaq Biotechnology ETF (IBBQ).</w:t>
      </w:r>
    </w:p>
    <w:p w14:paraId="2B847638" w14:textId="77777777" w:rsidR="00EF76A6" w:rsidRDefault="00EF76A6" w:rsidP="00EF76A6">
      <w:r>
        <w:t xml:space="preserve">Launched in 1993, in the wake of the original “biotech revolution” led by the discovery of recombinant DNA, </w:t>
      </w:r>
      <w:r w:rsidRPr="00A55193">
        <w:rPr>
          <w:u w:val="single"/>
        </w:rPr>
        <w:t>NBI® remains the most representative index in the space</w:t>
      </w:r>
      <w:r>
        <w:t xml:space="preserve">. In fact, 98% of all U.S. listed biotech companies are listed on Nasdaq. </w:t>
      </w:r>
      <w:r w:rsidRPr="00A55193">
        <w:rPr>
          <w:u w:val="single"/>
        </w:rPr>
        <w:t xml:space="preserve">When </w:t>
      </w:r>
      <w:r w:rsidRPr="0028732F">
        <w:rPr>
          <w:u w:val="single"/>
        </w:rPr>
        <w:t>considering</w:t>
      </w:r>
      <w:r w:rsidRPr="00A55193">
        <w:rPr>
          <w:u w:val="single"/>
        </w:rPr>
        <w:t xml:space="preserve"> the </w:t>
      </w:r>
      <w:r w:rsidRPr="0028732F">
        <w:rPr>
          <w:u w:val="single"/>
        </w:rPr>
        <w:t>massive growth</w:t>
      </w:r>
      <w:r w:rsidRPr="00A55193">
        <w:rPr>
          <w:u w:val="single"/>
        </w:rPr>
        <w:t xml:space="preserve"> taking place in the sector, it’s no surprise that </w:t>
      </w:r>
      <w:r w:rsidRPr="0028732F">
        <w:rPr>
          <w:u w:val="single"/>
        </w:rPr>
        <w:t>NBI has outperformed both the S&amp;P 500 (SPX) and Health Care Select Sector Index (IXVTR)</w:t>
      </w:r>
      <w:r w:rsidRPr="0028732F">
        <w:t xml:space="preserve"> in certain market environments</w:t>
      </w:r>
      <w:r>
        <w:t>.</w:t>
      </w:r>
    </w:p>
    <w:p w14:paraId="13B812E5" w14:textId="77777777" w:rsidR="00EF76A6" w:rsidRDefault="00EF76A6" w:rsidP="00EF76A6">
      <w:r>
        <w:t xml:space="preserve">According to Mark </w:t>
      </w:r>
      <w:proofErr w:type="spellStart"/>
      <w:r>
        <w:t>Marex</w:t>
      </w:r>
      <w:proofErr w:type="spellEnd"/>
      <w:r>
        <w:t xml:space="preserve">, Index R&amp;D Senior Specialist for Nasdaq who recently compiled an in-depth report on the NBI, </w:t>
      </w:r>
      <w:r w:rsidRPr="0028732F">
        <w:rPr>
          <w:highlight w:val="cyan"/>
          <w:u w:val="single"/>
        </w:rPr>
        <w:t>global events and digital acceleration</w:t>
      </w:r>
      <w:r w:rsidRPr="00A55193">
        <w:rPr>
          <w:u w:val="single"/>
        </w:rPr>
        <w:t xml:space="preserve"> have </w:t>
      </w:r>
      <w:r w:rsidRPr="0028732F">
        <w:rPr>
          <w:highlight w:val="cyan"/>
          <w:u w:val="single"/>
        </w:rPr>
        <w:t>contributed to</w:t>
      </w:r>
      <w:r w:rsidRPr="00A55193">
        <w:rPr>
          <w:u w:val="single"/>
        </w:rPr>
        <w:t xml:space="preserve"> the Index’s recent </w:t>
      </w:r>
      <w:r w:rsidRPr="0028732F">
        <w:rPr>
          <w:highlight w:val="cyan"/>
          <w:u w:val="single"/>
        </w:rPr>
        <w:t>strong performance</w:t>
      </w:r>
      <w:r w:rsidRPr="0028732F">
        <w:t>; and</w:t>
      </w:r>
      <w:r>
        <w:t xml:space="preserve"> Nasdaq’s dedication to maintaining a true benchmark for technology-driven healthcare innovation has provided a framework for growth.</w:t>
      </w:r>
    </w:p>
    <w:p w14:paraId="17B998C9" w14:textId="77777777" w:rsidR="00EF76A6" w:rsidRDefault="00EF76A6" w:rsidP="00EF76A6">
      <w:r>
        <w:t>Building the ideal benchmark</w:t>
      </w:r>
    </w:p>
    <w:p w14:paraId="46271655" w14:textId="77777777" w:rsidR="00EF76A6" w:rsidRDefault="00EF76A6" w:rsidP="00EF76A6">
      <w:r>
        <w:t xml:space="preserve">Given the existence of pureplay biotech firms, hybrid biopharmaceutical companies, and less R&amp;D-intensive pharmaceutical manufacturers, creating a single benchmark that truly captures the biotech sector and the symbiotic </w:t>
      </w:r>
      <w:proofErr w:type="gramStart"/>
      <w:r>
        <w:t>relationships</w:t>
      </w:r>
      <w:proofErr w:type="gramEnd"/>
      <w:r>
        <w:t xml:space="preserve"> among its players is no easy task.</w:t>
      </w:r>
    </w:p>
    <w:p w14:paraId="6490A760" w14:textId="77777777" w:rsidR="00EF76A6" w:rsidRDefault="00EF76A6" w:rsidP="00EF76A6">
      <w:r>
        <w:t>One of the unique aspects of NBI, versus biotech-focused indexes created by other index providers, is its subsector classifications split between Biotechnology and Pharmaceuticals. As of June 30, 2021, ICB (FTSE Russell’s Industry Classification Benchmark) classified 222 NBI companies as Biotechnology and 47 as Pharmaceuticals. The resulting split by index weight is approximately 65% and 35%, respectively, which illustrates the major difference between the two groups: Pharmaceutical companies tend to be much larger than Biotechnology firms.</w:t>
      </w:r>
    </w:p>
    <w:p w14:paraId="1C71E851" w14:textId="77777777" w:rsidR="00EF76A6" w:rsidRDefault="00EF76A6" w:rsidP="00EF76A6">
      <w:r>
        <w:t xml:space="preserve">This split within a single index provides advantages for investors: </w:t>
      </w:r>
      <w:r w:rsidRPr="00A55193">
        <w:rPr>
          <w:u w:val="single"/>
        </w:rPr>
        <w:t>While offering some exposure to more established pharmaceutical companies, it also includes R&amp;D-heavy biotech firms that over time may transition into biotech-driven pharma companies</w:t>
      </w:r>
      <w:r>
        <w:t xml:space="preserve">. </w:t>
      </w:r>
      <w:r w:rsidRPr="00A55193">
        <w:t xml:space="preserve">That’s exactly what happened this year when NBI’s largest company, Amgen (AMGN / $144Bn), was reclassified by ICB from Biotechnology to </w:t>
      </w:r>
      <w:r w:rsidRPr="00A55193">
        <w:lastRenderedPageBreak/>
        <w:t>Pharmaceuticals</w:t>
      </w:r>
      <w:r>
        <w:t>. By retaining firms as they straddle the two classifications over the course of their lifecycle, NBI presents potential growth advantages when compared with index providers that focus rigidly on one classification versus the other.</w:t>
      </w:r>
    </w:p>
    <w:p w14:paraId="58EA281E" w14:textId="77777777" w:rsidR="00EF76A6" w:rsidRPr="00A55193" w:rsidRDefault="00EF76A6" w:rsidP="00EF76A6">
      <w:pPr>
        <w:rPr>
          <w:u w:val="single"/>
        </w:rPr>
      </w:pPr>
      <w:r w:rsidRPr="00A55193">
        <w:rPr>
          <w:u w:val="single"/>
        </w:rPr>
        <w:t>Home to world-changing breakthroughs</w:t>
      </w:r>
    </w:p>
    <w:p w14:paraId="2A11E5AF" w14:textId="77777777" w:rsidR="00EF76A6" w:rsidRDefault="00EF76A6" w:rsidP="00EF76A6">
      <w:r>
        <w:t xml:space="preserve">Nasdaq’s vision for the Index has served it well, </w:t>
      </w:r>
      <w:r w:rsidRPr="00A55193">
        <w:rPr>
          <w:b/>
          <w:bCs/>
          <w:u w:val="single"/>
        </w:rPr>
        <w:t xml:space="preserve">both </w:t>
      </w:r>
      <w:r w:rsidRPr="0028732F">
        <w:rPr>
          <w:b/>
          <w:bCs/>
          <w:u w:val="single"/>
        </w:rPr>
        <w:t>in terms of</w:t>
      </w:r>
      <w:r w:rsidRPr="00A55193">
        <w:rPr>
          <w:b/>
          <w:bCs/>
          <w:u w:val="single"/>
        </w:rPr>
        <w:t xml:space="preserve"> its longevity and its current role as a champion of the companies paving the way for a post-pandemic world through their </w:t>
      </w:r>
      <w:r w:rsidRPr="003537AD">
        <w:rPr>
          <w:b/>
          <w:bCs/>
          <w:highlight w:val="cyan"/>
          <w:u w:val="single"/>
        </w:rPr>
        <w:t>technological advances</w:t>
      </w:r>
      <w:r w:rsidRPr="003537AD">
        <w:rPr>
          <w:b/>
          <w:bCs/>
          <w:u w:val="single"/>
        </w:rPr>
        <w:t xml:space="preserve"> and life-saving treatments</w:t>
      </w:r>
      <w:r>
        <w:t>. The broad reach of NBI constituents across multiple fronts in the fight against Covid-19, for example — from diagnosis to vaccines and treatment —demonstrates the strength of its core approach.</w:t>
      </w:r>
    </w:p>
    <w:p w14:paraId="0BA53BCD" w14:textId="77777777" w:rsidR="00EF76A6" w:rsidRDefault="00EF76A6" w:rsidP="00EF76A6">
      <w:r>
        <w:t xml:space="preserve">NBI companies including Gilead and Regeneron made headlines for their successes during the pandemic with antiviral therapeutics and antibody-based therapeutics for high-risk patients. </w:t>
      </w:r>
      <w:r w:rsidRPr="00A55193">
        <w:rPr>
          <w:u w:val="single"/>
        </w:rPr>
        <w:t xml:space="preserve">But it’s </w:t>
      </w:r>
      <w:r w:rsidRPr="0028732F">
        <w:rPr>
          <w:u w:val="single"/>
        </w:rPr>
        <w:t xml:space="preserve">the stunning success of </w:t>
      </w:r>
      <w:r w:rsidRPr="0028732F">
        <w:rPr>
          <w:highlight w:val="cyan"/>
          <w:u w:val="single"/>
        </w:rPr>
        <w:t>m-RNA</w:t>
      </w:r>
      <w:r w:rsidRPr="0028732F">
        <w:rPr>
          <w:u w:val="single"/>
        </w:rPr>
        <w:t xml:space="preserve"> vaccine </w:t>
      </w:r>
      <w:r w:rsidRPr="0028732F">
        <w:rPr>
          <w:highlight w:val="cyan"/>
          <w:u w:val="single"/>
        </w:rPr>
        <w:t>tech</w:t>
      </w:r>
      <w:r w:rsidRPr="003537AD">
        <w:rPr>
          <w:u w:val="single"/>
        </w:rPr>
        <w:t>nology</w:t>
      </w:r>
      <w:r w:rsidRPr="00A55193">
        <w:rPr>
          <w:u w:val="single"/>
        </w:rPr>
        <w:t xml:space="preserve"> from Moderna and BioNTech, two NBI companies, that most </w:t>
      </w:r>
      <w:r w:rsidRPr="003537AD">
        <w:rPr>
          <w:highlight w:val="cyan"/>
          <w:u w:val="single"/>
        </w:rPr>
        <w:t>clearly showcase</w:t>
      </w:r>
      <w:r w:rsidRPr="0028732F">
        <w:rPr>
          <w:u w:val="single"/>
        </w:rPr>
        <w:t xml:space="preserve"> the </w:t>
      </w:r>
      <w:r w:rsidRPr="003537AD">
        <w:rPr>
          <w:u w:val="single"/>
        </w:rPr>
        <w:t xml:space="preserve">home run </w:t>
      </w:r>
      <w:r w:rsidRPr="0028732F">
        <w:rPr>
          <w:highlight w:val="cyan"/>
          <w:u w:val="single"/>
        </w:rPr>
        <w:t>potential</w:t>
      </w:r>
      <w:r w:rsidRPr="00A55193">
        <w:rPr>
          <w:u w:val="single"/>
        </w:rPr>
        <w:t xml:space="preserve"> among the biotech entrepreneurs in the space</w:t>
      </w:r>
      <w:r>
        <w:t>.</w:t>
      </w:r>
    </w:p>
    <w:p w14:paraId="5CF3D70D" w14:textId="77777777" w:rsidR="00EF76A6" w:rsidRDefault="00EF76A6" w:rsidP="00EF76A6">
      <w:r>
        <w:t xml:space="preserve">And while </w:t>
      </w:r>
      <w:r w:rsidRPr="00A55193">
        <w:rPr>
          <w:u w:val="single"/>
        </w:rPr>
        <w:t>NBI is currently up 8.2% YTD</w:t>
      </w:r>
      <w:r>
        <w:t xml:space="preserve"> on a price-return basis (as of June 30) </w:t>
      </w:r>
      <w:r w:rsidRPr="00A55193">
        <w:rPr>
          <w:b/>
          <w:bCs/>
          <w:u w:val="single"/>
        </w:rPr>
        <w:t>versus a broader market gain of 14.4% by SPX</w:t>
      </w:r>
      <w:r>
        <w:t>, the S&amp;P Biotechnology Select Industry Index (SPSIBI) is down 3.7%.</w:t>
      </w:r>
    </w:p>
    <w:p w14:paraId="118DF4AD" w14:textId="77777777" w:rsidR="00EF76A6" w:rsidRDefault="00EF76A6" w:rsidP="00EF76A6">
      <w:r>
        <w:t xml:space="preserve">It’s worth noting that in 2020, </w:t>
      </w:r>
      <w:r w:rsidRPr="003537AD">
        <w:rPr>
          <w:u w:val="single"/>
        </w:rPr>
        <w:t>NBI outperformed SPX with a price gain of 25.7% versus 16.3</w:t>
      </w:r>
      <w:r w:rsidRPr="00A55193">
        <w:rPr>
          <w:u w:val="single"/>
        </w:rPr>
        <w:t>%, respectively. This shows the resilience of the NBI and the inherent strength of its current mix of companies</w:t>
      </w:r>
      <w:r>
        <w:t>.</w:t>
      </w:r>
    </w:p>
    <w:p w14:paraId="0DF05A5B" w14:textId="77777777" w:rsidR="00EF76A6" w:rsidRDefault="00EF76A6" w:rsidP="00EF76A6">
      <w:r>
        <w:t>The possibilities of accelerated R&amp;D</w:t>
      </w:r>
    </w:p>
    <w:p w14:paraId="58C70FCD" w14:textId="77777777" w:rsidR="00EF76A6" w:rsidRDefault="00EF76A6" w:rsidP="00EF76A6">
      <w:proofErr w:type="gramStart"/>
      <w:r>
        <w:t>As a whole, the</w:t>
      </w:r>
      <w:proofErr w:type="gramEnd"/>
      <w:r>
        <w:t xml:space="preserve"> life-changing work being done by NBI constituents requires enormous amounts of R&amp;D. </w:t>
      </w:r>
      <w:r w:rsidRPr="00A55193">
        <w:rPr>
          <w:u w:val="single"/>
        </w:rPr>
        <w:t>In 2020, R&amp;D expenses for the entire group totaled $68.5Bn, nearly 31% of these companies’ revenue totals. Two-thirds of NBI’s firms reported R&amp;D expenses that exceeded their revenues</w:t>
      </w:r>
    </w:p>
    <w:p w14:paraId="67B614E5" w14:textId="77777777" w:rsidR="00EF76A6" w:rsidRDefault="00EF76A6" w:rsidP="00EF76A6">
      <w:r>
        <w:t xml:space="preserve">For several NBI companies, however, these </w:t>
      </w:r>
      <w:r w:rsidRPr="00A55193">
        <w:rPr>
          <w:u w:val="single"/>
        </w:rPr>
        <w:t>massive investments provided tangible benefits in the fight against Covid-19</w:t>
      </w:r>
      <w:r>
        <w:t xml:space="preserve">. Undoubtedly, years of back-end work and minimal profits ultimately helped deliver the very products that are now driving historic returns. </w:t>
      </w:r>
      <w:r w:rsidRPr="00A55193">
        <w:rPr>
          <w:u w:val="single"/>
        </w:rPr>
        <w:t>Psychologically, their breakthroughs demonstrated the enormous potential of science and technology to serve humankind.</w:t>
      </w:r>
    </w:p>
    <w:p w14:paraId="4F4C84D5" w14:textId="77777777" w:rsidR="00EF76A6" w:rsidRPr="00A55193" w:rsidRDefault="00EF76A6" w:rsidP="00EF76A6">
      <w:pPr>
        <w:rPr>
          <w:u w:val="single"/>
        </w:rPr>
      </w:pPr>
      <w:r>
        <w:t xml:space="preserve">Looking ahead, </w:t>
      </w:r>
      <w:r w:rsidRPr="003537AD">
        <w:rPr>
          <w:b/>
          <w:bCs/>
          <w:u w:val="single"/>
        </w:rPr>
        <w:t>revolutions in Mapping and Engineering processes, boosted by rapid advanceme</w:t>
      </w:r>
      <w:r w:rsidRPr="00A55193">
        <w:rPr>
          <w:b/>
          <w:bCs/>
          <w:u w:val="single"/>
        </w:rPr>
        <w:t xml:space="preserve">nts in </w:t>
      </w:r>
      <w:r w:rsidRPr="0028732F">
        <w:rPr>
          <w:b/>
          <w:bCs/>
          <w:highlight w:val="cyan"/>
          <w:u w:val="single"/>
        </w:rPr>
        <w:t>M</w:t>
      </w:r>
      <w:r w:rsidRPr="003537AD">
        <w:rPr>
          <w:b/>
          <w:bCs/>
          <w:u w:val="single"/>
        </w:rPr>
        <w:t xml:space="preserve">achine </w:t>
      </w:r>
      <w:r w:rsidRPr="0028732F">
        <w:rPr>
          <w:b/>
          <w:bCs/>
          <w:highlight w:val="cyan"/>
          <w:u w:val="single"/>
        </w:rPr>
        <w:t>L</w:t>
      </w:r>
      <w:r w:rsidRPr="003537AD">
        <w:rPr>
          <w:b/>
          <w:bCs/>
          <w:u w:val="single"/>
        </w:rPr>
        <w:t>earning</w:t>
      </w:r>
      <w:r w:rsidRPr="0028732F">
        <w:rPr>
          <w:b/>
          <w:bCs/>
          <w:u w:val="single"/>
        </w:rPr>
        <w:t xml:space="preserve"> </w:t>
      </w:r>
      <w:r w:rsidRPr="003537AD">
        <w:rPr>
          <w:b/>
          <w:bCs/>
          <w:highlight w:val="cyan"/>
          <w:u w:val="single"/>
        </w:rPr>
        <w:t>and</w:t>
      </w:r>
      <w:r w:rsidRPr="0028732F">
        <w:rPr>
          <w:b/>
          <w:bCs/>
          <w:u w:val="single"/>
        </w:rPr>
        <w:t xml:space="preserve"> </w:t>
      </w:r>
      <w:r w:rsidRPr="0028732F">
        <w:rPr>
          <w:b/>
          <w:bCs/>
          <w:highlight w:val="cyan"/>
          <w:u w:val="single"/>
        </w:rPr>
        <w:t>A</w:t>
      </w:r>
      <w:r w:rsidRPr="0028732F">
        <w:rPr>
          <w:b/>
          <w:bCs/>
          <w:u w:val="single"/>
        </w:rPr>
        <w:t xml:space="preserve">rtificial </w:t>
      </w:r>
      <w:r w:rsidRPr="0028732F">
        <w:rPr>
          <w:b/>
          <w:bCs/>
          <w:highlight w:val="cyan"/>
          <w:u w:val="single"/>
        </w:rPr>
        <w:t>I</w:t>
      </w:r>
      <w:r w:rsidRPr="0028732F">
        <w:rPr>
          <w:b/>
          <w:bCs/>
          <w:u w:val="single"/>
        </w:rPr>
        <w:t xml:space="preserve">ntelligence, are fostering a true fusion of Biology and Technology that could </w:t>
      </w:r>
      <w:r w:rsidRPr="0028732F">
        <w:rPr>
          <w:b/>
          <w:bCs/>
          <w:highlight w:val="cyan"/>
          <w:u w:val="single"/>
        </w:rPr>
        <w:t>transform</w:t>
      </w:r>
      <w:r w:rsidRPr="00A55193">
        <w:rPr>
          <w:b/>
          <w:bCs/>
          <w:u w:val="single"/>
        </w:rPr>
        <w:t xml:space="preserve"> the traditionally costly and labor-intensive </w:t>
      </w:r>
      <w:r w:rsidRPr="0028732F">
        <w:rPr>
          <w:b/>
          <w:bCs/>
          <w:highlight w:val="cyan"/>
          <w:u w:val="single"/>
        </w:rPr>
        <w:t>R&amp;D</w:t>
      </w:r>
      <w:r w:rsidRPr="00A55193">
        <w:rPr>
          <w:b/>
          <w:bCs/>
          <w:u w:val="single"/>
        </w:rPr>
        <w:t xml:space="preserve"> function</w:t>
      </w:r>
      <w:r>
        <w:t xml:space="preserve">. Some research estimates these advances could reduce the failure rate of drugs by up to 45% and shorten drug trials by up to 50%. </w:t>
      </w:r>
      <w:r w:rsidRPr="00A55193">
        <w:rPr>
          <w:u w:val="single"/>
        </w:rPr>
        <w:t>The result could be even more breakthroughs, performed much more efficiently, greatly increasing the returns on biopharmaceutical R&amp;D.</w:t>
      </w:r>
    </w:p>
    <w:p w14:paraId="4590D1F2" w14:textId="77777777" w:rsidR="00EF76A6" w:rsidRDefault="00EF76A6" w:rsidP="00EF76A6">
      <w:r>
        <w:t>Even a conservative interpretation of the above numbers would significantly reduce R&amp;D costs and boost the market capitalization of therapeutics companies from the current $2Tn up to $9Tn as soon as 2024, according to estimates from ARK Financial.</w:t>
      </w:r>
    </w:p>
    <w:p w14:paraId="5FD30056" w14:textId="77777777" w:rsidR="00EF76A6" w:rsidRDefault="00EF76A6" w:rsidP="00EF76A6">
      <w:r>
        <w:t xml:space="preserve">Meanwhile, </w:t>
      </w:r>
      <w:r w:rsidRPr="0028732F">
        <w:rPr>
          <w:u w:val="single"/>
        </w:rPr>
        <w:t>increasingly</w:t>
      </w:r>
      <w:r w:rsidRPr="00A55193">
        <w:rPr>
          <w:u w:val="single"/>
        </w:rPr>
        <w:t xml:space="preserve"> cost-effective </w:t>
      </w:r>
      <w:r w:rsidRPr="0028732F">
        <w:rPr>
          <w:u w:val="single"/>
        </w:rPr>
        <w:t>human genomics could revolutionize</w:t>
      </w:r>
      <w:r w:rsidRPr="00A55193">
        <w:rPr>
          <w:u w:val="single"/>
        </w:rPr>
        <w:t xml:space="preserve"> several other industries, from agriculture to biofuels</w:t>
      </w:r>
      <w:r>
        <w:t>.</w:t>
      </w:r>
    </w:p>
    <w:p w14:paraId="3CC0D1C3" w14:textId="77777777" w:rsidR="00EF76A6" w:rsidRDefault="00EF76A6" w:rsidP="00EF76A6">
      <w:r>
        <w:lastRenderedPageBreak/>
        <w:t xml:space="preserve">By any measure, </w:t>
      </w:r>
      <w:r w:rsidRPr="003537AD">
        <w:rPr>
          <w:u w:val="single"/>
        </w:rPr>
        <w:t xml:space="preserve">there is </w:t>
      </w:r>
      <w:r w:rsidRPr="003537AD">
        <w:rPr>
          <w:highlight w:val="cyan"/>
          <w:u w:val="single"/>
        </w:rPr>
        <w:t>much to be excited about across</w:t>
      </w:r>
      <w:r w:rsidRPr="00A55193">
        <w:rPr>
          <w:u w:val="single"/>
        </w:rPr>
        <w:t xml:space="preserve"> the spectrum of </w:t>
      </w:r>
      <w:r w:rsidRPr="003537AD">
        <w:rPr>
          <w:highlight w:val="cyan"/>
          <w:u w:val="single"/>
        </w:rPr>
        <w:t>biotech</w:t>
      </w:r>
      <w:r w:rsidRPr="00A55193">
        <w:rPr>
          <w:u w:val="single"/>
        </w:rPr>
        <w:t xml:space="preserve"> — especially coming out of a global pandemic</w:t>
      </w:r>
      <w:r>
        <w:t>. And while no person, nor index, can truly predict what the future holds, chances are strong that companies sitting within NBI will have a hand in leading the way.</w:t>
      </w:r>
    </w:p>
    <w:p w14:paraId="4C3BFC9B" w14:textId="77777777" w:rsidR="00EF76A6" w:rsidRPr="006F65A7" w:rsidRDefault="00EF76A6" w:rsidP="00EF76A6">
      <w:r>
        <w:t>“</w:t>
      </w:r>
      <w:r w:rsidRPr="0028732F">
        <w:rPr>
          <w:b/>
          <w:bCs/>
          <w:u w:val="single"/>
        </w:rPr>
        <w:t>For investors</w:t>
      </w:r>
      <w:r w:rsidRPr="00A55193">
        <w:rPr>
          <w:u w:val="single"/>
        </w:rPr>
        <w:t>, the Index already serves as a fascinating lens through which to view human society’s scientific and technological advancements</w:t>
      </w:r>
      <w:r>
        <w:t xml:space="preserve">,” says Mark </w:t>
      </w:r>
      <w:proofErr w:type="spellStart"/>
      <w:r>
        <w:t>Marex</w:t>
      </w:r>
      <w:proofErr w:type="spellEnd"/>
      <w:r>
        <w:t>. “To me, it’s very exciting to ponder what the researchers, scientists, and business leaders in this space will accomplish next.”</w:t>
      </w:r>
    </w:p>
    <w:p w14:paraId="3456AD30" w14:textId="77777777" w:rsidR="00EF76A6" w:rsidRPr="00F90F4A" w:rsidRDefault="00EF76A6" w:rsidP="00EF76A6">
      <w:pPr>
        <w:pStyle w:val="Heading4"/>
      </w:pPr>
      <w:r>
        <w:t>IPR protections are key to sustain healthcare investments and manufacturing. Independently, it’s key to broader vaccine production.</w:t>
      </w:r>
    </w:p>
    <w:p w14:paraId="7C3ECCF8" w14:textId="77777777" w:rsidR="00EF76A6" w:rsidRPr="00C73B1A" w:rsidRDefault="00EF76A6" w:rsidP="00EF76A6">
      <w:r w:rsidRPr="00EE0D6F">
        <w:rPr>
          <w:rStyle w:val="Style13ptBold"/>
        </w:rPr>
        <w:t>Roberts 6/25</w:t>
      </w:r>
      <w:r w:rsidRPr="00EE0D6F">
        <w:t>/21 [James M. Roberts is a Research Fellow for Economic Freedom and Growth at the Heritage Foundation. Roberts' primary responsibility as one of The Heritage Foundation's lead experts in economic freedom and growth is to edit the Rule of Law and Monetary Freedom sections of </w:t>
      </w:r>
      <w:hyperlink r:id="rId8" w:history="1">
        <w:r w:rsidRPr="00EE0D6F">
          <w:rPr>
            <w:rStyle w:val="Hyperlink"/>
          </w:rPr>
          <w:t>Index of Economic Freedom</w:t>
        </w:r>
      </w:hyperlink>
      <w:r w:rsidRPr="00EE0D6F">
        <w:t>. An influential annual analysis of the economic climate of countries throughout the world, the Index is co-published by Heritage and The Wall Street Journal.</w:t>
      </w:r>
      <w:r>
        <w:t>) “Biden’s OK of Global Theft of America’s Intellectual Property is Wrong, Dangerous.” 6/25/2021, The Heritage Foundation, Commentary—Public Health] RM</w:t>
      </w:r>
    </w:p>
    <w:p w14:paraId="104A51B0" w14:textId="77777777" w:rsidR="00EF76A6" w:rsidRPr="00C73B1A" w:rsidRDefault="00EF76A6" w:rsidP="00EF76A6">
      <w:r w:rsidRPr="00C73B1A">
        <w:t xml:space="preserve">Last month, </w:t>
      </w:r>
      <w:r w:rsidRPr="00F90F4A">
        <w:rPr>
          <w:u w:val="single"/>
        </w:rPr>
        <w:t>President </w:t>
      </w:r>
      <w:r w:rsidRPr="00D5152B">
        <w:rPr>
          <w:highlight w:val="cyan"/>
          <w:u w:val="single"/>
        </w:rPr>
        <w:t>Biden advocated removing</w:t>
      </w:r>
      <w:r w:rsidRPr="00F90F4A">
        <w:rPr>
          <w:u w:val="single"/>
        </w:rPr>
        <w:t xml:space="preserve"> international intellectual property rights (</w:t>
      </w:r>
      <w:r w:rsidRPr="00D5152B">
        <w:rPr>
          <w:highlight w:val="cyan"/>
          <w:u w:val="single"/>
        </w:rPr>
        <w:t>IPR</w:t>
      </w:r>
      <w:r w:rsidRPr="00F90F4A">
        <w:rPr>
          <w:u w:val="single"/>
        </w:rPr>
        <w:t>) protections for American-made COVID-19 vaccines</w:t>
      </w:r>
      <w:r w:rsidRPr="00C73B1A">
        <w:t>.</w:t>
      </w:r>
    </w:p>
    <w:p w14:paraId="0E2C8FB4" w14:textId="77777777" w:rsidR="00EF76A6" w:rsidRPr="00C73B1A" w:rsidRDefault="00EF76A6" w:rsidP="00EF76A6">
      <w:r w:rsidRPr="00D5152B">
        <w:rPr>
          <w:b/>
          <w:bCs/>
          <w:u w:val="single"/>
        </w:rPr>
        <w:t xml:space="preserve">Foreign companies may take the president’s policy as a </w:t>
      </w:r>
      <w:r w:rsidRPr="00D5152B">
        <w:rPr>
          <w:b/>
          <w:bCs/>
          <w:highlight w:val="cyan"/>
          <w:u w:val="single"/>
        </w:rPr>
        <w:t>green light to produce</w:t>
      </w:r>
      <w:r w:rsidRPr="00D5152B">
        <w:rPr>
          <w:b/>
          <w:bCs/>
          <w:u w:val="single"/>
        </w:rPr>
        <w:t xml:space="preserve"> reverse-engineered</w:t>
      </w:r>
      <w:r w:rsidRPr="00F90F4A">
        <w:rPr>
          <w:b/>
          <w:bCs/>
          <w:u w:val="single"/>
        </w:rPr>
        <w:t xml:space="preserve">, </w:t>
      </w:r>
      <w:r w:rsidRPr="0028732F">
        <w:rPr>
          <w:b/>
          <w:bCs/>
          <w:highlight w:val="cyan"/>
          <w:u w:val="single"/>
        </w:rPr>
        <w:t>counterfeit</w:t>
      </w:r>
      <w:r w:rsidRPr="00F90F4A">
        <w:rPr>
          <w:b/>
          <w:bCs/>
          <w:u w:val="single"/>
        </w:rPr>
        <w:t xml:space="preserve"> </w:t>
      </w:r>
      <w:r w:rsidRPr="0028732F">
        <w:rPr>
          <w:b/>
          <w:bCs/>
          <w:highlight w:val="cyan"/>
          <w:u w:val="single"/>
        </w:rPr>
        <w:t>substitutes</w:t>
      </w:r>
      <w:r w:rsidRPr="00C73B1A">
        <w:t>.</w:t>
      </w:r>
    </w:p>
    <w:p w14:paraId="5E9199CC" w14:textId="77777777" w:rsidR="00EF76A6" w:rsidRPr="00C73B1A" w:rsidRDefault="00EF76A6" w:rsidP="00EF76A6">
      <w:r w:rsidRPr="00D5152B">
        <w:rPr>
          <w:u w:val="single"/>
        </w:rPr>
        <w:t xml:space="preserve">The best way </w:t>
      </w:r>
      <w:r w:rsidRPr="00D5152B">
        <w:rPr>
          <w:highlight w:val="cyan"/>
          <w:u w:val="single"/>
        </w:rPr>
        <w:t>to prevent</w:t>
      </w:r>
      <w:r w:rsidRPr="00D5152B">
        <w:rPr>
          <w:u w:val="single"/>
        </w:rPr>
        <w:t xml:space="preserve"> and treat new </w:t>
      </w:r>
      <w:r w:rsidRPr="00D5152B">
        <w:rPr>
          <w:highlight w:val="cyan"/>
          <w:u w:val="single"/>
        </w:rPr>
        <w:t>disease</w:t>
      </w:r>
      <w:r w:rsidRPr="00D5152B">
        <w:rPr>
          <w:u w:val="single"/>
        </w:rPr>
        <w:t xml:space="preserve">s is to </w:t>
      </w:r>
      <w:r w:rsidRPr="0028732F">
        <w:rPr>
          <w:highlight w:val="cyan"/>
          <w:u w:val="single"/>
        </w:rPr>
        <w:t>ensure</w:t>
      </w:r>
      <w:r w:rsidRPr="00F90F4A">
        <w:rPr>
          <w:u w:val="single"/>
        </w:rPr>
        <w:t xml:space="preserve"> that private </w:t>
      </w:r>
      <w:r w:rsidRPr="0028732F">
        <w:rPr>
          <w:highlight w:val="cyan"/>
          <w:u w:val="single"/>
        </w:rPr>
        <w:t>American</w:t>
      </w:r>
      <w:r w:rsidRPr="00F90F4A">
        <w:rPr>
          <w:u w:val="single"/>
        </w:rPr>
        <w:t xml:space="preserve"> </w:t>
      </w:r>
      <w:r w:rsidRPr="00D5152B">
        <w:rPr>
          <w:highlight w:val="cyan"/>
          <w:u w:val="single"/>
        </w:rPr>
        <w:t>pharma</w:t>
      </w:r>
      <w:r w:rsidRPr="00F90F4A">
        <w:rPr>
          <w:u w:val="single"/>
        </w:rPr>
        <w:t xml:space="preserve">ceutical </w:t>
      </w:r>
      <w:r w:rsidRPr="00D5152B">
        <w:rPr>
          <w:u w:val="single"/>
        </w:rPr>
        <w:t xml:space="preserve">companies </w:t>
      </w:r>
      <w:r w:rsidRPr="0028732F">
        <w:rPr>
          <w:highlight w:val="cyan"/>
          <w:u w:val="single"/>
        </w:rPr>
        <w:t>continue</w:t>
      </w:r>
      <w:r w:rsidRPr="00F90F4A">
        <w:rPr>
          <w:u w:val="single"/>
        </w:rPr>
        <w:t xml:space="preserve"> their </w:t>
      </w:r>
      <w:r w:rsidRPr="00D5152B">
        <w:rPr>
          <w:highlight w:val="cyan"/>
          <w:u w:val="single"/>
        </w:rPr>
        <w:t>innovative</w:t>
      </w:r>
      <w:r w:rsidRPr="00D5152B">
        <w:rPr>
          <w:u w:val="single"/>
        </w:rPr>
        <w:t xml:space="preserve"> </w:t>
      </w:r>
      <w:r w:rsidRPr="00D5152B">
        <w:rPr>
          <w:highlight w:val="cyan"/>
          <w:u w:val="single"/>
        </w:rPr>
        <w:t>research</w:t>
      </w:r>
      <w:r w:rsidRPr="00D5152B">
        <w:rPr>
          <w:u w:val="single"/>
        </w:rPr>
        <w:t xml:space="preserve"> and vaccine production</w:t>
      </w:r>
      <w:r w:rsidRPr="00D5152B">
        <w:t>.</w:t>
      </w:r>
    </w:p>
    <w:p w14:paraId="12C603CC" w14:textId="77777777" w:rsidR="00EF76A6" w:rsidRPr="00C73B1A" w:rsidRDefault="00EF76A6" w:rsidP="00EF76A6">
      <w:r w:rsidRPr="00C73B1A">
        <w:t>Three U.S. companies—Pfizer, Moderna, and Johnson &amp; Johnson—created and manufactured the world’s most effective mRNA COVID vaccines in record time. An increasing majority of Americans have now been inoculated, but much of the developing world remains in desperate need of vaccines. Americans naturally want to help. The question is how.</w:t>
      </w:r>
    </w:p>
    <w:p w14:paraId="518C7709" w14:textId="77777777" w:rsidR="00EF76A6" w:rsidRPr="00EE58E5" w:rsidRDefault="00EF76A6" w:rsidP="00EF76A6">
      <w:pPr>
        <w:rPr>
          <w:b/>
          <w:bCs/>
          <w:u w:val="single"/>
        </w:rPr>
      </w:pPr>
      <w:r w:rsidRPr="00C73B1A">
        <w:t xml:space="preserve">Last month, </w:t>
      </w:r>
      <w:r w:rsidRPr="00EE58E5">
        <w:rPr>
          <w:u w:val="single"/>
        </w:rPr>
        <w:t>President Biden advocated removing international intellectual property rights (IPR) protections for American-made COVID-19 vaccines</w:t>
      </w:r>
      <w:r w:rsidRPr="00C73B1A">
        <w:t xml:space="preserve">. This, he said, would help make the vaccines more plentiful and available in needy countries. </w:t>
      </w:r>
      <w:r w:rsidRPr="00EE58E5">
        <w:rPr>
          <w:b/>
          <w:bCs/>
          <w:u w:val="single"/>
        </w:rPr>
        <w:t>It’s a short-sighted approach and doomed to fail.</w:t>
      </w:r>
    </w:p>
    <w:p w14:paraId="14BF6A84" w14:textId="77777777" w:rsidR="00EF76A6" w:rsidRPr="00EE58E5" w:rsidRDefault="00EF76A6" w:rsidP="00EF76A6">
      <w:pPr>
        <w:rPr>
          <w:u w:val="single"/>
        </w:rPr>
      </w:pPr>
      <w:r w:rsidRPr="00C73B1A">
        <w:t xml:space="preserve">Mr. Biden </w:t>
      </w:r>
      <w:r w:rsidRPr="0028732F">
        <w:t xml:space="preserve">wants </w:t>
      </w:r>
      <w:r w:rsidRPr="00D5152B">
        <w:rPr>
          <w:u w:val="single"/>
        </w:rPr>
        <w:t>to waive the World Trade Organization’s “Trade-Related Aspects of Intellectual Property Rights</w:t>
      </w:r>
      <w:r w:rsidRPr="00D5152B">
        <w:t>” (</w:t>
      </w:r>
      <w:r w:rsidRPr="00D5152B">
        <w:rPr>
          <w:rStyle w:val="StyleUnderline"/>
        </w:rPr>
        <w:t>TRIPS</w:t>
      </w:r>
      <w:r w:rsidRPr="00D5152B">
        <w:t>) agreement for U.S. vaccines and let foreign countries issue</w:t>
      </w:r>
      <w:r w:rsidRPr="00C73B1A">
        <w:t xml:space="preserve"> “compulsory </w:t>
      </w:r>
      <w:proofErr w:type="gramStart"/>
      <w:r w:rsidRPr="00C73B1A">
        <w:t>licenses“ allowing</w:t>
      </w:r>
      <w:proofErr w:type="gramEnd"/>
      <w:r w:rsidRPr="00C73B1A">
        <w:t xml:space="preserve"> their domestic pharmaceutical companies to manufacture the medicines </w:t>
      </w:r>
      <w:r w:rsidRPr="00D5152B">
        <w:rPr>
          <w:u w:val="single"/>
        </w:rPr>
        <w:t>without adequately compensating the</w:t>
      </w:r>
      <w:r w:rsidRPr="00EE58E5">
        <w:rPr>
          <w:u w:val="single"/>
        </w:rPr>
        <w:t xml:space="preserve"> companies that invented them.</w:t>
      </w:r>
    </w:p>
    <w:p w14:paraId="0E66000E" w14:textId="77777777" w:rsidR="00EF76A6" w:rsidRPr="00C73B1A" w:rsidRDefault="00EF76A6" w:rsidP="00EF76A6">
      <w:r w:rsidRPr="00C73B1A">
        <w:t xml:space="preserve">Practically speaking, </w:t>
      </w:r>
      <w:r w:rsidRPr="00EE58E5">
        <w:rPr>
          <w:u w:val="single"/>
        </w:rPr>
        <w:t>countries such as India and South Africa are unlikely to manufacture the vaccines. They lack an advanced infrastructure for cold supply-chain distribution and many other crucial resources required by these products’ capital-intensive, state-of-the-art manufacturing process</w:t>
      </w:r>
      <w:r w:rsidRPr="00C73B1A">
        <w:t>.</w:t>
      </w:r>
    </w:p>
    <w:p w14:paraId="7A1CD21A" w14:textId="77777777" w:rsidR="00EF76A6" w:rsidRPr="00C73B1A" w:rsidRDefault="00EF76A6" w:rsidP="00EF76A6">
      <w:r w:rsidRPr="00C73B1A">
        <w:t>But the Biden policy is bad for many other reasons.</w:t>
      </w:r>
    </w:p>
    <w:p w14:paraId="3EB5386A" w14:textId="77777777" w:rsidR="00EF76A6" w:rsidRPr="00C73B1A" w:rsidRDefault="00EF76A6" w:rsidP="00EF76A6">
      <w:r w:rsidRPr="00C73B1A">
        <w:lastRenderedPageBreak/>
        <w:t xml:space="preserve">Developing breakthrough medications takes tremendous ingenuity </w:t>
      </w:r>
      <w:r w:rsidRPr="00D5152B">
        <w:t xml:space="preserve">and immense financial investments. </w:t>
      </w:r>
      <w:r w:rsidRPr="00D5152B">
        <w:rPr>
          <w:b/>
          <w:bCs/>
          <w:u w:val="single"/>
        </w:rPr>
        <w:t>It’s an extraordinarily high-risk endeavor, and the prospect of making a profit is what c</w:t>
      </w:r>
      <w:r w:rsidRPr="00EE58E5">
        <w:rPr>
          <w:b/>
          <w:bCs/>
          <w:u w:val="single"/>
        </w:rPr>
        <w:t>onvinces private companies to undertake those risks.</w:t>
      </w:r>
    </w:p>
    <w:p w14:paraId="494215D8" w14:textId="77777777" w:rsidR="00EF76A6" w:rsidRPr="00C73B1A" w:rsidRDefault="00EF76A6" w:rsidP="00EF76A6">
      <w:r w:rsidRPr="00A12174">
        <w:rPr>
          <w:highlight w:val="cyan"/>
          <w:u w:val="single"/>
        </w:rPr>
        <w:t>Signaling that the U</w:t>
      </w:r>
      <w:r w:rsidRPr="00D5152B">
        <w:rPr>
          <w:u w:val="single"/>
        </w:rPr>
        <w:t xml:space="preserve">nited </w:t>
      </w:r>
      <w:r w:rsidRPr="00A12174">
        <w:rPr>
          <w:highlight w:val="cyan"/>
          <w:u w:val="single"/>
        </w:rPr>
        <w:t>S</w:t>
      </w:r>
      <w:r w:rsidRPr="00D5152B">
        <w:rPr>
          <w:u w:val="single"/>
        </w:rPr>
        <w:t xml:space="preserve">tates </w:t>
      </w:r>
      <w:r w:rsidRPr="00A12174">
        <w:rPr>
          <w:highlight w:val="cyan"/>
          <w:u w:val="single"/>
        </w:rPr>
        <w:t>will not</w:t>
      </w:r>
      <w:r w:rsidRPr="00D5152B">
        <w:rPr>
          <w:u w:val="single"/>
        </w:rPr>
        <w:t xml:space="preserve"> fight to </w:t>
      </w:r>
      <w:r w:rsidRPr="00A12174">
        <w:rPr>
          <w:highlight w:val="cyan"/>
          <w:u w:val="single"/>
        </w:rPr>
        <w:t>defend</w:t>
      </w:r>
      <w:r w:rsidRPr="00D5152B">
        <w:rPr>
          <w:u w:val="single"/>
        </w:rPr>
        <w:t xml:space="preserve"> their </w:t>
      </w:r>
      <w:r w:rsidRPr="00A12174">
        <w:rPr>
          <w:highlight w:val="cyan"/>
          <w:u w:val="single"/>
        </w:rPr>
        <w:t>i</w:t>
      </w:r>
      <w:r w:rsidRPr="00D5152B">
        <w:rPr>
          <w:u w:val="single"/>
        </w:rPr>
        <w:t xml:space="preserve">ntellectual </w:t>
      </w:r>
      <w:r w:rsidRPr="00A12174">
        <w:rPr>
          <w:highlight w:val="cyan"/>
          <w:u w:val="single"/>
        </w:rPr>
        <w:t>p</w:t>
      </w:r>
      <w:r w:rsidRPr="00D5152B">
        <w:rPr>
          <w:u w:val="single"/>
        </w:rPr>
        <w:t xml:space="preserve">roperty </w:t>
      </w:r>
      <w:r w:rsidRPr="00A12174">
        <w:rPr>
          <w:highlight w:val="cyan"/>
          <w:u w:val="single"/>
        </w:rPr>
        <w:t>r</w:t>
      </w:r>
      <w:r w:rsidRPr="00D5152B">
        <w:rPr>
          <w:u w:val="single"/>
        </w:rPr>
        <w:t>ights</w:t>
      </w:r>
      <w:r w:rsidRPr="00EE58E5">
        <w:rPr>
          <w:u w:val="single"/>
        </w:rPr>
        <w:t xml:space="preserve"> </w:t>
      </w:r>
      <w:r w:rsidRPr="00EE58E5">
        <w:rPr>
          <w:b/>
          <w:bCs/>
          <w:u w:val="single"/>
        </w:rPr>
        <w:t xml:space="preserve">actively </w:t>
      </w:r>
      <w:r w:rsidRPr="00A12174">
        <w:rPr>
          <w:b/>
          <w:bCs/>
          <w:highlight w:val="cyan"/>
          <w:u w:val="single"/>
        </w:rPr>
        <w:t>undermines innovation</w:t>
      </w:r>
      <w:r w:rsidRPr="00D5152B">
        <w:rPr>
          <w:b/>
          <w:bCs/>
          <w:u w:val="single"/>
        </w:rPr>
        <w:t xml:space="preserve"> and </w:t>
      </w:r>
      <w:r w:rsidRPr="00D5152B">
        <w:rPr>
          <w:b/>
          <w:bCs/>
          <w:highlight w:val="cyan"/>
          <w:u w:val="single"/>
        </w:rPr>
        <w:t>manufacturing</w:t>
      </w:r>
      <w:r w:rsidRPr="00EE58E5">
        <w:rPr>
          <w:u w:val="single"/>
        </w:rPr>
        <w:t xml:space="preserve"> in American health care and medicines</w:t>
      </w:r>
      <w:r w:rsidRPr="00C73B1A">
        <w:t>.</w:t>
      </w:r>
    </w:p>
    <w:p w14:paraId="074CE96C" w14:textId="77777777" w:rsidR="00EF76A6" w:rsidRPr="00C73B1A" w:rsidRDefault="00EF76A6" w:rsidP="00EF76A6">
      <w:r w:rsidRPr="00C73B1A">
        <w:t>It also erodes patient protections by undermining quality control. Foreign companies may take the president’s policy as a green light to produce reverse-engineered, counterfeit substitutes. Already there are reports of ineffective and even dangerous counterfeit COVID-19 vaccines being sold around the world.</w:t>
      </w:r>
    </w:p>
    <w:p w14:paraId="2CA38191" w14:textId="77777777" w:rsidR="00EF76A6" w:rsidRPr="00C73B1A" w:rsidRDefault="00EF76A6" w:rsidP="00EF76A6">
      <w:r w:rsidRPr="00C73B1A">
        <w:t>Those pushing to break U.S. pharmaceutical patents say they want to do so for altruistic reasons. Consequently, they also insist that the prices for the medications be set far below their actual value.</w:t>
      </w:r>
    </w:p>
    <w:p w14:paraId="17AE6D66" w14:textId="77777777" w:rsidR="00EF76A6" w:rsidRPr="00EE58E5" w:rsidRDefault="00EF76A6" w:rsidP="00EF76A6">
      <w:pPr>
        <w:rPr>
          <w:u w:val="single"/>
        </w:rPr>
      </w:pPr>
      <w:r w:rsidRPr="00C73B1A">
        <w:t xml:space="preserve">But </w:t>
      </w:r>
      <w:r w:rsidRPr="00EE58E5">
        <w:rPr>
          <w:u w:val="single"/>
        </w:rPr>
        <w:t xml:space="preserve">history shows us that forcing private companies to provide vaccines at an “affordable price,” regardless of the cost to the companies, </w:t>
      </w:r>
      <w:proofErr w:type="gramStart"/>
      <w:r w:rsidRPr="00EE58E5">
        <w:rPr>
          <w:u w:val="single"/>
        </w:rPr>
        <w:t xml:space="preserve">actually </w:t>
      </w:r>
      <w:r w:rsidRPr="00D5152B">
        <w:rPr>
          <w:u w:val="single"/>
        </w:rPr>
        <w:t>impedes</w:t>
      </w:r>
      <w:proofErr w:type="gramEnd"/>
      <w:r w:rsidRPr="00D5152B">
        <w:rPr>
          <w:u w:val="single"/>
        </w:rPr>
        <w:t xml:space="preserve"> the manufacture of high-quality vaccines</w:t>
      </w:r>
      <w:r w:rsidRPr="00C73B1A">
        <w:t>. Moreover</w:t>
      </w:r>
      <w:r w:rsidRPr="00D5152B">
        <w:t xml:space="preserve">, </w:t>
      </w:r>
      <w:r w:rsidRPr="00D5152B">
        <w:rPr>
          <w:u w:val="single"/>
        </w:rPr>
        <w:t xml:space="preserve">it </w:t>
      </w:r>
      <w:r w:rsidRPr="00A12174">
        <w:rPr>
          <w:highlight w:val="cyan"/>
          <w:u w:val="single"/>
        </w:rPr>
        <w:t>inhibits</w:t>
      </w:r>
      <w:r w:rsidRPr="00D5152B">
        <w:rPr>
          <w:u w:val="single"/>
        </w:rPr>
        <w:t xml:space="preserve"> the </w:t>
      </w:r>
      <w:r w:rsidRPr="00A12174">
        <w:rPr>
          <w:b/>
          <w:bCs/>
          <w:highlight w:val="cyan"/>
          <w:u w:val="single"/>
        </w:rPr>
        <w:t>future development</w:t>
      </w:r>
      <w:r w:rsidRPr="00D5152B">
        <w:rPr>
          <w:b/>
          <w:bCs/>
          <w:u w:val="single"/>
        </w:rPr>
        <w:t xml:space="preserve"> of vaccines</w:t>
      </w:r>
      <w:r w:rsidRPr="00EE58E5">
        <w:rPr>
          <w:u w:val="single"/>
        </w:rPr>
        <w:t xml:space="preserve"> needed to meet as-yet-unknown diseases.</w:t>
      </w:r>
    </w:p>
    <w:p w14:paraId="19A78DBE" w14:textId="77777777" w:rsidR="00EF76A6" w:rsidRPr="00C73B1A" w:rsidRDefault="00EF76A6" w:rsidP="00EF76A6">
      <w:r w:rsidRPr="00C73B1A">
        <w:t>Washington first imposed vaccine price controls as part of Hillary Clinton’s 1993 healthcare-for-all crusade. As the Wall Street Journal later noted, it was a body blow to the U.S. vaccine industry. Ironically, government-decreed prices left the companies unable to produce enough vaccines to meet Mrs. Clinton’s admittedly admirable goal of universal immunization of children. Since then, U.S. firms have largely eschewed the vaccine market because they could not recoup their R&amp;D and manufacturing costs and earn enough profit to fund future innovation.</w:t>
      </w:r>
    </w:p>
    <w:p w14:paraId="4BF56187" w14:textId="77777777" w:rsidR="00EF76A6" w:rsidRPr="00C73B1A" w:rsidRDefault="00EF76A6" w:rsidP="00EF76A6">
      <w:r w:rsidRPr="00C73B1A">
        <w:t xml:space="preserve">Ultimately, </w:t>
      </w:r>
      <w:r w:rsidRPr="00260CD5">
        <w:rPr>
          <w:b/>
          <w:bCs/>
          <w:u w:val="single"/>
        </w:rPr>
        <w:t>compulsory licensing legalizes the theft</w:t>
      </w:r>
      <w:r w:rsidRPr="00EE58E5">
        <w:rPr>
          <w:b/>
          <w:bCs/>
          <w:u w:val="single"/>
        </w:rPr>
        <w:t xml:space="preserve"> of intellectual property</w:t>
      </w:r>
      <w:r w:rsidRPr="00C73B1A">
        <w:t>. Recognizing this, senators from both sides of the aisle have joined with other government officials and industry leaders to call on the administration to reverse this bad decision.</w:t>
      </w:r>
    </w:p>
    <w:p w14:paraId="1FAB5807" w14:textId="77777777" w:rsidR="00EF76A6" w:rsidRPr="00EE58E5" w:rsidRDefault="00EF76A6" w:rsidP="00EF76A6">
      <w:pPr>
        <w:rPr>
          <w:u w:val="single"/>
        </w:rPr>
      </w:pPr>
      <w:r w:rsidRPr="00EE58E5">
        <w:rPr>
          <w:u w:val="single"/>
        </w:rPr>
        <w:t>The U.S. patent protection system has served the nation well since its foun</w:t>
      </w:r>
      <w:r w:rsidRPr="00260CD5">
        <w:rPr>
          <w:u w:val="single"/>
        </w:rPr>
        <w:t>ding.  </w:t>
      </w:r>
      <w:r w:rsidRPr="00260CD5">
        <w:rPr>
          <w:b/>
          <w:bCs/>
          <w:u w:val="single"/>
        </w:rPr>
        <w:t>It is and has been a bulwark of American prosperity</w:t>
      </w:r>
      <w:r w:rsidRPr="00260CD5">
        <w:rPr>
          <w:u w:val="single"/>
        </w:rPr>
        <w:t>, but the strength of that protection has been weakening</w:t>
      </w:r>
      <w:r w:rsidRPr="00A12174">
        <w:rPr>
          <w:u w:val="single"/>
        </w:rPr>
        <w:t xml:space="preserve"> in the past few decades</w:t>
      </w:r>
      <w:r w:rsidRPr="00EE58E5">
        <w:rPr>
          <w:u w:val="single"/>
        </w:rPr>
        <w:t xml:space="preserve">. </w:t>
      </w:r>
      <w:r w:rsidRPr="00EE58E5">
        <w:rPr>
          <w:b/>
          <w:bCs/>
          <w:u w:val="single"/>
        </w:rPr>
        <w:t>Compulsory licensing contributes to the erosion</w:t>
      </w:r>
      <w:r w:rsidRPr="00EE58E5">
        <w:rPr>
          <w:u w:val="single"/>
        </w:rPr>
        <w:t xml:space="preserve"> of that protection.</w:t>
      </w:r>
    </w:p>
    <w:p w14:paraId="0B5CD22C" w14:textId="77777777" w:rsidR="00EF76A6" w:rsidRPr="00EE58E5" w:rsidRDefault="00EF76A6" w:rsidP="00EF76A6">
      <w:pPr>
        <w:rPr>
          <w:u w:val="single"/>
        </w:rPr>
      </w:pPr>
      <w:r w:rsidRPr="00C73B1A">
        <w:t xml:space="preserve">As the U.S. and the rest of the world emerge from the pandemic, </w:t>
      </w:r>
      <w:proofErr w:type="gramStart"/>
      <w:r w:rsidRPr="00EE58E5">
        <w:rPr>
          <w:u w:val="single"/>
        </w:rPr>
        <w:t>it is clear that more</w:t>
      </w:r>
      <w:proofErr w:type="gramEnd"/>
      <w:r w:rsidRPr="00EE58E5">
        <w:rPr>
          <w:u w:val="single"/>
        </w:rPr>
        <w:t xml:space="preserve"> innovative medicines and vaccines will be needed for future protection from viruses and other emerging biological threats.</w:t>
      </w:r>
    </w:p>
    <w:p w14:paraId="02F79C5C" w14:textId="77777777" w:rsidR="00EF76A6" w:rsidRPr="00C73B1A" w:rsidRDefault="00EF76A6" w:rsidP="00EF76A6">
      <w:r w:rsidRPr="00A12174">
        <w:rPr>
          <w:b/>
          <w:bCs/>
          <w:u w:val="single"/>
        </w:rPr>
        <w:t>The best way to prevent and treat those new diseases is to ensure that private American pharmaceutical companies continue their innovative research and vaccine production</w:t>
      </w:r>
      <w:r w:rsidRPr="00A12174">
        <w:t>.</w:t>
      </w:r>
    </w:p>
    <w:p w14:paraId="703615A3" w14:textId="77777777" w:rsidR="00EF76A6" w:rsidRPr="00C73B1A" w:rsidRDefault="00EF76A6" w:rsidP="00EF76A6">
      <w:r w:rsidRPr="00C73B1A">
        <w:t>That way, U.S.-manufactured vaccines can be made available to all Americans quickly. And governments can subsidize their export and sale to other countries far more effectively and less expensively than through compulsory licensing schemes.</w:t>
      </w:r>
    </w:p>
    <w:p w14:paraId="65E91277" w14:textId="77777777" w:rsidR="00EF76A6" w:rsidRPr="00C73B1A" w:rsidRDefault="00EF76A6" w:rsidP="00EF76A6">
      <w:r w:rsidRPr="00C73B1A">
        <w:t>Meanwhile, let’s hope Mr. Biden listens to the more reasonable and less-agenda driven voices in this debate and reverses course on the TRIPS waiver.</w:t>
      </w:r>
    </w:p>
    <w:p w14:paraId="39764090" w14:textId="77777777" w:rsidR="00EF76A6" w:rsidRDefault="00EF76A6" w:rsidP="00EF76A6">
      <w:pPr>
        <w:pStyle w:val="Heading4"/>
      </w:pPr>
      <w:r>
        <w:lastRenderedPageBreak/>
        <w:t xml:space="preserve">COVID was a </w:t>
      </w:r>
      <w:r w:rsidRPr="00647B08">
        <w:rPr>
          <w:u w:val="single"/>
        </w:rPr>
        <w:t>precursor</w:t>
      </w:r>
      <w:r>
        <w:t xml:space="preserve"> to deadlier pandemics—vaccine production will determine everything.</w:t>
      </w:r>
    </w:p>
    <w:p w14:paraId="0897AC48" w14:textId="77777777" w:rsidR="00EF76A6" w:rsidRPr="00AC1140" w:rsidRDefault="00EF76A6" w:rsidP="00EF76A6">
      <w:r w:rsidRPr="00AC1140">
        <w:rPr>
          <w:rStyle w:val="Style13ptBold"/>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3DB90313" w14:textId="77777777" w:rsidR="00EF76A6" w:rsidRPr="00EE58E5" w:rsidRDefault="00EF76A6" w:rsidP="00EF76A6">
      <w:hyperlink r:id="rId9" w:tgtFrame="_blank" w:history="1">
        <w:r w:rsidRPr="00EE58E5">
          <w:rPr>
            <w:rStyle w:val="Hyperlink"/>
          </w:rPr>
          <w:t>Coronavirus</w:t>
        </w:r>
      </w:hyperlink>
      <w:r w:rsidRPr="00EE58E5">
        <w:t> vaccines can end the current pandemic if enough people choose to protect themselves and their loved ones by getting vaccinated. But in the years to come, we will still need to defend against a pandemic side effect: collective amnesia.</w:t>
      </w:r>
    </w:p>
    <w:p w14:paraId="7DB7BD3A" w14:textId="77777777" w:rsidR="00EF76A6" w:rsidRPr="00EE58E5" w:rsidRDefault="00EF76A6" w:rsidP="00EF76A6">
      <w:r w:rsidRPr="00894FED">
        <w:rPr>
          <w:u w:val="single"/>
        </w:rPr>
        <w:t xml:space="preserve">As public health emergencies recede, societies often quickly forget their experiences — and </w:t>
      </w:r>
      <w:r w:rsidRPr="00894FED">
        <w:rPr>
          <w:b/>
          <w:bCs/>
          <w:u w:val="single"/>
        </w:rPr>
        <w:t>fail to prepare for future challenges</w:t>
      </w:r>
      <w:r w:rsidRPr="00EE58E5">
        <w:t>. For pandemics, such a course would be disastrous.</w:t>
      </w:r>
    </w:p>
    <w:p w14:paraId="0CE3454C" w14:textId="77777777" w:rsidR="00EF76A6" w:rsidRPr="00EE58E5" w:rsidRDefault="00EF76A6" w:rsidP="00EF76A6">
      <w:r w:rsidRPr="00A12174">
        <w:rPr>
          <w:b/>
          <w:bCs/>
          <w:highlight w:val="cyan"/>
          <w:u w:val="single"/>
        </w:rPr>
        <w:t>New infectious diseases</w:t>
      </w:r>
      <w:r w:rsidRPr="00260CD5">
        <w:rPr>
          <w:b/>
          <w:bCs/>
          <w:u w:val="single"/>
        </w:rPr>
        <w:t xml:space="preserve"> have been </w:t>
      </w:r>
      <w:r w:rsidRPr="00A12174">
        <w:rPr>
          <w:b/>
          <w:bCs/>
          <w:highlight w:val="cyan"/>
          <w:u w:val="single"/>
        </w:rPr>
        <w:t>emerging at an accelerating pace</w:t>
      </w:r>
      <w:r w:rsidRPr="00894FED">
        <w:rPr>
          <w:b/>
          <w:bCs/>
          <w:u w:val="single"/>
        </w:rPr>
        <w:t>,</w:t>
      </w:r>
      <w:r w:rsidRPr="00EE58E5">
        <w:t xml:space="preserve"> and they are spreading faster.</w:t>
      </w:r>
    </w:p>
    <w:p w14:paraId="05E62564" w14:textId="77777777" w:rsidR="00EF76A6" w:rsidRPr="00EE58E5" w:rsidRDefault="00EF76A6" w:rsidP="00EF76A6">
      <w:r w:rsidRPr="00EE58E5">
        <w:t>Our federal government is responsible for defending the United States against future threats. That’s why President Biden has asked Congress to fund his plan to build on current scientific progress to keep new infectious-disease threats from turning into pandemics like covid-19.</w:t>
      </w:r>
    </w:p>
    <w:p w14:paraId="69352A51" w14:textId="77777777" w:rsidR="00EF76A6" w:rsidRPr="00894FED" w:rsidRDefault="00EF76A6" w:rsidP="00EF76A6">
      <w:pPr>
        <w:rPr>
          <w:b/>
          <w:bCs/>
          <w:u w:val="single"/>
        </w:rPr>
      </w:pPr>
      <w:r w:rsidRPr="00EE58E5">
        <w:t xml:space="preserve">As the president’s science adviser, I know what’s becoming possible. For the first time in our history, we </w:t>
      </w:r>
      <w:r w:rsidRPr="00894FED">
        <w:rPr>
          <w:u w:val="single"/>
        </w:rPr>
        <w:t>have an opportunity not just to refill our stockpiles but also to transform our capabilities.</w:t>
      </w:r>
      <w:r w:rsidRPr="00EE58E5">
        <w:t xml:space="preserve"> However, </w:t>
      </w:r>
      <w:r w:rsidRPr="00A12174">
        <w:rPr>
          <w:b/>
          <w:bCs/>
          <w:highlight w:val="cyan"/>
          <w:u w:val="single"/>
        </w:rPr>
        <w:t xml:space="preserve">if we don’t </w:t>
      </w:r>
      <w:r w:rsidRPr="00260CD5">
        <w:rPr>
          <w:b/>
          <w:bCs/>
          <w:highlight w:val="cyan"/>
          <w:u w:val="single"/>
        </w:rPr>
        <w:t xml:space="preserve">start preparing </w:t>
      </w:r>
      <w:r w:rsidRPr="00260CD5">
        <w:rPr>
          <w:b/>
          <w:bCs/>
          <w:u w:val="single"/>
        </w:rPr>
        <w:t>now</w:t>
      </w:r>
      <w:r w:rsidRPr="00894FED">
        <w:rPr>
          <w:b/>
          <w:bCs/>
          <w:u w:val="single"/>
        </w:rPr>
        <w:t xml:space="preserve"> for future pandemics, </w:t>
      </w:r>
      <w:r w:rsidRPr="00A12174">
        <w:rPr>
          <w:b/>
          <w:bCs/>
          <w:highlight w:val="cyan"/>
          <w:u w:val="single"/>
        </w:rPr>
        <w:t>the window</w:t>
      </w:r>
      <w:r w:rsidRPr="00894FED">
        <w:rPr>
          <w:b/>
          <w:bCs/>
          <w:u w:val="single"/>
        </w:rPr>
        <w:t xml:space="preserve"> for action </w:t>
      </w:r>
      <w:r w:rsidRPr="00A12174">
        <w:rPr>
          <w:b/>
          <w:bCs/>
          <w:highlight w:val="cyan"/>
          <w:u w:val="single"/>
        </w:rPr>
        <w:t>will close.</w:t>
      </w:r>
    </w:p>
    <w:p w14:paraId="37A56016" w14:textId="77777777" w:rsidR="00EF76A6" w:rsidRPr="00EE58E5" w:rsidRDefault="00EF76A6" w:rsidP="00EF76A6">
      <w:r w:rsidRPr="00EE58E5">
        <w:t>Covid-19 has been a catastrophe: The toll in the United States alone is </w:t>
      </w:r>
      <w:hyperlink r:id="rId10" w:tgtFrame="_blank" w:history="1">
        <w:r w:rsidRPr="00EE58E5">
          <w:rPr>
            <w:rStyle w:val="Hyperlink"/>
          </w:rPr>
          <w:t>more than 614,000 lives</w:t>
        </w:r>
      </w:hyperlink>
      <w:r w:rsidRPr="00EE58E5">
        <w:t> and has been estimated to exceed </w:t>
      </w:r>
      <w:hyperlink r:id="rId11" w:history="1">
        <w:r w:rsidRPr="00EE58E5">
          <w:rPr>
            <w:rStyle w:val="Hyperlink"/>
          </w:rPr>
          <w:t>$16 trillion</w:t>
        </w:r>
      </w:hyperlink>
      <w:r w:rsidRPr="00EE58E5">
        <w:t>, with disproportionate impact on vulnerable and marginalized communities.</w:t>
      </w:r>
    </w:p>
    <w:p w14:paraId="5E63ECBB" w14:textId="77777777" w:rsidR="00EF76A6" w:rsidRPr="00EE58E5" w:rsidRDefault="00EF76A6" w:rsidP="00EF76A6">
      <w:r w:rsidRPr="00EE58E5">
        <w:t>But a future pandemic could be even worse — unless we take steps now.</w:t>
      </w:r>
    </w:p>
    <w:p w14:paraId="3A7D9960" w14:textId="77777777" w:rsidR="00EF76A6" w:rsidRPr="00EE58E5" w:rsidRDefault="00EF76A6" w:rsidP="00EF76A6">
      <w:r w:rsidRPr="00894FED">
        <w:rPr>
          <w:u w:val="single"/>
        </w:rPr>
        <w:t>It’s important to remember that the virus behind covid-19 is far less deadly than the 1918 influenza.</w:t>
      </w:r>
      <w:r w:rsidRPr="00EE58E5">
        <w:t xml:space="preserve"> The virus also belongs to a well-understood family, coronaviruses. </w:t>
      </w:r>
      <w:r w:rsidRPr="00894FED">
        <w:rPr>
          <w:u w:val="single"/>
        </w:rPr>
        <w:t>It was possible to design vaccines within days of knowing the virus’s genetic code because 20 years of </w:t>
      </w:r>
      <w:hyperlink r:id="rId12" w:tgtFrame="_blank" w:history="1">
        <w:r w:rsidRPr="00894FED">
          <w:rPr>
            <w:rStyle w:val="Hyperlink"/>
            <w:u w:val="single"/>
          </w:rPr>
          <w:t>basic scientific research</w:t>
        </w:r>
      </w:hyperlink>
      <w:r w:rsidRPr="00894FED">
        <w:rPr>
          <w:u w:val="single"/>
        </w:rPr>
        <w:t xml:space="preserve"> had revealed which protein to target and how to stabilize it. </w:t>
      </w:r>
      <w:r w:rsidRPr="00EE58E5">
        <w:t>And while the current virus spins off variants, its mutation rate is slower than that of most viruses.</w:t>
      </w:r>
    </w:p>
    <w:p w14:paraId="7F71D0BD" w14:textId="77777777" w:rsidR="00EF76A6" w:rsidRPr="00EE58E5" w:rsidRDefault="00EF76A6" w:rsidP="00EF76A6">
      <w:r w:rsidRPr="00894FED">
        <w:rPr>
          <w:b/>
          <w:bCs/>
          <w:u w:val="single"/>
        </w:rPr>
        <w:t xml:space="preserve">Unfortunately, </w:t>
      </w:r>
      <w:r w:rsidRPr="00A12174">
        <w:rPr>
          <w:b/>
          <w:bCs/>
          <w:highlight w:val="cyan"/>
          <w:u w:val="single"/>
        </w:rPr>
        <w:t>most</w:t>
      </w:r>
      <w:r w:rsidRPr="00894FED">
        <w:rPr>
          <w:b/>
          <w:bCs/>
          <w:u w:val="single"/>
        </w:rPr>
        <w:t xml:space="preserve"> of the 26 families of </w:t>
      </w:r>
      <w:r w:rsidRPr="00A12174">
        <w:rPr>
          <w:b/>
          <w:bCs/>
          <w:highlight w:val="cyan"/>
          <w:u w:val="single"/>
        </w:rPr>
        <w:t>viruses</w:t>
      </w:r>
      <w:r w:rsidRPr="00894FED">
        <w:rPr>
          <w:b/>
          <w:bCs/>
          <w:u w:val="single"/>
        </w:rPr>
        <w:t xml:space="preserve"> that infect humans </w:t>
      </w:r>
      <w:r w:rsidRPr="00260CD5">
        <w:rPr>
          <w:b/>
          <w:bCs/>
          <w:u w:val="single"/>
        </w:rPr>
        <w:t xml:space="preserve">are less well understood or </w:t>
      </w:r>
      <w:r w:rsidRPr="00A12174">
        <w:rPr>
          <w:b/>
          <w:bCs/>
          <w:highlight w:val="cyan"/>
          <w:u w:val="single"/>
        </w:rPr>
        <w:t>harder to control</w:t>
      </w:r>
      <w:r w:rsidRPr="00EE58E5">
        <w:t>. We have a great deal of work still ahead.</w:t>
      </w:r>
    </w:p>
    <w:p w14:paraId="4C61CCD5" w14:textId="77777777" w:rsidR="00EF76A6" w:rsidRPr="00EE58E5" w:rsidRDefault="00EF76A6" w:rsidP="00EF76A6">
      <w:r w:rsidRPr="00EE58E5">
        <w:t>The development of </w:t>
      </w:r>
      <w:hyperlink r:id="rId13" w:tgtFrame="_blank" w:history="1">
        <w:r w:rsidRPr="00EE58E5">
          <w:rPr>
            <w:rStyle w:val="Hyperlink"/>
          </w:rPr>
          <w:t>mRNA vaccine technology</w:t>
        </w:r>
      </w:hyperlink>
      <w:r w:rsidRPr="00EE58E5">
        <w:t> — thanks to more than a decade of foresighted basic research — was a game-changer. It shortened the time needed to design and test vaccines to less than a year — far faster than for any previous vaccine. And it’s been surprisingly effective against covid-</w:t>
      </w:r>
      <w:r w:rsidRPr="00AB3B2A">
        <w:t>19.</w:t>
      </w:r>
    </w:p>
    <w:p w14:paraId="5EFBF00D" w14:textId="77777777" w:rsidR="00EF76A6" w:rsidRPr="00894FED" w:rsidRDefault="00EF76A6" w:rsidP="00EF76A6">
      <w:pPr>
        <w:rPr>
          <w:b/>
          <w:bCs/>
          <w:u w:val="single"/>
        </w:rPr>
      </w:pPr>
      <w:r w:rsidRPr="00EE58E5">
        <w:t xml:space="preserve">Still, there’s much more to do. </w:t>
      </w:r>
      <w:r w:rsidRPr="00894FED">
        <w:rPr>
          <w:u w:val="single"/>
        </w:rPr>
        <w:t>We don’t yet know how mRNA vaccines will perform against other viruses down the road</w:t>
      </w:r>
      <w:r w:rsidRPr="00EE58E5">
        <w:t xml:space="preserve">. And </w:t>
      </w:r>
      <w:r w:rsidRPr="00260CD5">
        <w:rPr>
          <w:b/>
          <w:bCs/>
          <w:u w:val="single"/>
        </w:rPr>
        <w:t xml:space="preserve">when the next pandemic breaks out, </w:t>
      </w:r>
      <w:r w:rsidRPr="00A12174">
        <w:rPr>
          <w:b/>
          <w:bCs/>
          <w:highlight w:val="cyan"/>
          <w:u w:val="single"/>
        </w:rPr>
        <w:t>we’ll want to</w:t>
      </w:r>
      <w:r w:rsidRPr="00894FED">
        <w:rPr>
          <w:b/>
          <w:bCs/>
          <w:u w:val="single"/>
        </w:rPr>
        <w:t xml:space="preserve"> be able to </w:t>
      </w:r>
      <w:r w:rsidRPr="00A12174">
        <w:rPr>
          <w:b/>
          <w:bCs/>
          <w:highlight w:val="cyan"/>
          <w:u w:val="single"/>
        </w:rPr>
        <w:t>respond</w:t>
      </w:r>
      <w:r w:rsidRPr="00260CD5">
        <w:rPr>
          <w:b/>
          <w:bCs/>
          <w:u w:val="single"/>
        </w:rPr>
        <w:t xml:space="preserve"> even </w:t>
      </w:r>
      <w:r w:rsidRPr="00A12174">
        <w:rPr>
          <w:b/>
          <w:bCs/>
          <w:highlight w:val="cyan"/>
          <w:u w:val="single"/>
        </w:rPr>
        <w:t>faster</w:t>
      </w:r>
      <w:r w:rsidRPr="00894FED">
        <w:rPr>
          <w:b/>
          <w:bCs/>
          <w:u w:val="single"/>
        </w:rPr>
        <w:t>.</w:t>
      </w:r>
    </w:p>
    <w:p w14:paraId="0235196A" w14:textId="77777777" w:rsidR="00EF76A6" w:rsidRPr="00EE58E5" w:rsidRDefault="00EF76A6" w:rsidP="00EF76A6">
      <w:r w:rsidRPr="00EE58E5">
        <w:t>Fortunately, the scientific community has been developing a bold plan to keep future viruses from becoming pandemics.</w:t>
      </w:r>
    </w:p>
    <w:p w14:paraId="4A1CA032" w14:textId="77777777" w:rsidR="00EF76A6" w:rsidRPr="00AB3B2A" w:rsidRDefault="00EF76A6" w:rsidP="00EF76A6">
      <w:pPr>
        <w:rPr>
          <w:rStyle w:val="Emphasis"/>
        </w:rPr>
      </w:pPr>
      <w:r w:rsidRPr="00EE58E5">
        <w:t xml:space="preserve">Here are a few of the goals </w:t>
      </w:r>
      <w:r w:rsidRPr="00AB3B2A">
        <w:rPr>
          <w:rStyle w:val="Emphasis"/>
        </w:rPr>
        <w:t>we should shoot for:</w:t>
      </w:r>
    </w:p>
    <w:p w14:paraId="473A69D8" w14:textId="77777777" w:rsidR="00EF76A6" w:rsidRPr="00EE58E5" w:rsidRDefault="00EF76A6" w:rsidP="00EF76A6">
      <w:r w:rsidRPr="00260CD5">
        <w:rPr>
          <w:rStyle w:val="Emphasis"/>
        </w:rPr>
        <w:lastRenderedPageBreak/>
        <w:t xml:space="preserve">The </w:t>
      </w:r>
      <w:r w:rsidRPr="00A12174">
        <w:rPr>
          <w:rStyle w:val="Emphasis"/>
          <w:highlight w:val="cyan"/>
        </w:rPr>
        <w:t>capability to design, test and approve</w:t>
      </w:r>
      <w:r w:rsidRPr="00260CD5">
        <w:rPr>
          <w:rStyle w:val="Emphasis"/>
        </w:rPr>
        <w:t xml:space="preserve"> safe and </w:t>
      </w:r>
      <w:r w:rsidRPr="00A12174">
        <w:rPr>
          <w:rStyle w:val="Emphasis"/>
          <w:highlight w:val="cyan"/>
        </w:rPr>
        <w:t>effective vaccines</w:t>
      </w:r>
      <w:r w:rsidRPr="00EE58E5">
        <w:t xml:space="preserve"> within 100 days of detecting a pandemic threat (for covid-19, that would have meant May 2020); manufacture enough doses </w:t>
      </w:r>
      <w:r w:rsidRPr="00AB3B2A">
        <w:rPr>
          <w:rStyle w:val="Emphasis"/>
        </w:rPr>
        <w:t xml:space="preserve">to supply the world within 200 days; </w:t>
      </w:r>
      <w:r w:rsidRPr="00A12174">
        <w:rPr>
          <w:rStyle w:val="Emphasis"/>
          <w:highlight w:val="cyan"/>
        </w:rPr>
        <w:t>and speed vacc</w:t>
      </w:r>
      <w:r w:rsidRPr="00260CD5">
        <w:rPr>
          <w:rStyle w:val="Emphasis"/>
        </w:rPr>
        <w:t xml:space="preserve">ination </w:t>
      </w:r>
      <w:r w:rsidRPr="00A12174">
        <w:rPr>
          <w:rStyle w:val="Emphasis"/>
          <w:highlight w:val="cyan"/>
        </w:rPr>
        <w:t>campaigns</w:t>
      </w:r>
      <w:r w:rsidRPr="00EE58E5">
        <w:t xml:space="preserve"> by replacing sterile injections with skin patches.</w:t>
      </w:r>
    </w:p>
    <w:p w14:paraId="26FB5F7C" w14:textId="77777777" w:rsidR="00EF76A6" w:rsidRPr="00EE58E5" w:rsidRDefault="00EF76A6" w:rsidP="00EF76A6">
      <w:r w:rsidRPr="00EE58E5">
        <w:t>Diagnostics simple and cheap enough for daily home testing to limit spread and target medical care.</w:t>
      </w:r>
    </w:p>
    <w:p w14:paraId="148ACDA0" w14:textId="77777777" w:rsidR="00EF76A6" w:rsidRPr="00EE58E5" w:rsidRDefault="00EF76A6" w:rsidP="00EF76A6">
      <w:r w:rsidRPr="00EE58E5">
        <w:t>Early-warning systems to spot new biological threats anywhere in the world soon after they emerge and monitor them thereafter.</w:t>
      </w:r>
    </w:p>
    <w:p w14:paraId="2BFF21BB" w14:textId="77777777" w:rsidR="00EF76A6" w:rsidRPr="00EE58E5" w:rsidRDefault="00EF76A6" w:rsidP="00EF76A6">
      <w:r w:rsidRPr="00AB3B2A">
        <w:rPr>
          <w:rStyle w:val="StyleUnderline"/>
        </w:rPr>
        <w:t>We desperately need to strengthen our public health system</w:t>
      </w:r>
      <w:r w:rsidRPr="00EE58E5">
        <w:t xml:space="preserve"> — from expanding the workforce to modernizing labs and data systems — including to ensure that vulnerable populations are protected.</w:t>
      </w:r>
    </w:p>
    <w:p w14:paraId="75BDDC05" w14:textId="77777777" w:rsidR="00EF76A6" w:rsidRPr="00EE58E5" w:rsidRDefault="00EF76A6" w:rsidP="00EF76A6">
      <w:r w:rsidRPr="00EE58E5">
        <w:t xml:space="preserve">And we need to coordinate actions with our international </w:t>
      </w:r>
      <w:proofErr w:type="gramStart"/>
      <w:r w:rsidRPr="00EE58E5">
        <w:t>partners, because</w:t>
      </w:r>
      <w:proofErr w:type="gramEnd"/>
      <w:r w:rsidRPr="00EE58E5">
        <w:t xml:space="preserve"> pandemics know no borders.</w:t>
      </w:r>
    </w:p>
    <w:p w14:paraId="0FAEAAE6" w14:textId="77777777" w:rsidR="00EF76A6" w:rsidRPr="00EE58E5" w:rsidRDefault="00EF76A6" w:rsidP="00EF76A6">
      <w:r w:rsidRPr="00AB3B2A">
        <w:rPr>
          <w:rStyle w:val="Emphasis"/>
        </w:rPr>
        <w:t xml:space="preserve">These goals </w:t>
      </w:r>
      <w:r w:rsidRPr="00260CD5">
        <w:rPr>
          <w:rStyle w:val="Emphasis"/>
        </w:rPr>
        <w:t>are ambitious, but they’re feasible</w:t>
      </w:r>
      <w:r w:rsidRPr="00EE58E5">
        <w:t xml:space="preserve"> — provided the work is managed with the seriousness, focus and accountability of NASA’s Apollo Program, which sent humans to the moon.</w:t>
      </w:r>
    </w:p>
    <w:p w14:paraId="3ADEEF6E" w14:textId="77777777" w:rsidR="00EF76A6" w:rsidRPr="00EE58E5" w:rsidRDefault="00EF76A6" w:rsidP="00EF76A6">
      <w:r w:rsidRPr="00EE58E5">
        <w:t xml:space="preserve">Importantly, these capabilities </w:t>
      </w:r>
      <w:r w:rsidRPr="00AB3B2A">
        <w:t>won’t just</w:t>
      </w:r>
      <w:r w:rsidRPr="00EE58E5">
        <w:t xml:space="preserve"> prepare us for future pandemics; they’ll also improve public health and medical care for infectious diseases today.</w:t>
      </w:r>
    </w:p>
    <w:p w14:paraId="15941971" w14:textId="77777777" w:rsidR="00EF76A6" w:rsidRPr="00EE58E5" w:rsidRDefault="00EF76A6" w:rsidP="00EF76A6">
      <w:r w:rsidRPr="00EE58E5">
        <w:t>Preparing for threats is a core national responsibility. That’s why our government invests heavily in missile defense and counterterrorism. We need to similarly protect the nation against biological threats, which range from the ongoing risk of pandemics to the possibility of deliberate use of bioweapons.</w:t>
      </w:r>
    </w:p>
    <w:p w14:paraId="6DA0CCA7" w14:textId="77777777" w:rsidR="00EF76A6" w:rsidRPr="00EE58E5" w:rsidRDefault="00EF76A6" w:rsidP="00EF76A6">
      <w:r w:rsidRPr="00260CD5">
        <w:rPr>
          <w:rStyle w:val="StyleUnderline"/>
          <w:highlight w:val="cyan"/>
        </w:rPr>
        <w:t>Pandemics cause massive death</w:t>
      </w:r>
      <w:r w:rsidRPr="00AB3B2A">
        <w:rPr>
          <w:rStyle w:val="StyleUnderline"/>
        </w:rPr>
        <w:t xml:space="preserve"> and disruption. From a financial standpoint, they’re also astronomically expensive</w:t>
      </w:r>
      <w:r w:rsidRPr="00EE58E5">
        <w:t>. If, as might be expected from </w:t>
      </w:r>
      <w:hyperlink r:id="rId14" w:history="1">
        <w:r w:rsidRPr="00EE58E5">
          <w:rPr>
            <w:rStyle w:val="Hyperlink"/>
          </w:rPr>
          <w:t>history</w:t>
        </w:r>
      </w:hyperlink>
      <w:r w:rsidRPr="00EE58E5">
        <w:t> and current trends, we suffered a pandemic of the current scale every two decades, the annualized cost would exceed $500 billion per year. Investing a much smaller amount to avert this toll is an economic and moral imperative.</w:t>
      </w:r>
    </w:p>
    <w:p w14:paraId="4CD8233F" w14:textId="77777777" w:rsidR="00EF76A6" w:rsidRPr="00AB3B2A" w:rsidRDefault="00EF76A6" w:rsidP="00EF76A6">
      <w:pPr>
        <w:rPr>
          <w:rStyle w:val="StyleUnderline"/>
        </w:rPr>
      </w:pPr>
      <w:r w:rsidRPr="00EE58E5">
        <w:t xml:space="preserve">The White House will put forward a detailed plan this month to ensure that the United States can fully prepare before the next outbreak. </w:t>
      </w:r>
      <w:r w:rsidRPr="00260CD5">
        <w:rPr>
          <w:rStyle w:val="StyleUnderline"/>
        </w:rPr>
        <w:t>It’s hard to imagine a higher economic or human return on national investment</w:t>
      </w:r>
      <w:r w:rsidRPr="00AB3B2A">
        <w:rPr>
          <w:rStyle w:val="StyleUnderline"/>
        </w:rPr>
        <w:t>.</w:t>
      </w:r>
    </w:p>
    <w:p w14:paraId="1ACCF60A" w14:textId="77777777" w:rsidR="00EF76A6" w:rsidRDefault="00EF76A6" w:rsidP="00EF76A6">
      <w:pPr>
        <w:pStyle w:val="Heading4"/>
      </w:pPr>
      <w:r>
        <w:t>Ecosystem sensitivity from climate change means future pandemics will cause extinction—assumes COVID</w:t>
      </w:r>
    </w:p>
    <w:p w14:paraId="4407A26B" w14:textId="77777777" w:rsidR="00EF76A6" w:rsidRPr="00C95710" w:rsidRDefault="00EF76A6" w:rsidP="00EF76A6">
      <w:proofErr w:type="spellStart"/>
      <w:r w:rsidRPr="006F65A7">
        <w:rPr>
          <w:rStyle w:val="Style13ptBold"/>
        </w:rPr>
        <w:t>Supriya</w:t>
      </w:r>
      <w:proofErr w:type="spellEnd"/>
      <w:r w:rsidRPr="006F65A7">
        <w:rPr>
          <w:rStyle w:val="Style13ptBold"/>
        </w:rPr>
        <w:t xml:space="preserve"> 4/19</w:t>
      </w:r>
      <w:r w:rsidRPr="006F65A7">
        <w:t xml:space="preserve"> [Lakshmi </w:t>
      </w:r>
      <w:proofErr w:type="spellStart"/>
      <w:r w:rsidRPr="006F65A7">
        <w:t>Supriya</w:t>
      </w:r>
      <w:proofErr w:type="spellEnd"/>
      <w:r w:rsidRPr="006F65A7">
        <w:t xml:space="preserve">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6F65A7">
        <w:t>Gobain</w:t>
      </w:r>
      <w:proofErr w:type="spellEnd"/>
      <w:r w:rsidRPr="006F65A7">
        <w:t xml:space="preserve"> North America, developing various material solutions for photovoltaics and processing techniques and new applications for fluoropolymers. Most recently, she managed the Indian R&amp;D team of </w:t>
      </w:r>
      <w:proofErr w:type="spellStart"/>
      <w:r w:rsidRPr="006F65A7">
        <w:t>Enthone</w:t>
      </w:r>
      <w:proofErr w:type="spellEnd"/>
      <w:r w:rsidRPr="006F65A7">
        <w:t xml:space="preserve"> (now part of </w:t>
      </w:r>
      <w:proofErr w:type="spellStart"/>
      <w:r w:rsidRPr="006F65A7">
        <w:t>MacDermid</w:t>
      </w:r>
      <w:proofErr w:type="spellEnd"/>
      <w:r w:rsidRPr="006F65A7">
        <w:t>) developing electroplating technologies for precious metals.</w:t>
      </w:r>
      <w:r>
        <w:t>) “</w:t>
      </w:r>
      <w:r w:rsidRPr="006F65A7">
        <w:t xml:space="preserve">Humans versus viruses - Can </w:t>
      </w:r>
      <w:r w:rsidRPr="006F65A7">
        <w:lastRenderedPageBreak/>
        <w:t>we avoid extinction in near future?</w:t>
      </w:r>
      <w:r>
        <w:t xml:space="preserve">” News Medical Life Sciences, 4/19/21, </w:t>
      </w:r>
      <w:r w:rsidRPr="006F65A7">
        <w:t>https://www.news-medical.net/news/20210419/Humans-versus-viruses-Can-we-avoid-extinction-in-near-future.aspx</w:t>
      </w:r>
      <w:r>
        <w:t xml:space="preserve">] RM </w:t>
      </w:r>
    </w:p>
    <w:p w14:paraId="73EEB2F7" w14:textId="77777777" w:rsidR="00EF76A6" w:rsidRDefault="00EF76A6" w:rsidP="00EF76A6">
      <w:r>
        <w:t xml:space="preserve">Expert argues that human-caused changes to the environment can lead to </w:t>
      </w:r>
      <w:r w:rsidRPr="007A784E">
        <w:rPr>
          <w:u w:val="single"/>
        </w:rPr>
        <w:t xml:space="preserve">the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2754B49A" w14:textId="77777777" w:rsidR="00EF76A6" w:rsidRDefault="00EF76A6" w:rsidP="00EF76A6">
      <w:r>
        <w:t xml:space="preserve">Whenever there is a change in any system, it will cause other changes to reach a balance or equilibrium, generally at a point different from the original balance. Although this principle was originally posited by the French chemist Henry Le </w:t>
      </w:r>
      <w:proofErr w:type="spellStart"/>
      <w:r>
        <w:t>Chatelier</w:t>
      </w:r>
      <w:proofErr w:type="spellEnd"/>
      <w:r>
        <w:t xml:space="preserve"> for chemical reactions, this theory can be applied to almost anything else.</w:t>
      </w:r>
    </w:p>
    <w:p w14:paraId="77A14FFC" w14:textId="77777777" w:rsidR="00EF76A6" w:rsidRDefault="00EF76A6" w:rsidP="00EF76A6">
      <w:r>
        <w:t xml:space="preserve">In an essay published on the online server Preprints*, </w:t>
      </w:r>
      <w:proofErr w:type="spellStart"/>
      <w:r>
        <w:t>Eleftherios</w:t>
      </w:r>
      <w:proofErr w:type="spellEnd"/>
      <w:r>
        <w:t xml:space="preserve"> P. Diamandis of the University of Toronto and the Mount Sinai Hospital, </w:t>
      </w:r>
      <w:proofErr w:type="gramStart"/>
      <w:r>
        <w:t>Toronto,  argues</w:t>
      </w:r>
      <w:proofErr w:type="gramEnd"/>
      <w:r>
        <w:t xml:space="preserve">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028660CD" w14:textId="77777777" w:rsidR="00EF76A6" w:rsidRDefault="00EF76A6" w:rsidP="00EF76A6">
      <w:r>
        <w:t>Changing our environment</w:t>
      </w:r>
    </w:p>
    <w:p w14:paraId="783C3B76" w14:textId="77777777" w:rsidR="00EF76A6" w:rsidRDefault="00EF76A6" w:rsidP="00EF76A6">
      <w:r>
        <w:t>Everything around us is changing, from living organisms to the climate, water, and soil. Some estimates say about half the organisms that existed 50 years ago have already become extinct, and about 80% of the species may become extinct in the future.</w:t>
      </w:r>
    </w:p>
    <w:p w14:paraId="39C21767" w14:textId="77777777" w:rsidR="00EF76A6" w:rsidRDefault="00EF76A6" w:rsidP="00EF76A6">
      <w:r>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6608ACCC" w14:textId="77777777" w:rsidR="00EF76A6" w:rsidRDefault="00EF76A6" w:rsidP="00EF76A6">
      <w: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75D9FAE7" w14:textId="77777777" w:rsidR="00EF76A6" w:rsidRDefault="00EF76A6" w:rsidP="00EF76A6">
      <w: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467B663B" w14:textId="77777777" w:rsidR="00EF76A6" w:rsidRDefault="00EF76A6" w:rsidP="00EF76A6">
      <w:r>
        <w:t>Emerging pathogens</w:t>
      </w:r>
    </w:p>
    <w:p w14:paraId="070DB815" w14:textId="77777777" w:rsidR="00EF76A6" w:rsidRDefault="00EF76A6" w:rsidP="00EF76A6">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345BBE85" w14:textId="77777777" w:rsidR="00EF76A6" w:rsidRDefault="00EF76A6" w:rsidP="00EF76A6">
      <w:r>
        <w:t xml:space="preserve">Although most bacteria on and inside of us are harmless, gut bacteria can also have viruses.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by environmental factors, when they can become pathogenic</w:t>
      </w:r>
      <w:r>
        <w:t xml:space="preserve">. They can also </w:t>
      </w:r>
      <w:r>
        <w:lastRenderedPageBreak/>
        <w:t>escape from the gut and enter other organs or the bloodstream. Bacteria can then use these viruses to kill other bacteria or help them evolve to more virulent strains.</w:t>
      </w:r>
    </w:p>
    <w:p w14:paraId="3EA8B355" w14:textId="77777777" w:rsidR="00EF76A6" w:rsidRDefault="00EF76A6" w:rsidP="00EF76A6">
      <w:r>
        <w:t xml:space="preserve">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known that make the virus more infectious and resistant</w:t>
      </w:r>
      <w:r w:rsidRPr="0021289C">
        <w:rPr>
          <w:rStyle w:val="Emphasis"/>
        </w:rPr>
        <w:t xml:space="preserve"> to immune </w:t>
      </w:r>
      <w:proofErr w:type="gramStart"/>
      <w:r w:rsidRPr="0021289C">
        <w:rPr>
          <w:rStyle w:val="Emphasis"/>
        </w:rPr>
        <w:t>responses,</w:t>
      </w:r>
      <w:r w:rsidRPr="00A12174">
        <w:rPr>
          <w:rStyle w:val="Emphasis"/>
        </w:rPr>
        <w:t xml:space="preserve"> and</w:t>
      </w:r>
      <w:proofErr w:type="gramEnd"/>
      <w:r w:rsidRPr="00A12174">
        <w:rPr>
          <w:rStyle w:val="Emphasis"/>
        </w:rPr>
        <w:t xml:space="preserve"> strengthening its to enter cells via surface receptors.</w:t>
      </w:r>
    </w:p>
    <w:p w14:paraId="68F49480" w14:textId="77777777" w:rsidR="00EF76A6" w:rsidRDefault="00EF76A6" w:rsidP="00EF76A6">
      <w:r>
        <w:t>The brain</w:t>
      </w:r>
    </w:p>
    <w:p w14:paraId="09F1DD6D" w14:textId="77777777" w:rsidR="00EF76A6" w:rsidRDefault="00EF76A6" w:rsidP="00EF76A6">
      <w:r>
        <w:t xml:space="preserve">There is evidence that the SARS-CoV-2 can also affect the brain. The virus may enter the brain via the olfactory tract or through the angiotensin-converting enzyme 2 (ACE2) pathway. Viruses can also affect our senses, such as a loss of smell and taste, and there could be other so far </w:t>
      </w:r>
      <w:proofErr w:type="spellStart"/>
      <w:r>
        <w:t>unkown</w:t>
      </w:r>
      <w:proofErr w:type="spellEnd"/>
      <w:r>
        <w:t xml:space="preserve"> neurological effects. The loss of smell seen in COVID-19 could be a new viral syndrome specific to this disease.</w:t>
      </w:r>
    </w:p>
    <w:p w14:paraId="1EC859CB" w14:textId="77777777" w:rsidR="00EF76A6" w:rsidRDefault="00EF76A6" w:rsidP="00EF76A6">
      <w:r>
        <w:t xml:space="preserve">Many books and movies have described pandemics caused by pathogens that wipe out large populations and cause severe diseases. In the essay, the author provides a hypothetical scenario where a </w:t>
      </w:r>
      <w:proofErr w:type="gramStart"/>
      <w:r>
        <w:t>gut bacteria</w:t>
      </w:r>
      <w:proofErr w:type="gramEnd"/>
      <w:r>
        <w:t xml:space="preserve"> suddenly starts producing viral proteins. Some virions spread through the body and get transmitted through the human population. After a few months, the virus started causing blindness, and within a year, large populations lost their vision.</w:t>
      </w:r>
    </w:p>
    <w:p w14:paraId="11247A59" w14:textId="5F369F87" w:rsidR="00EF76A6" w:rsidRPr="00EF76A6" w:rsidRDefault="00EF76A6" w:rsidP="00EF76A6">
      <w:pPr>
        <w:rPr>
          <w:b/>
          <w:bCs/>
          <w:u w:val="single"/>
        </w:rPr>
      </w:pP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the environment, we don’t know what the consequences may </w:t>
      </w:r>
      <w:proofErr w:type="gramStart"/>
      <w:r w:rsidRPr="00FC5568">
        <w:rPr>
          <w:u w:val="single"/>
        </w:rPr>
        <w:t>be</w:t>
      </w:r>
      <w:proofErr w:type="gramEnd"/>
      <w:r w:rsidRPr="00FC5568">
        <w:rPr>
          <w:u w:val="single"/>
        </w:rPr>
        <w:t xml:space="preserv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2E75E992" w14:textId="03CA8DC3" w:rsidR="00EF76A6" w:rsidRDefault="00EF76A6" w:rsidP="00EF76A6">
      <w:pPr>
        <w:pStyle w:val="Heading3"/>
      </w:pPr>
      <w:r>
        <w:lastRenderedPageBreak/>
        <w:t>1NC - Advantage</w:t>
      </w:r>
    </w:p>
    <w:p w14:paraId="4D524FB0" w14:textId="36246CFD" w:rsidR="00EF76A6" w:rsidRPr="00C03F2D" w:rsidRDefault="00EF76A6" w:rsidP="00EF76A6">
      <w:pPr>
        <w:pStyle w:val="Heading4"/>
        <w:rPr>
          <w:rFonts w:cs="Arial"/>
        </w:rPr>
      </w:pPr>
      <w:r w:rsidRPr="00C03F2D">
        <w:rPr>
          <w:rFonts w:cs="Arial"/>
        </w:rPr>
        <w:t xml:space="preserve">Capitalism solves </w:t>
      </w:r>
      <w:r w:rsidRPr="00C03F2D">
        <w:rPr>
          <w:rFonts w:cs="Arial"/>
          <w:u w:val="single"/>
        </w:rPr>
        <w:t>extinction</w:t>
      </w:r>
      <w:r w:rsidRPr="00C03F2D">
        <w:rPr>
          <w:rFonts w:cs="Arial"/>
        </w:rPr>
        <w:t xml:space="preserve"> through environmental collapse – reject evidence that ignores </w:t>
      </w:r>
      <w:r w:rsidRPr="00C03F2D">
        <w:rPr>
          <w:rFonts w:cs="Arial"/>
          <w:u w:val="single"/>
        </w:rPr>
        <w:t>synergistic</w:t>
      </w:r>
      <w:r w:rsidRPr="00C03F2D">
        <w:rPr>
          <w:rFonts w:cs="Arial"/>
        </w:rPr>
        <w:t xml:space="preserve"> deployment of </w:t>
      </w:r>
      <w:r w:rsidRPr="00C03F2D">
        <w:rPr>
          <w:rFonts w:cs="Arial"/>
          <w:u w:val="single"/>
        </w:rPr>
        <w:t>adaptative</w:t>
      </w:r>
      <w:r w:rsidRPr="00C03F2D">
        <w:rPr>
          <w:rFonts w:cs="Arial"/>
        </w:rPr>
        <w:t xml:space="preserve"> tech – the public </w:t>
      </w:r>
      <w:r w:rsidRPr="00C03F2D">
        <w:rPr>
          <w:rFonts w:cs="Arial"/>
          <w:u w:val="single"/>
        </w:rPr>
        <w:t>won’t</w:t>
      </w:r>
      <w:r w:rsidRPr="00C03F2D">
        <w:rPr>
          <w:rFonts w:cs="Arial"/>
        </w:rPr>
        <w:t xml:space="preserve"> transition to </w:t>
      </w:r>
      <w:r>
        <w:rPr>
          <w:rFonts w:cs="Arial"/>
        </w:rPr>
        <w:t>socialism</w:t>
      </w:r>
      <w:r w:rsidRPr="00C03F2D">
        <w:rPr>
          <w:rFonts w:cs="Arial"/>
        </w:rPr>
        <w:t xml:space="preserve"> but </w:t>
      </w:r>
      <w:r w:rsidRPr="00C03F2D">
        <w:rPr>
          <w:rFonts w:cs="Arial"/>
          <w:u w:val="single"/>
        </w:rPr>
        <w:t>WILL</w:t>
      </w:r>
      <w:r w:rsidRPr="00C03F2D">
        <w:rPr>
          <w:rFonts w:cs="Arial"/>
        </w:rPr>
        <w:t xml:space="preserve"> channel political energies into </w:t>
      </w:r>
      <w:r w:rsidRPr="00C03F2D">
        <w:rPr>
          <w:rFonts w:cs="Arial"/>
          <w:u w:val="single"/>
        </w:rPr>
        <w:t>innovative solutions</w:t>
      </w:r>
      <w:r w:rsidRPr="00C03F2D">
        <w:rPr>
          <w:rFonts w:cs="Arial"/>
        </w:rPr>
        <w:t xml:space="preserve"> that turn case. </w:t>
      </w:r>
    </w:p>
    <w:p w14:paraId="69C7E116" w14:textId="77777777" w:rsidR="00EF76A6" w:rsidRPr="00C03F2D" w:rsidRDefault="00EF76A6" w:rsidP="00EF76A6">
      <w:r w:rsidRPr="00C03F2D">
        <w:rPr>
          <w:rStyle w:val="Style13ptBold"/>
        </w:rPr>
        <w:t>Bailey ’18</w:t>
      </w:r>
      <w:r w:rsidRPr="00C03F2D">
        <w:t xml:space="preserve"> [Ronald; March 12; B.A. in Economics from the University of Virginia, member of the Society of Environmental Journalists and the American Society for Bioethics and Humanities, citing a compilation of interdisciplinary research; Reason, “Climate Change Problems Will Be Solved Through Economic Growth,” </w:t>
      </w:r>
      <w:hyperlink r:id="rId15" w:history="1">
        <w:r w:rsidRPr="00C03F2D">
          <w:rPr>
            <w:rStyle w:val="Hyperlink"/>
          </w:rPr>
          <w:t>https://reason.com/2018/03/12/climate-change-problems-will-be-solved-t</w:t>
        </w:r>
      </w:hyperlink>
      <w:r w:rsidRPr="00C03F2D">
        <w:t>; RP]</w:t>
      </w:r>
    </w:p>
    <w:p w14:paraId="3412F424" w14:textId="77777777" w:rsidR="00EF76A6" w:rsidRPr="00C03F2D" w:rsidRDefault="00EF76A6" w:rsidP="00EF76A6">
      <w:pPr>
        <w:rPr>
          <w:sz w:val="16"/>
        </w:rPr>
      </w:pPr>
      <w:r w:rsidRPr="00C03F2D">
        <w:rPr>
          <w:sz w:val="16"/>
        </w:rPr>
        <w:t xml:space="preserve">"It is, I promise, worse than you think," David Wallace-Wells wrote in an infamously apocalyptic 2017 New York Magazine article. "Indeed, absent a significant adjustment to how billions of humans conduct their lives, parts of the Earth will likely become close to uninhabitable, and other parts horrifically inhospitable, as soon as the end of this century." The "it" is man-made climate change. Temperatures will become scalding, crops will wither, and rising seas will inundate coastal cities, Wallace-Wells warns. But toward the end of his screed, he somewhat dismissively observes that "by and large, the </w:t>
      </w:r>
      <w:r w:rsidRPr="00C03F2D">
        <w:rPr>
          <w:rStyle w:val="StyleUnderline"/>
          <w:highlight w:val="yellow"/>
        </w:rPr>
        <w:t>scientists have</w:t>
      </w:r>
      <w:r w:rsidRPr="00C03F2D">
        <w:rPr>
          <w:rStyle w:val="StyleUnderline"/>
        </w:rPr>
        <w:t xml:space="preserve"> an </w:t>
      </w:r>
      <w:r w:rsidRPr="00C03F2D">
        <w:rPr>
          <w:rStyle w:val="Emphasis"/>
        </w:rPr>
        <w:t xml:space="preserve">enormous </w:t>
      </w:r>
      <w:r w:rsidRPr="00C03F2D">
        <w:rPr>
          <w:rStyle w:val="Emphasis"/>
          <w:highlight w:val="yellow"/>
        </w:rPr>
        <w:t>confidence</w:t>
      </w:r>
      <w:r w:rsidRPr="00C03F2D">
        <w:rPr>
          <w:rStyle w:val="StyleUnderline"/>
        </w:rPr>
        <w:t xml:space="preserve"> in the </w:t>
      </w:r>
      <w:r w:rsidRPr="00C03F2D">
        <w:rPr>
          <w:rStyle w:val="Emphasis"/>
        </w:rPr>
        <w:t>ingenuity</w:t>
      </w:r>
      <w:r w:rsidRPr="00C03F2D">
        <w:rPr>
          <w:sz w:val="16"/>
        </w:rPr>
        <w:t xml:space="preserve"> of humans</w:t>
      </w:r>
      <w:proofErr w:type="gramStart"/>
      <w:r w:rsidRPr="00C03F2D">
        <w:rPr>
          <w:sz w:val="16"/>
        </w:rPr>
        <w:t>….Now</w:t>
      </w:r>
      <w:proofErr w:type="gramEnd"/>
      <w:r w:rsidRPr="00C03F2D">
        <w:rPr>
          <w:sz w:val="16"/>
        </w:rPr>
        <w:t xml:space="preserve"> </w:t>
      </w:r>
      <w:r w:rsidRPr="00C03F2D">
        <w:rPr>
          <w:rStyle w:val="StyleUnderline"/>
        </w:rPr>
        <w:t>we've found a way to engineer our own doomsday, and</w:t>
      </w:r>
      <w:r w:rsidRPr="00C03F2D">
        <w:rPr>
          <w:sz w:val="16"/>
        </w:rPr>
        <w:t xml:space="preserve"> surely </w:t>
      </w:r>
      <w:r w:rsidRPr="00C03F2D">
        <w:rPr>
          <w:rStyle w:val="StyleUnderline"/>
          <w:highlight w:val="yellow"/>
        </w:rPr>
        <w:t>we</w:t>
      </w:r>
      <w:r w:rsidRPr="00C03F2D">
        <w:rPr>
          <w:rStyle w:val="StyleUnderline"/>
        </w:rPr>
        <w:t xml:space="preserve"> will find a way to </w:t>
      </w:r>
      <w:r w:rsidRPr="00C03F2D">
        <w:rPr>
          <w:rStyle w:val="Emphasis"/>
          <w:highlight w:val="yellow"/>
        </w:rPr>
        <w:t>engineer</w:t>
      </w:r>
      <w:r w:rsidRPr="00C03F2D">
        <w:rPr>
          <w:rStyle w:val="Emphasis"/>
        </w:rPr>
        <w:t xml:space="preserve"> our way </w:t>
      </w:r>
      <w:r w:rsidRPr="00C03F2D">
        <w:rPr>
          <w:rStyle w:val="Emphasis"/>
          <w:highlight w:val="yellow"/>
        </w:rPr>
        <w:t>out of it</w:t>
      </w:r>
      <w:r w:rsidRPr="00C03F2D">
        <w:rPr>
          <w:sz w:val="16"/>
        </w:rPr>
        <w:t xml:space="preserve">, one way or another." Over at Scientific American, John </w:t>
      </w:r>
      <w:r w:rsidRPr="00C03F2D">
        <w:rPr>
          <w:rStyle w:val="StyleUnderline"/>
        </w:rPr>
        <w:t>Horgan considers</w:t>
      </w:r>
      <w:r w:rsidRPr="00C03F2D">
        <w:rPr>
          <w:sz w:val="16"/>
        </w:rPr>
        <w:t xml:space="preserve"> some eco</w:t>
      </w:r>
      <w:r w:rsidRPr="00C03F2D">
        <w:rPr>
          <w:rStyle w:val="StyleUnderline"/>
        </w:rPr>
        <w:t>-modernist views on how humanity will</w:t>
      </w:r>
      <w:r w:rsidRPr="00C03F2D">
        <w:rPr>
          <w:sz w:val="16"/>
        </w:rPr>
        <w:t xml:space="preserve"> indeed </w:t>
      </w:r>
      <w:r w:rsidRPr="00C03F2D">
        <w:rPr>
          <w:rStyle w:val="StyleUnderline"/>
        </w:rPr>
        <w:t>go about engineering our way out of</w:t>
      </w:r>
      <w:r w:rsidRPr="00C03F2D">
        <w:rPr>
          <w:sz w:val="16"/>
        </w:rPr>
        <w:t xml:space="preserve"> the problems that </w:t>
      </w:r>
      <w:r w:rsidRPr="00C03F2D">
        <w:rPr>
          <w:rStyle w:val="StyleUnderline"/>
        </w:rPr>
        <w:t>climate change</w:t>
      </w:r>
      <w:r w:rsidRPr="00C03F2D">
        <w:rPr>
          <w:sz w:val="16"/>
        </w:rPr>
        <w:t xml:space="preserve"> may pose. In an essay called "Should We Chill Out About Global </w:t>
      </w:r>
      <w:proofErr w:type="gramStart"/>
      <w:r w:rsidRPr="00C03F2D">
        <w:rPr>
          <w:sz w:val="16"/>
        </w:rPr>
        <w:t>Warming?,</w:t>
      </w:r>
      <w:proofErr w:type="gramEnd"/>
      <w:r w:rsidRPr="00C03F2D">
        <w:rPr>
          <w:sz w:val="16"/>
        </w:rPr>
        <w:t xml:space="preserve">" Horgan reports the more dynamic and positive analyses of two eco-modernist thinkers, Harvard psychologist Steven Pinker and science journalist Will Boisvert. In an essay for The Breakthrough Journal, </w:t>
      </w:r>
      <w:r w:rsidRPr="00C03F2D">
        <w:rPr>
          <w:rStyle w:val="StyleUnderline"/>
        </w:rPr>
        <w:t>Pinker notes that</w:t>
      </w:r>
      <w:r w:rsidRPr="00C03F2D">
        <w:rPr>
          <w:sz w:val="16"/>
        </w:rPr>
        <w:t xml:space="preserve"> such </w:t>
      </w:r>
      <w:r w:rsidRPr="00C03F2D">
        <w:rPr>
          <w:rStyle w:val="StyleUnderline"/>
        </w:rPr>
        <w:t xml:space="preserve">optimism "is </w:t>
      </w:r>
      <w:r w:rsidRPr="00C03F2D">
        <w:rPr>
          <w:sz w:val="16"/>
        </w:rPr>
        <w:t xml:space="preserve">commonly </w:t>
      </w:r>
      <w:r w:rsidRPr="00C03F2D">
        <w:rPr>
          <w:rStyle w:val="StyleUnderline"/>
        </w:rPr>
        <w:t xml:space="preserve">dismissed as the 'faith that </w:t>
      </w:r>
      <w:r w:rsidRPr="00C03F2D">
        <w:rPr>
          <w:rStyle w:val="Emphasis"/>
          <w:highlight w:val="yellow"/>
        </w:rPr>
        <w:t>technology</w:t>
      </w:r>
      <w:r w:rsidRPr="00C03F2D">
        <w:rPr>
          <w:rStyle w:val="StyleUnderline"/>
        </w:rPr>
        <w:t xml:space="preserve"> will save us</w:t>
      </w:r>
      <w:r w:rsidRPr="00C03F2D">
        <w:rPr>
          <w:sz w:val="16"/>
        </w:rPr>
        <w:t xml:space="preserve">.' In fact, </w:t>
      </w:r>
      <w:r w:rsidRPr="00C03F2D">
        <w:rPr>
          <w:rStyle w:val="StyleUnderline"/>
        </w:rPr>
        <w:t xml:space="preserve">it </w:t>
      </w:r>
      <w:r w:rsidRPr="00C03F2D">
        <w:rPr>
          <w:rStyle w:val="StyleUnderline"/>
          <w:highlight w:val="yellow"/>
        </w:rPr>
        <w:t xml:space="preserve">is a </w:t>
      </w:r>
      <w:r w:rsidRPr="00C03F2D">
        <w:rPr>
          <w:rStyle w:val="Emphasis"/>
          <w:highlight w:val="yellow"/>
        </w:rPr>
        <w:t>skepticism</w:t>
      </w:r>
      <w:r w:rsidRPr="00C03F2D">
        <w:rPr>
          <w:rStyle w:val="StyleUnderline"/>
        </w:rPr>
        <w:t xml:space="preserve"> that </w:t>
      </w:r>
      <w:r w:rsidRPr="00C03F2D">
        <w:rPr>
          <w:rStyle w:val="StyleUnderline"/>
          <w:highlight w:val="yellow"/>
        </w:rPr>
        <w:t>the s</w:t>
      </w:r>
      <w:r w:rsidRPr="00C03F2D">
        <w:rPr>
          <w:rStyle w:val="StyleUnderline"/>
        </w:rPr>
        <w:t xml:space="preserve">tatus </w:t>
      </w:r>
      <w:r w:rsidRPr="00C03F2D">
        <w:rPr>
          <w:rStyle w:val="StyleUnderline"/>
          <w:highlight w:val="yellow"/>
        </w:rPr>
        <w:t>quo will</w:t>
      </w:r>
      <w:r w:rsidRPr="00C03F2D">
        <w:rPr>
          <w:rStyle w:val="StyleUnderline"/>
        </w:rPr>
        <w:t xml:space="preserve"> doom us—that knowledge</w:t>
      </w:r>
      <w:r w:rsidRPr="00C03F2D">
        <w:rPr>
          <w:sz w:val="16"/>
        </w:rPr>
        <w:t xml:space="preserve"> and behavior </w:t>
      </w:r>
      <w:r w:rsidRPr="00C03F2D">
        <w:rPr>
          <w:rStyle w:val="StyleUnderline"/>
        </w:rPr>
        <w:t xml:space="preserve">will </w:t>
      </w:r>
      <w:r w:rsidRPr="00C03F2D">
        <w:rPr>
          <w:rStyle w:val="StyleUnderline"/>
          <w:highlight w:val="yellow"/>
        </w:rPr>
        <w:t xml:space="preserve">remain </w:t>
      </w:r>
      <w:r w:rsidRPr="00C03F2D">
        <w:rPr>
          <w:rStyle w:val="Emphasis"/>
          <w:highlight w:val="yellow"/>
        </w:rPr>
        <w:t>frozen</w:t>
      </w:r>
      <w:r w:rsidRPr="00C03F2D">
        <w:rPr>
          <w:rStyle w:val="StyleUnderline"/>
        </w:rPr>
        <w:t xml:space="preserve"> in their </w:t>
      </w:r>
      <w:r w:rsidRPr="00C03F2D">
        <w:rPr>
          <w:rStyle w:val="Emphasis"/>
        </w:rPr>
        <w:t>current state</w:t>
      </w:r>
      <w:r w:rsidRPr="00C03F2D">
        <w:rPr>
          <w:rStyle w:val="StyleUnderline"/>
        </w:rPr>
        <w:t xml:space="preserve"> for perpetuity</w:t>
      </w:r>
      <w:r w:rsidRPr="00C03F2D">
        <w:rPr>
          <w:sz w:val="16"/>
        </w:rPr>
        <w:t xml:space="preserve">. Indeed, </w:t>
      </w:r>
      <w:r w:rsidRPr="00C03F2D">
        <w:rPr>
          <w:rStyle w:val="StyleUnderline"/>
        </w:rPr>
        <w:t>a naive faith in stasis</w:t>
      </w:r>
      <w:r w:rsidRPr="00C03F2D">
        <w:rPr>
          <w:sz w:val="16"/>
        </w:rPr>
        <w:t xml:space="preserve"> has repeatedly </w:t>
      </w:r>
      <w:r w:rsidRPr="00C03F2D">
        <w:rPr>
          <w:rStyle w:val="StyleUnderline"/>
        </w:rPr>
        <w:t xml:space="preserve">led to </w:t>
      </w:r>
      <w:r w:rsidRPr="00C03F2D">
        <w:rPr>
          <w:rStyle w:val="StyleUnderline"/>
          <w:highlight w:val="yellow"/>
        </w:rPr>
        <w:t>prophecies</w:t>
      </w:r>
      <w:r w:rsidRPr="00C03F2D">
        <w:rPr>
          <w:rStyle w:val="StyleUnderline"/>
        </w:rPr>
        <w:t xml:space="preserve"> of environmental doomsdays that </w:t>
      </w:r>
      <w:r w:rsidRPr="00C03F2D">
        <w:rPr>
          <w:rStyle w:val="Emphasis"/>
          <w:highlight w:val="yellow"/>
        </w:rPr>
        <w:t>never happened</w:t>
      </w:r>
      <w:r w:rsidRPr="00C03F2D">
        <w:rPr>
          <w:rStyle w:val="StyleUnderline"/>
        </w:rPr>
        <w:t>."</w:t>
      </w:r>
      <w:r w:rsidRPr="00C03F2D">
        <w:rPr>
          <w:sz w:val="16"/>
        </w:rPr>
        <w:t xml:space="preserve"> In his new book, Enlightenment Now, Pinker points out that </w:t>
      </w:r>
      <w:r w:rsidRPr="00C03F2D">
        <w:rPr>
          <w:rStyle w:val="StyleUnderline"/>
          <w:highlight w:val="yellow"/>
        </w:rPr>
        <w:t xml:space="preserve">"as the world gets </w:t>
      </w:r>
      <w:r w:rsidRPr="00C03F2D">
        <w:rPr>
          <w:rStyle w:val="Emphasis"/>
          <w:highlight w:val="yellow"/>
        </w:rPr>
        <w:t>richer</w:t>
      </w:r>
      <w:r w:rsidRPr="00C03F2D">
        <w:rPr>
          <w:rStyle w:val="StyleUnderline"/>
          <w:highlight w:val="yellow"/>
        </w:rPr>
        <w:t xml:space="preserve"> and</w:t>
      </w:r>
      <w:r w:rsidRPr="00C03F2D">
        <w:rPr>
          <w:rStyle w:val="StyleUnderline"/>
        </w:rPr>
        <w:t xml:space="preserve"> more </w:t>
      </w:r>
      <w:r w:rsidRPr="00C03F2D">
        <w:rPr>
          <w:rStyle w:val="Emphasis"/>
          <w:highlight w:val="yellow"/>
        </w:rPr>
        <w:t>tech</w:t>
      </w:r>
      <w:r w:rsidRPr="00C03F2D">
        <w:rPr>
          <w:rStyle w:val="Emphasis"/>
        </w:rPr>
        <w:t>-savvy</w:t>
      </w:r>
      <w:r w:rsidRPr="00C03F2D">
        <w:rPr>
          <w:rStyle w:val="StyleUnderline"/>
        </w:rPr>
        <w:t xml:space="preserve">, </w:t>
      </w:r>
      <w:r w:rsidRPr="00C03F2D">
        <w:rPr>
          <w:rStyle w:val="StyleUnderline"/>
          <w:highlight w:val="yellow"/>
        </w:rPr>
        <w:t>it</w:t>
      </w:r>
      <w:r w:rsidRPr="00C03F2D">
        <w:rPr>
          <w:rStyle w:val="StyleUnderline"/>
        </w:rPr>
        <w:t xml:space="preserve"> dematerializes, </w:t>
      </w:r>
      <w:r w:rsidRPr="00C03F2D">
        <w:rPr>
          <w:rStyle w:val="Emphasis"/>
          <w:highlight w:val="yellow"/>
        </w:rPr>
        <w:t>decarbonizes</w:t>
      </w:r>
      <w:r w:rsidRPr="00C03F2D">
        <w:rPr>
          <w:rStyle w:val="StyleUnderline"/>
        </w:rPr>
        <w:t xml:space="preserve">, and densifies, sparing land and species." Economic </w:t>
      </w:r>
      <w:r w:rsidRPr="00C03F2D">
        <w:rPr>
          <w:rStyle w:val="Emphasis"/>
          <w:highlight w:val="yellow"/>
        </w:rPr>
        <w:t>growth</w:t>
      </w:r>
      <w:r w:rsidRPr="00C03F2D">
        <w:rPr>
          <w:rStyle w:val="StyleUnderline"/>
        </w:rPr>
        <w:t xml:space="preserve"> and </w:t>
      </w:r>
      <w:r w:rsidRPr="00C03F2D">
        <w:rPr>
          <w:rStyle w:val="Emphasis"/>
        </w:rPr>
        <w:t>technological progress</w:t>
      </w:r>
      <w:r w:rsidRPr="00C03F2D">
        <w:rPr>
          <w:rStyle w:val="StyleUnderline"/>
        </w:rPr>
        <w:t xml:space="preserve"> </w:t>
      </w:r>
      <w:r w:rsidRPr="00C03F2D">
        <w:rPr>
          <w:rStyle w:val="StyleUnderline"/>
          <w:highlight w:val="yellow"/>
        </w:rPr>
        <w:t>are the solutions</w:t>
      </w:r>
      <w:r w:rsidRPr="00C03F2D">
        <w:rPr>
          <w:rStyle w:val="StyleUnderline"/>
        </w:rPr>
        <w:t xml:space="preserve"> not only to climate</w:t>
      </w:r>
      <w:r w:rsidRPr="00C03F2D">
        <w:rPr>
          <w:sz w:val="16"/>
        </w:rPr>
        <w:t xml:space="preserve"> change </w:t>
      </w:r>
      <w:r w:rsidRPr="00C03F2D">
        <w:rPr>
          <w:rStyle w:val="StyleUnderline"/>
        </w:rPr>
        <w:t>but to</w:t>
      </w:r>
      <w:r w:rsidRPr="00C03F2D">
        <w:rPr>
          <w:sz w:val="16"/>
        </w:rPr>
        <w:t xml:space="preserve"> most of the </w:t>
      </w:r>
      <w:r w:rsidRPr="00C03F2D">
        <w:rPr>
          <w:rStyle w:val="StyleUnderline"/>
        </w:rPr>
        <w:t>problems</w:t>
      </w:r>
      <w:r w:rsidRPr="00C03F2D">
        <w:rPr>
          <w:sz w:val="16"/>
        </w:rPr>
        <w:t xml:space="preserve"> that bedevil humanity. </w:t>
      </w:r>
      <w:r w:rsidRPr="00C03F2D">
        <w:rPr>
          <w:rStyle w:val="StyleUnderline"/>
        </w:rPr>
        <w:t>Boisvert</w:t>
      </w:r>
      <w:r w:rsidRPr="00C03F2D">
        <w:rPr>
          <w:sz w:val="16"/>
        </w:rPr>
        <w:t xml:space="preserve">, meanwhile, tackles and </w:t>
      </w:r>
      <w:r w:rsidRPr="00C03F2D">
        <w:rPr>
          <w:rStyle w:val="StyleUnderline"/>
        </w:rPr>
        <w:t xml:space="preserve">rebuts the </w:t>
      </w:r>
      <w:r w:rsidRPr="00C03F2D">
        <w:rPr>
          <w:rStyle w:val="Emphasis"/>
        </w:rPr>
        <w:t>apocalyptic prophecies</w:t>
      </w:r>
      <w:r w:rsidRPr="00C03F2D">
        <w:rPr>
          <w:rStyle w:val="StyleUnderline"/>
        </w:rPr>
        <w:t xml:space="preserve"> made by eco-pessimists</w:t>
      </w:r>
      <w:r w:rsidRPr="00C03F2D">
        <w:rPr>
          <w:sz w:val="16"/>
        </w:rPr>
        <w:t xml:space="preserve"> like Wallace-Wells, specifically </w:t>
      </w:r>
      <w:proofErr w:type="gramStart"/>
      <w:r w:rsidRPr="00C03F2D">
        <w:rPr>
          <w:rStyle w:val="StyleUnderline"/>
        </w:rPr>
        <w:t>with regard to</w:t>
      </w:r>
      <w:proofErr w:type="gramEnd"/>
      <w:r w:rsidRPr="00C03F2D">
        <w:rPr>
          <w:rStyle w:val="StyleUnderline"/>
        </w:rPr>
        <w:t xml:space="preserve"> food production</w:t>
      </w:r>
      <w:r w:rsidRPr="00C03F2D">
        <w:rPr>
          <w:sz w:val="16"/>
        </w:rPr>
        <w:t xml:space="preserve"> and </w:t>
      </w:r>
      <w:proofErr w:type="spellStart"/>
      <w:r w:rsidRPr="00C03F2D">
        <w:rPr>
          <w:sz w:val="16"/>
        </w:rPr>
        <w:t>availabilty</w:t>
      </w:r>
      <w:proofErr w:type="spellEnd"/>
      <w:r w:rsidRPr="00C03F2D">
        <w:rPr>
          <w:sz w:val="16"/>
        </w:rPr>
        <w:t xml:space="preserve">, </w:t>
      </w:r>
      <w:r w:rsidRPr="00C03F2D">
        <w:rPr>
          <w:rStyle w:val="StyleUnderline"/>
        </w:rPr>
        <w:t>water supplies, heat</w:t>
      </w:r>
      <w:r w:rsidRPr="00C03F2D">
        <w:rPr>
          <w:sz w:val="16"/>
        </w:rPr>
        <w:t xml:space="preserve"> waves, </w:t>
      </w:r>
      <w:r w:rsidRPr="00C03F2D">
        <w:rPr>
          <w:rStyle w:val="StyleUnderline"/>
        </w:rPr>
        <w:t>and rising seas</w:t>
      </w:r>
      <w:r w:rsidRPr="00C03F2D">
        <w:rPr>
          <w:sz w:val="16"/>
        </w:rPr>
        <w:t>.</w:t>
      </w:r>
      <w:r w:rsidRPr="00C03F2D">
        <w:rPr>
          <w:rStyle w:val="StyleUnderline"/>
        </w:rPr>
        <w:t xml:space="preserve"> </w:t>
      </w:r>
      <w:r w:rsidRPr="00C03F2D">
        <w:rPr>
          <w:sz w:val="16"/>
        </w:rPr>
        <w:t xml:space="preserve">"No, </w:t>
      </w:r>
      <w:r w:rsidRPr="00C03F2D">
        <w:rPr>
          <w:rStyle w:val="StyleUnderline"/>
          <w:highlight w:val="yellow"/>
        </w:rPr>
        <w:t xml:space="preserve">this </w:t>
      </w:r>
      <w:r w:rsidRPr="00C03F2D">
        <w:rPr>
          <w:rStyle w:val="Emphasis"/>
          <w:highlight w:val="yellow"/>
        </w:rPr>
        <w:t>isn't</w:t>
      </w:r>
      <w:r w:rsidRPr="00C03F2D">
        <w:rPr>
          <w:sz w:val="16"/>
        </w:rPr>
        <w:t xml:space="preserve"> a </w:t>
      </w:r>
      <w:r w:rsidRPr="00C03F2D">
        <w:rPr>
          <w:rStyle w:val="Emphasis"/>
          <w:highlight w:val="yellow"/>
        </w:rPr>
        <w:t>denialist</w:t>
      </w:r>
      <w:r w:rsidRPr="00C03F2D">
        <w:rPr>
          <w:sz w:val="16"/>
        </w:rPr>
        <w:t xml:space="preserve"> screed," Boisvert writes. </w:t>
      </w:r>
      <w:r w:rsidRPr="00C03F2D">
        <w:rPr>
          <w:rStyle w:val="StyleUnderline"/>
        </w:rPr>
        <w:t>"Human</w:t>
      </w:r>
      <w:r w:rsidRPr="00C03F2D">
        <w:rPr>
          <w:sz w:val="16"/>
        </w:rPr>
        <w:t xml:space="preserve"> greenhouse </w:t>
      </w:r>
      <w:r w:rsidRPr="00C03F2D">
        <w:rPr>
          <w:rStyle w:val="StyleUnderline"/>
          <w:highlight w:val="yellow"/>
        </w:rPr>
        <w:t>emissions will</w:t>
      </w:r>
      <w:r w:rsidRPr="00C03F2D">
        <w:rPr>
          <w:rStyle w:val="StyleUnderline"/>
        </w:rPr>
        <w:t xml:space="preserve"> warm the planet</w:t>
      </w:r>
      <w:r w:rsidRPr="00C03F2D">
        <w:rPr>
          <w:sz w:val="16"/>
        </w:rPr>
        <w:t xml:space="preserve">, raise the seas and </w:t>
      </w:r>
      <w:r w:rsidRPr="00C03F2D">
        <w:rPr>
          <w:rStyle w:val="StyleUnderline"/>
        </w:rPr>
        <w:t>derange</w:t>
      </w:r>
      <w:r w:rsidRPr="00C03F2D">
        <w:rPr>
          <w:sz w:val="16"/>
        </w:rPr>
        <w:t xml:space="preserve"> the </w:t>
      </w:r>
      <w:r w:rsidRPr="00C03F2D">
        <w:rPr>
          <w:rStyle w:val="StyleUnderline"/>
        </w:rPr>
        <w:t>weather, and</w:t>
      </w:r>
      <w:r w:rsidRPr="00C03F2D">
        <w:rPr>
          <w:sz w:val="16"/>
        </w:rPr>
        <w:t xml:space="preserve"> the resulting heat, flood and drought will </w:t>
      </w:r>
      <w:r w:rsidRPr="00C03F2D">
        <w:rPr>
          <w:rStyle w:val="StyleUnderline"/>
          <w:highlight w:val="yellow"/>
        </w:rPr>
        <w:t>be cataclysmic</w:t>
      </w:r>
      <w:r w:rsidRPr="00C03F2D">
        <w:rPr>
          <w:sz w:val="16"/>
        </w:rPr>
        <w:t>. Cataclysmic—</w:t>
      </w:r>
      <w:r w:rsidRPr="00C03F2D">
        <w:rPr>
          <w:rStyle w:val="StyleUnderline"/>
        </w:rPr>
        <w:t xml:space="preserve">but </w:t>
      </w:r>
      <w:r w:rsidRPr="00C03F2D">
        <w:rPr>
          <w:rStyle w:val="Emphasis"/>
          <w:highlight w:val="yellow"/>
        </w:rPr>
        <w:t>not apocalyptic</w:t>
      </w:r>
      <w:r w:rsidRPr="00C03F2D">
        <w:rPr>
          <w:rStyle w:val="StyleUnderline"/>
        </w:rPr>
        <w:t>. While</w:t>
      </w:r>
      <w:r w:rsidRPr="00C03F2D">
        <w:rPr>
          <w:sz w:val="16"/>
        </w:rPr>
        <w:t xml:space="preserve"> the </w:t>
      </w:r>
      <w:r w:rsidRPr="00C03F2D">
        <w:rPr>
          <w:rStyle w:val="StyleUnderline"/>
        </w:rPr>
        <w:t>climate upheaval will be large, the consequences for</w:t>
      </w:r>
      <w:r w:rsidRPr="00C03F2D">
        <w:rPr>
          <w:sz w:val="16"/>
        </w:rPr>
        <w:t xml:space="preserve"> human </w:t>
      </w:r>
      <w:r w:rsidRPr="00C03F2D">
        <w:rPr>
          <w:rStyle w:val="StyleUnderline"/>
        </w:rPr>
        <w:t>well-being will be small</w:t>
      </w:r>
      <w:r w:rsidRPr="00C03F2D">
        <w:rPr>
          <w:sz w:val="16"/>
        </w:rPr>
        <w:t xml:space="preserve">. Looked at </w:t>
      </w:r>
      <w:r w:rsidRPr="00C03F2D">
        <w:rPr>
          <w:rStyle w:val="StyleUnderline"/>
        </w:rPr>
        <w:t xml:space="preserve">in the </w:t>
      </w:r>
      <w:r w:rsidRPr="00C03F2D">
        <w:rPr>
          <w:rStyle w:val="Emphasis"/>
        </w:rPr>
        <w:t>broader context</w:t>
      </w:r>
      <w:r w:rsidRPr="00C03F2D">
        <w:rPr>
          <w:rStyle w:val="StyleUnderline"/>
        </w:rPr>
        <w:t xml:space="preserve"> of economic development, </w:t>
      </w:r>
      <w:r w:rsidRPr="00C03F2D">
        <w:rPr>
          <w:rStyle w:val="StyleUnderline"/>
          <w:highlight w:val="yellow"/>
        </w:rPr>
        <w:t xml:space="preserve">climate change will </w:t>
      </w:r>
      <w:r w:rsidRPr="00C03F2D">
        <w:rPr>
          <w:rStyle w:val="Emphasis"/>
          <w:highlight w:val="yellow"/>
        </w:rPr>
        <w:t>barely slow</w:t>
      </w:r>
      <w:r w:rsidRPr="00C03F2D">
        <w:rPr>
          <w:rStyle w:val="StyleUnderline"/>
        </w:rPr>
        <w:t xml:space="preserve"> our progress</w:t>
      </w:r>
      <w:r w:rsidRPr="00C03F2D">
        <w:rPr>
          <w:sz w:val="16"/>
        </w:rPr>
        <w:t xml:space="preserve"> in the effort </w:t>
      </w:r>
      <w:r w:rsidRPr="00C03F2D">
        <w:rPr>
          <w:rStyle w:val="StyleUnderline"/>
        </w:rPr>
        <w:t xml:space="preserve">to raise </w:t>
      </w:r>
      <w:r w:rsidRPr="00C03F2D">
        <w:rPr>
          <w:rStyle w:val="Emphasis"/>
        </w:rPr>
        <w:t xml:space="preserve">living </w:t>
      </w:r>
      <w:r w:rsidRPr="00C03F2D">
        <w:rPr>
          <w:rStyle w:val="Emphasis"/>
          <w:highlight w:val="yellow"/>
        </w:rPr>
        <w:t>standards</w:t>
      </w:r>
      <w:r w:rsidRPr="00C03F2D">
        <w:rPr>
          <w:rStyle w:val="StyleUnderline"/>
          <w:highlight w:val="yellow"/>
        </w:rPr>
        <w:t>."</w:t>
      </w:r>
      <w:r w:rsidRPr="00C03F2D">
        <w:rPr>
          <w:sz w:val="16"/>
        </w:rPr>
        <w:t xml:space="preserve"> Boisvert proceeds to show how </w:t>
      </w:r>
      <w:r w:rsidRPr="00C03F2D">
        <w:rPr>
          <w:rStyle w:val="StyleUnderline"/>
        </w:rPr>
        <w:t xml:space="preserve">a series of </w:t>
      </w:r>
      <w:r w:rsidRPr="00C03F2D">
        <w:rPr>
          <w:rStyle w:val="StyleUnderline"/>
          <w:highlight w:val="yellow"/>
        </w:rPr>
        <w:t>tech</w:t>
      </w:r>
      <w:r w:rsidRPr="00C03F2D">
        <w:rPr>
          <w:rStyle w:val="StyleUnderline"/>
        </w:rPr>
        <w:t>nologies—</w:t>
      </w:r>
      <w:r w:rsidRPr="00C03F2D">
        <w:rPr>
          <w:rStyle w:val="Emphasis"/>
        </w:rPr>
        <w:t>drought-</w:t>
      </w:r>
      <w:r w:rsidRPr="00C03F2D">
        <w:rPr>
          <w:rStyle w:val="Emphasis"/>
          <w:highlight w:val="yellow"/>
        </w:rPr>
        <w:t>resistant</w:t>
      </w:r>
      <w:r w:rsidRPr="00C03F2D">
        <w:rPr>
          <w:rStyle w:val="StyleUnderline"/>
          <w:highlight w:val="yellow"/>
        </w:rPr>
        <w:t xml:space="preserve"> crops</w:t>
      </w:r>
      <w:r w:rsidRPr="00C03F2D">
        <w:rPr>
          <w:rStyle w:val="StyleUnderline"/>
        </w:rPr>
        <w:t xml:space="preserve">, cheap </w:t>
      </w:r>
      <w:r w:rsidRPr="00C03F2D">
        <w:rPr>
          <w:rStyle w:val="Emphasis"/>
          <w:highlight w:val="yellow"/>
        </w:rPr>
        <w:t>desalination</w:t>
      </w:r>
      <w:r w:rsidRPr="00C03F2D">
        <w:rPr>
          <w:rStyle w:val="StyleUnderline"/>
        </w:rPr>
        <w:t>, widespread</w:t>
      </w:r>
      <w:r w:rsidRPr="00C03F2D">
        <w:rPr>
          <w:sz w:val="16"/>
        </w:rPr>
        <w:t xml:space="preserve"> adoption of air-</w:t>
      </w:r>
      <w:r w:rsidRPr="00C03F2D">
        <w:rPr>
          <w:rStyle w:val="StyleUnderline"/>
        </w:rPr>
        <w:t xml:space="preserve">conditioning, modern </w:t>
      </w:r>
      <w:r w:rsidRPr="00C03F2D">
        <w:rPr>
          <w:rStyle w:val="StyleUnderline"/>
          <w:highlight w:val="yellow"/>
        </w:rPr>
        <w:t>construction</w:t>
      </w:r>
      <w:r w:rsidRPr="00C03F2D">
        <w:rPr>
          <w:sz w:val="16"/>
        </w:rPr>
        <w:t xml:space="preserve"> techniques—</w:t>
      </w:r>
      <w:r w:rsidRPr="00C03F2D">
        <w:rPr>
          <w:rStyle w:val="StyleUnderline"/>
        </w:rPr>
        <w:t xml:space="preserve">will ameliorate and </w:t>
      </w:r>
      <w:r w:rsidRPr="00C03F2D">
        <w:rPr>
          <w:rStyle w:val="Emphasis"/>
          <w:highlight w:val="yellow"/>
        </w:rPr>
        <w:t>overcome</w:t>
      </w:r>
      <w:r w:rsidRPr="00C03F2D">
        <w:rPr>
          <w:rStyle w:val="Emphasis"/>
        </w:rPr>
        <w:t xml:space="preserve"> the </w:t>
      </w:r>
      <w:r w:rsidRPr="00C03F2D">
        <w:rPr>
          <w:rStyle w:val="Emphasis"/>
          <w:highlight w:val="yellow"/>
        </w:rPr>
        <w:t>problems</w:t>
      </w:r>
      <w:r w:rsidRPr="00C03F2D">
        <w:rPr>
          <w:rStyle w:val="StyleUnderline"/>
        </w:rPr>
        <w:t xml:space="preserve"> caused by</w:t>
      </w:r>
      <w:r w:rsidRPr="00C03F2D">
        <w:rPr>
          <w:sz w:val="16"/>
        </w:rPr>
        <w:t xml:space="preserve"> rising </w:t>
      </w:r>
      <w:r w:rsidRPr="00C03F2D">
        <w:rPr>
          <w:rStyle w:val="StyleUnderline"/>
        </w:rPr>
        <w:t>temperatures. He is entirely correct when he notes, "The most inexorable feature of</w:t>
      </w:r>
      <w:r w:rsidRPr="00C03F2D">
        <w:rPr>
          <w:sz w:val="16"/>
        </w:rPr>
        <w:t xml:space="preserve"> climate-change </w:t>
      </w:r>
      <w:r w:rsidRPr="00C03F2D">
        <w:rPr>
          <w:rStyle w:val="Emphasis"/>
        </w:rPr>
        <w:t>modeling</w:t>
      </w:r>
      <w:r w:rsidRPr="00C03F2D">
        <w:rPr>
          <w:rStyle w:val="StyleUnderline"/>
        </w:rPr>
        <w:t xml:space="preserve"> isn't the</w:t>
      </w:r>
      <w:r w:rsidRPr="00C03F2D">
        <w:rPr>
          <w:sz w:val="16"/>
        </w:rPr>
        <w:t xml:space="preserve"> advance of the </w:t>
      </w:r>
      <w:r w:rsidRPr="00C03F2D">
        <w:rPr>
          <w:rStyle w:val="StyleUnderline"/>
        </w:rPr>
        <w:t xml:space="preserve">sea but the </w:t>
      </w:r>
      <w:r w:rsidRPr="00C03F2D">
        <w:rPr>
          <w:rStyle w:val="Emphasis"/>
        </w:rPr>
        <w:t>steady economic growth</w:t>
      </w:r>
      <w:r w:rsidRPr="00C03F2D">
        <w:rPr>
          <w:rStyle w:val="StyleUnderline"/>
        </w:rPr>
        <w:t xml:space="preserve"> that will make life better despite</w:t>
      </w:r>
      <w:r w:rsidRPr="00C03F2D">
        <w:rPr>
          <w:sz w:val="16"/>
        </w:rPr>
        <w:t xml:space="preserve"> global </w:t>
      </w:r>
      <w:r w:rsidRPr="00C03F2D">
        <w:rPr>
          <w:rStyle w:val="StyleUnderline"/>
        </w:rPr>
        <w:t>warming."</w:t>
      </w:r>
      <w:r w:rsidRPr="00C03F2D">
        <w:rPr>
          <w:sz w:val="16"/>
        </w:rPr>
        <w:t xml:space="preserve"> Horgan, Pinker, and Boisvert are all essentially endorsing what I have called </w:t>
      </w:r>
      <w:r w:rsidRPr="00C03F2D">
        <w:rPr>
          <w:rStyle w:val="StyleUnderline"/>
        </w:rPr>
        <w:t xml:space="preserve">"the </w:t>
      </w:r>
      <w:r w:rsidRPr="00C03F2D">
        <w:rPr>
          <w:rStyle w:val="Emphasis"/>
        </w:rPr>
        <w:t>progress solution</w:t>
      </w:r>
      <w:r w:rsidRPr="00C03F2D">
        <w:rPr>
          <w:rStyle w:val="StyleUnderline"/>
        </w:rPr>
        <w:t>" to climate change</w:t>
      </w:r>
      <w:r w:rsidRPr="00C03F2D">
        <w:rPr>
          <w:sz w:val="16"/>
        </w:rPr>
        <w:t xml:space="preserve">. As I wrote in 2009, </w:t>
      </w:r>
      <w:r w:rsidRPr="00C03F2D">
        <w:rPr>
          <w:rStyle w:val="StyleUnderline"/>
        </w:rPr>
        <w:t>"It is</w:t>
      </w:r>
      <w:r w:rsidRPr="00C03F2D">
        <w:rPr>
          <w:sz w:val="16"/>
        </w:rPr>
        <w:t xml:space="preserve"> surely </w:t>
      </w:r>
      <w:r w:rsidRPr="00C03F2D">
        <w:rPr>
          <w:rStyle w:val="StyleUnderline"/>
        </w:rPr>
        <w:t>not unreasonable</w:t>
      </w:r>
      <w:r w:rsidRPr="00C03F2D">
        <w:rPr>
          <w:sz w:val="16"/>
        </w:rPr>
        <w:t xml:space="preserve"> to argue </w:t>
      </w:r>
      <w:r w:rsidRPr="00C03F2D">
        <w:rPr>
          <w:rStyle w:val="StyleUnderline"/>
        </w:rPr>
        <w:t>that if one wants to help future generations deal with climate change, the best policies would be</w:t>
      </w:r>
      <w:r w:rsidRPr="00C03F2D">
        <w:rPr>
          <w:sz w:val="16"/>
        </w:rPr>
        <w:t xml:space="preserve"> those that encourage </w:t>
      </w:r>
      <w:r w:rsidRPr="00C03F2D">
        <w:rPr>
          <w:rStyle w:val="StyleUnderline"/>
        </w:rPr>
        <w:t xml:space="preserve">rapid </w:t>
      </w:r>
      <w:r w:rsidRPr="00C03F2D">
        <w:rPr>
          <w:rStyle w:val="Emphasis"/>
        </w:rPr>
        <w:t xml:space="preserve">economic </w:t>
      </w:r>
      <w:r w:rsidRPr="00C03F2D">
        <w:rPr>
          <w:rStyle w:val="Emphasis"/>
          <w:highlight w:val="yellow"/>
        </w:rPr>
        <w:t>growth</w:t>
      </w:r>
      <w:r w:rsidRPr="00C03F2D">
        <w:rPr>
          <w:rStyle w:val="StyleUnderline"/>
        </w:rPr>
        <w:t xml:space="preserve">. This would </w:t>
      </w:r>
      <w:r w:rsidRPr="00C03F2D">
        <w:rPr>
          <w:rStyle w:val="StyleUnderline"/>
          <w:highlight w:val="yellow"/>
        </w:rPr>
        <w:t>endow</w:t>
      </w:r>
      <w:r w:rsidRPr="00C03F2D">
        <w:rPr>
          <w:sz w:val="16"/>
        </w:rPr>
        <w:t xml:space="preserve"> future </w:t>
      </w:r>
      <w:r w:rsidRPr="00C03F2D">
        <w:rPr>
          <w:rStyle w:val="StyleUnderline"/>
        </w:rPr>
        <w:t>generations with</w:t>
      </w:r>
      <w:r w:rsidRPr="00C03F2D">
        <w:rPr>
          <w:sz w:val="16"/>
        </w:rPr>
        <w:t xml:space="preserve"> the </w:t>
      </w:r>
      <w:r w:rsidRPr="00C03F2D">
        <w:rPr>
          <w:rStyle w:val="StyleUnderline"/>
        </w:rPr>
        <w:t xml:space="preserve">wealth and </w:t>
      </w:r>
      <w:r w:rsidRPr="00C03F2D">
        <w:rPr>
          <w:rStyle w:val="Emphasis"/>
        </w:rPr>
        <w:t xml:space="preserve">superior </w:t>
      </w:r>
      <w:r w:rsidRPr="00C03F2D">
        <w:rPr>
          <w:rStyle w:val="Emphasis"/>
          <w:highlight w:val="yellow"/>
        </w:rPr>
        <w:t>technologies</w:t>
      </w:r>
      <w:r w:rsidRPr="00C03F2D">
        <w:rPr>
          <w:sz w:val="16"/>
        </w:rPr>
        <w:t xml:space="preserve"> that could be used </w:t>
      </w:r>
      <w:r w:rsidRPr="00C03F2D">
        <w:rPr>
          <w:rStyle w:val="StyleUnderline"/>
        </w:rPr>
        <w:t>to handle whatever comes at them including climate change."</w:t>
      </w:r>
      <w:r w:rsidRPr="00C03F2D">
        <w:rPr>
          <w:sz w:val="16"/>
        </w:rPr>
        <w:t xml:space="preserve"> Six years later I added that that </w:t>
      </w:r>
      <w:r w:rsidRPr="00C03F2D">
        <w:rPr>
          <w:rStyle w:val="StyleUnderline"/>
        </w:rPr>
        <w:t xml:space="preserve">"richer is </w:t>
      </w:r>
      <w:r w:rsidRPr="00C03F2D">
        <w:rPr>
          <w:rStyle w:val="StyleUnderline"/>
          <w:highlight w:val="yellow"/>
        </w:rPr>
        <w:t xml:space="preserve">more </w:t>
      </w:r>
      <w:r w:rsidRPr="00C03F2D">
        <w:rPr>
          <w:rStyle w:val="Emphasis"/>
          <w:highlight w:val="yellow"/>
        </w:rPr>
        <w:t>climate-friendly</w:t>
      </w:r>
      <w:r w:rsidRPr="00C03F2D">
        <w:rPr>
          <w:rStyle w:val="StyleUnderline"/>
        </w:rPr>
        <w:t xml:space="preserve">, especially </w:t>
      </w:r>
      <w:r w:rsidRPr="00C03F2D">
        <w:rPr>
          <w:rStyle w:val="StyleUnderline"/>
          <w:highlight w:val="yellow"/>
        </w:rPr>
        <w:t xml:space="preserve">for </w:t>
      </w:r>
      <w:r w:rsidRPr="00C03F2D">
        <w:rPr>
          <w:rStyle w:val="Emphasis"/>
          <w:highlight w:val="yellow"/>
        </w:rPr>
        <w:t>developing</w:t>
      </w:r>
      <w:r w:rsidRPr="00C03F2D">
        <w:rPr>
          <w:rStyle w:val="Emphasis"/>
        </w:rPr>
        <w:t xml:space="preserve"> countries</w:t>
      </w:r>
      <w:r w:rsidRPr="00C03F2D">
        <w:rPr>
          <w:sz w:val="16"/>
        </w:rPr>
        <w:t xml:space="preserve">. Why? Because </w:t>
      </w:r>
      <w:r w:rsidRPr="00C03F2D">
        <w:rPr>
          <w:rStyle w:val="StyleUnderline"/>
        </w:rPr>
        <w:t xml:space="preserve">faster </w:t>
      </w:r>
      <w:r w:rsidRPr="00C03F2D">
        <w:rPr>
          <w:rStyle w:val="StyleUnderline"/>
          <w:highlight w:val="yellow"/>
        </w:rPr>
        <w:t>growth means</w:t>
      </w:r>
      <w:r w:rsidRPr="00C03F2D">
        <w:rPr>
          <w:rStyle w:val="StyleUnderline"/>
        </w:rPr>
        <w:t xml:space="preserve"> </w:t>
      </w:r>
      <w:r w:rsidRPr="00C03F2D">
        <w:rPr>
          <w:rStyle w:val="Emphasis"/>
        </w:rPr>
        <w:t xml:space="preserve">higher </w:t>
      </w:r>
      <w:r w:rsidRPr="00C03F2D">
        <w:rPr>
          <w:rStyle w:val="Emphasis"/>
          <w:highlight w:val="yellow"/>
        </w:rPr>
        <w:t>incomes</w:t>
      </w:r>
      <w:r w:rsidRPr="00C03F2D">
        <w:rPr>
          <w:rStyle w:val="StyleUnderline"/>
        </w:rPr>
        <w:t xml:space="preserve">, which correlate with </w:t>
      </w:r>
      <w:r w:rsidRPr="00C03F2D">
        <w:rPr>
          <w:rStyle w:val="StyleUnderline"/>
          <w:highlight w:val="yellow"/>
        </w:rPr>
        <w:t>lower population</w:t>
      </w:r>
      <w:r w:rsidRPr="00C03F2D">
        <w:rPr>
          <w:rStyle w:val="StyleUnderline"/>
        </w:rPr>
        <w:t xml:space="preserve"> growth</w:t>
      </w:r>
      <w:r w:rsidRPr="00C03F2D">
        <w:rPr>
          <w:sz w:val="16"/>
        </w:rPr>
        <w:t xml:space="preserve">. Greater </w:t>
      </w:r>
      <w:r w:rsidRPr="00C03F2D">
        <w:rPr>
          <w:rStyle w:val="StyleUnderline"/>
        </w:rPr>
        <w:t>wealth also means</w:t>
      </w:r>
      <w:r w:rsidRPr="00C03F2D">
        <w:rPr>
          <w:sz w:val="16"/>
        </w:rPr>
        <w:t xml:space="preserve"> higher </w:t>
      </w:r>
      <w:r w:rsidRPr="00C03F2D">
        <w:rPr>
          <w:rStyle w:val="Emphasis"/>
          <w:highlight w:val="yellow"/>
        </w:rPr>
        <w:t>ag</w:t>
      </w:r>
      <w:r w:rsidRPr="00C03F2D">
        <w:rPr>
          <w:rStyle w:val="Emphasis"/>
        </w:rPr>
        <w:t xml:space="preserve">ricultural </w:t>
      </w:r>
      <w:r w:rsidRPr="00C03F2D">
        <w:rPr>
          <w:rStyle w:val="Emphasis"/>
          <w:highlight w:val="yellow"/>
        </w:rPr>
        <w:t>productivity</w:t>
      </w:r>
      <w:r w:rsidRPr="00C03F2D">
        <w:rPr>
          <w:rStyle w:val="StyleUnderline"/>
          <w:highlight w:val="yellow"/>
        </w:rPr>
        <w:t>, freeing up</w:t>
      </w:r>
      <w:r w:rsidRPr="00C03F2D">
        <w:rPr>
          <w:rStyle w:val="StyleUnderline"/>
        </w:rPr>
        <w:t xml:space="preserve"> land for forests to grow as well as</w:t>
      </w:r>
      <w:r w:rsidRPr="00C03F2D">
        <w:rPr>
          <w:sz w:val="16"/>
        </w:rPr>
        <w:t xml:space="preserve"> speedier </w:t>
      </w:r>
      <w:r w:rsidRPr="00C03F2D">
        <w:rPr>
          <w:rStyle w:val="StyleUnderline"/>
        </w:rPr>
        <w:t>progress toward</w:t>
      </w:r>
      <w:r w:rsidRPr="00C03F2D">
        <w:rPr>
          <w:sz w:val="16"/>
        </w:rPr>
        <w:t xml:space="preserve"> developing and </w:t>
      </w:r>
      <w:r w:rsidRPr="00C03F2D">
        <w:rPr>
          <w:rStyle w:val="StyleUnderline"/>
        </w:rPr>
        <w:t xml:space="preserve">deploying cheaper </w:t>
      </w:r>
      <w:r w:rsidRPr="00C03F2D">
        <w:rPr>
          <w:rStyle w:val="Emphasis"/>
          <w:highlight w:val="yellow"/>
        </w:rPr>
        <w:t>non–fossil</w:t>
      </w:r>
      <w:r w:rsidRPr="00C03F2D">
        <w:rPr>
          <w:rStyle w:val="Emphasis"/>
        </w:rPr>
        <w:t xml:space="preserve"> fuel</w:t>
      </w:r>
      <w:r w:rsidRPr="00C03F2D">
        <w:rPr>
          <w:rStyle w:val="StyleUnderline"/>
        </w:rPr>
        <w:t xml:space="preserve"> </w:t>
      </w:r>
      <w:r w:rsidRPr="00C03F2D">
        <w:rPr>
          <w:rStyle w:val="StyleUnderline"/>
          <w:highlight w:val="yellow"/>
        </w:rPr>
        <w:t>energy</w:t>
      </w:r>
      <w:r w:rsidRPr="00C03F2D">
        <w:rPr>
          <w:rStyle w:val="StyleUnderline"/>
        </w:rPr>
        <w:t xml:space="preserve"> technologies. These </w:t>
      </w:r>
      <w:r w:rsidRPr="00C03F2D">
        <w:rPr>
          <w:rStyle w:val="StyleUnderline"/>
          <w:highlight w:val="yellow"/>
        </w:rPr>
        <w:t>trends</w:t>
      </w:r>
      <w:r w:rsidRPr="00C03F2D">
        <w:rPr>
          <w:sz w:val="16"/>
        </w:rPr>
        <w:t xml:space="preserve"> can </w:t>
      </w:r>
      <w:r w:rsidRPr="00C03F2D">
        <w:rPr>
          <w:rStyle w:val="StyleUnderline"/>
          <w:highlight w:val="yellow"/>
        </w:rPr>
        <w:t xml:space="preserve">act </w:t>
      </w:r>
      <w:r w:rsidRPr="00C03F2D">
        <w:rPr>
          <w:rStyle w:val="Emphasis"/>
          <w:highlight w:val="yellow"/>
        </w:rPr>
        <w:t>synergistically</w:t>
      </w:r>
      <w:r w:rsidRPr="00C03F2D">
        <w:rPr>
          <w:rStyle w:val="StyleUnderline"/>
        </w:rPr>
        <w:t xml:space="preserve"> to ameliorate</w:t>
      </w:r>
      <w:r w:rsidRPr="00C03F2D">
        <w:rPr>
          <w:sz w:val="16"/>
        </w:rPr>
        <w:t xml:space="preserve"> man-made </w:t>
      </w:r>
      <w:r w:rsidRPr="00C03F2D">
        <w:rPr>
          <w:rStyle w:val="StyleUnderline"/>
        </w:rPr>
        <w:t>climate change."</w:t>
      </w:r>
      <w:r w:rsidRPr="00C03F2D">
        <w:rPr>
          <w:sz w:val="16"/>
        </w:rPr>
        <w:t xml:space="preserve"> Horgan concludes, </w:t>
      </w:r>
      <w:r w:rsidRPr="00C03F2D">
        <w:rPr>
          <w:rStyle w:val="StyleUnderline"/>
        </w:rPr>
        <w:t>"Greens fear</w:t>
      </w:r>
      <w:r w:rsidRPr="00C03F2D">
        <w:rPr>
          <w:sz w:val="16"/>
        </w:rPr>
        <w:t xml:space="preserve"> that </w:t>
      </w:r>
      <w:r w:rsidRPr="00C03F2D">
        <w:rPr>
          <w:rStyle w:val="StyleUnderline"/>
          <w:highlight w:val="yellow"/>
        </w:rPr>
        <w:t>optimism will</w:t>
      </w:r>
      <w:r w:rsidRPr="00C03F2D">
        <w:rPr>
          <w:rStyle w:val="StyleUnderline"/>
        </w:rPr>
        <w:t xml:space="preserve"> foster complacency</w:t>
      </w:r>
      <w:r w:rsidRPr="00C03F2D">
        <w:rPr>
          <w:sz w:val="16"/>
        </w:rPr>
        <w:t xml:space="preserve"> and hence undermine activism. </w:t>
      </w:r>
      <w:r w:rsidRPr="00C03F2D">
        <w:rPr>
          <w:rStyle w:val="StyleUnderline"/>
        </w:rPr>
        <w:lastRenderedPageBreak/>
        <w:t>But I find</w:t>
      </w:r>
      <w:r w:rsidRPr="00C03F2D">
        <w:rPr>
          <w:sz w:val="16"/>
        </w:rPr>
        <w:t xml:space="preserve"> the </w:t>
      </w:r>
      <w:r w:rsidRPr="00C03F2D">
        <w:rPr>
          <w:rStyle w:val="StyleUnderline"/>
        </w:rPr>
        <w:t>essays</w:t>
      </w:r>
      <w:r w:rsidRPr="00C03F2D">
        <w:rPr>
          <w:sz w:val="16"/>
        </w:rPr>
        <w:t xml:space="preserve"> of Pinker and Boisvert </w:t>
      </w:r>
      <w:r w:rsidRPr="00C03F2D">
        <w:rPr>
          <w:rStyle w:val="Emphasis"/>
          <w:highlight w:val="yellow"/>
        </w:rPr>
        <w:t>inspir</w:t>
      </w:r>
      <w:r w:rsidRPr="00C03F2D">
        <w:rPr>
          <w:rStyle w:val="Emphasis"/>
        </w:rPr>
        <w:t>ing</w:t>
      </w:r>
      <w:r w:rsidRPr="00C03F2D">
        <w:rPr>
          <w:rStyle w:val="StyleUnderline"/>
        </w:rPr>
        <w:t>, not enervating</w:t>
      </w:r>
      <w:proofErr w:type="gramStart"/>
      <w:r w:rsidRPr="00C03F2D">
        <w:rPr>
          <w:sz w:val="16"/>
        </w:rPr>
        <w:t>….These</w:t>
      </w:r>
      <w:proofErr w:type="gramEnd"/>
      <w:r w:rsidRPr="00C03F2D">
        <w:rPr>
          <w:sz w:val="16"/>
        </w:rPr>
        <w:t xml:space="preserve"> days, </w:t>
      </w:r>
      <w:r w:rsidRPr="00C03F2D">
        <w:rPr>
          <w:rStyle w:val="StyleUnderline"/>
          <w:highlight w:val="yellow"/>
        </w:rPr>
        <w:t xml:space="preserve">despair is a </w:t>
      </w:r>
      <w:r w:rsidRPr="00C03F2D">
        <w:rPr>
          <w:rStyle w:val="Emphasis"/>
          <w:highlight w:val="yellow"/>
        </w:rPr>
        <w:t>bigger problem</w:t>
      </w:r>
      <w:r w:rsidRPr="00C03F2D">
        <w:rPr>
          <w:rStyle w:val="StyleUnderline"/>
        </w:rPr>
        <w:t xml:space="preserve"> than optimism." </w:t>
      </w:r>
      <w:r w:rsidRPr="00C03F2D">
        <w:rPr>
          <w:rStyle w:val="StyleUnderline"/>
          <w:highlight w:val="yellow"/>
        </w:rPr>
        <w:t>Counseling</w:t>
      </w:r>
      <w:r w:rsidRPr="00C03F2D">
        <w:rPr>
          <w:rStyle w:val="StyleUnderline"/>
        </w:rPr>
        <w:t xml:space="preserve"> despair </w:t>
      </w:r>
      <w:r w:rsidRPr="00C03F2D">
        <w:rPr>
          <w:rStyle w:val="StyleUnderline"/>
          <w:highlight w:val="yellow"/>
        </w:rPr>
        <w:t>has</w:t>
      </w:r>
      <w:r w:rsidRPr="00C03F2D">
        <w:rPr>
          <w:rStyle w:val="StyleUnderline"/>
        </w:rPr>
        <w:t xml:space="preserve"> </w:t>
      </w:r>
      <w:r w:rsidRPr="00C03F2D">
        <w:rPr>
          <w:rStyle w:val="Emphasis"/>
        </w:rPr>
        <w:t xml:space="preserve">always </w:t>
      </w:r>
      <w:r w:rsidRPr="00C03F2D">
        <w:rPr>
          <w:rStyle w:val="Emphasis"/>
          <w:highlight w:val="yellow"/>
        </w:rPr>
        <w:t>been wrong</w:t>
      </w:r>
      <w:r w:rsidRPr="00C03F2D">
        <w:rPr>
          <w:rStyle w:val="StyleUnderline"/>
        </w:rPr>
        <w:t xml:space="preserve"> when</w:t>
      </w:r>
      <w:r w:rsidRPr="00C03F2D">
        <w:rPr>
          <w:sz w:val="16"/>
        </w:rPr>
        <w:t xml:space="preserve"> human </w:t>
      </w:r>
      <w:r w:rsidRPr="00C03F2D">
        <w:rPr>
          <w:rStyle w:val="StyleUnderline"/>
        </w:rPr>
        <w:t>ingenuity is left free to solve problems, and that will prove</w:t>
      </w:r>
      <w:r w:rsidRPr="00C03F2D">
        <w:rPr>
          <w:sz w:val="16"/>
        </w:rPr>
        <w:t xml:space="preserve"> to be </w:t>
      </w:r>
      <w:r w:rsidRPr="00C03F2D">
        <w:rPr>
          <w:rStyle w:val="StyleUnderline"/>
        </w:rPr>
        <w:t>the case with climate change</w:t>
      </w:r>
      <w:r w:rsidRPr="00C03F2D">
        <w:rPr>
          <w:sz w:val="16"/>
        </w:rPr>
        <w:t xml:space="preserve"> as well.</w:t>
      </w:r>
    </w:p>
    <w:p w14:paraId="562CD92D" w14:textId="77777777" w:rsidR="00EF76A6" w:rsidRPr="00C03F2D" w:rsidRDefault="00EF76A6" w:rsidP="00EF76A6">
      <w:pPr>
        <w:pStyle w:val="Heading4"/>
      </w:pPr>
      <w:r w:rsidRPr="00C03F2D">
        <w:t>Uniqueness goes</w:t>
      </w:r>
      <w:r>
        <w:t xml:space="preserve"> neg </w:t>
      </w:r>
      <w:r w:rsidRPr="00C03F2D">
        <w:t xml:space="preserve">– growth is </w:t>
      </w:r>
      <w:r w:rsidRPr="00C03F2D">
        <w:rPr>
          <w:u w:val="single"/>
        </w:rPr>
        <w:t>sustainable</w:t>
      </w:r>
      <w:r w:rsidRPr="00C03F2D">
        <w:t xml:space="preserve">, physical limits </w:t>
      </w:r>
      <w:r w:rsidRPr="00C03F2D">
        <w:rPr>
          <w:u w:val="single"/>
        </w:rPr>
        <w:t>aren’t absolute</w:t>
      </w:r>
      <w:r w:rsidRPr="00C03F2D">
        <w:t xml:space="preserve"> or are </w:t>
      </w:r>
      <w:r w:rsidRPr="00C03F2D">
        <w:rPr>
          <w:u w:val="single"/>
        </w:rPr>
        <w:t>chronically underestimated</w:t>
      </w:r>
      <w:r w:rsidRPr="00C03F2D">
        <w:t xml:space="preserve">, AND resource use is </w:t>
      </w:r>
      <w:r w:rsidRPr="00C03F2D">
        <w:rPr>
          <w:u w:val="single"/>
        </w:rPr>
        <w:t>declining</w:t>
      </w:r>
      <w:r w:rsidRPr="00C03F2D">
        <w:t xml:space="preserve"> now – BUT – degrowth </w:t>
      </w:r>
      <w:r w:rsidRPr="00C03F2D">
        <w:rPr>
          <w:u w:val="single"/>
        </w:rPr>
        <w:t>unleashes disaster</w:t>
      </w:r>
      <w:r w:rsidRPr="00C03F2D">
        <w:t xml:space="preserve"> that slips into </w:t>
      </w:r>
      <w:r w:rsidRPr="00C03F2D">
        <w:rPr>
          <w:u w:val="single"/>
        </w:rPr>
        <w:t>Malthusian population crunches</w:t>
      </w:r>
      <w:r w:rsidRPr="00C03F2D">
        <w:t xml:space="preserve">.  </w:t>
      </w:r>
    </w:p>
    <w:p w14:paraId="119473DC" w14:textId="77777777" w:rsidR="00EF76A6" w:rsidRPr="00C03F2D" w:rsidRDefault="00EF76A6" w:rsidP="00EF76A6">
      <w:r w:rsidRPr="00C03F2D">
        <w:rPr>
          <w:rStyle w:val="Style13ptBold"/>
        </w:rPr>
        <w:t>Bailey ’18</w:t>
      </w:r>
      <w:r w:rsidRPr="00C03F2D">
        <w:t xml:space="preserve"> [Ronald; February 16; B.A. in Economics from the University of Virginia, member of the Society of Environmental Journalists and the American Society for Bioethics and Humanities, citing a compilation of interdisciplinary research; Reason, “Is Degrowth the Only Way to Save the World?” https://reason.com/2018/02/16/is-degrowth-the-only-way-to-save-the-wor; RP]</w:t>
      </w:r>
    </w:p>
    <w:p w14:paraId="072D709A" w14:textId="77777777" w:rsidR="00EF76A6" w:rsidRDefault="00EF76A6" w:rsidP="00EF76A6">
      <w:pPr>
        <w:rPr>
          <w:sz w:val="16"/>
        </w:rPr>
      </w:pPr>
      <w:r w:rsidRPr="00C03F2D">
        <w:rPr>
          <w:rStyle w:val="StyleUnderline"/>
        </w:rPr>
        <w:t>Unless</w:t>
      </w:r>
      <w:r w:rsidRPr="00C03F2D">
        <w:rPr>
          <w:sz w:val="16"/>
        </w:rPr>
        <w:t xml:space="preserve"> us folks in </w:t>
      </w:r>
      <w:r w:rsidRPr="00C03F2D">
        <w:rPr>
          <w:rStyle w:val="StyleUnderline"/>
        </w:rPr>
        <w:t>rich countries drastically reduce</w:t>
      </w:r>
      <w:r w:rsidRPr="00C03F2D">
        <w:rPr>
          <w:sz w:val="16"/>
        </w:rPr>
        <w:t xml:space="preserve"> our </w:t>
      </w:r>
      <w:r w:rsidRPr="00C03F2D">
        <w:rPr>
          <w:rStyle w:val="StyleUnderline"/>
        </w:rPr>
        <w:t>material living standards and distribute</w:t>
      </w:r>
      <w:r w:rsidRPr="00C03F2D">
        <w:rPr>
          <w:sz w:val="16"/>
        </w:rPr>
        <w:t xml:space="preserve"> most of what we have </w:t>
      </w:r>
      <w:r w:rsidRPr="00C03F2D">
        <w:rPr>
          <w:rStyle w:val="StyleUnderline"/>
        </w:rPr>
        <w:t>to</w:t>
      </w:r>
      <w:r w:rsidRPr="00C03F2D">
        <w:rPr>
          <w:sz w:val="16"/>
        </w:rPr>
        <w:t xml:space="preserve"> people living in </w:t>
      </w:r>
      <w:r w:rsidRPr="00C03F2D">
        <w:rPr>
          <w:rStyle w:val="StyleUnderline"/>
        </w:rPr>
        <w:t>poor countries, the world will come to an end</w:t>
      </w:r>
      <w:r w:rsidRPr="00C03F2D">
        <w:rPr>
          <w:sz w:val="16"/>
        </w:rPr>
        <w:t xml:space="preserve">. Or at least that's the stark conclusion of a study published earlier this month in the journal Nature Sustainability. </w:t>
      </w:r>
      <w:r w:rsidRPr="00C03F2D">
        <w:rPr>
          <w:rStyle w:val="StyleUnderline"/>
        </w:rPr>
        <w:t>The researchers</w:t>
      </w:r>
      <w:r w:rsidRPr="00C03F2D">
        <w:rPr>
          <w:sz w:val="16"/>
        </w:rPr>
        <w:t xml:space="preserve"> who wrote it, led by the Leeds University ecological economist Dan O'Neill, </w:t>
      </w:r>
      <w:r w:rsidRPr="00C03F2D">
        <w:rPr>
          <w:rStyle w:val="StyleUnderline"/>
        </w:rPr>
        <w:t>think the way to prevent</w:t>
      </w:r>
      <w:r w:rsidRPr="00C03F2D">
        <w:rPr>
          <w:sz w:val="16"/>
        </w:rPr>
        <w:t xml:space="preserve"> the </w:t>
      </w:r>
      <w:r w:rsidRPr="00C03F2D">
        <w:rPr>
          <w:rStyle w:val="StyleUnderline"/>
        </w:rPr>
        <w:t xml:space="preserve">apocalypse is </w:t>
      </w:r>
      <w:r w:rsidRPr="00C03F2D">
        <w:rPr>
          <w:rStyle w:val="StyleUnderline"/>
          <w:highlight w:val="yellow"/>
        </w:rPr>
        <w:t>"degrowth."</w:t>
      </w:r>
      <w:r w:rsidRPr="00C03F2D">
        <w:rPr>
          <w:sz w:val="16"/>
        </w:rPr>
        <w:t xml:space="preserve"> Vice, pestilence, war, and "gigantic inevitable famine" were the planetary boundaries set on human population by the 18th-century economist Robert Thomas Malthus. </w:t>
      </w:r>
      <w:r w:rsidRPr="00C03F2D">
        <w:rPr>
          <w:rStyle w:val="StyleUnderline"/>
        </w:rPr>
        <w:t xml:space="preserve">The new study </w:t>
      </w:r>
      <w:r w:rsidRPr="00C03F2D">
        <w:rPr>
          <w:rStyle w:val="StyleUnderline"/>
          <w:highlight w:val="yellow"/>
        </w:rPr>
        <w:t>gussies up</w:t>
      </w:r>
      <w:r w:rsidRPr="00C03F2D">
        <w:rPr>
          <w:rStyle w:val="StyleUnderline"/>
        </w:rPr>
        <w:t xml:space="preserve"> </w:t>
      </w:r>
      <w:r w:rsidRPr="00C03F2D">
        <w:rPr>
          <w:rStyle w:val="Emphasis"/>
        </w:rPr>
        <w:t xml:space="preserve">old-fashioned </w:t>
      </w:r>
      <w:r w:rsidRPr="00C03F2D">
        <w:rPr>
          <w:rStyle w:val="Emphasis"/>
          <w:highlight w:val="yellow"/>
        </w:rPr>
        <w:t>Malthusianism</w:t>
      </w:r>
      <w:r w:rsidRPr="00C03F2D">
        <w:rPr>
          <w:rStyle w:val="StyleUnderline"/>
        </w:rPr>
        <w:t xml:space="preserve"> by devising </w:t>
      </w:r>
      <w:r w:rsidRPr="00C03F2D">
        <w:rPr>
          <w:sz w:val="16"/>
        </w:rPr>
        <w:t xml:space="preserve">a set of seven </w:t>
      </w:r>
      <w:r w:rsidRPr="00C03F2D">
        <w:rPr>
          <w:rStyle w:val="Emphasis"/>
        </w:rPr>
        <w:t>biophysical indicators</w:t>
      </w:r>
      <w:r w:rsidRPr="00C03F2D">
        <w:rPr>
          <w:rStyle w:val="StyleUnderline"/>
        </w:rPr>
        <w:t xml:space="preserve"> of</w:t>
      </w:r>
      <w:r w:rsidRPr="00C03F2D">
        <w:rPr>
          <w:sz w:val="16"/>
        </w:rPr>
        <w:t xml:space="preserve"> national </w:t>
      </w:r>
      <w:r w:rsidRPr="00C03F2D">
        <w:rPr>
          <w:rStyle w:val="StyleUnderline"/>
        </w:rPr>
        <w:t>environmental pressure</w:t>
      </w:r>
      <w:r w:rsidRPr="00C03F2D">
        <w:rPr>
          <w:sz w:val="16"/>
        </w:rPr>
        <w:t xml:space="preserve">, which they then link to 11 indicators of social outcomes. The aim of the exercise is to concoct a "safe and just space" for humanity. Using data from 2011, the </w:t>
      </w:r>
      <w:r w:rsidRPr="00C03F2D">
        <w:rPr>
          <w:rStyle w:val="StyleUnderline"/>
        </w:rPr>
        <w:t>researchers calculate that</w:t>
      </w:r>
      <w:r w:rsidRPr="00C03F2D">
        <w:rPr>
          <w:sz w:val="16"/>
        </w:rPr>
        <w:t xml:space="preserve"> the </w:t>
      </w:r>
      <w:r w:rsidRPr="00C03F2D">
        <w:rPr>
          <w:rStyle w:val="StyleUnderline"/>
        </w:rPr>
        <w:t xml:space="preserve">annual </w:t>
      </w:r>
      <w:r w:rsidRPr="00C03F2D">
        <w:rPr>
          <w:rStyle w:val="Emphasis"/>
        </w:rPr>
        <w:t>per capita boundaries</w:t>
      </w:r>
      <w:r w:rsidRPr="00C03F2D">
        <w:rPr>
          <w:rStyle w:val="StyleUnderline"/>
        </w:rPr>
        <w:t xml:space="preserve"> for the world's 7 billion</w:t>
      </w:r>
      <w:r w:rsidRPr="00C03F2D">
        <w:rPr>
          <w:sz w:val="16"/>
        </w:rPr>
        <w:t xml:space="preserve"> people </w:t>
      </w:r>
      <w:r w:rsidRPr="00C03F2D">
        <w:rPr>
          <w:rStyle w:val="StyleUnderline"/>
        </w:rPr>
        <w:t>consist of</w:t>
      </w:r>
      <w:r w:rsidRPr="00C03F2D">
        <w:rPr>
          <w:sz w:val="16"/>
        </w:rPr>
        <w:t xml:space="preserve"> the emission of </w:t>
      </w:r>
      <w:r w:rsidRPr="00C03F2D">
        <w:rPr>
          <w:rStyle w:val="StyleUnderline"/>
        </w:rPr>
        <w:t>1.6 tons of carbon dioxide per year</w:t>
      </w:r>
      <w:r w:rsidRPr="00C03F2D">
        <w:rPr>
          <w:sz w:val="16"/>
        </w:rPr>
        <w:t xml:space="preserve"> and the annual </w:t>
      </w:r>
      <w:r w:rsidRPr="00C03F2D">
        <w:rPr>
          <w:rStyle w:val="StyleUnderline"/>
        </w:rPr>
        <w:t>consumption of 0.9 kilograms of phosphorus, 8.9 kilograms of nitrogen, 574 cubic meters of water, 2.6 tons of biomass</w:t>
      </w:r>
      <w:r w:rsidRPr="00C03F2D">
        <w:rPr>
          <w:sz w:val="16"/>
        </w:rPr>
        <w:t xml:space="preserve"> (crops and wood), </w:t>
      </w:r>
      <w:r w:rsidRPr="00C03F2D">
        <w:rPr>
          <w:rStyle w:val="StyleUnderline"/>
        </w:rPr>
        <w:t>plus</w:t>
      </w:r>
      <w:r w:rsidRPr="00C03F2D">
        <w:rPr>
          <w:sz w:val="16"/>
        </w:rPr>
        <w:t xml:space="preserve"> the ecological services of </w:t>
      </w:r>
      <w:r w:rsidRPr="00C03F2D">
        <w:rPr>
          <w:rStyle w:val="StyleUnderline"/>
        </w:rPr>
        <w:t>1.7 hectares of land and 7.2 tons</w:t>
      </w:r>
      <w:r w:rsidRPr="00C03F2D">
        <w:rPr>
          <w:sz w:val="16"/>
        </w:rPr>
        <w:t xml:space="preserve"> of material </w:t>
      </w:r>
      <w:r w:rsidRPr="00C03F2D">
        <w:rPr>
          <w:rStyle w:val="StyleUnderline"/>
        </w:rPr>
        <w:t>per person</w:t>
      </w:r>
      <w:r w:rsidRPr="00C03F2D">
        <w:rPr>
          <w:sz w:val="16"/>
        </w:rPr>
        <w:t xml:space="preserve">. On the social side, meanwhile, the researchers say that life satisfaction in each country should exceed 6.5 on the 10-point </w:t>
      </w:r>
      <w:proofErr w:type="spellStart"/>
      <w:r w:rsidRPr="00C03F2D">
        <w:rPr>
          <w:sz w:val="16"/>
        </w:rPr>
        <w:t>Cantril</w:t>
      </w:r>
      <w:proofErr w:type="spellEnd"/>
      <w:r w:rsidRPr="00C03F2D">
        <w:rPr>
          <w:sz w:val="16"/>
        </w:rPr>
        <w:t xml:space="preserve"> scale, that healthy life expectancy should average at least 65 years, and that nutrition should be over 2,700 calories per day. At least 95 percent of each country's citizens must have access to good sanitation, earn more than $1.90 per day, and </w:t>
      </w:r>
      <w:proofErr w:type="gramStart"/>
      <w:r w:rsidRPr="00C03F2D">
        <w:rPr>
          <w:sz w:val="16"/>
        </w:rPr>
        <w:t>pass through</w:t>
      </w:r>
      <w:proofErr w:type="gramEnd"/>
      <w:r w:rsidRPr="00C03F2D">
        <w:rPr>
          <w:sz w:val="16"/>
        </w:rPr>
        <w:t xml:space="preserve">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 So </w:t>
      </w:r>
      <w:r w:rsidRPr="00C03F2D">
        <w:rPr>
          <w:rStyle w:val="StyleUnderline"/>
        </w:rPr>
        <w:t xml:space="preserve">how does the U.S. do </w:t>
      </w:r>
      <w:proofErr w:type="gramStart"/>
      <w:r w:rsidRPr="00C03F2D">
        <w:rPr>
          <w:rStyle w:val="StyleUnderline"/>
        </w:rPr>
        <w:t>with regard to</w:t>
      </w:r>
      <w:proofErr w:type="gramEnd"/>
      <w:r w:rsidRPr="00C03F2D">
        <w:rPr>
          <w:sz w:val="16"/>
        </w:rPr>
        <w:t xml:space="preserve"> their </w:t>
      </w:r>
      <w:r w:rsidRPr="00C03F2D">
        <w:rPr>
          <w:rStyle w:val="StyleUnderline"/>
        </w:rPr>
        <w:t>biophysical boundaries and social outcomes</w:t>
      </w:r>
      <w:r w:rsidRPr="00C03F2D">
        <w:rPr>
          <w:sz w:val="16"/>
        </w:rPr>
        <w:t xml:space="preserve"> measures? We </w:t>
      </w:r>
      <w:r w:rsidRPr="00C03F2D">
        <w:rPr>
          <w:rStyle w:val="StyleUnderline"/>
          <w:highlight w:val="yellow"/>
        </w:rPr>
        <w:t xml:space="preserve">Americans </w:t>
      </w:r>
      <w:r w:rsidRPr="00C03F2D">
        <w:rPr>
          <w:rStyle w:val="Emphasis"/>
          <w:highlight w:val="yellow"/>
        </w:rPr>
        <w:t>transgress all</w:t>
      </w:r>
      <w:r w:rsidRPr="00C03F2D">
        <w:rPr>
          <w:rStyle w:val="Emphasis"/>
        </w:rPr>
        <w:t xml:space="preserve"> seven</w:t>
      </w:r>
      <w:r w:rsidRPr="00C03F2D">
        <w:rPr>
          <w:rStyle w:val="StyleUnderline"/>
        </w:rPr>
        <w:t xml:space="preserve"> of the biophysical </w:t>
      </w:r>
      <w:r w:rsidRPr="00C03F2D">
        <w:rPr>
          <w:rStyle w:val="StyleUnderline"/>
          <w:highlight w:val="yellow"/>
        </w:rPr>
        <w:t>boundaries</w:t>
      </w:r>
      <w:r w:rsidRPr="00C03F2D">
        <w:rPr>
          <w:sz w:val="16"/>
        </w:rPr>
        <w:t xml:space="preserve">.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 On the other hand, </w:t>
      </w:r>
      <w:r w:rsidRPr="00C03F2D">
        <w:rPr>
          <w:rStyle w:val="StyleUnderline"/>
        </w:rPr>
        <w:t>those transgressions</w:t>
      </w:r>
      <w:r w:rsidRPr="00C03F2D">
        <w:rPr>
          <w:sz w:val="16"/>
        </w:rPr>
        <w:t xml:space="preserve"> have </w:t>
      </w:r>
      <w:r w:rsidRPr="00C03F2D">
        <w:rPr>
          <w:rStyle w:val="StyleUnderline"/>
        </w:rPr>
        <w:t>provided a</w:t>
      </w:r>
      <w:r w:rsidRPr="00C03F2D">
        <w:rPr>
          <w:sz w:val="16"/>
        </w:rPr>
        <w:t xml:space="preserve"> pretty </w:t>
      </w:r>
      <w:r w:rsidRPr="00C03F2D">
        <w:rPr>
          <w:rStyle w:val="StyleUnderline"/>
        </w:rPr>
        <w:t>good life</w:t>
      </w:r>
      <w:r w:rsidRPr="00C03F2D">
        <w:rPr>
          <w:sz w:val="16"/>
        </w:rPr>
        <w:t xml:space="preserve"> for Americans. For example, life </w:t>
      </w:r>
      <w:r w:rsidRPr="00C03F2D">
        <w:rPr>
          <w:rStyle w:val="StyleUnderline"/>
        </w:rPr>
        <w:t xml:space="preserve">satisfaction is 7.1; healthy </w:t>
      </w:r>
      <w:r w:rsidRPr="00C03F2D">
        <w:rPr>
          <w:rStyle w:val="Emphasis"/>
        </w:rPr>
        <w:t>life expectancy</w:t>
      </w:r>
      <w:r w:rsidRPr="00C03F2D">
        <w:rPr>
          <w:rStyle w:val="StyleUnderline"/>
        </w:rPr>
        <w:t xml:space="preserve"> is 69.7 years; and </w:t>
      </w:r>
      <w:r w:rsidRPr="00C03F2D">
        <w:rPr>
          <w:rStyle w:val="Emphasis"/>
        </w:rPr>
        <w:t>democratic quality</w:t>
      </w:r>
      <w:r w:rsidRPr="00C03F2D">
        <w:rPr>
          <w:rStyle w:val="StyleUnderline"/>
        </w:rPr>
        <w:t xml:space="preserve"> stands at 0.8 points</w:t>
      </w:r>
      <w:r w:rsidRPr="00C03F2D">
        <w:rPr>
          <w:sz w:val="16"/>
        </w:rPr>
        <w:t xml:space="preserve">. The only two social indicators we just missed on were employment (91 percent) and secondary education (94.7 percent). On the other hand, </w:t>
      </w:r>
      <w:r w:rsidRPr="00C03F2D">
        <w:rPr>
          <w:rStyle w:val="StyleUnderline"/>
        </w:rPr>
        <w:t xml:space="preserve">our hemisphere is home to </w:t>
      </w:r>
      <w:r w:rsidRPr="00C03F2D">
        <w:rPr>
          <w:rStyle w:val="StyleUnderline"/>
          <w:highlight w:val="yellow"/>
        </w:rPr>
        <w:t xml:space="preserve">one </w:t>
      </w:r>
      <w:r w:rsidRPr="00C03F2D">
        <w:rPr>
          <w:rStyle w:val="Emphasis"/>
          <w:highlight w:val="yellow"/>
        </w:rPr>
        <w:t>paragon</w:t>
      </w:r>
      <w:r w:rsidRPr="00C03F2D">
        <w:rPr>
          <w:rStyle w:val="Emphasis"/>
        </w:rPr>
        <w:t xml:space="preserve"> of sustainability</w:t>
      </w:r>
      <w:r w:rsidRPr="00C03F2D">
        <w:rPr>
          <w:rStyle w:val="StyleUnderline"/>
        </w:rPr>
        <w:t>—</w:t>
      </w:r>
      <w:r w:rsidRPr="00C03F2D">
        <w:rPr>
          <w:rStyle w:val="StyleUnderline"/>
          <w:highlight w:val="yellow"/>
        </w:rPr>
        <w:t>Haiti</w:t>
      </w:r>
      <w:r w:rsidRPr="00C03F2D">
        <w:rPr>
          <w:sz w:val="16"/>
        </w:rPr>
        <w:t xml:space="preserve">. </w:t>
      </w:r>
      <w:proofErr w:type="gramStart"/>
      <w:r w:rsidRPr="00C03F2D">
        <w:rPr>
          <w:sz w:val="16"/>
        </w:rPr>
        <w:t>Haitians</w:t>
      </w:r>
      <w:proofErr w:type="gramEnd"/>
      <w:r w:rsidRPr="00C03F2D">
        <w:rPr>
          <w:sz w:val="16"/>
        </w:rPr>
        <w:t xml:space="preserve"> breach none of the researchers' biophysical boundaries. </w:t>
      </w:r>
      <w:r w:rsidRPr="00C03F2D">
        <w:rPr>
          <w:rStyle w:val="StyleUnderline"/>
        </w:rPr>
        <w:t xml:space="preserve">But the Caribbean country </w:t>
      </w:r>
      <w:r w:rsidRPr="00C03F2D">
        <w:rPr>
          <w:rStyle w:val="StyleUnderline"/>
          <w:highlight w:val="yellow"/>
        </w:rPr>
        <w:t xml:space="preserve">performs </w:t>
      </w:r>
      <w:r w:rsidRPr="00C03F2D">
        <w:rPr>
          <w:rStyle w:val="Emphasis"/>
          <w:highlight w:val="yellow"/>
        </w:rPr>
        <w:t>abysmally</w:t>
      </w:r>
      <w:r w:rsidRPr="00C03F2D">
        <w:rPr>
          <w:rStyle w:val="StyleUnderline"/>
          <w:highlight w:val="yellow"/>
        </w:rPr>
        <w:t xml:space="preserve"> on all</w:t>
      </w:r>
      <w:r w:rsidRPr="00C03F2D">
        <w:rPr>
          <w:rStyle w:val="StyleUnderline"/>
        </w:rPr>
        <w:t xml:space="preserve"> 11 social </w:t>
      </w:r>
      <w:r w:rsidRPr="00C03F2D">
        <w:rPr>
          <w:rStyle w:val="StyleUnderline"/>
          <w:highlight w:val="yellow"/>
        </w:rPr>
        <w:t>indicators</w:t>
      </w:r>
      <w:r w:rsidRPr="00C03F2D">
        <w:rPr>
          <w:rStyle w:val="StyleUnderline"/>
        </w:rPr>
        <w:t>. Life satisfaction</w:t>
      </w:r>
      <w:r w:rsidRPr="00C03F2D">
        <w:rPr>
          <w:sz w:val="16"/>
        </w:rPr>
        <w:t xml:space="preserve"> scores </w:t>
      </w:r>
      <w:r w:rsidRPr="00C03F2D">
        <w:rPr>
          <w:rStyle w:val="StyleUnderline"/>
        </w:rPr>
        <w:t>at 4.</w:t>
      </w:r>
      <w:r w:rsidRPr="00C03F2D">
        <w:rPr>
          <w:sz w:val="16"/>
        </w:rPr>
        <w:t xml:space="preserve">8; healthy </w:t>
      </w:r>
      <w:r w:rsidRPr="00C03F2D">
        <w:rPr>
          <w:rStyle w:val="StyleUnderline"/>
        </w:rPr>
        <w:t>life expectancy is 52.3 years</w:t>
      </w:r>
      <w:r w:rsidRPr="00C03F2D">
        <w:rPr>
          <w:sz w:val="16"/>
        </w:rPr>
        <w:t xml:space="preserve">; and </w:t>
      </w:r>
      <w:proofErr w:type="gramStart"/>
      <w:r w:rsidRPr="00C03F2D">
        <w:rPr>
          <w:sz w:val="16"/>
        </w:rPr>
        <w:t>Haitians</w:t>
      </w:r>
      <w:proofErr w:type="gramEnd"/>
      <w:r w:rsidRPr="00C03F2D">
        <w:rPr>
          <w:sz w:val="16"/>
        </w:rPr>
        <w:t xml:space="preserve"> average 2,105 calories per day. The country tallies -0.9 on the democratic quality index. </w:t>
      </w:r>
      <w:r w:rsidRPr="00C03F2D">
        <w:rPr>
          <w:rStyle w:val="StyleUnderline"/>
        </w:rPr>
        <w:t>Haiti's GDP is $719 per capita</w:t>
      </w:r>
      <w:r w:rsidRPr="00C03F2D">
        <w:rPr>
          <w:sz w:val="16"/>
        </w:rPr>
        <w:t xml:space="preserve">. </w:t>
      </w:r>
      <w:r w:rsidRPr="00C03F2D">
        <w:rPr>
          <w:rStyle w:val="StyleUnderline"/>
        </w:rPr>
        <w:t xml:space="preserve">Other near-sustainability champions include </w:t>
      </w:r>
      <w:r w:rsidRPr="00C03F2D">
        <w:rPr>
          <w:rStyle w:val="Emphasis"/>
        </w:rPr>
        <w:t>Malawi</w:t>
      </w:r>
      <w:r w:rsidRPr="00C03F2D">
        <w:rPr>
          <w:rStyle w:val="StyleUnderline"/>
        </w:rPr>
        <w:t xml:space="preserve">, </w:t>
      </w:r>
      <w:r w:rsidRPr="00C03F2D">
        <w:rPr>
          <w:rStyle w:val="Emphasis"/>
        </w:rPr>
        <w:t>Nepal</w:t>
      </w:r>
      <w:r w:rsidRPr="00C03F2D">
        <w:rPr>
          <w:rStyle w:val="StyleUnderline"/>
        </w:rPr>
        <w:t xml:space="preserve">, </w:t>
      </w:r>
      <w:r w:rsidRPr="00C03F2D">
        <w:rPr>
          <w:rStyle w:val="Emphasis"/>
        </w:rPr>
        <w:t>Myanmar</w:t>
      </w:r>
      <w:r w:rsidRPr="00C03F2D">
        <w:rPr>
          <w:rStyle w:val="StyleUnderline"/>
        </w:rPr>
        <w:t xml:space="preserve">, and </w:t>
      </w:r>
      <w:r w:rsidRPr="00C03F2D">
        <w:rPr>
          <w:rStyle w:val="Emphasis"/>
        </w:rPr>
        <w:t>Nicaragua</w:t>
      </w:r>
      <w:r w:rsidRPr="00C03F2D">
        <w:rPr>
          <w:rStyle w:val="StyleUnderline"/>
        </w:rPr>
        <w:t>. All of them score dismally on</w:t>
      </w:r>
      <w:r w:rsidRPr="00C03F2D">
        <w:rPr>
          <w:sz w:val="16"/>
        </w:rPr>
        <w:t xml:space="preserve"> the </w:t>
      </w:r>
      <w:r w:rsidRPr="00C03F2D">
        <w:rPr>
          <w:rStyle w:val="StyleUnderline"/>
        </w:rPr>
        <w:t>social indicators, and</w:t>
      </w:r>
      <w:r w:rsidRPr="00C03F2D">
        <w:rPr>
          <w:sz w:val="16"/>
        </w:rPr>
        <w:t xml:space="preserve"> their </w:t>
      </w:r>
      <w:r w:rsidRPr="00C03F2D">
        <w:rPr>
          <w:rStyle w:val="StyleUnderline"/>
        </w:rPr>
        <w:t>GDPs</w:t>
      </w:r>
      <w:r w:rsidRPr="00C03F2D">
        <w:rPr>
          <w:sz w:val="16"/>
        </w:rPr>
        <w:t xml:space="preserve"> per capita are $322, $799, $1,375, and $2,208, respectively. </w:t>
      </w:r>
      <w:r w:rsidRPr="00C03F2D">
        <w:rPr>
          <w:rStyle w:val="StyleUnderline"/>
        </w:rPr>
        <w:t>The country that</w:t>
      </w:r>
      <w:r w:rsidRPr="00C03F2D">
        <w:rPr>
          <w:sz w:val="16"/>
        </w:rPr>
        <w:t xml:space="preserve"> currently </w:t>
      </w:r>
      <w:r w:rsidRPr="00C03F2D">
        <w:rPr>
          <w:rStyle w:val="StyleUnderline"/>
        </w:rPr>
        <w:t xml:space="preserve">comes </w:t>
      </w:r>
      <w:r w:rsidRPr="00C03F2D">
        <w:rPr>
          <w:rStyle w:val="Emphasis"/>
        </w:rPr>
        <w:t>closest</w:t>
      </w:r>
      <w:r w:rsidRPr="00C03F2D">
        <w:rPr>
          <w:rStyle w:val="StyleUnderline"/>
        </w:rPr>
        <w:t xml:space="preserve"> to</w:t>
      </w:r>
      <w:r w:rsidRPr="00C03F2D">
        <w:rPr>
          <w:sz w:val="16"/>
        </w:rPr>
        <w:t xml:space="preserve"> the </w:t>
      </w:r>
      <w:r w:rsidRPr="00C03F2D">
        <w:rPr>
          <w:rStyle w:val="StyleUnderline"/>
        </w:rPr>
        <w:t>researchers' ideal</w:t>
      </w:r>
      <w:r w:rsidRPr="00C03F2D">
        <w:rPr>
          <w:sz w:val="16"/>
        </w:rPr>
        <w:t xml:space="preserve"> of remaining within its </w:t>
      </w:r>
      <w:r w:rsidRPr="00C03F2D">
        <w:rPr>
          <w:rStyle w:val="StyleUnderline"/>
        </w:rPr>
        <w:t>biophysical boundaries while</w:t>
      </w:r>
      <w:r w:rsidRPr="00C03F2D">
        <w:rPr>
          <w:sz w:val="16"/>
        </w:rPr>
        <w:t xml:space="preserve"> sufficient </w:t>
      </w:r>
      <w:r w:rsidRPr="00C03F2D">
        <w:rPr>
          <w:rStyle w:val="StyleUnderline"/>
        </w:rPr>
        <w:t>social indicators is…</w:t>
      </w:r>
      <w:r w:rsidRPr="00C03F2D">
        <w:rPr>
          <w:rStyle w:val="Emphasis"/>
        </w:rPr>
        <w:t>Vietnam</w:t>
      </w:r>
      <w:r w:rsidRPr="00C03F2D">
        <w:rPr>
          <w:sz w:val="16"/>
        </w:rPr>
        <w:t xml:space="preserve">. For the record, Vietnam's per capita GDP is $2,306. </w:t>
      </w:r>
      <w:r w:rsidRPr="00C03F2D">
        <w:rPr>
          <w:rStyle w:val="StyleUnderline"/>
          <w:highlight w:val="yellow"/>
        </w:rPr>
        <w:t>"Countries with higher</w:t>
      </w:r>
      <w:r w:rsidRPr="00C03F2D">
        <w:rPr>
          <w:rStyle w:val="StyleUnderline"/>
        </w:rPr>
        <w:t xml:space="preserve"> levels of </w:t>
      </w:r>
      <w:r w:rsidRPr="00C03F2D">
        <w:rPr>
          <w:rStyle w:val="Emphasis"/>
          <w:highlight w:val="yellow"/>
        </w:rPr>
        <w:t>life</w:t>
      </w:r>
      <w:r w:rsidRPr="00C03F2D">
        <w:rPr>
          <w:rStyle w:val="Emphasis"/>
        </w:rPr>
        <w:t xml:space="preserve"> satisfaction</w:t>
      </w:r>
      <w:r w:rsidRPr="00C03F2D">
        <w:rPr>
          <w:rStyle w:val="StyleUnderline"/>
        </w:rPr>
        <w:t xml:space="preserve"> and</w:t>
      </w:r>
      <w:r w:rsidRPr="00C03F2D">
        <w:rPr>
          <w:sz w:val="16"/>
        </w:rPr>
        <w:t xml:space="preserve"> healthy life </w:t>
      </w:r>
      <w:r w:rsidRPr="00C03F2D">
        <w:rPr>
          <w:rStyle w:val="Emphasis"/>
        </w:rPr>
        <w:t>expectancy</w:t>
      </w:r>
      <w:r w:rsidRPr="00C03F2D">
        <w:rPr>
          <w:sz w:val="16"/>
        </w:rPr>
        <w:t xml:space="preserve"> also </w:t>
      </w:r>
      <w:r w:rsidRPr="00C03F2D">
        <w:rPr>
          <w:rStyle w:val="StyleUnderline"/>
        </w:rPr>
        <w:t xml:space="preserve">tend to </w:t>
      </w:r>
      <w:r w:rsidRPr="00C03F2D">
        <w:rPr>
          <w:rStyle w:val="StyleUnderline"/>
          <w:highlight w:val="yellow"/>
        </w:rPr>
        <w:t>transgress</w:t>
      </w:r>
      <w:r w:rsidRPr="00C03F2D">
        <w:rPr>
          <w:sz w:val="16"/>
        </w:rPr>
        <w:t xml:space="preserve"> more </w:t>
      </w:r>
      <w:r w:rsidRPr="00C03F2D">
        <w:rPr>
          <w:rStyle w:val="StyleUnderline"/>
        </w:rPr>
        <w:t xml:space="preserve">biophysical </w:t>
      </w:r>
      <w:r w:rsidRPr="00C03F2D">
        <w:rPr>
          <w:rStyle w:val="StyleUnderline"/>
          <w:highlight w:val="yellow"/>
        </w:rPr>
        <w:t>boundaries,"</w:t>
      </w:r>
      <w:r w:rsidRPr="00C03F2D">
        <w:rPr>
          <w:sz w:val="16"/>
        </w:rPr>
        <w:t xml:space="preserve"> the researchers note. </w:t>
      </w:r>
      <w:r w:rsidRPr="00C03F2D">
        <w:rPr>
          <w:rStyle w:val="StyleUnderline"/>
        </w:rPr>
        <w:t>A better way to put this</w:t>
      </w:r>
      <w:r w:rsidRPr="00C03F2D">
        <w:rPr>
          <w:sz w:val="16"/>
        </w:rPr>
        <w:t xml:space="preserve"> relationship </w:t>
      </w:r>
      <w:r w:rsidRPr="00C03F2D">
        <w:rPr>
          <w:rStyle w:val="StyleUnderline"/>
        </w:rPr>
        <w:t>is that</w:t>
      </w:r>
      <w:r w:rsidRPr="00C03F2D">
        <w:rPr>
          <w:sz w:val="16"/>
        </w:rPr>
        <w:t xml:space="preserve"> more </w:t>
      </w:r>
      <w:r w:rsidRPr="00C03F2D">
        <w:rPr>
          <w:rStyle w:val="StyleUnderline"/>
        </w:rPr>
        <w:t xml:space="preserve">wealth and </w:t>
      </w:r>
      <w:r w:rsidRPr="00C03F2D">
        <w:rPr>
          <w:rStyle w:val="Emphasis"/>
        </w:rPr>
        <w:t>technology</w:t>
      </w:r>
      <w:r w:rsidRPr="00C03F2D">
        <w:rPr>
          <w:sz w:val="16"/>
        </w:rPr>
        <w:t xml:space="preserve"> tend to </w:t>
      </w:r>
      <w:r w:rsidRPr="00C03F2D">
        <w:rPr>
          <w:rStyle w:val="StyleUnderline"/>
        </w:rPr>
        <w:t>make people happier, healthier, and freer</w:t>
      </w:r>
      <w:r w:rsidRPr="00C03F2D">
        <w:rPr>
          <w:sz w:val="16"/>
        </w:rPr>
        <w:t xml:space="preserve">. O'Neill and his </w:t>
      </w:r>
      <w:r w:rsidRPr="00C03F2D">
        <w:rPr>
          <w:sz w:val="16"/>
        </w:rPr>
        <w:lastRenderedPageBreak/>
        <w:t xml:space="preserve">unhappy team fail drastically to understand how </w:t>
      </w:r>
      <w:r w:rsidRPr="00C03F2D">
        <w:rPr>
          <w:rStyle w:val="StyleUnderline"/>
        </w:rPr>
        <w:t xml:space="preserve">human </w:t>
      </w:r>
      <w:r w:rsidRPr="00C03F2D">
        <w:rPr>
          <w:rStyle w:val="Emphasis"/>
          <w:highlight w:val="yellow"/>
        </w:rPr>
        <w:t>ingenuity</w:t>
      </w:r>
      <w:r w:rsidRPr="00C03F2D">
        <w:rPr>
          <w:rStyle w:val="StyleUnderline"/>
        </w:rPr>
        <w:t xml:space="preserve"> unleashed </w:t>
      </w:r>
      <w:r w:rsidRPr="00C03F2D">
        <w:rPr>
          <w:rStyle w:val="StyleUnderline"/>
          <w:highlight w:val="yellow"/>
        </w:rPr>
        <w:t>in markets is</w:t>
      </w:r>
      <w:r w:rsidRPr="00C03F2D">
        <w:rPr>
          <w:sz w:val="16"/>
        </w:rPr>
        <w:t xml:space="preserve"> already </w:t>
      </w:r>
      <w:r w:rsidRPr="00C03F2D">
        <w:rPr>
          <w:rStyle w:val="StyleUnderline"/>
        </w:rPr>
        <w:t xml:space="preserve">well on the way toward </w:t>
      </w:r>
      <w:r w:rsidRPr="00C03F2D">
        <w:rPr>
          <w:rStyle w:val="StyleUnderline"/>
          <w:highlight w:val="yellow"/>
        </w:rPr>
        <w:t>making</w:t>
      </w:r>
      <w:r w:rsidRPr="00C03F2D">
        <w:rPr>
          <w:sz w:val="16"/>
        </w:rPr>
        <w:t xml:space="preserve"> their </w:t>
      </w:r>
      <w:r w:rsidRPr="00C03F2D">
        <w:rPr>
          <w:rStyle w:val="StyleUnderline"/>
        </w:rPr>
        <w:t xml:space="preserve">supposed planetary </w:t>
      </w:r>
      <w:r w:rsidRPr="00C03F2D">
        <w:rPr>
          <w:rStyle w:val="StyleUnderline"/>
          <w:highlight w:val="yellow"/>
        </w:rPr>
        <w:t xml:space="preserve">boundaries </w:t>
      </w:r>
      <w:r w:rsidRPr="00C03F2D">
        <w:rPr>
          <w:rStyle w:val="Emphasis"/>
          <w:highlight w:val="yellow"/>
        </w:rPr>
        <w:t>irrelevant</w:t>
      </w:r>
      <w:r w:rsidRPr="00C03F2D">
        <w:rPr>
          <w:rStyle w:val="StyleUnderline"/>
        </w:rPr>
        <w:t xml:space="preserve">. Take carbon dioxide </w:t>
      </w:r>
      <w:r w:rsidRPr="00C03F2D">
        <w:rPr>
          <w:rStyle w:val="Emphasis"/>
        </w:rPr>
        <w:t>emissions</w:t>
      </w:r>
      <w:r w:rsidRPr="00C03F2D">
        <w:rPr>
          <w:rStyle w:val="StyleUnderline"/>
        </w:rPr>
        <w:t xml:space="preserve">: Supporters of </w:t>
      </w:r>
      <w:r w:rsidRPr="00C03F2D">
        <w:rPr>
          <w:rStyle w:val="Emphasis"/>
        </w:rPr>
        <w:t xml:space="preserve">renewable </w:t>
      </w:r>
      <w:r w:rsidRPr="00C03F2D">
        <w:rPr>
          <w:rStyle w:val="Emphasis"/>
          <w:highlight w:val="yellow"/>
        </w:rPr>
        <w:t>energy</w:t>
      </w:r>
      <w:r w:rsidRPr="00C03F2D">
        <w:rPr>
          <w:rStyle w:val="StyleUnderline"/>
        </w:rPr>
        <w:t xml:space="preserve"> technologies say</w:t>
      </w:r>
      <w:r w:rsidRPr="00C03F2D">
        <w:rPr>
          <w:sz w:val="16"/>
        </w:rPr>
        <w:t xml:space="preserve"> that their </w:t>
      </w:r>
      <w:r w:rsidRPr="00C03F2D">
        <w:rPr>
          <w:rStyle w:val="StyleUnderline"/>
          <w:highlight w:val="yellow"/>
        </w:rPr>
        <w:t>costs</w:t>
      </w:r>
      <w:r w:rsidRPr="00C03F2D">
        <w:rPr>
          <w:rStyle w:val="StyleUnderline"/>
        </w:rPr>
        <w:t xml:space="preserve"> are already or </w:t>
      </w:r>
      <w:r w:rsidRPr="00C03F2D">
        <w:rPr>
          <w:rStyle w:val="StyleUnderline"/>
          <w:highlight w:val="yellow"/>
        </w:rPr>
        <w:t>will</w:t>
      </w:r>
      <w:r w:rsidRPr="00C03F2D">
        <w:rPr>
          <w:sz w:val="16"/>
        </w:rPr>
        <w:t xml:space="preserve"> soon </w:t>
      </w:r>
      <w:r w:rsidRPr="00C03F2D">
        <w:rPr>
          <w:rStyle w:val="StyleUnderline"/>
          <w:highlight w:val="yellow"/>
        </w:rPr>
        <w:t xml:space="preserve">be </w:t>
      </w:r>
      <w:r w:rsidRPr="00C03F2D">
        <w:rPr>
          <w:rStyle w:val="Emphasis"/>
          <w:highlight w:val="yellow"/>
        </w:rPr>
        <w:t>lower</w:t>
      </w:r>
      <w:r w:rsidRPr="00C03F2D">
        <w:rPr>
          <w:rStyle w:val="Emphasis"/>
        </w:rPr>
        <w:t xml:space="preserve"> than</w:t>
      </w:r>
      <w:r w:rsidRPr="00C03F2D">
        <w:rPr>
          <w:sz w:val="16"/>
        </w:rPr>
        <w:t xml:space="preserve"> those of </w:t>
      </w:r>
      <w:r w:rsidRPr="00C03F2D">
        <w:rPr>
          <w:rStyle w:val="Emphasis"/>
        </w:rPr>
        <w:t>fossil fuels</w:t>
      </w:r>
      <w:r w:rsidRPr="00C03F2D">
        <w:rPr>
          <w:rStyle w:val="StyleUnderline"/>
        </w:rPr>
        <w:t>. Boosters of</w:t>
      </w:r>
      <w:r w:rsidRPr="00C03F2D">
        <w:rPr>
          <w:sz w:val="16"/>
        </w:rPr>
        <w:t xml:space="preserve"> advanced </w:t>
      </w:r>
      <w:r w:rsidRPr="00C03F2D">
        <w:rPr>
          <w:rStyle w:val="StyleUnderline"/>
        </w:rPr>
        <w:t xml:space="preserve">nuclear </w:t>
      </w:r>
      <w:r w:rsidRPr="00C03F2D">
        <w:rPr>
          <w:rStyle w:val="StyleUnderline"/>
          <w:highlight w:val="yellow"/>
        </w:rPr>
        <w:t>reactors</w:t>
      </w:r>
      <w:r w:rsidRPr="00C03F2D">
        <w:rPr>
          <w:sz w:val="16"/>
        </w:rPr>
        <w:t xml:space="preserve"> similarly </w:t>
      </w:r>
      <w:r w:rsidRPr="00C03F2D">
        <w:rPr>
          <w:rStyle w:val="StyleUnderline"/>
        </w:rPr>
        <w:t xml:space="preserve">argue that they can </w:t>
      </w:r>
      <w:r w:rsidRPr="00C03F2D">
        <w:rPr>
          <w:rStyle w:val="StyleUnderline"/>
          <w:highlight w:val="yellow"/>
        </w:rPr>
        <w:t xml:space="preserve">supply </w:t>
      </w:r>
      <w:proofErr w:type="gramStart"/>
      <w:r w:rsidRPr="00C03F2D">
        <w:rPr>
          <w:rStyle w:val="Emphasis"/>
          <w:highlight w:val="yellow"/>
        </w:rPr>
        <w:t>all</w:t>
      </w:r>
      <w:r w:rsidRPr="00C03F2D">
        <w:rPr>
          <w:rStyle w:val="Emphasis"/>
        </w:rPr>
        <w:t xml:space="preserve"> of</w:t>
      </w:r>
      <w:proofErr w:type="gramEnd"/>
      <w:r w:rsidRPr="00C03F2D">
        <w:rPr>
          <w:rStyle w:val="Emphasis"/>
        </w:rPr>
        <w:t xml:space="preserve"> the </w:t>
      </w:r>
      <w:r w:rsidRPr="00C03F2D">
        <w:rPr>
          <w:rStyle w:val="Emphasis"/>
          <w:highlight w:val="yellow"/>
        </w:rPr>
        <w:t>carbon-free energy</w:t>
      </w:r>
      <w:r w:rsidRPr="00C03F2D">
        <w:rPr>
          <w:rStyle w:val="StyleUnderline"/>
        </w:rPr>
        <w:t xml:space="preserve"> the world will need</w:t>
      </w:r>
      <w:r w:rsidRPr="00C03F2D">
        <w:rPr>
          <w:sz w:val="16"/>
        </w:rPr>
        <w:t xml:space="preserve">. There's a good chance that fleets of </w:t>
      </w:r>
      <w:r w:rsidRPr="00C03F2D">
        <w:rPr>
          <w:rStyle w:val="StyleUnderline"/>
        </w:rPr>
        <w:t>battery-powered</w:t>
      </w:r>
      <w:r w:rsidRPr="00C03F2D">
        <w:rPr>
          <w:sz w:val="16"/>
        </w:rPr>
        <w:t xml:space="preserve"> self-driving </w:t>
      </w:r>
      <w:r w:rsidRPr="00C03F2D">
        <w:rPr>
          <w:rStyle w:val="StyleUnderline"/>
        </w:rPr>
        <w:t>vehicles</w:t>
      </w:r>
      <w:r w:rsidRPr="00C03F2D">
        <w:rPr>
          <w:sz w:val="16"/>
        </w:rPr>
        <w:t xml:space="preserve"> will largely </w:t>
      </w:r>
      <w:r w:rsidRPr="00C03F2D">
        <w:rPr>
          <w:rStyle w:val="StyleUnderline"/>
        </w:rPr>
        <w:t>replace</w:t>
      </w:r>
      <w:r w:rsidRPr="00C03F2D">
        <w:rPr>
          <w:sz w:val="16"/>
        </w:rPr>
        <w:t xml:space="preserve"> private cars and </w:t>
      </w:r>
      <w:r w:rsidRPr="00C03F2D">
        <w:rPr>
          <w:rStyle w:val="StyleUnderline"/>
        </w:rPr>
        <w:t>mass transit</w:t>
      </w:r>
      <w:r w:rsidRPr="00C03F2D">
        <w:rPr>
          <w:sz w:val="16"/>
        </w:rPr>
        <w:t xml:space="preserve"> later in this century. Are we about to run out of phosphorous to fertilize our crops? </w:t>
      </w:r>
      <w:r w:rsidRPr="00C03F2D">
        <w:rPr>
          <w:rStyle w:val="StyleUnderline"/>
          <w:highlight w:val="yellow"/>
        </w:rPr>
        <w:t xml:space="preserve">Peak phosphorus is </w:t>
      </w:r>
      <w:r w:rsidRPr="00C03F2D">
        <w:rPr>
          <w:rStyle w:val="Emphasis"/>
          <w:highlight w:val="yellow"/>
        </w:rPr>
        <w:t>not at hand</w:t>
      </w:r>
      <w:r w:rsidRPr="00C03F2D">
        <w:rPr>
          <w:sz w:val="16"/>
        </w:rPr>
        <w:t xml:space="preserve">. The U.S. Geological Survey (USGS) reports that </w:t>
      </w:r>
      <w:r w:rsidRPr="00C03F2D">
        <w:rPr>
          <w:rStyle w:val="StyleUnderline"/>
        </w:rPr>
        <w:t xml:space="preserve">at current rates of mining, the world's known </w:t>
      </w:r>
      <w:r w:rsidRPr="00C03F2D">
        <w:rPr>
          <w:rStyle w:val="StyleUnderline"/>
          <w:highlight w:val="yellow"/>
        </w:rPr>
        <w:t>reserves</w:t>
      </w:r>
      <w:r w:rsidRPr="00C03F2D">
        <w:rPr>
          <w:rStyle w:val="StyleUnderline"/>
        </w:rPr>
        <w:t xml:space="preserve"> will </w:t>
      </w:r>
      <w:r w:rsidRPr="00C03F2D">
        <w:rPr>
          <w:rStyle w:val="StyleUnderline"/>
          <w:highlight w:val="yellow"/>
        </w:rPr>
        <w:t xml:space="preserve">last </w:t>
      </w:r>
      <w:r w:rsidRPr="00C03F2D">
        <w:rPr>
          <w:rStyle w:val="Emphasis"/>
          <w:highlight w:val="yellow"/>
        </w:rPr>
        <w:t>266</w:t>
      </w:r>
      <w:r w:rsidRPr="00C03F2D">
        <w:rPr>
          <w:rStyle w:val="Emphasis"/>
        </w:rPr>
        <w:t xml:space="preserve"> years</w:t>
      </w:r>
      <w:r w:rsidRPr="00C03F2D">
        <w:rPr>
          <w:rStyle w:val="StyleUnderline"/>
        </w:rPr>
        <w:t xml:space="preserve">. </w:t>
      </w:r>
      <w:r w:rsidRPr="00C03F2D">
        <w:rPr>
          <w:rStyle w:val="StyleUnderline"/>
          <w:highlight w:val="yellow"/>
        </w:rPr>
        <w:t>The</w:t>
      </w:r>
      <w:r w:rsidRPr="00C03F2D">
        <w:rPr>
          <w:rStyle w:val="StyleUnderline"/>
        </w:rPr>
        <w:t xml:space="preserve"> estimated </w:t>
      </w:r>
      <w:r w:rsidRPr="00C03F2D">
        <w:rPr>
          <w:rStyle w:val="Emphasis"/>
          <w:highlight w:val="yellow"/>
        </w:rPr>
        <w:t>total</w:t>
      </w:r>
      <w:r w:rsidRPr="00C03F2D">
        <w:rPr>
          <w:rStyle w:val="Emphasis"/>
        </w:rPr>
        <w:t xml:space="preserve"> resources</w:t>
      </w:r>
      <w:r w:rsidRPr="00C03F2D">
        <w:rPr>
          <w:rStyle w:val="StyleUnderline"/>
        </w:rPr>
        <w:t xml:space="preserve"> of phosphate rock would last </w:t>
      </w:r>
      <w:r w:rsidRPr="00C03F2D">
        <w:rPr>
          <w:rStyle w:val="Emphasis"/>
          <w:highlight w:val="yellow"/>
        </w:rPr>
        <w:t>over 1,140</w:t>
      </w:r>
      <w:r w:rsidRPr="00C03F2D">
        <w:rPr>
          <w:rStyle w:val="Emphasis"/>
        </w:rPr>
        <w:t xml:space="preserve"> years</w:t>
      </w:r>
      <w:r w:rsidRPr="00C03F2D">
        <w:rPr>
          <w:rStyle w:val="StyleUnderline"/>
        </w:rPr>
        <w:t xml:space="preserve">. </w:t>
      </w:r>
      <w:r w:rsidRPr="00C03F2D">
        <w:rPr>
          <w:rStyle w:val="StyleUnderline"/>
          <w:highlight w:val="yellow"/>
        </w:rPr>
        <w:t>"There are no</w:t>
      </w:r>
      <w:r w:rsidRPr="00C03F2D">
        <w:rPr>
          <w:rStyle w:val="StyleUnderline"/>
        </w:rPr>
        <w:t xml:space="preserve"> </w:t>
      </w:r>
      <w:r w:rsidRPr="00C03F2D">
        <w:rPr>
          <w:rStyle w:val="Emphasis"/>
        </w:rPr>
        <w:t xml:space="preserve">imminent </w:t>
      </w:r>
      <w:r w:rsidRPr="00C03F2D">
        <w:rPr>
          <w:rStyle w:val="Emphasis"/>
          <w:highlight w:val="yellow"/>
        </w:rPr>
        <w:t>shortages</w:t>
      </w:r>
      <w:r w:rsidRPr="00C03F2D">
        <w:rPr>
          <w:rStyle w:val="StyleUnderline"/>
        </w:rPr>
        <w:t xml:space="preserve"> of</w:t>
      </w:r>
      <w:r w:rsidRPr="00C03F2D">
        <w:rPr>
          <w:sz w:val="16"/>
        </w:rPr>
        <w:t xml:space="preserve"> phosphate </w:t>
      </w:r>
      <w:r w:rsidRPr="00C03F2D">
        <w:rPr>
          <w:rStyle w:val="StyleUnderline"/>
        </w:rPr>
        <w:t>rock,"</w:t>
      </w:r>
      <w:r w:rsidRPr="00C03F2D">
        <w:rPr>
          <w:sz w:val="16"/>
        </w:rPr>
        <w:t xml:space="preserve"> notes the USGS. </w:t>
      </w:r>
      <w:r w:rsidRPr="00C03F2D">
        <w:rPr>
          <w:rStyle w:val="StyleUnderline"/>
        </w:rPr>
        <w:t>With respect to</w:t>
      </w:r>
      <w:r w:rsidRPr="00C03F2D">
        <w:rPr>
          <w:sz w:val="16"/>
        </w:rPr>
        <w:t xml:space="preserve"> the </w:t>
      </w:r>
      <w:r w:rsidRPr="00C03F2D">
        <w:rPr>
          <w:rStyle w:val="StyleUnderline"/>
        </w:rPr>
        <w:t>deleterious effects</w:t>
      </w:r>
      <w:r w:rsidRPr="00C03F2D">
        <w:rPr>
          <w:sz w:val="16"/>
        </w:rPr>
        <w:t xml:space="preserve"> that using phosphorus to fertilize crops might have outside of farm fields, </w:t>
      </w:r>
      <w:r w:rsidRPr="00C03F2D">
        <w:rPr>
          <w:rStyle w:val="StyleUnderline"/>
        </w:rPr>
        <w:t>researchers are working</w:t>
      </w:r>
      <w:r w:rsidRPr="00C03F2D">
        <w:rPr>
          <w:sz w:val="16"/>
        </w:rPr>
        <w:t xml:space="preserve"> on ways </w:t>
      </w:r>
      <w:r w:rsidRPr="00C03F2D">
        <w:rPr>
          <w:rStyle w:val="StyleUnderline"/>
        </w:rPr>
        <w:t xml:space="preserve">to </w:t>
      </w:r>
      <w:r w:rsidRPr="00C03F2D">
        <w:rPr>
          <w:rStyle w:val="Emphasis"/>
        </w:rPr>
        <w:t xml:space="preserve">endow </w:t>
      </w:r>
      <w:r w:rsidRPr="00C03F2D">
        <w:rPr>
          <w:rStyle w:val="Emphasis"/>
          <w:highlight w:val="yellow"/>
        </w:rPr>
        <w:t>crops</w:t>
      </w:r>
      <w:r w:rsidRPr="00C03F2D">
        <w:rPr>
          <w:rStyle w:val="StyleUnderline"/>
        </w:rPr>
        <w:t xml:space="preserve"> with traits that enable them to </w:t>
      </w:r>
      <w:r w:rsidRPr="00C03F2D">
        <w:rPr>
          <w:rStyle w:val="StyleUnderline"/>
          <w:highlight w:val="yellow"/>
        </w:rPr>
        <w:t xml:space="preserve">use less while </w:t>
      </w:r>
      <w:r w:rsidRPr="00C03F2D">
        <w:rPr>
          <w:rStyle w:val="Emphasis"/>
          <w:highlight w:val="yellow"/>
        </w:rPr>
        <w:t>maintaining yields</w:t>
      </w:r>
      <w:r w:rsidRPr="00C03F2D">
        <w:rPr>
          <w:sz w:val="16"/>
        </w:rPr>
        <w:t xml:space="preserve">. O'Neill and his colleagues are also concerned that farmers are using too much </w:t>
      </w:r>
      <w:r w:rsidRPr="00C03F2D">
        <w:rPr>
          <w:rStyle w:val="StyleUnderline"/>
        </w:rPr>
        <w:t>nitrogen fertilizer</w:t>
      </w:r>
      <w:r w:rsidRPr="00C03F2D">
        <w:rPr>
          <w:sz w:val="16"/>
        </w:rPr>
        <w:t xml:space="preserve">, which runs off fields into the natural environment and contributes to deoxygenated dead zones in the oceans, among other ill effects. This </w:t>
      </w:r>
      <w:r w:rsidRPr="00C03F2D">
        <w:rPr>
          <w:rStyle w:val="StyleUnderline"/>
        </w:rPr>
        <w:t>is a problem, but</w:t>
      </w:r>
      <w:r w:rsidRPr="00C03F2D">
        <w:rPr>
          <w:sz w:val="16"/>
        </w:rPr>
        <w:t xml:space="preserve"> one that </w:t>
      </w:r>
      <w:r w:rsidRPr="00C03F2D">
        <w:rPr>
          <w:rStyle w:val="StyleUnderline"/>
        </w:rPr>
        <w:t>plant breeders are</w:t>
      </w:r>
      <w:r w:rsidRPr="00C03F2D">
        <w:rPr>
          <w:sz w:val="16"/>
        </w:rPr>
        <w:t xml:space="preserve"> already </w:t>
      </w:r>
      <w:r w:rsidRPr="00C03F2D">
        <w:rPr>
          <w:rStyle w:val="StyleUnderline"/>
        </w:rPr>
        <w:t>working to solve</w:t>
      </w:r>
      <w:r w:rsidRPr="00C03F2D">
        <w:rPr>
          <w:sz w:val="16"/>
        </w:rPr>
        <w:t xml:space="preserve">. For example, </w:t>
      </w:r>
      <w:r w:rsidRPr="00C03F2D">
        <w:rPr>
          <w:rStyle w:val="StyleUnderline"/>
        </w:rPr>
        <w:t>researchers</w:t>
      </w:r>
      <w:r w:rsidRPr="00C03F2D">
        <w:rPr>
          <w:sz w:val="16"/>
        </w:rPr>
        <w:t xml:space="preserve"> at Arcadia Biosciences have </w:t>
      </w:r>
      <w:r w:rsidRPr="00C03F2D">
        <w:rPr>
          <w:rStyle w:val="StyleUnderline"/>
        </w:rPr>
        <w:t xml:space="preserve">used </w:t>
      </w:r>
      <w:r w:rsidRPr="00C03F2D">
        <w:rPr>
          <w:rStyle w:val="Emphasis"/>
          <w:highlight w:val="yellow"/>
        </w:rPr>
        <w:t>biotech</w:t>
      </w:r>
      <w:r w:rsidRPr="00C03F2D">
        <w:rPr>
          <w:rStyle w:val="Emphasis"/>
        </w:rPr>
        <w:t>nology</w:t>
      </w:r>
      <w:r w:rsidRPr="00C03F2D">
        <w:rPr>
          <w:rStyle w:val="StyleUnderline"/>
        </w:rPr>
        <w:t xml:space="preserve"> to </w:t>
      </w:r>
      <w:r w:rsidRPr="00C03F2D">
        <w:rPr>
          <w:rStyle w:val="StyleUnderline"/>
          <w:highlight w:val="yellow"/>
        </w:rPr>
        <w:t>create</w:t>
      </w:r>
      <w:r w:rsidRPr="00C03F2D">
        <w:rPr>
          <w:rStyle w:val="StyleUnderline"/>
        </w:rPr>
        <w:t xml:space="preserve"> nitrogen-</w:t>
      </w:r>
      <w:r w:rsidRPr="00C03F2D">
        <w:rPr>
          <w:rStyle w:val="Emphasis"/>
          <w:highlight w:val="yellow"/>
        </w:rPr>
        <w:t>efficient</w:t>
      </w:r>
      <w:r w:rsidRPr="00C03F2D">
        <w:rPr>
          <w:rStyle w:val="Emphasis"/>
        </w:rPr>
        <w:t xml:space="preserve"> varieties</w:t>
      </w:r>
      <w:r w:rsidRPr="00C03F2D">
        <w:rPr>
          <w:rStyle w:val="StyleUnderline"/>
        </w:rPr>
        <w:t xml:space="preserve"> of </w:t>
      </w:r>
      <w:r w:rsidRPr="00C03F2D">
        <w:rPr>
          <w:rStyle w:val="StyleUnderline"/>
          <w:highlight w:val="yellow"/>
        </w:rPr>
        <w:t>staples</w:t>
      </w:r>
      <w:r w:rsidRPr="00C03F2D">
        <w:rPr>
          <w:rStyle w:val="StyleUnderline"/>
        </w:rPr>
        <w:t xml:space="preserve"> like rice and wheat that enable farmers to increase yields while</w:t>
      </w:r>
      <w:r w:rsidRPr="00C03F2D">
        <w:rPr>
          <w:sz w:val="16"/>
        </w:rPr>
        <w:t xml:space="preserve"> significantly </w:t>
      </w:r>
      <w:r w:rsidRPr="00C03F2D">
        <w:rPr>
          <w:rStyle w:val="StyleUnderline"/>
        </w:rPr>
        <w:t>reducing fertilizer use</w:t>
      </w:r>
      <w:r w:rsidRPr="00C03F2D">
        <w:rPr>
          <w:sz w:val="16"/>
        </w:rPr>
        <w:t xml:space="preserve">. Meanwhile, </w:t>
      </w:r>
      <w:r w:rsidRPr="00C03F2D">
        <w:rPr>
          <w:rStyle w:val="StyleUnderline"/>
        </w:rPr>
        <w:t>other</w:t>
      </w:r>
      <w:r w:rsidRPr="00C03F2D">
        <w:rPr>
          <w:sz w:val="16"/>
        </w:rPr>
        <w:t xml:space="preserve"> researchers are moving on </w:t>
      </w:r>
      <w:r w:rsidRPr="00C03F2D">
        <w:rPr>
          <w:rStyle w:val="StyleUnderline"/>
        </w:rPr>
        <w:t>projects</w:t>
      </w:r>
      <w:r w:rsidRPr="00C03F2D">
        <w:rPr>
          <w:sz w:val="16"/>
        </w:rPr>
        <w:t xml:space="preserve"> to </w:t>
      </w:r>
      <w:r w:rsidRPr="00C03F2D">
        <w:rPr>
          <w:rStyle w:val="StyleUnderline"/>
        </w:rPr>
        <w:t>engineer</w:t>
      </w:r>
      <w:r w:rsidRPr="00C03F2D">
        <w:rPr>
          <w:sz w:val="16"/>
        </w:rPr>
        <w:t xml:space="preserve"> the nitrogen </w:t>
      </w:r>
      <w:r w:rsidRPr="00C03F2D">
        <w:rPr>
          <w:rStyle w:val="StyleUnderline"/>
        </w:rPr>
        <w:t>fixation</w:t>
      </w:r>
      <w:r w:rsidRPr="00C03F2D">
        <w:rPr>
          <w:sz w:val="16"/>
        </w:rPr>
        <w:t xml:space="preserve"> trait from legumes into cereal crops. In other words, </w:t>
      </w:r>
      <w:r w:rsidRPr="00C03F2D">
        <w:rPr>
          <w:rStyle w:val="StyleUnderline"/>
        </w:rPr>
        <w:t xml:space="preserve">the crops would </w:t>
      </w:r>
      <w:r w:rsidRPr="00C03F2D">
        <w:rPr>
          <w:rStyle w:val="Emphasis"/>
        </w:rPr>
        <w:t>make their own fertilizer</w:t>
      </w:r>
      <w:r w:rsidRPr="00C03F2D">
        <w:rPr>
          <w:rStyle w:val="StyleUnderline"/>
        </w:rPr>
        <w:t xml:space="preserve"> from air</w:t>
      </w:r>
      <w:r w:rsidRPr="00C03F2D">
        <w:rPr>
          <w:sz w:val="16"/>
        </w:rPr>
        <w:t xml:space="preserve">. Water? </w:t>
      </w:r>
      <w:r w:rsidRPr="00C03F2D">
        <w:rPr>
          <w:rStyle w:val="StyleUnderline"/>
        </w:rPr>
        <w:t>Most water is devoted to</w:t>
      </w:r>
      <w:r w:rsidRPr="00C03F2D">
        <w:rPr>
          <w:sz w:val="16"/>
        </w:rPr>
        <w:t xml:space="preserve"> the </w:t>
      </w:r>
      <w:r w:rsidRPr="00C03F2D">
        <w:rPr>
          <w:rStyle w:val="StyleUnderline"/>
        </w:rPr>
        <w:t>irrigation</w:t>
      </w:r>
      <w:r w:rsidRPr="00C03F2D">
        <w:rPr>
          <w:sz w:val="16"/>
        </w:rPr>
        <w:t xml:space="preserve"> of crops; </w:t>
      </w:r>
      <w:r w:rsidRPr="00C03F2D">
        <w:rPr>
          <w:rStyle w:val="StyleUnderline"/>
        </w:rPr>
        <w:t xml:space="preserve">the ongoing development of </w:t>
      </w:r>
      <w:r w:rsidRPr="00C03F2D">
        <w:rPr>
          <w:rStyle w:val="Emphasis"/>
          <w:highlight w:val="yellow"/>
        </w:rPr>
        <w:t>drought</w:t>
      </w:r>
      <w:r w:rsidRPr="00C03F2D">
        <w:rPr>
          <w:rStyle w:val="Emphasis"/>
        </w:rPr>
        <w:t>-resistant</w:t>
      </w:r>
      <w:r w:rsidRPr="00C03F2D">
        <w:rPr>
          <w:rStyle w:val="StyleUnderline"/>
        </w:rPr>
        <w:t xml:space="preserve"> </w:t>
      </w:r>
      <w:r w:rsidRPr="00C03F2D">
        <w:rPr>
          <w:rStyle w:val="StyleUnderline"/>
          <w:highlight w:val="yellow"/>
        </w:rPr>
        <w:t xml:space="preserve">and </w:t>
      </w:r>
      <w:r w:rsidRPr="00C03F2D">
        <w:rPr>
          <w:rStyle w:val="Emphasis"/>
          <w:highlight w:val="yellow"/>
        </w:rPr>
        <w:t>saline-tolerant</w:t>
      </w:r>
      <w:r w:rsidRPr="00C03F2D">
        <w:rPr>
          <w:rStyle w:val="StyleUnderline"/>
          <w:highlight w:val="yellow"/>
        </w:rPr>
        <w:t xml:space="preserve"> crops</w:t>
      </w:r>
      <w:r w:rsidRPr="00C03F2D">
        <w:rPr>
          <w:rStyle w:val="StyleUnderline"/>
        </w:rPr>
        <w:t xml:space="preserve"> will help</w:t>
      </w:r>
      <w:r w:rsidRPr="00C03F2D">
        <w:rPr>
          <w:sz w:val="16"/>
        </w:rPr>
        <w:t xml:space="preserve"> with that. Hectares per capita? </w:t>
      </w:r>
      <w:r w:rsidRPr="00C03F2D">
        <w:rPr>
          <w:rStyle w:val="StyleUnderline"/>
          <w:highlight w:val="yellow"/>
        </w:rPr>
        <w:t>Humanity</w:t>
      </w:r>
      <w:r w:rsidRPr="00C03F2D">
        <w:rPr>
          <w:sz w:val="16"/>
        </w:rPr>
        <w:t xml:space="preserve"> has probably </w:t>
      </w:r>
      <w:r w:rsidRPr="00C03F2D">
        <w:rPr>
          <w:rStyle w:val="Emphasis"/>
        </w:rPr>
        <w:t xml:space="preserve">already </w:t>
      </w:r>
      <w:r w:rsidRPr="00C03F2D">
        <w:rPr>
          <w:rStyle w:val="Emphasis"/>
          <w:highlight w:val="yellow"/>
        </w:rPr>
        <w:t>reached</w:t>
      </w:r>
      <w:r w:rsidRPr="00C03F2D">
        <w:rPr>
          <w:rStyle w:val="StyleUnderline"/>
          <w:highlight w:val="yellow"/>
        </w:rPr>
        <w:t xml:space="preserve"> peak farmland, and</w:t>
      </w:r>
      <w:r w:rsidRPr="00C03F2D">
        <w:rPr>
          <w:rStyle w:val="StyleUnderline"/>
        </w:rPr>
        <w:t xml:space="preserve"> nearly </w:t>
      </w:r>
      <w:r w:rsidRPr="00C03F2D">
        <w:rPr>
          <w:rStyle w:val="Emphasis"/>
          <w:highlight w:val="yellow"/>
        </w:rPr>
        <w:t>400 million hectares</w:t>
      </w:r>
      <w:r w:rsidRPr="00C03F2D">
        <w:rPr>
          <w:rStyle w:val="StyleUnderline"/>
          <w:highlight w:val="yellow"/>
        </w:rPr>
        <w:t xml:space="preserve"> will be restored</w:t>
      </w:r>
      <w:r w:rsidRPr="00C03F2D">
        <w:rPr>
          <w:rStyle w:val="StyleUnderline"/>
        </w:rPr>
        <w:t xml:space="preserve"> to nature by 2060—an area almost </w:t>
      </w:r>
      <w:proofErr w:type="gramStart"/>
      <w:r w:rsidRPr="00C03F2D">
        <w:rPr>
          <w:rStyle w:val="Emphasis"/>
        </w:rPr>
        <w:t>double</w:t>
      </w:r>
      <w:proofErr w:type="gramEnd"/>
      <w:r w:rsidRPr="00C03F2D">
        <w:rPr>
          <w:rStyle w:val="Emphasis"/>
        </w:rPr>
        <w:t xml:space="preserve"> the size</w:t>
      </w:r>
      <w:r w:rsidRPr="00C03F2D">
        <w:rPr>
          <w:rStyle w:val="StyleUnderline"/>
        </w:rPr>
        <w:t xml:space="preserve"> of the U</w:t>
      </w:r>
      <w:r w:rsidRPr="00C03F2D">
        <w:rPr>
          <w:sz w:val="16"/>
        </w:rPr>
        <w:t xml:space="preserve">nited </w:t>
      </w:r>
      <w:r w:rsidRPr="00C03F2D">
        <w:rPr>
          <w:rStyle w:val="StyleUnderline"/>
        </w:rPr>
        <w:t>S</w:t>
      </w:r>
      <w:r w:rsidRPr="00C03F2D">
        <w:rPr>
          <w:sz w:val="16"/>
        </w:rPr>
        <w:t xml:space="preserve">tates </w:t>
      </w:r>
      <w:r w:rsidRPr="00C03F2D">
        <w:rPr>
          <w:rStyle w:val="StyleUnderline"/>
        </w:rPr>
        <w:t>east of the Mississippi</w:t>
      </w:r>
      <w:r w:rsidRPr="00C03F2D">
        <w:rPr>
          <w:sz w:val="16"/>
        </w:rPr>
        <w:t xml:space="preserve"> River. In fact, it is entirely possible that </w:t>
      </w:r>
      <w:r w:rsidRPr="00C03F2D">
        <w:rPr>
          <w:rStyle w:val="StyleUnderline"/>
        </w:rPr>
        <w:t xml:space="preserve">most animal </w:t>
      </w:r>
      <w:r w:rsidRPr="00C03F2D">
        <w:rPr>
          <w:rStyle w:val="StyleUnderline"/>
          <w:highlight w:val="yellow"/>
        </w:rPr>
        <w:t xml:space="preserve">farming will be </w:t>
      </w:r>
      <w:r w:rsidRPr="00C03F2D">
        <w:rPr>
          <w:rStyle w:val="Emphasis"/>
          <w:highlight w:val="yellow"/>
        </w:rPr>
        <w:t>replaced</w:t>
      </w:r>
      <w:r w:rsidRPr="00C03F2D">
        <w:rPr>
          <w:rStyle w:val="StyleUnderline"/>
          <w:highlight w:val="yellow"/>
        </w:rPr>
        <w:t xml:space="preserve"> by</w:t>
      </w:r>
      <w:r w:rsidRPr="00C03F2D">
        <w:rPr>
          <w:sz w:val="16"/>
        </w:rPr>
        <w:t xml:space="preserve"> resource-sparing </w:t>
      </w:r>
      <w:r w:rsidRPr="00C03F2D">
        <w:rPr>
          <w:rStyle w:val="StyleUnderline"/>
        </w:rPr>
        <w:t>lab-grown steaks</w:t>
      </w:r>
      <w:r w:rsidRPr="00C03F2D">
        <w:rPr>
          <w:sz w:val="16"/>
        </w:rPr>
        <w:t xml:space="preserve">, chops, </w:t>
      </w:r>
      <w:r w:rsidRPr="00C03F2D">
        <w:rPr>
          <w:rStyle w:val="StyleUnderline"/>
        </w:rPr>
        <w:t>and milk.</w:t>
      </w:r>
      <w:r w:rsidRPr="00C03F2D">
        <w:rPr>
          <w:sz w:val="16"/>
        </w:rPr>
        <w:t xml:space="preserve"> Such </w:t>
      </w:r>
      <w:r w:rsidRPr="00C03F2D">
        <w:rPr>
          <w:rStyle w:val="StyleUnderline"/>
          <w:highlight w:val="yellow"/>
        </w:rPr>
        <w:t>developments</w:t>
      </w:r>
      <w:r w:rsidRPr="00C03F2D">
        <w:rPr>
          <w:rStyle w:val="StyleUnderline"/>
        </w:rPr>
        <w:t xml:space="preserve"> in </w:t>
      </w:r>
      <w:r w:rsidRPr="00C03F2D">
        <w:rPr>
          <w:rStyle w:val="Emphasis"/>
        </w:rPr>
        <w:t>food production</w:t>
      </w:r>
      <w:r w:rsidRPr="00C03F2D">
        <w:rPr>
          <w:rStyle w:val="StyleUnderline"/>
        </w:rPr>
        <w:t xml:space="preserve"> undermine</w:t>
      </w:r>
      <w:r w:rsidRPr="00C03F2D">
        <w:rPr>
          <w:sz w:val="16"/>
        </w:rPr>
        <w:t xml:space="preserve"> the researchers' </w:t>
      </w:r>
      <w:r w:rsidRPr="00C03F2D">
        <w:rPr>
          <w:rStyle w:val="StyleUnderline"/>
        </w:rPr>
        <w:t>worries about overconsumption</w:t>
      </w:r>
      <w:r w:rsidRPr="00C03F2D">
        <w:rPr>
          <w:sz w:val="16"/>
        </w:rPr>
        <w:t xml:space="preserve"> of biomass. And </w:t>
      </w:r>
      <w:r w:rsidRPr="00C03F2D">
        <w:rPr>
          <w:rStyle w:val="StyleUnderline"/>
        </w:rPr>
        <w:t xml:space="preserve">humanity's material footprint is likely to </w:t>
      </w:r>
      <w:r w:rsidRPr="00C03F2D">
        <w:rPr>
          <w:rStyle w:val="Emphasis"/>
        </w:rPr>
        <w:t>get smaller</w:t>
      </w:r>
      <w:r w:rsidRPr="00C03F2D">
        <w:rPr>
          <w:sz w:val="16"/>
        </w:rPr>
        <w:t xml:space="preserve"> too </w:t>
      </w:r>
      <w:r w:rsidRPr="00C03F2D">
        <w:rPr>
          <w:rStyle w:val="StyleUnderline"/>
        </w:rPr>
        <w:t>as trends toward</w:t>
      </w:r>
      <w:r w:rsidRPr="00C03F2D">
        <w:rPr>
          <w:sz w:val="16"/>
        </w:rPr>
        <w:t xml:space="preserve"> further </w:t>
      </w:r>
      <w:r w:rsidRPr="00C03F2D">
        <w:rPr>
          <w:rStyle w:val="Emphasis"/>
        </w:rPr>
        <w:t>dematerializatio</w:t>
      </w:r>
      <w:r w:rsidRPr="00C03F2D">
        <w:rPr>
          <w:rStyle w:val="StyleUnderline"/>
        </w:rPr>
        <w:t xml:space="preserve">n take hold. </w:t>
      </w:r>
      <w:r w:rsidRPr="00C03F2D">
        <w:rPr>
          <w:rStyle w:val="StyleUnderline"/>
          <w:highlight w:val="yellow"/>
        </w:rPr>
        <w:t>The price system is a</w:t>
      </w:r>
      <w:r w:rsidRPr="00C03F2D">
        <w:rPr>
          <w:rStyle w:val="StyleUnderline"/>
        </w:rPr>
        <w:t xml:space="preserve"> </w:t>
      </w:r>
      <w:r w:rsidRPr="00C03F2D">
        <w:rPr>
          <w:rStyle w:val="Emphasis"/>
        </w:rPr>
        <w:t xml:space="preserve">superb </w:t>
      </w:r>
      <w:r w:rsidRPr="00C03F2D">
        <w:rPr>
          <w:rStyle w:val="Emphasis"/>
          <w:highlight w:val="yellow"/>
        </w:rPr>
        <w:t>mechanism</w:t>
      </w:r>
      <w:r w:rsidRPr="00C03F2D">
        <w:rPr>
          <w:rStyle w:val="StyleUnderline"/>
          <w:highlight w:val="yellow"/>
        </w:rPr>
        <w:t xml:space="preserve"> for</w:t>
      </w:r>
      <w:r w:rsidRPr="00C03F2D">
        <w:rPr>
          <w:rStyle w:val="StyleUnderline"/>
        </w:rPr>
        <w:t xml:space="preserve"> encouraging </w:t>
      </w:r>
      <w:r w:rsidRPr="00C03F2D">
        <w:rPr>
          <w:rStyle w:val="StyleUnderline"/>
          <w:highlight w:val="yellow"/>
        </w:rPr>
        <w:t>innovators</w:t>
      </w:r>
      <w:r w:rsidRPr="00C03F2D">
        <w:rPr>
          <w:rStyle w:val="StyleUnderline"/>
        </w:rPr>
        <w:t xml:space="preserve"> to</w:t>
      </w:r>
      <w:r w:rsidRPr="00C03F2D">
        <w:rPr>
          <w:sz w:val="16"/>
        </w:rPr>
        <w:t xml:space="preserve"> find ways to </w:t>
      </w:r>
      <w:r w:rsidRPr="00C03F2D">
        <w:rPr>
          <w:rStyle w:val="StyleUnderline"/>
        </w:rPr>
        <w:t>wring</w:t>
      </w:r>
      <w:r w:rsidRPr="00C03F2D">
        <w:rPr>
          <w:sz w:val="16"/>
        </w:rPr>
        <w:t xml:space="preserve"> ever </w:t>
      </w:r>
      <w:r w:rsidRPr="00C03F2D">
        <w:rPr>
          <w:rStyle w:val="StyleUnderline"/>
        </w:rPr>
        <w:t>more value out less</w:t>
      </w:r>
      <w:r w:rsidRPr="00C03F2D">
        <w:rPr>
          <w:sz w:val="16"/>
        </w:rPr>
        <w:t xml:space="preserve"> and less </w:t>
      </w:r>
      <w:r w:rsidRPr="00C03F2D">
        <w:rPr>
          <w:rStyle w:val="StyleUnderline"/>
        </w:rPr>
        <w:t>stuff</w:t>
      </w:r>
      <w:r w:rsidRPr="00C03F2D">
        <w:rPr>
          <w:sz w:val="16"/>
        </w:rPr>
        <w:t xml:space="preserve">. Rockefeller University researcher Jesse </w:t>
      </w:r>
      <w:proofErr w:type="spellStart"/>
      <w:r w:rsidRPr="00C03F2D">
        <w:rPr>
          <w:sz w:val="16"/>
        </w:rPr>
        <w:t>Ausubel</w:t>
      </w:r>
      <w:proofErr w:type="spellEnd"/>
      <w:r w:rsidRPr="00C03F2D">
        <w:rPr>
          <w:sz w:val="16"/>
        </w:rPr>
        <w:t xml:space="preserve"> has shown that this process of </w:t>
      </w:r>
      <w:r w:rsidRPr="00C03F2D">
        <w:rPr>
          <w:rStyle w:val="StyleUnderline"/>
        </w:rPr>
        <w:t>absolute dematerialization has</w:t>
      </w:r>
      <w:r w:rsidRPr="00C03F2D">
        <w:rPr>
          <w:sz w:val="16"/>
        </w:rPr>
        <w:t xml:space="preserve"> already </w:t>
      </w:r>
      <w:r w:rsidRPr="00C03F2D">
        <w:rPr>
          <w:rStyle w:val="StyleUnderline"/>
        </w:rPr>
        <w:t>taken off</w:t>
      </w:r>
      <w:r w:rsidRPr="00C03F2D">
        <w:rPr>
          <w:sz w:val="16"/>
        </w:rPr>
        <w:t xml:space="preserve"> for </w:t>
      </w:r>
      <w:r w:rsidRPr="00C03F2D">
        <w:rPr>
          <w:rStyle w:val="StyleUnderline"/>
        </w:rPr>
        <w:t>many commodities</w:t>
      </w:r>
      <w:r w:rsidRPr="00C03F2D">
        <w:rPr>
          <w:sz w:val="16"/>
        </w:rPr>
        <w:t xml:space="preserve">. After cranking their way through their models of doom, O'Neill and his colleagues lugubriously conclude: </w:t>
      </w:r>
      <w:r w:rsidRPr="00C03F2D">
        <w:rPr>
          <w:rStyle w:val="StyleUnderline"/>
        </w:rPr>
        <w:t>"If all people are to lead</w:t>
      </w:r>
      <w:r w:rsidRPr="00C03F2D">
        <w:rPr>
          <w:sz w:val="16"/>
        </w:rPr>
        <w:t xml:space="preserve"> a good </w:t>
      </w:r>
      <w:r w:rsidRPr="00C03F2D">
        <w:rPr>
          <w:rStyle w:val="StyleUnderline"/>
        </w:rPr>
        <w:t>life within planetary boundaries</w:t>
      </w:r>
      <w:r w:rsidRPr="00C03F2D">
        <w:rPr>
          <w:sz w:val="16"/>
        </w:rPr>
        <w:t xml:space="preserve">, then </w:t>
      </w:r>
      <w:r w:rsidRPr="00C03F2D">
        <w:rPr>
          <w:rStyle w:val="StyleUnderline"/>
        </w:rPr>
        <w:t>the level of resource use associated with</w:t>
      </w:r>
      <w:r w:rsidRPr="00C03F2D">
        <w:rPr>
          <w:sz w:val="16"/>
        </w:rPr>
        <w:t xml:space="preserve"> meeting </w:t>
      </w:r>
      <w:r w:rsidRPr="00C03F2D">
        <w:rPr>
          <w:rStyle w:val="StyleUnderline"/>
        </w:rPr>
        <w:t>basic needs must be</w:t>
      </w:r>
      <w:r w:rsidRPr="00C03F2D">
        <w:rPr>
          <w:sz w:val="16"/>
        </w:rPr>
        <w:t xml:space="preserve"> dramatically </w:t>
      </w:r>
      <w:r w:rsidRPr="00C03F2D">
        <w:rPr>
          <w:rStyle w:val="StyleUnderline"/>
        </w:rPr>
        <w:t>reduced." They are</w:t>
      </w:r>
      <w:r w:rsidRPr="00C03F2D">
        <w:rPr>
          <w:sz w:val="16"/>
        </w:rPr>
        <w:t xml:space="preserve"> right, but they are </w:t>
      </w:r>
      <w:r w:rsidRPr="00C03F2D">
        <w:rPr>
          <w:rStyle w:val="Emphasis"/>
        </w:rPr>
        <w:t>entirely backward</w:t>
      </w:r>
      <w:r w:rsidRPr="00C03F2D">
        <w:rPr>
          <w:rStyle w:val="StyleUnderline"/>
        </w:rPr>
        <w:t xml:space="preserve"> </w:t>
      </w:r>
      <w:proofErr w:type="gramStart"/>
      <w:r w:rsidRPr="00C03F2D">
        <w:rPr>
          <w:rStyle w:val="StyleUnderline"/>
        </w:rPr>
        <w:t>with</w:t>
      </w:r>
      <w:r w:rsidRPr="00C03F2D">
        <w:rPr>
          <w:sz w:val="16"/>
        </w:rPr>
        <w:t xml:space="preserve"> regard to</w:t>
      </w:r>
      <w:proofErr w:type="gramEnd"/>
      <w:r w:rsidRPr="00C03F2D">
        <w:rPr>
          <w:sz w:val="16"/>
        </w:rPr>
        <w:t xml:space="preserve"> </w:t>
      </w:r>
      <w:r w:rsidRPr="00C03F2D">
        <w:rPr>
          <w:rStyle w:val="StyleUnderline"/>
        </w:rPr>
        <w:t xml:space="preserve">how to achieve those goals. </w:t>
      </w:r>
      <w:r w:rsidRPr="00C03F2D">
        <w:rPr>
          <w:rStyle w:val="Emphasis"/>
        </w:rPr>
        <w:t xml:space="preserve">Economic </w:t>
      </w:r>
      <w:r w:rsidRPr="00C03F2D">
        <w:rPr>
          <w:rStyle w:val="Emphasis"/>
          <w:highlight w:val="yellow"/>
        </w:rPr>
        <w:t>growth</w:t>
      </w:r>
      <w:r w:rsidRPr="00C03F2D">
        <w:rPr>
          <w:rStyle w:val="StyleUnderline"/>
          <w:highlight w:val="yellow"/>
        </w:rPr>
        <w:t xml:space="preserve"> provides</w:t>
      </w:r>
      <w:r w:rsidRPr="00C03F2D">
        <w:rPr>
          <w:sz w:val="16"/>
        </w:rPr>
        <w:t xml:space="preserve"> the wealth and </w:t>
      </w:r>
      <w:r w:rsidRPr="00C03F2D">
        <w:rPr>
          <w:rStyle w:val="StyleUnderline"/>
          <w:highlight w:val="yellow"/>
        </w:rPr>
        <w:t>tech</w:t>
      </w:r>
      <w:r w:rsidRPr="00C03F2D">
        <w:rPr>
          <w:rStyle w:val="StyleUnderline"/>
        </w:rPr>
        <w:t>nologies</w:t>
      </w:r>
      <w:r w:rsidRPr="00C03F2D">
        <w:rPr>
          <w:sz w:val="16"/>
        </w:rPr>
        <w:t xml:space="preserve"> needed </w:t>
      </w:r>
      <w:r w:rsidRPr="00C03F2D">
        <w:rPr>
          <w:rStyle w:val="StyleUnderline"/>
          <w:highlight w:val="yellow"/>
        </w:rPr>
        <w:t>to lift</w:t>
      </w:r>
      <w:r w:rsidRPr="00C03F2D">
        <w:rPr>
          <w:rStyle w:val="StyleUnderline"/>
        </w:rPr>
        <w:t xml:space="preserve"> people </w:t>
      </w:r>
      <w:r w:rsidRPr="00C03F2D">
        <w:rPr>
          <w:rStyle w:val="StyleUnderline"/>
          <w:highlight w:val="yellow"/>
        </w:rPr>
        <w:t xml:space="preserve">from </w:t>
      </w:r>
      <w:r w:rsidRPr="00C03F2D">
        <w:rPr>
          <w:rStyle w:val="Emphasis"/>
          <w:highlight w:val="yellow"/>
        </w:rPr>
        <w:t>poverty</w:t>
      </w:r>
      <w:r w:rsidRPr="00C03F2D">
        <w:rPr>
          <w:rStyle w:val="StyleUnderline"/>
          <w:highlight w:val="yellow"/>
        </w:rPr>
        <w:t xml:space="preserve"> while</w:t>
      </w:r>
      <w:r w:rsidRPr="00C03F2D">
        <w:rPr>
          <w:sz w:val="16"/>
        </w:rPr>
        <w:t xml:space="preserve"> simultaneously </w:t>
      </w:r>
      <w:r w:rsidRPr="00C03F2D">
        <w:rPr>
          <w:rStyle w:val="Emphasis"/>
          <w:highlight w:val="yellow"/>
        </w:rPr>
        <w:t>lightening</w:t>
      </w:r>
      <w:r w:rsidRPr="00C03F2D">
        <w:rPr>
          <w:rStyle w:val="Emphasis"/>
        </w:rPr>
        <w:t xml:space="preserve"> humanity's </w:t>
      </w:r>
      <w:r w:rsidRPr="00C03F2D">
        <w:rPr>
          <w:rStyle w:val="Emphasis"/>
          <w:highlight w:val="yellow"/>
        </w:rPr>
        <w:t>footprint</w:t>
      </w:r>
      <w:r w:rsidRPr="00C03F2D">
        <w:rPr>
          <w:rStyle w:val="StyleUnderline"/>
        </w:rPr>
        <w:t xml:space="preserve"> on the</w:t>
      </w:r>
      <w:r w:rsidRPr="00C03F2D">
        <w:rPr>
          <w:sz w:val="16"/>
        </w:rPr>
        <w:t xml:space="preserve"> natural </w:t>
      </w:r>
      <w:r w:rsidRPr="00C03F2D">
        <w:rPr>
          <w:rStyle w:val="StyleUnderline"/>
        </w:rPr>
        <w:t xml:space="preserve">world. </w:t>
      </w:r>
      <w:r w:rsidRPr="00C03F2D">
        <w:rPr>
          <w:rStyle w:val="StyleUnderline"/>
          <w:highlight w:val="yellow"/>
        </w:rPr>
        <w:t>Rather than degrowth, the planet</w:t>
      </w:r>
      <w:r w:rsidRPr="00C03F2D">
        <w:rPr>
          <w:rStyle w:val="StyleUnderline"/>
        </w:rPr>
        <w:t xml:space="preserve">—and </w:t>
      </w:r>
      <w:r w:rsidRPr="00C03F2D">
        <w:rPr>
          <w:sz w:val="16"/>
        </w:rPr>
        <w:t xml:space="preserve">especially its </w:t>
      </w:r>
      <w:r w:rsidRPr="00C03F2D">
        <w:rPr>
          <w:rStyle w:val="StyleUnderline"/>
        </w:rPr>
        <w:t>poor people—</w:t>
      </w:r>
      <w:r w:rsidRPr="00C03F2D">
        <w:rPr>
          <w:rStyle w:val="StyleUnderline"/>
          <w:highlight w:val="yellow"/>
        </w:rPr>
        <w:t xml:space="preserve">need </w:t>
      </w:r>
      <w:r w:rsidRPr="00C03F2D">
        <w:rPr>
          <w:rStyle w:val="Emphasis"/>
          <w:highlight w:val="yellow"/>
        </w:rPr>
        <w:t>more</w:t>
      </w:r>
      <w:r w:rsidRPr="00C03F2D">
        <w:rPr>
          <w:rStyle w:val="StyleUnderline"/>
        </w:rPr>
        <w:t xml:space="preserve"> and </w:t>
      </w:r>
      <w:r w:rsidRPr="00C03F2D">
        <w:rPr>
          <w:rStyle w:val="Emphasis"/>
        </w:rPr>
        <w:t>faster</w:t>
      </w:r>
      <w:r w:rsidRPr="00C03F2D">
        <w:rPr>
          <w:sz w:val="16"/>
        </w:rPr>
        <w:t xml:space="preserve"> economic </w:t>
      </w:r>
      <w:r w:rsidRPr="00C03F2D">
        <w:rPr>
          <w:rStyle w:val="StyleUnderline"/>
        </w:rPr>
        <w:t>growth</w:t>
      </w:r>
      <w:r w:rsidRPr="00C03F2D">
        <w:rPr>
          <w:sz w:val="16"/>
        </w:rPr>
        <w:t>.</w:t>
      </w:r>
    </w:p>
    <w:p w14:paraId="754587D4" w14:textId="77777777" w:rsidR="00EF76A6" w:rsidRPr="00C03F2D" w:rsidRDefault="00EF76A6" w:rsidP="00EF76A6">
      <w:pPr>
        <w:pStyle w:val="Heading4"/>
      </w:pPr>
      <w:r w:rsidRPr="00C03F2D">
        <w:t xml:space="preserve">Elites react with </w:t>
      </w:r>
      <w:r w:rsidRPr="009B0DBF">
        <w:rPr>
          <w:u w:val="single"/>
        </w:rPr>
        <w:t>war</w:t>
      </w:r>
      <w:r w:rsidRPr="009B0DBF">
        <w:t xml:space="preserve"> </w:t>
      </w:r>
      <w:r w:rsidRPr="00C03F2D">
        <w:t xml:space="preserve">– if goods </w:t>
      </w:r>
      <w:r w:rsidRPr="009B0DBF">
        <w:rPr>
          <w:u w:val="single"/>
        </w:rPr>
        <w:t>don’t cross</w:t>
      </w:r>
      <w:r w:rsidRPr="00C03F2D">
        <w:t xml:space="preserve"> borders, then </w:t>
      </w:r>
      <w:r w:rsidRPr="009B0DBF">
        <w:rPr>
          <w:u w:val="single"/>
        </w:rPr>
        <w:t>soldiers will</w:t>
      </w:r>
      <w:r w:rsidRPr="00C03F2D">
        <w:t xml:space="preserve">. </w:t>
      </w:r>
    </w:p>
    <w:p w14:paraId="0778BF96" w14:textId="77777777" w:rsidR="00EF76A6" w:rsidRPr="00C03F2D" w:rsidRDefault="00EF76A6" w:rsidP="00EF76A6">
      <w:r w:rsidRPr="00C03F2D">
        <w:rPr>
          <w:rStyle w:val="Style13ptBold"/>
        </w:rPr>
        <w:t>Liu ’18</w:t>
      </w:r>
      <w:r w:rsidRPr="00C03F2D">
        <w:t xml:space="preserve"> [Qian; November 2; Economist, Managing Director at Greater China, citing the economist Thomas Piketty and political scientist Samuel Huntington; Project Syndicate, “From economic crisis to World War III,” p. 1-2; RP]</w:t>
      </w:r>
    </w:p>
    <w:p w14:paraId="3E5AA2CD" w14:textId="77777777" w:rsidR="00EF76A6" w:rsidRDefault="00EF76A6" w:rsidP="00EF76A6">
      <w:pPr>
        <w:rPr>
          <w:sz w:val="16"/>
        </w:rPr>
      </w:pPr>
      <w:r w:rsidRPr="00C03F2D">
        <w:rPr>
          <w:sz w:val="16"/>
        </w:rPr>
        <w:t xml:space="preserve">The next economic crisis is closer than you think. But what you should really worry about is what comes after: </w:t>
      </w:r>
      <w:r w:rsidRPr="00C03F2D">
        <w:rPr>
          <w:rStyle w:val="StyleUnderline"/>
        </w:rPr>
        <w:t>in the current</w:t>
      </w:r>
      <w:r w:rsidRPr="00C03F2D">
        <w:rPr>
          <w:sz w:val="16"/>
        </w:rPr>
        <w:t xml:space="preserve"> social, </w:t>
      </w:r>
      <w:r w:rsidRPr="00C03F2D">
        <w:rPr>
          <w:rStyle w:val="StyleUnderline"/>
        </w:rPr>
        <w:t xml:space="preserve">political, and technological landscape, a prolonged </w:t>
      </w:r>
      <w:r w:rsidRPr="00C03F2D">
        <w:rPr>
          <w:rStyle w:val="Emphasis"/>
          <w:highlight w:val="yellow"/>
        </w:rPr>
        <w:t>economic crisis</w:t>
      </w:r>
      <w:r w:rsidRPr="00C03F2D">
        <w:rPr>
          <w:sz w:val="16"/>
        </w:rPr>
        <w:t xml:space="preserve">, combined with rising income inequality, </w:t>
      </w:r>
      <w:r w:rsidRPr="00C03F2D">
        <w:rPr>
          <w:rStyle w:val="StyleUnderline"/>
        </w:rPr>
        <w:t>could</w:t>
      </w:r>
      <w:r w:rsidRPr="00C03F2D">
        <w:rPr>
          <w:sz w:val="16"/>
        </w:rPr>
        <w:t xml:space="preserve"> well </w:t>
      </w:r>
      <w:r w:rsidRPr="00C03F2D">
        <w:rPr>
          <w:rStyle w:val="StyleUnderline"/>
          <w:highlight w:val="yellow"/>
        </w:rPr>
        <w:t>escalate into</w:t>
      </w:r>
      <w:r w:rsidRPr="00C03F2D">
        <w:rPr>
          <w:rStyle w:val="StyleUnderline"/>
        </w:rPr>
        <w:t xml:space="preserve"> a major </w:t>
      </w:r>
      <w:r w:rsidRPr="00C03F2D">
        <w:rPr>
          <w:rStyle w:val="Emphasis"/>
          <w:highlight w:val="yellow"/>
        </w:rPr>
        <w:t>global</w:t>
      </w:r>
      <w:r w:rsidRPr="00C03F2D">
        <w:rPr>
          <w:rStyle w:val="Emphasis"/>
        </w:rPr>
        <w:t xml:space="preserve"> military </w:t>
      </w:r>
      <w:r w:rsidRPr="00C03F2D">
        <w:rPr>
          <w:rStyle w:val="Emphasis"/>
          <w:highlight w:val="yellow"/>
        </w:rPr>
        <w:t>conflict</w:t>
      </w:r>
      <w:r w:rsidRPr="00C03F2D">
        <w:rPr>
          <w:sz w:val="16"/>
        </w:rPr>
        <w:t xml:space="preserve">. </w:t>
      </w:r>
      <w:r w:rsidRPr="00C03F2D">
        <w:rPr>
          <w:rStyle w:val="StyleUnderline"/>
        </w:rPr>
        <w:t xml:space="preserve">The 2008-09 global financial crisis almost </w:t>
      </w:r>
      <w:r w:rsidRPr="00C03F2D">
        <w:rPr>
          <w:rStyle w:val="Emphasis"/>
        </w:rPr>
        <w:t>bankrupted</w:t>
      </w:r>
      <w:r w:rsidRPr="00C03F2D">
        <w:rPr>
          <w:rStyle w:val="StyleUnderline"/>
        </w:rPr>
        <w:t xml:space="preserve"> governments and caused </w:t>
      </w:r>
      <w:r w:rsidRPr="00C03F2D">
        <w:rPr>
          <w:rStyle w:val="Emphasis"/>
        </w:rPr>
        <w:t>systemic collapse</w:t>
      </w:r>
      <w:r w:rsidRPr="00C03F2D">
        <w:rPr>
          <w:sz w:val="16"/>
        </w:rPr>
        <w:t xml:space="preserve">. Policymakers managed to pull the global economy back from the brink, using massive monetary stimulus, including quantitative easing and near-zero (or even negative) interest rates. But monetary stimulus is like an adrenaline shot to jump-start an arrested heart; it can revive the patient, but it does nothing to cure the disease. Treating a sick economy requires structural reforms, which can cover everything from financial and </w:t>
      </w:r>
      <w:proofErr w:type="spellStart"/>
      <w:r w:rsidRPr="00C03F2D">
        <w:rPr>
          <w:sz w:val="16"/>
        </w:rPr>
        <w:t>labour</w:t>
      </w:r>
      <w:proofErr w:type="spellEnd"/>
      <w:r w:rsidRPr="00C03F2D">
        <w:rPr>
          <w:sz w:val="16"/>
        </w:rPr>
        <w:t xml:space="preserve"> markets to tax systems, fertility patterns, and education policies. </w:t>
      </w:r>
      <w:r w:rsidRPr="00C03F2D">
        <w:rPr>
          <w:rStyle w:val="StyleUnderline"/>
        </w:rPr>
        <w:t>Policymakers</w:t>
      </w:r>
      <w:r w:rsidRPr="00C03F2D">
        <w:rPr>
          <w:sz w:val="16"/>
        </w:rPr>
        <w:t xml:space="preserve"> have utterly failed to pursue such reforms, despite promising to do so. Instead, they have </w:t>
      </w:r>
      <w:r w:rsidRPr="00C03F2D">
        <w:rPr>
          <w:rStyle w:val="StyleUnderline"/>
        </w:rPr>
        <w:t xml:space="preserve">remained </w:t>
      </w:r>
      <w:r w:rsidRPr="00C03F2D">
        <w:rPr>
          <w:rStyle w:val="StyleUnderline"/>
        </w:rPr>
        <w:lastRenderedPageBreak/>
        <w:t>preoccupied with politics</w:t>
      </w:r>
      <w:r w:rsidRPr="00C03F2D">
        <w:rPr>
          <w:sz w:val="16"/>
        </w:rPr>
        <w:t xml:space="preserve">. From Italy to Germany, forming and sustaining governments now seems to take more time than actual governing. Greece, for example, has relied on money from international creditors to keep its head (barely) above water, rather than genuinely reforming its pension system or improving its business environment. The lack of structural reform has meant that the unprecedented excess liquidity that central banks injected into their economies was not allocated to its most efficient uses.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w:t>
      </w:r>
      <w:r w:rsidRPr="00C03F2D">
        <w:rPr>
          <w:rStyle w:val="StyleUnderline"/>
          <w:highlight w:val="yellow"/>
        </w:rPr>
        <w:t>another</w:t>
      </w:r>
      <w:r w:rsidRPr="00C03F2D">
        <w:rPr>
          <w:rStyle w:val="StyleUnderline"/>
        </w:rPr>
        <w:t xml:space="preserve"> economic </w:t>
      </w:r>
      <w:r w:rsidRPr="00C03F2D">
        <w:rPr>
          <w:rStyle w:val="StyleUnderline"/>
          <w:highlight w:val="yellow"/>
        </w:rPr>
        <w:t>crisis</w:t>
      </w:r>
      <w:r w:rsidRPr="00C03F2D">
        <w:rPr>
          <w:sz w:val="16"/>
        </w:rPr>
        <w:t xml:space="preserve"> – one that </w:t>
      </w:r>
      <w:r w:rsidRPr="00C03F2D">
        <w:rPr>
          <w:rStyle w:val="StyleUnderline"/>
          <w:highlight w:val="yellow"/>
        </w:rPr>
        <w:t>could be</w:t>
      </w:r>
      <w:r w:rsidRPr="00C03F2D">
        <w:rPr>
          <w:rStyle w:val="StyleUnderline"/>
        </w:rPr>
        <w:t xml:space="preserve"> </w:t>
      </w:r>
      <w:r w:rsidRPr="00C03F2D">
        <w:rPr>
          <w:rStyle w:val="Emphasis"/>
        </w:rPr>
        <w:t xml:space="preserve">even </w:t>
      </w:r>
      <w:r w:rsidRPr="00C03F2D">
        <w:rPr>
          <w:rStyle w:val="Emphasis"/>
          <w:highlight w:val="yellow"/>
        </w:rPr>
        <w:t>more severe</w:t>
      </w:r>
      <w:r w:rsidRPr="00C03F2D">
        <w:rPr>
          <w:rStyle w:val="StyleUnderline"/>
        </w:rPr>
        <w:t xml:space="preserve"> than the last, </w:t>
      </w:r>
      <w:r w:rsidRPr="00C03F2D">
        <w:rPr>
          <w:rStyle w:val="StyleUnderline"/>
          <w:highlight w:val="yellow"/>
        </w:rPr>
        <w:t>because we</w:t>
      </w:r>
      <w:r w:rsidRPr="00C03F2D">
        <w:rPr>
          <w:rStyle w:val="StyleUnderline"/>
        </w:rPr>
        <w:t xml:space="preserve"> have </w:t>
      </w:r>
      <w:r w:rsidRPr="00C03F2D">
        <w:rPr>
          <w:rStyle w:val="StyleUnderline"/>
          <w:highlight w:val="yellow"/>
        </w:rPr>
        <w:t>built</w:t>
      </w:r>
      <w:r w:rsidRPr="00C03F2D">
        <w:rPr>
          <w:rStyle w:val="StyleUnderline"/>
        </w:rPr>
        <w:t xml:space="preserve"> up a </w:t>
      </w:r>
      <w:r w:rsidRPr="00C03F2D">
        <w:rPr>
          <w:rStyle w:val="Emphasis"/>
          <w:highlight w:val="yellow"/>
        </w:rPr>
        <w:t>tolerance</w:t>
      </w:r>
      <w:r w:rsidRPr="00C03F2D">
        <w:rPr>
          <w:rStyle w:val="StyleUnderline"/>
        </w:rPr>
        <w:t xml:space="preserve"> to our strongest macroeconomic medications</w:t>
      </w:r>
      <w:r w:rsidRPr="00C03F2D">
        <w:rPr>
          <w:sz w:val="16"/>
        </w:rPr>
        <w:t xml:space="preserve">. </w:t>
      </w:r>
      <w:r w:rsidRPr="00C03F2D">
        <w:rPr>
          <w:rStyle w:val="StyleUnderline"/>
        </w:rPr>
        <w:t>A decade of regular adrenaline shots, in the form of ultra-low</w:t>
      </w:r>
      <w:r w:rsidRPr="00C03F2D">
        <w:rPr>
          <w:sz w:val="16"/>
        </w:rPr>
        <w:t xml:space="preserve"> interest </w:t>
      </w:r>
      <w:r w:rsidRPr="00C03F2D">
        <w:rPr>
          <w:rStyle w:val="StyleUnderline"/>
          <w:highlight w:val="yellow"/>
        </w:rPr>
        <w:t>rates</w:t>
      </w:r>
      <w:r w:rsidRPr="00C03F2D">
        <w:rPr>
          <w:rStyle w:val="StyleUnderline"/>
        </w:rPr>
        <w:t xml:space="preserve"> and</w:t>
      </w:r>
      <w:r w:rsidRPr="00C03F2D">
        <w:rPr>
          <w:sz w:val="16"/>
        </w:rPr>
        <w:t xml:space="preserve"> unconventional </w:t>
      </w:r>
      <w:r w:rsidRPr="00C03F2D">
        <w:rPr>
          <w:rStyle w:val="StyleUnderline"/>
        </w:rPr>
        <w:t xml:space="preserve">monetary policies, has severely </w:t>
      </w:r>
      <w:r w:rsidRPr="00C03F2D">
        <w:rPr>
          <w:rStyle w:val="StyleUnderline"/>
          <w:highlight w:val="yellow"/>
        </w:rPr>
        <w:t>depleted</w:t>
      </w:r>
      <w:r w:rsidRPr="00C03F2D">
        <w:rPr>
          <w:rStyle w:val="StyleUnderline"/>
        </w:rPr>
        <w:t xml:space="preserve"> their </w:t>
      </w:r>
      <w:r w:rsidRPr="00C03F2D">
        <w:rPr>
          <w:rStyle w:val="Emphasis"/>
          <w:highlight w:val="yellow"/>
        </w:rPr>
        <w:t xml:space="preserve">power to </w:t>
      </w:r>
      <w:proofErr w:type="spellStart"/>
      <w:r w:rsidRPr="00C03F2D">
        <w:rPr>
          <w:rStyle w:val="Emphasis"/>
          <w:highlight w:val="yellow"/>
        </w:rPr>
        <w:t>stabilise</w:t>
      </w:r>
      <w:proofErr w:type="spellEnd"/>
      <w:r w:rsidRPr="00C03F2D">
        <w:rPr>
          <w:rStyle w:val="StyleUnderline"/>
        </w:rPr>
        <w:t xml:space="preserve"> and stimulate the economy</w:t>
      </w:r>
      <w:r w:rsidRPr="00C03F2D">
        <w:rPr>
          <w:sz w:val="16"/>
        </w:rPr>
        <w:t xml:space="preserve">. </w:t>
      </w:r>
      <w:r w:rsidRPr="00C03F2D">
        <w:rPr>
          <w:rStyle w:val="StyleUnderline"/>
        </w:rPr>
        <w:t xml:space="preserve">If </w:t>
      </w:r>
      <w:r w:rsidRPr="00C03F2D">
        <w:rPr>
          <w:rStyle w:val="Emphasis"/>
          <w:highlight w:val="yellow"/>
        </w:rPr>
        <w:t>history</w:t>
      </w:r>
      <w:r w:rsidRPr="00C03F2D">
        <w:rPr>
          <w:rStyle w:val="StyleUnderline"/>
          <w:highlight w:val="yellow"/>
        </w:rPr>
        <w:t xml:space="preserve"> is a</w:t>
      </w:r>
      <w:r w:rsidRPr="00C03F2D">
        <w:rPr>
          <w:rStyle w:val="StyleUnderline"/>
        </w:rPr>
        <w:t xml:space="preserve">ny </w:t>
      </w:r>
      <w:r w:rsidRPr="00C03F2D">
        <w:rPr>
          <w:rStyle w:val="StyleUnderline"/>
          <w:highlight w:val="yellow"/>
        </w:rPr>
        <w:t>guide</w:t>
      </w:r>
      <w:r w:rsidRPr="00C03F2D">
        <w:rPr>
          <w:sz w:val="16"/>
        </w:rPr>
        <w:t xml:space="preserve">, the </w:t>
      </w:r>
      <w:r w:rsidRPr="00C03F2D">
        <w:rPr>
          <w:rStyle w:val="StyleUnderline"/>
        </w:rPr>
        <w:t>consequences</w:t>
      </w:r>
      <w:r w:rsidRPr="00C03F2D">
        <w:rPr>
          <w:sz w:val="16"/>
        </w:rPr>
        <w:t xml:space="preserve"> of this mistake </w:t>
      </w:r>
      <w:r w:rsidRPr="00C03F2D">
        <w:rPr>
          <w:rStyle w:val="StyleUnderline"/>
        </w:rPr>
        <w:t>could extend far beyond the economy</w:t>
      </w:r>
      <w:r w:rsidRPr="00C03F2D">
        <w:rPr>
          <w:sz w:val="16"/>
        </w:rPr>
        <w:t xml:space="preserve">. According to Harvard’s Benjamin Friedman, </w:t>
      </w:r>
      <w:r w:rsidRPr="00C03F2D">
        <w:rPr>
          <w:rStyle w:val="StyleUnderline"/>
        </w:rPr>
        <w:t xml:space="preserve">prolonged periods of </w:t>
      </w:r>
      <w:r w:rsidRPr="00C03F2D">
        <w:rPr>
          <w:rStyle w:val="StyleUnderline"/>
          <w:highlight w:val="yellow"/>
        </w:rPr>
        <w:t xml:space="preserve">economic distress have been </w:t>
      </w:r>
      <w:proofErr w:type="spellStart"/>
      <w:r w:rsidRPr="00C03F2D">
        <w:rPr>
          <w:rStyle w:val="StyleUnderline"/>
          <w:highlight w:val="yellow"/>
        </w:rPr>
        <w:t>characterised</w:t>
      </w:r>
      <w:proofErr w:type="spellEnd"/>
      <w:r w:rsidRPr="00C03F2D">
        <w:rPr>
          <w:rStyle w:val="StyleUnderline"/>
        </w:rPr>
        <w:t xml:space="preserve"> also </w:t>
      </w:r>
      <w:r w:rsidRPr="00C03F2D">
        <w:rPr>
          <w:rStyle w:val="StyleUnderline"/>
          <w:highlight w:val="yellow"/>
        </w:rPr>
        <w:t>by</w:t>
      </w:r>
      <w:r w:rsidRPr="00C03F2D">
        <w:rPr>
          <w:rStyle w:val="StyleUnderline"/>
        </w:rPr>
        <w:t xml:space="preserve"> </w:t>
      </w:r>
      <w:r w:rsidRPr="00C03F2D">
        <w:rPr>
          <w:rStyle w:val="Emphasis"/>
        </w:rPr>
        <w:t xml:space="preserve">public </w:t>
      </w:r>
      <w:r w:rsidRPr="00C03F2D">
        <w:rPr>
          <w:rStyle w:val="Emphasis"/>
          <w:highlight w:val="yellow"/>
        </w:rPr>
        <w:t>antipathy</w:t>
      </w:r>
      <w:r w:rsidRPr="00C03F2D">
        <w:rPr>
          <w:rStyle w:val="StyleUnderline"/>
          <w:highlight w:val="yellow"/>
        </w:rPr>
        <w:t xml:space="preserve"> toward</w:t>
      </w:r>
      <w:r w:rsidRPr="00C03F2D">
        <w:rPr>
          <w:rStyle w:val="StyleUnderline"/>
        </w:rPr>
        <w:t xml:space="preserve"> minority groups or </w:t>
      </w:r>
      <w:r w:rsidRPr="00C03F2D">
        <w:rPr>
          <w:rStyle w:val="Emphasis"/>
        </w:rPr>
        <w:t xml:space="preserve">foreign </w:t>
      </w:r>
      <w:r w:rsidRPr="00C03F2D">
        <w:rPr>
          <w:rStyle w:val="Emphasis"/>
          <w:highlight w:val="yellow"/>
        </w:rPr>
        <w:t>countries</w:t>
      </w:r>
      <w:r w:rsidRPr="00C03F2D">
        <w:rPr>
          <w:rStyle w:val="StyleUnderline"/>
        </w:rPr>
        <w:t xml:space="preserve"> – attitudes that</w:t>
      </w:r>
      <w:r w:rsidRPr="00C03F2D">
        <w:rPr>
          <w:sz w:val="16"/>
        </w:rPr>
        <w:t xml:space="preserve"> can help to </w:t>
      </w:r>
      <w:r w:rsidRPr="00C03F2D">
        <w:rPr>
          <w:rStyle w:val="StyleUnderline"/>
        </w:rPr>
        <w:t xml:space="preserve">fuel unrest, </w:t>
      </w:r>
      <w:r w:rsidRPr="00C03F2D">
        <w:rPr>
          <w:rStyle w:val="Emphasis"/>
        </w:rPr>
        <w:t>terrorism</w:t>
      </w:r>
      <w:r w:rsidRPr="00C03F2D">
        <w:rPr>
          <w:rStyle w:val="StyleUnderline"/>
        </w:rPr>
        <w:t xml:space="preserve">, </w:t>
      </w:r>
      <w:r w:rsidRPr="00C03F2D">
        <w:rPr>
          <w:rStyle w:val="StyleUnderline"/>
          <w:highlight w:val="yellow"/>
        </w:rPr>
        <w:t>or</w:t>
      </w:r>
      <w:r w:rsidRPr="00C03F2D">
        <w:rPr>
          <w:rStyle w:val="StyleUnderline"/>
        </w:rPr>
        <w:t xml:space="preserve"> even </w:t>
      </w:r>
      <w:r w:rsidRPr="00C03F2D">
        <w:rPr>
          <w:rStyle w:val="Emphasis"/>
          <w:highlight w:val="yellow"/>
        </w:rPr>
        <w:t>war</w:t>
      </w:r>
      <w:r w:rsidRPr="00C03F2D">
        <w:rPr>
          <w:sz w:val="16"/>
        </w:rPr>
        <w:t xml:space="preserve">. For example, </w:t>
      </w:r>
      <w:r w:rsidRPr="00C03F2D">
        <w:rPr>
          <w:rStyle w:val="StyleUnderline"/>
        </w:rPr>
        <w:t>during the Great Depression</w:t>
      </w:r>
      <w:r w:rsidRPr="00C03F2D">
        <w:rPr>
          <w:sz w:val="16"/>
        </w:rPr>
        <w:t xml:space="preserve">, US President Herbert </w:t>
      </w:r>
      <w:r w:rsidRPr="00C03F2D">
        <w:rPr>
          <w:rStyle w:val="StyleUnderline"/>
        </w:rPr>
        <w:t>Hoover signed</w:t>
      </w:r>
      <w:r w:rsidRPr="00C03F2D">
        <w:rPr>
          <w:sz w:val="16"/>
        </w:rPr>
        <w:t xml:space="preserve"> the 1930 </w:t>
      </w:r>
      <w:r w:rsidRPr="00C03F2D">
        <w:rPr>
          <w:rStyle w:val="StyleUnderline"/>
        </w:rPr>
        <w:t>Smoot-Hawley</w:t>
      </w:r>
      <w:r w:rsidRPr="00C03F2D">
        <w:rPr>
          <w:sz w:val="16"/>
        </w:rPr>
        <w:t xml:space="preserve"> Tariff Act, intended to protect American workers and farmers from foreign competition. In the subsequent five years, </w:t>
      </w:r>
      <w:r w:rsidRPr="00C03F2D">
        <w:rPr>
          <w:rStyle w:val="StyleUnderline"/>
        </w:rPr>
        <w:t xml:space="preserve">global trade shrank by two-thirds. </w:t>
      </w:r>
      <w:r w:rsidRPr="00C03F2D">
        <w:rPr>
          <w:rStyle w:val="StyleUnderline"/>
          <w:highlight w:val="yellow"/>
        </w:rPr>
        <w:t xml:space="preserve">Within a decade, </w:t>
      </w:r>
      <w:r w:rsidRPr="00C03F2D">
        <w:rPr>
          <w:rStyle w:val="Emphasis"/>
          <w:highlight w:val="yellow"/>
        </w:rPr>
        <w:t>World War II</w:t>
      </w:r>
      <w:r w:rsidRPr="00C03F2D">
        <w:rPr>
          <w:rStyle w:val="Emphasis"/>
        </w:rPr>
        <w:t xml:space="preserve"> had </w:t>
      </w:r>
      <w:r w:rsidRPr="00C03F2D">
        <w:rPr>
          <w:rStyle w:val="Emphasis"/>
          <w:highlight w:val="yellow"/>
        </w:rPr>
        <w:t>begun</w:t>
      </w:r>
      <w:r w:rsidRPr="00C03F2D">
        <w:rPr>
          <w:sz w:val="16"/>
        </w:rPr>
        <w:t xml:space="preserve">. To be sure, WWII, like World War I, was caused by a multitude of factors; there is no standard path to war. But </w:t>
      </w:r>
      <w:r w:rsidRPr="00C03F2D">
        <w:rPr>
          <w:rStyle w:val="StyleUnderline"/>
        </w:rPr>
        <w:t>there is reason to believe</w:t>
      </w:r>
      <w:r w:rsidRPr="00C03F2D">
        <w:rPr>
          <w:sz w:val="16"/>
        </w:rPr>
        <w:t xml:space="preserve"> that high levels of </w:t>
      </w:r>
      <w:r w:rsidRPr="00C03F2D">
        <w:rPr>
          <w:rStyle w:val="StyleUnderline"/>
        </w:rPr>
        <w:t xml:space="preserve">inequality can play a significant role in </w:t>
      </w:r>
      <w:r w:rsidRPr="00C03F2D">
        <w:rPr>
          <w:rStyle w:val="Emphasis"/>
        </w:rPr>
        <w:t>stoking conflict</w:t>
      </w:r>
      <w:r w:rsidRPr="00C03F2D">
        <w:rPr>
          <w:sz w:val="16"/>
        </w:rPr>
        <w:t xml:space="preserve">. </w:t>
      </w:r>
      <w:r w:rsidRPr="00C03F2D">
        <w:rPr>
          <w:rStyle w:val="StyleUnderline"/>
        </w:rPr>
        <w:t>According to research b</w:t>
      </w:r>
      <w:r w:rsidRPr="00C03F2D">
        <w:rPr>
          <w:sz w:val="16"/>
        </w:rPr>
        <w:t xml:space="preserve">y the </w:t>
      </w:r>
      <w:r w:rsidRPr="00C03F2D">
        <w:rPr>
          <w:rStyle w:val="StyleUnderline"/>
        </w:rPr>
        <w:t>economist</w:t>
      </w:r>
      <w:r w:rsidRPr="00C03F2D">
        <w:rPr>
          <w:sz w:val="16"/>
        </w:rPr>
        <w:t xml:space="preserve"> Thomas </w:t>
      </w:r>
      <w:r w:rsidRPr="00C03F2D">
        <w:rPr>
          <w:rStyle w:val="StyleUnderline"/>
        </w:rPr>
        <w:t>Piketty, a spike</w:t>
      </w:r>
      <w:r w:rsidRPr="00C03F2D">
        <w:rPr>
          <w:sz w:val="16"/>
        </w:rPr>
        <w:t xml:space="preserve"> in income inequality </w:t>
      </w:r>
      <w:r w:rsidRPr="00C03F2D">
        <w:rPr>
          <w:rStyle w:val="StyleUnderline"/>
        </w:rPr>
        <w:t>is often followed by a great crisis</w:t>
      </w:r>
      <w:r w:rsidRPr="00C03F2D">
        <w:rPr>
          <w:sz w:val="16"/>
        </w:rPr>
        <w:t xml:space="preserve">. Income inequality then declines for a while, before rising again, until a new peak – and a new disaster. Though causality has yet to be proven, given the limited number of data points, </w:t>
      </w:r>
      <w:r w:rsidRPr="00C03F2D">
        <w:rPr>
          <w:rStyle w:val="StyleUnderline"/>
        </w:rPr>
        <w:t>this correlation should not be taken lightly</w:t>
      </w:r>
      <w:r w:rsidRPr="00C03F2D">
        <w:rPr>
          <w:sz w:val="16"/>
        </w:rPr>
        <w:t xml:space="preserve">, especially with wealth and income inequality at historically high levels. </w:t>
      </w:r>
      <w:r w:rsidRPr="00C03F2D">
        <w:rPr>
          <w:rStyle w:val="StyleUnderline"/>
        </w:rPr>
        <w:t>This is</w:t>
      </w:r>
      <w:r w:rsidRPr="00C03F2D">
        <w:rPr>
          <w:sz w:val="16"/>
        </w:rPr>
        <w:t xml:space="preserve"> </w:t>
      </w:r>
      <w:proofErr w:type="gramStart"/>
      <w:r w:rsidRPr="00C03F2D">
        <w:rPr>
          <w:sz w:val="16"/>
        </w:rPr>
        <w:t>all the more</w:t>
      </w:r>
      <w:proofErr w:type="gramEnd"/>
      <w:r w:rsidRPr="00C03F2D">
        <w:rPr>
          <w:sz w:val="16"/>
        </w:rPr>
        <w:t xml:space="preserve"> </w:t>
      </w:r>
      <w:r w:rsidRPr="00C03F2D">
        <w:rPr>
          <w:rStyle w:val="StyleUnderline"/>
        </w:rPr>
        <w:t>worrying in view of</w:t>
      </w:r>
      <w:r w:rsidRPr="00C03F2D">
        <w:rPr>
          <w:sz w:val="16"/>
        </w:rPr>
        <w:t xml:space="preserve"> the </w:t>
      </w:r>
      <w:r w:rsidRPr="00C03F2D">
        <w:rPr>
          <w:rStyle w:val="Emphasis"/>
        </w:rPr>
        <w:t>numerous other factors</w:t>
      </w:r>
      <w:r w:rsidRPr="00C03F2D">
        <w:rPr>
          <w:rStyle w:val="StyleUnderline"/>
        </w:rPr>
        <w:t xml:space="preserve"> stoking</w:t>
      </w:r>
      <w:r w:rsidRPr="00C03F2D">
        <w:rPr>
          <w:sz w:val="16"/>
        </w:rPr>
        <w:t xml:space="preserve"> social </w:t>
      </w:r>
      <w:r w:rsidRPr="00C03F2D">
        <w:rPr>
          <w:rStyle w:val="StyleUnderline"/>
        </w:rPr>
        <w:t xml:space="preserve">unrest and diplomatic tension, including technological </w:t>
      </w:r>
      <w:r w:rsidRPr="00C03F2D">
        <w:rPr>
          <w:rStyle w:val="StyleUnderline"/>
          <w:highlight w:val="yellow"/>
        </w:rPr>
        <w:t>disruption</w:t>
      </w:r>
      <w:r w:rsidRPr="00C03F2D">
        <w:rPr>
          <w:rStyle w:val="StyleUnderline"/>
        </w:rPr>
        <w:t xml:space="preserve">, a record-breaking </w:t>
      </w:r>
      <w:r w:rsidRPr="00C03F2D">
        <w:rPr>
          <w:rStyle w:val="Emphasis"/>
          <w:highlight w:val="yellow"/>
        </w:rPr>
        <w:t>migration</w:t>
      </w:r>
      <w:r w:rsidRPr="00C03F2D">
        <w:rPr>
          <w:rStyle w:val="Emphasis"/>
        </w:rPr>
        <w:t xml:space="preserve"> crisis</w:t>
      </w:r>
      <w:r w:rsidRPr="00C03F2D">
        <w:rPr>
          <w:sz w:val="16"/>
        </w:rPr>
        <w:t xml:space="preserve">, anxiety over </w:t>
      </w:r>
      <w:proofErr w:type="spellStart"/>
      <w:r w:rsidRPr="00C03F2D">
        <w:rPr>
          <w:rStyle w:val="StyleUnderline"/>
        </w:rPr>
        <w:t>globalisation</w:t>
      </w:r>
      <w:proofErr w:type="spellEnd"/>
      <w:r w:rsidRPr="00C03F2D">
        <w:rPr>
          <w:rStyle w:val="StyleUnderline"/>
        </w:rPr>
        <w:t xml:space="preserve">, political </w:t>
      </w:r>
      <w:proofErr w:type="spellStart"/>
      <w:r w:rsidRPr="00C03F2D">
        <w:rPr>
          <w:rStyle w:val="StyleUnderline"/>
          <w:highlight w:val="yellow"/>
        </w:rPr>
        <w:t>polarisation</w:t>
      </w:r>
      <w:proofErr w:type="spellEnd"/>
      <w:r w:rsidRPr="00C03F2D">
        <w:rPr>
          <w:rStyle w:val="StyleUnderline"/>
          <w:highlight w:val="yellow"/>
        </w:rPr>
        <w:t>, and</w:t>
      </w:r>
      <w:r w:rsidRPr="00C03F2D">
        <w:rPr>
          <w:rStyle w:val="StyleUnderline"/>
        </w:rPr>
        <w:t xml:space="preserve"> </w:t>
      </w:r>
      <w:r w:rsidRPr="00C03F2D">
        <w:rPr>
          <w:rStyle w:val="Emphasis"/>
        </w:rPr>
        <w:t xml:space="preserve">rising </w:t>
      </w:r>
      <w:r w:rsidRPr="00C03F2D">
        <w:rPr>
          <w:rStyle w:val="Emphasis"/>
          <w:highlight w:val="yellow"/>
        </w:rPr>
        <w:t>nationalism</w:t>
      </w:r>
      <w:r w:rsidRPr="00C03F2D">
        <w:rPr>
          <w:rStyle w:val="StyleUnderline"/>
        </w:rPr>
        <w:t>. All</w:t>
      </w:r>
      <w:r w:rsidRPr="00C03F2D">
        <w:rPr>
          <w:sz w:val="16"/>
        </w:rPr>
        <w:t xml:space="preserve"> are </w:t>
      </w:r>
      <w:r w:rsidRPr="00C03F2D">
        <w:rPr>
          <w:rStyle w:val="StyleUnderline"/>
        </w:rPr>
        <w:t>symptoms</w:t>
      </w:r>
      <w:r w:rsidRPr="00C03F2D">
        <w:rPr>
          <w:sz w:val="16"/>
        </w:rPr>
        <w:t xml:space="preserve"> of failed policies that </w:t>
      </w:r>
      <w:r w:rsidRPr="00C03F2D">
        <w:rPr>
          <w:rStyle w:val="StyleUnderline"/>
        </w:rPr>
        <w:t xml:space="preserve">could turn out to be </w:t>
      </w:r>
      <w:r w:rsidRPr="00C03F2D">
        <w:rPr>
          <w:rStyle w:val="Emphasis"/>
          <w:highlight w:val="yellow"/>
        </w:rPr>
        <w:t>trigger</w:t>
      </w:r>
      <w:r w:rsidRPr="00C03F2D">
        <w:rPr>
          <w:rStyle w:val="Emphasis"/>
        </w:rPr>
        <w:t xml:space="preserve"> points</w:t>
      </w:r>
      <w:r w:rsidRPr="00C03F2D">
        <w:rPr>
          <w:rStyle w:val="StyleUnderline"/>
        </w:rPr>
        <w:t xml:space="preserve"> for a future </w:t>
      </w:r>
      <w:r w:rsidRPr="00C03F2D">
        <w:rPr>
          <w:rStyle w:val="StyleUnderline"/>
          <w:highlight w:val="yellow"/>
        </w:rPr>
        <w:t>crisis</w:t>
      </w:r>
      <w:r w:rsidRPr="00C03F2D">
        <w:rPr>
          <w:sz w:val="16"/>
        </w:rPr>
        <w:t xml:space="preserve">. Voters have good reason to be frustrated, but </w:t>
      </w:r>
      <w:r w:rsidRPr="00C03F2D">
        <w:rPr>
          <w:rStyle w:val="StyleUnderline"/>
        </w:rPr>
        <w:t>the</w:t>
      </w:r>
      <w:r w:rsidRPr="00C03F2D">
        <w:rPr>
          <w:sz w:val="16"/>
        </w:rPr>
        <w:t xml:space="preserve"> emotionally </w:t>
      </w:r>
      <w:r w:rsidRPr="00C03F2D">
        <w:rPr>
          <w:rStyle w:val="StyleUnderline"/>
        </w:rPr>
        <w:t xml:space="preserve">appealing </w:t>
      </w:r>
      <w:r w:rsidRPr="00C03F2D">
        <w:rPr>
          <w:rStyle w:val="Emphasis"/>
        </w:rPr>
        <w:t>populists</w:t>
      </w:r>
      <w:r w:rsidRPr="00C03F2D">
        <w:rPr>
          <w:sz w:val="16"/>
        </w:rPr>
        <w:t xml:space="preserve"> to whom they are increasingly giving their support </w:t>
      </w:r>
      <w:r w:rsidRPr="00C03F2D">
        <w:rPr>
          <w:rStyle w:val="StyleUnderline"/>
        </w:rPr>
        <w:t>are offering ill-advised solutions</w:t>
      </w:r>
      <w:r w:rsidRPr="00C03F2D">
        <w:rPr>
          <w:sz w:val="16"/>
        </w:rPr>
        <w:t xml:space="preserve"> that will only make matters worse. For example, </w:t>
      </w:r>
      <w:r w:rsidRPr="00C03F2D">
        <w:rPr>
          <w:rStyle w:val="StyleUnderline"/>
        </w:rPr>
        <w:t xml:space="preserve">despite the world’s unprecedented interconnectedness, </w:t>
      </w:r>
      <w:r w:rsidRPr="00C03F2D">
        <w:rPr>
          <w:rStyle w:val="Emphasis"/>
          <w:highlight w:val="yellow"/>
        </w:rPr>
        <w:t>multilateralism</w:t>
      </w:r>
      <w:r w:rsidRPr="00C03F2D">
        <w:rPr>
          <w:rStyle w:val="StyleUnderline"/>
          <w:highlight w:val="yellow"/>
        </w:rPr>
        <w:t xml:space="preserve"> is</w:t>
      </w:r>
      <w:r w:rsidRPr="00C03F2D">
        <w:rPr>
          <w:rStyle w:val="StyleUnderline"/>
        </w:rPr>
        <w:t xml:space="preserve"> increasingly </w:t>
      </w:r>
      <w:r w:rsidRPr="00C03F2D">
        <w:rPr>
          <w:rStyle w:val="StyleUnderline"/>
          <w:highlight w:val="yellow"/>
        </w:rPr>
        <w:t>being eschewed</w:t>
      </w:r>
      <w:r w:rsidRPr="00C03F2D">
        <w:rPr>
          <w:rStyle w:val="StyleUnderline"/>
        </w:rPr>
        <w:t>, as countries</w:t>
      </w:r>
      <w:r w:rsidRPr="00C03F2D">
        <w:rPr>
          <w:sz w:val="16"/>
        </w:rPr>
        <w:t xml:space="preserve"> – most notably, Donald J. Trump’s US – </w:t>
      </w:r>
      <w:r w:rsidRPr="00C03F2D">
        <w:rPr>
          <w:rStyle w:val="StyleUnderline"/>
        </w:rPr>
        <w:t xml:space="preserve">pursue </w:t>
      </w:r>
      <w:r w:rsidRPr="00C03F2D">
        <w:rPr>
          <w:rStyle w:val="Emphasis"/>
        </w:rPr>
        <w:t>unilateral</w:t>
      </w:r>
      <w:r w:rsidRPr="00C03F2D">
        <w:rPr>
          <w:rStyle w:val="StyleUnderline"/>
        </w:rPr>
        <w:t xml:space="preserve">, </w:t>
      </w:r>
      <w:r w:rsidRPr="00C03F2D">
        <w:rPr>
          <w:rStyle w:val="Emphasis"/>
        </w:rPr>
        <w:t>isolationist</w:t>
      </w:r>
      <w:r w:rsidRPr="00C03F2D">
        <w:rPr>
          <w:rStyle w:val="StyleUnderline"/>
        </w:rPr>
        <w:t xml:space="preserve"> policies</w:t>
      </w:r>
      <w:r w:rsidRPr="00C03F2D">
        <w:rPr>
          <w:sz w:val="16"/>
        </w:rPr>
        <w:t xml:space="preserve">. Meanwhile, </w:t>
      </w:r>
      <w:r w:rsidRPr="00C03F2D">
        <w:rPr>
          <w:rStyle w:val="Emphasis"/>
        </w:rPr>
        <w:t xml:space="preserve">proxy </w:t>
      </w:r>
      <w:r w:rsidRPr="00C03F2D">
        <w:rPr>
          <w:rStyle w:val="Emphasis"/>
          <w:highlight w:val="yellow"/>
        </w:rPr>
        <w:t>wars</w:t>
      </w:r>
      <w:r w:rsidRPr="00C03F2D">
        <w:rPr>
          <w:rStyle w:val="StyleUnderline"/>
          <w:highlight w:val="yellow"/>
        </w:rPr>
        <w:t xml:space="preserve"> are</w:t>
      </w:r>
      <w:r w:rsidRPr="00C03F2D">
        <w:rPr>
          <w:rStyle w:val="StyleUnderline"/>
        </w:rPr>
        <w:t xml:space="preserve"> raging </w:t>
      </w:r>
      <w:r w:rsidRPr="00C03F2D">
        <w:rPr>
          <w:rStyle w:val="StyleUnderline"/>
          <w:highlight w:val="yellow"/>
        </w:rPr>
        <w:t>in Syria and Yemen</w:t>
      </w:r>
      <w:r w:rsidRPr="00C03F2D">
        <w:rPr>
          <w:sz w:val="16"/>
        </w:rPr>
        <w:t xml:space="preserve">. Against this background, we must take seriously the possibility that </w:t>
      </w:r>
      <w:r w:rsidRPr="00C03F2D">
        <w:rPr>
          <w:rStyle w:val="StyleUnderline"/>
        </w:rPr>
        <w:t xml:space="preserve">the </w:t>
      </w:r>
      <w:r w:rsidRPr="00C03F2D">
        <w:rPr>
          <w:rStyle w:val="StyleUnderline"/>
          <w:highlight w:val="yellow"/>
        </w:rPr>
        <w:t>next</w:t>
      </w:r>
      <w:r w:rsidRPr="00C03F2D">
        <w:rPr>
          <w:rStyle w:val="StyleUnderline"/>
        </w:rPr>
        <w:t xml:space="preserve"> economic </w:t>
      </w:r>
      <w:r w:rsidRPr="00C03F2D">
        <w:rPr>
          <w:rStyle w:val="StyleUnderline"/>
          <w:highlight w:val="yellow"/>
        </w:rPr>
        <w:t>crisis</w:t>
      </w:r>
      <w:r w:rsidRPr="00C03F2D">
        <w:rPr>
          <w:rStyle w:val="StyleUnderline"/>
        </w:rPr>
        <w:t xml:space="preserve"> could </w:t>
      </w:r>
      <w:r w:rsidRPr="00C03F2D">
        <w:rPr>
          <w:rStyle w:val="StyleUnderline"/>
          <w:highlight w:val="yellow"/>
        </w:rPr>
        <w:t>lead to</w:t>
      </w:r>
      <w:r w:rsidRPr="00C03F2D">
        <w:rPr>
          <w:rStyle w:val="StyleUnderline"/>
        </w:rPr>
        <w:t xml:space="preserve"> a </w:t>
      </w:r>
      <w:r w:rsidRPr="00C03F2D">
        <w:rPr>
          <w:rStyle w:val="Emphasis"/>
        </w:rPr>
        <w:t xml:space="preserve">large-scale </w:t>
      </w:r>
      <w:r w:rsidRPr="00C03F2D">
        <w:rPr>
          <w:rStyle w:val="Emphasis"/>
          <w:highlight w:val="yellow"/>
        </w:rPr>
        <w:t>military confrontation</w:t>
      </w:r>
      <w:r w:rsidRPr="00C03F2D">
        <w:rPr>
          <w:sz w:val="16"/>
        </w:rPr>
        <w:t xml:space="preserve">. By the logic of the political scientist Samuel Huntington, considering such a scenario could help us avoid it because it would force us to </w:t>
      </w:r>
      <w:proofErr w:type="gramStart"/>
      <w:r w:rsidRPr="00C03F2D">
        <w:rPr>
          <w:sz w:val="16"/>
        </w:rPr>
        <w:t>take action</w:t>
      </w:r>
      <w:proofErr w:type="gramEnd"/>
      <w:r w:rsidRPr="00C03F2D">
        <w:rPr>
          <w:sz w:val="16"/>
        </w:rPr>
        <w:t xml:space="preserve">. In this case, </w:t>
      </w:r>
      <w:r w:rsidRPr="00C03F2D">
        <w:rPr>
          <w:rStyle w:val="StyleUnderline"/>
        </w:rPr>
        <w:t>the key will be for policymakers to pursue</w:t>
      </w:r>
      <w:r w:rsidRPr="00C03F2D">
        <w:rPr>
          <w:sz w:val="16"/>
        </w:rPr>
        <w:t xml:space="preserve"> the structural </w:t>
      </w:r>
      <w:r w:rsidRPr="00C03F2D">
        <w:rPr>
          <w:rStyle w:val="StyleUnderline"/>
        </w:rPr>
        <w:t>reforms</w:t>
      </w:r>
      <w:r w:rsidRPr="00C03F2D">
        <w:rPr>
          <w:sz w:val="16"/>
        </w:rPr>
        <w:t xml:space="preserve"> that they have long promised </w:t>
      </w:r>
      <w:r w:rsidRPr="00C03F2D">
        <w:rPr>
          <w:rStyle w:val="StyleUnderline"/>
        </w:rPr>
        <w:t>while replacing finger-pointing</w:t>
      </w:r>
      <w:r w:rsidRPr="00C03F2D">
        <w:rPr>
          <w:sz w:val="16"/>
        </w:rPr>
        <w:t xml:space="preserve"> and antagonism </w:t>
      </w:r>
      <w:r w:rsidRPr="00C03F2D">
        <w:rPr>
          <w:rStyle w:val="StyleUnderline"/>
        </w:rPr>
        <w:t>with</w:t>
      </w:r>
      <w:r w:rsidRPr="00C03F2D">
        <w:rPr>
          <w:sz w:val="16"/>
        </w:rPr>
        <w:t xml:space="preserve"> a sensible and </w:t>
      </w:r>
      <w:r w:rsidRPr="00C03F2D">
        <w:rPr>
          <w:rStyle w:val="StyleUnderline"/>
        </w:rPr>
        <w:t>respectful</w:t>
      </w:r>
      <w:r w:rsidRPr="00C03F2D">
        <w:rPr>
          <w:sz w:val="16"/>
        </w:rPr>
        <w:t xml:space="preserve"> global </w:t>
      </w:r>
      <w:r w:rsidRPr="00C03F2D">
        <w:rPr>
          <w:rStyle w:val="StyleUnderline"/>
        </w:rPr>
        <w:t>dialogue. The alternative may</w:t>
      </w:r>
      <w:r w:rsidRPr="00C03F2D">
        <w:rPr>
          <w:sz w:val="16"/>
        </w:rPr>
        <w:t xml:space="preserve"> well </w:t>
      </w:r>
      <w:r w:rsidRPr="00C03F2D">
        <w:rPr>
          <w:rStyle w:val="StyleUnderline"/>
        </w:rPr>
        <w:t xml:space="preserve">be </w:t>
      </w:r>
      <w:r w:rsidRPr="00C03F2D">
        <w:rPr>
          <w:rStyle w:val="Emphasis"/>
        </w:rPr>
        <w:t>global conflagration</w:t>
      </w:r>
      <w:r w:rsidRPr="00C03F2D">
        <w:rPr>
          <w:sz w:val="16"/>
        </w:rPr>
        <w:t>.</w:t>
      </w:r>
    </w:p>
    <w:bookmarkEnd w:id="0"/>
    <w:p w14:paraId="796E1736" w14:textId="77777777" w:rsidR="00EF76A6" w:rsidRDefault="00EF76A6" w:rsidP="00EF76A6">
      <w:pPr>
        <w:pStyle w:val="Heading4"/>
        <w:spacing w:line="278" w:lineRule="atLeast"/>
        <w:rPr>
          <w:rFonts w:ascii="Arial" w:hAnsi="Arial" w:cs="Arial"/>
        </w:rPr>
      </w:pPr>
      <w:r>
        <w:rPr>
          <w:rFonts w:ascii="Arial" w:hAnsi="Arial" w:cs="Arial"/>
          <w:u w:val="single"/>
        </w:rPr>
        <w:t>Extinction outweighs</w:t>
      </w:r>
      <w:r>
        <w:rPr>
          <w:rFonts w:ascii="Arial" w:hAnsi="Arial" w:cs="Arial"/>
        </w:rPr>
        <w:t xml:space="preserve"> -- </w:t>
      </w:r>
      <w:r>
        <w:rPr>
          <w:rFonts w:ascii="Arial" w:hAnsi="Arial" w:cs="Arial"/>
          <w:u w:val="single"/>
        </w:rPr>
        <w:t>denies</w:t>
      </w:r>
      <w:r>
        <w:rPr>
          <w:rFonts w:ascii="Arial" w:hAnsi="Arial" w:cs="Arial"/>
        </w:rPr>
        <w:t> the possibility of </w:t>
      </w:r>
      <w:r>
        <w:rPr>
          <w:rFonts w:ascii="Arial" w:hAnsi="Arial" w:cs="Arial"/>
          <w:u w:val="single"/>
        </w:rPr>
        <w:t>future existence</w:t>
      </w:r>
    </w:p>
    <w:p w14:paraId="0F7D6735" w14:textId="77777777" w:rsidR="00EF76A6" w:rsidRDefault="00EF76A6" w:rsidP="00EF76A6">
      <w:pPr>
        <w:pStyle w:val="Heading4"/>
        <w:spacing w:line="278" w:lineRule="atLeast"/>
        <w:rPr>
          <w:rFonts w:ascii="Arial" w:hAnsi="Arial" w:cs="Arial"/>
        </w:rPr>
      </w:pPr>
      <w:r>
        <w:rPr>
          <w:rFonts w:ascii="Arial" w:hAnsi="Arial" w:cs="Arial"/>
        </w:rPr>
        <w:t>1 – </w:t>
      </w:r>
      <w:r>
        <w:rPr>
          <w:rFonts w:ascii="Arial" w:hAnsi="Arial" w:cs="Arial"/>
          <w:u w:val="single"/>
        </w:rPr>
        <w:t>Util</w:t>
      </w:r>
      <w:r>
        <w:rPr>
          <w:rFonts w:ascii="Arial" w:hAnsi="Arial" w:cs="Arial"/>
        </w:rPr>
        <w:t xml:space="preserve"> is the only metric for impact calc that values </w:t>
      </w:r>
      <w:r>
        <w:rPr>
          <w:rFonts w:ascii="Arial" w:hAnsi="Arial" w:cs="Arial"/>
          <w:u w:val="single"/>
        </w:rPr>
        <w:t>each life equally</w:t>
      </w:r>
      <w:r>
        <w:rPr>
          <w:rFonts w:ascii="Arial" w:hAnsi="Arial" w:cs="Arial"/>
        </w:rPr>
        <w:t>. Any alternative elevates some people others, which is the exact pretext for discrimination.</w:t>
      </w:r>
    </w:p>
    <w:p w14:paraId="58ED2801" w14:textId="77777777" w:rsidR="00EF76A6" w:rsidRDefault="00EF76A6" w:rsidP="00EF76A6">
      <w:pPr>
        <w:pStyle w:val="Heading4"/>
        <w:spacing w:line="278" w:lineRule="atLeast"/>
        <w:rPr>
          <w:rFonts w:ascii="Arial" w:hAnsi="Arial" w:cs="Arial"/>
        </w:rPr>
      </w:pPr>
      <w:r>
        <w:rPr>
          <w:rFonts w:ascii="Arial" w:hAnsi="Arial" w:cs="Arial"/>
        </w:rPr>
        <w:t>2 – Nuclear war causes the worst form of global structural violence via </w:t>
      </w:r>
      <w:r>
        <w:rPr>
          <w:rFonts w:ascii="Arial" w:hAnsi="Arial" w:cs="Arial"/>
          <w:u w:val="single"/>
        </w:rPr>
        <w:t>starvation</w:t>
      </w:r>
      <w:r>
        <w:rPr>
          <w:rFonts w:ascii="Arial" w:hAnsi="Arial" w:cs="Arial"/>
        </w:rPr>
        <w:t> and </w:t>
      </w:r>
      <w:r>
        <w:rPr>
          <w:rFonts w:ascii="Arial" w:hAnsi="Arial" w:cs="Arial"/>
          <w:u w:val="single"/>
        </w:rPr>
        <w:t>disease</w:t>
      </w:r>
    </w:p>
    <w:p w14:paraId="1D24A0B5" w14:textId="77777777" w:rsidR="00EF76A6" w:rsidRDefault="00EF76A6" w:rsidP="00EF76A6">
      <w:pPr>
        <w:pStyle w:val="Heading4"/>
        <w:spacing w:line="278" w:lineRule="atLeast"/>
        <w:rPr>
          <w:rFonts w:ascii="Arial" w:hAnsi="Arial" w:cs="Arial"/>
        </w:rPr>
      </w:pPr>
      <w:r>
        <w:rPr>
          <w:rFonts w:ascii="Arial" w:hAnsi="Arial" w:cs="Arial"/>
        </w:rPr>
        <w:t xml:space="preserve">3 -- </w:t>
      </w:r>
      <w:r>
        <w:rPr>
          <w:rFonts w:ascii="Arial" w:hAnsi="Arial" w:cs="Arial"/>
          <w:u w:val="single"/>
        </w:rPr>
        <w:t>future generations</w:t>
      </w:r>
      <w:r>
        <w:rPr>
          <w:rFonts w:ascii="Arial" w:hAnsi="Arial" w:cs="Arial"/>
        </w:rPr>
        <w:t xml:space="preserve">. They </w:t>
      </w:r>
      <w:r>
        <w:rPr>
          <w:rFonts w:ascii="Arial" w:hAnsi="Arial" w:cs="Arial"/>
          <w:u w:val="single"/>
        </w:rPr>
        <w:t>infinitely outweigh</w:t>
      </w:r>
      <w:r>
        <w:rPr>
          <w:rFonts w:ascii="Arial" w:hAnsi="Arial" w:cs="Arial"/>
        </w:rPr>
        <w:t> the </w:t>
      </w:r>
      <w:r>
        <w:rPr>
          <w:rFonts w:ascii="Arial" w:hAnsi="Arial" w:cs="Arial"/>
          <w:u w:val="single"/>
        </w:rPr>
        <w:t>current population</w:t>
      </w:r>
      <w:r>
        <w:rPr>
          <w:rFonts w:ascii="Arial" w:hAnsi="Arial" w:cs="Arial"/>
        </w:rPr>
        <w:t>. Risking the </w:t>
      </w:r>
      <w:r>
        <w:rPr>
          <w:rFonts w:ascii="Arial" w:hAnsi="Arial" w:cs="Arial"/>
          <w:u w:val="single"/>
        </w:rPr>
        <w:t>end of human existence</w:t>
      </w:r>
      <w:r>
        <w:rPr>
          <w:rFonts w:ascii="Arial" w:hAnsi="Arial" w:cs="Arial"/>
        </w:rPr>
        <w:t> for </w:t>
      </w:r>
      <w:r>
        <w:rPr>
          <w:rFonts w:ascii="Arial" w:hAnsi="Arial" w:cs="Arial"/>
          <w:u w:val="single"/>
        </w:rPr>
        <w:t>moral purity</w:t>
      </w:r>
      <w:r>
        <w:rPr>
          <w:rFonts w:ascii="Arial" w:hAnsi="Arial" w:cs="Arial"/>
        </w:rPr>
        <w:t> is </w:t>
      </w:r>
      <w:r>
        <w:rPr>
          <w:rFonts w:ascii="Arial" w:hAnsi="Arial" w:cs="Arial"/>
          <w:u w:val="single"/>
        </w:rPr>
        <w:t>illogical</w:t>
      </w:r>
    </w:p>
    <w:p w14:paraId="2135FA46" w14:textId="5BA2F6EB" w:rsidR="00EF76A6" w:rsidRDefault="00EF76A6" w:rsidP="00EF76A6">
      <w:pPr>
        <w:pStyle w:val="Heading4"/>
        <w:spacing w:line="278" w:lineRule="atLeast"/>
        <w:rPr>
          <w:rFonts w:ascii="Arial" w:hAnsi="Arial" w:cs="Arial"/>
          <w:u w:val="single"/>
        </w:rPr>
      </w:pPr>
      <w:r>
        <w:rPr>
          <w:rFonts w:ascii="Arial" w:hAnsi="Arial" w:cs="Arial"/>
        </w:rPr>
        <w:t>This </w:t>
      </w:r>
      <w:r>
        <w:rPr>
          <w:rFonts w:ascii="Arial" w:hAnsi="Arial" w:cs="Arial"/>
          <w:u w:val="single"/>
        </w:rPr>
        <w:t>means</w:t>
      </w:r>
      <w:r>
        <w:rPr>
          <w:rFonts w:ascii="Arial" w:hAnsi="Arial" w:cs="Arial"/>
        </w:rPr>
        <w:t> your </w:t>
      </w:r>
      <w:r>
        <w:rPr>
          <w:rFonts w:ascii="Arial" w:hAnsi="Arial" w:cs="Arial"/>
          <w:u w:val="single"/>
        </w:rPr>
        <w:t>only job</w:t>
      </w:r>
      <w:r>
        <w:rPr>
          <w:rFonts w:ascii="Arial" w:hAnsi="Arial" w:cs="Arial"/>
        </w:rPr>
        <w:t> is to </w:t>
      </w:r>
      <w:r>
        <w:rPr>
          <w:rFonts w:ascii="Arial" w:hAnsi="Arial" w:cs="Arial"/>
          <w:u w:val="single"/>
        </w:rPr>
        <w:t>scour the flow</w:t>
      </w:r>
      <w:r>
        <w:rPr>
          <w:rFonts w:ascii="Arial" w:hAnsi="Arial" w:cs="Arial"/>
        </w:rPr>
        <w:t> for a way to reduce </w:t>
      </w:r>
      <w:r>
        <w:rPr>
          <w:rFonts w:ascii="Arial" w:hAnsi="Arial" w:cs="Arial"/>
          <w:u w:val="single"/>
        </w:rPr>
        <w:t>existential risk</w:t>
      </w:r>
      <w:r>
        <w:rPr>
          <w:rFonts w:ascii="Arial" w:hAnsi="Arial" w:cs="Arial"/>
          <w:u w:val="single"/>
        </w:rPr>
        <w:t>.</w:t>
      </w:r>
    </w:p>
    <w:p w14:paraId="15E786D1" w14:textId="77777777" w:rsidR="00EF76A6" w:rsidRPr="00EF76A6" w:rsidRDefault="00EF76A6" w:rsidP="00EF76A6"/>
    <w:p w14:paraId="073ECF68" w14:textId="6C1CD88E" w:rsidR="00EF76A6" w:rsidRPr="00C03F2D" w:rsidRDefault="00EF76A6" w:rsidP="00EF76A6">
      <w:pPr>
        <w:pStyle w:val="Heading4"/>
        <w:rPr>
          <w:rFonts w:cs="Arial"/>
        </w:rPr>
      </w:pPr>
      <w:r w:rsidRPr="00C03F2D">
        <w:rPr>
          <w:rFonts w:cs="Arial"/>
        </w:rPr>
        <w:lastRenderedPageBreak/>
        <w:t xml:space="preserve">Statistical evidence abounds – it’s </w:t>
      </w:r>
      <w:r w:rsidRPr="00C03F2D">
        <w:rPr>
          <w:rFonts w:cs="Arial"/>
          <w:u w:val="single"/>
        </w:rPr>
        <w:t>not close</w:t>
      </w:r>
      <w:r w:rsidRPr="00C03F2D">
        <w:rPr>
          <w:rFonts w:cs="Arial"/>
        </w:rPr>
        <w:t xml:space="preserve">. </w:t>
      </w:r>
    </w:p>
    <w:p w14:paraId="0FA76A47" w14:textId="77777777" w:rsidR="00EF76A6" w:rsidRPr="00C03F2D" w:rsidRDefault="00EF76A6" w:rsidP="00EF76A6">
      <w:pPr>
        <w:rPr>
          <w:rStyle w:val="Style13ptBold"/>
        </w:rPr>
      </w:pPr>
      <w:proofErr w:type="spellStart"/>
      <w:r w:rsidRPr="00C03F2D">
        <w:rPr>
          <w:rStyle w:val="Style13ptBold"/>
        </w:rPr>
        <w:t>Radelet</w:t>
      </w:r>
      <w:proofErr w:type="spellEnd"/>
      <w:r w:rsidRPr="00C03F2D">
        <w:rPr>
          <w:rStyle w:val="Style13ptBold"/>
        </w:rPr>
        <w:t xml:space="preserve"> ’16 </w:t>
      </w:r>
      <w:r w:rsidRPr="00C03F2D">
        <w:rPr>
          <w:sz w:val="16"/>
          <w:szCs w:val="16"/>
        </w:rPr>
        <w:t>(Steven; February 2016; Ph.D. and M.P.P. from Harvard University, B.A. from Central Michigan University, Distinguished Professor of the Practice of Development, and is Director of the Global Human Development Program at Georgetown University, former Professor of Government and Economics at Harvard University, former economic advisor to President Sirleaf of Liberia; Foreign Affairs, “Prosperity Rising,” https://www.foreignaffairs.com/articles/2015-12-14/prosperity-rising; RP)</w:t>
      </w:r>
    </w:p>
    <w:p w14:paraId="24A4E0B0" w14:textId="77777777" w:rsidR="00EF76A6" w:rsidRDefault="00EF76A6" w:rsidP="00EF76A6">
      <w:pPr>
        <w:rPr>
          <w:sz w:val="16"/>
        </w:rPr>
      </w:pPr>
      <w:r w:rsidRPr="00C03F2D">
        <w:rPr>
          <w:sz w:val="16"/>
        </w:rPr>
        <w:t xml:space="preserve">Since the early 1990s, </w:t>
      </w:r>
      <w:r w:rsidRPr="00C03F2D">
        <w:rPr>
          <w:u w:val="single"/>
        </w:rPr>
        <w:t xml:space="preserve">daily life in poor countries has been changing profoundly for the better: </w:t>
      </w:r>
      <w:r w:rsidRPr="00C03F2D">
        <w:rPr>
          <w:b/>
          <w:highlight w:val="yellow"/>
          <w:u w:val="single"/>
        </w:rPr>
        <w:t>one billion people</w:t>
      </w:r>
      <w:r w:rsidRPr="00C03F2D">
        <w:rPr>
          <w:sz w:val="16"/>
        </w:rPr>
        <w:t xml:space="preserve"> have </w:t>
      </w:r>
      <w:r w:rsidRPr="00C03F2D">
        <w:rPr>
          <w:highlight w:val="yellow"/>
          <w:u w:val="single"/>
        </w:rPr>
        <w:t>escaped</w:t>
      </w:r>
      <w:r w:rsidRPr="00C03F2D">
        <w:rPr>
          <w:u w:val="single"/>
        </w:rPr>
        <w:t xml:space="preserve"> extreme </w:t>
      </w:r>
      <w:r w:rsidRPr="00C03F2D">
        <w:rPr>
          <w:highlight w:val="yellow"/>
          <w:u w:val="single"/>
        </w:rPr>
        <w:t>poverty</w:t>
      </w:r>
      <w:r w:rsidRPr="00C03F2D">
        <w:rPr>
          <w:sz w:val="16"/>
        </w:rPr>
        <w:t xml:space="preserve">, average </w:t>
      </w:r>
      <w:r w:rsidRPr="00C03F2D">
        <w:rPr>
          <w:b/>
          <w:highlight w:val="yellow"/>
          <w:u w:val="single"/>
        </w:rPr>
        <w:t>incomes</w:t>
      </w:r>
      <w:r w:rsidRPr="00C03F2D">
        <w:rPr>
          <w:b/>
          <w:u w:val="single"/>
        </w:rPr>
        <w:t xml:space="preserve"> have </w:t>
      </w:r>
      <w:r w:rsidRPr="00C03F2D">
        <w:rPr>
          <w:b/>
          <w:highlight w:val="yellow"/>
          <w:u w:val="single"/>
        </w:rPr>
        <w:t>doubled</w:t>
      </w:r>
      <w:r w:rsidRPr="00C03F2D">
        <w:rPr>
          <w:sz w:val="16"/>
        </w:rPr>
        <w:t xml:space="preserve">, infant </w:t>
      </w:r>
      <w:r w:rsidRPr="00C03F2D">
        <w:rPr>
          <w:highlight w:val="yellow"/>
          <w:u w:val="single"/>
        </w:rPr>
        <w:t>death</w:t>
      </w:r>
      <w:r w:rsidRPr="00C03F2D">
        <w:rPr>
          <w:u w:val="single"/>
        </w:rPr>
        <w:t xml:space="preserve"> </w:t>
      </w:r>
      <w:r w:rsidRPr="00C03F2D">
        <w:rPr>
          <w:b/>
          <w:u w:val="single"/>
        </w:rPr>
        <w:t xml:space="preserve">rates have </w:t>
      </w:r>
      <w:r w:rsidRPr="00C03F2D">
        <w:rPr>
          <w:b/>
          <w:highlight w:val="yellow"/>
          <w:u w:val="single"/>
        </w:rPr>
        <w:t>plummeted</w:t>
      </w:r>
      <w:r w:rsidRPr="00C03F2D">
        <w:rPr>
          <w:u w:val="single"/>
        </w:rPr>
        <w:t>, millions more girls</w:t>
      </w:r>
      <w:r w:rsidRPr="00C03F2D">
        <w:rPr>
          <w:sz w:val="16"/>
        </w:rPr>
        <w:t xml:space="preserve"> have </w:t>
      </w:r>
      <w:r w:rsidRPr="00C03F2D">
        <w:rPr>
          <w:u w:val="single"/>
        </w:rPr>
        <w:t xml:space="preserve">enrolled in school, </w:t>
      </w:r>
      <w:r w:rsidRPr="00C03F2D">
        <w:rPr>
          <w:b/>
          <w:highlight w:val="yellow"/>
          <w:u w:val="single"/>
        </w:rPr>
        <w:t>chronic hunger</w:t>
      </w:r>
      <w:r w:rsidRPr="00C03F2D">
        <w:rPr>
          <w:highlight w:val="yellow"/>
          <w:u w:val="single"/>
        </w:rPr>
        <w:t xml:space="preserve"> has been cut</w:t>
      </w:r>
      <w:r w:rsidRPr="00C03F2D">
        <w:rPr>
          <w:sz w:val="16"/>
        </w:rPr>
        <w:t xml:space="preserve"> almost </w:t>
      </w:r>
      <w:r w:rsidRPr="00C03F2D">
        <w:rPr>
          <w:highlight w:val="yellow"/>
          <w:u w:val="single"/>
        </w:rPr>
        <w:t>in half,</w:t>
      </w:r>
      <w:r w:rsidRPr="00C03F2D">
        <w:rPr>
          <w:u w:val="single"/>
        </w:rPr>
        <w:t xml:space="preserve"> deaths from</w:t>
      </w:r>
      <w:r w:rsidRPr="00C03F2D">
        <w:rPr>
          <w:sz w:val="16"/>
        </w:rPr>
        <w:t xml:space="preserve"> malaria and other </w:t>
      </w:r>
      <w:r w:rsidRPr="00C03F2D">
        <w:rPr>
          <w:highlight w:val="yellow"/>
          <w:u w:val="single"/>
        </w:rPr>
        <w:t>diseases</w:t>
      </w:r>
      <w:r w:rsidRPr="00C03F2D">
        <w:rPr>
          <w:sz w:val="16"/>
        </w:rPr>
        <w:t xml:space="preserve"> have </w:t>
      </w:r>
      <w:r w:rsidRPr="00C03F2D">
        <w:rPr>
          <w:highlight w:val="yellow"/>
          <w:u w:val="single"/>
        </w:rPr>
        <w:t>declined dramatically</w:t>
      </w:r>
      <w:r w:rsidRPr="00C03F2D">
        <w:rPr>
          <w:u w:val="single"/>
        </w:rPr>
        <w:t xml:space="preserve">, </w:t>
      </w:r>
      <w:r w:rsidRPr="00C03F2D">
        <w:rPr>
          <w:b/>
          <w:u w:val="single"/>
        </w:rPr>
        <w:t>democracy has spread</w:t>
      </w:r>
      <w:r w:rsidRPr="00C03F2D">
        <w:rPr>
          <w:sz w:val="16"/>
        </w:rPr>
        <w:t xml:space="preserve"> far and </w:t>
      </w:r>
      <w:r w:rsidRPr="00C03F2D">
        <w:rPr>
          <w:u w:val="single"/>
        </w:rPr>
        <w:t>wide, and the incidence of war</w:t>
      </w:r>
      <w:r w:rsidRPr="00C03F2D">
        <w:rPr>
          <w:sz w:val="16"/>
        </w:rPr>
        <w:t>—even with Syria and other conflicts—</w:t>
      </w:r>
      <w:r w:rsidRPr="00C03F2D">
        <w:rPr>
          <w:u w:val="single"/>
        </w:rPr>
        <w:t>has fallen by half. This unprecedented progress</w:t>
      </w:r>
      <w:r w:rsidRPr="00C03F2D">
        <w:rPr>
          <w:sz w:val="16"/>
        </w:rPr>
        <w:t xml:space="preserve"> goes way beyond China and India and </w:t>
      </w:r>
      <w:r w:rsidRPr="00C03F2D">
        <w:rPr>
          <w:u w:val="single"/>
        </w:rPr>
        <w:t>has touched hundreds of millions</w:t>
      </w:r>
      <w:r w:rsidRPr="00C03F2D">
        <w:rPr>
          <w:sz w:val="16"/>
        </w:rPr>
        <w:t xml:space="preserve"> of people in dozens of developing countries across </w:t>
      </w:r>
      <w:r w:rsidRPr="00C03F2D">
        <w:rPr>
          <w:u w:val="single"/>
        </w:rPr>
        <w:t>the globe, from Mongolia to Mozambique, Bangladesh to Brazil</w:t>
      </w:r>
      <w:r w:rsidRPr="00C03F2D">
        <w:rPr>
          <w:sz w:val="16"/>
        </w:rPr>
        <w:t xml:space="preserve">. Yet few people are aware of </w:t>
      </w:r>
      <w:r w:rsidRPr="00C03F2D">
        <w:rPr>
          <w:u w:val="single"/>
        </w:rPr>
        <w:t xml:space="preserve">these </w:t>
      </w:r>
      <w:r w:rsidRPr="00C03F2D">
        <w:rPr>
          <w:highlight w:val="yellow"/>
          <w:u w:val="single"/>
        </w:rPr>
        <w:t>achievements</w:t>
      </w:r>
      <w:r w:rsidRPr="00C03F2D">
        <w:rPr>
          <w:sz w:val="16"/>
        </w:rPr>
        <w:t xml:space="preserve">, even though, in aggregate, they </w:t>
      </w:r>
      <w:r w:rsidRPr="00C03F2D">
        <w:rPr>
          <w:u w:val="single"/>
        </w:rPr>
        <w:t xml:space="preserve">rank </w:t>
      </w:r>
      <w:r w:rsidRPr="00C03F2D">
        <w:rPr>
          <w:highlight w:val="yellow"/>
          <w:u w:val="single"/>
        </w:rPr>
        <w:t xml:space="preserve">among the </w:t>
      </w:r>
      <w:r w:rsidRPr="00C03F2D">
        <w:rPr>
          <w:b/>
          <w:highlight w:val="yellow"/>
          <w:u w:val="single"/>
        </w:rPr>
        <w:t>most</w:t>
      </w:r>
      <w:r w:rsidRPr="00C03F2D">
        <w:rPr>
          <w:b/>
          <w:u w:val="single"/>
        </w:rPr>
        <w:t xml:space="preserve"> important </w:t>
      </w:r>
      <w:r w:rsidRPr="00C03F2D">
        <w:rPr>
          <w:b/>
          <w:highlight w:val="yellow"/>
          <w:u w:val="single"/>
        </w:rPr>
        <w:t>in human history</w:t>
      </w:r>
      <w:r w:rsidRPr="00C03F2D">
        <w:rPr>
          <w:sz w:val="16"/>
        </w:rPr>
        <w:t xml:space="preserve">. In 2013, the Swedish survey organization Novus Group International asked Americans how they thought the share of the world’s population living in extreme poverty had changed over the last two decades. Sixty-six percent of respondents said that they thought it had doubled, and another 29 percent said that it hadn’t changed. Only five percent knew (or guessed) the truth: that </w:t>
      </w:r>
      <w:r w:rsidRPr="00C03F2D">
        <w:rPr>
          <w:u w:val="single"/>
        </w:rPr>
        <w:t xml:space="preserve">the share of people </w:t>
      </w:r>
      <w:r w:rsidRPr="00C03F2D">
        <w:rPr>
          <w:sz w:val="16"/>
        </w:rPr>
        <w:t xml:space="preserve">living </w:t>
      </w:r>
      <w:r w:rsidRPr="00C03F2D">
        <w:rPr>
          <w:u w:val="single"/>
        </w:rPr>
        <w:t xml:space="preserve">in extreme </w:t>
      </w:r>
      <w:r w:rsidRPr="00C03F2D">
        <w:rPr>
          <w:b/>
          <w:u w:val="single"/>
        </w:rPr>
        <w:t>poverty had fallen by half</w:t>
      </w:r>
      <w:r w:rsidRPr="00C03F2D">
        <w:rPr>
          <w:sz w:val="16"/>
        </w:rPr>
        <w:t xml:space="preserve">. Perhaps that </w:t>
      </w:r>
      <w:r w:rsidRPr="00C03F2D">
        <w:rPr>
          <w:u w:val="single"/>
        </w:rPr>
        <w:t>ignorance explains why Washington has done so little to take advantage of</w:t>
      </w:r>
      <w:r w:rsidRPr="00C03F2D">
        <w:rPr>
          <w:sz w:val="16"/>
        </w:rPr>
        <w:t xml:space="preserve"> these </w:t>
      </w:r>
      <w:r w:rsidRPr="00C03F2D">
        <w:rPr>
          <w:u w:val="single"/>
        </w:rPr>
        <w:t>promising trends, giving only tepid support to</w:t>
      </w:r>
      <w:r w:rsidRPr="00C03F2D">
        <w:rPr>
          <w:sz w:val="16"/>
        </w:rPr>
        <w:t xml:space="preserve"> nascent </w:t>
      </w:r>
      <w:r w:rsidRPr="00C03F2D">
        <w:rPr>
          <w:u w:val="single"/>
        </w:rPr>
        <w:t>democracies, making limited investments in</w:t>
      </w:r>
      <w:r w:rsidRPr="00C03F2D">
        <w:rPr>
          <w:sz w:val="16"/>
        </w:rPr>
        <w:t xml:space="preserve"> economic </w:t>
      </w:r>
      <w:r w:rsidRPr="00C03F2D">
        <w:rPr>
          <w:u w:val="single"/>
        </w:rPr>
        <w:t>development and</w:t>
      </w:r>
      <w:r w:rsidRPr="00C03F2D">
        <w:rPr>
          <w:sz w:val="16"/>
        </w:rPr>
        <w:t xml:space="preserve"> in new health and agricultural technologies, and </w:t>
      </w:r>
      <w:r w:rsidRPr="00C03F2D">
        <w:rPr>
          <w:u w:val="single"/>
        </w:rPr>
        <w:t>failing to take the lead in</w:t>
      </w:r>
      <w:r w:rsidRPr="00C03F2D">
        <w:rPr>
          <w:sz w:val="16"/>
        </w:rPr>
        <w:t xml:space="preserve"> building more </w:t>
      </w:r>
      <w:r w:rsidRPr="00C03F2D">
        <w:rPr>
          <w:b/>
          <w:u w:val="single"/>
        </w:rPr>
        <w:t>effective international institutions</w:t>
      </w:r>
      <w:r w:rsidRPr="00C03F2D">
        <w:rPr>
          <w:sz w:val="16"/>
        </w:rPr>
        <w:t xml:space="preserve">. Whatever the reason, many </w:t>
      </w:r>
      <w:r w:rsidRPr="00C03F2D">
        <w:rPr>
          <w:u w:val="single"/>
        </w:rPr>
        <w:t>developing countries are</w:t>
      </w:r>
      <w:r w:rsidRPr="00C03F2D">
        <w:rPr>
          <w:sz w:val="16"/>
        </w:rPr>
        <w:t xml:space="preserve"> now </w:t>
      </w:r>
      <w:r w:rsidRPr="00C03F2D">
        <w:rPr>
          <w:u w:val="single"/>
        </w:rPr>
        <w:t>responding to what they perceive as</w:t>
      </w:r>
      <w:r w:rsidRPr="00C03F2D">
        <w:rPr>
          <w:sz w:val="16"/>
        </w:rPr>
        <w:t xml:space="preserve"> the United States’ </w:t>
      </w:r>
      <w:r w:rsidRPr="00C03F2D">
        <w:rPr>
          <w:u w:val="single"/>
        </w:rPr>
        <w:t>indifference by looking elsewhere</w:t>
      </w:r>
      <w:r w:rsidRPr="00C03F2D">
        <w:rPr>
          <w:sz w:val="16"/>
        </w:rPr>
        <w:t xml:space="preserve">—especially toward China—for deeper engagement and advice on how to keep growing. At the same time, </w:t>
      </w:r>
      <w:r w:rsidRPr="00C03F2D">
        <w:rPr>
          <w:u w:val="single"/>
        </w:rPr>
        <w:t>climate change</w:t>
      </w:r>
      <w:r w:rsidRPr="00C03F2D">
        <w:rPr>
          <w:sz w:val="16"/>
        </w:rPr>
        <w:t xml:space="preserve">, the </w:t>
      </w:r>
      <w:r w:rsidRPr="00C03F2D">
        <w:rPr>
          <w:u w:val="single"/>
        </w:rPr>
        <w:t>slowdown in</w:t>
      </w:r>
      <w:r w:rsidRPr="00C03F2D">
        <w:rPr>
          <w:sz w:val="16"/>
        </w:rPr>
        <w:t xml:space="preserve"> global </w:t>
      </w:r>
      <w:r w:rsidRPr="00C03F2D">
        <w:rPr>
          <w:u w:val="single"/>
        </w:rPr>
        <w:t>growth, and rising tensions in the Middle East</w:t>
      </w:r>
      <w:r w:rsidRPr="00C03F2D">
        <w:rPr>
          <w:sz w:val="16"/>
        </w:rPr>
        <w:t xml:space="preserve"> and beyond </w:t>
      </w:r>
      <w:r w:rsidRPr="00C03F2D">
        <w:rPr>
          <w:u w:val="single"/>
        </w:rPr>
        <w:t xml:space="preserve">have begun to </w:t>
      </w:r>
      <w:r w:rsidRPr="00C03F2D">
        <w:rPr>
          <w:b/>
          <w:u w:val="single"/>
        </w:rPr>
        <w:t>threaten further progress</w:t>
      </w:r>
      <w:r w:rsidRPr="00C03F2D">
        <w:rPr>
          <w:sz w:val="16"/>
        </w:rPr>
        <w:t xml:space="preserve">. As a result, </w:t>
      </w:r>
      <w:r w:rsidRPr="00C03F2D">
        <w:rPr>
          <w:highlight w:val="yellow"/>
          <w:u w:val="single"/>
        </w:rPr>
        <w:t>the U</w:t>
      </w:r>
      <w:r w:rsidRPr="00C03F2D">
        <w:rPr>
          <w:sz w:val="16"/>
        </w:rPr>
        <w:t xml:space="preserve">nited </w:t>
      </w:r>
      <w:r w:rsidRPr="00C03F2D">
        <w:rPr>
          <w:highlight w:val="yellow"/>
          <w:u w:val="single"/>
        </w:rPr>
        <w:t>S</w:t>
      </w:r>
      <w:r w:rsidRPr="00C03F2D">
        <w:rPr>
          <w:sz w:val="16"/>
        </w:rPr>
        <w:t xml:space="preserve">tates now </w:t>
      </w:r>
      <w:r w:rsidRPr="00C03F2D">
        <w:rPr>
          <w:highlight w:val="yellow"/>
          <w:u w:val="single"/>
        </w:rPr>
        <w:t>risks missing</w:t>
      </w:r>
      <w:r w:rsidRPr="00C03F2D">
        <w:rPr>
          <w:u w:val="single"/>
        </w:rPr>
        <w:t xml:space="preserve"> out on </w:t>
      </w:r>
      <w:r w:rsidRPr="00C03F2D">
        <w:rPr>
          <w:highlight w:val="yellow"/>
          <w:u w:val="single"/>
        </w:rPr>
        <w:t xml:space="preserve">a </w:t>
      </w:r>
      <w:r w:rsidRPr="00C03F2D">
        <w:rPr>
          <w:b/>
          <w:highlight w:val="yellow"/>
          <w:u w:val="single"/>
        </w:rPr>
        <w:t>historic chance</w:t>
      </w:r>
      <w:r w:rsidRPr="00C03F2D">
        <w:rPr>
          <w:highlight w:val="yellow"/>
          <w:u w:val="single"/>
        </w:rPr>
        <w:t xml:space="preserve"> to strengthen</w:t>
      </w:r>
      <w:r w:rsidRPr="00C03F2D">
        <w:rPr>
          <w:sz w:val="16"/>
        </w:rPr>
        <w:t xml:space="preserve"> its </w:t>
      </w:r>
      <w:r w:rsidRPr="00C03F2D">
        <w:rPr>
          <w:u w:val="single"/>
        </w:rPr>
        <w:t xml:space="preserve">global </w:t>
      </w:r>
      <w:r w:rsidRPr="00C03F2D">
        <w:rPr>
          <w:highlight w:val="yellow"/>
          <w:u w:val="single"/>
        </w:rPr>
        <w:t>leadership</w:t>
      </w:r>
      <w:r w:rsidRPr="00C03F2D">
        <w:rPr>
          <w:u w:val="single"/>
        </w:rPr>
        <w:t xml:space="preserve"> and</w:t>
      </w:r>
      <w:r w:rsidRPr="00C03F2D">
        <w:rPr>
          <w:sz w:val="16"/>
        </w:rPr>
        <w:t xml:space="preserve"> help </w:t>
      </w:r>
      <w:r w:rsidRPr="00C03F2D">
        <w:rPr>
          <w:u w:val="single"/>
        </w:rPr>
        <w:t>create a safer</w:t>
      </w:r>
      <w:r w:rsidRPr="00C03F2D">
        <w:rPr>
          <w:sz w:val="16"/>
        </w:rPr>
        <w:t xml:space="preserve">, more </w:t>
      </w:r>
      <w:r w:rsidRPr="00C03F2D">
        <w:rPr>
          <w:u w:val="single"/>
        </w:rPr>
        <w:t>prosperous</w:t>
      </w:r>
      <w:r w:rsidRPr="00C03F2D">
        <w:rPr>
          <w:sz w:val="16"/>
        </w:rPr>
        <w:t xml:space="preserve">, and more democratic </w:t>
      </w:r>
      <w:r w:rsidRPr="00C03F2D">
        <w:rPr>
          <w:u w:val="single"/>
        </w:rPr>
        <w:t>world</w:t>
      </w:r>
      <w:r w:rsidRPr="00C03F2D">
        <w:rPr>
          <w:sz w:val="16"/>
        </w:rPr>
        <w:t xml:space="preserve">—just </w:t>
      </w:r>
      <w:proofErr w:type="gramStart"/>
      <w:r w:rsidRPr="00C03F2D">
        <w:rPr>
          <w:sz w:val="16"/>
        </w:rPr>
        <w:t>at the moment</w:t>
      </w:r>
      <w:proofErr w:type="gramEnd"/>
      <w:r w:rsidRPr="00C03F2D">
        <w:rPr>
          <w:sz w:val="16"/>
        </w:rPr>
        <w:t xml:space="preserve"> when it could help the most. ONE GIANT LEAP </w:t>
      </w:r>
      <w:r w:rsidRPr="00C03F2D">
        <w:rPr>
          <w:u w:val="single"/>
        </w:rPr>
        <w:t>Global poverty is falling faster</w:t>
      </w:r>
      <w:r w:rsidRPr="00C03F2D">
        <w:rPr>
          <w:sz w:val="16"/>
        </w:rPr>
        <w:t xml:space="preserve"> today </w:t>
      </w:r>
      <w:r w:rsidRPr="00C03F2D">
        <w:rPr>
          <w:u w:val="single"/>
        </w:rPr>
        <w:t>than at any time</w:t>
      </w:r>
      <w:r w:rsidRPr="00C03F2D">
        <w:rPr>
          <w:sz w:val="16"/>
        </w:rPr>
        <w:t xml:space="preserve"> in human history. </w:t>
      </w:r>
      <w:r w:rsidRPr="00C03F2D">
        <w:rPr>
          <w:u w:val="single"/>
        </w:rPr>
        <w:t>In 1993</w:t>
      </w:r>
      <w:r w:rsidRPr="00C03F2D">
        <w:rPr>
          <w:sz w:val="16"/>
        </w:rPr>
        <w:t xml:space="preserve">, about </w:t>
      </w:r>
      <w:r w:rsidRPr="00C03F2D">
        <w:rPr>
          <w:u w:val="single"/>
        </w:rPr>
        <w:t>two billion people were</w:t>
      </w:r>
      <w:r w:rsidRPr="00C03F2D">
        <w:rPr>
          <w:sz w:val="16"/>
        </w:rPr>
        <w:t xml:space="preserve"> trapped </w:t>
      </w:r>
      <w:r w:rsidRPr="00C03F2D">
        <w:rPr>
          <w:u w:val="single"/>
        </w:rPr>
        <w:t>in extreme poverty</w:t>
      </w:r>
      <w:r w:rsidRPr="00C03F2D">
        <w:rPr>
          <w:sz w:val="16"/>
        </w:rPr>
        <w:t xml:space="preserve"> (defined by the World Bank as living on less than $1.90 per day); </w:t>
      </w:r>
      <w:r w:rsidRPr="00C03F2D">
        <w:rPr>
          <w:u w:val="single"/>
        </w:rPr>
        <w:t>by 2012, that</w:t>
      </w:r>
      <w:r w:rsidRPr="00C03F2D">
        <w:rPr>
          <w:sz w:val="16"/>
        </w:rPr>
        <w:t xml:space="preserve"> number had </w:t>
      </w:r>
      <w:r w:rsidRPr="00C03F2D">
        <w:rPr>
          <w:u w:val="single"/>
        </w:rPr>
        <w:t>dropped to less than one billion</w:t>
      </w:r>
      <w:r w:rsidRPr="00C03F2D">
        <w:rPr>
          <w:sz w:val="16"/>
        </w:rPr>
        <w:t xml:space="preserve">. The industrialization of China is a big part of the story, of course, but even excluding that country, the number of extreme poor has fallen by more than 400 million. Since the 1980s, </w:t>
      </w:r>
      <w:r w:rsidRPr="00C03F2D">
        <w:rPr>
          <w:b/>
          <w:u w:val="single"/>
        </w:rPr>
        <w:t>more than 60 countries</w:t>
      </w:r>
      <w:r w:rsidRPr="00C03F2D">
        <w:rPr>
          <w:u w:val="single"/>
        </w:rPr>
        <w:t xml:space="preserve"> have reduced</w:t>
      </w:r>
      <w:r w:rsidRPr="00C03F2D">
        <w:rPr>
          <w:sz w:val="16"/>
        </w:rPr>
        <w:t xml:space="preserve"> the number of their </w:t>
      </w:r>
      <w:r w:rsidRPr="00C03F2D">
        <w:rPr>
          <w:u w:val="single"/>
        </w:rPr>
        <w:t>citizens who are impoverished, even as their</w:t>
      </w:r>
      <w:r w:rsidRPr="00C03F2D">
        <w:rPr>
          <w:sz w:val="16"/>
        </w:rPr>
        <w:t xml:space="preserve"> overall </w:t>
      </w:r>
      <w:r w:rsidRPr="00C03F2D">
        <w:rPr>
          <w:u w:val="single"/>
        </w:rPr>
        <w:t>populations have grown</w:t>
      </w:r>
      <w:r w:rsidRPr="00C03F2D">
        <w:rPr>
          <w:sz w:val="16"/>
        </w:rPr>
        <w:t xml:space="preserve">. This </w:t>
      </w:r>
      <w:r w:rsidRPr="00C03F2D">
        <w:rPr>
          <w:highlight w:val="yellow"/>
          <w:u w:val="single"/>
        </w:rPr>
        <w:t>decline in poverty has gone</w:t>
      </w:r>
      <w:r w:rsidRPr="00C03F2D">
        <w:rPr>
          <w:sz w:val="16"/>
        </w:rPr>
        <w:t xml:space="preserve"> hand in hand </w:t>
      </w:r>
      <w:r w:rsidRPr="00C03F2D">
        <w:rPr>
          <w:highlight w:val="yellow"/>
          <w:u w:val="single"/>
        </w:rPr>
        <w:t>with</w:t>
      </w:r>
      <w:r w:rsidRPr="00C03F2D">
        <w:rPr>
          <w:u w:val="single"/>
        </w:rPr>
        <w:t xml:space="preserve"> much </w:t>
      </w:r>
      <w:r w:rsidRPr="00C03F2D">
        <w:rPr>
          <w:b/>
          <w:highlight w:val="yellow"/>
          <w:u w:val="single"/>
        </w:rPr>
        <w:t>faster</w:t>
      </w:r>
      <w:r w:rsidRPr="00C03F2D">
        <w:rPr>
          <w:b/>
          <w:u w:val="single"/>
        </w:rPr>
        <w:t xml:space="preserve"> economic </w:t>
      </w:r>
      <w:r w:rsidRPr="00C03F2D">
        <w:rPr>
          <w:b/>
          <w:highlight w:val="yellow"/>
          <w:u w:val="single"/>
        </w:rPr>
        <w:t>growth</w:t>
      </w:r>
      <w:r w:rsidRPr="00C03F2D">
        <w:rPr>
          <w:sz w:val="16"/>
        </w:rPr>
        <w:t xml:space="preserve">. Between 1977 and 1994, the growth in </w:t>
      </w:r>
      <w:r w:rsidRPr="00C03F2D">
        <w:rPr>
          <w:u w:val="single"/>
        </w:rPr>
        <w:t>per capita GDP</w:t>
      </w:r>
      <w:r w:rsidRPr="00C03F2D">
        <w:rPr>
          <w:sz w:val="16"/>
        </w:rPr>
        <w:t xml:space="preserve"> across the developing countries averaged zero; since 1995, that figure has </w:t>
      </w:r>
      <w:r w:rsidRPr="00C03F2D">
        <w:rPr>
          <w:u w:val="single"/>
        </w:rPr>
        <w:t>shot up to three percent</w:t>
      </w:r>
      <w:r w:rsidRPr="00C03F2D">
        <w:rPr>
          <w:sz w:val="16"/>
        </w:rPr>
        <w:t xml:space="preserve">. Again, the change is widespread: between 1977 and 1994, only 21 developing countries (out of 109 with populations greater than one million) exceeded two percent annual per capita growth, but between 1995 and 2013, 71 such countries did so. And </w:t>
      </w:r>
      <w:r w:rsidRPr="00C03F2D">
        <w:rPr>
          <w:u w:val="single"/>
        </w:rPr>
        <w:t>going backward has become much less common</w:t>
      </w:r>
      <w:r w:rsidRPr="00C03F2D">
        <w:rPr>
          <w:sz w:val="16"/>
        </w:rPr>
        <w:t xml:space="preserve">: in the earlier period, more than 50 developing countries recorded negative growth, but in the later one, </w:t>
      </w:r>
      <w:r w:rsidRPr="00C03F2D">
        <w:rPr>
          <w:u w:val="single"/>
        </w:rPr>
        <w:t>just ten did</w:t>
      </w:r>
      <w:r w:rsidRPr="00C03F2D">
        <w:rPr>
          <w:sz w:val="16"/>
        </w:rPr>
        <w:t xml:space="preserve">. The </w:t>
      </w:r>
      <w:r w:rsidRPr="00C03F2D">
        <w:rPr>
          <w:b/>
          <w:u w:val="single"/>
        </w:rPr>
        <w:t>improvements in health</w:t>
      </w:r>
      <w:r w:rsidRPr="00C03F2D">
        <w:rPr>
          <w:u w:val="single"/>
        </w:rPr>
        <w:t xml:space="preserve"> have been even bigger</w:t>
      </w:r>
      <w:r w:rsidRPr="00C03F2D">
        <w:rPr>
          <w:sz w:val="16"/>
        </w:rPr>
        <w:t xml:space="preserve">. In 1960, </w:t>
      </w:r>
      <w:r w:rsidRPr="00C03F2D">
        <w:rPr>
          <w:u w:val="single"/>
        </w:rPr>
        <w:t>22 percent of children</w:t>
      </w:r>
      <w:r w:rsidRPr="00C03F2D">
        <w:rPr>
          <w:sz w:val="16"/>
        </w:rPr>
        <w:t xml:space="preserve"> in developing countries </w:t>
      </w:r>
      <w:r w:rsidRPr="00C03F2D">
        <w:rPr>
          <w:u w:val="single"/>
        </w:rPr>
        <w:t>died before their fifth birthday, but by 2013, only five percent</w:t>
      </w:r>
      <w:r w:rsidRPr="00C03F2D">
        <w:rPr>
          <w:sz w:val="16"/>
        </w:rPr>
        <w:t xml:space="preserve"> did. Diarrhea killed five million children a year in 1990 but claimed fewer than one million in 2014. </w:t>
      </w:r>
      <w:r w:rsidRPr="00C03F2D">
        <w:rPr>
          <w:b/>
          <w:highlight w:val="yellow"/>
          <w:u w:val="single"/>
        </w:rPr>
        <w:t>Half as many people</w:t>
      </w:r>
      <w:r w:rsidRPr="00C03F2D">
        <w:rPr>
          <w:sz w:val="16"/>
        </w:rPr>
        <w:t xml:space="preserve"> now </w:t>
      </w:r>
      <w:r w:rsidRPr="00C03F2D">
        <w:rPr>
          <w:b/>
          <w:highlight w:val="yellow"/>
          <w:u w:val="single"/>
        </w:rPr>
        <w:t>die</w:t>
      </w:r>
      <w:r w:rsidRPr="00C03F2D">
        <w:rPr>
          <w:highlight w:val="yellow"/>
          <w:u w:val="single"/>
        </w:rPr>
        <w:t xml:space="preserve"> from malaria</w:t>
      </w:r>
      <w:r w:rsidRPr="00C03F2D">
        <w:rPr>
          <w:sz w:val="16"/>
        </w:rPr>
        <w:t xml:space="preserve"> as did in 2000, and </w:t>
      </w:r>
      <w:r w:rsidRPr="00C03F2D">
        <w:rPr>
          <w:u w:val="single"/>
        </w:rPr>
        <w:t>deaths from tuberculosis and AIDS</w:t>
      </w:r>
      <w:r w:rsidRPr="00C03F2D">
        <w:rPr>
          <w:sz w:val="16"/>
        </w:rPr>
        <w:t xml:space="preserve"> have both </w:t>
      </w:r>
      <w:r w:rsidRPr="00C03F2D">
        <w:rPr>
          <w:u w:val="single"/>
        </w:rPr>
        <w:t>dropped by a third</w:t>
      </w:r>
      <w:r w:rsidRPr="00C03F2D">
        <w:rPr>
          <w:sz w:val="16"/>
        </w:rPr>
        <w:t xml:space="preserve">. The share of </w:t>
      </w:r>
      <w:r w:rsidRPr="00C03F2D">
        <w:rPr>
          <w:u w:val="single"/>
        </w:rPr>
        <w:t>people living with chronic hunger has fallen by</w:t>
      </w:r>
      <w:r w:rsidRPr="00C03F2D">
        <w:rPr>
          <w:sz w:val="16"/>
        </w:rPr>
        <w:t xml:space="preserve"> almost </w:t>
      </w:r>
      <w:r w:rsidRPr="00C03F2D">
        <w:rPr>
          <w:u w:val="single"/>
        </w:rPr>
        <w:t xml:space="preserve">half since the mid-1990s. </w:t>
      </w:r>
      <w:r w:rsidRPr="00C03F2D">
        <w:rPr>
          <w:b/>
          <w:highlight w:val="yellow"/>
          <w:u w:val="single"/>
        </w:rPr>
        <w:t>Life expectancy</w:t>
      </w:r>
      <w:r w:rsidRPr="00C03F2D">
        <w:rPr>
          <w:u w:val="single"/>
        </w:rPr>
        <w:t xml:space="preserve"> at birth</w:t>
      </w:r>
      <w:r w:rsidRPr="00C03F2D">
        <w:rPr>
          <w:sz w:val="16"/>
        </w:rPr>
        <w:t xml:space="preserve"> in developing countries </w:t>
      </w:r>
      <w:r w:rsidRPr="00C03F2D">
        <w:rPr>
          <w:u w:val="single"/>
        </w:rPr>
        <w:t xml:space="preserve">has </w:t>
      </w:r>
      <w:r w:rsidRPr="00C03F2D">
        <w:rPr>
          <w:b/>
          <w:highlight w:val="yellow"/>
          <w:u w:val="single"/>
        </w:rPr>
        <w:t>lengthened by</w:t>
      </w:r>
      <w:r w:rsidRPr="00C03F2D">
        <w:rPr>
          <w:sz w:val="16"/>
        </w:rPr>
        <w:t xml:space="preserve"> nearly </w:t>
      </w:r>
      <w:r w:rsidRPr="00C03F2D">
        <w:rPr>
          <w:b/>
          <w:highlight w:val="yellow"/>
          <w:u w:val="single"/>
        </w:rPr>
        <w:t>one-third</w:t>
      </w:r>
      <w:r w:rsidRPr="00C03F2D">
        <w:rPr>
          <w:sz w:val="16"/>
        </w:rPr>
        <w:t xml:space="preserve">, from 50 years in 1960 to 65 years today. These </w:t>
      </w:r>
      <w:r w:rsidRPr="00C03F2D">
        <w:rPr>
          <w:u w:val="single"/>
        </w:rPr>
        <w:t>improvements in health</w:t>
      </w:r>
      <w:r w:rsidRPr="00C03F2D">
        <w:rPr>
          <w:sz w:val="16"/>
        </w:rPr>
        <w:t xml:space="preserve"> have </w:t>
      </w:r>
      <w:r w:rsidRPr="00C03F2D">
        <w:rPr>
          <w:u w:val="single"/>
        </w:rPr>
        <w:t>left no country untouched</w:t>
      </w:r>
      <w:r w:rsidRPr="00C03F2D">
        <w:rPr>
          <w:sz w:val="16"/>
        </w:rPr>
        <w:t xml:space="preserve">, even the worst-governed ones. Consider this: </w:t>
      </w:r>
      <w:r w:rsidRPr="00C03F2D">
        <w:rPr>
          <w:u w:val="single"/>
        </w:rPr>
        <w:t>the rate of child death</w:t>
      </w:r>
      <w:r w:rsidRPr="00C03F2D">
        <w:rPr>
          <w:sz w:val="16"/>
        </w:rPr>
        <w:t xml:space="preserve"> has </w:t>
      </w:r>
      <w:r w:rsidRPr="00C03F2D">
        <w:rPr>
          <w:u w:val="single"/>
        </w:rPr>
        <w:t>declined in every single country</w:t>
      </w:r>
      <w:r w:rsidRPr="00C03F2D">
        <w:rPr>
          <w:sz w:val="16"/>
        </w:rPr>
        <w:t xml:space="preserve"> (at least those where data are available) since 1980. Meanwhile, </w:t>
      </w:r>
      <w:r w:rsidRPr="00C03F2D">
        <w:rPr>
          <w:u w:val="single"/>
        </w:rPr>
        <w:t>far more children are enrolling in</w:t>
      </w:r>
      <w:r w:rsidRPr="00C03F2D">
        <w:rPr>
          <w:sz w:val="16"/>
        </w:rPr>
        <w:t xml:space="preserve"> and completing </w:t>
      </w:r>
      <w:r w:rsidRPr="00C03F2D">
        <w:rPr>
          <w:u w:val="single"/>
        </w:rPr>
        <w:t>school</w:t>
      </w:r>
      <w:r w:rsidRPr="00C03F2D">
        <w:rPr>
          <w:sz w:val="16"/>
        </w:rPr>
        <w:t xml:space="preserve">. In the late 1980s, only 72 percent of all primary-school-age children attended school; now, </w:t>
      </w:r>
      <w:r w:rsidRPr="00C03F2D">
        <w:rPr>
          <w:u w:val="single"/>
        </w:rPr>
        <w:t>the figure exceeds 87 percent. Girls</w:t>
      </w:r>
      <w:r w:rsidRPr="00C03F2D">
        <w:rPr>
          <w:sz w:val="16"/>
        </w:rPr>
        <w:t xml:space="preserve"> in developing countries have </w:t>
      </w:r>
      <w:r w:rsidRPr="00C03F2D">
        <w:rPr>
          <w:u w:val="single"/>
        </w:rPr>
        <w:t>enjoyed the biggest gains</w:t>
      </w:r>
      <w:r w:rsidRPr="00C03F2D">
        <w:rPr>
          <w:sz w:val="16"/>
        </w:rPr>
        <w:t xml:space="preserve">. In 1980, only half of them finished primary school, whereas four out of five do so today. These leaps in education are beginning to translate into better-skilled workers.  Then there is the shift to democracy. Prior to the 1980s, most developing countries were run by left- or right-wing dictators. Coups and countercoups, violence and </w:t>
      </w:r>
      <w:r w:rsidRPr="00C03F2D">
        <w:rPr>
          <w:sz w:val="16"/>
        </w:rPr>
        <w:lastRenderedPageBreak/>
        <w:t xml:space="preserve">assassinations, human rights abuses—all formed part of regular political life. But starting </w:t>
      </w:r>
      <w:r w:rsidRPr="00C03F2D">
        <w:rPr>
          <w:u w:val="single"/>
        </w:rPr>
        <w:t>in the 1980s, dictators began to fall</w:t>
      </w:r>
      <w:r w:rsidRPr="00C03F2D">
        <w:rPr>
          <w:sz w:val="16"/>
        </w:rPr>
        <w:t xml:space="preserve">, a process that accelerated after the Cold War. In 1983, only 17 of 109 developing countries qualified as </w:t>
      </w:r>
      <w:r w:rsidRPr="00C03F2D">
        <w:rPr>
          <w:highlight w:val="yellow"/>
          <w:u w:val="single"/>
        </w:rPr>
        <w:t>democracies</w:t>
      </w:r>
      <w:r w:rsidRPr="00C03F2D">
        <w:rPr>
          <w:sz w:val="16"/>
        </w:rPr>
        <w:t xml:space="preserve">, based on data from Freedom House and the Center for Systemic Peace; by 2013, the number </w:t>
      </w:r>
      <w:r w:rsidRPr="00C03F2D">
        <w:rPr>
          <w:u w:val="single"/>
        </w:rPr>
        <w:t xml:space="preserve">had </w:t>
      </w:r>
      <w:r w:rsidRPr="00C03F2D">
        <w:rPr>
          <w:b/>
          <w:u w:val="single"/>
        </w:rPr>
        <w:t xml:space="preserve">more than </w:t>
      </w:r>
      <w:r w:rsidRPr="00C03F2D">
        <w:rPr>
          <w:b/>
          <w:highlight w:val="yellow"/>
          <w:u w:val="single"/>
        </w:rPr>
        <w:t>tripled</w:t>
      </w:r>
      <w:r w:rsidRPr="00C03F2D">
        <w:rPr>
          <w:sz w:val="16"/>
        </w:rPr>
        <w:t xml:space="preserve">, to 56 (and that’s not counting the many more developing countries with populations of less than one million).  As those numbers suggest, </w:t>
      </w:r>
      <w:r w:rsidRPr="00C03F2D">
        <w:rPr>
          <w:u w:val="single"/>
        </w:rPr>
        <w:t>power</w:t>
      </w:r>
      <w:r w:rsidRPr="00C03F2D">
        <w:rPr>
          <w:sz w:val="16"/>
        </w:rPr>
        <w:t xml:space="preserve"> today </w:t>
      </w:r>
      <w:r w:rsidRPr="00C03F2D">
        <w:rPr>
          <w:u w:val="single"/>
        </w:rPr>
        <w:t>is far more likely to be transferred through</w:t>
      </w:r>
      <w:r w:rsidRPr="00C03F2D">
        <w:rPr>
          <w:sz w:val="16"/>
        </w:rPr>
        <w:t xml:space="preserve"> the </w:t>
      </w:r>
      <w:r w:rsidRPr="00C03F2D">
        <w:rPr>
          <w:u w:val="single"/>
        </w:rPr>
        <w:t>ballot</w:t>
      </w:r>
      <w:r w:rsidRPr="00C03F2D">
        <w:rPr>
          <w:sz w:val="16"/>
        </w:rPr>
        <w:t xml:space="preserve"> box </w:t>
      </w:r>
      <w:r w:rsidRPr="00C03F2D">
        <w:rPr>
          <w:u w:val="single"/>
        </w:rPr>
        <w:t>than</w:t>
      </w:r>
      <w:r w:rsidRPr="00C03F2D">
        <w:rPr>
          <w:sz w:val="16"/>
        </w:rPr>
        <w:t xml:space="preserve"> through </w:t>
      </w:r>
      <w:r w:rsidRPr="00C03F2D">
        <w:rPr>
          <w:u w:val="single"/>
        </w:rPr>
        <w:t>violence</w:t>
      </w:r>
      <w:r w:rsidRPr="00C03F2D">
        <w:rPr>
          <w:sz w:val="16"/>
        </w:rPr>
        <w:t xml:space="preserve">, and elections in most countries have become fairer and more transparent. Twenty years ago, few Indonesians could have imagined that a furniture maker from central Java would beat one of Suharto’s relatives in a free and fair election, as Joko Widodo did in 2014. Nor would many have predicted that Nigeria, then still under military rule, would in 2015 mark its first peaceful transfer of power between parties, or that Myanmar (also called Burma) would hold its most successful democratic election the same year. Across the developing world, </w:t>
      </w:r>
      <w:r w:rsidRPr="00C03F2D">
        <w:rPr>
          <w:u w:val="single"/>
        </w:rPr>
        <w:t>individual freedoms</w:t>
      </w:r>
      <w:r w:rsidRPr="00C03F2D">
        <w:rPr>
          <w:sz w:val="16"/>
        </w:rPr>
        <w:t xml:space="preserve"> and rights </w:t>
      </w:r>
      <w:r w:rsidRPr="00C03F2D">
        <w:rPr>
          <w:u w:val="single"/>
        </w:rPr>
        <w:t>are honored</w:t>
      </w:r>
      <w:r w:rsidRPr="00C03F2D">
        <w:rPr>
          <w:sz w:val="16"/>
        </w:rPr>
        <w:t xml:space="preserve"> to a much greater degree, </w:t>
      </w:r>
      <w:r w:rsidRPr="00C03F2D">
        <w:rPr>
          <w:u w:val="single"/>
        </w:rPr>
        <w:t xml:space="preserve">human rights </w:t>
      </w:r>
      <w:r w:rsidRPr="00C03F2D">
        <w:rPr>
          <w:b/>
          <w:u w:val="single"/>
        </w:rPr>
        <w:t>abuses are rarer</w:t>
      </w:r>
      <w:r w:rsidRPr="00C03F2D">
        <w:rPr>
          <w:sz w:val="16"/>
        </w:rPr>
        <w:t xml:space="preserve">, and legislative bodies have more power. </w:t>
      </w:r>
      <w:r w:rsidRPr="00C03F2D">
        <w:rPr>
          <w:u w:val="single"/>
        </w:rPr>
        <w:t>Yes, many</w:t>
      </w:r>
      <w:r w:rsidRPr="00C03F2D">
        <w:rPr>
          <w:sz w:val="16"/>
        </w:rPr>
        <w:t xml:space="preserve"> of these new </w:t>
      </w:r>
      <w:r w:rsidRPr="00C03F2D">
        <w:rPr>
          <w:u w:val="single"/>
        </w:rPr>
        <w:t>democracies have problems. And yes, the march</w:t>
      </w:r>
      <w:r w:rsidRPr="00C03F2D">
        <w:rPr>
          <w:sz w:val="16"/>
        </w:rPr>
        <w:t xml:space="preserve"> toward democracy </w:t>
      </w:r>
      <w:r w:rsidRPr="00C03F2D">
        <w:rPr>
          <w:u w:val="single"/>
        </w:rPr>
        <w:t>has slowed</w:t>
      </w:r>
      <w:r w:rsidRPr="00C03F2D">
        <w:rPr>
          <w:sz w:val="16"/>
        </w:rPr>
        <w:t xml:space="preserve"> since 2005—and even reversed in some countries, such as Thailand and Venezuela. </w:t>
      </w:r>
      <w:r w:rsidRPr="00C03F2D">
        <w:rPr>
          <w:u w:val="single"/>
        </w:rPr>
        <w:t>But in many more</w:t>
      </w:r>
      <w:r w:rsidRPr="00C03F2D">
        <w:rPr>
          <w:sz w:val="16"/>
        </w:rPr>
        <w:t>—from Brazil to Mongolia to Senegal—</w:t>
      </w:r>
      <w:r w:rsidRPr="00C03F2D">
        <w:rPr>
          <w:u w:val="single"/>
        </w:rPr>
        <w:t xml:space="preserve">democracy has deepened. </w:t>
      </w:r>
      <w:proofErr w:type="gramStart"/>
      <w:r w:rsidRPr="00C03F2D">
        <w:rPr>
          <w:highlight w:val="yellow"/>
          <w:u w:val="single"/>
        </w:rPr>
        <w:t>Never</w:t>
      </w:r>
      <w:r w:rsidRPr="00C03F2D">
        <w:rPr>
          <w:sz w:val="16"/>
        </w:rPr>
        <w:t xml:space="preserve"> before</w:t>
      </w:r>
      <w:proofErr w:type="gramEnd"/>
      <w:r w:rsidRPr="00C03F2D">
        <w:rPr>
          <w:sz w:val="16"/>
        </w:rPr>
        <w:t xml:space="preserve"> in history </w:t>
      </w:r>
      <w:r w:rsidRPr="00C03F2D">
        <w:rPr>
          <w:highlight w:val="yellow"/>
          <w:u w:val="single"/>
        </w:rPr>
        <w:t xml:space="preserve">have so many </w:t>
      </w:r>
      <w:r w:rsidRPr="00C03F2D">
        <w:rPr>
          <w:b/>
          <w:highlight w:val="yellow"/>
          <w:u w:val="single"/>
        </w:rPr>
        <w:t>developing countries been</w:t>
      </w:r>
      <w:r w:rsidRPr="00C03F2D">
        <w:rPr>
          <w:b/>
          <w:u w:val="single"/>
        </w:rPr>
        <w:t xml:space="preserve"> so </w:t>
      </w:r>
      <w:r w:rsidRPr="00C03F2D">
        <w:rPr>
          <w:b/>
          <w:highlight w:val="yellow"/>
          <w:u w:val="single"/>
        </w:rPr>
        <w:t>democratic</w:t>
      </w:r>
      <w:r w:rsidRPr="00C03F2D">
        <w:rPr>
          <w:u w:val="single"/>
        </w:rPr>
        <w:t>.  As states</w:t>
      </w:r>
      <w:r w:rsidRPr="00C03F2D">
        <w:rPr>
          <w:sz w:val="16"/>
        </w:rPr>
        <w:t xml:space="preserve"> have </w:t>
      </w:r>
      <w:r w:rsidRPr="00C03F2D">
        <w:rPr>
          <w:u w:val="single"/>
        </w:rPr>
        <w:t>become</w:t>
      </w:r>
      <w:r w:rsidRPr="00C03F2D">
        <w:rPr>
          <w:sz w:val="16"/>
        </w:rPr>
        <w:t xml:space="preserve"> wealthier and more </w:t>
      </w:r>
      <w:r w:rsidRPr="00C03F2D">
        <w:rPr>
          <w:u w:val="single"/>
        </w:rPr>
        <w:t xml:space="preserve">democratic, </w:t>
      </w:r>
      <w:r w:rsidRPr="00C03F2D">
        <w:rPr>
          <w:b/>
          <w:u w:val="single"/>
        </w:rPr>
        <w:t>conflict and violence</w:t>
      </w:r>
      <w:r w:rsidRPr="00C03F2D">
        <w:rPr>
          <w:sz w:val="16"/>
        </w:rPr>
        <w:t xml:space="preserve"> within them have </w:t>
      </w:r>
      <w:r w:rsidRPr="00C03F2D">
        <w:rPr>
          <w:u w:val="single"/>
        </w:rPr>
        <w:t>declined</w:t>
      </w:r>
      <w:r w:rsidRPr="00C03F2D">
        <w:rPr>
          <w:sz w:val="16"/>
        </w:rPr>
        <w:t xml:space="preserve">. Those who think otherwise should remember that as recently as </w:t>
      </w:r>
      <w:r w:rsidRPr="00C03F2D">
        <w:rPr>
          <w:u w:val="single"/>
        </w:rPr>
        <w:t>the 1980s and early 1990s</w:t>
      </w:r>
      <w:r w:rsidRPr="00C03F2D">
        <w:rPr>
          <w:sz w:val="16"/>
        </w:rPr>
        <w:t xml:space="preserve">, much of </w:t>
      </w:r>
      <w:r w:rsidRPr="00C03F2D">
        <w:rPr>
          <w:u w:val="single"/>
        </w:rPr>
        <w:t>the world was aflame, from Central America to</w:t>
      </w:r>
      <w:r w:rsidRPr="00C03F2D">
        <w:rPr>
          <w:sz w:val="16"/>
        </w:rPr>
        <w:t xml:space="preserve"> Southeast Asia to </w:t>
      </w:r>
      <w:r w:rsidRPr="00C03F2D">
        <w:rPr>
          <w:u w:val="single"/>
        </w:rPr>
        <w:t>West Africa. There were half as many civil wars in the last decade</w:t>
      </w:r>
      <w:r w:rsidRPr="00C03F2D">
        <w:rPr>
          <w:sz w:val="16"/>
        </w:rPr>
        <w:t xml:space="preserve"> as there were in the 1980s, and the </w:t>
      </w:r>
      <w:r w:rsidRPr="00C03F2D">
        <w:rPr>
          <w:u w:val="single"/>
        </w:rPr>
        <w:t xml:space="preserve">number of </w:t>
      </w:r>
      <w:r w:rsidRPr="00C03F2D">
        <w:rPr>
          <w:highlight w:val="yellow"/>
          <w:u w:val="single"/>
        </w:rPr>
        <w:t>people killed in</w:t>
      </w:r>
      <w:r w:rsidRPr="00C03F2D">
        <w:rPr>
          <w:sz w:val="16"/>
        </w:rPr>
        <w:t xml:space="preserve"> armed </w:t>
      </w:r>
      <w:r w:rsidRPr="00C03F2D">
        <w:rPr>
          <w:highlight w:val="yellow"/>
          <w:u w:val="single"/>
        </w:rPr>
        <w:t xml:space="preserve">conflicts has </w:t>
      </w:r>
      <w:r w:rsidRPr="00C03F2D">
        <w:rPr>
          <w:b/>
          <w:highlight w:val="yellow"/>
          <w:u w:val="single"/>
        </w:rPr>
        <w:t>fallen by three-quarters</w:t>
      </w:r>
      <w:r w:rsidRPr="00C03F2D">
        <w:rPr>
          <w:sz w:val="16"/>
        </w:rPr>
        <w:t xml:space="preserve">. Three major forces sparked this great surge in development progress. First, the end of the Cold War brought an end to the superpowers’ support for some of the world’s nastiest dictators and reduced the frequency of conflict. As ideas about economic and political governance began to change, </w:t>
      </w:r>
      <w:r w:rsidRPr="00C03F2D">
        <w:rPr>
          <w:u w:val="single"/>
        </w:rPr>
        <w:t>developing countries introduced</w:t>
      </w:r>
      <w:r w:rsidRPr="00C03F2D">
        <w:rPr>
          <w:sz w:val="16"/>
        </w:rPr>
        <w:t xml:space="preserve"> more </w:t>
      </w:r>
      <w:r w:rsidRPr="00C03F2D">
        <w:rPr>
          <w:u w:val="single"/>
        </w:rPr>
        <w:t>market-based</w:t>
      </w:r>
      <w:r w:rsidRPr="00C03F2D">
        <w:rPr>
          <w:sz w:val="16"/>
        </w:rPr>
        <w:t xml:space="preserve"> economic </w:t>
      </w:r>
      <w:r w:rsidRPr="00C03F2D">
        <w:rPr>
          <w:u w:val="single"/>
        </w:rPr>
        <w:t>systems and</w:t>
      </w:r>
      <w:r w:rsidRPr="00C03F2D">
        <w:rPr>
          <w:sz w:val="16"/>
        </w:rPr>
        <w:t xml:space="preserve"> more </w:t>
      </w:r>
      <w:r w:rsidRPr="00C03F2D">
        <w:rPr>
          <w:u w:val="single"/>
        </w:rPr>
        <w:t>democracy</w:t>
      </w:r>
      <w:r w:rsidRPr="00C03F2D">
        <w:rPr>
          <w:sz w:val="16"/>
        </w:rPr>
        <w:t xml:space="preserve">. Second, </w:t>
      </w:r>
      <w:r w:rsidRPr="00C03F2D">
        <w:rPr>
          <w:u w:val="single"/>
        </w:rPr>
        <w:t>globalization created vast</w:t>
      </w:r>
      <w:r w:rsidRPr="00C03F2D">
        <w:rPr>
          <w:sz w:val="16"/>
        </w:rPr>
        <w:t xml:space="preserve"> new opportunities for economic </w:t>
      </w:r>
      <w:r w:rsidRPr="00C03F2D">
        <w:rPr>
          <w:u w:val="single"/>
        </w:rPr>
        <w:t>growth. Increased flows of</w:t>
      </w:r>
      <w:r w:rsidRPr="00C03F2D">
        <w:rPr>
          <w:sz w:val="16"/>
        </w:rPr>
        <w:t xml:space="preserve"> trade, </w:t>
      </w:r>
      <w:r w:rsidRPr="00C03F2D">
        <w:rPr>
          <w:u w:val="single"/>
        </w:rPr>
        <w:t>investment</w:t>
      </w:r>
      <w:r w:rsidRPr="00C03F2D">
        <w:rPr>
          <w:sz w:val="16"/>
        </w:rPr>
        <w:t xml:space="preserve">, information, and technology created more jobs and </w:t>
      </w:r>
      <w:r w:rsidRPr="00C03F2D">
        <w:rPr>
          <w:u w:val="single"/>
        </w:rPr>
        <w:t>improved living standards</w:t>
      </w:r>
      <w:r w:rsidRPr="00C03F2D">
        <w:rPr>
          <w:sz w:val="16"/>
        </w:rPr>
        <w:t xml:space="preserve">. Third, new and more effective leaders—in politics, business, religion, and civil society—began to forge deep change. Where courageous figures, such as Nelson Mandela in South Africa, stepped forward, countries progressed; where old-style dictators, such as Robert Mugabe in Zimbabwe, remained in power, countries languished. This </w:t>
      </w:r>
      <w:r w:rsidRPr="00C03F2D">
        <w:rPr>
          <w:b/>
          <w:u w:val="single"/>
        </w:rPr>
        <w:t>incredibly wide-ranging progress</w:t>
      </w:r>
      <w:r w:rsidRPr="00C03F2D">
        <w:rPr>
          <w:u w:val="single"/>
        </w:rPr>
        <w:t xml:space="preserve"> should not obscure</w:t>
      </w:r>
      <w:r w:rsidRPr="00C03F2D">
        <w:rPr>
          <w:sz w:val="16"/>
        </w:rPr>
        <w:t xml:space="preserve"> the considerable </w:t>
      </w:r>
      <w:r w:rsidRPr="00C03F2D">
        <w:rPr>
          <w:u w:val="single"/>
        </w:rPr>
        <w:t xml:space="preserve">work that </w:t>
      </w:r>
      <w:proofErr w:type="gramStart"/>
      <w:r w:rsidRPr="00C03F2D">
        <w:rPr>
          <w:u w:val="single"/>
        </w:rPr>
        <w:t>remains</w:t>
      </w:r>
      <w:r w:rsidRPr="00C03F2D">
        <w:rPr>
          <w:sz w:val="16"/>
        </w:rPr>
        <w:t>:</w:t>
      </w:r>
      <w:proofErr w:type="gramEnd"/>
      <w:r w:rsidRPr="00C03F2D">
        <w:rPr>
          <w:sz w:val="16"/>
        </w:rPr>
        <w:t xml:space="preserve"> progress has not reached everyone, everywhere. One billion people still </w:t>
      </w:r>
      <w:proofErr w:type="gramStart"/>
      <w:r w:rsidRPr="00C03F2D">
        <w:rPr>
          <w:sz w:val="16"/>
        </w:rPr>
        <w:t>live in</w:t>
      </w:r>
      <w:proofErr w:type="gramEnd"/>
      <w:r w:rsidRPr="00C03F2D">
        <w:rPr>
          <w:sz w:val="16"/>
        </w:rPr>
        <w:t xml:space="preserve"> extreme poverty, six million children die every year from preventable diseases, too few girls get the education they deserve, and too many people suffer under dictatorships. Countries such as Haiti, North Korea, Uzbekistan, and Zimbabwe lag far behind. But the fact remains that </w:t>
      </w:r>
      <w:r w:rsidRPr="00C03F2D">
        <w:rPr>
          <w:u w:val="single"/>
        </w:rPr>
        <w:t xml:space="preserve">an </w:t>
      </w:r>
      <w:r w:rsidRPr="00C03F2D">
        <w:rPr>
          <w:b/>
          <w:u w:val="single"/>
        </w:rPr>
        <w:t>enormous transformation</w:t>
      </w:r>
      <w:r w:rsidRPr="00C03F2D">
        <w:rPr>
          <w:u w:val="single"/>
        </w:rPr>
        <w:t xml:space="preserve"> is under way</w:t>
      </w:r>
      <w:r w:rsidRPr="00C03F2D">
        <w:rPr>
          <w:sz w:val="16"/>
        </w:rPr>
        <w:t xml:space="preserve">—one </w:t>
      </w:r>
      <w:r w:rsidRPr="00C03F2D">
        <w:rPr>
          <w:u w:val="single"/>
        </w:rPr>
        <w:t>that has already</w:t>
      </w:r>
      <w:r w:rsidRPr="00C03F2D">
        <w:rPr>
          <w:sz w:val="16"/>
        </w:rPr>
        <w:t xml:space="preserve"> substantially </w:t>
      </w:r>
      <w:r w:rsidRPr="00C03F2D">
        <w:rPr>
          <w:u w:val="single"/>
        </w:rPr>
        <w:t>improved</w:t>
      </w:r>
      <w:r w:rsidRPr="00C03F2D">
        <w:rPr>
          <w:sz w:val="16"/>
        </w:rPr>
        <w:t xml:space="preserve"> the lives of </w:t>
      </w:r>
      <w:r w:rsidRPr="00C03F2D">
        <w:rPr>
          <w:u w:val="single"/>
        </w:rPr>
        <w:t>hundreds of millions of people</w:t>
      </w:r>
      <w:r w:rsidRPr="00C03F2D">
        <w:rPr>
          <w:sz w:val="16"/>
        </w:rPr>
        <w:t xml:space="preserve">. WIN-WIN </w:t>
      </w:r>
      <w:r w:rsidRPr="00C03F2D">
        <w:rPr>
          <w:highlight w:val="yellow"/>
          <w:u w:val="single"/>
        </w:rPr>
        <w:t>The U</w:t>
      </w:r>
      <w:r w:rsidRPr="00C03F2D">
        <w:rPr>
          <w:sz w:val="16"/>
        </w:rPr>
        <w:t xml:space="preserve">nited </w:t>
      </w:r>
      <w:r w:rsidRPr="00C03F2D">
        <w:rPr>
          <w:highlight w:val="yellow"/>
          <w:u w:val="single"/>
        </w:rPr>
        <w:t>S</w:t>
      </w:r>
      <w:r w:rsidRPr="00C03F2D">
        <w:rPr>
          <w:sz w:val="16"/>
        </w:rPr>
        <w:t xml:space="preserve">tates </w:t>
      </w:r>
      <w:r w:rsidRPr="00C03F2D">
        <w:rPr>
          <w:highlight w:val="yellow"/>
          <w:u w:val="single"/>
        </w:rPr>
        <w:t>should</w:t>
      </w:r>
      <w:r w:rsidRPr="00C03F2D">
        <w:rPr>
          <w:sz w:val="16"/>
        </w:rPr>
        <w:t xml:space="preserve"> welcome and </w:t>
      </w:r>
      <w:r w:rsidRPr="00C03F2D">
        <w:rPr>
          <w:highlight w:val="yellow"/>
          <w:u w:val="single"/>
        </w:rPr>
        <w:t>encourage</w:t>
      </w:r>
      <w:r w:rsidRPr="00C03F2D">
        <w:rPr>
          <w:u w:val="single"/>
        </w:rPr>
        <w:t xml:space="preserve"> this </w:t>
      </w:r>
      <w:r w:rsidRPr="00C03F2D">
        <w:rPr>
          <w:highlight w:val="yellow"/>
          <w:u w:val="single"/>
        </w:rPr>
        <w:t>progress</w:t>
      </w:r>
      <w:r w:rsidRPr="00C03F2D">
        <w:rPr>
          <w:sz w:val="16"/>
        </w:rPr>
        <w:t xml:space="preserve">. For starters, broad-based </w:t>
      </w:r>
      <w:r w:rsidRPr="00C03F2D">
        <w:rPr>
          <w:highlight w:val="yellow"/>
          <w:u w:val="single"/>
        </w:rPr>
        <w:t>development</w:t>
      </w:r>
      <w:r w:rsidRPr="00C03F2D">
        <w:rPr>
          <w:u w:val="single"/>
        </w:rPr>
        <w:t xml:space="preserve"> </w:t>
      </w:r>
      <w:r w:rsidRPr="00C03F2D">
        <w:rPr>
          <w:b/>
          <w:highlight w:val="yellow"/>
          <w:u w:val="single"/>
        </w:rPr>
        <w:t>enhances</w:t>
      </w:r>
      <w:r w:rsidRPr="00C03F2D">
        <w:rPr>
          <w:b/>
          <w:u w:val="single"/>
        </w:rPr>
        <w:t xml:space="preserve"> global </w:t>
      </w:r>
      <w:r w:rsidRPr="00C03F2D">
        <w:rPr>
          <w:b/>
          <w:highlight w:val="yellow"/>
          <w:u w:val="single"/>
        </w:rPr>
        <w:t>security</w:t>
      </w:r>
      <w:r w:rsidRPr="00C03F2D">
        <w:rPr>
          <w:sz w:val="16"/>
        </w:rPr>
        <w:t xml:space="preserve">. It is not true that poverty necessarily breeds terrorism, as some argue—after all, most poor people are not terrorists, and many terrorists are not poor. But it is true that </w:t>
      </w:r>
      <w:r w:rsidRPr="00C03F2D">
        <w:rPr>
          <w:u w:val="single"/>
        </w:rPr>
        <w:t>poor states tend to be</w:t>
      </w:r>
      <w:r w:rsidRPr="00C03F2D">
        <w:rPr>
          <w:sz w:val="16"/>
        </w:rPr>
        <w:t xml:space="preserve"> weak states </w:t>
      </w:r>
      <w:r w:rsidRPr="00C03F2D">
        <w:rPr>
          <w:u w:val="single"/>
        </w:rPr>
        <w:t xml:space="preserve">unable to prevent </w:t>
      </w:r>
      <w:r w:rsidRPr="00C03F2D">
        <w:rPr>
          <w:b/>
          <w:u w:val="single"/>
        </w:rPr>
        <w:t>terrorist and criminal networks</w:t>
      </w:r>
      <w:r w:rsidRPr="00C03F2D">
        <w:rPr>
          <w:sz w:val="16"/>
        </w:rPr>
        <w:t xml:space="preserve"> from operating on their soil. </w:t>
      </w:r>
      <w:r w:rsidRPr="00C03F2D">
        <w:rPr>
          <w:highlight w:val="yellow"/>
          <w:u w:val="single"/>
        </w:rPr>
        <w:t>Sustained development strengthens</w:t>
      </w:r>
      <w:r w:rsidRPr="00C03F2D">
        <w:rPr>
          <w:sz w:val="16"/>
        </w:rPr>
        <w:t xml:space="preserve"> government </w:t>
      </w:r>
      <w:r w:rsidRPr="00C03F2D">
        <w:rPr>
          <w:highlight w:val="yellow"/>
          <w:u w:val="single"/>
        </w:rPr>
        <w:t>institutions</w:t>
      </w:r>
      <w:r w:rsidRPr="00C03F2D">
        <w:rPr>
          <w:u w:val="single"/>
        </w:rPr>
        <w:t xml:space="preserve"> and reduces</w:t>
      </w:r>
      <w:r w:rsidRPr="00C03F2D">
        <w:rPr>
          <w:sz w:val="16"/>
        </w:rPr>
        <w:t xml:space="preserve"> the need for outside </w:t>
      </w:r>
      <w:r w:rsidRPr="00C03F2D">
        <w:rPr>
          <w:u w:val="single"/>
        </w:rPr>
        <w:t>intervention</w:t>
      </w:r>
      <w:r w:rsidRPr="00C03F2D">
        <w:rPr>
          <w:sz w:val="16"/>
        </w:rPr>
        <w:t xml:space="preserve">. As former U.S. Secretary of Defense Robert Gates put it, “Development is a lot cheaper than sending soldiers.” </w:t>
      </w:r>
      <w:r w:rsidRPr="00C03F2D">
        <w:rPr>
          <w:u w:val="single"/>
        </w:rPr>
        <w:t>Development</w:t>
      </w:r>
      <w:r w:rsidRPr="00C03F2D">
        <w:rPr>
          <w:sz w:val="16"/>
        </w:rPr>
        <w:t xml:space="preserve"> also </w:t>
      </w:r>
      <w:r w:rsidRPr="00C03F2D">
        <w:rPr>
          <w:u w:val="single"/>
        </w:rPr>
        <w:t>builds</w:t>
      </w:r>
      <w:r w:rsidRPr="00C03F2D">
        <w:rPr>
          <w:sz w:val="16"/>
        </w:rPr>
        <w:t xml:space="preserve"> states’ </w:t>
      </w:r>
      <w:r w:rsidRPr="00C03F2D">
        <w:rPr>
          <w:u w:val="single"/>
        </w:rPr>
        <w:t>capacities to fight pandemic</w:t>
      </w:r>
      <w:r w:rsidRPr="00C03F2D">
        <w:rPr>
          <w:sz w:val="16"/>
        </w:rPr>
        <w:t xml:space="preserve"> disease. </w:t>
      </w:r>
      <w:r w:rsidRPr="00C03F2D">
        <w:rPr>
          <w:u w:val="single"/>
        </w:rPr>
        <w:t>Guinea, Liberia, and Sierra Leone were overwhelmed by Ebola</w:t>
      </w:r>
      <w:r w:rsidRPr="00C03F2D">
        <w:rPr>
          <w:sz w:val="16"/>
        </w:rPr>
        <w:t xml:space="preserve"> in 2014 largely because they all had weak health systems. The same was true in many of the countries hit hardest by the HIV/AIDS epidemic decades ago. </w:t>
      </w:r>
      <w:r w:rsidRPr="00C03F2D">
        <w:rPr>
          <w:highlight w:val="yellow"/>
          <w:u w:val="single"/>
        </w:rPr>
        <w:t>As poor countries grow wealthier</w:t>
      </w:r>
      <w:r w:rsidRPr="00C03F2D">
        <w:rPr>
          <w:sz w:val="16"/>
        </w:rPr>
        <w:t xml:space="preserve">, however, </w:t>
      </w:r>
      <w:r w:rsidRPr="00C03F2D">
        <w:rPr>
          <w:highlight w:val="yellow"/>
          <w:u w:val="single"/>
        </w:rPr>
        <w:t>they</w:t>
      </w:r>
      <w:r w:rsidRPr="00C03F2D">
        <w:rPr>
          <w:u w:val="single"/>
        </w:rPr>
        <w:t xml:space="preserve"> become better equipped to </w:t>
      </w:r>
      <w:r w:rsidRPr="00C03F2D">
        <w:rPr>
          <w:b/>
          <w:highlight w:val="yellow"/>
          <w:u w:val="single"/>
        </w:rPr>
        <w:t>fight diseases</w:t>
      </w:r>
      <w:r w:rsidRPr="00C03F2D">
        <w:rPr>
          <w:sz w:val="16"/>
        </w:rPr>
        <w:t xml:space="preserve"> that can spread quickly beyond their borders. A more prosperous developing world also benefits the U.S. economy. The spread of economic </w:t>
      </w:r>
      <w:r w:rsidRPr="00C03F2D">
        <w:rPr>
          <w:highlight w:val="yellow"/>
          <w:u w:val="single"/>
        </w:rPr>
        <w:t xml:space="preserve">growth creates </w:t>
      </w:r>
      <w:r w:rsidRPr="00C03F2D">
        <w:rPr>
          <w:b/>
          <w:highlight w:val="yellow"/>
          <w:u w:val="single"/>
        </w:rPr>
        <w:t>new markets</w:t>
      </w:r>
      <w:r w:rsidRPr="00C03F2D">
        <w:rPr>
          <w:sz w:val="16"/>
        </w:rPr>
        <w:t xml:space="preserve"> for American businesses not just in China but also </w:t>
      </w:r>
      <w:r w:rsidRPr="00C03F2D">
        <w:rPr>
          <w:u w:val="single"/>
        </w:rPr>
        <w:t>in Brazil, Indonesia, South Africa, and beyond</w:t>
      </w:r>
      <w:r w:rsidRPr="00C03F2D">
        <w:rPr>
          <w:sz w:val="16"/>
        </w:rPr>
        <w:t xml:space="preserve">. Developing countries are buying more and more aircraft, automobiles, semiconductors, medical equipment, pharmaceuticals, consultancy services, and entertainment. Although the growth in trade with developing countries has slowed during the last year, their economies will no doubt remain major market opportunities for U.S. companies. In 1990, </w:t>
      </w:r>
      <w:r w:rsidRPr="00C03F2D">
        <w:rPr>
          <w:u w:val="single"/>
        </w:rPr>
        <w:t>such states accounted for</w:t>
      </w:r>
      <w:r w:rsidRPr="00C03F2D">
        <w:rPr>
          <w:sz w:val="16"/>
        </w:rPr>
        <w:t xml:space="preserve"> one-third of the global economy; today, their share is </w:t>
      </w:r>
      <w:r w:rsidRPr="00C03F2D">
        <w:rPr>
          <w:u w:val="single"/>
        </w:rPr>
        <w:t>half</w:t>
      </w:r>
      <w:r w:rsidRPr="00C03F2D">
        <w:rPr>
          <w:sz w:val="16"/>
        </w:rPr>
        <w:t xml:space="preserve">, and they purchase more than half </w:t>
      </w:r>
      <w:r w:rsidRPr="00C03F2D">
        <w:rPr>
          <w:u w:val="single"/>
        </w:rPr>
        <w:t>of</w:t>
      </w:r>
      <w:r w:rsidRPr="00C03F2D">
        <w:rPr>
          <w:sz w:val="16"/>
        </w:rPr>
        <w:t xml:space="preserve"> U.S. </w:t>
      </w:r>
      <w:r w:rsidRPr="00C03F2D">
        <w:rPr>
          <w:u w:val="single"/>
        </w:rPr>
        <w:t>exports</w:t>
      </w:r>
      <w:r w:rsidRPr="00C03F2D">
        <w:rPr>
          <w:sz w:val="16"/>
        </w:rPr>
        <w:t xml:space="preserve">. In 2011, Walmart spent $2.4 billion to acquire a controlling share of a holding company that operates more than 350 retail stores in South Africa and 11 other African countries, signaling a level of interest in African consumers that would have been unimaginable two decades ago.  To be sure, emerging markets also create competition for U.S. businesses and hardship for American workers who lose their jobs as a result. But they also create many new jobs, as American firms expand abroad and as companies in the developing world send more capital to the West. Moreover, </w:t>
      </w:r>
      <w:r w:rsidRPr="00C03F2D">
        <w:rPr>
          <w:u w:val="single"/>
        </w:rPr>
        <w:t xml:space="preserve">developing countries are increasingly coming up </w:t>
      </w:r>
      <w:r w:rsidRPr="00C03F2D">
        <w:rPr>
          <w:highlight w:val="yellow"/>
          <w:u w:val="single"/>
        </w:rPr>
        <w:t>with</w:t>
      </w:r>
      <w:r w:rsidRPr="00C03F2D">
        <w:rPr>
          <w:sz w:val="16"/>
        </w:rPr>
        <w:t xml:space="preserve"> their own </w:t>
      </w:r>
      <w:r w:rsidRPr="00C03F2D">
        <w:rPr>
          <w:b/>
          <w:highlight w:val="yellow"/>
          <w:u w:val="single"/>
        </w:rPr>
        <w:t>innovations</w:t>
      </w:r>
      <w:r w:rsidRPr="00C03F2D">
        <w:rPr>
          <w:highlight w:val="yellow"/>
          <w:u w:val="single"/>
        </w:rPr>
        <w:t xml:space="preserve"> </w:t>
      </w:r>
      <w:r w:rsidRPr="00C03F2D">
        <w:rPr>
          <w:highlight w:val="yellow"/>
          <w:u w:val="single"/>
        </w:rPr>
        <w:lastRenderedPageBreak/>
        <w:t xml:space="preserve">and </w:t>
      </w:r>
      <w:r w:rsidRPr="00C03F2D">
        <w:rPr>
          <w:b/>
          <w:highlight w:val="yellow"/>
          <w:u w:val="single"/>
        </w:rPr>
        <w:t>technologies</w:t>
      </w:r>
      <w:r w:rsidRPr="00C03F2D">
        <w:rPr>
          <w:u w:val="single"/>
        </w:rPr>
        <w:t>, in medicine, agriculture, energy</w:t>
      </w:r>
      <w:r w:rsidRPr="00C03F2D">
        <w:rPr>
          <w:sz w:val="16"/>
        </w:rPr>
        <w:t xml:space="preserve">, and more. </w:t>
      </w:r>
      <w:r w:rsidRPr="00C03F2D">
        <w:rPr>
          <w:highlight w:val="yellow"/>
          <w:u w:val="single"/>
        </w:rPr>
        <w:t>The U</w:t>
      </w:r>
      <w:r w:rsidRPr="00C03F2D">
        <w:rPr>
          <w:sz w:val="16"/>
        </w:rPr>
        <w:t xml:space="preserve">nited </w:t>
      </w:r>
      <w:r w:rsidRPr="00C03F2D">
        <w:rPr>
          <w:highlight w:val="yellow"/>
          <w:u w:val="single"/>
        </w:rPr>
        <w:t>S</w:t>
      </w:r>
      <w:r w:rsidRPr="00C03F2D">
        <w:rPr>
          <w:sz w:val="16"/>
        </w:rPr>
        <w:t xml:space="preserve">tates </w:t>
      </w:r>
      <w:r w:rsidRPr="00C03F2D">
        <w:rPr>
          <w:highlight w:val="yellow"/>
          <w:u w:val="single"/>
        </w:rPr>
        <w:t>should respond</w:t>
      </w:r>
      <w:r w:rsidRPr="00C03F2D">
        <w:rPr>
          <w:sz w:val="16"/>
        </w:rPr>
        <w:t xml:space="preserve"> to this growing competition not with protectionism but </w:t>
      </w:r>
      <w:r w:rsidRPr="00C03F2D">
        <w:rPr>
          <w:highlight w:val="yellow"/>
          <w:u w:val="single"/>
        </w:rPr>
        <w:t>by strengthening</w:t>
      </w:r>
      <w:r w:rsidRPr="00C03F2D">
        <w:rPr>
          <w:u w:val="single"/>
        </w:rPr>
        <w:t xml:space="preserve"> its</w:t>
      </w:r>
      <w:r w:rsidRPr="00C03F2D">
        <w:rPr>
          <w:sz w:val="16"/>
        </w:rPr>
        <w:t xml:space="preserve"> own </w:t>
      </w:r>
      <w:r w:rsidRPr="00C03F2D">
        <w:rPr>
          <w:u w:val="single"/>
        </w:rPr>
        <w:t>capacities: rebuilding</w:t>
      </w:r>
      <w:r w:rsidRPr="00C03F2D">
        <w:rPr>
          <w:sz w:val="16"/>
        </w:rPr>
        <w:t xml:space="preserve"> its </w:t>
      </w:r>
      <w:r w:rsidRPr="00C03F2D">
        <w:rPr>
          <w:b/>
          <w:highlight w:val="yellow"/>
          <w:u w:val="single"/>
        </w:rPr>
        <w:t>infrastructure</w:t>
      </w:r>
      <w:r w:rsidRPr="00C03F2D">
        <w:rPr>
          <w:b/>
          <w:u w:val="single"/>
        </w:rPr>
        <w:t>, improving</w:t>
      </w:r>
      <w:r w:rsidRPr="00C03F2D">
        <w:rPr>
          <w:sz w:val="16"/>
        </w:rPr>
        <w:t xml:space="preserve"> its </w:t>
      </w:r>
      <w:r w:rsidRPr="00C03F2D">
        <w:rPr>
          <w:b/>
          <w:highlight w:val="yellow"/>
          <w:u w:val="single"/>
        </w:rPr>
        <w:t>educational</w:t>
      </w:r>
      <w:r w:rsidRPr="00C03F2D">
        <w:rPr>
          <w:sz w:val="16"/>
        </w:rPr>
        <w:t xml:space="preserve"> system, </w:t>
      </w:r>
      <w:r w:rsidRPr="00C03F2D">
        <w:rPr>
          <w:highlight w:val="yellow"/>
          <w:u w:val="single"/>
        </w:rPr>
        <w:t>and investing</w:t>
      </w:r>
      <w:r w:rsidRPr="00C03F2D">
        <w:rPr>
          <w:u w:val="single"/>
        </w:rPr>
        <w:t xml:space="preserve"> in</w:t>
      </w:r>
      <w:r w:rsidRPr="00C03F2D">
        <w:rPr>
          <w:sz w:val="16"/>
        </w:rPr>
        <w:t xml:space="preserve"> new </w:t>
      </w:r>
      <w:r w:rsidRPr="00C03F2D">
        <w:rPr>
          <w:u w:val="single"/>
        </w:rPr>
        <w:t>technologies</w:t>
      </w:r>
      <w:r w:rsidRPr="00C03F2D">
        <w:rPr>
          <w:sz w:val="16"/>
        </w:rPr>
        <w:t xml:space="preserve">. Finally, </w:t>
      </w:r>
      <w:r w:rsidRPr="00C03F2D">
        <w:rPr>
          <w:u w:val="single"/>
        </w:rPr>
        <w:t>development helps</w:t>
      </w:r>
      <w:r w:rsidRPr="00C03F2D">
        <w:rPr>
          <w:sz w:val="16"/>
        </w:rPr>
        <w:t xml:space="preserve"> spread and </w:t>
      </w:r>
      <w:r w:rsidRPr="00C03F2D">
        <w:rPr>
          <w:u w:val="single"/>
        </w:rPr>
        <w:t>deepen</w:t>
      </w:r>
      <w:r w:rsidRPr="00C03F2D">
        <w:rPr>
          <w:sz w:val="16"/>
        </w:rPr>
        <w:t xml:space="preserve"> the values that Americans hold dear: openness, economic opportunity, democracy, and freedom. These values tend to go hand in hand with growing </w:t>
      </w:r>
      <w:r w:rsidRPr="00C03F2D">
        <w:rPr>
          <w:u w:val="single"/>
        </w:rPr>
        <w:t>prosperity</w:t>
      </w:r>
      <w:r w:rsidRPr="00C03F2D">
        <w:rPr>
          <w:sz w:val="16"/>
        </w:rPr>
        <w:t xml:space="preserve">: as incomes rise, citizens demand greater freedoms. History suggests that even governments that do not welcome these ideas eventually embrace them or are replaced by those that do. And as more developing countries achieve progress under market-based economic systems and democracy, </w:t>
      </w:r>
      <w:r w:rsidRPr="00C03F2D">
        <w:rPr>
          <w:highlight w:val="yellow"/>
          <w:u w:val="single"/>
        </w:rPr>
        <w:t>other countries</w:t>
      </w:r>
      <w:r w:rsidRPr="00C03F2D">
        <w:rPr>
          <w:u w:val="single"/>
        </w:rPr>
        <w:t xml:space="preserve"> seek to </w:t>
      </w:r>
      <w:r w:rsidRPr="00C03F2D">
        <w:rPr>
          <w:b/>
          <w:highlight w:val="yellow"/>
          <w:u w:val="single"/>
        </w:rPr>
        <w:t>emulate the model</w:t>
      </w:r>
      <w:r w:rsidRPr="00C03F2D">
        <w:rPr>
          <w:u w:val="single"/>
        </w:rPr>
        <w:t>. The U</w:t>
      </w:r>
      <w:r w:rsidRPr="00C03F2D">
        <w:rPr>
          <w:sz w:val="16"/>
        </w:rPr>
        <w:t xml:space="preserve">nited </w:t>
      </w:r>
      <w:r w:rsidRPr="00C03F2D">
        <w:rPr>
          <w:u w:val="single"/>
        </w:rPr>
        <w:t>S</w:t>
      </w:r>
      <w:r w:rsidRPr="00C03F2D">
        <w:rPr>
          <w:sz w:val="16"/>
        </w:rPr>
        <w:t xml:space="preserve">tates and Europe have a strong self-interest in encouraging this process, since it </w:t>
      </w:r>
      <w:r w:rsidRPr="00C03F2D">
        <w:rPr>
          <w:u w:val="single"/>
        </w:rPr>
        <w:t>will enhance global stability</w:t>
      </w:r>
      <w:r w:rsidRPr="00C03F2D">
        <w:rPr>
          <w:sz w:val="16"/>
        </w:rPr>
        <w:t xml:space="preserve"> and add to the number of like-minded partners that can help address future challenges.  SUSTAINING THE SURGE What makes all </w:t>
      </w:r>
      <w:r w:rsidRPr="00C03F2D">
        <w:rPr>
          <w:u w:val="single"/>
        </w:rPr>
        <w:t>this progress</w:t>
      </w:r>
      <w:r w:rsidRPr="00C03F2D">
        <w:rPr>
          <w:sz w:val="16"/>
        </w:rPr>
        <w:t xml:space="preserve"> especially impressive is that it </w:t>
      </w:r>
      <w:r w:rsidRPr="00C03F2D">
        <w:rPr>
          <w:u w:val="single"/>
        </w:rPr>
        <w:t>has continued despite</w:t>
      </w:r>
      <w:r w:rsidRPr="00C03F2D">
        <w:rPr>
          <w:sz w:val="16"/>
        </w:rPr>
        <w:t xml:space="preserve"> </w:t>
      </w:r>
      <w:proofErr w:type="gramStart"/>
      <w:r w:rsidRPr="00C03F2D">
        <w:rPr>
          <w:sz w:val="16"/>
        </w:rPr>
        <w:t>a number of</w:t>
      </w:r>
      <w:proofErr w:type="gramEnd"/>
      <w:r w:rsidRPr="00C03F2D">
        <w:rPr>
          <w:sz w:val="16"/>
        </w:rPr>
        <w:t xml:space="preserve"> </w:t>
      </w:r>
      <w:r w:rsidRPr="00C03F2D">
        <w:rPr>
          <w:u w:val="single"/>
        </w:rPr>
        <w:t>major shocks</w:t>
      </w:r>
      <w:r w:rsidRPr="00C03F2D">
        <w:rPr>
          <w:sz w:val="16"/>
        </w:rPr>
        <w:t xml:space="preserve"> that in an earlier age could well have stopped it: </w:t>
      </w:r>
      <w:r w:rsidRPr="00C03F2D">
        <w:rPr>
          <w:u w:val="single"/>
        </w:rPr>
        <w:t>the outbreak of the HIV</w:t>
      </w:r>
      <w:r w:rsidRPr="00C03F2D">
        <w:rPr>
          <w:sz w:val="16"/>
        </w:rPr>
        <w:t xml:space="preserve">/AIDS pandemic in the 1980s, </w:t>
      </w:r>
      <w:r w:rsidRPr="00C03F2D">
        <w:rPr>
          <w:u w:val="single"/>
        </w:rPr>
        <w:t>the Asian financial crisis</w:t>
      </w:r>
      <w:r w:rsidRPr="00C03F2D">
        <w:rPr>
          <w:sz w:val="16"/>
        </w:rPr>
        <w:t xml:space="preserve"> in 1997–98, the </w:t>
      </w:r>
      <w:r w:rsidRPr="00C03F2D">
        <w:rPr>
          <w:u w:val="single"/>
        </w:rPr>
        <w:t>9/11</w:t>
      </w:r>
      <w:r w:rsidRPr="00C03F2D">
        <w:rPr>
          <w:sz w:val="16"/>
        </w:rPr>
        <w:t xml:space="preserve"> attacks, </w:t>
      </w:r>
      <w:r w:rsidRPr="00C03F2D">
        <w:rPr>
          <w:u w:val="single"/>
        </w:rPr>
        <w:t>the global food crisis</w:t>
      </w:r>
      <w:r w:rsidRPr="00C03F2D">
        <w:rPr>
          <w:sz w:val="16"/>
        </w:rPr>
        <w:t xml:space="preserve"> of 2007–8, </w:t>
      </w:r>
      <w:r w:rsidRPr="00C03F2D">
        <w:rPr>
          <w:u w:val="single"/>
        </w:rPr>
        <w:t>and</w:t>
      </w:r>
      <w:r w:rsidRPr="00C03F2D">
        <w:rPr>
          <w:sz w:val="16"/>
        </w:rPr>
        <w:t xml:space="preserve"> the global financial crisis of </w:t>
      </w:r>
      <w:r w:rsidRPr="00C03F2D">
        <w:rPr>
          <w:u w:val="single"/>
        </w:rPr>
        <w:t>2008</w:t>
      </w:r>
      <w:r w:rsidRPr="00C03F2D">
        <w:rPr>
          <w:sz w:val="16"/>
        </w:rPr>
        <w:t xml:space="preserve">. In each case, pundits predicted that the disaster of the day would set back progress. Yet in each case, the </w:t>
      </w:r>
      <w:r w:rsidRPr="00C03F2D">
        <w:rPr>
          <w:u w:val="single"/>
        </w:rPr>
        <w:t>gains</w:t>
      </w:r>
      <w:r w:rsidRPr="00C03F2D">
        <w:rPr>
          <w:sz w:val="16"/>
        </w:rPr>
        <w:t xml:space="preserve"> continued. There are good reasons to believe they </w:t>
      </w:r>
      <w:r w:rsidRPr="00C03F2D">
        <w:rPr>
          <w:u w:val="single"/>
        </w:rPr>
        <w:t>can continue well into the future</w:t>
      </w:r>
      <w:r w:rsidRPr="00C03F2D">
        <w:rPr>
          <w:sz w:val="16"/>
        </w:rPr>
        <w:t xml:space="preserve">. The </w:t>
      </w:r>
      <w:r w:rsidRPr="00C03F2D">
        <w:rPr>
          <w:u w:val="single"/>
        </w:rPr>
        <w:t>forces that sparked</w:t>
      </w:r>
      <w:r w:rsidRPr="00C03F2D">
        <w:rPr>
          <w:sz w:val="16"/>
        </w:rPr>
        <w:t xml:space="preserve"> these </w:t>
      </w:r>
      <w:r w:rsidRPr="00C03F2D">
        <w:rPr>
          <w:b/>
          <w:u w:val="single"/>
        </w:rPr>
        <w:t>changes were fundamental</w:t>
      </w:r>
      <w:r w:rsidRPr="00C03F2D">
        <w:rPr>
          <w:u w:val="single"/>
        </w:rPr>
        <w:t>, not transitory. Governments have</w:t>
      </w:r>
      <w:r w:rsidRPr="00C03F2D">
        <w:rPr>
          <w:sz w:val="16"/>
        </w:rPr>
        <w:t xml:space="preserve"> learned from their mistakes and </w:t>
      </w:r>
      <w:r w:rsidRPr="00C03F2D">
        <w:rPr>
          <w:u w:val="single"/>
        </w:rPr>
        <w:t>gotten much better at managing inevitable downturns. Global integration has made critical technologies available</w:t>
      </w:r>
      <w:r w:rsidRPr="00C03F2D">
        <w:rPr>
          <w:sz w:val="16"/>
        </w:rPr>
        <w:t xml:space="preserve"> to more and more people. </w:t>
      </w:r>
      <w:r w:rsidRPr="00C03F2D">
        <w:rPr>
          <w:b/>
          <w:u w:val="single"/>
        </w:rPr>
        <w:t xml:space="preserve">State </w:t>
      </w:r>
      <w:r w:rsidRPr="00C03F2D">
        <w:rPr>
          <w:b/>
          <w:highlight w:val="yellow"/>
          <w:u w:val="single"/>
        </w:rPr>
        <w:t>institutions</w:t>
      </w:r>
      <w:r w:rsidRPr="00C03F2D">
        <w:rPr>
          <w:highlight w:val="yellow"/>
          <w:u w:val="single"/>
        </w:rPr>
        <w:t xml:space="preserve"> have become</w:t>
      </w:r>
      <w:r w:rsidRPr="00C03F2D">
        <w:rPr>
          <w:sz w:val="16"/>
        </w:rPr>
        <w:t xml:space="preserve"> more </w:t>
      </w:r>
      <w:r w:rsidRPr="00C03F2D">
        <w:rPr>
          <w:highlight w:val="yellow"/>
          <w:u w:val="single"/>
        </w:rPr>
        <w:t>effective</w:t>
      </w:r>
      <w:r w:rsidRPr="00C03F2D">
        <w:rPr>
          <w:sz w:val="16"/>
        </w:rPr>
        <w:t xml:space="preserve">, with improved (if imperfect) legal systems, clearer property rights, and greater respect for individual liberties. </w:t>
      </w:r>
      <w:r w:rsidRPr="00C03F2D">
        <w:rPr>
          <w:u w:val="single"/>
        </w:rPr>
        <w:t>Democratic rules</w:t>
      </w:r>
      <w:r w:rsidRPr="00C03F2D">
        <w:rPr>
          <w:sz w:val="16"/>
        </w:rPr>
        <w:t xml:space="preserve"> and norms governing the transfer of political power, free speech, and accountability </w:t>
      </w:r>
      <w:r w:rsidRPr="00C03F2D">
        <w:rPr>
          <w:u w:val="single"/>
        </w:rPr>
        <w:t xml:space="preserve">have become </w:t>
      </w:r>
      <w:r w:rsidRPr="00C03F2D">
        <w:rPr>
          <w:highlight w:val="yellow"/>
          <w:u w:val="single"/>
        </w:rPr>
        <w:t>more deeply entrenched</w:t>
      </w:r>
      <w:r w:rsidRPr="00C03F2D">
        <w:rPr>
          <w:sz w:val="16"/>
        </w:rPr>
        <w:t xml:space="preserve">. Civil society groups are more active. These deep-seated changes have put enormous additional gains well within reach. </w:t>
      </w:r>
      <w:r w:rsidRPr="00C03F2D">
        <w:rPr>
          <w:highlight w:val="yellow"/>
          <w:u w:val="single"/>
        </w:rPr>
        <w:t>If</w:t>
      </w:r>
      <w:r w:rsidRPr="00C03F2D">
        <w:rPr>
          <w:u w:val="single"/>
        </w:rPr>
        <w:t xml:space="preserve"> </w:t>
      </w:r>
      <w:r w:rsidRPr="00C03F2D">
        <w:rPr>
          <w:b/>
          <w:u w:val="single"/>
        </w:rPr>
        <w:t xml:space="preserve">economic </w:t>
      </w:r>
      <w:r w:rsidRPr="00C03F2D">
        <w:rPr>
          <w:b/>
          <w:highlight w:val="yellow"/>
          <w:u w:val="single"/>
        </w:rPr>
        <w:t>growth proceeds</w:t>
      </w:r>
      <w:r w:rsidRPr="00C03F2D">
        <w:rPr>
          <w:u w:val="single"/>
        </w:rPr>
        <w:t xml:space="preserve"> along</w:t>
      </w:r>
      <w:r w:rsidRPr="00C03F2D">
        <w:rPr>
          <w:sz w:val="16"/>
        </w:rPr>
        <w:t xml:space="preserve"> the lines of most </w:t>
      </w:r>
      <w:r w:rsidRPr="00C03F2D">
        <w:rPr>
          <w:u w:val="single"/>
        </w:rPr>
        <w:t>projections</w:t>
      </w:r>
      <w:r w:rsidRPr="00C03F2D">
        <w:rPr>
          <w:sz w:val="16"/>
        </w:rPr>
        <w:t xml:space="preserve"> over the next two decades, some </w:t>
      </w:r>
      <w:r w:rsidRPr="00C03F2D">
        <w:rPr>
          <w:highlight w:val="yellow"/>
          <w:u w:val="single"/>
        </w:rPr>
        <w:t>700 million more</w:t>
      </w:r>
      <w:r w:rsidRPr="00C03F2D">
        <w:rPr>
          <w:u w:val="single"/>
        </w:rPr>
        <w:t xml:space="preserve"> people </w:t>
      </w:r>
      <w:r w:rsidRPr="00C03F2D">
        <w:rPr>
          <w:highlight w:val="yellow"/>
          <w:u w:val="single"/>
        </w:rPr>
        <w:t>will escape</w:t>
      </w:r>
      <w:r w:rsidRPr="00C03F2D">
        <w:rPr>
          <w:u w:val="single"/>
        </w:rPr>
        <w:t xml:space="preserve"> extreme </w:t>
      </w:r>
      <w:r w:rsidRPr="00C03F2D">
        <w:rPr>
          <w:highlight w:val="yellow"/>
          <w:u w:val="single"/>
        </w:rPr>
        <w:t>poverty</w:t>
      </w:r>
      <w:r w:rsidRPr="00C03F2D">
        <w:rPr>
          <w:u w:val="single"/>
        </w:rPr>
        <w:t xml:space="preserve">. Per capita </w:t>
      </w:r>
      <w:r w:rsidRPr="00C03F2D">
        <w:rPr>
          <w:highlight w:val="yellow"/>
          <w:u w:val="single"/>
        </w:rPr>
        <w:t>incomes</w:t>
      </w:r>
      <w:r w:rsidRPr="00C03F2D">
        <w:rPr>
          <w:sz w:val="16"/>
        </w:rPr>
        <w:t xml:space="preserve"> in poor countries </w:t>
      </w:r>
      <w:r w:rsidRPr="00C03F2D">
        <w:rPr>
          <w:highlight w:val="yellow"/>
          <w:u w:val="single"/>
        </w:rPr>
        <w:t xml:space="preserve">will double again, </w:t>
      </w:r>
      <w:r w:rsidRPr="00C03F2D">
        <w:rPr>
          <w:b/>
          <w:highlight w:val="yellow"/>
          <w:u w:val="single"/>
        </w:rPr>
        <w:t>millions of</w:t>
      </w:r>
      <w:r w:rsidRPr="00C03F2D">
        <w:rPr>
          <w:sz w:val="16"/>
        </w:rPr>
        <w:t xml:space="preserve"> childhood </w:t>
      </w:r>
      <w:r w:rsidRPr="00C03F2D">
        <w:rPr>
          <w:b/>
          <w:highlight w:val="yellow"/>
          <w:u w:val="single"/>
        </w:rPr>
        <w:t>deaths</w:t>
      </w:r>
      <w:r w:rsidRPr="00C03F2D">
        <w:rPr>
          <w:highlight w:val="yellow"/>
          <w:u w:val="single"/>
        </w:rPr>
        <w:t xml:space="preserve"> will be avoided</w:t>
      </w:r>
      <w:r w:rsidRPr="00C03F2D">
        <w:rPr>
          <w:u w:val="single"/>
        </w:rPr>
        <w:t xml:space="preserve">, </w:t>
      </w:r>
      <w:r w:rsidRPr="00C03F2D">
        <w:rPr>
          <w:b/>
          <w:u w:val="single"/>
        </w:rPr>
        <w:t>tens of millions</w:t>
      </w:r>
      <w:r w:rsidRPr="00C03F2D">
        <w:rPr>
          <w:sz w:val="16"/>
        </w:rPr>
        <w:t xml:space="preserve"> of children </w:t>
      </w:r>
      <w:r w:rsidRPr="00C03F2D">
        <w:rPr>
          <w:u w:val="single"/>
        </w:rPr>
        <w:t>will get</w:t>
      </w:r>
      <w:r w:rsidRPr="00C03F2D">
        <w:rPr>
          <w:sz w:val="16"/>
        </w:rPr>
        <w:t xml:space="preserve"> the </w:t>
      </w:r>
      <w:r w:rsidRPr="00C03F2D">
        <w:rPr>
          <w:u w:val="single"/>
        </w:rPr>
        <w:t>education</w:t>
      </w:r>
      <w:r w:rsidRPr="00C03F2D">
        <w:rPr>
          <w:sz w:val="16"/>
        </w:rPr>
        <w:t xml:space="preserve"> they deserve, </w:t>
      </w:r>
      <w:r w:rsidRPr="00C03F2D">
        <w:rPr>
          <w:u w:val="single"/>
        </w:rPr>
        <w:t>hunger will decline</w:t>
      </w:r>
      <w:r w:rsidRPr="00C03F2D">
        <w:rPr>
          <w:sz w:val="16"/>
        </w:rPr>
        <w:t>, and basic rights and freedoms will spread further. At least, that’s what should happen—</w:t>
      </w:r>
      <w:r w:rsidRPr="00C03F2D">
        <w:rPr>
          <w:highlight w:val="yellow"/>
          <w:u w:val="single"/>
        </w:rPr>
        <w:t>but none of these</w:t>
      </w:r>
      <w:r w:rsidRPr="00C03F2D">
        <w:rPr>
          <w:sz w:val="16"/>
        </w:rPr>
        <w:t xml:space="preserve"> future </w:t>
      </w:r>
      <w:r w:rsidRPr="00C03F2D">
        <w:rPr>
          <w:u w:val="single"/>
        </w:rPr>
        <w:t xml:space="preserve">gains </w:t>
      </w:r>
      <w:r w:rsidRPr="00C03F2D">
        <w:rPr>
          <w:highlight w:val="yellow"/>
          <w:u w:val="single"/>
        </w:rPr>
        <w:t>is guaranteed. Growth has slowed</w:t>
      </w:r>
      <w:r w:rsidRPr="00C03F2D">
        <w:rPr>
          <w:sz w:val="16"/>
        </w:rPr>
        <w:t xml:space="preserve"> markedly </w:t>
      </w:r>
      <w:r w:rsidRPr="00C03F2D">
        <w:rPr>
          <w:u w:val="single"/>
        </w:rPr>
        <w:t>since 2008</w:t>
      </w:r>
      <w:r w:rsidRPr="00C03F2D">
        <w:rPr>
          <w:sz w:val="16"/>
        </w:rPr>
        <w:t xml:space="preserve"> in emerging economies such as Brazil and China and throughout the developing world. </w:t>
      </w:r>
      <w:r w:rsidRPr="00C03F2D">
        <w:rPr>
          <w:u w:val="single"/>
        </w:rPr>
        <w:t>Russia, Thailand, and Venezuela have turned less democratic</w:t>
      </w:r>
      <w:r w:rsidRPr="00C03F2D">
        <w:rPr>
          <w:sz w:val="16"/>
        </w:rPr>
        <w:t xml:space="preserve">, and South Africa and Turkey seem to be headed in that direction as well. </w:t>
      </w:r>
      <w:r w:rsidRPr="00C03F2D">
        <w:rPr>
          <w:u w:val="single"/>
        </w:rPr>
        <w:t>The Middle East has seen</w:t>
      </w:r>
      <w:r w:rsidRPr="00C03F2D">
        <w:rPr>
          <w:sz w:val="16"/>
        </w:rPr>
        <w:t xml:space="preserve"> the return of conflict and </w:t>
      </w:r>
      <w:r w:rsidRPr="00C03F2D">
        <w:rPr>
          <w:b/>
          <w:highlight w:val="yellow"/>
          <w:u w:val="single"/>
        </w:rPr>
        <w:t>authoritarian rule</w:t>
      </w:r>
      <w:r w:rsidRPr="00C03F2D">
        <w:rPr>
          <w:u w:val="single"/>
        </w:rPr>
        <w:t>. China’s aggressive actions</w:t>
      </w:r>
      <w:r w:rsidRPr="00C03F2D">
        <w:rPr>
          <w:sz w:val="16"/>
        </w:rPr>
        <w:t xml:space="preserve"> in the South China Sea </w:t>
      </w:r>
      <w:r w:rsidRPr="00C03F2D">
        <w:rPr>
          <w:highlight w:val="yellow"/>
          <w:u w:val="single"/>
        </w:rPr>
        <w:t xml:space="preserve">could </w:t>
      </w:r>
      <w:r w:rsidRPr="00C03F2D">
        <w:rPr>
          <w:b/>
          <w:highlight w:val="yellow"/>
          <w:u w:val="single"/>
        </w:rPr>
        <w:t>spark a major conflict</w:t>
      </w:r>
      <w:r w:rsidRPr="00C03F2D">
        <w:rPr>
          <w:sz w:val="16"/>
        </w:rPr>
        <w:t xml:space="preserve"> that could kill tens of thousands of people and devastate the region’s economies. Outbreaks of SARS and the H1N1 and Ebola viruses underscore humanity’s vulnerability to disease, and many doctors worry that growing resistance to antibiotics could reverse some of the hard-fought gains in health. Meanwhile, global population is on track to exceed nine billion by 2050, and </w:t>
      </w:r>
      <w:r w:rsidRPr="00C03F2D">
        <w:rPr>
          <w:u w:val="single"/>
        </w:rPr>
        <w:t>the combination of</w:t>
      </w:r>
      <w:r w:rsidRPr="00C03F2D">
        <w:rPr>
          <w:sz w:val="16"/>
        </w:rPr>
        <w:t xml:space="preserve"> more </w:t>
      </w:r>
      <w:r w:rsidRPr="00C03F2D">
        <w:rPr>
          <w:u w:val="single"/>
        </w:rPr>
        <w:t>people, higher incomes, and</w:t>
      </w:r>
      <w:r w:rsidRPr="00C03F2D">
        <w:rPr>
          <w:sz w:val="16"/>
        </w:rPr>
        <w:t xml:space="preserve"> warmer </w:t>
      </w:r>
      <w:r w:rsidRPr="00C03F2D">
        <w:rPr>
          <w:u w:val="single"/>
        </w:rPr>
        <w:t>climates will place enormous strains on</w:t>
      </w:r>
      <w:r w:rsidRPr="00C03F2D">
        <w:rPr>
          <w:sz w:val="16"/>
        </w:rPr>
        <w:t xml:space="preserve"> the </w:t>
      </w:r>
      <w:r w:rsidRPr="00C03F2D">
        <w:rPr>
          <w:u w:val="single"/>
        </w:rPr>
        <w:t>world’s supplies</w:t>
      </w:r>
      <w:r w:rsidRPr="00C03F2D">
        <w:rPr>
          <w:sz w:val="16"/>
        </w:rPr>
        <w:t xml:space="preserve"> of fresh water, food, and energy. Although there are ample grounds for pessimism, the </w:t>
      </w:r>
      <w:r w:rsidRPr="00C03F2D">
        <w:rPr>
          <w:highlight w:val="yellow"/>
          <w:u w:val="single"/>
        </w:rPr>
        <w:t>doomsayers</w:t>
      </w:r>
      <w:r w:rsidRPr="00C03F2D">
        <w:rPr>
          <w:sz w:val="16"/>
        </w:rPr>
        <w:t xml:space="preserve"> continue to </w:t>
      </w:r>
      <w:r w:rsidRPr="00C03F2D">
        <w:rPr>
          <w:b/>
          <w:highlight w:val="yellow"/>
          <w:u w:val="single"/>
        </w:rPr>
        <w:t>underestimate humanity’s</w:t>
      </w:r>
      <w:r w:rsidRPr="00C03F2D">
        <w:rPr>
          <w:b/>
          <w:u w:val="single"/>
        </w:rPr>
        <w:t xml:space="preserve"> growing </w:t>
      </w:r>
      <w:r w:rsidRPr="00C03F2D">
        <w:rPr>
          <w:b/>
          <w:highlight w:val="yellow"/>
          <w:u w:val="single"/>
        </w:rPr>
        <w:t>ability</w:t>
      </w:r>
      <w:r w:rsidRPr="00C03F2D">
        <w:rPr>
          <w:sz w:val="16"/>
        </w:rPr>
        <w:t xml:space="preserve"> to cooperate </w:t>
      </w:r>
      <w:r w:rsidRPr="00C03F2D">
        <w:rPr>
          <w:highlight w:val="yellow"/>
          <w:u w:val="single"/>
        </w:rPr>
        <w:t>in the face of</w:t>
      </w:r>
      <w:r w:rsidRPr="00C03F2D">
        <w:rPr>
          <w:u w:val="single"/>
        </w:rPr>
        <w:t xml:space="preserve"> new </w:t>
      </w:r>
      <w:r w:rsidRPr="00C03F2D">
        <w:rPr>
          <w:highlight w:val="yellow"/>
          <w:u w:val="single"/>
        </w:rPr>
        <w:t>challenges</w:t>
      </w:r>
      <w:r w:rsidRPr="00C03F2D">
        <w:rPr>
          <w:sz w:val="16"/>
        </w:rPr>
        <w:t xml:space="preserve">. In the eighteenth century, when Thomas </w:t>
      </w:r>
      <w:r w:rsidRPr="00C03F2D">
        <w:rPr>
          <w:u w:val="single"/>
        </w:rPr>
        <w:t>Malthus</w:t>
      </w:r>
      <w:r w:rsidRPr="00C03F2D">
        <w:rPr>
          <w:sz w:val="16"/>
        </w:rPr>
        <w:t xml:space="preserve"> looked at population growth and foresaw catastrophic famine, he </w:t>
      </w:r>
      <w:r w:rsidRPr="00C03F2D">
        <w:rPr>
          <w:u w:val="single"/>
        </w:rPr>
        <w:t>failed to appreciate the advances in ag</w:t>
      </w:r>
      <w:r w:rsidRPr="00C03F2D">
        <w:rPr>
          <w:sz w:val="16"/>
        </w:rPr>
        <w:t xml:space="preserve">riculture, </w:t>
      </w:r>
      <w:r w:rsidRPr="00C03F2D">
        <w:rPr>
          <w:u w:val="single"/>
        </w:rPr>
        <w:t>health, and governance</w:t>
      </w:r>
      <w:r w:rsidRPr="00C03F2D">
        <w:rPr>
          <w:sz w:val="16"/>
        </w:rPr>
        <w:t xml:space="preserve"> that human ingenuity could create. The same was true for those that predicted a population disaster in Asia in the 1960s and 1970s. Today, the problems facing developing countries are plain to see, while the new ideas and innovations that will overcome them are harder to picture. </w:t>
      </w:r>
      <w:r w:rsidRPr="00C03F2D">
        <w:rPr>
          <w:u w:val="single"/>
        </w:rPr>
        <w:t>Continued progress isn’t</w:t>
      </w:r>
      <w:r w:rsidRPr="00C03F2D">
        <w:rPr>
          <w:sz w:val="16"/>
        </w:rPr>
        <w:t xml:space="preserve"> automatic or </w:t>
      </w:r>
      <w:r w:rsidRPr="00C03F2D">
        <w:rPr>
          <w:u w:val="single"/>
        </w:rPr>
        <w:t>guaranteed. But</w:t>
      </w:r>
      <w:r w:rsidRPr="00C03F2D">
        <w:rPr>
          <w:sz w:val="16"/>
        </w:rPr>
        <w:t xml:space="preserve"> with smart choices, </w:t>
      </w:r>
      <w:r w:rsidRPr="00C03F2D">
        <w:rPr>
          <w:u w:val="single"/>
        </w:rPr>
        <w:t>it is within reach</w:t>
      </w:r>
      <w:r w:rsidRPr="00C03F2D">
        <w:rPr>
          <w:sz w:val="16"/>
        </w:rPr>
        <w:t xml:space="preserve">. LEADING BY </w:t>
      </w:r>
      <w:proofErr w:type="gramStart"/>
      <w:r w:rsidRPr="00C03F2D">
        <w:rPr>
          <w:sz w:val="16"/>
        </w:rPr>
        <w:t>EXAMPLE  Most</w:t>
      </w:r>
      <w:proofErr w:type="gramEnd"/>
      <w:r w:rsidRPr="00C03F2D">
        <w:rPr>
          <w:sz w:val="16"/>
        </w:rPr>
        <w:t xml:space="preserve"> of the key choices will be made in developing countries themselves. Sustaining progress will require leaders there to reduce their countries’ dependence on natural resources, make their economies more inclusive, invest more in health and education, expand opportunities for women, and strengthen democracy and the rule of law. Yet </w:t>
      </w:r>
      <w:r w:rsidRPr="00C03F2D">
        <w:rPr>
          <w:u w:val="single"/>
        </w:rPr>
        <w:t xml:space="preserve">the future of </w:t>
      </w:r>
      <w:r w:rsidRPr="00C03F2D">
        <w:rPr>
          <w:highlight w:val="yellow"/>
          <w:u w:val="single"/>
        </w:rPr>
        <w:t>development will</w:t>
      </w:r>
      <w:r w:rsidRPr="00C03F2D">
        <w:rPr>
          <w:sz w:val="16"/>
        </w:rPr>
        <w:t xml:space="preserve"> also </w:t>
      </w:r>
      <w:r w:rsidRPr="00C03F2D">
        <w:rPr>
          <w:b/>
          <w:highlight w:val="yellow"/>
          <w:u w:val="single"/>
        </w:rPr>
        <w:t>depend on the</w:t>
      </w:r>
      <w:r w:rsidRPr="00C03F2D">
        <w:rPr>
          <w:sz w:val="16"/>
        </w:rPr>
        <w:t xml:space="preserve"> actions of the </w:t>
      </w:r>
      <w:r w:rsidRPr="00C03F2D">
        <w:rPr>
          <w:b/>
          <w:u w:val="single"/>
        </w:rPr>
        <w:t xml:space="preserve">world’s </w:t>
      </w:r>
      <w:r w:rsidRPr="00C03F2D">
        <w:rPr>
          <w:b/>
          <w:highlight w:val="yellow"/>
          <w:u w:val="single"/>
        </w:rPr>
        <w:t>leading countries</w:t>
      </w:r>
      <w:r w:rsidRPr="00C03F2D">
        <w:rPr>
          <w:sz w:val="16"/>
        </w:rPr>
        <w:t xml:space="preserve">, since </w:t>
      </w:r>
      <w:r w:rsidRPr="00C03F2D">
        <w:rPr>
          <w:highlight w:val="yellow"/>
          <w:u w:val="single"/>
        </w:rPr>
        <w:t>poorer countries can prosper only in a strong</w:t>
      </w:r>
      <w:r w:rsidRPr="00C03F2D">
        <w:rPr>
          <w:sz w:val="16"/>
        </w:rPr>
        <w:t xml:space="preserve"> global </w:t>
      </w:r>
      <w:r w:rsidRPr="00C03F2D">
        <w:rPr>
          <w:highlight w:val="yellow"/>
          <w:u w:val="single"/>
        </w:rPr>
        <w:t>system</w:t>
      </w:r>
      <w:r w:rsidRPr="00C03F2D">
        <w:rPr>
          <w:u w:val="single"/>
        </w:rPr>
        <w:t>. The U</w:t>
      </w:r>
      <w:r w:rsidRPr="00C03F2D">
        <w:rPr>
          <w:sz w:val="16"/>
        </w:rPr>
        <w:t xml:space="preserve">nited </w:t>
      </w:r>
      <w:r w:rsidRPr="00C03F2D">
        <w:rPr>
          <w:u w:val="single"/>
        </w:rPr>
        <w:t>S</w:t>
      </w:r>
      <w:r w:rsidRPr="00C03F2D">
        <w:rPr>
          <w:sz w:val="16"/>
        </w:rPr>
        <w:t xml:space="preserve">tates </w:t>
      </w:r>
      <w:r w:rsidRPr="00C03F2D">
        <w:rPr>
          <w:u w:val="single"/>
        </w:rPr>
        <w:t>must</w:t>
      </w:r>
      <w:r w:rsidRPr="00C03F2D">
        <w:rPr>
          <w:sz w:val="16"/>
        </w:rPr>
        <w:t xml:space="preserve"> do its part by </w:t>
      </w:r>
      <w:r w:rsidRPr="00C03F2D">
        <w:rPr>
          <w:u w:val="single"/>
        </w:rPr>
        <w:t>regain</w:t>
      </w:r>
      <w:r w:rsidRPr="00C03F2D">
        <w:rPr>
          <w:sz w:val="16"/>
        </w:rPr>
        <w:t>ing i</w:t>
      </w:r>
      <w:r w:rsidRPr="00C03F2D">
        <w:rPr>
          <w:u w:val="single"/>
        </w:rPr>
        <w:t>ts economic leadership through</w:t>
      </w:r>
      <w:r w:rsidRPr="00C03F2D">
        <w:rPr>
          <w:sz w:val="16"/>
        </w:rPr>
        <w:t xml:space="preserve"> major investments in </w:t>
      </w:r>
      <w:r w:rsidRPr="00C03F2D">
        <w:rPr>
          <w:u w:val="single"/>
        </w:rPr>
        <w:t>infrastructure, education, and technological advances</w:t>
      </w:r>
      <w:r w:rsidRPr="00C03F2D">
        <w:rPr>
          <w:sz w:val="16"/>
        </w:rPr>
        <w:t xml:space="preserve"> in health, agriculture, and alternative fuels. It must act to fix its long-term budget problems by improving the solvency of Social Security, Medicare, and Medicaid and strengthen the financial system through better regulation. </w:t>
      </w:r>
      <w:r w:rsidRPr="00C03F2D">
        <w:rPr>
          <w:u w:val="single"/>
        </w:rPr>
        <w:t>The country must</w:t>
      </w:r>
      <w:r w:rsidRPr="00C03F2D">
        <w:rPr>
          <w:sz w:val="16"/>
        </w:rPr>
        <w:t xml:space="preserve"> also do a much better job of </w:t>
      </w:r>
      <w:r w:rsidRPr="00C03F2D">
        <w:rPr>
          <w:u w:val="single"/>
        </w:rPr>
        <w:t>lead</w:t>
      </w:r>
      <w:r w:rsidRPr="00C03F2D">
        <w:rPr>
          <w:sz w:val="16"/>
        </w:rPr>
        <w:t xml:space="preserve">ing </w:t>
      </w:r>
      <w:r w:rsidRPr="00C03F2D">
        <w:rPr>
          <w:u w:val="single"/>
        </w:rPr>
        <w:t xml:space="preserve">by </w:t>
      </w:r>
      <w:r w:rsidRPr="00C03F2D">
        <w:rPr>
          <w:b/>
          <w:u w:val="single"/>
        </w:rPr>
        <w:t>example on democracy</w:t>
      </w:r>
      <w:r w:rsidRPr="00C03F2D">
        <w:rPr>
          <w:sz w:val="16"/>
        </w:rPr>
        <w:t xml:space="preserve">. Deep political polarization, the lack of substantive debate, the unwillingness to compromise, misguided foreign policy adventurism, and the Great Recession have made liberal democracy look unattractive and ineffective. That malaise matters, because many </w:t>
      </w:r>
      <w:r w:rsidRPr="00C03F2D">
        <w:rPr>
          <w:u w:val="single"/>
        </w:rPr>
        <w:t>developing countries are</w:t>
      </w:r>
      <w:r w:rsidRPr="00C03F2D">
        <w:rPr>
          <w:sz w:val="16"/>
        </w:rPr>
        <w:t xml:space="preserve"> now </w:t>
      </w:r>
      <w:r w:rsidRPr="00C03F2D">
        <w:rPr>
          <w:u w:val="single"/>
        </w:rPr>
        <w:t xml:space="preserve">engaged in a battle of ideas over </w:t>
      </w:r>
      <w:r w:rsidRPr="00C03F2D">
        <w:rPr>
          <w:u w:val="single"/>
        </w:rPr>
        <w:lastRenderedPageBreak/>
        <w:t>which economic and political model</w:t>
      </w:r>
      <w:r w:rsidRPr="00C03F2D">
        <w:rPr>
          <w:sz w:val="16"/>
        </w:rPr>
        <w:t xml:space="preserve"> they should follow. </w:t>
      </w:r>
      <w:r w:rsidRPr="00C03F2D">
        <w:rPr>
          <w:u w:val="single"/>
        </w:rPr>
        <w:t>On the one side stands the model that has prevailed</w:t>
      </w:r>
      <w:r w:rsidRPr="00C03F2D">
        <w:rPr>
          <w:sz w:val="16"/>
        </w:rPr>
        <w:t xml:space="preserve"> in the West since World War II: </w:t>
      </w:r>
      <w:r w:rsidRPr="00C03F2D">
        <w:rPr>
          <w:u w:val="single"/>
        </w:rPr>
        <w:t xml:space="preserve">market capitalism coupled with </w:t>
      </w:r>
      <w:r w:rsidRPr="00C03F2D">
        <w:rPr>
          <w:b/>
          <w:u w:val="single"/>
        </w:rPr>
        <w:t>liberal democracy</w:t>
      </w:r>
      <w:r w:rsidRPr="00C03F2D">
        <w:rPr>
          <w:u w:val="single"/>
        </w:rPr>
        <w:t xml:space="preserve">. On the other is </w:t>
      </w:r>
      <w:r w:rsidRPr="00C03F2D">
        <w:rPr>
          <w:sz w:val="16"/>
        </w:rPr>
        <w:t xml:space="preserve">the model practiced by China, Vietnam, Ethiopia, and, increasingly, Russia, among others: </w:t>
      </w:r>
      <w:r w:rsidRPr="00C03F2D">
        <w:rPr>
          <w:u w:val="single"/>
        </w:rPr>
        <w:t>state</w:t>
      </w:r>
      <w:r w:rsidRPr="00C03F2D">
        <w:rPr>
          <w:sz w:val="16"/>
        </w:rPr>
        <w:t xml:space="preserve"> capitalism coupled with </w:t>
      </w:r>
      <w:r w:rsidRPr="00C03F2D">
        <w:rPr>
          <w:u w:val="single"/>
        </w:rPr>
        <w:t>authoritarian rule</w:t>
      </w:r>
      <w:r w:rsidRPr="00C03F2D">
        <w:rPr>
          <w:sz w:val="16"/>
        </w:rPr>
        <w:t xml:space="preserve">. And there’s yet one more option, with a smaller but more dangerous following: religious fundamentalism, as promulgated by Iran and Saudi Arabia and groups such as the Islamic State (or ISIS) and Boko Haram in Nigeria. </w:t>
      </w:r>
      <w:r w:rsidRPr="00C03F2D">
        <w:rPr>
          <w:u w:val="single"/>
        </w:rPr>
        <w:t>As the Western countries struggle</w:t>
      </w:r>
      <w:r w:rsidRPr="00C03F2D">
        <w:rPr>
          <w:sz w:val="16"/>
        </w:rPr>
        <w:t xml:space="preserve"> and China continues to rise, </w:t>
      </w:r>
      <w:r w:rsidRPr="00C03F2D">
        <w:rPr>
          <w:u w:val="single"/>
        </w:rPr>
        <w:t>authoritarian capitalism is becomin</w:t>
      </w:r>
      <w:r w:rsidRPr="00C03F2D">
        <w:rPr>
          <w:sz w:val="16"/>
        </w:rPr>
        <w:t xml:space="preserve">g more </w:t>
      </w:r>
      <w:r w:rsidRPr="00C03F2D">
        <w:rPr>
          <w:u w:val="single"/>
        </w:rPr>
        <w:t>appealing</w:t>
      </w:r>
      <w:r w:rsidRPr="00C03F2D">
        <w:rPr>
          <w:sz w:val="16"/>
        </w:rPr>
        <w:t xml:space="preserve">. Consider Beijing’s ties to Africa. China purchased $26 billion in imports from the continent in 2013; the United States purchased $9 billion. Chinese investment in Africa has been growing by 50 percent per year since 2000, whereas U.S. investment is growing by 14 percent per year. </w:t>
      </w:r>
      <w:r w:rsidRPr="00C03F2D">
        <w:rPr>
          <w:u w:val="single"/>
        </w:rPr>
        <w:t>Make no mistake</w:t>
      </w:r>
      <w:r w:rsidRPr="00C03F2D">
        <w:rPr>
          <w:sz w:val="16"/>
        </w:rPr>
        <w:t xml:space="preserve">: many </w:t>
      </w:r>
      <w:r w:rsidRPr="00C03F2D">
        <w:rPr>
          <w:u w:val="single"/>
        </w:rPr>
        <w:t>Africans still prefer</w:t>
      </w:r>
      <w:r w:rsidRPr="00C03F2D">
        <w:rPr>
          <w:sz w:val="16"/>
        </w:rPr>
        <w:t xml:space="preserve"> to follow </w:t>
      </w:r>
      <w:r w:rsidRPr="00C03F2D">
        <w:rPr>
          <w:u w:val="single"/>
        </w:rPr>
        <w:t>the American model and view China with suspicion. But</w:t>
      </w:r>
      <w:r w:rsidRPr="00C03F2D">
        <w:rPr>
          <w:sz w:val="16"/>
        </w:rPr>
        <w:t xml:space="preserve"> those </w:t>
      </w:r>
      <w:r w:rsidRPr="00C03F2D">
        <w:rPr>
          <w:u w:val="single"/>
        </w:rPr>
        <w:t>attitudes are beginning to shift</w:t>
      </w:r>
      <w:r w:rsidRPr="00C03F2D">
        <w:rPr>
          <w:sz w:val="16"/>
        </w:rPr>
        <w:t xml:space="preserve">, and Beijing’s apparent ability to get things done will only enhance China’s appeal, especially if Washington seems to talk big but deliver little. THE NEXT SURGE FORWARD Aside from the broader task of getting their own houses in order, </w:t>
      </w:r>
      <w:r w:rsidRPr="00C03F2D">
        <w:rPr>
          <w:highlight w:val="yellow"/>
          <w:u w:val="single"/>
        </w:rPr>
        <w:t>the U</w:t>
      </w:r>
      <w:r w:rsidRPr="00C03F2D">
        <w:rPr>
          <w:sz w:val="16"/>
        </w:rPr>
        <w:t xml:space="preserve">nited </w:t>
      </w:r>
      <w:r w:rsidRPr="00C03F2D">
        <w:rPr>
          <w:highlight w:val="yellow"/>
          <w:u w:val="single"/>
        </w:rPr>
        <w:t>S</w:t>
      </w:r>
      <w:r w:rsidRPr="00C03F2D">
        <w:rPr>
          <w:sz w:val="16"/>
        </w:rPr>
        <w:t xml:space="preserve">tates and other Western powers </w:t>
      </w:r>
      <w:r w:rsidRPr="00C03F2D">
        <w:rPr>
          <w:highlight w:val="yellow"/>
          <w:u w:val="single"/>
        </w:rPr>
        <w:t>should</w:t>
      </w:r>
      <w:r w:rsidRPr="00C03F2D">
        <w:rPr>
          <w:sz w:val="16"/>
        </w:rPr>
        <w:t xml:space="preserve"> also </w:t>
      </w:r>
      <w:r w:rsidRPr="00C03F2D">
        <w:rPr>
          <w:highlight w:val="yellow"/>
          <w:u w:val="single"/>
        </w:rPr>
        <w:t>assert leadership</w:t>
      </w:r>
      <w:r w:rsidRPr="00C03F2D">
        <w:rPr>
          <w:sz w:val="16"/>
        </w:rPr>
        <w:t xml:space="preserve"> in several specific areas </w:t>
      </w:r>
      <w:r w:rsidRPr="00C03F2D">
        <w:rPr>
          <w:highlight w:val="yellow"/>
          <w:u w:val="single"/>
        </w:rPr>
        <w:t xml:space="preserve">to </w:t>
      </w:r>
      <w:r w:rsidRPr="00C03F2D">
        <w:rPr>
          <w:b/>
          <w:highlight w:val="yellow"/>
          <w:u w:val="single"/>
        </w:rPr>
        <w:t>keep the progress going</w:t>
      </w:r>
      <w:r w:rsidRPr="00C03F2D">
        <w:rPr>
          <w:sz w:val="16"/>
        </w:rPr>
        <w:t xml:space="preserve">. The first is climate change, which presents one of the greatest threats to poverty reduction. Most of the world’s poor countries had little to do with creating the problem, yet they will bear the brunt of the damage. Rising sea levels, changing rainfall patterns, higher temperatures, and dwindling water supplies will derail progress, will undermine global food production, and could engender major conflict. Developing countries have an important role to play in curbing emissions, but they will not switch to low-carbon fuels and other clean technologies if their developed-world counterparts do not. Washington has taken important first steps to reduce power-plant emissions and raise automotive fuel-efficiency standards, but there is a very long way to go. Second, </w:t>
      </w:r>
      <w:r w:rsidRPr="00C03F2D">
        <w:rPr>
          <w:u w:val="single"/>
        </w:rPr>
        <w:t xml:space="preserve">leading </w:t>
      </w:r>
      <w:r w:rsidRPr="00C03F2D">
        <w:rPr>
          <w:highlight w:val="yellow"/>
          <w:u w:val="single"/>
        </w:rPr>
        <w:t>countries</w:t>
      </w:r>
      <w:r w:rsidRPr="00C03F2D">
        <w:rPr>
          <w:sz w:val="16"/>
        </w:rPr>
        <w:t>—especially the United States—</w:t>
      </w:r>
      <w:r w:rsidRPr="00C03F2D">
        <w:rPr>
          <w:highlight w:val="yellow"/>
          <w:u w:val="single"/>
        </w:rPr>
        <w:t>should invest</w:t>
      </w:r>
      <w:r w:rsidRPr="00C03F2D">
        <w:rPr>
          <w:u w:val="single"/>
        </w:rPr>
        <w:t xml:space="preserve"> more </w:t>
      </w:r>
      <w:r w:rsidRPr="00C03F2D">
        <w:rPr>
          <w:highlight w:val="yellow"/>
          <w:u w:val="single"/>
        </w:rPr>
        <w:t xml:space="preserve">in </w:t>
      </w:r>
      <w:r w:rsidRPr="00C03F2D">
        <w:rPr>
          <w:b/>
          <w:highlight w:val="yellow"/>
          <w:u w:val="single"/>
        </w:rPr>
        <w:t>technological innovation</w:t>
      </w:r>
      <w:r w:rsidRPr="00C03F2D">
        <w:rPr>
          <w:sz w:val="16"/>
        </w:rPr>
        <w:t xml:space="preserve">. Much of the credit for recent improvements in living standards goes to vaccines, medicines, high-yielding seed varieties, cell phones, and the Internet. These </w:t>
      </w:r>
      <w:r w:rsidRPr="00C03F2D">
        <w:rPr>
          <w:u w:val="single"/>
        </w:rPr>
        <w:t>new technologies</w:t>
      </w:r>
      <w:r w:rsidRPr="00C03F2D">
        <w:rPr>
          <w:sz w:val="16"/>
        </w:rPr>
        <w:t xml:space="preserve"> (alongside old ones such as electricity and paved roads) </w:t>
      </w:r>
      <w:r w:rsidRPr="00C03F2D">
        <w:rPr>
          <w:u w:val="single"/>
        </w:rPr>
        <w:t>have not yet reached everywhere, so</w:t>
      </w:r>
      <w:r w:rsidRPr="00C03F2D">
        <w:rPr>
          <w:sz w:val="16"/>
        </w:rPr>
        <w:t xml:space="preserve"> simply </w:t>
      </w:r>
      <w:r w:rsidRPr="00C03F2D">
        <w:rPr>
          <w:u w:val="single"/>
        </w:rPr>
        <w:t>making them</w:t>
      </w:r>
      <w:r w:rsidRPr="00C03F2D">
        <w:rPr>
          <w:sz w:val="16"/>
        </w:rPr>
        <w:t xml:space="preserve"> more </w:t>
      </w:r>
      <w:r w:rsidRPr="00C03F2D">
        <w:rPr>
          <w:u w:val="single"/>
        </w:rPr>
        <w:t>widely available would do wonders</w:t>
      </w:r>
      <w:r w:rsidRPr="00C03F2D">
        <w:rPr>
          <w:sz w:val="16"/>
        </w:rPr>
        <w:t xml:space="preserve">. But </w:t>
      </w:r>
      <w:r w:rsidRPr="00C03F2D">
        <w:rPr>
          <w:highlight w:val="yellow"/>
          <w:u w:val="single"/>
        </w:rPr>
        <w:t>sustaining progress for</w:t>
      </w:r>
      <w:r w:rsidRPr="00C03F2D">
        <w:rPr>
          <w:sz w:val="16"/>
        </w:rPr>
        <w:t xml:space="preserve"> the next several </w:t>
      </w:r>
      <w:r w:rsidRPr="00C03F2D">
        <w:rPr>
          <w:highlight w:val="yellow"/>
          <w:u w:val="single"/>
        </w:rPr>
        <w:t>decades</w:t>
      </w:r>
      <w:r w:rsidRPr="00C03F2D">
        <w:rPr>
          <w:u w:val="single"/>
        </w:rPr>
        <w:t xml:space="preserve"> will</w:t>
      </w:r>
      <w:r w:rsidRPr="00C03F2D">
        <w:rPr>
          <w:sz w:val="16"/>
        </w:rPr>
        <w:t xml:space="preserve"> also </w:t>
      </w:r>
      <w:r w:rsidRPr="00C03F2D">
        <w:rPr>
          <w:u w:val="single"/>
        </w:rPr>
        <w:t xml:space="preserve">require </w:t>
      </w:r>
      <w:r w:rsidRPr="00C03F2D">
        <w:rPr>
          <w:b/>
          <w:u w:val="single"/>
        </w:rPr>
        <w:t>significant investments</w:t>
      </w:r>
      <w:r w:rsidRPr="00C03F2D">
        <w:rPr>
          <w:sz w:val="16"/>
        </w:rPr>
        <w:t xml:space="preserve"> in new vaccines, more powerful drugs, drought- and heat-resistant seeds, desalination techniques, and clean energy. </w:t>
      </w:r>
    </w:p>
    <w:p w14:paraId="644C90EF" w14:textId="77777777" w:rsidR="00EF76A6" w:rsidRDefault="00EF76A6" w:rsidP="00EF76A6">
      <w:pPr>
        <w:pStyle w:val="Heading4"/>
        <w:jc w:val="both"/>
      </w:pPr>
      <w:r>
        <w:t xml:space="preserve">It’s key to CCS – link-turns </w:t>
      </w:r>
      <w:r>
        <w:rPr>
          <w:u w:val="single"/>
        </w:rPr>
        <w:t>every</w:t>
      </w:r>
      <w:r>
        <w:t xml:space="preserve"> impact. </w:t>
      </w:r>
    </w:p>
    <w:p w14:paraId="68610839" w14:textId="77777777" w:rsidR="00EF76A6" w:rsidRPr="00A92EA2" w:rsidRDefault="00EF76A6" w:rsidP="00EF76A6">
      <w:pPr>
        <w:rPr>
          <w:sz w:val="16"/>
          <w:szCs w:val="16"/>
        </w:rPr>
      </w:pPr>
      <w:r>
        <w:rPr>
          <w:rStyle w:val="Style13ptBold"/>
        </w:rPr>
        <w:t xml:space="preserve">Graciela ‘16 </w:t>
      </w:r>
      <w:r w:rsidRPr="00F94F3F">
        <w:rPr>
          <w:sz w:val="16"/>
          <w:szCs w:val="16"/>
        </w:rPr>
        <w:t>(/16 – Professor of Economics</w:t>
      </w:r>
      <w:r w:rsidRPr="00A92EA2">
        <w:rPr>
          <w:sz w:val="16"/>
          <w:szCs w:val="16"/>
        </w:rPr>
        <w:t xml:space="preserve"> and of Statistics at Columbia University and Visiting Professor at Stanford University, and was the architect of the Kyoto Protocol carbon market (being interviewed by Marcus Rolle, freelance journalist specializing in environmental issues and global affairs, “Reversing Climate Change: Interview with Graciela </w:t>
      </w:r>
      <w:proofErr w:type="spellStart"/>
      <w:r w:rsidRPr="00A92EA2">
        <w:rPr>
          <w:sz w:val="16"/>
          <w:szCs w:val="16"/>
        </w:rPr>
        <w:t>Chichilnisky</w:t>
      </w:r>
      <w:proofErr w:type="spellEnd"/>
      <w:r w:rsidRPr="00A92EA2">
        <w:rPr>
          <w:sz w:val="16"/>
          <w:szCs w:val="16"/>
        </w:rPr>
        <w:t xml:space="preserve">,” http://www.globalpolicyjournal.com/blog/01/09/2016/reversing-climate-change-interview-graciela-chichilnisky)//cmr </w:t>
      </w:r>
    </w:p>
    <w:p w14:paraId="6D856605" w14:textId="77777777" w:rsidR="00EF76A6" w:rsidRDefault="00EF76A6" w:rsidP="00EF76A6">
      <w:pPr>
        <w:rPr>
          <w:sz w:val="16"/>
        </w:rPr>
      </w:pPr>
      <w:r w:rsidRPr="00A92EA2">
        <w:rPr>
          <w:sz w:val="16"/>
        </w:rPr>
        <w:t xml:space="preserve">GC: Green capitalism is a new economic system that values the natural resources on which human survival depends. It fosters a harmonious relationship with our planet, its </w:t>
      </w:r>
      <w:proofErr w:type="gramStart"/>
      <w:r w:rsidRPr="00A92EA2">
        <w:rPr>
          <w:sz w:val="16"/>
        </w:rPr>
        <w:t>resources</w:t>
      </w:r>
      <w:proofErr w:type="gramEnd"/>
      <w:r w:rsidRPr="00A92EA2">
        <w:rPr>
          <w:sz w:val="16"/>
        </w:rPr>
        <w:t xml:space="preserve"> and the many species it harbors. It is a new type of market economics that addresses both equity and efficiency. Using carbon negative technology™ it helps reduce carbon in the atmosphere while fostering economic development in rich and developing nations, for example in the U S., EU, </w:t>
      </w:r>
      <w:proofErr w:type="gramStart"/>
      <w:r w:rsidRPr="00A92EA2">
        <w:rPr>
          <w:sz w:val="16"/>
        </w:rPr>
        <w:t>China</w:t>
      </w:r>
      <w:proofErr w:type="gramEnd"/>
      <w:r w:rsidRPr="00A92EA2">
        <w:rPr>
          <w:sz w:val="16"/>
        </w:rPr>
        <w:t xml:space="preserve"> and India. How does this work? In a nutshell </w:t>
      </w:r>
      <w:r w:rsidRPr="00A92EA2">
        <w:rPr>
          <w:rStyle w:val="StyleUnderline"/>
        </w:rPr>
        <w:t xml:space="preserve">Green Capitalism requires the creation of </w:t>
      </w:r>
      <w:r w:rsidRPr="00A92EA2">
        <w:rPr>
          <w:sz w:val="16"/>
        </w:rPr>
        <w:t xml:space="preserve">global limits or </w:t>
      </w:r>
      <w:r w:rsidRPr="00A92EA2">
        <w:rPr>
          <w:rStyle w:val="StyleUnderline"/>
        </w:rPr>
        <w:t xml:space="preserve">property rights nation by nation for the use of the atmosphere, </w:t>
      </w:r>
      <w:r w:rsidRPr="00A92EA2">
        <w:rPr>
          <w:sz w:val="16"/>
        </w:rPr>
        <w:t xml:space="preserve">the bodies of water and the planet’s biodiversity, </w:t>
      </w:r>
      <w:r w:rsidRPr="00A92EA2">
        <w:rPr>
          <w:rStyle w:val="StyleUnderline"/>
        </w:rPr>
        <w:t>and the creation of new markets to trade these rights</w:t>
      </w:r>
      <w:r w:rsidRPr="00A92EA2">
        <w:rPr>
          <w:sz w:val="16"/>
        </w:rPr>
        <w:t xml:space="preserve"> from which new economic values and a new concept of economic progress emerges updating GDP as is now generally agreed is needed. </w:t>
      </w:r>
      <w:r w:rsidRPr="00A92EA2">
        <w:rPr>
          <w:rStyle w:val="Emphasis"/>
          <w:highlight w:val="green"/>
        </w:rPr>
        <w:t>Green Capitalism is needed</w:t>
      </w:r>
      <w:r w:rsidRPr="00A92EA2">
        <w:rPr>
          <w:rStyle w:val="StyleUnderline"/>
        </w:rPr>
        <w:t xml:space="preserve"> now </w:t>
      </w:r>
      <w:r w:rsidRPr="00A92EA2">
        <w:rPr>
          <w:rStyle w:val="Emphasis"/>
          <w:highlight w:val="green"/>
        </w:rPr>
        <w:t>to</w:t>
      </w:r>
      <w:r w:rsidRPr="00A92EA2">
        <w:rPr>
          <w:rStyle w:val="StyleUnderline"/>
        </w:rPr>
        <w:t xml:space="preserve"> help </w:t>
      </w:r>
      <w:r w:rsidRPr="00A92EA2">
        <w:rPr>
          <w:rStyle w:val="Emphasis"/>
          <w:highlight w:val="green"/>
        </w:rPr>
        <w:t>avert climate change</w:t>
      </w:r>
      <w:r w:rsidRPr="00A92EA2">
        <w:rPr>
          <w:rStyle w:val="StyleUnderline"/>
        </w:rPr>
        <w:t xml:space="preserve"> </w:t>
      </w:r>
      <w:r w:rsidRPr="00A92EA2">
        <w:rPr>
          <w:sz w:val="16"/>
        </w:rPr>
        <w:t xml:space="preserve">and achieve the goals of the 2015 UN Paris Agreement, which are very ambitious and universally supported but have no way to be realized within the Agreement itself. The Carbon Market and its CDM play critical roles in the foundation of Green Capitalism, creating values to redefine GDP. These are needed to remain within the world’s “CO2 budget” and avoid catastrophic climate change. As I see it, </w:t>
      </w:r>
      <w:r w:rsidRPr="00A92EA2">
        <w:rPr>
          <w:rStyle w:val="StyleUnderline"/>
        </w:rPr>
        <w:t xml:space="preserve">the </w:t>
      </w:r>
      <w:r w:rsidRPr="00A92EA2">
        <w:rPr>
          <w:rStyle w:val="Emphasis"/>
        </w:rPr>
        <w:t>building blocks</w:t>
      </w:r>
      <w:r w:rsidRPr="00A92EA2">
        <w:rPr>
          <w:rStyle w:val="StyleUnderline"/>
        </w:rPr>
        <w:t xml:space="preserve"> for Green Capitalism are</w:t>
      </w:r>
      <w:r w:rsidRPr="00A92EA2">
        <w:rPr>
          <w:sz w:val="16"/>
        </w:rPr>
        <w:t xml:space="preserve"> then as follows; (1) </w:t>
      </w:r>
      <w:r w:rsidRPr="00A92EA2">
        <w:rPr>
          <w:rStyle w:val="StyleUnderline"/>
        </w:rPr>
        <w:t>Global limits nation by nation</w:t>
      </w:r>
      <w:r w:rsidRPr="00A92EA2">
        <w:rPr>
          <w:sz w:val="16"/>
        </w:rPr>
        <w:t xml:space="preserve"> in the use of the planet’s atmosphere, its water bodies and biodiversity - these are global public goods. (2) </w:t>
      </w:r>
      <w:r w:rsidRPr="00A92EA2">
        <w:rPr>
          <w:rStyle w:val="StyleUnderline"/>
        </w:rPr>
        <w:t>New global markets to trade these limits</w:t>
      </w:r>
      <w:r w:rsidRPr="00A92EA2">
        <w:rPr>
          <w:sz w:val="16"/>
        </w:rPr>
        <w:t xml:space="preserve">, based on equity and efficiency. These markets are relatives of the Carbon Market and the SO2 market. </w:t>
      </w:r>
      <w:r w:rsidRPr="00A92EA2">
        <w:rPr>
          <w:rStyle w:val="StyleUnderline"/>
        </w:rPr>
        <w:t xml:space="preserve">The new market </w:t>
      </w:r>
      <w:proofErr w:type="gramStart"/>
      <w:r w:rsidRPr="00A92EA2">
        <w:rPr>
          <w:rStyle w:val="StyleUnderline"/>
        </w:rPr>
        <w:t>create</w:t>
      </w:r>
      <w:proofErr w:type="gramEnd"/>
      <w:r w:rsidRPr="00A92EA2">
        <w:rPr>
          <w:rStyle w:val="StyleUnderline"/>
        </w:rPr>
        <w:t xml:space="preserve"> new measures of economic values and update the concept of GDP. </w:t>
      </w:r>
      <w:r w:rsidRPr="00A92EA2">
        <w:rPr>
          <w:sz w:val="16"/>
        </w:rPr>
        <w:t xml:space="preserve">(3) </w:t>
      </w:r>
      <w:r w:rsidRPr="00A92EA2">
        <w:rPr>
          <w:rStyle w:val="StyleUnderline"/>
        </w:rPr>
        <w:t>Efficient use of Carbon Negative Tech</w:t>
      </w:r>
      <w:r w:rsidRPr="00A92EA2">
        <w:rPr>
          <w:sz w:val="16"/>
        </w:rPr>
        <w:t xml:space="preserve">nologies to avert catastrophic climate change by providing a smooth transition to clean energy and ensuring economic prosperity in rich and poor nations. These building blocks have immediate practical implications in reversing climate change and can assist the ambitious aims of Paris COP21 become a reality. MR: What is the greatest advantage of the </w:t>
      </w:r>
      <w:r w:rsidRPr="00A92EA2">
        <w:rPr>
          <w:rStyle w:val="StyleUnderline"/>
        </w:rPr>
        <w:t>new generation tech</w:t>
      </w:r>
      <w:r w:rsidRPr="00A92EA2">
        <w:rPr>
          <w:sz w:val="16"/>
        </w:rPr>
        <w:t xml:space="preserve">nologies that </w:t>
      </w:r>
      <w:r w:rsidRPr="00A92EA2">
        <w:rPr>
          <w:rStyle w:val="StyleUnderline"/>
        </w:rPr>
        <w:t>can capture CO2 from the air</w:t>
      </w:r>
      <w:r w:rsidRPr="00A92EA2">
        <w:rPr>
          <w:sz w:val="16"/>
        </w:rPr>
        <w:t xml:space="preserve">? GC: These technologies build carbon negative power plants, such as Global Thermostat, that clean the atmosphere of CO2 while producing electricity. Global Thermostat is a firm that is commercializing a technology that takes CO2 out of air and uses mostly </w:t>
      </w:r>
      <w:proofErr w:type="gramStart"/>
      <w:r w:rsidRPr="00A92EA2">
        <w:rPr>
          <w:sz w:val="16"/>
        </w:rPr>
        <w:t>low cost</w:t>
      </w:r>
      <w:proofErr w:type="gramEnd"/>
      <w:r w:rsidRPr="00A92EA2">
        <w:rPr>
          <w:sz w:val="16"/>
        </w:rPr>
        <w:t xml:space="preserve"> residual heat rather than electricity to drive the capture process, making the entire process of capturing CO2 from the atmosphere very inexpensive. There is enough residua heat in a coal power plant that it can be used to capture twice as much CO2 as the plant </w:t>
      </w:r>
      <w:r w:rsidRPr="00A92EA2">
        <w:rPr>
          <w:sz w:val="16"/>
        </w:rPr>
        <w:lastRenderedPageBreak/>
        <w:t xml:space="preserve">emits, thus transforming the power plant into a “carbon sink.” For example, </w:t>
      </w:r>
      <w:r w:rsidRPr="00A92EA2">
        <w:rPr>
          <w:rStyle w:val="StyleUnderline"/>
        </w:rPr>
        <w:t xml:space="preserve">a 400 MW </w:t>
      </w:r>
      <w:r w:rsidRPr="00A92EA2">
        <w:rPr>
          <w:rStyle w:val="StyleUnderline"/>
          <w:highlight w:val="green"/>
        </w:rPr>
        <w:t xml:space="preserve">coal plant </w:t>
      </w:r>
      <w:r w:rsidRPr="00A92EA2">
        <w:rPr>
          <w:rStyle w:val="StyleUnderline"/>
        </w:rPr>
        <w:t xml:space="preserve">that emits 1 million tons of CO2 per year </w:t>
      </w:r>
      <w:r w:rsidRPr="00A92EA2">
        <w:rPr>
          <w:rStyle w:val="StyleUnderline"/>
          <w:highlight w:val="green"/>
        </w:rPr>
        <w:t>can</w:t>
      </w:r>
      <w:r w:rsidRPr="00A92EA2">
        <w:rPr>
          <w:rStyle w:val="StyleUnderline"/>
        </w:rPr>
        <w:t xml:space="preserve"> become a carbon sink </w:t>
      </w:r>
      <w:r w:rsidRPr="00A92EA2">
        <w:rPr>
          <w:rStyle w:val="StyleUnderline"/>
          <w:highlight w:val="green"/>
        </w:rPr>
        <w:t>absorb</w:t>
      </w:r>
      <w:r w:rsidRPr="00A92EA2">
        <w:rPr>
          <w:rStyle w:val="StyleUnderline"/>
        </w:rPr>
        <w:t xml:space="preserve">ing a net amount of </w:t>
      </w:r>
      <w:r w:rsidRPr="00A92EA2">
        <w:rPr>
          <w:rStyle w:val="StyleUnderline"/>
          <w:highlight w:val="green"/>
        </w:rPr>
        <w:t>1 million tons</w:t>
      </w:r>
      <w:r w:rsidRPr="00A92EA2">
        <w:rPr>
          <w:rStyle w:val="StyleUnderline"/>
        </w:rPr>
        <w:t xml:space="preserve"> of CO2 instead</w:t>
      </w:r>
      <w:r w:rsidRPr="00A92EA2">
        <w:rPr>
          <w:sz w:val="16"/>
        </w:rPr>
        <w:t xml:space="preserve">. </w:t>
      </w:r>
      <w:r w:rsidRPr="00A92EA2">
        <w:rPr>
          <w:rStyle w:val="StyleUnderline"/>
        </w:rPr>
        <w:t>Carbon capture from air can be done anywhere and at any time, and so inexpensively that the CO2 can be sold for industrial or commercial uses such as plastics, food and beverages, greenhouses, bio-fertilizers, building materials and even enhanced oil recovery</w:t>
      </w:r>
      <w:r w:rsidRPr="00A92EA2">
        <w:rPr>
          <w:sz w:val="16"/>
        </w:rPr>
        <w:t xml:space="preserve">, all examples of large global markets and profitable opportunities. Carbon capture is powered mostly by low (85°C) residual heat that is inexpensive, and any source will do. </w:t>
      </w:r>
      <w:proofErr w:type="gramStart"/>
      <w:r w:rsidRPr="00A92EA2">
        <w:rPr>
          <w:sz w:val="16"/>
        </w:rPr>
        <w:t>In particular, renewable</w:t>
      </w:r>
      <w:proofErr w:type="gramEnd"/>
      <w:r w:rsidRPr="00A92EA2">
        <w:rPr>
          <w:sz w:val="16"/>
        </w:rPr>
        <w:t xml:space="preserve"> (solar) technology can power the process of carbon capture. This can help advance solar technology and make it more cost-efficient. </w:t>
      </w:r>
      <w:r w:rsidRPr="00A92EA2">
        <w:rPr>
          <w:rStyle w:val="StyleUnderline"/>
        </w:rPr>
        <w:t>This means more energy, more jobs, and it also means economic growth in developing nations, all of this while cleaning the CO2 in the atmosphere. Carbon negative tech</w:t>
      </w:r>
      <w:r w:rsidRPr="00A92EA2">
        <w:rPr>
          <w:sz w:val="16"/>
        </w:rPr>
        <w:t xml:space="preserve">nologies </w:t>
      </w:r>
      <w:r w:rsidRPr="00A92EA2">
        <w:rPr>
          <w:rStyle w:val="StyleUnderline"/>
        </w:rPr>
        <w:t>can literally transform the world economy</w:t>
      </w:r>
      <w:r w:rsidRPr="00A92EA2">
        <w:rPr>
          <w:sz w:val="16"/>
        </w:rPr>
        <w:t xml:space="preserve">. MR: One final question. You distinguish between long-run and short-run strategies in the effort to reverse climate change. Would carbon negative technologies be part of a short-run strategy? GC: Long-run strategies are quite different from strategies for the short-run. Often </w:t>
      </w:r>
      <w:r w:rsidRPr="00A92EA2">
        <w:rPr>
          <w:rStyle w:val="Emphasis"/>
          <w:highlight w:val="green"/>
        </w:rPr>
        <w:t xml:space="preserve">long-run strategies do not work </w:t>
      </w:r>
      <w:r w:rsidRPr="00A92EA2">
        <w:rPr>
          <w:rStyle w:val="Emphasis"/>
        </w:rPr>
        <w:t>in the short run</w:t>
      </w:r>
      <w:r w:rsidRPr="00A92EA2">
        <w:rPr>
          <w:sz w:val="16"/>
        </w:rPr>
        <w:t xml:space="preserve"> and different policies and </w:t>
      </w:r>
      <w:r w:rsidRPr="00A92EA2">
        <w:rPr>
          <w:rStyle w:val="Emphasis"/>
          <w:highlight w:val="green"/>
        </w:rPr>
        <w:t>economic incentives are needed</w:t>
      </w:r>
      <w:r w:rsidRPr="00A92EA2">
        <w:rPr>
          <w:rStyle w:val="Emphasis"/>
        </w:rPr>
        <w:t>.</w:t>
      </w:r>
      <w:r w:rsidRPr="00A92EA2">
        <w:rPr>
          <w:sz w:val="16"/>
        </w:rPr>
        <w:t xml:space="preserve"> In the long run the best climate change policy is to replace fossil fuel sources of energy that by themselves cause 45% of the global emissions, and to plant trees to restore if </w:t>
      </w:r>
      <w:proofErr w:type="gramStart"/>
      <w:r w:rsidRPr="00A92EA2">
        <w:rPr>
          <w:sz w:val="16"/>
        </w:rPr>
        <w:t>possible</w:t>
      </w:r>
      <w:proofErr w:type="gramEnd"/>
      <w:r w:rsidRPr="00A92EA2">
        <w:rPr>
          <w:sz w:val="16"/>
        </w:rPr>
        <w:t xml:space="preserve"> the natural sources and sinks of CO2. But </w:t>
      </w:r>
      <w:r w:rsidRPr="00A92EA2">
        <w:rPr>
          <w:rStyle w:val="StyleUnderline"/>
        </w:rPr>
        <w:t xml:space="preserve">the </w:t>
      </w:r>
      <w:r w:rsidRPr="00A92EA2">
        <w:rPr>
          <w:rStyle w:val="StyleUnderline"/>
          <w:highlight w:val="green"/>
        </w:rPr>
        <w:t>fossil fuel</w:t>
      </w:r>
      <w:r w:rsidRPr="00A92EA2">
        <w:rPr>
          <w:rStyle w:val="StyleUnderline"/>
        </w:rPr>
        <w:t xml:space="preserve"> power plant </w:t>
      </w:r>
      <w:r w:rsidRPr="00A92EA2">
        <w:rPr>
          <w:rStyle w:val="StyleUnderline"/>
          <w:highlight w:val="green"/>
        </w:rPr>
        <w:t>infrastructure is</w:t>
      </w:r>
      <w:r w:rsidRPr="00A92EA2">
        <w:rPr>
          <w:sz w:val="16"/>
        </w:rPr>
        <w:t xml:space="preserve"> about </w:t>
      </w:r>
      <w:r w:rsidRPr="00A92EA2">
        <w:rPr>
          <w:rStyle w:val="Emphasis"/>
          <w:highlight w:val="green"/>
        </w:rPr>
        <w:t>87%</w:t>
      </w:r>
      <w:r w:rsidRPr="00A92EA2">
        <w:rPr>
          <w:sz w:val="16"/>
        </w:rPr>
        <w:t xml:space="preserve"> </w:t>
      </w:r>
      <w:r w:rsidRPr="00A92EA2">
        <w:rPr>
          <w:rStyle w:val="StyleUnderline"/>
        </w:rPr>
        <w:t xml:space="preserve">of the power plant infrastructure and about $45-55 trillion </w:t>
      </w:r>
      <w:r w:rsidRPr="00A92EA2">
        <w:rPr>
          <w:rStyle w:val="StyleUnderline"/>
          <w:highlight w:val="green"/>
        </w:rPr>
        <w:t>globally.</w:t>
      </w:r>
      <w:r w:rsidRPr="00A92EA2">
        <w:rPr>
          <w:sz w:val="16"/>
          <w:highlight w:val="green"/>
        </w:rPr>
        <w:t xml:space="preserve"> </w:t>
      </w:r>
      <w:r w:rsidRPr="00A92EA2">
        <w:rPr>
          <w:rStyle w:val="StyleUnderline"/>
          <w:highlight w:val="green"/>
        </w:rPr>
        <w:t>This</w:t>
      </w:r>
      <w:r w:rsidRPr="00A92EA2">
        <w:rPr>
          <w:rStyle w:val="StyleUnderline"/>
        </w:rPr>
        <w:t xml:space="preserve"> infrastructure </w:t>
      </w:r>
      <w:r w:rsidRPr="00A92EA2">
        <w:rPr>
          <w:rStyle w:val="StyleUnderline"/>
          <w:highlight w:val="green"/>
        </w:rPr>
        <w:t>cannot be replaced</w:t>
      </w:r>
      <w:r w:rsidRPr="00A92EA2">
        <w:rPr>
          <w:rStyle w:val="StyleUnderline"/>
        </w:rPr>
        <w:t xml:space="preserve"> quickly, </w:t>
      </w:r>
      <w:r w:rsidRPr="00A92EA2">
        <w:rPr>
          <w:rStyle w:val="Emphasis"/>
        </w:rPr>
        <w:t xml:space="preserve">certainly not </w:t>
      </w:r>
      <w:r w:rsidRPr="00A92EA2">
        <w:rPr>
          <w:rStyle w:val="Emphasis"/>
          <w:highlight w:val="green"/>
        </w:rPr>
        <w:t xml:space="preserve">in </w:t>
      </w:r>
      <w:r w:rsidRPr="00A92EA2">
        <w:rPr>
          <w:rStyle w:val="Emphasis"/>
        </w:rPr>
        <w:t xml:space="preserve">the short </w:t>
      </w:r>
      <w:proofErr w:type="gramStart"/>
      <w:r w:rsidRPr="00A92EA2">
        <w:rPr>
          <w:rStyle w:val="Emphasis"/>
          <w:highlight w:val="green"/>
        </w:rPr>
        <w:t>time</w:t>
      </w:r>
      <w:r w:rsidRPr="00A92EA2">
        <w:rPr>
          <w:rStyle w:val="Emphasis"/>
        </w:rPr>
        <w:t xml:space="preserve"> period</w:t>
      </w:r>
      <w:proofErr w:type="gramEnd"/>
      <w:r w:rsidRPr="00A92EA2">
        <w:rPr>
          <w:rStyle w:val="Emphasis"/>
        </w:rPr>
        <w:t xml:space="preserve"> in which we need </w:t>
      </w:r>
      <w:r w:rsidRPr="00A92EA2">
        <w:rPr>
          <w:rStyle w:val="Emphasis"/>
          <w:highlight w:val="green"/>
        </w:rPr>
        <w:t>to</w:t>
      </w:r>
      <w:r w:rsidRPr="00A92EA2">
        <w:rPr>
          <w:rStyle w:val="Emphasis"/>
        </w:rPr>
        <w:t xml:space="preserve"> take action to </w:t>
      </w:r>
      <w:r w:rsidRPr="00A92EA2">
        <w:rPr>
          <w:rStyle w:val="Emphasis"/>
          <w:highlight w:val="green"/>
        </w:rPr>
        <w:t>avert</w:t>
      </w:r>
      <w:r w:rsidRPr="00A92EA2">
        <w:rPr>
          <w:rStyle w:val="Emphasis"/>
        </w:rPr>
        <w:t xml:space="preserve"> catastrophic </w:t>
      </w:r>
      <w:r w:rsidRPr="00A92EA2">
        <w:rPr>
          <w:rStyle w:val="Emphasis"/>
          <w:highlight w:val="green"/>
        </w:rPr>
        <w:t>climate change</w:t>
      </w:r>
      <w:r w:rsidRPr="00A92EA2">
        <w:rPr>
          <w:rStyle w:val="StyleUnderline"/>
        </w:rPr>
        <w:t>.</w:t>
      </w:r>
      <w:r w:rsidRPr="00A92EA2">
        <w:rPr>
          <w:sz w:val="16"/>
        </w:rPr>
        <w:t xml:space="preserve"> The issue is that </w:t>
      </w:r>
      <w:r w:rsidRPr="00A92EA2">
        <w:rPr>
          <w:rStyle w:val="StyleUnderline"/>
        </w:rPr>
        <w:t xml:space="preserve">CO2 once emitted remains hundreds of years in the atmosphere and we have emitted so much that unless we </w:t>
      </w:r>
      <w:proofErr w:type="gramStart"/>
      <w:r w:rsidRPr="00A92EA2">
        <w:rPr>
          <w:rStyle w:val="StyleUnderline"/>
        </w:rPr>
        <w:t xml:space="preserve">actually </w:t>
      </w:r>
      <w:r w:rsidRPr="00A92EA2">
        <w:rPr>
          <w:rStyle w:val="Emphasis"/>
        </w:rPr>
        <w:t>remove</w:t>
      </w:r>
      <w:proofErr w:type="gramEnd"/>
      <w:r w:rsidRPr="00A92EA2">
        <w:rPr>
          <w:rStyle w:val="Emphasis"/>
        </w:rPr>
        <w:t xml:space="preserve"> the CO2</w:t>
      </w:r>
      <w:r w:rsidRPr="00A92EA2">
        <w:rPr>
          <w:rStyle w:val="StyleUnderline"/>
        </w:rPr>
        <w:t xml:space="preserve"> that is already there, </w:t>
      </w:r>
      <w:r w:rsidRPr="00A92EA2">
        <w:rPr>
          <w:rStyle w:val="Emphasis"/>
        </w:rPr>
        <w:t>we cannot remain</w:t>
      </w:r>
      <w:r w:rsidRPr="00A92EA2">
        <w:rPr>
          <w:sz w:val="16"/>
        </w:rPr>
        <w:t xml:space="preserve"> long </w:t>
      </w:r>
      <w:r w:rsidRPr="00A92EA2">
        <w:rPr>
          <w:rStyle w:val="Emphasis"/>
        </w:rPr>
        <w:t>within the carbon budget</w:t>
      </w:r>
      <w:r w:rsidRPr="00A92EA2">
        <w:rPr>
          <w:sz w:val="16"/>
        </w:rPr>
        <w:t xml:space="preserve">, which is the concentration of CO2 beyond which we fear catastrophic climate change. In the short run, therefore, </w:t>
      </w:r>
      <w:r w:rsidRPr="00A92EA2">
        <w:rPr>
          <w:rStyle w:val="Emphasis"/>
        </w:rPr>
        <w:t>we face significant time pressure</w:t>
      </w:r>
      <w:r w:rsidRPr="00A92EA2">
        <w:rPr>
          <w:sz w:val="16"/>
        </w:rPr>
        <w:t xml:space="preserve">. The </w:t>
      </w:r>
      <w:r w:rsidRPr="00A92EA2">
        <w:rPr>
          <w:rStyle w:val="Emphasis"/>
        </w:rPr>
        <w:t>IPCC indicates</w:t>
      </w:r>
      <w:r w:rsidRPr="00A92EA2">
        <w:rPr>
          <w:sz w:val="16"/>
        </w:rPr>
        <w:t xml:space="preserve"> in its 2014 5th Assessment Report that </w:t>
      </w:r>
      <w:r w:rsidRPr="00A92EA2">
        <w:rPr>
          <w:rStyle w:val="StyleUnderline"/>
          <w:highlight w:val="green"/>
        </w:rPr>
        <w:t>we must</w:t>
      </w:r>
      <w:r w:rsidRPr="00A92EA2">
        <w:rPr>
          <w:rStyle w:val="StyleUnderline"/>
        </w:rPr>
        <w:t xml:space="preserve"> </w:t>
      </w:r>
      <w:proofErr w:type="gramStart"/>
      <w:r w:rsidRPr="00A92EA2">
        <w:rPr>
          <w:rStyle w:val="StyleUnderline"/>
        </w:rPr>
        <w:t xml:space="preserve">actually </w:t>
      </w:r>
      <w:r w:rsidRPr="00A92EA2">
        <w:rPr>
          <w:rStyle w:val="Emphasis"/>
          <w:highlight w:val="green"/>
        </w:rPr>
        <w:t>remove</w:t>
      </w:r>
      <w:proofErr w:type="gramEnd"/>
      <w:r w:rsidRPr="00A92EA2">
        <w:rPr>
          <w:rStyle w:val="Emphasis"/>
        </w:rPr>
        <w:t xml:space="preserve"> the </w:t>
      </w:r>
      <w:r w:rsidRPr="00A92EA2">
        <w:rPr>
          <w:rStyle w:val="Emphasis"/>
          <w:highlight w:val="green"/>
        </w:rPr>
        <w:t>carbon</w:t>
      </w:r>
      <w:r w:rsidRPr="00A92EA2">
        <w:rPr>
          <w:rStyle w:val="Emphasis"/>
        </w:rPr>
        <w:t xml:space="preserve"> that is already in the atmosphere</w:t>
      </w:r>
      <w:r w:rsidRPr="00A92EA2">
        <w:rPr>
          <w:sz w:val="16"/>
        </w:rPr>
        <w:t xml:space="preserve"> and do so </w:t>
      </w:r>
      <w:r w:rsidRPr="00A92EA2">
        <w:rPr>
          <w:rStyle w:val="Emphasis"/>
        </w:rPr>
        <w:t>in massive quantities</w:t>
      </w:r>
      <w:r w:rsidRPr="00A92EA2">
        <w:rPr>
          <w:sz w:val="16"/>
        </w:rPr>
        <w:t xml:space="preserve">, this century (p. 191 of 5th Assessment Report). </w:t>
      </w:r>
      <w:r w:rsidRPr="00A92EA2">
        <w:rPr>
          <w:rStyle w:val="StyleUnderline"/>
        </w:rPr>
        <w:t>This is what I called a carbon negative approach,</w:t>
      </w:r>
      <w:r w:rsidRPr="00A92EA2">
        <w:rPr>
          <w:sz w:val="16"/>
        </w:rPr>
        <w:t xml:space="preserve"> which works for the short run. Renewable energy is the long run solution. </w:t>
      </w:r>
      <w:r w:rsidRPr="00A92EA2">
        <w:rPr>
          <w:rStyle w:val="StyleUnderline"/>
        </w:rPr>
        <w:t xml:space="preserve">Renewable energy is too slow for a short run resolution since replacing a $45-55 trillion power plant infrastructure with renewable plants could take </w:t>
      </w:r>
      <w:r w:rsidRPr="00A92EA2">
        <w:rPr>
          <w:rStyle w:val="Emphasis"/>
        </w:rPr>
        <w:t>decades</w:t>
      </w:r>
      <w:r w:rsidRPr="00A92EA2">
        <w:rPr>
          <w:rStyle w:val="StyleUnderline"/>
        </w:rPr>
        <w:t>.</w:t>
      </w:r>
      <w:r w:rsidRPr="00A92EA2">
        <w:rPr>
          <w:sz w:val="16"/>
        </w:rPr>
        <w:t xml:space="preserve"> </w:t>
      </w:r>
      <w:r w:rsidRPr="00A92EA2">
        <w:rPr>
          <w:rStyle w:val="StyleUnderline"/>
        </w:rPr>
        <w:t>We need action sooner than that.</w:t>
      </w:r>
      <w:r w:rsidRPr="00A92EA2">
        <w:rPr>
          <w:sz w:val="16"/>
        </w:rPr>
        <w:t xml:space="preserve"> For the short run we need carbon negative technologies that capture more carbon than what is emitted. Trees do that and they must be conserved to help preserve biodiversity. Biochar does that. But </w:t>
      </w:r>
      <w:r w:rsidRPr="00A92EA2">
        <w:rPr>
          <w:rStyle w:val="StyleUnderline"/>
        </w:rPr>
        <w:t>trees and other natural sinks are too slow for what we need today.</w:t>
      </w:r>
      <w:r w:rsidRPr="00A92EA2">
        <w:rPr>
          <w:sz w:val="16"/>
        </w:rPr>
        <w:t xml:space="preserve"> Therefore, negative carbon is needed now as part of a blueprint for transformation. It </w:t>
      </w:r>
      <w:r w:rsidRPr="00A92EA2">
        <w:rPr>
          <w:rStyle w:val="StyleUnderline"/>
        </w:rPr>
        <w:t>must be part of the blueprint for</w:t>
      </w:r>
      <w:r w:rsidRPr="00A92EA2">
        <w:rPr>
          <w:sz w:val="16"/>
        </w:rPr>
        <w:t xml:space="preserve"> Sustainable Development and its </w:t>
      </w:r>
      <w:proofErr w:type="gramStart"/>
      <w:r w:rsidRPr="00A92EA2">
        <w:rPr>
          <w:sz w:val="16"/>
        </w:rPr>
        <w:t>short term</w:t>
      </w:r>
      <w:proofErr w:type="gramEnd"/>
      <w:r w:rsidRPr="00A92EA2">
        <w:rPr>
          <w:sz w:val="16"/>
        </w:rPr>
        <w:t xml:space="preserve"> manifestation that I call </w:t>
      </w:r>
      <w:r w:rsidRPr="00A92EA2">
        <w:rPr>
          <w:rStyle w:val="Emphasis"/>
        </w:rPr>
        <w:t>Green Capitalism</w:t>
      </w:r>
      <w:r w:rsidRPr="00A92EA2">
        <w:rPr>
          <w:sz w:val="16"/>
        </w:rPr>
        <w:t xml:space="preserve">, </w:t>
      </w:r>
      <w:r w:rsidRPr="00A92EA2">
        <w:rPr>
          <w:rStyle w:val="StyleUnderline"/>
        </w:rPr>
        <w:t>while in the long run renewable sources of energy suffice</w:t>
      </w:r>
      <w:r w:rsidRPr="00A92EA2">
        <w:rPr>
          <w:sz w:val="16"/>
        </w:rPr>
        <w:t xml:space="preserve">, including Wind, Biofuels, Nuclear, Geothermal, and Hydroelectric energy. </w:t>
      </w:r>
      <w:r w:rsidRPr="00A92EA2">
        <w:rPr>
          <w:rStyle w:val="StyleUnderline"/>
        </w:rPr>
        <w:t>These are in limited supply and cannot replace fossil fuels</w:t>
      </w:r>
      <w:r w:rsidRPr="00A92EA2">
        <w:rPr>
          <w:sz w:val="16"/>
        </w:rPr>
        <w:t xml:space="preserve">. </w:t>
      </w:r>
      <w:r w:rsidRPr="00A92EA2">
        <w:rPr>
          <w:rStyle w:val="StyleUnderline"/>
        </w:rPr>
        <w:t>Global energy today is</w:t>
      </w:r>
      <w:r w:rsidRPr="00A92EA2">
        <w:rPr>
          <w:sz w:val="16"/>
        </w:rPr>
        <w:t xml:space="preserve"> roughly divided as follows: </w:t>
      </w:r>
      <w:r w:rsidRPr="00A92EA2">
        <w:rPr>
          <w:rStyle w:val="StyleUnderline"/>
        </w:rPr>
        <w:t>87%</w:t>
      </w:r>
      <w:r w:rsidRPr="00A92EA2">
        <w:rPr>
          <w:sz w:val="16"/>
        </w:rPr>
        <w:t xml:space="preserve"> is </w:t>
      </w:r>
      <w:r w:rsidRPr="00A92EA2">
        <w:rPr>
          <w:rStyle w:val="StyleUnderline"/>
        </w:rPr>
        <w:t>fossil</w:t>
      </w:r>
      <w:r w:rsidRPr="00A92EA2">
        <w:rPr>
          <w:sz w:val="16"/>
        </w:rPr>
        <w:t xml:space="preserve">, namely natural gas, coal, oil; </w:t>
      </w:r>
      <w:r w:rsidRPr="00A92EA2">
        <w:rPr>
          <w:rStyle w:val="StyleUnderline"/>
        </w:rPr>
        <w:t>10%</w:t>
      </w:r>
      <w:r w:rsidRPr="00A92EA2">
        <w:rPr>
          <w:sz w:val="16"/>
        </w:rPr>
        <w:t xml:space="preserve"> is </w:t>
      </w:r>
      <w:r w:rsidRPr="00A92EA2">
        <w:rPr>
          <w:rStyle w:val="StyleUnderline"/>
        </w:rPr>
        <w:t xml:space="preserve">nuclear, geothermal, and hydroelectric, and less than 1% is solar </w:t>
      </w:r>
      <w:r w:rsidRPr="00A92EA2">
        <w:rPr>
          <w:sz w:val="16"/>
        </w:rPr>
        <w:t xml:space="preserve">power — photovoltaic and solar thermal. Nuclear fuel is scarce and nuclear technology is generally considered dangerous as tragically experienced by the Fukushima Daichi nuclear disaster in Japan, and it seems unrealistic to seek a solution in the nuclear direction. Only solar energy can be a </w:t>
      </w:r>
      <w:proofErr w:type="gramStart"/>
      <w:r w:rsidRPr="00A92EA2">
        <w:rPr>
          <w:sz w:val="16"/>
        </w:rPr>
        <w:t>long term</w:t>
      </w:r>
      <w:proofErr w:type="gramEnd"/>
      <w:r w:rsidRPr="00A92EA2">
        <w:rPr>
          <w:sz w:val="16"/>
        </w:rPr>
        <w:t xml:space="preserve"> solution: Less than 1% of the solar energy we receive on earth can be transformed into 10 times the fossil fuel energy used in the world today. Yet </w:t>
      </w:r>
      <w:r w:rsidRPr="00A92EA2">
        <w:rPr>
          <w:rStyle w:val="Emphasis"/>
        </w:rPr>
        <w:t>we need a short-term strategy that accelerates long run renewable energy</w:t>
      </w:r>
      <w:r w:rsidRPr="00A92EA2">
        <w:rPr>
          <w:sz w:val="16"/>
        </w:rPr>
        <w:t xml:space="preserve">, or we will defeat long-term goals. </w:t>
      </w:r>
      <w:r w:rsidRPr="00A92EA2">
        <w:rPr>
          <w:rStyle w:val="StyleUnderline"/>
        </w:rPr>
        <w:t>In the short term as the IPCC validates, we need carbon negative tech</w:t>
      </w:r>
      <w:r w:rsidRPr="00A92EA2">
        <w:rPr>
          <w:sz w:val="16"/>
        </w:rPr>
        <w:t xml:space="preserve">nology, carbon removals. </w:t>
      </w:r>
      <w:r w:rsidRPr="00A92EA2">
        <w:rPr>
          <w:rStyle w:val="StyleUnderline"/>
        </w:rPr>
        <w:t>The short run is the next 20 or 30 years</w:t>
      </w:r>
      <w:r w:rsidRPr="00A92EA2">
        <w:rPr>
          <w:sz w:val="16"/>
        </w:rPr>
        <w:t xml:space="preserve">. </w:t>
      </w:r>
      <w:r w:rsidRPr="00A92EA2">
        <w:rPr>
          <w:rStyle w:val="Emphasis"/>
        </w:rPr>
        <w:t xml:space="preserve">There is no time in this </w:t>
      </w:r>
      <w:proofErr w:type="gramStart"/>
      <w:r w:rsidRPr="00A92EA2">
        <w:rPr>
          <w:rStyle w:val="Emphasis"/>
        </w:rPr>
        <w:t>period of time</w:t>
      </w:r>
      <w:proofErr w:type="gramEnd"/>
      <w:r w:rsidRPr="00A92EA2">
        <w:rPr>
          <w:rStyle w:val="Emphasis"/>
        </w:rPr>
        <w:t xml:space="preserve"> to transform the entire fossil infrastructure</w:t>
      </w:r>
      <w:r w:rsidRPr="00A92EA2">
        <w:rPr>
          <w:sz w:val="16"/>
        </w:rPr>
        <w:t xml:space="preserve"> — it costs $45-55 trillion (IEA) to replace and it is slow to build. We need to directly reduce carbon in the atmosphere now. We cannot use traditional methods to remove CO2 from smokestacks (</w:t>
      </w:r>
      <w:proofErr w:type="gramStart"/>
      <w:r w:rsidRPr="00A92EA2">
        <w:rPr>
          <w:sz w:val="16"/>
        </w:rPr>
        <w:t>called often</w:t>
      </w:r>
      <w:proofErr w:type="gramEnd"/>
      <w:r w:rsidRPr="00A92EA2">
        <w:rPr>
          <w:sz w:val="16"/>
        </w:rPr>
        <w:t xml:space="preserve"> Carbon Capture and Sequestration, CSS) because they are not carbon negative as is required. CSS works but does not suffice because it only captures what power plants currently emit. Any level of emissions adds to the stable and high concentration we have </w:t>
      </w:r>
      <w:proofErr w:type="gramStart"/>
      <w:r w:rsidRPr="00A92EA2">
        <w:rPr>
          <w:sz w:val="16"/>
        </w:rPr>
        <w:t>today</w:t>
      </w:r>
      <w:proofErr w:type="gramEnd"/>
      <w:r w:rsidRPr="00A92EA2">
        <w:rPr>
          <w:sz w:val="16"/>
        </w:rPr>
        <w:t xml:space="preserve"> and CO2 remains in the atmosphere for years. We need to remove the CO2 that is already in the atmosphere, namely air capture of CO2 also called carbon removals. </w:t>
      </w:r>
      <w:r w:rsidRPr="00A92EA2">
        <w:rPr>
          <w:rStyle w:val="StyleUnderline"/>
        </w:rPr>
        <w:t xml:space="preserve">The </w:t>
      </w:r>
      <w:r w:rsidRPr="00A92EA2">
        <w:rPr>
          <w:rStyle w:val="StyleUnderline"/>
          <w:highlight w:val="green"/>
        </w:rPr>
        <w:t>solution is to</w:t>
      </w:r>
      <w:r w:rsidRPr="00A92EA2">
        <w:rPr>
          <w:rStyle w:val="StyleUnderline"/>
        </w:rPr>
        <w:t xml:space="preserve"> combine </w:t>
      </w:r>
      <w:r w:rsidRPr="00A92EA2">
        <w:rPr>
          <w:rStyle w:val="StyleUnderline"/>
          <w:highlight w:val="green"/>
        </w:rPr>
        <w:t>air capture of CO2</w:t>
      </w:r>
      <w:r w:rsidRPr="00A92EA2">
        <w:rPr>
          <w:rStyle w:val="StyleUnderline"/>
        </w:rPr>
        <w:t xml:space="preserve"> </w:t>
      </w:r>
      <w:r w:rsidRPr="00A92EA2">
        <w:rPr>
          <w:rStyle w:val="StyleUnderline"/>
          <w:highlight w:val="green"/>
        </w:rPr>
        <w:t>with storage</w:t>
      </w:r>
      <w:r w:rsidRPr="00A92EA2">
        <w:rPr>
          <w:rStyle w:val="StyleUnderline"/>
        </w:rPr>
        <w:t xml:space="preserve"> of CO2 into stable materials</w:t>
      </w:r>
      <w:r w:rsidRPr="00A92EA2">
        <w:rPr>
          <w:sz w:val="16"/>
        </w:rPr>
        <w:t xml:space="preserve"> such as biochar, cement, polymers, and carbon fibers </w:t>
      </w:r>
      <w:r w:rsidRPr="00A92EA2">
        <w:rPr>
          <w:rStyle w:val="StyleUnderline"/>
        </w:rPr>
        <w:t>that replace</w:t>
      </w:r>
      <w:r w:rsidRPr="00A92EA2">
        <w:rPr>
          <w:sz w:val="16"/>
        </w:rPr>
        <w:t xml:space="preserve"> </w:t>
      </w:r>
      <w:proofErr w:type="gramStart"/>
      <w:r w:rsidRPr="00A92EA2">
        <w:rPr>
          <w:sz w:val="16"/>
        </w:rPr>
        <w:t>a number of</w:t>
      </w:r>
      <w:proofErr w:type="gramEnd"/>
      <w:r w:rsidRPr="00A92EA2">
        <w:rPr>
          <w:sz w:val="16"/>
        </w:rPr>
        <w:t xml:space="preserve"> </w:t>
      </w:r>
      <w:r w:rsidRPr="00A92EA2">
        <w:rPr>
          <w:rStyle w:val="StyleUnderline"/>
        </w:rPr>
        <w:t>other</w:t>
      </w:r>
      <w:r w:rsidRPr="00A92EA2">
        <w:rPr>
          <w:sz w:val="16"/>
        </w:rPr>
        <w:t xml:space="preserve"> construction </w:t>
      </w:r>
      <w:r w:rsidRPr="00A92EA2">
        <w:rPr>
          <w:rStyle w:val="StyleUnderline"/>
        </w:rPr>
        <w:t>materials</w:t>
      </w:r>
      <w:r w:rsidRPr="00A92EA2">
        <w:rPr>
          <w:sz w:val="16"/>
        </w:rPr>
        <w:t xml:space="preserve"> such as metals. The most recent BMW automobile model uses only carbon fibers rather than metals. </w:t>
      </w:r>
      <w:r w:rsidRPr="00A92EA2">
        <w:rPr>
          <w:rStyle w:val="StyleUnderline"/>
        </w:rPr>
        <w:t>It is</w:t>
      </w:r>
      <w:r w:rsidRPr="00A92EA2">
        <w:rPr>
          <w:sz w:val="16"/>
        </w:rPr>
        <w:t xml:space="preserve"> also </w:t>
      </w:r>
      <w:r w:rsidRPr="00A92EA2">
        <w:rPr>
          <w:rStyle w:val="StyleUnderline"/>
        </w:rPr>
        <w:t xml:space="preserve">possible </w:t>
      </w:r>
      <w:r w:rsidRPr="00A92EA2">
        <w:rPr>
          <w:rStyle w:val="StyleUnderline"/>
          <w:highlight w:val="green"/>
        </w:rPr>
        <w:t>to combine CO2 to produce renewable gasoline</w:t>
      </w:r>
      <w:r w:rsidRPr="00A92EA2">
        <w:rPr>
          <w:rStyle w:val="StyleUnderline"/>
        </w:rPr>
        <w:t>,</w:t>
      </w:r>
      <w:r w:rsidRPr="00A92EA2">
        <w:rPr>
          <w:sz w:val="16"/>
        </w:rPr>
        <w:t xml:space="preserve"> namely gasoline produced from air and water. CO2 can be separated from air and hydrogen separated from water, and their combination is a well-known industrial process to produce gasoline. Is this therefore too expensive? There are </w:t>
      </w:r>
      <w:r w:rsidRPr="00A92EA2">
        <w:rPr>
          <w:rStyle w:val="StyleUnderline"/>
        </w:rPr>
        <w:t>new tech</w:t>
      </w:r>
      <w:r w:rsidRPr="00A92EA2">
        <w:rPr>
          <w:sz w:val="16"/>
        </w:rPr>
        <w:t xml:space="preserve">nologies </w:t>
      </w:r>
      <w:r w:rsidRPr="00A92EA2">
        <w:rPr>
          <w:rStyle w:val="StyleUnderline"/>
        </w:rPr>
        <w:t>using algae</w:t>
      </w:r>
      <w:r w:rsidRPr="00A92EA2">
        <w:rPr>
          <w:sz w:val="16"/>
        </w:rPr>
        <w:t xml:space="preserve"> that </w:t>
      </w:r>
      <w:r w:rsidRPr="00A92EA2">
        <w:rPr>
          <w:rStyle w:val="StyleUnderline"/>
          <w:highlight w:val="green"/>
        </w:rPr>
        <w:t xml:space="preserve">make synthetic fuel commercially </w:t>
      </w:r>
      <w:r w:rsidRPr="00A92EA2">
        <w:rPr>
          <w:rStyle w:val="StyleUnderline"/>
          <w:highlight w:val="green"/>
        </w:rPr>
        <w:lastRenderedPageBreak/>
        <w:t>feasible</w:t>
      </w:r>
      <w:r w:rsidRPr="00A92EA2">
        <w:rPr>
          <w:rStyle w:val="StyleUnderline"/>
        </w:rPr>
        <w:t xml:space="preserve"> at competitive rates</w:t>
      </w:r>
      <w:r w:rsidRPr="00A92EA2">
        <w:rPr>
          <w:sz w:val="16"/>
        </w:rPr>
        <w:t xml:space="preserve">. Other policies would involve combining air capture with solar thermal electricity using the residual solar thermal heat to drive the carbon capture process. This can make a solar plant more productive and efficient so it can out-compete coal as a source of energy. In summary, </w:t>
      </w:r>
      <w:r w:rsidRPr="00A92EA2">
        <w:rPr>
          <w:rStyle w:val="StyleUnderline"/>
        </w:rPr>
        <w:t xml:space="preserve">the </w:t>
      </w:r>
      <w:r w:rsidRPr="00A92EA2">
        <w:rPr>
          <w:rStyle w:val="StyleUnderline"/>
          <w:highlight w:val="green"/>
        </w:rPr>
        <w:t xml:space="preserve">blueprint </w:t>
      </w:r>
      <w:r w:rsidRPr="00A92EA2">
        <w:rPr>
          <w:rStyle w:val="StyleUnderline"/>
        </w:rPr>
        <w:t xml:space="preserve">offered here </w:t>
      </w:r>
      <w:r w:rsidRPr="00A92EA2">
        <w:rPr>
          <w:rStyle w:val="StyleUnderline"/>
          <w:highlight w:val="green"/>
        </w:rPr>
        <w:t xml:space="preserve">is a </w:t>
      </w:r>
      <w:r w:rsidRPr="00A92EA2">
        <w:rPr>
          <w:rStyle w:val="Emphasis"/>
          <w:highlight w:val="green"/>
        </w:rPr>
        <w:t>private/public approach</w:t>
      </w:r>
      <w:r w:rsidRPr="00A92EA2">
        <w:rPr>
          <w:sz w:val="16"/>
          <w:highlight w:val="green"/>
        </w:rPr>
        <w:t xml:space="preserve">, </w:t>
      </w:r>
      <w:r w:rsidRPr="00A92EA2">
        <w:rPr>
          <w:rStyle w:val="StyleUnderline"/>
          <w:highlight w:val="green"/>
        </w:rPr>
        <w:t xml:space="preserve">based on </w:t>
      </w:r>
      <w:r w:rsidRPr="00A92EA2">
        <w:rPr>
          <w:rStyle w:val="Emphasis"/>
          <w:highlight w:val="green"/>
        </w:rPr>
        <w:t>new industrial tech</w:t>
      </w:r>
      <w:r w:rsidRPr="00A92EA2">
        <w:rPr>
          <w:sz w:val="16"/>
        </w:rPr>
        <w:t xml:space="preserve">nology and </w:t>
      </w:r>
      <w:r w:rsidRPr="00A92EA2">
        <w:rPr>
          <w:rStyle w:val="Emphasis"/>
          <w:highlight w:val="green"/>
        </w:rPr>
        <w:t>financial markets</w:t>
      </w:r>
      <w:r w:rsidRPr="00A92EA2">
        <w:rPr>
          <w:sz w:val="16"/>
          <w:highlight w:val="green"/>
        </w:rPr>
        <w:t xml:space="preserve">, </w:t>
      </w:r>
      <w:r w:rsidRPr="00A92EA2">
        <w:rPr>
          <w:rStyle w:val="Emphasis"/>
        </w:rPr>
        <w:t>self-funded</w:t>
      </w:r>
      <w:r w:rsidRPr="00A92EA2">
        <w:rPr>
          <w:sz w:val="16"/>
        </w:rPr>
        <w:t xml:space="preserve"> </w:t>
      </w:r>
      <w:r w:rsidRPr="00A92EA2">
        <w:rPr>
          <w:rStyle w:val="StyleUnderline"/>
          <w:highlight w:val="green"/>
        </w:rPr>
        <w:t xml:space="preserve">and using </w:t>
      </w:r>
      <w:r w:rsidRPr="00A92EA2">
        <w:rPr>
          <w:rStyle w:val="Emphasis"/>
          <w:highlight w:val="green"/>
        </w:rPr>
        <w:t>profitable greenmarkets</w:t>
      </w:r>
      <w:r w:rsidRPr="00A92EA2">
        <w:rPr>
          <w:sz w:val="16"/>
        </w:rPr>
        <w:t xml:space="preserve">, with securities that utilize carbon credits as the “underlying” asset, based on the KP CDM, as well as new markets for biodiversity and water providing abundant clean energy to stave off impending and actual energy crisis in developing nations, fostering mutually beneficial cooperation for industrial and developing nations. The blueprint proposed provides the two sides of the coin, </w:t>
      </w:r>
      <w:proofErr w:type="gramStart"/>
      <w:r w:rsidRPr="00A92EA2">
        <w:rPr>
          <w:sz w:val="16"/>
        </w:rPr>
        <w:t>equity</w:t>
      </w:r>
      <w:proofErr w:type="gramEnd"/>
      <w:r w:rsidRPr="00A92EA2">
        <w:rPr>
          <w:sz w:val="16"/>
        </w:rPr>
        <w:t xml:space="preserve"> and efficiency, and can assign a critical role for women as stewards for human survival and sustainable development. My vision is </w:t>
      </w:r>
      <w:r w:rsidRPr="00A92EA2">
        <w:rPr>
          <w:rStyle w:val="Emphasis"/>
        </w:rPr>
        <w:t>a carbon negative economy</w:t>
      </w:r>
      <w:r w:rsidRPr="00A92EA2">
        <w:rPr>
          <w:sz w:val="16"/>
        </w:rPr>
        <w:t xml:space="preserve"> that </w:t>
      </w:r>
      <w:r w:rsidRPr="00A92EA2">
        <w:rPr>
          <w:rStyle w:val="Emphasis"/>
        </w:rPr>
        <w:t>represents green capitalism</w:t>
      </w:r>
      <w:r w:rsidRPr="00A92EA2">
        <w:rPr>
          <w:sz w:val="16"/>
        </w:rPr>
        <w:t xml:space="preserve"> in </w:t>
      </w:r>
      <w:r w:rsidRPr="00A92EA2">
        <w:rPr>
          <w:rStyle w:val="Emphasis"/>
        </w:rPr>
        <w:t>resolving</w:t>
      </w:r>
      <w:r w:rsidRPr="00A92EA2">
        <w:rPr>
          <w:sz w:val="16"/>
        </w:rPr>
        <w:t xml:space="preserve"> the Global Climate negotiations and </w:t>
      </w:r>
      <w:r w:rsidRPr="00A92EA2">
        <w:rPr>
          <w:rStyle w:val="Emphasis"/>
        </w:rPr>
        <w:t>the North–South Divide</w:t>
      </w:r>
      <w:r w:rsidRPr="00A92EA2">
        <w:rPr>
          <w:sz w:val="16"/>
        </w:rPr>
        <w:t xml:space="preserve">. Carbon negative power plants and capture of CO2 from air and ensure a clean atmosphere together innovation and more jobs and exports: the more you produce and create jobs the cleaner becomes the atmosphere. In practice, </w:t>
      </w:r>
      <w:r w:rsidRPr="00A92EA2">
        <w:rPr>
          <w:rStyle w:val="StyleUnderline"/>
        </w:rPr>
        <w:t>Green Capitalism means economic growth that is harmonious with the Earth resources</w:t>
      </w:r>
      <w:r w:rsidRPr="00A92EA2">
        <w:rPr>
          <w:sz w:val="16"/>
        </w:rPr>
        <w:t xml:space="preserve">. </w:t>
      </w:r>
    </w:p>
    <w:p w14:paraId="31A7BC90" w14:textId="77777777" w:rsidR="00EF76A6" w:rsidRDefault="00EF76A6" w:rsidP="00EF76A6">
      <w:pPr>
        <w:pStyle w:val="Heading4"/>
      </w:pPr>
      <w:r>
        <w:t xml:space="preserve">Our </w:t>
      </w:r>
      <w:proofErr w:type="spellStart"/>
      <w:r>
        <w:t>ev</w:t>
      </w:r>
      <w:proofErr w:type="spellEnd"/>
      <w:r>
        <w:t xml:space="preserve"> is just better – prefer data over buzzwords. </w:t>
      </w:r>
    </w:p>
    <w:p w14:paraId="0AF9A5C6" w14:textId="77777777" w:rsidR="00EF76A6" w:rsidRDefault="00EF76A6" w:rsidP="00EF76A6">
      <w:r>
        <w:rPr>
          <w:rStyle w:val="Style13ptBold"/>
        </w:rPr>
        <w:t xml:space="preserve">Newman ’17 </w:t>
      </w:r>
      <w:r w:rsidRPr="00EA1D61">
        <w:rPr>
          <w:sz w:val="16"/>
          <w:szCs w:val="16"/>
        </w:rPr>
        <w:t xml:space="preserve">(Peter; 7/27/17; Curtin University Sustainability Policy Institute, conducting a twenty-year statistical analysis based on third-party meta studies; EDP Sciences, “The rise and rise of renewable cities,” </w:t>
      </w:r>
      <w:hyperlink r:id="rId16" w:history="1">
        <w:r w:rsidRPr="00EA1D61">
          <w:rPr>
            <w:sz w:val="16"/>
            <w:szCs w:val="16"/>
          </w:rPr>
          <w:t>https://www.rees-journal.org/articles/rees/pdf/2017/01/rees170008s.pdf)</w:t>
        </w:r>
      </w:hyperlink>
    </w:p>
    <w:p w14:paraId="26595F05" w14:textId="77777777" w:rsidR="00EF76A6" w:rsidRDefault="00EF76A6" w:rsidP="00EF76A6">
      <w:pPr>
        <w:rPr>
          <w:sz w:val="16"/>
        </w:rPr>
      </w:pPr>
      <w:r w:rsidRPr="008C3843">
        <w:rPr>
          <w:sz w:val="16"/>
        </w:rPr>
        <w:t>Abstract. The</w:t>
      </w:r>
      <w:r w:rsidRPr="008C3843">
        <w:rPr>
          <w:u w:val="single"/>
        </w:rPr>
        <w:t xml:space="preserve"> </w:t>
      </w:r>
      <w:r w:rsidRPr="00897110">
        <w:rPr>
          <w:b/>
          <w:highlight w:val="green"/>
          <w:u w:val="single"/>
        </w:rPr>
        <w:t>decoupling of</w:t>
      </w:r>
      <w:r w:rsidRPr="00187B73">
        <w:rPr>
          <w:b/>
          <w:u w:val="single"/>
        </w:rPr>
        <w:t xml:space="preserve"> fossil </w:t>
      </w:r>
      <w:r w:rsidRPr="00897110">
        <w:rPr>
          <w:b/>
          <w:highlight w:val="green"/>
          <w:u w:val="single"/>
        </w:rPr>
        <w:t>fuels</w:t>
      </w:r>
      <w:r w:rsidRPr="00897110">
        <w:rPr>
          <w:highlight w:val="green"/>
          <w:u w:val="single"/>
        </w:rPr>
        <w:t xml:space="preserve"> from growth</w:t>
      </w:r>
      <w:r w:rsidRPr="008C3843">
        <w:rPr>
          <w:u w:val="single"/>
        </w:rPr>
        <w:t xml:space="preserve"> in economic activity </w:t>
      </w:r>
      <w:r w:rsidRPr="00897110">
        <w:rPr>
          <w:highlight w:val="green"/>
          <w:u w:val="single"/>
        </w:rPr>
        <w:t>has been</w:t>
      </w:r>
      <w:r w:rsidRPr="008C3843">
        <w:rPr>
          <w:u w:val="single"/>
        </w:rPr>
        <w:t xml:space="preserve"> </w:t>
      </w:r>
      <w:r w:rsidRPr="00187B73">
        <w:rPr>
          <w:b/>
          <w:u w:val="single"/>
        </w:rPr>
        <w:t xml:space="preserve">proceeding </w:t>
      </w:r>
      <w:r w:rsidRPr="00897110">
        <w:rPr>
          <w:b/>
          <w:highlight w:val="green"/>
          <w:u w:val="single"/>
        </w:rPr>
        <w:t>rapid</w:t>
      </w:r>
      <w:r w:rsidRPr="00187B73">
        <w:rPr>
          <w:b/>
          <w:u w:val="single"/>
        </w:rPr>
        <w:t>ly</w:t>
      </w:r>
      <w:r w:rsidRPr="008C3843">
        <w:rPr>
          <w:sz w:val="16"/>
        </w:rPr>
        <w:t xml:space="preserve"> for most of the 21st century and is analyzed globally </w:t>
      </w:r>
      <w:r w:rsidRPr="008C3843">
        <w:rPr>
          <w:u w:val="single"/>
        </w:rPr>
        <w:t>in terms of</w:t>
      </w:r>
      <w:r w:rsidRPr="008C3843">
        <w:rPr>
          <w:sz w:val="16"/>
        </w:rPr>
        <w:t xml:space="preserve"> structures and </w:t>
      </w:r>
      <w:r w:rsidRPr="008C3843">
        <w:rPr>
          <w:u w:val="single"/>
        </w:rPr>
        <w:t>technologies for energy efficiency and</w:t>
      </w:r>
      <w:r w:rsidRPr="008C3843">
        <w:rPr>
          <w:sz w:val="16"/>
        </w:rPr>
        <w:t xml:space="preserve"> for </w:t>
      </w:r>
      <w:r w:rsidRPr="008C3843">
        <w:rPr>
          <w:u w:val="single"/>
        </w:rPr>
        <w:t>switching to renewable energy</w:t>
      </w:r>
      <w:r w:rsidRPr="008C3843">
        <w:rPr>
          <w:sz w:val="16"/>
        </w:rPr>
        <w:t xml:space="preserve"> in the world’s cities. </w:t>
      </w:r>
      <w:r w:rsidRPr="0075562C">
        <w:rPr>
          <w:u w:val="single"/>
        </w:rPr>
        <w:t xml:space="preserve">This is leading to the </w:t>
      </w:r>
      <w:r w:rsidRPr="00897110">
        <w:rPr>
          <w:b/>
          <w:highlight w:val="green"/>
          <w:u w:val="single"/>
        </w:rPr>
        <w:t>decline of coal</w:t>
      </w:r>
      <w:r w:rsidRPr="00897110">
        <w:rPr>
          <w:highlight w:val="green"/>
          <w:u w:val="single"/>
        </w:rPr>
        <w:t xml:space="preserve"> and oil</w:t>
      </w:r>
      <w:r w:rsidRPr="008C3843">
        <w:rPr>
          <w:sz w:val="16"/>
        </w:rPr>
        <w:t xml:space="preserve">. The evidence suggests that the changes are </w:t>
      </w:r>
      <w:r w:rsidRPr="00897110">
        <w:rPr>
          <w:b/>
          <w:highlight w:val="green"/>
          <w:u w:val="single"/>
        </w:rPr>
        <w:t>based on demand</w:t>
      </w:r>
      <w:r w:rsidRPr="00897110">
        <w:rPr>
          <w:highlight w:val="green"/>
          <w:u w:val="single"/>
        </w:rPr>
        <w:t xml:space="preserve"> for</w:t>
      </w:r>
      <w:r w:rsidRPr="008C3843">
        <w:rPr>
          <w:sz w:val="16"/>
        </w:rPr>
        <w:t xml:space="preserve"> the structures and</w:t>
      </w:r>
      <w:r w:rsidRPr="008C3843">
        <w:rPr>
          <w:u w:val="single"/>
        </w:rPr>
        <w:t xml:space="preserve"> technologies that are emerging, facilitating a </w:t>
      </w:r>
      <w:r w:rsidRPr="00187B73">
        <w:rPr>
          <w:b/>
          <w:u w:val="single"/>
        </w:rPr>
        <w:t>disruptive process</w:t>
      </w:r>
      <w:r w:rsidRPr="008C3843">
        <w:rPr>
          <w:sz w:val="16"/>
        </w:rPr>
        <w:t xml:space="preserve">. The rise of </w:t>
      </w:r>
      <w:r w:rsidRPr="00897110">
        <w:rPr>
          <w:highlight w:val="green"/>
          <w:u w:val="single"/>
        </w:rPr>
        <w:t>renewable cities</w:t>
      </w:r>
      <w:r w:rsidRPr="008C3843">
        <w:rPr>
          <w:u w:val="single"/>
        </w:rPr>
        <w:t xml:space="preserve"> can</w:t>
      </w:r>
      <w:r w:rsidRPr="008C3843">
        <w:rPr>
          <w:sz w:val="16"/>
        </w:rPr>
        <w:t xml:space="preserve"> therefore </w:t>
      </w:r>
      <w:r w:rsidRPr="008C3843">
        <w:rPr>
          <w:u w:val="single"/>
        </w:rPr>
        <w:t xml:space="preserve">be expected to accelerate. </w:t>
      </w:r>
      <w:r w:rsidRPr="008C3843">
        <w:rPr>
          <w:sz w:val="16"/>
        </w:rPr>
        <w:t>1 Introduction The rise of renewable cities began in the 1990s but has accelerated in the 21st century [1,2]. As shown below</w:t>
      </w:r>
      <w:r w:rsidRPr="00187B73">
        <w:rPr>
          <w:sz w:val="16"/>
          <w:szCs w:val="16"/>
        </w:rPr>
        <w:t xml:space="preserve">, </w:t>
      </w:r>
      <w:r w:rsidRPr="008C3843">
        <w:rPr>
          <w:u w:val="single"/>
        </w:rPr>
        <w:t xml:space="preserve">both coal and oil have </w:t>
      </w:r>
      <w:r w:rsidRPr="00897110">
        <w:rPr>
          <w:u w:val="single"/>
        </w:rPr>
        <w:t>begun to fal</w:t>
      </w:r>
      <w:r w:rsidRPr="008C3843">
        <w:rPr>
          <w:sz w:val="16"/>
        </w:rPr>
        <w:t xml:space="preserve">l in the nations of the world </w:t>
      </w:r>
      <w:r w:rsidRPr="008C3843">
        <w:rPr>
          <w:u w:val="single"/>
        </w:rPr>
        <w:t>driven</w:t>
      </w:r>
      <w:r w:rsidRPr="008C3843">
        <w:rPr>
          <w:sz w:val="16"/>
        </w:rPr>
        <w:t xml:space="preserve"> mostly </w:t>
      </w:r>
      <w:r w:rsidRPr="008C3843">
        <w:rPr>
          <w:u w:val="single"/>
        </w:rPr>
        <w:t xml:space="preserve">by their cities as this is </w:t>
      </w:r>
      <w:r w:rsidRPr="00897110">
        <w:rPr>
          <w:highlight w:val="green"/>
          <w:u w:val="single"/>
        </w:rPr>
        <w:t xml:space="preserve">where </w:t>
      </w:r>
      <w:r w:rsidRPr="00897110">
        <w:rPr>
          <w:b/>
          <w:highlight w:val="green"/>
          <w:u w:val="single"/>
        </w:rPr>
        <w:t>growth</w:t>
      </w:r>
      <w:r w:rsidRPr="00187B73">
        <w:rPr>
          <w:b/>
          <w:u w:val="single"/>
        </w:rPr>
        <w:t xml:space="preserve"> and change</w:t>
      </w:r>
      <w:r w:rsidRPr="008C3843">
        <w:rPr>
          <w:u w:val="single"/>
        </w:rPr>
        <w:t xml:space="preserve"> </w:t>
      </w:r>
      <w:r w:rsidRPr="00897110">
        <w:rPr>
          <w:highlight w:val="green"/>
          <w:u w:val="single"/>
        </w:rPr>
        <w:t>is happenin</w:t>
      </w:r>
      <w:r w:rsidRPr="008C3843">
        <w:rPr>
          <w:u w:val="single"/>
        </w:rPr>
        <w:t>g</w:t>
      </w:r>
      <w:r w:rsidRPr="008C3843">
        <w:rPr>
          <w:sz w:val="16"/>
        </w:rPr>
        <w:t xml:space="preserve"> [3]. The question raised by this paper is whether the rise will continue and even accelerate. The theory behind whether the rise in renewable cities is likely to continue or accelerate is partly left to economists who project the future based on the past [4] and more recently by those who see disruptive innovation as causing the future and thus leading to much accelerated change [5,6]. Disruptive innovation is caused by demand rather than supply. The costs of supply need to be competitive but may not be the cheapest option when people discover they want it for many </w:t>
      </w:r>
      <w:proofErr w:type="gramStart"/>
      <w:r w:rsidRPr="008C3843">
        <w:rPr>
          <w:sz w:val="16"/>
        </w:rPr>
        <w:t>reasons</w:t>
      </w:r>
      <w:proofErr w:type="gramEnd"/>
      <w:r w:rsidRPr="008C3843">
        <w:rPr>
          <w:sz w:val="16"/>
        </w:rPr>
        <w:t xml:space="preserve"> and this changes the whole system that the market is based around. An example often given by Christensen [5] is how small floppy discs outcompeted the larger discs which were cheaper per unit of memory storage but were not as convenient to carry; the system changed in response by developing the portable lap top computer. Disruptive innovations can surprise businesses who focus just on supply </w:t>
      </w:r>
      <w:proofErr w:type="gramStart"/>
      <w:r w:rsidRPr="008C3843">
        <w:rPr>
          <w:sz w:val="16"/>
        </w:rPr>
        <w:t>costs</w:t>
      </w:r>
      <w:proofErr w:type="gramEnd"/>
      <w:r w:rsidRPr="008C3843">
        <w:rPr>
          <w:sz w:val="16"/>
        </w:rPr>
        <w:t xml:space="preserve"> and they can go bankrupt whilst their product is still the cheapest and the whole structural system around them changes in response to the new demand. This is known as the “Kodak effect” due to the way Kodak chose not to develop their digital cameras as they saw them as too expensive. This paper seeks to find evidence of whether the renewable city is being driven by disruptive innovations based on demand, as well as competitive costs of supply, leading to a whole system change. If it is so, then the rise in renewable cities is likely to continue and even accelerate based on demand for the structures and products of the renewable city at a surprising rate. The decoupling of economic growth and fossil fuels </w:t>
      </w:r>
      <w:proofErr w:type="gramStart"/>
      <w:r w:rsidRPr="008C3843">
        <w:rPr>
          <w:sz w:val="16"/>
        </w:rPr>
        <w:t>In</w:t>
      </w:r>
      <w:proofErr w:type="gramEnd"/>
      <w:r w:rsidRPr="008C3843">
        <w:rPr>
          <w:sz w:val="16"/>
        </w:rPr>
        <w:t xml:space="preserve"> 2017, </w:t>
      </w:r>
      <w:r w:rsidRPr="008C3843">
        <w:rPr>
          <w:u w:val="single"/>
        </w:rPr>
        <w:t>the I</w:t>
      </w:r>
      <w:r w:rsidRPr="008C3843">
        <w:rPr>
          <w:sz w:val="16"/>
        </w:rPr>
        <w:t xml:space="preserve">nternational </w:t>
      </w:r>
      <w:r w:rsidRPr="008C3843">
        <w:rPr>
          <w:u w:val="single"/>
        </w:rPr>
        <w:t>E</w:t>
      </w:r>
      <w:r w:rsidRPr="008C3843">
        <w:rPr>
          <w:sz w:val="16"/>
        </w:rPr>
        <w:t xml:space="preserve">nergy </w:t>
      </w:r>
      <w:r w:rsidRPr="008C3843">
        <w:rPr>
          <w:u w:val="single"/>
        </w:rPr>
        <w:t>A</w:t>
      </w:r>
      <w:r w:rsidRPr="008C3843">
        <w:rPr>
          <w:sz w:val="16"/>
        </w:rPr>
        <w:t xml:space="preserve">gency </w:t>
      </w:r>
      <w:r w:rsidRPr="008C3843">
        <w:rPr>
          <w:u w:val="single"/>
        </w:rPr>
        <w:t>confirmed</w:t>
      </w:r>
      <w:r w:rsidRPr="008C3843">
        <w:rPr>
          <w:sz w:val="16"/>
        </w:rPr>
        <w:t xml:space="preserve"> that economic </w:t>
      </w:r>
      <w:r w:rsidRPr="00897110">
        <w:rPr>
          <w:highlight w:val="green"/>
          <w:u w:val="single"/>
        </w:rPr>
        <w:t xml:space="preserve">growth has been </w:t>
      </w:r>
      <w:r w:rsidRPr="00897110">
        <w:rPr>
          <w:b/>
          <w:highlight w:val="green"/>
          <w:u w:val="single"/>
        </w:rPr>
        <w:t>decoupling</w:t>
      </w:r>
      <w:r w:rsidRPr="00187B73">
        <w:rPr>
          <w:b/>
          <w:u w:val="single"/>
        </w:rPr>
        <w:t xml:space="preserve"> from</w:t>
      </w:r>
      <w:r w:rsidRPr="008C3843">
        <w:rPr>
          <w:sz w:val="16"/>
        </w:rPr>
        <w:t xml:space="preserve"> greenhouse </w:t>
      </w:r>
      <w:r w:rsidRPr="00187B73">
        <w:rPr>
          <w:b/>
          <w:u w:val="single"/>
        </w:rPr>
        <w:t>emissions</w:t>
      </w:r>
      <w:r w:rsidRPr="008C3843">
        <w:rPr>
          <w:u w:val="single"/>
        </w:rPr>
        <w:t xml:space="preserve"> and fossil fuels since</w:t>
      </w:r>
      <w:r w:rsidRPr="008C3843">
        <w:rPr>
          <w:sz w:val="16"/>
        </w:rPr>
        <w:t xml:space="preserve"> the start of </w:t>
      </w:r>
      <w:r w:rsidRPr="008C3843">
        <w:rPr>
          <w:u w:val="single"/>
        </w:rPr>
        <w:t>the 21st century</w:t>
      </w:r>
      <w:r w:rsidRPr="008C3843">
        <w:rPr>
          <w:sz w:val="16"/>
        </w:rPr>
        <w:t xml:space="preserve"> and that </w:t>
      </w:r>
      <w:r w:rsidRPr="008C3843">
        <w:rPr>
          <w:u w:val="single"/>
        </w:rPr>
        <w:t>this was</w:t>
      </w:r>
      <w:r w:rsidRPr="008C3843">
        <w:rPr>
          <w:sz w:val="16"/>
        </w:rPr>
        <w:t xml:space="preserve"> now </w:t>
      </w:r>
      <w:r w:rsidRPr="00897110">
        <w:rPr>
          <w:highlight w:val="green"/>
          <w:u w:val="single"/>
        </w:rPr>
        <w:t xml:space="preserve">leading to the first </w:t>
      </w:r>
      <w:r w:rsidRPr="00897110">
        <w:rPr>
          <w:b/>
          <w:highlight w:val="green"/>
          <w:u w:val="single"/>
        </w:rPr>
        <w:t>drop in</w:t>
      </w:r>
      <w:r w:rsidRPr="00187B73">
        <w:rPr>
          <w:b/>
          <w:u w:val="single"/>
        </w:rPr>
        <w:t xml:space="preserve"> fossil fuel </w:t>
      </w:r>
      <w:r w:rsidRPr="00897110">
        <w:rPr>
          <w:b/>
          <w:highlight w:val="green"/>
          <w:u w:val="single"/>
        </w:rPr>
        <w:t>consumption</w:t>
      </w:r>
      <w:r w:rsidRPr="008C3843">
        <w:rPr>
          <w:u w:val="single"/>
        </w:rPr>
        <w:t xml:space="preserve"> and </w:t>
      </w:r>
      <w:r w:rsidRPr="008C3843">
        <w:rPr>
          <w:sz w:val="16"/>
        </w:rPr>
        <w:t xml:space="preserve">subsequent </w:t>
      </w:r>
      <w:r w:rsidRPr="008C3843">
        <w:rPr>
          <w:u w:val="single"/>
        </w:rPr>
        <w:t>emissions</w:t>
      </w:r>
      <w:r w:rsidRPr="008C3843">
        <w:rPr>
          <w:sz w:val="16"/>
        </w:rPr>
        <w:t xml:space="preserve"> [7]. How this relates to the rise of the renewable city is the focus of this paper. The mechanisms are first understood by looking at a range of national data as set out in Figure 1. </w:t>
      </w:r>
      <w:r w:rsidRPr="008C3843">
        <w:rPr>
          <w:u w:val="single"/>
        </w:rPr>
        <w:t>Denmark decoupled relatively from the 1990s but absolutely over the last 17 years and is typical of many European nations</w:t>
      </w:r>
      <w:r w:rsidRPr="008C3843">
        <w:rPr>
          <w:sz w:val="16"/>
        </w:rPr>
        <w:t xml:space="preserve"> and cities. </w:t>
      </w:r>
      <w:r w:rsidRPr="00897110">
        <w:rPr>
          <w:highlight w:val="green"/>
          <w:u w:val="single"/>
        </w:rPr>
        <w:t>The US</w:t>
      </w:r>
      <w:r w:rsidRPr="008C3843">
        <w:rPr>
          <w:u w:val="single"/>
        </w:rPr>
        <w:t xml:space="preserve"> and Australia have been slower but have</w:t>
      </w:r>
      <w:r w:rsidRPr="008C3843">
        <w:rPr>
          <w:sz w:val="16"/>
        </w:rPr>
        <w:t xml:space="preserve"> now </w:t>
      </w:r>
      <w:r w:rsidRPr="00897110">
        <w:rPr>
          <w:highlight w:val="green"/>
          <w:u w:val="single"/>
        </w:rPr>
        <w:t>decoupled</w:t>
      </w:r>
      <w:r w:rsidRPr="008C3843">
        <w:rPr>
          <w:u w:val="single"/>
        </w:rPr>
        <w:t xml:space="preserve"> relatively from the 2000s and </w:t>
      </w:r>
      <w:r w:rsidRPr="00897110">
        <w:rPr>
          <w:highlight w:val="green"/>
          <w:u w:val="single"/>
        </w:rPr>
        <w:t>absolutely over</w:t>
      </w:r>
      <w:r w:rsidRPr="008C3843">
        <w:rPr>
          <w:sz w:val="16"/>
        </w:rPr>
        <w:t xml:space="preserve"> the past </w:t>
      </w:r>
      <w:r w:rsidRPr="00897110">
        <w:rPr>
          <w:highlight w:val="green"/>
          <w:u w:val="single"/>
        </w:rPr>
        <w:t>5–9 years. China decoupled</w:t>
      </w:r>
      <w:r w:rsidRPr="008C3843">
        <w:rPr>
          <w:sz w:val="16"/>
        </w:rPr>
        <w:t xml:space="preserve"> relatively from 2005 and </w:t>
      </w:r>
      <w:r w:rsidRPr="008C3843">
        <w:rPr>
          <w:u w:val="single"/>
        </w:rPr>
        <w:t xml:space="preserve">absolutely over the past few years with coal </w:t>
      </w:r>
      <w:r w:rsidRPr="00897110">
        <w:rPr>
          <w:highlight w:val="green"/>
          <w:u w:val="single"/>
        </w:rPr>
        <w:t xml:space="preserve">whilst </w:t>
      </w:r>
      <w:r w:rsidRPr="00897110">
        <w:rPr>
          <w:b/>
          <w:highlight w:val="green"/>
          <w:u w:val="single"/>
        </w:rPr>
        <w:t>oil has plateaued</w:t>
      </w:r>
      <w:r w:rsidRPr="008C3843">
        <w:rPr>
          <w:u w:val="single"/>
        </w:rPr>
        <w:t>. India has started relative decoupling</w:t>
      </w:r>
      <w:r w:rsidRPr="008C3843">
        <w:rPr>
          <w:sz w:val="16"/>
        </w:rPr>
        <w:t xml:space="preserve"> in the past decade and may change to an absolute decline in fossil fuels as it is investing strongly in renewables and urban electric rail [11]. These </w:t>
      </w:r>
      <w:r w:rsidRPr="008C3843">
        <w:rPr>
          <w:u w:val="single"/>
        </w:rPr>
        <w:t xml:space="preserve">trends suggest a global process </w:t>
      </w:r>
      <w:r w:rsidRPr="008C3843">
        <w:rPr>
          <w:sz w:val="16"/>
        </w:rPr>
        <w:t xml:space="preserve">the rise of the renewable city as outlined by </w:t>
      </w:r>
      <w:proofErr w:type="spellStart"/>
      <w:r w:rsidRPr="008C3843">
        <w:rPr>
          <w:sz w:val="16"/>
        </w:rPr>
        <w:t>Droege</w:t>
      </w:r>
      <w:proofErr w:type="spellEnd"/>
      <w:r w:rsidRPr="008C3843">
        <w:rPr>
          <w:sz w:val="16"/>
        </w:rPr>
        <w:t xml:space="preserve"> [1,2]; this appears to be occurring </w:t>
      </w:r>
      <w:r w:rsidRPr="008C3843">
        <w:rPr>
          <w:u w:val="single"/>
        </w:rPr>
        <w:t>much faster than expected and invites</w:t>
      </w:r>
      <w:r w:rsidRPr="008C3843">
        <w:rPr>
          <w:sz w:val="16"/>
        </w:rPr>
        <w:t xml:space="preserve"> the question as to </w:t>
      </w:r>
      <w:r w:rsidRPr="008C3843">
        <w:rPr>
          <w:u w:val="single"/>
        </w:rPr>
        <w:t>whether it will accelerate</w:t>
      </w:r>
      <w:r w:rsidRPr="008C3843">
        <w:rPr>
          <w:sz w:val="16"/>
        </w:rPr>
        <w:t xml:space="preserve"> [3]. 3 Mechanisms for the rise of the renewable city </w:t>
      </w:r>
      <w:proofErr w:type="gramStart"/>
      <w:r w:rsidRPr="008C3843">
        <w:rPr>
          <w:sz w:val="16"/>
        </w:rPr>
        <w:t>The</w:t>
      </w:r>
      <w:proofErr w:type="gramEnd"/>
      <w:r w:rsidRPr="008C3843">
        <w:rPr>
          <w:sz w:val="16"/>
        </w:rPr>
        <w:t xml:space="preserve"> mechanisms behind the </w:t>
      </w:r>
      <w:r w:rsidRPr="00897110">
        <w:rPr>
          <w:highlight w:val="green"/>
          <w:u w:val="single"/>
        </w:rPr>
        <w:t>decoupling</w:t>
      </w:r>
      <w:r w:rsidRPr="00897110">
        <w:rPr>
          <w:u w:val="single"/>
        </w:rPr>
        <w:t xml:space="preserve"> of</w:t>
      </w:r>
      <w:r w:rsidRPr="008C3843">
        <w:rPr>
          <w:sz w:val="16"/>
        </w:rPr>
        <w:t xml:space="preserve"> wealth and </w:t>
      </w:r>
      <w:r w:rsidRPr="008C3843">
        <w:rPr>
          <w:u w:val="single"/>
        </w:rPr>
        <w:t>fossil fuels</w:t>
      </w:r>
      <w:r w:rsidRPr="008C3843">
        <w:rPr>
          <w:sz w:val="16"/>
        </w:rPr>
        <w:t xml:space="preserve"> and the resulting rise of renewable cities </w:t>
      </w:r>
      <w:r w:rsidRPr="00897110">
        <w:rPr>
          <w:highlight w:val="green"/>
          <w:u w:val="single"/>
        </w:rPr>
        <w:t>are</w:t>
      </w:r>
      <w:r w:rsidRPr="008C3843">
        <w:rPr>
          <w:sz w:val="16"/>
        </w:rPr>
        <w:t xml:space="preserve"> likely to be </w:t>
      </w:r>
      <w:r w:rsidRPr="00897110">
        <w:rPr>
          <w:highlight w:val="green"/>
          <w:u w:val="single"/>
        </w:rPr>
        <w:t xml:space="preserve">based around </w:t>
      </w:r>
      <w:r w:rsidRPr="00897110">
        <w:rPr>
          <w:b/>
          <w:highlight w:val="green"/>
          <w:u w:val="single"/>
        </w:rPr>
        <w:t>structural energy</w:t>
      </w:r>
      <w:r w:rsidRPr="008C3843">
        <w:rPr>
          <w:sz w:val="16"/>
        </w:rPr>
        <w:t xml:space="preserve"> efficiencies and </w:t>
      </w:r>
      <w:r w:rsidRPr="00897110">
        <w:rPr>
          <w:b/>
          <w:highlight w:val="green"/>
          <w:u w:val="single"/>
        </w:rPr>
        <w:t>growth</w:t>
      </w:r>
      <w:r w:rsidRPr="008C3843">
        <w:rPr>
          <w:sz w:val="16"/>
        </w:rPr>
        <w:t xml:space="preserve"> in renewables. Whether they are disruptive, demand driven changes, will be examined with coal and oil. 3.1 The fall of coal 3.1.1 </w:t>
      </w:r>
      <w:r w:rsidRPr="008C3843">
        <w:rPr>
          <w:sz w:val="16"/>
        </w:rPr>
        <w:lastRenderedPageBreak/>
        <w:t xml:space="preserve">Structural built environment energy efficiencies </w:t>
      </w:r>
      <w:proofErr w:type="gramStart"/>
      <w:r w:rsidRPr="008C3843">
        <w:rPr>
          <w:u w:val="single"/>
        </w:rPr>
        <w:t>In</w:t>
      </w:r>
      <w:proofErr w:type="gramEnd"/>
      <w:r w:rsidRPr="008C3843">
        <w:rPr>
          <w:u w:val="single"/>
        </w:rPr>
        <w:t xml:space="preserve"> the period from 2000 to 2013</w:t>
      </w:r>
      <w:r w:rsidRPr="008C3843">
        <w:rPr>
          <w:sz w:val="16"/>
        </w:rPr>
        <w:t xml:space="preserve"> the Organization for Economic Cooperation and Development </w:t>
      </w:r>
      <w:r w:rsidRPr="008C3843">
        <w:rPr>
          <w:u w:val="single"/>
        </w:rPr>
        <w:t>improved energy efficiency by</w:t>
      </w:r>
      <w:r w:rsidRPr="008C3843">
        <w:rPr>
          <w:sz w:val="16"/>
        </w:rPr>
        <w:t xml:space="preserve"> a steady </w:t>
      </w:r>
      <w:r w:rsidRPr="008C3843">
        <w:rPr>
          <w:u w:val="single"/>
        </w:rPr>
        <w:t>0.6% per yea</w:t>
      </w:r>
      <w:r w:rsidRPr="008C3843">
        <w:rPr>
          <w:sz w:val="16"/>
        </w:rPr>
        <w:t xml:space="preserve">r but </w:t>
      </w:r>
      <w:r w:rsidRPr="008C3843">
        <w:rPr>
          <w:u w:val="single"/>
        </w:rPr>
        <w:t>in 2013/14 it improved 1.5% and in 2014/15</w:t>
      </w:r>
      <w:r w:rsidRPr="008C3843">
        <w:rPr>
          <w:sz w:val="16"/>
        </w:rPr>
        <w:t xml:space="preserve"> it improved </w:t>
      </w:r>
      <w:r w:rsidRPr="008C3843">
        <w:rPr>
          <w:u w:val="single"/>
        </w:rPr>
        <w:t>1.8%</w:t>
      </w:r>
      <w:r w:rsidRPr="008C3843">
        <w:rPr>
          <w:sz w:val="16"/>
        </w:rPr>
        <w:t xml:space="preserve"> [12]. </w:t>
      </w:r>
      <w:r w:rsidRPr="008C3843">
        <w:rPr>
          <w:u w:val="single"/>
        </w:rPr>
        <w:t>This rapid growth seems to be</w:t>
      </w:r>
      <w:r w:rsidRPr="008C3843">
        <w:rPr>
          <w:sz w:val="16"/>
        </w:rPr>
        <w:t xml:space="preserve"> more </w:t>
      </w:r>
      <w:r w:rsidRPr="00187B73">
        <w:rPr>
          <w:b/>
          <w:u w:val="single"/>
        </w:rPr>
        <w:t>structural</w:t>
      </w:r>
      <w:r w:rsidRPr="008C3843">
        <w:rPr>
          <w:u w:val="single"/>
        </w:rPr>
        <w:t xml:space="preserve"> in its base as appliances and buildings are</w:t>
      </w:r>
      <w:r w:rsidRPr="008C3843">
        <w:rPr>
          <w:sz w:val="16"/>
        </w:rPr>
        <w:t xml:space="preserve"> becoming </w:t>
      </w:r>
      <w:r w:rsidRPr="00187B73">
        <w:rPr>
          <w:b/>
          <w:u w:val="single"/>
        </w:rPr>
        <w:t>significantly more efficient</w:t>
      </w:r>
      <w:r w:rsidRPr="008C3843">
        <w:rPr>
          <w:sz w:val="16"/>
        </w:rPr>
        <w:t xml:space="preserve"> as shown by the Intergovernmental Panel on Climate Change [13]. This does appear to be a demand driven process involving digital smart systems in appliances and in construction and management of buildings leading to declines in electricity consumption [14]. 3.1.2 Renewable fuel growth Bloomberg New Energy Finance (BNEF) has made projections of the growth in renewables based on the relative costs of fuels. They suggest that </w:t>
      </w:r>
      <w:r w:rsidRPr="008C3843">
        <w:rPr>
          <w:u w:val="single"/>
        </w:rPr>
        <w:t xml:space="preserve">from 2015 to 2040 </w:t>
      </w:r>
      <w:r w:rsidRPr="00ED5897">
        <w:rPr>
          <w:highlight w:val="green"/>
          <w:u w:val="single"/>
        </w:rPr>
        <w:t xml:space="preserve">renewables will become the </w:t>
      </w:r>
      <w:r w:rsidRPr="00ED5897">
        <w:rPr>
          <w:b/>
          <w:highlight w:val="green"/>
          <w:u w:val="single"/>
        </w:rPr>
        <w:t>dominant power source</w:t>
      </w:r>
      <w:r w:rsidRPr="008C3843">
        <w:rPr>
          <w:sz w:val="16"/>
        </w:rPr>
        <w:t xml:space="preserve"> in the world; </w:t>
      </w:r>
      <w:r w:rsidRPr="008C3843">
        <w:rPr>
          <w:u w:val="single"/>
        </w:rPr>
        <w:t xml:space="preserve">wind and solar will account for </w:t>
      </w:r>
      <w:r w:rsidRPr="00187B73">
        <w:rPr>
          <w:b/>
          <w:u w:val="single"/>
        </w:rPr>
        <w:t>64% of</w:t>
      </w:r>
      <w:r w:rsidRPr="008C3843">
        <w:rPr>
          <w:sz w:val="16"/>
        </w:rPr>
        <w:t xml:space="preserve"> the </w:t>
      </w:r>
      <w:r w:rsidRPr="00187B73">
        <w:rPr>
          <w:b/>
          <w:u w:val="single"/>
        </w:rPr>
        <w:t>new</w:t>
      </w:r>
      <w:r w:rsidRPr="008C3843">
        <w:rPr>
          <w:sz w:val="16"/>
        </w:rPr>
        <w:t xml:space="preserve"> generating </w:t>
      </w:r>
      <w:r w:rsidRPr="00187B73">
        <w:rPr>
          <w:b/>
          <w:u w:val="single"/>
        </w:rPr>
        <w:t>capacity</w:t>
      </w:r>
      <w:r w:rsidRPr="008C3843">
        <w:rPr>
          <w:u w:val="single"/>
        </w:rPr>
        <w:t xml:space="preserve">, and globally </w:t>
      </w:r>
      <w:r w:rsidRPr="00ED5897">
        <w:rPr>
          <w:highlight w:val="green"/>
          <w:u w:val="single"/>
        </w:rPr>
        <w:t xml:space="preserve">there will be 60% </w:t>
      </w:r>
      <w:proofErr w:type="spellStart"/>
      <w:r w:rsidRPr="00ED5897">
        <w:rPr>
          <w:highlight w:val="green"/>
          <w:u w:val="single"/>
        </w:rPr>
        <w:t>zerocarbon</w:t>
      </w:r>
      <w:proofErr w:type="spellEnd"/>
      <w:r w:rsidRPr="00ED5897">
        <w:rPr>
          <w:highlight w:val="green"/>
          <w:u w:val="single"/>
        </w:rPr>
        <w:t xml:space="preserve"> power</w:t>
      </w:r>
      <w:r w:rsidRPr="008C3843">
        <w:rPr>
          <w:u w:val="single"/>
        </w:rPr>
        <w:t>, replacing coal and gas, which will decline</w:t>
      </w:r>
      <w:r w:rsidRPr="008C3843">
        <w:rPr>
          <w:sz w:val="16"/>
        </w:rPr>
        <w:t xml:space="preserve"> from 57% </w:t>
      </w:r>
      <w:r w:rsidRPr="008C3843">
        <w:rPr>
          <w:u w:val="single"/>
        </w:rPr>
        <w:t>to 31%</w:t>
      </w:r>
      <w:r w:rsidRPr="008C3843">
        <w:rPr>
          <w:sz w:val="16"/>
        </w:rPr>
        <w:t xml:space="preserve"> [15]. The </w:t>
      </w:r>
      <w:r w:rsidRPr="008C3843">
        <w:rPr>
          <w:u w:val="single"/>
        </w:rPr>
        <w:t>predictions are made based on trends and</w:t>
      </w:r>
      <w:r w:rsidRPr="008C3843">
        <w:rPr>
          <w:sz w:val="16"/>
        </w:rPr>
        <w:t xml:space="preserve"> on </w:t>
      </w:r>
      <w:r w:rsidRPr="008C3843">
        <w:rPr>
          <w:u w:val="single"/>
        </w:rPr>
        <w:t xml:space="preserve">declining costs for renewables relative to fossil fuels. The </w:t>
      </w:r>
      <w:r w:rsidRPr="00187B73">
        <w:rPr>
          <w:b/>
          <w:u w:val="single"/>
        </w:rPr>
        <w:t xml:space="preserve">biggest </w:t>
      </w:r>
      <w:r w:rsidRPr="00ED5897">
        <w:rPr>
          <w:b/>
          <w:highlight w:val="green"/>
          <w:u w:val="single"/>
        </w:rPr>
        <w:t>growth</w:t>
      </w:r>
      <w:r w:rsidRPr="008C3843">
        <w:rPr>
          <w:u w:val="single"/>
        </w:rPr>
        <w:t xml:space="preserve"> is predicted to be</w:t>
      </w:r>
      <w:r w:rsidRPr="008C3843">
        <w:rPr>
          <w:sz w:val="16"/>
        </w:rPr>
        <w:t xml:space="preserve"> roof top </w:t>
      </w:r>
      <w:r w:rsidRPr="008C3843">
        <w:rPr>
          <w:u w:val="single"/>
        </w:rPr>
        <w:t>solar which will drop in cost by 60%</w:t>
      </w:r>
      <w:r w:rsidRPr="008C3843">
        <w:rPr>
          <w:sz w:val="16"/>
        </w:rPr>
        <w:t xml:space="preserve">. However, </w:t>
      </w:r>
      <w:r w:rsidRPr="008C3843">
        <w:rPr>
          <w:u w:val="single"/>
        </w:rPr>
        <w:t xml:space="preserve">it </w:t>
      </w:r>
      <w:r w:rsidRPr="00ED5897">
        <w:rPr>
          <w:highlight w:val="green"/>
          <w:u w:val="single"/>
        </w:rPr>
        <w:t xml:space="preserve">may be driven at an </w:t>
      </w:r>
      <w:r w:rsidRPr="00ED5897">
        <w:rPr>
          <w:b/>
          <w:highlight w:val="green"/>
          <w:u w:val="single"/>
        </w:rPr>
        <w:t>even faster rate</w:t>
      </w:r>
      <w:r w:rsidRPr="008C3843">
        <w:rPr>
          <w:u w:val="single"/>
        </w:rPr>
        <w:t xml:space="preserve"> if it has demand</w:t>
      </w:r>
      <w:r w:rsidRPr="008C3843">
        <w:rPr>
          <w:sz w:val="16"/>
        </w:rPr>
        <w:t xml:space="preserve"> driven </w:t>
      </w:r>
      <w:r w:rsidRPr="008C3843">
        <w:rPr>
          <w:u w:val="single"/>
        </w:rPr>
        <w:t>characteristics.</w:t>
      </w:r>
      <w:r w:rsidRPr="008C3843">
        <w:rPr>
          <w:sz w:val="16"/>
        </w:rPr>
        <w:t xml:space="preserve"> Carbon tracker researchers have suggested that the changes may be even more radical than BNEF are predicting as they appear to be following more rapidly than any previous predictions and are indicating elements of disruptive innovation [16,17]. The question is therefore whether there is any new evidence of the changes being disruptive with adoption of renewables proceeding more rapidly than supply cost projections. </w:t>
      </w:r>
      <w:r w:rsidRPr="00ED5897">
        <w:rPr>
          <w:highlight w:val="green"/>
          <w:u w:val="single"/>
        </w:rPr>
        <w:t>There is evidence</w:t>
      </w:r>
      <w:r w:rsidRPr="008C3843">
        <w:rPr>
          <w:u w:val="single"/>
        </w:rPr>
        <w:t xml:space="preserve"> from Australia </w:t>
      </w:r>
      <w:r w:rsidRPr="00ED5897">
        <w:rPr>
          <w:highlight w:val="green"/>
          <w:u w:val="single"/>
        </w:rPr>
        <w:t>of</w:t>
      </w:r>
      <w:r w:rsidRPr="008C3843">
        <w:rPr>
          <w:u w:val="single"/>
        </w:rPr>
        <w:t xml:space="preserve"> a </w:t>
      </w:r>
      <w:r w:rsidRPr="00ED5897">
        <w:rPr>
          <w:b/>
          <w:highlight w:val="green"/>
          <w:u w:val="single"/>
        </w:rPr>
        <w:t>remarkably rapid adoption</w:t>
      </w:r>
      <w:r w:rsidRPr="008C3843">
        <w:rPr>
          <w:sz w:val="16"/>
        </w:rPr>
        <w:t xml:space="preserve"> of roof top solar at a time when little investment in power was happening in the aftermath of abandoning the Australian carbon-pricing scheme [18]. Perth </w:t>
      </w:r>
      <w:proofErr w:type="gramStart"/>
      <w:r w:rsidRPr="008C3843">
        <w:rPr>
          <w:sz w:val="16"/>
        </w:rPr>
        <w:t>in particular showed</w:t>
      </w:r>
      <w:proofErr w:type="gramEnd"/>
      <w:r w:rsidRPr="008C3843">
        <w:rPr>
          <w:sz w:val="16"/>
        </w:rPr>
        <w:t xml:space="preserve"> this as the city grew rapidly in wealth over the past decade and 25% of households invested in roof-top solar photovoltaics (PV). This happened well beyond what would have been predicted based just on supply costs and household solar is now the largest power station in the grid [18]. </w:t>
      </w:r>
      <w:r w:rsidRPr="008C3843">
        <w:rPr>
          <w:u w:val="single"/>
        </w:rPr>
        <w:t>Battery storage is</w:t>
      </w:r>
      <w:r w:rsidRPr="008C3843">
        <w:rPr>
          <w:sz w:val="16"/>
        </w:rPr>
        <w:t xml:space="preserve"> now </w:t>
      </w:r>
      <w:r w:rsidRPr="008C3843">
        <w:rPr>
          <w:u w:val="single"/>
        </w:rPr>
        <w:t>following the same trends</w:t>
      </w:r>
      <w:r w:rsidRPr="008C3843">
        <w:rPr>
          <w:sz w:val="16"/>
        </w:rPr>
        <w:t xml:space="preserve"> [19] and analysis in Perth shows </w:t>
      </w:r>
      <w:r w:rsidRPr="008C3843">
        <w:rPr>
          <w:u w:val="single"/>
        </w:rPr>
        <w:t xml:space="preserve">solar-storage systems enable over </w:t>
      </w:r>
      <w:r w:rsidRPr="00A63779">
        <w:rPr>
          <w:b/>
          <w:u w:val="single"/>
        </w:rPr>
        <w:t xml:space="preserve">90% </w:t>
      </w:r>
      <w:proofErr w:type="spellStart"/>
      <w:r w:rsidRPr="00A63779">
        <w:rPr>
          <w:b/>
          <w:u w:val="single"/>
        </w:rPr>
        <w:t>gridfree</w:t>
      </w:r>
      <w:proofErr w:type="spellEnd"/>
      <w:r w:rsidRPr="008C3843">
        <w:rPr>
          <w:u w:val="single"/>
        </w:rPr>
        <w:t xml:space="preserve"> electricity as well as</w:t>
      </w:r>
      <w:r w:rsidRPr="008C3843">
        <w:rPr>
          <w:sz w:val="16"/>
        </w:rPr>
        <w:t xml:space="preserve"> producing </w:t>
      </w:r>
      <w:r w:rsidRPr="008C3843">
        <w:rPr>
          <w:u w:val="single"/>
        </w:rPr>
        <w:t>more renewable energy to feed into the grid and generate income</w:t>
      </w:r>
      <w:r w:rsidRPr="008C3843">
        <w:rPr>
          <w:sz w:val="16"/>
        </w:rPr>
        <w:t xml:space="preserve"> [18]. The technology of PV and batteries seems to fit into a niche for ordinary single residential householders [20]; recent demonstrations are showing similar heavy demand in medium density shared households that integrate PV and batteries using Citizen Utilities and blockchain software to enable peer to peer trading [21]. The signs are there that </w:t>
      </w:r>
      <w:r w:rsidRPr="008C3843">
        <w:rPr>
          <w:u w:val="single"/>
        </w:rPr>
        <w:t>demand is driving the electricity system toward a rapid decline in coal even faster than supply costs</w:t>
      </w:r>
      <w:r w:rsidRPr="008C3843">
        <w:rPr>
          <w:sz w:val="16"/>
        </w:rPr>
        <w:t xml:space="preserve"> would indicate. This may involve more gas in some cities like in the US where this is significantly cheaper but </w:t>
      </w:r>
      <w:r w:rsidRPr="008C3843">
        <w:rPr>
          <w:u w:val="single"/>
        </w:rPr>
        <w:t>the attractions of</w:t>
      </w:r>
      <w:r w:rsidRPr="008C3843">
        <w:rPr>
          <w:sz w:val="16"/>
        </w:rPr>
        <w:t xml:space="preserve"> roof-top </w:t>
      </w:r>
      <w:r w:rsidRPr="00ED5897">
        <w:rPr>
          <w:highlight w:val="green"/>
          <w:u w:val="single"/>
        </w:rPr>
        <w:t>solar and batteries</w:t>
      </w:r>
      <w:r w:rsidRPr="008C3843">
        <w:rPr>
          <w:u w:val="single"/>
        </w:rPr>
        <w:t xml:space="preserve"> are</w:t>
      </w:r>
      <w:r w:rsidRPr="008C3843">
        <w:rPr>
          <w:sz w:val="16"/>
        </w:rPr>
        <w:t xml:space="preserve"> more than likely </w:t>
      </w:r>
      <w:r w:rsidRPr="008C3843">
        <w:rPr>
          <w:u w:val="single"/>
        </w:rPr>
        <w:t xml:space="preserve">going to </w:t>
      </w:r>
      <w:r w:rsidRPr="00ED5897">
        <w:rPr>
          <w:highlight w:val="green"/>
          <w:u w:val="single"/>
        </w:rPr>
        <w:t xml:space="preserve">outcompete gas when the </w:t>
      </w:r>
      <w:r w:rsidRPr="00ED5897">
        <w:rPr>
          <w:b/>
          <w:highlight w:val="green"/>
          <w:u w:val="single"/>
        </w:rPr>
        <w:t>market enables it</w:t>
      </w:r>
      <w:r w:rsidRPr="00A63779">
        <w:rPr>
          <w:b/>
          <w:u w:val="single"/>
        </w:rPr>
        <w:t xml:space="preserve"> to work</w:t>
      </w:r>
      <w:r w:rsidRPr="008C3843">
        <w:rPr>
          <w:sz w:val="16"/>
        </w:rPr>
        <w:t xml:space="preserve"> as it is in Australia with simple financing, permitting and installation [22,23]. 3.2 The fall of oil 3.2.1 Structural transport energy efficiencies Oil is embedded in the structure of cities through 50 years of automobile dependence in the practice of town planning; </w:t>
      </w:r>
      <w:proofErr w:type="gramStart"/>
      <w:r w:rsidRPr="008C3843">
        <w:rPr>
          <w:sz w:val="16"/>
        </w:rPr>
        <w:t>however</w:t>
      </w:r>
      <w:proofErr w:type="gramEnd"/>
      <w:r w:rsidRPr="008C3843">
        <w:rPr>
          <w:sz w:val="16"/>
        </w:rPr>
        <w:t xml:space="preserve"> this is changing as an unpredicted peak in car use per capita has occurred across the world’s developed cities and even into emerging cities [24]. This is driven by: – increases in density that have led to exponential declines in car use [24]; – rapid growth in transit across all the world’s cities as traffic congestion has led to faster rail options that bypass the traffic [25]; – similar trends in walking and cycling driven by health considerations and the demand for better networks [26,27]. These trends are all demand driven. Vehicle efficiency has also been slowly increasing despite an increase in vehicle size washing out some of this improvement [28]. 3.2.2 Electric mobility </w:t>
      </w:r>
      <w:r w:rsidRPr="008C3843">
        <w:rPr>
          <w:u w:val="single"/>
        </w:rPr>
        <w:t xml:space="preserve">Electric vehicles are growing globally at </w:t>
      </w:r>
      <w:r w:rsidRPr="00A63779">
        <w:rPr>
          <w:b/>
          <w:u w:val="single"/>
        </w:rPr>
        <w:t>over 40% per year</w:t>
      </w:r>
      <w:r w:rsidRPr="008C3843">
        <w:rPr>
          <w:u w:val="single"/>
        </w:rPr>
        <w:t xml:space="preserve"> and</w:t>
      </w:r>
      <w:r w:rsidRPr="008C3843">
        <w:rPr>
          <w:sz w:val="16"/>
        </w:rPr>
        <w:t xml:space="preserve"> are expected to </w:t>
      </w:r>
      <w:r w:rsidRPr="008C3843">
        <w:rPr>
          <w:u w:val="single"/>
        </w:rPr>
        <w:t>reach at least 25% of the</w:t>
      </w:r>
      <w:r w:rsidRPr="008C3843">
        <w:rPr>
          <w:sz w:val="16"/>
        </w:rPr>
        <w:t xml:space="preserve"> vehicle</w:t>
      </w:r>
      <w:r w:rsidRPr="008C3843">
        <w:rPr>
          <w:u w:val="single"/>
        </w:rPr>
        <w:t xml:space="preserve"> fleet by 2040</w:t>
      </w:r>
      <w:r w:rsidRPr="008C3843">
        <w:rPr>
          <w:sz w:val="16"/>
        </w:rPr>
        <w:t xml:space="preserve"> [29]. Most of this growth is in China which is likely to mean cheaper exports. The </w:t>
      </w:r>
      <w:r w:rsidRPr="008C3843">
        <w:rPr>
          <w:u w:val="single"/>
        </w:rPr>
        <w:t>demand</w:t>
      </w:r>
      <w:r w:rsidRPr="008C3843">
        <w:rPr>
          <w:sz w:val="16"/>
        </w:rPr>
        <w:t xml:space="preserve"> for electric vehicles </w:t>
      </w:r>
      <w:r w:rsidRPr="008C3843">
        <w:rPr>
          <w:u w:val="single"/>
        </w:rPr>
        <w:t>is high</w:t>
      </w:r>
      <w:r w:rsidRPr="008C3843">
        <w:rPr>
          <w:sz w:val="16"/>
        </w:rPr>
        <w:t xml:space="preserve"> whether they are personal cars, buses, trains or electric bikes and certainly with cars </w:t>
      </w:r>
      <w:r w:rsidRPr="008C3843">
        <w:rPr>
          <w:u w:val="single"/>
        </w:rPr>
        <w:t>this is</w:t>
      </w:r>
      <w:r w:rsidRPr="008C3843">
        <w:rPr>
          <w:sz w:val="16"/>
        </w:rPr>
        <w:t xml:space="preserve"> happening </w:t>
      </w:r>
      <w:r w:rsidRPr="008C3843">
        <w:rPr>
          <w:u w:val="single"/>
        </w:rPr>
        <w:t xml:space="preserve">well before the </w:t>
      </w:r>
      <w:r w:rsidRPr="00A63779">
        <w:rPr>
          <w:b/>
          <w:u w:val="single"/>
        </w:rPr>
        <w:t>supply cost</w:t>
      </w:r>
      <w:r w:rsidRPr="008C3843">
        <w:rPr>
          <w:u w:val="single"/>
        </w:rPr>
        <w:t xml:space="preserve"> is competitive</w:t>
      </w:r>
      <w:r w:rsidRPr="008C3843">
        <w:rPr>
          <w:sz w:val="16"/>
        </w:rPr>
        <w:t xml:space="preserve"> though the daily costs of operation are significantly </w:t>
      </w:r>
      <w:proofErr w:type="gramStart"/>
      <w:r w:rsidRPr="008C3843">
        <w:rPr>
          <w:sz w:val="16"/>
        </w:rPr>
        <w:t>lower</w:t>
      </w:r>
      <w:proofErr w:type="gramEnd"/>
      <w:r w:rsidRPr="008C3843">
        <w:rPr>
          <w:sz w:val="16"/>
        </w:rPr>
        <w:t xml:space="preserve"> and this is a strong demand factor for most consumers; some are therefore predicting even higher adoption rates [30]. </w:t>
      </w:r>
      <w:r w:rsidRPr="008C3843">
        <w:rPr>
          <w:u w:val="single"/>
        </w:rPr>
        <w:t>There is another demand</w:t>
      </w:r>
      <w:r w:rsidRPr="008C3843">
        <w:rPr>
          <w:sz w:val="16"/>
        </w:rPr>
        <w:t xml:space="preserve">-based </w:t>
      </w:r>
      <w:r w:rsidRPr="008C3843">
        <w:rPr>
          <w:u w:val="single"/>
        </w:rPr>
        <w:t>trend that will impact</w:t>
      </w:r>
      <w:r w:rsidRPr="008C3843">
        <w:rPr>
          <w:sz w:val="16"/>
        </w:rPr>
        <w:t xml:space="preserve"> on the shift to </w:t>
      </w:r>
      <w:r w:rsidRPr="00A63779">
        <w:rPr>
          <w:b/>
          <w:u w:val="single"/>
        </w:rPr>
        <w:t>electric mobility</w:t>
      </w:r>
      <w:r w:rsidRPr="00A63779">
        <w:rPr>
          <w:u w:val="single"/>
        </w:rPr>
        <w:t>.</w:t>
      </w:r>
      <w:r w:rsidRPr="008C3843">
        <w:rPr>
          <w:u w:val="single"/>
        </w:rPr>
        <w:t xml:space="preserve"> </w:t>
      </w:r>
      <w:r w:rsidRPr="00ED5897">
        <w:rPr>
          <w:highlight w:val="green"/>
          <w:u w:val="single"/>
        </w:rPr>
        <w:t>The trend</w:t>
      </w:r>
      <w:r w:rsidRPr="008C3843">
        <w:rPr>
          <w:u w:val="single"/>
        </w:rPr>
        <w:t xml:space="preserve"> in electricity </w:t>
      </w:r>
      <w:r w:rsidRPr="00ED5897">
        <w:rPr>
          <w:highlight w:val="green"/>
          <w:u w:val="single"/>
        </w:rPr>
        <w:t>to become</w:t>
      </w:r>
      <w:r w:rsidRPr="008C3843">
        <w:rPr>
          <w:u w:val="single"/>
        </w:rPr>
        <w:t xml:space="preserve"> more </w:t>
      </w:r>
      <w:r w:rsidRPr="00ED5897">
        <w:rPr>
          <w:b/>
          <w:highlight w:val="green"/>
          <w:u w:val="single"/>
        </w:rPr>
        <w:t>based on renewables</w:t>
      </w:r>
      <w:r w:rsidRPr="008C3843">
        <w:rPr>
          <w:u w:val="single"/>
        </w:rPr>
        <w:t xml:space="preserve"> means that growth in solar-powered EVs </w:t>
      </w:r>
      <w:proofErr w:type="gramStart"/>
      <w:r w:rsidRPr="00ED5897">
        <w:rPr>
          <w:highlight w:val="green"/>
          <w:u w:val="single"/>
        </w:rPr>
        <w:t>are</w:t>
      </w:r>
      <w:proofErr w:type="gramEnd"/>
      <w:r w:rsidRPr="008C3843">
        <w:rPr>
          <w:sz w:val="16"/>
        </w:rPr>
        <w:t xml:space="preserve"> likely to be </w:t>
      </w:r>
      <w:r w:rsidRPr="00ED5897">
        <w:rPr>
          <w:highlight w:val="green"/>
          <w:u w:val="single"/>
        </w:rPr>
        <w:t>driven by demand</w:t>
      </w:r>
      <w:r w:rsidRPr="00ED5897">
        <w:rPr>
          <w:sz w:val="16"/>
          <w:szCs w:val="16"/>
        </w:rPr>
        <w:t xml:space="preserve"> </w:t>
      </w:r>
      <w:r w:rsidRPr="008C3843">
        <w:rPr>
          <w:sz w:val="16"/>
        </w:rPr>
        <w:t xml:space="preserve">similar to roof top solar. EVs are already being used to fit cleverly into home PV and battery systems with the high potential for “vehicle to grid (V2G)” transfers of power to enable extra storage options in the grid. Electric transit is also beginning to be switched to renewable power as demand for clean transport grows across cities [24] and new ways of financing this demand are being found [31]. 4 Will the demand for renewable cities rise and rise? </w:t>
      </w:r>
      <w:r w:rsidRPr="008C3843">
        <w:rPr>
          <w:u w:val="single"/>
        </w:rPr>
        <w:t>The rise of the renewable city has been</w:t>
      </w:r>
      <w:r w:rsidRPr="008C3843">
        <w:rPr>
          <w:sz w:val="16"/>
        </w:rPr>
        <w:t xml:space="preserve"> quite </w:t>
      </w:r>
      <w:proofErr w:type="gramStart"/>
      <w:r w:rsidRPr="008C3843">
        <w:rPr>
          <w:u w:val="single"/>
        </w:rPr>
        <w:t>dramatic</w:t>
      </w:r>
      <w:proofErr w:type="gramEnd"/>
      <w:r w:rsidRPr="008C3843">
        <w:rPr>
          <w:u w:val="single"/>
        </w:rPr>
        <w:t xml:space="preserve"> and</w:t>
      </w:r>
      <w:r w:rsidRPr="008C3843">
        <w:rPr>
          <w:sz w:val="16"/>
        </w:rPr>
        <w:t xml:space="preserve"> this paper suggests that it </w:t>
      </w:r>
      <w:r w:rsidRPr="008C3843">
        <w:rPr>
          <w:u w:val="single"/>
        </w:rPr>
        <w:t>will continue</w:t>
      </w:r>
      <w:r w:rsidRPr="008C3843">
        <w:rPr>
          <w:sz w:val="16"/>
        </w:rPr>
        <w:t xml:space="preserve"> to rise </w:t>
      </w:r>
      <w:r w:rsidRPr="008C3843">
        <w:rPr>
          <w:u w:val="single"/>
        </w:rPr>
        <w:t xml:space="preserve">due to demand which </w:t>
      </w:r>
      <w:r w:rsidRPr="00A63779">
        <w:rPr>
          <w:b/>
          <w:u w:val="single"/>
        </w:rPr>
        <w:t>facilitates disruptive innovation</w:t>
      </w:r>
      <w:r w:rsidRPr="008C3843">
        <w:rPr>
          <w:u w:val="single"/>
        </w:rPr>
        <w:t xml:space="preserve"> in replacing</w:t>
      </w:r>
      <w:r w:rsidRPr="008C3843">
        <w:rPr>
          <w:sz w:val="16"/>
        </w:rPr>
        <w:t xml:space="preserve"> both </w:t>
      </w:r>
      <w:r w:rsidRPr="008C3843">
        <w:rPr>
          <w:u w:val="single"/>
        </w:rPr>
        <w:t>coal and oil</w:t>
      </w:r>
      <w:r w:rsidRPr="008C3843">
        <w:rPr>
          <w:sz w:val="16"/>
        </w:rPr>
        <w:t xml:space="preserve">. Such demand is seen in the improved electricity systems that are emerging </w:t>
      </w:r>
      <w:proofErr w:type="gramStart"/>
      <w:r w:rsidRPr="008C3843">
        <w:rPr>
          <w:sz w:val="16"/>
        </w:rPr>
        <w:t>as a result of</w:t>
      </w:r>
      <w:proofErr w:type="gramEnd"/>
      <w:r w:rsidRPr="008C3843">
        <w:rPr>
          <w:sz w:val="16"/>
        </w:rPr>
        <w:t xml:space="preserve"> the demand for roof top solar and in the demand for re-urbanized cities where electric mobility can better service the needs of the community. There are</w:t>
      </w:r>
      <w:r w:rsidRPr="008C3843">
        <w:rPr>
          <w:u w:val="single"/>
        </w:rPr>
        <w:t xml:space="preserve"> two other demand factors that</w:t>
      </w:r>
      <w:r w:rsidRPr="008C3843">
        <w:rPr>
          <w:sz w:val="16"/>
        </w:rPr>
        <w:t xml:space="preserve"> are likely to continue to </w:t>
      </w:r>
      <w:r w:rsidRPr="008C3843">
        <w:rPr>
          <w:u w:val="single"/>
        </w:rPr>
        <w:t xml:space="preserve">drive the need for a </w:t>
      </w:r>
      <w:r w:rsidRPr="00A63779">
        <w:rPr>
          <w:b/>
          <w:u w:val="single"/>
        </w:rPr>
        <w:t>renewable city</w:t>
      </w:r>
      <w:r w:rsidRPr="008C3843">
        <w:rPr>
          <w:u w:val="single"/>
        </w:rPr>
        <w:t xml:space="preserve"> the knowledge</w:t>
      </w:r>
      <w:r w:rsidRPr="008C3843">
        <w:rPr>
          <w:sz w:val="16"/>
        </w:rPr>
        <w:t xml:space="preserve"> economy </w:t>
      </w:r>
      <w:r w:rsidRPr="008C3843">
        <w:rPr>
          <w:u w:val="single"/>
        </w:rPr>
        <w:t>and</w:t>
      </w:r>
      <w:r w:rsidRPr="008C3843">
        <w:rPr>
          <w:sz w:val="16"/>
        </w:rPr>
        <w:t xml:space="preserve"> the </w:t>
      </w:r>
      <w:r w:rsidRPr="008C3843">
        <w:rPr>
          <w:u w:val="single"/>
        </w:rPr>
        <w:t xml:space="preserve">digital economy </w:t>
      </w:r>
      <w:r w:rsidRPr="008C3843">
        <w:rPr>
          <w:sz w:val="16"/>
        </w:rPr>
        <w:t xml:space="preserve">The knowledge economy is based around creative interactions where people work together in dense urban centers as these are where the innovative, face-to-face synergies occur between people [32]. Old central business </w:t>
      </w:r>
      <w:r w:rsidRPr="008C3843">
        <w:rPr>
          <w:sz w:val="16"/>
        </w:rPr>
        <w:lastRenderedPageBreak/>
        <w:t xml:space="preserve">districts and new suburban centers have been transformed back into functional walking cities and those which have done this best have attracted the most capital and young talent to work there [33]. The six most walkable cities in the US have 38% higher GDP. In Boston 70% of the knowledge economy workers live in walkable locations [24]. Transit systems and walking are the most spatially efficient forms of transport as well as being the </w:t>
      </w:r>
      <w:proofErr w:type="gramStart"/>
      <w:r w:rsidRPr="008C3843">
        <w:rPr>
          <w:sz w:val="16"/>
        </w:rPr>
        <w:t>most free</w:t>
      </w:r>
      <w:proofErr w:type="gramEnd"/>
      <w:r w:rsidRPr="008C3843">
        <w:rPr>
          <w:sz w:val="16"/>
        </w:rPr>
        <w:t xml:space="preserve"> of carbon. If one km of a lane of road was considered as a unit of travel then car traffic can fit about 800 people per hour down that lane in a suburban street, a freeway up to 2500, a busway around 5000, a light rail between 10,000 and 20,000 and a heavy rail up to 50,000 [24]. These striking differences in spatial efficiency are translating into competitive advantage based on the need to bring people together in centers. There is a strong demand for such cities because they represent the places where the new knowledge economy will most likely emerge and provide new opportunities. </w:t>
      </w:r>
      <w:r w:rsidRPr="008C3843">
        <w:rPr>
          <w:u w:val="single"/>
        </w:rPr>
        <w:t xml:space="preserve">The </w:t>
      </w:r>
      <w:r w:rsidRPr="00ED5897">
        <w:rPr>
          <w:highlight w:val="green"/>
          <w:u w:val="single"/>
        </w:rPr>
        <w:t>data is</w:t>
      </w:r>
      <w:r w:rsidRPr="008C3843">
        <w:rPr>
          <w:sz w:val="16"/>
        </w:rPr>
        <w:t xml:space="preserve"> also </w:t>
      </w:r>
      <w:r w:rsidRPr="00ED5897">
        <w:rPr>
          <w:highlight w:val="green"/>
          <w:u w:val="single"/>
        </w:rPr>
        <w:t>strong</w:t>
      </w:r>
      <w:r w:rsidRPr="008C3843">
        <w:rPr>
          <w:u w:val="single"/>
        </w:rPr>
        <w:t xml:space="preserve"> that there is demand for </w:t>
      </w:r>
      <w:r w:rsidRPr="00A63779">
        <w:rPr>
          <w:b/>
          <w:u w:val="single"/>
        </w:rPr>
        <w:t>low carbon buildings</w:t>
      </w:r>
      <w:r w:rsidRPr="008C3843">
        <w:rPr>
          <w:u w:val="single"/>
        </w:rPr>
        <w:t xml:space="preserve"> in</w:t>
      </w:r>
      <w:r w:rsidRPr="008C3843">
        <w:rPr>
          <w:sz w:val="16"/>
        </w:rPr>
        <w:t xml:space="preserve"> these new regenerating urban </w:t>
      </w:r>
      <w:r w:rsidRPr="008C3843">
        <w:rPr>
          <w:u w:val="single"/>
        </w:rPr>
        <w:t>centers</w:t>
      </w:r>
      <w:r w:rsidRPr="008C3843">
        <w:rPr>
          <w:sz w:val="16"/>
        </w:rPr>
        <w:t xml:space="preserve"> [34]. Indeed, cities are competing for residents and workers through the provision of new </w:t>
      </w:r>
      <w:proofErr w:type="gramStart"/>
      <w:r w:rsidRPr="008C3843">
        <w:rPr>
          <w:sz w:val="16"/>
        </w:rPr>
        <w:t>sustainability oriented</w:t>
      </w:r>
      <w:proofErr w:type="gramEnd"/>
      <w:r w:rsidRPr="008C3843">
        <w:rPr>
          <w:sz w:val="16"/>
        </w:rPr>
        <w:t xml:space="preserve"> precincts and neighborhoods; the data shows that </w:t>
      </w:r>
      <w:r w:rsidRPr="008C3843">
        <w:rPr>
          <w:u w:val="single"/>
        </w:rPr>
        <w:t>sustainability features</w:t>
      </w:r>
      <w:r w:rsidRPr="008C3843">
        <w:rPr>
          <w:sz w:val="16"/>
        </w:rPr>
        <w:t xml:space="preserve"> in buildings </w:t>
      </w:r>
      <w:r w:rsidRPr="008C3843">
        <w:rPr>
          <w:u w:val="single"/>
        </w:rPr>
        <w:t xml:space="preserve">are a close third behind </w:t>
      </w:r>
      <w:r w:rsidRPr="00A63779">
        <w:rPr>
          <w:b/>
          <w:u w:val="single"/>
        </w:rPr>
        <w:t>affordability and location</w:t>
      </w:r>
      <w:r w:rsidRPr="008C3843">
        <w:rPr>
          <w:sz w:val="16"/>
        </w:rPr>
        <w:t xml:space="preserve"> [3,32,35]. As</w:t>
      </w:r>
      <w:r w:rsidRPr="008C3843">
        <w:rPr>
          <w:u w:val="single"/>
        </w:rPr>
        <w:t xml:space="preserve"> with many economic changes, there is another cultural dimension</w:t>
      </w:r>
      <w:r w:rsidRPr="008C3843">
        <w:rPr>
          <w:sz w:val="16"/>
        </w:rPr>
        <w:t xml:space="preserve"> to this change </w:t>
      </w:r>
      <w:r w:rsidRPr="008C3843">
        <w:rPr>
          <w:u w:val="single"/>
        </w:rPr>
        <w:t>that</w:t>
      </w:r>
      <w:r w:rsidRPr="008C3843">
        <w:rPr>
          <w:sz w:val="16"/>
        </w:rPr>
        <w:t xml:space="preserve"> perhaps </w:t>
      </w:r>
      <w:r w:rsidRPr="008C3843">
        <w:rPr>
          <w:u w:val="single"/>
        </w:rPr>
        <w:t>explains the rapidity of the changes observed</w:t>
      </w:r>
      <w:r w:rsidRPr="008C3843">
        <w:rPr>
          <w:sz w:val="16"/>
        </w:rPr>
        <w:t xml:space="preserve"> above </w:t>
      </w:r>
      <w:r w:rsidRPr="008C3843">
        <w:rPr>
          <w:u w:val="single"/>
        </w:rPr>
        <w:t>as well as the demographic complexion of the change. Young people</w:t>
      </w:r>
      <w:r w:rsidRPr="008C3843">
        <w:rPr>
          <w:sz w:val="16"/>
        </w:rPr>
        <w:t xml:space="preserve"> (especially those involved in knowledge economy jobs) </w:t>
      </w:r>
      <w:r w:rsidRPr="008C3843">
        <w:rPr>
          <w:u w:val="single"/>
        </w:rPr>
        <w:t>are moving to reduce their car use and switch to alternative transport</w:t>
      </w:r>
      <w:r w:rsidRPr="008C3843">
        <w:rPr>
          <w:sz w:val="16"/>
        </w:rPr>
        <w:t xml:space="preserve"> faster than any other group. This has been recognized by a few commentators and has been related to the use of social media devices in the digital economy. On transit or walking (and even to an extent while biking) young people are already connected by their smart technology phones and tablets. They are hardly usable while driving a car. The report by Davis et al. [34] shows that the mobile phone is a far more important device than a car for younger people. This is a cultural revolution that partly underlies the rail revolution as well as the re-urbanization of cities. It is essentially a smart city phenomenon. Thus, the structural expression of this change is that younger people are moving to live in the walking city or transit city as these locations more readily enable them to express the kind of urban experience and culture that they aspire to as well as save precious time. This is the demand that enables peak car, the rail revival and city center renewal to continue. This can explain why cities like Washington, D.C. and Portland are demonstrating the decoupling of GDP from car use per capita (Fig. 2). 5 Conclusion The </w:t>
      </w:r>
      <w:r w:rsidRPr="008C3843">
        <w:rPr>
          <w:u w:val="single"/>
        </w:rPr>
        <w:t>evidence</w:t>
      </w:r>
      <w:r w:rsidRPr="008C3843">
        <w:rPr>
          <w:sz w:val="16"/>
        </w:rPr>
        <w:t xml:space="preserve"> gathered in this paper </w:t>
      </w:r>
      <w:r w:rsidRPr="008C3843">
        <w:rPr>
          <w:u w:val="single"/>
        </w:rPr>
        <w:t xml:space="preserve">has shown that </w:t>
      </w:r>
      <w:r w:rsidRPr="00ED5897">
        <w:rPr>
          <w:highlight w:val="green"/>
          <w:u w:val="single"/>
        </w:rPr>
        <w:t xml:space="preserve">there is a </w:t>
      </w:r>
      <w:r w:rsidRPr="00ED5897">
        <w:rPr>
          <w:b/>
          <w:highlight w:val="green"/>
          <w:u w:val="single"/>
        </w:rPr>
        <w:t>new trend</w:t>
      </w:r>
      <w:r w:rsidRPr="008C3843">
        <w:rPr>
          <w:u w:val="single"/>
        </w:rPr>
        <w:t>: the rise of the renewable</w:t>
      </w:r>
      <w:r w:rsidRPr="008C3843">
        <w:rPr>
          <w:sz w:val="16"/>
        </w:rPr>
        <w:t xml:space="preserve"> city </w:t>
      </w:r>
      <w:r w:rsidRPr="008C3843">
        <w:rPr>
          <w:u w:val="single"/>
        </w:rPr>
        <w:t>which has emerged</w:t>
      </w:r>
      <w:r w:rsidRPr="008C3843">
        <w:rPr>
          <w:sz w:val="16"/>
        </w:rPr>
        <w:t xml:space="preserve"> this century </w:t>
      </w:r>
      <w:r w:rsidRPr="008C3843">
        <w:rPr>
          <w:u w:val="single"/>
        </w:rPr>
        <w:t xml:space="preserve">from the </w:t>
      </w:r>
      <w:r w:rsidRPr="00A63779">
        <w:rPr>
          <w:b/>
          <w:u w:val="single"/>
        </w:rPr>
        <w:t>decoupling of fossil fuels</w:t>
      </w:r>
      <w:r w:rsidRPr="008C3843">
        <w:rPr>
          <w:u w:val="single"/>
        </w:rPr>
        <w:t xml:space="preserve"> and economic </w:t>
      </w:r>
      <w:r w:rsidRPr="00A63779">
        <w:rPr>
          <w:b/>
          <w:u w:val="single"/>
        </w:rPr>
        <w:t>growth</w:t>
      </w:r>
      <w:r w:rsidRPr="008C3843">
        <w:rPr>
          <w:u w:val="single"/>
        </w:rPr>
        <w:t>. The fall of coal and</w:t>
      </w:r>
      <w:r w:rsidRPr="008C3843">
        <w:rPr>
          <w:sz w:val="16"/>
        </w:rPr>
        <w:t xml:space="preserve"> the fall of </w:t>
      </w:r>
      <w:r w:rsidRPr="008C3843">
        <w:rPr>
          <w:u w:val="single"/>
        </w:rPr>
        <w:t xml:space="preserve">oil are both </w:t>
      </w:r>
      <w:r w:rsidRPr="00ED5897">
        <w:rPr>
          <w:highlight w:val="green"/>
          <w:u w:val="single"/>
        </w:rPr>
        <w:t>caused by structural</w:t>
      </w:r>
      <w:r w:rsidRPr="008C3843">
        <w:rPr>
          <w:u w:val="single"/>
        </w:rPr>
        <w:t xml:space="preserve"> </w:t>
      </w:r>
      <w:r w:rsidRPr="00A63779">
        <w:rPr>
          <w:b/>
          <w:u w:val="single"/>
        </w:rPr>
        <w:t xml:space="preserve">energy </w:t>
      </w:r>
      <w:r w:rsidRPr="00ED5897">
        <w:rPr>
          <w:b/>
          <w:u w:val="single"/>
        </w:rPr>
        <w:t>efficiency</w:t>
      </w:r>
      <w:r w:rsidRPr="00A63779">
        <w:rPr>
          <w:b/>
          <w:u w:val="single"/>
        </w:rPr>
        <w:t xml:space="preserve"> </w:t>
      </w:r>
      <w:r w:rsidRPr="00ED5897">
        <w:rPr>
          <w:b/>
          <w:highlight w:val="green"/>
          <w:u w:val="single"/>
        </w:rPr>
        <w:t>gains</w:t>
      </w:r>
      <w:r w:rsidRPr="008C3843">
        <w:rPr>
          <w:sz w:val="16"/>
        </w:rPr>
        <w:t xml:space="preserve"> (smart technology and smart buildings for coal; smart, dense transit-oriented cities that reduce car dependence for oil) </w:t>
      </w:r>
      <w:r w:rsidRPr="008C3843">
        <w:rPr>
          <w:u w:val="single"/>
        </w:rPr>
        <w:t>and</w:t>
      </w:r>
      <w:r w:rsidRPr="008C3843">
        <w:rPr>
          <w:sz w:val="16"/>
        </w:rPr>
        <w:t xml:space="preserve"> by switching to </w:t>
      </w:r>
      <w:r w:rsidRPr="008C3843">
        <w:rPr>
          <w:u w:val="single"/>
        </w:rPr>
        <w:t>renewable fuels</w:t>
      </w:r>
      <w:r w:rsidRPr="008C3843">
        <w:rPr>
          <w:sz w:val="16"/>
        </w:rPr>
        <w:t xml:space="preserve"> (coal is being replaced by wind and solar especially roof-top PV; oil is being replaced by electric mobility). This appears to be led by demand in cities as well as somewhat competitive supply costs. The rise and rise of the renewable city </w:t>
      </w:r>
      <w:proofErr w:type="gramStart"/>
      <w:r w:rsidRPr="008C3843">
        <w:rPr>
          <w:sz w:val="16"/>
        </w:rPr>
        <w:t>is</w:t>
      </w:r>
      <w:proofErr w:type="gramEnd"/>
      <w:r w:rsidRPr="008C3843">
        <w:rPr>
          <w:sz w:val="16"/>
        </w:rPr>
        <w:t xml:space="preserve"> thus to be expected as demand is likely to continue to rise for the urban living advantages associated with renewable city technologies and structures.</w:t>
      </w:r>
    </w:p>
    <w:p w14:paraId="4D9EFE3C" w14:textId="77777777" w:rsidR="00EF76A6" w:rsidRDefault="00EF76A6" w:rsidP="00EF76A6">
      <w:pPr>
        <w:pStyle w:val="Heading4"/>
      </w:pPr>
      <w:r>
        <w:t xml:space="preserve">Growth is </w:t>
      </w:r>
      <w:r w:rsidRPr="00A129DF">
        <w:rPr>
          <w:u w:val="single"/>
        </w:rPr>
        <w:t>sustainable</w:t>
      </w:r>
      <w:r>
        <w:t xml:space="preserve"> and </w:t>
      </w:r>
      <w:r w:rsidRPr="00A129DF">
        <w:rPr>
          <w:u w:val="single"/>
        </w:rPr>
        <w:t>inevitable</w:t>
      </w:r>
      <w:r>
        <w:t xml:space="preserve"> – unparalleled data proves tech solves, but transition </w:t>
      </w:r>
      <w:r>
        <w:rPr>
          <w:u w:val="single"/>
        </w:rPr>
        <w:t>doesn’t</w:t>
      </w:r>
      <w:r>
        <w:t xml:space="preserve">. </w:t>
      </w:r>
    </w:p>
    <w:p w14:paraId="678C1F35" w14:textId="77777777" w:rsidR="00EF76A6" w:rsidRDefault="00EF76A6" w:rsidP="00EF76A6">
      <w:pPr>
        <w:rPr>
          <w:rStyle w:val="Hyperlink"/>
          <w:sz w:val="16"/>
          <w:szCs w:val="16"/>
        </w:rPr>
      </w:pPr>
      <w:r>
        <w:rPr>
          <w:rStyle w:val="Style13ptBold"/>
        </w:rPr>
        <w:t xml:space="preserve">Bailey ’16 </w:t>
      </w:r>
      <w:r w:rsidRPr="00532880">
        <w:rPr>
          <w:sz w:val="16"/>
          <w:szCs w:val="16"/>
        </w:rPr>
        <w:t>(Ronald; 12/16/16; B.A. in Philosophy and B.A. Economics from the University of Virginia, member of the Society of Environmental Journalists and the American Society for Bioethics and Humanities</w:t>
      </w:r>
      <w:r>
        <w:rPr>
          <w:sz w:val="16"/>
          <w:szCs w:val="16"/>
        </w:rPr>
        <w:t>, citing a compilation of interdisciplinary research</w:t>
      </w:r>
      <w:r w:rsidRPr="00532880">
        <w:rPr>
          <w:sz w:val="16"/>
          <w:szCs w:val="16"/>
        </w:rPr>
        <w:t xml:space="preserve">; Reason, “Is Economic Growth Environmentally Sustainable?” </w:t>
      </w:r>
      <w:hyperlink r:id="rId17" w:history="1">
        <w:r w:rsidRPr="00532880">
          <w:rPr>
            <w:rStyle w:val="Hyperlink"/>
            <w:sz w:val="16"/>
            <w:szCs w:val="16"/>
          </w:rPr>
          <w:t>http://reason.com/archives/2016/12/16/is-economic-growth-environmentally-sust1)</w:t>
        </w:r>
      </w:hyperlink>
    </w:p>
    <w:p w14:paraId="0596252D" w14:textId="77777777" w:rsidR="00EF76A6" w:rsidRDefault="00EF76A6" w:rsidP="00EF76A6">
      <w:pPr>
        <w:rPr>
          <w:sz w:val="16"/>
        </w:rPr>
      </w:pPr>
      <w:r w:rsidRPr="005F48B0">
        <w:rPr>
          <w:sz w:val="16"/>
        </w:rPr>
        <w:t xml:space="preserve">Is economic growth environmentally sustainable? No, say a group of prominent </w:t>
      </w:r>
      <w:r w:rsidRPr="004A12B7">
        <w:rPr>
          <w:u w:val="single"/>
        </w:rPr>
        <w:t>ecological economists led by</w:t>
      </w:r>
      <w:r w:rsidRPr="005F48B0">
        <w:rPr>
          <w:sz w:val="16"/>
        </w:rPr>
        <w:t xml:space="preserve"> the Australian hydrologist James </w:t>
      </w:r>
      <w:r w:rsidRPr="004A12B7">
        <w:rPr>
          <w:u w:val="single"/>
        </w:rPr>
        <w:t>Ward</w:t>
      </w:r>
      <w:r w:rsidRPr="005F48B0">
        <w:rPr>
          <w:sz w:val="16"/>
        </w:rPr>
        <w:t xml:space="preserve">. In a new </w:t>
      </w:r>
      <w:proofErr w:type="spellStart"/>
      <w:r w:rsidRPr="005F48B0">
        <w:rPr>
          <w:sz w:val="16"/>
        </w:rPr>
        <w:t>PLoS</w:t>
      </w:r>
      <w:proofErr w:type="spellEnd"/>
      <w:r w:rsidRPr="005F48B0">
        <w:rPr>
          <w:sz w:val="16"/>
        </w:rPr>
        <w:t xml:space="preserve"> ONE article—"Is Decoupling GDP Growth from Environmental Impact Possible?"—they offer an analysis inspired by the 1972 neo-Malthusian classic The Limits to Growth. They even suggest that The Limits to Growth's projections </w:t>
      </w:r>
      <w:proofErr w:type="gramStart"/>
      <w:r w:rsidRPr="005F48B0">
        <w:rPr>
          <w:sz w:val="16"/>
        </w:rPr>
        <w:t>with regard to</w:t>
      </w:r>
      <w:proofErr w:type="gramEnd"/>
      <w:r w:rsidRPr="005F48B0">
        <w:rPr>
          <w:sz w:val="16"/>
        </w:rPr>
        <w:t xml:space="preserve"> population, food production, pollution, and the depletion of nonrenewable resources are still on track. In other words, they </w:t>
      </w:r>
      <w:r w:rsidRPr="00ED06FC">
        <w:rPr>
          <w:u w:val="single"/>
        </w:rPr>
        <w:t>think we're still</w:t>
      </w:r>
      <w:r w:rsidRPr="004A12B7">
        <w:rPr>
          <w:u w:val="single"/>
        </w:rPr>
        <w:t xml:space="preserve"> heading for a collapse</w:t>
      </w:r>
      <w:r w:rsidRPr="005F48B0">
        <w:rPr>
          <w:sz w:val="16"/>
        </w:rPr>
        <w:t xml:space="preserve">. I think </w:t>
      </w:r>
      <w:r w:rsidRPr="004A12B7">
        <w:rPr>
          <w:b/>
          <w:u w:val="single"/>
        </w:rPr>
        <w:t>they're wrong</w:t>
      </w:r>
      <w:r w:rsidRPr="005F48B0">
        <w:rPr>
          <w:sz w:val="16"/>
        </w:rPr>
        <w:t xml:space="preserve">. But they're wrong in an instructive way. </w:t>
      </w:r>
      <w:r w:rsidRPr="004A12B7">
        <w:rPr>
          <w:u w:val="single"/>
        </w:rPr>
        <w:t>The authors describe two types of "decoupling," relative and absolute. Relative</w:t>
      </w:r>
      <w:r w:rsidRPr="005F48B0">
        <w:rPr>
          <w:sz w:val="16"/>
        </w:rPr>
        <w:t xml:space="preserve"> decoupling </w:t>
      </w:r>
      <w:r w:rsidRPr="004A12B7">
        <w:rPr>
          <w:u w:val="single"/>
        </w:rPr>
        <w:t>means</w:t>
      </w:r>
      <w:r w:rsidRPr="005F48B0">
        <w:rPr>
          <w:sz w:val="16"/>
        </w:rPr>
        <w:t xml:space="preserve"> that </w:t>
      </w:r>
      <w:r w:rsidRPr="004A12B7">
        <w:rPr>
          <w:u w:val="single"/>
        </w:rPr>
        <w:t>economic growth increases faster than</w:t>
      </w:r>
      <w:r w:rsidRPr="005F48B0">
        <w:rPr>
          <w:sz w:val="16"/>
        </w:rPr>
        <w:t xml:space="preserve"> rates of growth in material and </w:t>
      </w:r>
      <w:r w:rsidRPr="004A12B7">
        <w:rPr>
          <w:u w:val="single"/>
        </w:rPr>
        <w:t xml:space="preserve">energy </w:t>
      </w:r>
      <w:r w:rsidRPr="00ED06FC">
        <w:rPr>
          <w:b/>
          <w:u w:val="single"/>
        </w:rPr>
        <w:t>consumption</w:t>
      </w:r>
      <w:r w:rsidRPr="004A12B7">
        <w:rPr>
          <w:u w:val="single"/>
        </w:rPr>
        <w:t xml:space="preserve"> and </w:t>
      </w:r>
      <w:r w:rsidRPr="00ED06FC">
        <w:rPr>
          <w:b/>
          <w:u w:val="single"/>
        </w:rPr>
        <w:t>environmental impact</w:t>
      </w:r>
      <w:r w:rsidRPr="004A12B7">
        <w:rPr>
          <w:u w:val="single"/>
        </w:rPr>
        <w:t>. Between 1990 and 2012</w:t>
      </w:r>
      <w:r w:rsidRPr="005F48B0">
        <w:rPr>
          <w:sz w:val="16"/>
        </w:rPr>
        <w:t xml:space="preserve">, for example, </w:t>
      </w:r>
      <w:r w:rsidRPr="004A12B7">
        <w:rPr>
          <w:u w:val="single"/>
        </w:rPr>
        <w:t xml:space="preserve">China's </w:t>
      </w:r>
      <w:r w:rsidRPr="00A90666">
        <w:rPr>
          <w:b/>
          <w:highlight w:val="green"/>
          <w:u w:val="single"/>
        </w:rPr>
        <w:t>GDP rose 20-fold</w:t>
      </w:r>
      <w:r w:rsidRPr="00A90666">
        <w:rPr>
          <w:highlight w:val="green"/>
          <w:u w:val="single"/>
        </w:rPr>
        <w:t xml:space="preserve"> while</w:t>
      </w:r>
      <w:r w:rsidRPr="004A12B7">
        <w:rPr>
          <w:u w:val="single"/>
        </w:rPr>
        <w:t xml:space="preserve"> its </w:t>
      </w:r>
      <w:r w:rsidRPr="00A90666">
        <w:rPr>
          <w:highlight w:val="green"/>
          <w:u w:val="single"/>
        </w:rPr>
        <w:t>energy</w:t>
      </w:r>
      <w:r w:rsidRPr="005F48B0">
        <w:rPr>
          <w:sz w:val="16"/>
        </w:rPr>
        <w:t xml:space="preserve"> use </w:t>
      </w:r>
      <w:r w:rsidRPr="00A90666">
        <w:rPr>
          <w:highlight w:val="green"/>
          <w:u w:val="single"/>
        </w:rPr>
        <w:t>increased by</w:t>
      </w:r>
      <w:r w:rsidRPr="005F48B0">
        <w:rPr>
          <w:sz w:val="16"/>
        </w:rPr>
        <w:t xml:space="preserve"> a factor of </w:t>
      </w:r>
      <w:r w:rsidRPr="00A90666">
        <w:rPr>
          <w:highlight w:val="green"/>
          <w:u w:val="single"/>
        </w:rPr>
        <w:t>four and</w:t>
      </w:r>
      <w:r w:rsidRPr="005F48B0">
        <w:rPr>
          <w:sz w:val="16"/>
        </w:rPr>
        <w:t xml:space="preserve"> its </w:t>
      </w:r>
      <w:r w:rsidRPr="004A12B7">
        <w:rPr>
          <w:u w:val="single"/>
        </w:rPr>
        <w:t xml:space="preserve">material </w:t>
      </w:r>
      <w:r w:rsidRPr="00A90666">
        <w:rPr>
          <w:highlight w:val="green"/>
          <w:u w:val="single"/>
        </w:rPr>
        <w:t>use by</w:t>
      </w:r>
      <w:r w:rsidRPr="005F48B0">
        <w:rPr>
          <w:sz w:val="16"/>
        </w:rPr>
        <w:t xml:space="preserve"> a factor of </w:t>
      </w:r>
      <w:r w:rsidRPr="00A90666">
        <w:rPr>
          <w:highlight w:val="green"/>
          <w:u w:val="single"/>
        </w:rPr>
        <w:t>five</w:t>
      </w:r>
      <w:r w:rsidRPr="00A90666">
        <w:rPr>
          <w:sz w:val="16"/>
        </w:rPr>
        <w:t>.</w:t>
      </w:r>
      <w:r w:rsidRPr="005F48B0">
        <w:rPr>
          <w:sz w:val="16"/>
        </w:rPr>
        <w:t xml:space="preserve"> </w:t>
      </w:r>
      <w:proofErr w:type="gramStart"/>
      <w:r w:rsidRPr="005F48B0">
        <w:rPr>
          <w:sz w:val="16"/>
        </w:rPr>
        <w:t>Basically</w:t>
      </w:r>
      <w:proofErr w:type="gramEnd"/>
      <w:r w:rsidRPr="005F48B0">
        <w:rPr>
          <w:sz w:val="16"/>
        </w:rPr>
        <w:t xml:space="preserve"> </w:t>
      </w:r>
      <w:r w:rsidRPr="00A90666">
        <w:rPr>
          <w:highlight w:val="green"/>
          <w:u w:val="single"/>
        </w:rPr>
        <w:t>this</w:t>
      </w:r>
      <w:r w:rsidRPr="004A12B7">
        <w:rPr>
          <w:u w:val="single"/>
        </w:rPr>
        <w:t xml:space="preserve"> entails increases in efficiency that result in using fewer resources to produce more value. Absolute decoupling is</w:t>
      </w:r>
      <w:r w:rsidRPr="005F48B0">
        <w:rPr>
          <w:sz w:val="16"/>
        </w:rPr>
        <w:t xml:space="preserve"> what happens </w:t>
      </w:r>
      <w:r w:rsidRPr="004A12B7">
        <w:rPr>
          <w:u w:val="single"/>
        </w:rPr>
        <w:t>when continued</w:t>
      </w:r>
      <w:r w:rsidRPr="005F48B0">
        <w:rPr>
          <w:sz w:val="16"/>
        </w:rPr>
        <w:t xml:space="preserve"> economic </w:t>
      </w:r>
      <w:r w:rsidRPr="004A12B7">
        <w:rPr>
          <w:u w:val="single"/>
        </w:rPr>
        <w:t>growth</w:t>
      </w:r>
      <w:r w:rsidRPr="005F48B0">
        <w:rPr>
          <w:sz w:val="16"/>
        </w:rPr>
        <w:t xml:space="preserve"> </w:t>
      </w:r>
      <w:proofErr w:type="gramStart"/>
      <w:r w:rsidRPr="005F48B0">
        <w:rPr>
          <w:sz w:val="16"/>
        </w:rPr>
        <w:t xml:space="preserve">actually </w:t>
      </w:r>
      <w:r w:rsidRPr="00A90666">
        <w:rPr>
          <w:b/>
          <w:highlight w:val="green"/>
          <w:u w:val="single"/>
        </w:rPr>
        <w:t>lessens</w:t>
      </w:r>
      <w:proofErr w:type="gramEnd"/>
      <w:r w:rsidRPr="00A90666">
        <w:rPr>
          <w:b/>
          <w:highlight w:val="green"/>
          <w:u w:val="single"/>
        </w:rPr>
        <w:t xml:space="preserve"> resource use</w:t>
      </w:r>
      <w:r w:rsidRPr="005F48B0">
        <w:rPr>
          <w:sz w:val="16"/>
        </w:rPr>
        <w:t xml:space="preserve"> and impacts on the natural environment, that is, creating more value while using less stuff. Essentially humanity becomes richer while withdrawing from nature. </w:t>
      </w:r>
      <w:r w:rsidRPr="004A12B7">
        <w:rPr>
          <w:u w:val="single"/>
        </w:rPr>
        <w:t>To demonstrate</w:t>
      </w:r>
      <w:r w:rsidRPr="005F48B0">
        <w:rPr>
          <w:sz w:val="16"/>
        </w:rPr>
        <w:t xml:space="preserve"> that continued economic growth </w:t>
      </w:r>
      <w:r w:rsidRPr="004A12B7">
        <w:rPr>
          <w:u w:val="single"/>
        </w:rPr>
        <w:t>is unsustainable, the authors recycle the</w:t>
      </w:r>
      <w:r w:rsidRPr="005F48B0">
        <w:rPr>
          <w:sz w:val="16"/>
        </w:rPr>
        <w:t xml:space="preserve"> hoary I=PAT </w:t>
      </w:r>
      <w:r w:rsidRPr="004A12B7">
        <w:rPr>
          <w:u w:val="single"/>
        </w:rPr>
        <w:t>model devised in 1972</w:t>
      </w:r>
      <w:r w:rsidRPr="005F48B0">
        <w:rPr>
          <w:sz w:val="16"/>
        </w:rPr>
        <w:t xml:space="preserve"> by the Stanford entomologist and population alarmist Paul Ehrlich and the Harvard environmental policy professor (and chief Obama science adviser) John </w:t>
      </w:r>
      <w:proofErr w:type="spellStart"/>
      <w:r w:rsidRPr="005F48B0">
        <w:rPr>
          <w:sz w:val="16"/>
        </w:rPr>
        <w:t>Holdren</w:t>
      </w:r>
      <w:proofErr w:type="spellEnd"/>
      <w:r w:rsidRPr="005F48B0">
        <w:rPr>
          <w:sz w:val="16"/>
        </w:rPr>
        <w:t xml:space="preserve">. Human Impact on the environment is supposed to equal to Population x Affluence/consumption x Technology. All of these are presumed to intensify and worsen humanity's impact on the natural world. In Ward and </w:t>
      </w:r>
      <w:r w:rsidRPr="005F48B0">
        <w:rPr>
          <w:sz w:val="16"/>
        </w:rPr>
        <w:lastRenderedPageBreak/>
        <w:t xml:space="preserve">company's updated version of I=PAT, the sustainability of economic growth largely depends on Technology trends. Absolute decoupling from resource consumption or pollutant emissions requires technological intensity of use and emissions to decrease by at least the same annual percentage as the economy is growing. For example, if the economy is growing at three percent per year, technological intensity must reduce 20-fold over 100 years to maintain steady levels of resource consumption or emissions. If technological intensity is faster </w:t>
      </w:r>
      <w:proofErr w:type="spellStart"/>
      <w:r w:rsidRPr="005F48B0">
        <w:rPr>
          <w:sz w:val="16"/>
        </w:rPr>
        <w:t>then</w:t>
      </w:r>
      <w:proofErr w:type="spellEnd"/>
      <w:r w:rsidRPr="005F48B0">
        <w:rPr>
          <w:sz w:val="16"/>
        </w:rPr>
        <w:t xml:space="preserve"> resource use and emissions will decline over time, which would result in greater wealth creation with ever lessening resource consumption and environmental spillovers. Once they've set up </w:t>
      </w:r>
      <w:proofErr w:type="gramStart"/>
      <w:r w:rsidRPr="005F48B0">
        <w:rPr>
          <w:sz w:val="16"/>
        </w:rPr>
        <w:t>their</w:t>
      </w:r>
      <w:proofErr w:type="gramEnd"/>
      <w:r w:rsidRPr="005F48B0">
        <w:rPr>
          <w:sz w:val="16"/>
        </w:rPr>
        <w:t xml:space="preserve"> I=PAT analysis, Ward and his colleagues assert that "for non-substitutable resources such as land, water, raw materials and energy, we argue that whilst efficiency gains may be possible, there are minimum requirements for these resources that are ultimately governed by physical realities." Among the "physical realities" they mention are limits on plant photosynthesis, the conversion efficiencies of plants into meat, the amount of water needed to grow crops, that all supposedly determine the amount of agricultural land required to feed humanity. </w:t>
      </w:r>
      <w:r w:rsidRPr="004A12B7">
        <w:rPr>
          <w:u w:val="single"/>
        </w:rPr>
        <w:t>They</w:t>
      </w:r>
      <w:r w:rsidRPr="005F48B0">
        <w:rPr>
          <w:sz w:val="16"/>
        </w:rPr>
        <w:t xml:space="preserve"> also </w:t>
      </w:r>
      <w:r w:rsidRPr="004A12B7">
        <w:rPr>
          <w:u w:val="single"/>
        </w:rPr>
        <w:t>cite</w:t>
      </w:r>
      <w:r w:rsidRPr="005F48B0">
        <w:rPr>
          <w:sz w:val="16"/>
        </w:rPr>
        <w:t xml:space="preserve"> "the </w:t>
      </w:r>
      <w:r w:rsidRPr="004A12B7">
        <w:rPr>
          <w:u w:val="single"/>
        </w:rPr>
        <w:t>upper limits to energy and</w:t>
      </w:r>
      <w:r w:rsidRPr="005F48B0">
        <w:rPr>
          <w:sz w:val="16"/>
        </w:rPr>
        <w:t xml:space="preserve"> material </w:t>
      </w:r>
      <w:r w:rsidRPr="004A12B7">
        <w:rPr>
          <w:u w:val="single"/>
        </w:rPr>
        <w:t>efficiencies</w:t>
      </w:r>
      <w:r w:rsidRPr="005F48B0">
        <w:rPr>
          <w:sz w:val="16"/>
        </w:rPr>
        <w:t xml:space="preserve"> govern minimum resource throughput </w:t>
      </w:r>
      <w:r w:rsidRPr="004A12B7">
        <w:rPr>
          <w:u w:val="single"/>
        </w:rPr>
        <w:t>required for economic production</w:t>
      </w:r>
      <w:r w:rsidRPr="005F48B0">
        <w:rPr>
          <w:sz w:val="16"/>
        </w:rPr>
        <w:t xml:space="preserve">." To illustrate the operation of their version of the I=PAT equation, they apply it to a recent study that projected it would be possible for Australia's economy to grow 7-fold while simultaneously reducing resource and energy use and lowering environmental pressures through 2050. </w:t>
      </w:r>
      <w:r w:rsidRPr="004A12B7">
        <w:rPr>
          <w:u w:val="single"/>
        </w:rPr>
        <w:t xml:space="preserve">They </w:t>
      </w:r>
      <w:r w:rsidRPr="00ED06FC">
        <w:rPr>
          <w:b/>
          <w:u w:val="single"/>
        </w:rPr>
        <w:t>crank the notion</w:t>
      </w:r>
      <w:r w:rsidRPr="004A12B7">
        <w:rPr>
          <w:u w:val="single"/>
        </w:rPr>
        <w:t xml:space="preserve"> that there are</w:t>
      </w:r>
      <w:r w:rsidRPr="005F48B0">
        <w:rPr>
          <w:sz w:val="16"/>
        </w:rPr>
        <w:t xml:space="preserve"> </w:t>
      </w:r>
      <w:proofErr w:type="spellStart"/>
      <w:r w:rsidRPr="005F48B0">
        <w:rPr>
          <w:sz w:val="16"/>
        </w:rPr>
        <w:t>nonsubstitutable</w:t>
      </w:r>
      <w:proofErr w:type="spellEnd"/>
      <w:r w:rsidRPr="005F48B0">
        <w:rPr>
          <w:sz w:val="16"/>
        </w:rPr>
        <w:t xml:space="preserve"> </w:t>
      </w:r>
      <w:r w:rsidRPr="004A12B7">
        <w:rPr>
          <w:u w:val="single"/>
        </w:rPr>
        <w:t>physical limits o</w:t>
      </w:r>
      <w:r w:rsidRPr="005F48B0">
        <w:rPr>
          <w:sz w:val="16"/>
        </w:rPr>
        <w:t xml:space="preserve">n material and energy </w:t>
      </w:r>
      <w:r w:rsidRPr="004A12B7">
        <w:rPr>
          <w:u w:val="single"/>
        </w:rPr>
        <w:t>resources</w:t>
      </w:r>
      <w:r w:rsidRPr="005F48B0">
        <w:rPr>
          <w:sz w:val="16"/>
        </w:rPr>
        <w:t xml:space="preserve"> through their equations until 2100, and they find that eventually consumption of both rise at the same rate as economic growth. QED: Economic growth is unsustainable. Or as they report, "Permanent decoupling (absolute or relative) is impossible for essential, non-substitutable resources because the efficiency gains are ultimately governed by physical limits." </w:t>
      </w:r>
      <w:r w:rsidRPr="00ED06FC">
        <w:rPr>
          <w:b/>
          <w:u w:val="single"/>
        </w:rPr>
        <w:t>Malthus wins again!</w:t>
      </w:r>
      <w:r w:rsidRPr="004A12B7">
        <w:rPr>
          <w:u w:val="single"/>
        </w:rPr>
        <w:t xml:space="preserve"> Or does he? GDP growth</w:t>
      </w:r>
      <w:r w:rsidRPr="005F48B0">
        <w:rPr>
          <w:sz w:val="16"/>
        </w:rPr>
        <w:t>—increases in the monetary value of all finished goods and services—</w:t>
      </w:r>
      <w:r w:rsidRPr="004A12B7">
        <w:rPr>
          <w:u w:val="single"/>
        </w:rPr>
        <w:t>is a crude measure for</w:t>
      </w:r>
      <w:r w:rsidRPr="005F48B0">
        <w:rPr>
          <w:sz w:val="16"/>
        </w:rPr>
        <w:t xml:space="preserve"> improvements in </w:t>
      </w:r>
      <w:r w:rsidRPr="004A12B7">
        <w:rPr>
          <w:u w:val="single"/>
        </w:rPr>
        <w:t>human well-being</w:t>
      </w:r>
      <w:r w:rsidRPr="005F48B0">
        <w:rPr>
          <w:sz w:val="16"/>
        </w:rPr>
        <w:t xml:space="preserve">. Nevertheless, </w:t>
      </w:r>
      <w:r w:rsidRPr="00A90666">
        <w:rPr>
          <w:highlight w:val="green"/>
          <w:u w:val="single"/>
        </w:rPr>
        <w:t>rising incomes</w:t>
      </w:r>
      <w:r w:rsidRPr="005F48B0">
        <w:rPr>
          <w:sz w:val="16"/>
        </w:rPr>
        <w:t xml:space="preserve"> (GDP per capita) </w:t>
      </w:r>
      <w:r w:rsidRPr="00A90666">
        <w:rPr>
          <w:highlight w:val="green"/>
          <w:u w:val="single"/>
        </w:rPr>
        <w:t>correlate with</w:t>
      </w:r>
      <w:r w:rsidRPr="005F48B0">
        <w:rPr>
          <w:sz w:val="16"/>
        </w:rPr>
        <w:t xml:space="preserve"> lots of good things that nearly everybody wants, including access to more and better </w:t>
      </w:r>
      <w:r w:rsidRPr="00A90666">
        <w:rPr>
          <w:b/>
          <w:highlight w:val="green"/>
          <w:u w:val="single"/>
        </w:rPr>
        <w:t>food</w:t>
      </w:r>
      <w:r w:rsidRPr="004A12B7">
        <w:rPr>
          <w:u w:val="single"/>
        </w:rPr>
        <w:t xml:space="preserve">, longer and </w:t>
      </w:r>
      <w:r w:rsidRPr="00A90666">
        <w:rPr>
          <w:b/>
          <w:highlight w:val="green"/>
          <w:u w:val="single"/>
        </w:rPr>
        <w:t>healthier lives</w:t>
      </w:r>
      <w:r w:rsidRPr="005F48B0">
        <w:rPr>
          <w:sz w:val="16"/>
        </w:rPr>
        <w:t xml:space="preserve">, more </w:t>
      </w:r>
      <w:r w:rsidRPr="004A12B7">
        <w:rPr>
          <w:u w:val="single"/>
        </w:rPr>
        <w:t xml:space="preserve">educational </w:t>
      </w:r>
      <w:r w:rsidRPr="00A90666">
        <w:rPr>
          <w:b/>
          <w:highlight w:val="green"/>
          <w:u w:val="single"/>
        </w:rPr>
        <w:t>opportunities</w:t>
      </w:r>
      <w:r w:rsidRPr="00A90666">
        <w:rPr>
          <w:highlight w:val="green"/>
          <w:u w:val="single"/>
        </w:rPr>
        <w:t>, and</w:t>
      </w:r>
      <w:r w:rsidRPr="004A12B7">
        <w:rPr>
          <w:u w:val="single"/>
        </w:rPr>
        <w:t xml:space="preserve"> </w:t>
      </w:r>
      <w:r w:rsidRPr="00A90666">
        <w:rPr>
          <w:u w:val="single"/>
        </w:rPr>
        <w:t>greater</w:t>
      </w:r>
      <w:r w:rsidRPr="004A12B7">
        <w:rPr>
          <w:u w:val="single"/>
        </w:rPr>
        <w:t xml:space="preserve"> </w:t>
      </w:r>
      <w:r w:rsidRPr="00A90666">
        <w:rPr>
          <w:highlight w:val="green"/>
          <w:u w:val="single"/>
        </w:rPr>
        <w:t>scope</w:t>
      </w:r>
      <w:r w:rsidRPr="005F48B0">
        <w:rPr>
          <w:sz w:val="16"/>
        </w:rPr>
        <w:t xml:space="preserve"> for life choices. Ward and his colleagues are clearly right that there is only so much physical stuff on the Earth, but even they know that </w:t>
      </w:r>
      <w:r w:rsidRPr="004A12B7">
        <w:rPr>
          <w:u w:val="single"/>
        </w:rPr>
        <w:t>wealth is not created</w:t>
      </w:r>
      <w:r w:rsidRPr="005F48B0">
        <w:rPr>
          <w:sz w:val="16"/>
        </w:rPr>
        <w:t xml:space="preserve"> simply </w:t>
      </w:r>
      <w:r w:rsidRPr="004A12B7">
        <w:rPr>
          <w:u w:val="single"/>
        </w:rPr>
        <w:t>by using more stuff. Where they go wrong</w:t>
      </w:r>
      <w:r w:rsidRPr="005F48B0">
        <w:rPr>
          <w:sz w:val="16"/>
        </w:rPr>
        <w:t xml:space="preserve"> (as so many Malthusians do) </w:t>
      </w:r>
      <w:r w:rsidRPr="004A12B7">
        <w:rPr>
          <w:u w:val="single"/>
        </w:rPr>
        <w:t>is</w:t>
      </w:r>
      <w:r w:rsidRPr="005F48B0">
        <w:rPr>
          <w:sz w:val="16"/>
        </w:rPr>
        <w:t xml:space="preserve"> by implicitly </w:t>
      </w:r>
      <w:r w:rsidRPr="004A12B7">
        <w:rPr>
          <w:u w:val="single"/>
        </w:rPr>
        <w:t>assuming that there are limits to</w:t>
      </w:r>
      <w:r w:rsidRPr="005F48B0">
        <w:rPr>
          <w:sz w:val="16"/>
        </w:rPr>
        <w:t xml:space="preserve"> human </w:t>
      </w:r>
      <w:r w:rsidRPr="004A12B7">
        <w:rPr>
          <w:u w:val="single"/>
        </w:rPr>
        <w:t>creativity</w:t>
      </w:r>
      <w:r w:rsidRPr="005F48B0">
        <w:rPr>
          <w:sz w:val="16"/>
        </w:rPr>
        <w:t xml:space="preserve">. Interestingly, </w:t>
      </w:r>
      <w:r w:rsidRPr="004A12B7">
        <w:rPr>
          <w:u w:val="single"/>
        </w:rPr>
        <w:t>Ward and</w:t>
      </w:r>
      <w:r w:rsidRPr="005F48B0">
        <w:rPr>
          <w:sz w:val="16"/>
        </w:rPr>
        <w:t xml:space="preserve"> his </w:t>
      </w:r>
      <w:r w:rsidRPr="004A12B7">
        <w:rPr>
          <w:u w:val="single"/>
        </w:rPr>
        <w:t>colleagues</w:t>
      </w:r>
      <w:r w:rsidRPr="005F48B0">
        <w:rPr>
          <w:sz w:val="16"/>
        </w:rPr>
        <w:t xml:space="preserve">, like Malthus before them, </w:t>
      </w:r>
      <w:r w:rsidRPr="004A12B7">
        <w:rPr>
          <w:u w:val="single"/>
        </w:rPr>
        <w:t>focus on</w:t>
      </w:r>
      <w:r w:rsidRPr="005F48B0">
        <w:rPr>
          <w:sz w:val="16"/>
        </w:rPr>
        <w:t xml:space="preserve"> the </w:t>
      </w:r>
      <w:r w:rsidRPr="004A12B7">
        <w:rPr>
          <w:u w:val="single"/>
        </w:rPr>
        <w:t xml:space="preserve">supposed limits to </w:t>
      </w:r>
      <w:r w:rsidRPr="00ED06FC">
        <w:rPr>
          <w:b/>
          <w:u w:val="single"/>
        </w:rPr>
        <w:t>agricultural productivity</w:t>
      </w:r>
      <w:r w:rsidRPr="005F48B0">
        <w:rPr>
          <w:sz w:val="16"/>
        </w:rPr>
        <w:t xml:space="preserve">. For example, </w:t>
      </w:r>
      <w:r w:rsidRPr="004A12B7">
        <w:rPr>
          <w:u w:val="single"/>
        </w:rPr>
        <w:t>they cite</w:t>
      </w:r>
      <w:r w:rsidRPr="005F48B0">
        <w:rPr>
          <w:sz w:val="16"/>
        </w:rPr>
        <w:t xml:space="preserve"> the limits to photo</w:t>
      </w:r>
      <w:r w:rsidRPr="004A12B7">
        <w:rPr>
          <w:u w:val="single"/>
        </w:rPr>
        <w:t>synthesis, which will limit the amount of food</w:t>
      </w:r>
      <w:r w:rsidRPr="005F48B0">
        <w:rPr>
          <w:sz w:val="16"/>
        </w:rPr>
        <w:t xml:space="preserve"> that humanity can produce. </w:t>
      </w:r>
      <w:r w:rsidRPr="004A12B7">
        <w:rPr>
          <w:u w:val="single"/>
        </w:rPr>
        <w:t>But</w:t>
      </w:r>
      <w:r w:rsidRPr="005F48B0">
        <w:rPr>
          <w:sz w:val="16"/>
        </w:rPr>
        <w:t xml:space="preserve"> as they acknowledge, human </w:t>
      </w:r>
      <w:r w:rsidRPr="004A12B7">
        <w:rPr>
          <w:u w:val="single"/>
        </w:rPr>
        <w:t>population may not</w:t>
      </w:r>
      <w:r w:rsidRPr="005F48B0">
        <w:rPr>
          <w:sz w:val="16"/>
        </w:rPr>
        <w:t xml:space="preserve"> continue to </w:t>
      </w:r>
      <w:r w:rsidRPr="004A12B7">
        <w:rPr>
          <w:u w:val="single"/>
        </w:rPr>
        <w:t>increase</w:t>
      </w:r>
      <w:r w:rsidRPr="005F48B0">
        <w:rPr>
          <w:sz w:val="16"/>
        </w:rPr>
        <w:t xml:space="preserve">. In fact, </w:t>
      </w:r>
      <w:r w:rsidRPr="00531BA2">
        <w:rPr>
          <w:b/>
          <w:highlight w:val="green"/>
          <w:u w:val="single"/>
        </w:rPr>
        <w:t>global fertility rates</w:t>
      </w:r>
      <w:r w:rsidRPr="00531BA2">
        <w:rPr>
          <w:highlight w:val="green"/>
          <w:u w:val="single"/>
        </w:rPr>
        <w:t xml:space="preserve"> have been </w:t>
      </w:r>
      <w:r w:rsidRPr="00531BA2">
        <w:rPr>
          <w:b/>
          <w:highlight w:val="green"/>
          <w:u w:val="single"/>
        </w:rPr>
        <w:t>decelerating</w:t>
      </w:r>
      <w:r w:rsidRPr="004A12B7">
        <w:rPr>
          <w:u w:val="single"/>
        </w:rPr>
        <w:t xml:space="preserve"> for</w:t>
      </w:r>
      <w:r w:rsidRPr="005F48B0">
        <w:rPr>
          <w:sz w:val="16"/>
        </w:rPr>
        <w:t xml:space="preserve"> many </w:t>
      </w:r>
      <w:r w:rsidRPr="004A12B7">
        <w:rPr>
          <w:u w:val="single"/>
        </w:rPr>
        <w:t>decades</w:t>
      </w:r>
      <w:r w:rsidRPr="005F48B0">
        <w:rPr>
          <w:sz w:val="16"/>
        </w:rPr>
        <w:t xml:space="preserve"> now, </w:t>
      </w:r>
      <w:r w:rsidRPr="00531BA2">
        <w:rPr>
          <w:highlight w:val="green"/>
          <w:u w:val="single"/>
        </w:rPr>
        <w:t>and</w:t>
      </w:r>
      <w:r w:rsidRPr="005F48B0">
        <w:rPr>
          <w:sz w:val="16"/>
        </w:rPr>
        <w:t xml:space="preserve"> demographer Wolfgang Lutz calculates that </w:t>
      </w:r>
      <w:r w:rsidRPr="004A12B7">
        <w:rPr>
          <w:u w:val="single"/>
        </w:rPr>
        <w:t xml:space="preserve">world </w:t>
      </w:r>
      <w:r w:rsidRPr="00531BA2">
        <w:rPr>
          <w:highlight w:val="green"/>
          <w:u w:val="single"/>
        </w:rPr>
        <w:t>population will peak</w:t>
      </w:r>
      <w:r w:rsidRPr="004A12B7">
        <w:rPr>
          <w:u w:val="single"/>
        </w:rPr>
        <w:t xml:space="preserve"> after the middle of this century and</w:t>
      </w:r>
      <w:r w:rsidRPr="005F48B0">
        <w:rPr>
          <w:sz w:val="16"/>
        </w:rPr>
        <w:t xml:space="preserve"> begin </w:t>
      </w:r>
      <w:r w:rsidRPr="004A12B7">
        <w:rPr>
          <w:u w:val="single"/>
        </w:rPr>
        <w:t>fall</w:t>
      </w:r>
      <w:r w:rsidRPr="005F48B0">
        <w:rPr>
          <w:sz w:val="16"/>
        </w:rPr>
        <w:t xml:space="preserve">ing. </w:t>
      </w:r>
      <w:r w:rsidRPr="004A12B7">
        <w:rPr>
          <w:u w:val="single"/>
        </w:rPr>
        <w:t>Since the</w:t>
      </w:r>
      <w:r w:rsidRPr="005F48B0">
        <w:rPr>
          <w:sz w:val="16"/>
        </w:rPr>
        <w:t xml:space="preserve"> number of </w:t>
      </w:r>
      <w:r w:rsidRPr="004A12B7">
        <w:rPr>
          <w:u w:val="single"/>
        </w:rPr>
        <w:t>mouths to feed will stabilize</w:t>
      </w:r>
      <w:r w:rsidRPr="005F48B0">
        <w:rPr>
          <w:sz w:val="16"/>
        </w:rPr>
        <w:t xml:space="preserve"> and people can eat only so much, </w:t>
      </w:r>
      <w:r w:rsidRPr="00531BA2">
        <w:rPr>
          <w:highlight w:val="green"/>
          <w:u w:val="single"/>
        </w:rPr>
        <w:t>it is unlikely</w:t>
      </w:r>
      <w:r w:rsidRPr="005F48B0">
        <w:rPr>
          <w:sz w:val="16"/>
        </w:rPr>
        <w:t xml:space="preserve"> that the </w:t>
      </w:r>
      <w:r w:rsidRPr="00531BA2">
        <w:rPr>
          <w:b/>
          <w:highlight w:val="green"/>
          <w:u w:val="single"/>
        </w:rPr>
        <w:t>biophysical limits</w:t>
      </w:r>
      <w:r w:rsidRPr="004A12B7">
        <w:rPr>
          <w:u w:val="single"/>
        </w:rPr>
        <w:t xml:space="preserve"> of agriculture</w:t>
      </w:r>
      <w:r w:rsidRPr="005F48B0">
        <w:rPr>
          <w:sz w:val="16"/>
        </w:rPr>
        <w:t xml:space="preserve"> on Earth </w:t>
      </w:r>
      <w:r w:rsidRPr="00531BA2">
        <w:rPr>
          <w:highlight w:val="green"/>
          <w:u w:val="single"/>
        </w:rPr>
        <w:t>will be exceeded</w:t>
      </w:r>
      <w:r w:rsidRPr="005F48B0">
        <w:rPr>
          <w:sz w:val="16"/>
        </w:rPr>
        <w:t xml:space="preserve">. But it gets even better. </w:t>
      </w:r>
      <w:r w:rsidRPr="004A12B7">
        <w:rPr>
          <w:u w:val="single"/>
        </w:rPr>
        <w:t xml:space="preserve">Agricultural </w:t>
      </w:r>
      <w:r w:rsidRPr="00531BA2">
        <w:rPr>
          <w:b/>
          <w:highlight w:val="green"/>
          <w:u w:val="single"/>
        </w:rPr>
        <w:t>productivity is improving</w:t>
      </w:r>
      <w:r w:rsidRPr="005F48B0">
        <w:rPr>
          <w:sz w:val="16"/>
        </w:rPr>
        <w:t xml:space="preserve">. Consider the biophysical limit on photosynthesis cited by the study. In fact, </w:t>
      </w:r>
      <w:r w:rsidRPr="004A12B7">
        <w:rPr>
          <w:u w:val="single"/>
        </w:rPr>
        <w:t>researchers are</w:t>
      </w:r>
      <w:r w:rsidRPr="005F48B0">
        <w:rPr>
          <w:sz w:val="16"/>
        </w:rPr>
        <w:t xml:space="preserve"> already making progress on </w:t>
      </w:r>
      <w:r w:rsidRPr="004A12B7">
        <w:rPr>
          <w:u w:val="single"/>
        </w:rPr>
        <w:t xml:space="preserve">installing </w:t>
      </w:r>
      <w:r w:rsidRPr="00531BA2">
        <w:rPr>
          <w:highlight w:val="green"/>
          <w:u w:val="single"/>
        </w:rPr>
        <w:t>more efficient</w:t>
      </w:r>
      <w:r w:rsidRPr="005F48B0">
        <w:rPr>
          <w:sz w:val="16"/>
        </w:rPr>
        <w:t xml:space="preserve"> C-4 </w:t>
      </w:r>
      <w:r w:rsidRPr="00531BA2">
        <w:rPr>
          <w:highlight w:val="green"/>
          <w:u w:val="single"/>
        </w:rPr>
        <w:t>photosynthesis</w:t>
      </w:r>
      <w:r w:rsidRPr="004A12B7">
        <w:rPr>
          <w:u w:val="single"/>
        </w:rPr>
        <w:t xml:space="preserve"> into rice and wheat, which </w:t>
      </w:r>
      <w:r w:rsidRPr="00531BA2">
        <w:rPr>
          <w:highlight w:val="green"/>
          <w:u w:val="single"/>
        </w:rPr>
        <w:t xml:space="preserve">would </w:t>
      </w:r>
      <w:r w:rsidRPr="00531BA2">
        <w:rPr>
          <w:b/>
          <w:highlight w:val="green"/>
          <w:u w:val="single"/>
        </w:rPr>
        <w:t>boost yields by</w:t>
      </w:r>
      <w:r w:rsidRPr="005F48B0">
        <w:rPr>
          <w:sz w:val="16"/>
        </w:rPr>
        <w:t xml:space="preserve"> as much as </w:t>
      </w:r>
      <w:r w:rsidRPr="00531BA2">
        <w:rPr>
          <w:b/>
          <w:highlight w:val="green"/>
          <w:u w:val="single"/>
        </w:rPr>
        <w:t>50 percent</w:t>
      </w:r>
      <w:r w:rsidRPr="005F48B0">
        <w:rPr>
          <w:sz w:val="16"/>
        </w:rPr>
        <w:t xml:space="preserve">. British </w:t>
      </w:r>
      <w:r w:rsidRPr="004A12B7">
        <w:rPr>
          <w:u w:val="single"/>
        </w:rPr>
        <w:t>researchers</w:t>
      </w:r>
      <w:r w:rsidRPr="005F48B0">
        <w:rPr>
          <w:sz w:val="16"/>
        </w:rPr>
        <w:t xml:space="preserve"> just announced that they had </w:t>
      </w:r>
      <w:r w:rsidRPr="004A12B7">
        <w:rPr>
          <w:u w:val="single"/>
        </w:rPr>
        <w:t>figured out how to boost</w:t>
      </w:r>
      <w:r w:rsidRPr="005F48B0">
        <w:rPr>
          <w:sz w:val="16"/>
        </w:rPr>
        <w:t xml:space="preserve"> photosynthetic </w:t>
      </w:r>
      <w:r w:rsidRPr="004A12B7">
        <w:rPr>
          <w:u w:val="single"/>
        </w:rPr>
        <w:t>efficiency to create</w:t>
      </w:r>
      <w:r w:rsidRPr="005F48B0">
        <w:rPr>
          <w:sz w:val="16"/>
        </w:rPr>
        <w:t xml:space="preserve"> a </w:t>
      </w:r>
      <w:r w:rsidRPr="004A12B7">
        <w:rPr>
          <w:u w:val="single"/>
        </w:rPr>
        <w:t>super-wheat</w:t>
      </w:r>
      <w:r w:rsidRPr="005F48B0">
        <w:rPr>
          <w:sz w:val="16"/>
        </w:rPr>
        <w:t xml:space="preserve"> would increase </w:t>
      </w:r>
      <w:r w:rsidRPr="004A12B7">
        <w:rPr>
          <w:u w:val="single"/>
        </w:rPr>
        <w:t>yields by 20 percent</w:t>
      </w:r>
      <w:r w:rsidRPr="005F48B0">
        <w:rPr>
          <w:sz w:val="16"/>
        </w:rPr>
        <w:t xml:space="preserve">. In a 2015 article for the Breakthrough Journal, "The Return of Nature: How Technology Liberates the Environment," Jesse H. </w:t>
      </w:r>
      <w:proofErr w:type="spellStart"/>
      <w:r w:rsidRPr="005F48B0">
        <w:rPr>
          <w:sz w:val="16"/>
        </w:rPr>
        <w:t>Ausubel</w:t>
      </w:r>
      <w:proofErr w:type="spellEnd"/>
      <w:r w:rsidRPr="005F48B0">
        <w:rPr>
          <w:sz w:val="16"/>
        </w:rPr>
        <w:t xml:space="preserve"> of Rockefeller University reviews how </w:t>
      </w:r>
      <w:r w:rsidRPr="00531BA2">
        <w:rPr>
          <w:highlight w:val="green"/>
          <w:u w:val="single"/>
        </w:rPr>
        <w:t>humanity is</w:t>
      </w:r>
      <w:r w:rsidRPr="004A12B7">
        <w:rPr>
          <w:u w:val="single"/>
        </w:rPr>
        <w:t xml:space="preserve"> </w:t>
      </w:r>
      <w:r w:rsidRPr="00ED06FC">
        <w:rPr>
          <w:b/>
          <w:u w:val="single"/>
        </w:rPr>
        <w:t xml:space="preserve">already </w:t>
      </w:r>
      <w:r w:rsidRPr="00531BA2">
        <w:rPr>
          <w:b/>
          <w:highlight w:val="green"/>
          <w:u w:val="single"/>
        </w:rPr>
        <w:t>decoupling</w:t>
      </w:r>
      <w:r w:rsidRPr="005F48B0">
        <w:rPr>
          <w:sz w:val="16"/>
        </w:rPr>
        <w:t xml:space="preserve"> in many ways from the natural world. "A series of '</w:t>
      </w:r>
      <w:proofErr w:type="spellStart"/>
      <w:r w:rsidRPr="005F48B0">
        <w:rPr>
          <w:sz w:val="16"/>
        </w:rPr>
        <w:t>decouplings</w:t>
      </w:r>
      <w:proofErr w:type="spellEnd"/>
      <w:r w:rsidRPr="005F48B0">
        <w:rPr>
          <w:sz w:val="16"/>
        </w:rPr>
        <w:t xml:space="preserve">' is occurring, so that </w:t>
      </w:r>
      <w:r w:rsidRPr="001E418F">
        <w:rPr>
          <w:u w:val="single"/>
        </w:rPr>
        <w:t>our economy no longer advances</w:t>
      </w:r>
      <w:r w:rsidRPr="005F48B0">
        <w:rPr>
          <w:sz w:val="16"/>
        </w:rPr>
        <w:t xml:space="preserve"> in tandem with </w:t>
      </w:r>
      <w:r w:rsidRPr="001E418F">
        <w:rPr>
          <w:u w:val="single"/>
        </w:rPr>
        <w:t>exploitation of land, forests</w:t>
      </w:r>
      <w:r w:rsidRPr="005F48B0">
        <w:rPr>
          <w:sz w:val="16"/>
        </w:rPr>
        <w:t xml:space="preserve">, water, </w:t>
      </w:r>
      <w:r w:rsidRPr="001E418F">
        <w:rPr>
          <w:u w:val="single"/>
        </w:rPr>
        <w:t>and minerals</w:t>
      </w:r>
      <w:r w:rsidRPr="005F48B0">
        <w:rPr>
          <w:sz w:val="16"/>
        </w:rPr>
        <w:t xml:space="preserve">," he writes. "American </w:t>
      </w:r>
      <w:r w:rsidRPr="001E418F">
        <w:rPr>
          <w:u w:val="single"/>
        </w:rPr>
        <w:t>use of</w:t>
      </w:r>
      <w:r w:rsidRPr="005F48B0">
        <w:rPr>
          <w:sz w:val="16"/>
        </w:rPr>
        <w:t xml:space="preserve"> almost </w:t>
      </w:r>
      <w:r w:rsidRPr="00531BA2">
        <w:rPr>
          <w:highlight w:val="green"/>
          <w:u w:val="single"/>
        </w:rPr>
        <w:t>everything except information</w:t>
      </w:r>
      <w:r w:rsidRPr="001E418F">
        <w:rPr>
          <w:u w:val="single"/>
        </w:rPr>
        <w:t xml:space="preserve"> </w:t>
      </w:r>
      <w:r w:rsidRPr="00ED06FC">
        <w:rPr>
          <w:b/>
          <w:u w:val="single"/>
        </w:rPr>
        <w:t>seems to be peaking</w:t>
      </w:r>
      <w:r w:rsidRPr="005F48B0">
        <w:rPr>
          <w:sz w:val="16"/>
        </w:rPr>
        <w:t xml:space="preserve">." He notes that </w:t>
      </w:r>
      <w:r w:rsidRPr="001E418F">
        <w:rPr>
          <w:u w:val="single"/>
        </w:rPr>
        <w:t>agricultural applications of fertilizer</w:t>
      </w:r>
      <w:r w:rsidRPr="005F48B0">
        <w:rPr>
          <w:sz w:val="16"/>
        </w:rPr>
        <w:t xml:space="preserve"> and water in the U.S. </w:t>
      </w:r>
      <w:r w:rsidRPr="00ED06FC">
        <w:rPr>
          <w:u w:val="single"/>
        </w:rPr>
        <w:t>peaked in the</w:t>
      </w:r>
      <w:r w:rsidRPr="001E418F">
        <w:rPr>
          <w:u w:val="single"/>
        </w:rPr>
        <w:t xml:space="preserve"> 1980s while yields</w:t>
      </w:r>
      <w:r w:rsidRPr="005F48B0">
        <w:rPr>
          <w:sz w:val="16"/>
        </w:rPr>
        <w:t xml:space="preserve"> continued to </w:t>
      </w:r>
      <w:r w:rsidRPr="001E418F">
        <w:rPr>
          <w:u w:val="single"/>
        </w:rPr>
        <w:t>increase. Thanks to</w:t>
      </w:r>
      <w:r w:rsidRPr="005F48B0">
        <w:rPr>
          <w:sz w:val="16"/>
        </w:rPr>
        <w:t xml:space="preserve"> increasing agricultural </w:t>
      </w:r>
      <w:r w:rsidRPr="001E418F">
        <w:rPr>
          <w:u w:val="single"/>
        </w:rPr>
        <w:t xml:space="preserve">productivity, </w:t>
      </w:r>
      <w:r w:rsidRPr="00531BA2">
        <w:rPr>
          <w:highlight w:val="green"/>
          <w:u w:val="single"/>
        </w:rPr>
        <w:t>humanity is</w:t>
      </w:r>
      <w:r w:rsidRPr="005F48B0">
        <w:rPr>
          <w:sz w:val="16"/>
        </w:rPr>
        <w:t xml:space="preserve"> already </w:t>
      </w:r>
      <w:r w:rsidRPr="00531BA2">
        <w:rPr>
          <w:highlight w:val="green"/>
          <w:u w:val="single"/>
        </w:rPr>
        <w:t xml:space="preserve">at </w:t>
      </w:r>
      <w:r w:rsidRPr="00531BA2">
        <w:rPr>
          <w:b/>
          <w:highlight w:val="green"/>
          <w:u w:val="single"/>
        </w:rPr>
        <w:t>"peak farmland"</w:t>
      </w:r>
      <w:r w:rsidRPr="00531BA2">
        <w:rPr>
          <w:sz w:val="16"/>
          <w:highlight w:val="green"/>
        </w:rPr>
        <w:t>;</w:t>
      </w:r>
      <w:r w:rsidRPr="005F48B0">
        <w:rPr>
          <w:sz w:val="16"/>
        </w:rPr>
        <w:t xml:space="preserve"> as a result, "</w:t>
      </w:r>
      <w:r w:rsidRPr="001E418F">
        <w:rPr>
          <w:u w:val="single"/>
        </w:rPr>
        <w:t>an area the size of India or</w:t>
      </w:r>
      <w:r w:rsidRPr="005F48B0">
        <w:rPr>
          <w:sz w:val="16"/>
        </w:rPr>
        <w:t xml:space="preserve"> of </w:t>
      </w:r>
      <w:r w:rsidRPr="001E418F">
        <w:rPr>
          <w:u w:val="single"/>
        </w:rPr>
        <w:t>the U</w:t>
      </w:r>
      <w:r w:rsidRPr="005F48B0">
        <w:rPr>
          <w:sz w:val="16"/>
        </w:rPr>
        <w:t xml:space="preserve">nited </w:t>
      </w:r>
      <w:r w:rsidRPr="001E418F">
        <w:rPr>
          <w:u w:val="single"/>
        </w:rPr>
        <w:t>S</w:t>
      </w:r>
      <w:r w:rsidRPr="005F48B0">
        <w:rPr>
          <w:sz w:val="16"/>
        </w:rPr>
        <w:t xml:space="preserve">tates </w:t>
      </w:r>
      <w:r w:rsidRPr="001E418F">
        <w:rPr>
          <w:u w:val="single"/>
        </w:rPr>
        <w:t>east of the Mississippi could be released</w:t>
      </w:r>
      <w:r w:rsidRPr="005F48B0">
        <w:rPr>
          <w:sz w:val="16"/>
        </w:rPr>
        <w:t xml:space="preserve"> globally </w:t>
      </w:r>
      <w:r w:rsidRPr="001E418F">
        <w:rPr>
          <w:u w:val="single"/>
        </w:rPr>
        <w:t>from agriculture</w:t>
      </w:r>
      <w:r w:rsidRPr="005F48B0">
        <w:rPr>
          <w:sz w:val="16"/>
        </w:rPr>
        <w:t xml:space="preserve"> over the next 50 years or so." Ward is worried about biophysical limits on water use. But as </w:t>
      </w:r>
      <w:proofErr w:type="spellStart"/>
      <w:r w:rsidRPr="005F48B0">
        <w:rPr>
          <w:sz w:val="16"/>
        </w:rPr>
        <w:t>Ausubel</w:t>
      </w:r>
      <w:proofErr w:type="spellEnd"/>
      <w:r w:rsidRPr="005F48B0">
        <w:rPr>
          <w:sz w:val="16"/>
        </w:rPr>
        <w:t xml:space="preserve"> notes, </w:t>
      </w:r>
      <w:r w:rsidRPr="001E418F">
        <w:rPr>
          <w:u w:val="single"/>
        </w:rPr>
        <w:t xml:space="preserve">U.S. </w:t>
      </w:r>
      <w:r w:rsidRPr="00531BA2">
        <w:rPr>
          <w:b/>
          <w:highlight w:val="green"/>
          <w:u w:val="single"/>
        </w:rPr>
        <w:t>water use</w:t>
      </w:r>
      <w:r w:rsidRPr="00ED06FC">
        <w:rPr>
          <w:b/>
          <w:u w:val="single"/>
        </w:rPr>
        <w:t xml:space="preserve"> has </w:t>
      </w:r>
      <w:r w:rsidRPr="00D733A8">
        <w:rPr>
          <w:b/>
          <w:highlight w:val="green"/>
          <w:u w:val="single"/>
        </w:rPr>
        <w:t>peaked</w:t>
      </w:r>
      <w:r w:rsidRPr="00D733A8">
        <w:rPr>
          <w:highlight w:val="green"/>
          <w:u w:val="single"/>
        </w:rPr>
        <w:t xml:space="preserve"> an</w:t>
      </w:r>
      <w:r w:rsidRPr="00531BA2">
        <w:rPr>
          <w:highlight w:val="green"/>
          <w:u w:val="single"/>
        </w:rPr>
        <w:t>d</w:t>
      </w:r>
      <w:r w:rsidRPr="005F48B0">
        <w:rPr>
          <w:sz w:val="16"/>
        </w:rPr>
        <w:t xml:space="preserve"> has </w:t>
      </w:r>
      <w:r w:rsidRPr="00531BA2">
        <w:rPr>
          <w:highlight w:val="green"/>
          <w:u w:val="single"/>
        </w:rPr>
        <w:t xml:space="preserve">declined </w:t>
      </w:r>
      <w:r w:rsidRPr="00531BA2">
        <w:rPr>
          <w:b/>
          <w:highlight w:val="green"/>
          <w:u w:val="single"/>
        </w:rPr>
        <w:t>below</w:t>
      </w:r>
      <w:r w:rsidRPr="00ED06FC">
        <w:rPr>
          <w:b/>
          <w:u w:val="single"/>
        </w:rPr>
        <w:t xml:space="preserve"> the level of </w:t>
      </w:r>
      <w:r w:rsidRPr="00531BA2">
        <w:rPr>
          <w:b/>
          <w:highlight w:val="green"/>
          <w:u w:val="single"/>
        </w:rPr>
        <w:t>1970</w:t>
      </w:r>
      <w:r w:rsidRPr="005F48B0">
        <w:rPr>
          <w:sz w:val="16"/>
        </w:rPr>
        <w:t xml:space="preserve">. What about meat? </w:t>
      </w:r>
      <w:proofErr w:type="spellStart"/>
      <w:r w:rsidRPr="005F48B0">
        <w:rPr>
          <w:sz w:val="16"/>
        </w:rPr>
        <w:t>Ausubel</w:t>
      </w:r>
      <w:proofErr w:type="spellEnd"/>
      <w:r w:rsidRPr="005F48B0">
        <w:rPr>
          <w:sz w:val="16"/>
        </w:rPr>
        <w:t xml:space="preserve"> notes the </w:t>
      </w:r>
      <w:r w:rsidRPr="00ED06FC">
        <w:rPr>
          <w:b/>
          <w:u w:val="single"/>
        </w:rPr>
        <w:t>greater efficiency</w:t>
      </w:r>
      <w:r w:rsidRPr="001E418F">
        <w:rPr>
          <w:u w:val="single"/>
        </w:rPr>
        <w:t xml:space="preserve"> with</w:t>
      </w:r>
      <w:r w:rsidRPr="005F48B0">
        <w:rPr>
          <w:sz w:val="16"/>
        </w:rPr>
        <w:t xml:space="preserve"> which </w:t>
      </w:r>
      <w:r w:rsidRPr="001E418F">
        <w:rPr>
          <w:u w:val="single"/>
        </w:rPr>
        <w:t>chickens and</w:t>
      </w:r>
      <w:r w:rsidRPr="005F48B0">
        <w:rPr>
          <w:sz w:val="16"/>
        </w:rPr>
        <w:t xml:space="preserve"> cultivated </w:t>
      </w:r>
      <w:r w:rsidRPr="001E418F">
        <w:rPr>
          <w:u w:val="single"/>
        </w:rPr>
        <w:t>fish turn grains and plant matter into meat</w:t>
      </w:r>
      <w:r w:rsidRPr="005F48B0">
        <w:rPr>
          <w:sz w:val="16"/>
        </w:rPr>
        <w:t xml:space="preserve">. In any event, </w:t>
      </w:r>
      <w:r w:rsidRPr="001E418F">
        <w:rPr>
          <w:u w:val="single"/>
        </w:rPr>
        <w:t>the future of farming is not fields but factories. Innovators</w:t>
      </w:r>
      <w:r w:rsidRPr="005F48B0">
        <w:rPr>
          <w:sz w:val="16"/>
        </w:rPr>
        <w:t xml:space="preserve"> are already seeking to </w:t>
      </w:r>
      <w:r w:rsidRPr="001E418F">
        <w:rPr>
          <w:u w:val="single"/>
        </w:rPr>
        <w:t>replace the</w:t>
      </w:r>
      <w:r w:rsidRPr="005F48B0">
        <w:rPr>
          <w:sz w:val="16"/>
        </w:rPr>
        <w:t xml:space="preserve"> entire </w:t>
      </w:r>
      <w:r w:rsidRPr="001E418F">
        <w:rPr>
          <w:u w:val="single"/>
        </w:rPr>
        <w:t>dairy industry with</w:t>
      </w:r>
      <w:r w:rsidRPr="005F48B0">
        <w:rPr>
          <w:sz w:val="16"/>
        </w:rPr>
        <w:t xml:space="preserve"> milk, yogurt, and cheeses made by </w:t>
      </w:r>
      <w:r w:rsidRPr="001E418F">
        <w:rPr>
          <w:u w:val="single"/>
        </w:rPr>
        <w:t>genetically modified bacteria</w:t>
      </w:r>
      <w:r w:rsidRPr="005F48B0">
        <w:rPr>
          <w:sz w:val="16"/>
        </w:rPr>
        <w:t xml:space="preserve"> grown in tanks. </w:t>
      </w:r>
      <w:r w:rsidRPr="001E418F">
        <w:rPr>
          <w:u w:val="single"/>
        </w:rPr>
        <w:t>Others</w:t>
      </w:r>
      <w:r w:rsidRPr="005F48B0">
        <w:rPr>
          <w:sz w:val="16"/>
        </w:rPr>
        <w:t xml:space="preserve"> are figuring how to </w:t>
      </w:r>
      <w:r w:rsidRPr="001E418F">
        <w:rPr>
          <w:u w:val="single"/>
        </w:rPr>
        <w:t>culture meat</w:t>
      </w:r>
      <w:r w:rsidRPr="005F48B0">
        <w:rPr>
          <w:sz w:val="16"/>
        </w:rPr>
        <w:t xml:space="preserve"> in vat. </w:t>
      </w:r>
      <w:proofErr w:type="spellStart"/>
      <w:r w:rsidRPr="005F48B0">
        <w:rPr>
          <w:sz w:val="16"/>
        </w:rPr>
        <w:t>Ausubel</w:t>
      </w:r>
      <w:proofErr w:type="spellEnd"/>
      <w:r w:rsidRPr="005F48B0">
        <w:rPr>
          <w:sz w:val="16"/>
        </w:rPr>
        <w:t xml:space="preserve"> also notes that many </w:t>
      </w:r>
      <w:r w:rsidRPr="00531BA2">
        <w:rPr>
          <w:highlight w:val="green"/>
          <w:u w:val="single"/>
        </w:rPr>
        <w:t>countries</w:t>
      </w:r>
      <w:r w:rsidRPr="005F48B0">
        <w:rPr>
          <w:sz w:val="16"/>
        </w:rPr>
        <w:t xml:space="preserve"> have already been through or </w:t>
      </w:r>
      <w:r w:rsidRPr="00531BA2">
        <w:rPr>
          <w:highlight w:val="green"/>
          <w:u w:val="single"/>
        </w:rPr>
        <w:t>are about to enter</w:t>
      </w:r>
      <w:r w:rsidRPr="001E418F">
        <w:rPr>
          <w:u w:val="single"/>
        </w:rPr>
        <w:t xml:space="preserve"> the </w:t>
      </w:r>
      <w:r w:rsidRPr="00531BA2">
        <w:rPr>
          <w:highlight w:val="green"/>
          <w:u w:val="single"/>
        </w:rPr>
        <w:t>"forest transition,"</w:t>
      </w:r>
      <w:r w:rsidRPr="001E418F">
        <w:rPr>
          <w:u w:val="single"/>
        </w:rPr>
        <w:t xml:space="preserve"> in which forests</w:t>
      </w:r>
      <w:r w:rsidRPr="005F48B0">
        <w:rPr>
          <w:sz w:val="16"/>
        </w:rPr>
        <w:t xml:space="preserve"> begin to </w:t>
      </w:r>
      <w:r w:rsidRPr="001E418F">
        <w:rPr>
          <w:u w:val="single"/>
        </w:rPr>
        <w:t>expand</w:t>
      </w:r>
      <w:r w:rsidRPr="005F48B0">
        <w:rPr>
          <w:sz w:val="16"/>
        </w:rPr>
        <w:t xml:space="preserve">. Roger </w:t>
      </w:r>
      <w:proofErr w:type="spellStart"/>
      <w:r w:rsidRPr="005F48B0">
        <w:rPr>
          <w:sz w:val="16"/>
        </w:rPr>
        <w:t>Sedjo</w:t>
      </w:r>
      <w:proofErr w:type="spellEnd"/>
      <w:r w:rsidRPr="005F48B0">
        <w:rPr>
          <w:sz w:val="16"/>
        </w:rPr>
        <w:t xml:space="preserve">, a forest economist at Resources of the Future, has projected that </w:t>
      </w:r>
      <w:r w:rsidRPr="001E418F">
        <w:rPr>
          <w:u w:val="single"/>
        </w:rPr>
        <w:t>by the middle of this century most</w:t>
      </w:r>
      <w:r w:rsidRPr="005F48B0">
        <w:rPr>
          <w:sz w:val="16"/>
        </w:rPr>
        <w:t xml:space="preserve"> of world's </w:t>
      </w:r>
      <w:r w:rsidRPr="00531BA2">
        <w:rPr>
          <w:b/>
          <w:highlight w:val="green"/>
          <w:u w:val="single"/>
        </w:rPr>
        <w:t>industrial wood</w:t>
      </w:r>
      <w:r w:rsidRPr="00531BA2">
        <w:rPr>
          <w:highlight w:val="green"/>
          <w:u w:val="single"/>
        </w:rPr>
        <w:t xml:space="preserve"> will be</w:t>
      </w:r>
      <w:r w:rsidRPr="001E418F">
        <w:rPr>
          <w:u w:val="single"/>
        </w:rPr>
        <w:t xml:space="preserve"> produced from planted forests covering</w:t>
      </w:r>
      <w:r w:rsidRPr="005F48B0">
        <w:rPr>
          <w:sz w:val="16"/>
        </w:rPr>
        <w:t xml:space="preserve"> a </w:t>
      </w:r>
      <w:r w:rsidRPr="00ED06FC">
        <w:rPr>
          <w:u w:val="single"/>
        </w:rPr>
        <w:t>remarkably small land</w:t>
      </w:r>
      <w:r w:rsidRPr="005F48B0">
        <w:rPr>
          <w:sz w:val="16"/>
        </w:rPr>
        <w:t xml:space="preserve"> area, perhaps </w:t>
      </w:r>
      <w:r w:rsidRPr="00531BA2">
        <w:rPr>
          <w:b/>
          <w:highlight w:val="green"/>
          <w:u w:val="single"/>
        </w:rPr>
        <w:t>only 5 to 10 percent</w:t>
      </w:r>
      <w:r w:rsidRPr="00531BA2">
        <w:rPr>
          <w:highlight w:val="green"/>
          <w:u w:val="single"/>
        </w:rPr>
        <w:t xml:space="preserve"> of</w:t>
      </w:r>
      <w:r w:rsidRPr="005F48B0">
        <w:rPr>
          <w:sz w:val="16"/>
        </w:rPr>
        <w:t xml:space="preserve"> the extent of </w:t>
      </w:r>
      <w:r w:rsidRPr="001E418F">
        <w:rPr>
          <w:u w:val="single"/>
        </w:rPr>
        <w:t xml:space="preserve">today's global </w:t>
      </w:r>
      <w:r w:rsidRPr="00531BA2">
        <w:rPr>
          <w:highlight w:val="green"/>
          <w:u w:val="single"/>
        </w:rPr>
        <w:t>forest</w:t>
      </w:r>
      <w:r w:rsidRPr="00ED06FC">
        <w:rPr>
          <w:u w:val="single"/>
        </w:rPr>
        <w:t xml:space="preserve">. </w:t>
      </w:r>
      <w:r w:rsidRPr="00ED06FC">
        <w:rPr>
          <w:u w:val="single"/>
        </w:rPr>
        <w:lastRenderedPageBreak/>
        <w:t>Shrinking</w:t>
      </w:r>
      <w:r w:rsidRPr="001E418F">
        <w:rPr>
          <w:u w:val="single"/>
        </w:rPr>
        <w:t xml:space="preserve"> farms</w:t>
      </w:r>
      <w:r w:rsidRPr="005F48B0">
        <w:rPr>
          <w:sz w:val="16"/>
        </w:rPr>
        <w:t xml:space="preserve"> and ranches </w:t>
      </w:r>
      <w:r w:rsidRPr="001E418F">
        <w:rPr>
          <w:u w:val="single"/>
        </w:rPr>
        <w:t>and expanding forests will</w:t>
      </w:r>
      <w:r w:rsidRPr="005F48B0">
        <w:rPr>
          <w:sz w:val="16"/>
        </w:rPr>
        <w:t xml:space="preserve"> do a lot toward </w:t>
      </w:r>
      <w:r w:rsidRPr="001E418F">
        <w:rPr>
          <w:u w:val="single"/>
        </w:rPr>
        <w:t>turn</w:t>
      </w:r>
      <w:r w:rsidRPr="005F48B0">
        <w:rPr>
          <w:sz w:val="16"/>
        </w:rPr>
        <w:t xml:space="preserve">ing </w:t>
      </w:r>
      <w:r w:rsidRPr="001E418F">
        <w:rPr>
          <w:u w:val="single"/>
        </w:rPr>
        <w:t>around</w:t>
      </w:r>
      <w:r w:rsidRPr="005F48B0">
        <w:rPr>
          <w:sz w:val="16"/>
        </w:rPr>
        <w:t xml:space="preserve"> the alarming global </w:t>
      </w:r>
      <w:r w:rsidRPr="001E418F">
        <w:rPr>
          <w:u w:val="single"/>
        </w:rPr>
        <w:t>reduction in wildlife</w:t>
      </w:r>
      <w:r w:rsidRPr="005F48B0">
        <w:rPr>
          <w:sz w:val="16"/>
        </w:rPr>
        <w:t xml:space="preserve">. How about </w:t>
      </w:r>
      <w:proofErr w:type="spellStart"/>
      <w:r w:rsidRPr="005F48B0">
        <w:rPr>
          <w:sz w:val="16"/>
        </w:rPr>
        <w:t>unsubstitutable</w:t>
      </w:r>
      <w:proofErr w:type="spellEnd"/>
      <w:r w:rsidRPr="005F48B0">
        <w:rPr>
          <w:sz w:val="16"/>
        </w:rPr>
        <w:t xml:space="preserve"> stuff? Are we running out of that? </w:t>
      </w:r>
      <w:proofErr w:type="spellStart"/>
      <w:r w:rsidRPr="005F48B0">
        <w:rPr>
          <w:sz w:val="16"/>
        </w:rPr>
        <w:t>Ausubel</w:t>
      </w:r>
      <w:proofErr w:type="spellEnd"/>
      <w:r w:rsidRPr="005F48B0">
        <w:rPr>
          <w:sz w:val="16"/>
        </w:rPr>
        <w:t xml:space="preserve"> notes that </w:t>
      </w:r>
      <w:r w:rsidRPr="00531BA2">
        <w:rPr>
          <w:highlight w:val="green"/>
          <w:u w:val="single"/>
        </w:rPr>
        <w:t>the U.S.</w:t>
      </w:r>
      <w:r w:rsidRPr="001E418F">
        <w:rPr>
          <w:u w:val="single"/>
        </w:rPr>
        <w:t xml:space="preserve"> has</w:t>
      </w:r>
      <w:r w:rsidRPr="005F48B0">
        <w:rPr>
          <w:sz w:val="16"/>
        </w:rPr>
        <w:t xml:space="preserve"> apparently already </w:t>
      </w:r>
      <w:r w:rsidRPr="00531BA2">
        <w:rPr>
          <w:highlight w:val="green"/>
          <w:u w:val="single"/>
        </w:rPr>
        <w:t xml:space="preserve">achieved </w:t>
      </w:r>
      <w:r w:rsidRPr="00531BA2">
        <w:rPr>
          <w:b/>
          <w:highlight w:val="green"/>
          <w:u w:val="single"/>
        </w:rPr>
        <w:t>absolute decoupling</w:t>
      </w:r>
      <w:r w:rsidRPr="005F48B0">
        <w:rPr>
          <w:sz w:val="16"/>
        </w:rPr>
        <w:t>—call it peak stuff—</w:t>
      </w:r>
      <w:r w:rsidRPr="00531BA2">
        <w:rPr>
          <w:highlight w:val="green"/>
          <w:u w:val="single"/>
        </w:rPr>
        <w:t>for</w:t>
      </w:r>
      <w:r w:rsidRPr="005F48B0">
        <w:rPr>
          <w:sz w:val="16"/>
        </w:rPr>
        <w:t xml:space="preserve"> a lot of materials, including </w:t>
      </w:r>
      <w:r w:rsidRPr="00531BA2">
        <w:rPr>
          <w:highlight w:val="green"/>
          <w:u w:val="single"/>
        </w:rPr>
        <w:t>plastics, paper</w:t>
      </w:r>
      <w:r w:rsidRPr="001E418F">
        <w:rPr>
          <w:u w:val="single"/>
        </w:rPr>
        <w:t xml:space="preserve">, timber, phosphate, </w:t>
      </w:r>
      <w:r w:rsidRPr="00531BA2">
        <w:rPr>
          <w:highlight w:val="green"/>
          <w:u w:val="single"/>
        </w:rPr>
        <w:t>aluminum, steel</w:t>
      </w:r>
      <w:r w:rsidRPr="001E418F">
        <w:rPr>
          <w:u w:val="single"/>
        </w:rPr>
        <w:t xml:space="preserve">, and copper. </w:t>
      </w:r>
      <w:r w:rsidRPr="00531BA2">
        <w:rPr>
          <w:highlight w:val="green"/>
          <w:u w:val="single"/>
        </w:rPr>
        <w:t>And</w:t>
      </w:r>
      <w:r w:rsidRPr="005F48B0">
        <w:rPr>
          <w:sz w:val="16"/>
        </w:rPr>
        <w:t xml:space="preserve"> he reports </w:t>
      </w:r>
      <w:r w:rsidRPr="00531BA2">
        <w:rPr>
          <w:highlight w:val="green"/>
          <w:u w:val="single"/>
        </w:rPr>
        <w:t>relative</w:t>
      </w:r>
      <w:r w:rsidRPr="001E418F">
        <w:rPr>
          <w:u w:val="single"/>
        </w:rPr>
        <w:t xml:space="preserve"> decoupling </w:t>
      </w:r>
      <w:r w:rsidRPr="00531BA2">
        <w:rPr>
          <w:highlight w:val="green"/>
          <w:u w:val="single"/>
        </w:rPr>
        <w:t xml:space="preserve">for </w:t>
      </w:r>
      <w:r w:rsidRPr="00531BA2">
        <w:rPr>
          <w:b/>
          <w:highlight w:val="green"/>
          <w:u w:val="single"/>
        </w:rPr>
        <w:t>53</w:t>
      </w:r>
      <w:r w:rsidRPr="005F48B0">
        <w:rPr>
          <w:sz w:val="16"/>
        </w:rPr>
        <w:t xml:space="preserve"> other </w:t>
      </w:r>
      <w:r w:rsidRPr="00531BA2">
        <w:rPr>
          <w:b/>
          <w:highlight w:val="green"/>
          <w:u w:val="single"/>
        </w:rPr>
        <w:t>commodities</w:t>
      </w:r>
      <w:r w:rsidRPr="001E418F">
        <w:rPr>
          <w:u w:val="single"/>
        </w:rPr>
        <w:t>, all of which are</w:t>
      </w:r>
      <w:r w:rsidRPr="005F48B0">
        <w:rPr>
          <w:sz w:val="16"/>
        </w:rPr>
        <w:t xml:space="preserve"> likely </w:t>
      </w:r>
      <w:r w:rsidRPr="001E418F">
        <w:rPr>
          <w:u w:val="single"/>
        </w:rPr>
        <w:t>heading toward absolute</w:t>
      </w:r>
      <w:r w:rsidRPr="005F48B0">
        <w:rPr>
          <w:sz w:val="16"/>
        </w:rPr>
        <w:t xml:space="preserve"> decoupling. </w:t>
      </w:r>
      <w:r w:rsidRPr="00531BA2">
        <w:rPr>
          <w:highlight w:val="green"/>
          <w:u w:val="single"/>
        </w:rPr>
        <w:t>Additive</w:t>
      </w:r>
      <w:r w:rsidRPr="001E418F">
        <w:rPr>
          <w:u w:val="single"/>
        </w:rPr>
        <w:t xml:space="preserve"> </w:t>
      </w:r>
      <w:r w:rsidRPr="00531BA2">
        <w:rPr>
          <w:highlight w:val="green"/>
          <w:u w:val="single"/>
        </w:rPr>
        <w:t>manufacturing</w:t>
      </w:r>
      <w:r w:rsidRPr="005F48B0">
        <w:rPr>
          <w:sz w:val="16"/>
        </w:rPr>
        <w:t xml:space="preserve"> is also known as 3-D printing, in which machines build up new items one layer at a time. The Advanced Manufacturing Office suggested that additive manufacturing </w:t>
      </w:r>
      <w:r w:rsidRPr="00531BA2">
        <w:rPr>
          <w:highlight w:val="green"/>
          <w:u w:val="single"/>
        </w:rPr>
        <w:t>can reduce</w:t>
      </w:r>
      <w:r w:rsidRPr="00531BA2">
        <w:rPr>
          <w:sz w:val="16"/>
          <w:highlight w:val="green"/>
        </w:rPr>
        <w:t xml:space="preserve"> </w:t>
      </w:r>
      <w:r w:rsidRPr="00531BA2">
        <w:rPr>
          <w:sz w:val="16"/>
        </w:rPr>
        <w:t>material</w:t>
      </w:r>
      <w:r w:rsidRPr="005F48B0">
        <w:rPr>
          <w:sz w:val="16"/>
        </w:rPr>
        <w:t xml:space="preserve"> </w:t>
      </w:r>
      <w:r w:rsidRPr="001E418F">
        <w:rPr>
          <w:u w:val="single"/>
        </w:rPr>
        <w:t xml:space="preserve">needs and </w:t>
      </w:r>
      <w:r w:rsidRPr="00531BA2">
        <w:rPr>
          <w:highlight w:val="green"/>
          <w:u w:val="single"/>
        </w:rPr>
        <w:t>costs by</w:t>
      </w:r>
      <w:r w:rsidRPr="005F48B0">
        <w:rPr>
          <w:sz w:val="16"/>
        </w:rPr>
        <w:t xml:space="preserve"> up to </w:t>
      </w:r>
      <w:r w:rsidRPr="00531BA2">
        <w:rPr>
          <w:b/>
          <w:highlight w:val="green"/>
          <w:u w:val="single"/>
        </w:rPr>
        <w:t>90 percent</w:t>
      </w:r>
      <w:r w:rsidRPr="005F48B0">
        <w:rPr>
          <w:sz w:val="16"/>
        </w:rPr>
        <w:t xml:space="preserve">. And instead of the replacement of worn-out items, their </w:t>
      </w:r>
      <w:r w:rsidRPr="001E418F">
        <w:rPr>
          <w:u w:val="single"/>
        </w:rPr>
        <w:t xml:space="preserve">material can </w:t>
      </w:r>
      <w:r w:rsidRPr="00ED06FC">
        <w:rPr>
          <w:b/>
          <w:u w:val="single"/>
        </w:rPr>
        <w:t>simply be recycled</w:t>
      </w:r>
      <w:r w:rsidRPr="005F48B0">
        <w:rPr>
          <w:sz w:val="16"/>
        </w:rPr>
        <w:t xml:space="preserve"> through a printer to return it to </w:t>
      </w:r>
      <w:r w:rsidRPr="001E418F">
        <w:rPr>
          <w:u w:val="single"/>
        </w:rPr>
        <w:t>good-as-new</w:t>
      </w:r>
      <w:r w:rsidRPr="005F48B0">
        <w:rPr>
          <w:sz w:val="16"/>
        </w:rPr>
        <w:t xml:space="preserve"> condition </w:t>
      </w:r>
      <w:r w:rsidRPr="001E418F">
        <w:rPr>
          <w:u w:val="single"/>
        </w:rPr>
        <w:t>using only 2 to 25 percent of</w:t>
      </w:r>
      <w:r w:rsidRPr="005F48B0">
        <w:rPr>
          <w:sz w:val="16"/>
        </w:rPr>
        <w:t xml:space="preserve"> the </w:t>
      </w:r>
      <w:r w:rsidRPr="001E418F">
        <w:rPr>
          <w:u w:val="single"/>
        </w:rPr>
        <w:t>energy</w:t>
      </w:r>
      <w:r w:rsidRPr="005F48B0">
        <w:rPr>
          <w:sz w:val="16"/>
        </w:rPr>
        <w:t xml:space="preserve"> required </w:t>
      </w:r>
      <w:r w:rsidRPr="001E418F">
        <w:rPr>
          <w:u w:val="single"/>
        </w:rPr>
        <w:t>to make new parts. 3-D printing</w:t>
      </w:r>
      <w:r w:rsidRPr="005F48B0">
        <w:rPr>
          <w:sz w:val="16"/>
        </w:rPr>
        <w:t xml:space="preserve"> on demand </w:t>
      </w:r>
      <w:r w:rsidRPr="001E418F">
        <w:rPr>
          <w:u w:val="single"/>
        </w:rPr>
        <w:t>will</w:t>
      </w:r>
      <w:r w:rsidRPr="005F48B0">
        <w:rPr>
          <w:sz w:val="16"/>
        </w:rPr>
        <w:t xml:space="preserve"> also </w:t>
      </w:r>
      <w:r w:rsidRPr="001E418F">
        <w:rPr>
          <w:u w:val="single"/>
        </w:rPr>
        <w:t>eliminate storage and inventory</w:t>
      </w:r>
      <w:r w:rsidRPr="005F48B0">
        <w:rPr>
          <w:sz w:val="16"/>
        </w:rPr>
        <w:t xml:space="preserve"> </w:t>
      </w:r>
      <w:proofErr w:type="gramStart"/>
      <w:r w:rsidRPr="005F48B0">
        <w:rPr>
          <w:sz w:val="16"/>
        </w:rPr>
        <w:t xml:space="preserve">costs, </w:t>
      </w:r>
      <w:r w:rsidRPr="001E418F">
        <w:rPr>
          <w:u w:val="single"/>
        </w:rPr>
        <w:t>and</w:t>
      </w:r>
      <w:proofErr w:type="gramEnd"/>
      <w:r w:rsidRPr="005F48B0">
        <w:rPr>
          <w:sz w:val="16"/>
        </w:rPr>
        <w:t xml:space="preserve"> will </w:t>
      </w:r>
      <w:r w:rsidRPr="001E418F">
        <w:rPr>
          <w:u w:val="single"/>
        </w:rPr>
        <w:t xml:space="preserve">significantly cut transportation </w:t>
      </w:r>
      <w:r w:rsidRPr="00531BA2">
        <w:rPr>
          <w:u w:val="single"/>
        </w:rPr>
        <w:t xml:space="preserve">costs. </w:t>
      </w:r>
      <w:r w:rsidRPr="00531BA2">
        <w:rPr>
          <w:highlight w:val="green"/>
          <w:u w:val="single"/>
        </w:rPr>
        <w:t>Nanomanufacturing</w:t>
      </w:r>
      <w:r w:rsidRPr="005F48B0">
        <w:rPr>
          <w:sz w:val="16"/>
        </w:rPr>
        <w:t>—building atom-by-atom—</w:t>
      </w:r>
      <w:r w:rsidRPr="00531BA2">
        <w:rPr>
          <w:highlight w:val="green"/>
          <w:u w:val="single"/>
        </w:rPr>
        <w:t>will</w:t>
      </w:r>
      <w:r w:rsidRPr="005F48B0">
        <w:rPr>
          <w:sz w:val="16"/>
        </w:rPr>
        <w:t xml:space="preserve"> likely </w:t>
      </w:r>
      <w:r w:rsidRPr="00531BA2">
        <w:rPr>
          <w:highlight w:val="green"/>
          <w:u w:val="single"/>
        </w:rPr>
        <w:t xml:space="preserve">engender a </w:t>
      </w:r>
      <w:r w:rsidRPr="00531BA2">
        <w:rPr>
          <w:b/>
          <w:highlight w:val="green"/>
          <w:u w:val="single"/>
        </w:rPr>
        <w:t>fourth</w:t>
      </w:r>
      <w:r w:rsidRPr="00ED06FC">
        <w:rPr>
          <w:b/>
          <w:u w:val="single"/>
        </w:rPr>
        <w:t xml:space="preserve"> industrial </w:t>
      </w:r>
      <w:r w:rsidRPr="00531BA2">
        <w:rPr>
          <w:b/>
          <w:highlight w:val="green"/>
          <w:u w:val="single"/>
        </w:rPr>
        <w:t>revolution</w:t>
      </w:r>
      <w:r w:rsidRPr="001E418F">
        <w:rPr>
          <w:u w:val="single"/>
        </w:rPr>
        <w:t xml:space="preserve"> by spurring exponential</w:t>
      </w:r>
      <w:r w:rsidRPr="005F48B0">
        <w:rPr>
          <w:sz w:val="16"/>
        </w:rPr>
        <w:t xml:space="preserve"> economic </w:t>
      </w:r>
      <w:r w:rsidRPr="001E418F">
        <w:rPr>
          <w:u w:val="single"/>
        </w:rPr>
        <w:t>growth while reducing</w:t>
      </w:r>
      <w:r w:rsidRPr="005F48B0">
        <w:rPr>
          <w:sz w:val="16"/>
        </w:rPr>
        <w:t xml:space="preserve"> human </w:t>
      </w:r>
      <w:r w:rsidRPr="001E418F">
        <w:rPr>
          <w:u w:val="single"/>
        </w:rPr>
        <w:t>demands fo</w:t>
      </w:r>
      <w:r w:rsidRPr="005F48B0">
        <w:rPr>
          <w:sz w:val="16"/>
        </w:rPr>
        <w:t xml:space="preserve">r material </w:t>
      </w:r>
      <w:r w:rsidRPr="001E418F">
        <w:rPr>
          <w:u w:val="single"/>
        </w:rPr>
        <w:t>resources</w:t>
      </w:r>
      <w:r w:rsidRPr="005F48B0">
        <w:rPr>
          <w:sz w:val="16"/>
        </w:rPr>
        <w:t xml:space="preserve">. Ward and company project that Australians will be using 250 percent more energy by 2100. Is there an upper limit to energy production that implies unsustainability? In their analysis, the </w:t>
      </w:r>
      <w:r w:rsidRPr="001E418F">
        <w:rPr>
          <w:u w:val="single"/>
        </w:rPr>
        <w:t>ecological economists</w:t>
      </w:r>
      <w:r w:rsidRPr="005F48B0">
        <w:rPr>
          <w:sz w:val="16"/>
        </w:rPr>
        <w:t xml:space="preserve"> apparently </w:t>
      </w:r>
      <w:r w:rsidRPr="001E418F">
        <w:rPr>
          <w:u w:val="single"/>
        </w:rPr>
        <w:t>assume</w:t>
      </w:r>
      <w:r w:rsidRPr="005F48B0">
        <w:rPr>
          <w:sz w:val="16"/>
        </w:rPr>
        <w:t xml:space="preserve"> that </w:t>
      </w:r>
      <w:r w:rsidRPr="001E418F">
        <w:rPr>
          <w:u w:val="single"/>
        </w:rPr>
        <w:t>energy supplies are limited</w:t>
      </w:r>
      <w:r w:rsidRPr="005F48B0">
        <w:rPr>
          <w:sz w:val="16"/>
        </w:rPr>
        <w:t xml:space="preserve">. Why </w:t>
      </w:r>
      <w:r w:rsidRPr="001E418F">
        <w:rPr>
          <w:u w:val="single"/>
        </w:rPr>
        <w:t>this is not clear</w:t>
      </w:r>
      <w:r w:rsidRPr="005F48B0">
        <w:rPr>
          <w:sz w:val="16"/>
        </w:rPr>
        <w:t xml:space="preserve">, unless </w:t>
      </w:r>
      <w:r w:rsidRPr="00531BA2">
        <w:rPr>
          <w:highlight w:val="green"/>
          <w:u w:val="single"/>
        </w:rPr>
        <w:t>their model</w:t>
      </w:r>
      <w:r w:rsidRPr="001E418F">
        <w:rPr>
          <w:u w:val="single"/>
        </w:rPr>
        <w:t xml:space="preserve"> </w:t>
      </w:r>
      <w:r w:rsidRPr="00ED06FC">
        <w:rPr>
          <w:b/>
          <w:u w:val="single"/>
        </w:rPr>
        <w:t xml:space="preserve">implicitly </w:t>
      </w:r>
      <w:r w:rsidRPr="00531BA2">
        <w:rPr>
          <w:b/>
          <w:highlight w:val="green"/>
          <w:u w:val="single"/>
        </w:rPr>
        <w:t>assumes</w:t>
      </w:r>
      <w:r w:rsidRPr="005F48B0">
        <w:rPr>
          <w:sz w:val="16"/>
        </w:rPr>
        <w:t xml:space="preserve"> a growing </w:t>
      </w:r>
      <w:r w:rsidRPr="00ED06FC">
        <w:rPr>
          <w:b/>
          <w:u w:val="single"/>
        </w:rPr>
        <w:t>consumption</w:t>
      </w:r>
      <w:r w:rsidRPr="001E418F">
        <w:rPr>
          <w:u w:val="single"/>
        </w:rPr>
        <w:t xml:space="preserve"> of </w:t>
      </w:r>
      <w:r w:rsidRPr="00531BA2">
        <w:rPr>
          <w:highlight w:val="green"/>
          <w:u w:val="single"/>
        </w:rPr>
        <w:t>fossil fuels</w:t>
      </w:r>
      <w:r w:rsidRPr="005F48B0">
        <w:rPr>
          <w:sz w:val="16"/>
        </w:rPr>
        <w:t xml:space="preserve"> (and even then, the world is not close to running out of those). But </w:t>
      </w:r>
      <w:r w:rsidRPr="001E418F">
        <w:rPr>
          <w:u w:val="single"/>
        </w:rPr>
        <w:t>there is a source of energy that</w:t>
      </w:r>
      <w:r w:rsidRPr="005F48B0">
        <w:rPr>
          <w:sz w:val="16"/>
        </w:rPr>
        <w:t xml:space="preserve">, for all practical purposes, </w:t>
      </w:r>
      <w:r w:rsidRPr="001E418F">
        <w:rPr>
          <w:u w:val="single"/>
        </w:rPr>
        <w:t>is limitless and has few deleterious</w:t>
      </w:r>
      <w:r w:rsidRPr="005F48B0">
        <w:rPr>
          <w:sz w:val="16"/>
        </w:rPr>
        <w:t xml:space="preserve"> environmental </w:t>
      </w:r>
      <w:r w:rsidRPr="001E418F">
        <w:rPr>
          <w:u w:val="single"/>
        </w:rPr>
        <w:t xml:space="preserve">effects: </w:t>
      </w:r>
      <w:r w:rsidRPr="00ED06FC">
        <w:rPr>
          <w:b/>
          <w:u w:val="single"/>
        </w:rPr>
        <w:t>nuclear power</w:t>
      </w:r>
      <w:r w:rsidRPr="001E418F">
        <w:rPr>
          <w:u w:val="single"/>
        </w:rPr>
        <w:t xml:space="preserve">. </w:t>
      </w:r>
      <w:r w:rsidRPr="00531BA2">
        <w:rPr>
          <w:highlight w:val="green"/>
          <w:u w:val="single"/>
        </w:rPr>
        <w:t>If demand for</w:t>
      </w:r>
      <w:r w:rsidRPr="005F48B0">
        <w:rPr>
          <w:sz w:val="16"/>
        </w:rPr>
        <w:t xml:space="preserve"> primary </w:t>
      </w:r>
      <w:r w:rsidRPr="00531BA2">
        <w:rPr>
          <w:highlight w:val="green"/>
          <w:u w:val="single"/>
        </w:rPr>
        <w:t>energy were to double</w:t>
      </w:r>
      <w:r w:rsidRPr="001E418F">
        <w:rPr>
          <w:u w:val="single"/>
        </w:rPr>
        <w:t xml:space="preserve"> by 2050</w:t>
      </w:r>
      <w:r w:rsidRPr="005F48B0">
        <w:rPr>
          <w:sz w:val="16"/>
        </w:rPr>
        <w:t xml:space="preserve">, a back-of-the-envelope calculation finds that </w:t>
      </w:r>
      <w:r w:rsidRPr="00531BA2">
        <w:rPr>
          <w:highlight w:val="green"/>
          <w:u w:val="single"/>
        </w:rPr>
        <w:t xml:space="preserve">the </w:t>
      </w:r>
      <w:r w:rsidRPr="00531BA2">
        <w:rPr>
          <w:b/>
          <w:highlight w:val="green"/>
          <w:u w:val="single"/>
        </w:rPr>
        <w:t>entire world's</w:t>
      </w:r>
      <w:r w:rsidRPr="00ED06FC">
        <w:rPr>
          <w:b/>
          <w:u w:val="single"/>
        </w:rPr>
        <w:t xml:space="preserve"> energy </w:t>
      </w:r>
      <w:r w:rsidRPr="00531BA2">
        <w:rPr>
          <w:b/>
          <w:highlight w:val="green"/>
          <w:u w:val="single"/>
        </w:rPr>
        <w:t>needs</w:t>
      </w:r>
      <w:r w:rsidRPr="00531BA2">
        <w:rPr>
          <w:highlight w:val="green"/>
          <w:u w:val="single"/>
        </w:rPr>
        <w:t xml:space="preserve"> could be supplied by 6,000</w:t>
      </w:r>
      <w:r w:rsidRPr="005F48B0">
        <w:rPr>
          <w:u w:val="single"/>
        </w:rPr>
        <w:t xml:space="preserve"> conventional</w:t>
      </w:r>
      <w:r w:rsidRPr="005F48B0">
        <w:rPr>
          <w:sz w:val="16"/>
        </w:rPr>
        <w:t xml:space="preserve"> nuclear power </w:t>
      </w:r>
      <w:r w:rsidRPr="00531BA2">
        <w:rPr>
          <w:highlight w:val="green"/>
          <w:u w:val="single"/>
        </w:rPr>
        <w:t>plants</w:t>
      </w:r>
      <w:r w:rsidRPr="005F48B0">
        <w:rPr>
          <w:u w:val="single"/>
        </w:rPr>
        <w:t xml:space="preserve">. The deployment of </w:t>
      </w:r>
      <w:r w:rsidRPr="00531BA2">
        <w:rPr>
          <w:highlight w:val="green"/>
          <w:u w:val="single"/>
        </w:rPr>
        <w:t>fast reactors would supply</w:t>
      </w:r>
      <w:r w:rsidRPr="005F48B0">
        <w:rPr>
          <w:sz w:val="16"/>
        </w:rPr>
        <w:t xml:space="preserve"> "renewable" </w:t>
      </w:r>
      <w:r w:rsidRPr="005F48B0">
        <w:rPr>
          <w:u w:val="single"/>
        </w:rPr>
        <w:t xml:space="preserve">energy for </w:t>
      </w:r>
      <w:r w:rsidRPr="00531BA2">
        <w:rPr>
          <w:highlight w:val="green"/>
          <w:u w:val="single"/>
        </w:rPr>
        <w:t>thousands of years</w:t>
      </w:r>
      <w:r w:rsidRPr="005F48B0">
        <w:rPr>
          <w:sz w:val="16"/>
        </w:rPr>
        <w:t xml:space="preserve">. The development of </w:t>
      </w:r>
      <w:r w:rsidRPr="005F48B0">
        <w:rPr>
          <w:u w:val="single"/>
        </w:rPr>
        <w:t xml:space="preserve">thorium reactors could also supply </w:t>
      </w:r>
      <w:r w:rsidRPr="00ED06FC">
        <w:rPr>
          <w:b/>
          <w:u w:val="single"/>
        </w:rPr>
        <w:t>thousands of years</w:t>
      </w:r>
      <w:r w:rsidRPr="005F48B0">
        <w:rPr>
          <w:sz w:val="16"/>
        </w:rPr>
        <w:t xml:space="preserve"> of energy. And </w:t>
      </w:r>
      <w:r w:rsidRPr="005F48B0">
        <w:rPr>
          <w:u w:val="single"/>
        </w:rPr>
        <w:t>both</w:t>
      </w:r>
      <w:r w:rsidRPr="005F48B0">
        <w:rPr>
          <w:sz w:val="16"/>
        </w:rPr>
        <w:t xml:space="preserve"> could </w:t>
      </w:r>
      <w:r w:rsidRPr="005F48B0">
        <w:rPr>
          <w:u w:val="single"/>
        </w:rPr>
        <w:t>do so without harming the environment. (Waste</w:t>
      </w:r>
      <w:r w:rsidRPr="005F48B0">
        <w:rPr>
          <w:sz w:val="16"/>
        </w:rPr>
        <w:t xml:space="preserve"> heat </w:t>
      </w:r>
      <w:r w:rsidRPr="005F48B0">
        <w:rPr>
          <w:u w:val="single"/>
        </w:rPr>
        <w:t xml:space="preserve">at that </w:t>
      </w:r>
      <w:r w:rsidRPr="00531BA2">
        <w:rPr>
          <w:u w:val="single"/>
        </w:rPr>
        <w:t xml:space="preserve">scale would not </w:t>
      </w:r>
      <w:r w:rsidRPr="00531BA2">
        <w:rPr>
          <w:highlight w:val="green"/>
          <w:u w:val="single"/>
        </w:rPr>
        <w:t>be</w:t>
      </w:r>
      <w:r w:rsidRPr="005F48B0">
        <w:rPr>
          <w:sz w:val="16"/>
        </w:rPr>
        <w:t xml:space="preserve"> much of </w:t>
      </w:r>
      <w:r w:rsidRPr="005F48B0">
        <w:rPr>
          <w:u w:val="single"/>
        </w:rPr>
        <w:t>a problem.) Such power sources are</w:t>
      </w:r>
      <w:r w:rsidRPr="005F48B0">
        <w:rPr>
          <w:sz w:val="16"/>
        </w:rPr>
        <w:t xml:space="preserve"> in any relevant sense </w:t>
      </w:r>
      <w:r w:rsidRPr="005F48B0">
        <w:rPr>
          <w:u w:val="single"/>
        </w:rPr>
        <w:t>"decoupled"</w:t>
      </w:r>
      <w:r w:rsidRPr="005F48B0">
        <w:rPr>
          <w:sz w:val="16"/>
        </w:rPr>
        <w:t xml:space="preserve"> from the natural </w:t>
      </w:r>
      <w:proofErr w:type="gramStart"/>
      <w:r w:rsidRPr="005F48B0">
        <w:rPr>
          <w:sz w:val="16"/>
        </w:rPr>
        <w:t xml:space="preserve">world, </w:t>
      </w:r>
      <w:r w:rsidRPr="005F48B0">
        <w:rPr>
          <w:u w:val="single"/>
        </w:rPr>
        <w:t>since</w:t>
      </w:r>
      <w:proofErr w:type="gramEnd"/>
      <w:r w:rsidRPr="005F48B0">
        <w:rPr>
          <w:u w:val="single"/>
        </w:rPr>
        <w:t xml:space="preserve"> their fuel cycles produce </w:t>
      </w:r>
      <w:r w:rsidRPr="00ED06FC">
        <w:rPr>
          <w:b/>
          <w:u w:val="single"/>
        </w:rPr>
        <w:t>little pollution</w:t>
      </w:r>
      <w:r w:rsidRPr="005F48B0">
        <w:rPr>
          <w:sz w:val="16"/>
        </w:rPr>
        <w:t xml:space="preserve">. Recall that GDP measures the monetary value of all finished goods and services. </w:t>
      </w:r>
      <w:r w:rsidRPr="005F48B0">
        <w:rPr>
          <w:u w:val="single"/>
        </w:rPr>
        <w:t>Finished goods will</w:t>
      </w:r>
      <w:r w:rsidRPr="005F48B0">
        <w:rPr>
          <w:sz w:val="16"/>
        </w:rPr>
        <w:t xml:space="preserve"> become a </w:t>
      </w:r>
      <w:r w:rsidRPr="005F48B0">
        <w:rPr>
          <w:u w:val="single"/>
        </w:rPr>
        <w:t>shrink</w:t>
      </w:r>
      <w:r w:rsidRPr="005F48B0">
        <w:rPr>
          <w:sz w:val="16"/>
        </w:rPr>
        <w:t xml:space="preserve">ing part of the world's economy </w:t>
      </w:r>
      <w:r w:rsidRPr="005F48B0">
        <w:rPr>
          <w:u w:val="single"/>
        </w:rPr>
        <w:t>as more</w:t>
      </w:r>
      <w:r w:rsidRPr="005F48B0">
        <w:rPr>
          <w:sz w:val="16"/>
        </w:rPr>
        <w:t xml:space="preserve"> people </w:t>
      </w:r>
      <w:r w:rsidRPr="005F48B0">
        <w:rPr>
          <w:u w:val="single"/>
        </w:rPr>
        <w:t>gain access to food, clothing</w:t>
      </w:r>
      <w:r w:rsidRPr="005F48B0">
        <w:rPr>
          <w:sz w:val="16"/>
        </w:rPr>
        <w:t xml:space="preserve">, housing, </w:t>
      </w:r>
      <w:r w:rsidRPr="005F48B0">
        <w:rPr>
          <w:u w:val="single"/>
        </w:rPr>
        <w:t>transportation</w:t>
      </w:r>
      <w:r w:rsidRPr="005F48B0">
        <w:rPr>
          <w:sz w:val="16"/>
        </w:rPr>
        <w:t xml:space="preserve">, and so forth. Already, </w:t>
      </w:r>
      <w:r w:rsidRPr="005F48B0">
        <w:rPr>
          <w:u w:val="single"/>
        </w:rPr>
        <w:t>services account for 80 percent of U.S. GDP and</w:t>
      </w:r>
      <w:r w:rsidRPr="005F48B0">
        <w:rPr>
          <w:sz w:val="16"/>
        </w:rPr>
        <w:t xml:space="preserve"> 80 percent of civilian </w:t>
      </w:r>
      <w:r w:rsidRPr="005F48B0">
        <w:rPr>
          <w:u w:val="single"/>
        </w:rPr>
        <w:t>employment</w:t>
      </w:r>
      <w:r w:rsidRPr="005F48B0">
        <w:rPr>
          <w:sz w:val="16"/>
        </w:rPr>
        <w:t xml:space="preserve">. Instead of stuff, people will want to spend time creating and enjoying themselves. As technological progress enables economic growth, </w:t>
      </w:r>
      <w:r w:rsidRPr="005F48B0">
        <w:rPr>
          <w:u w:val="single"/>
        </w:rPr>
        <w:t>people will consume</w:t>
      </w:r>
      <w:r w:rsidRPr="005F48B0">
        <w:rPr>
          <w:sz w:val="16"/>
        </w:rPr>
        <w:t xml:space="preserve"> more pixels and </w:t>
      </w:r>
      <w:r w:rsidRPr="005F48B0">
        <w:rPr>
          <w:u w:val="single"/>
        </w:rPr>
        <w:t>less</w:t>
      </w:r>
      <w:r w:rsidRPr="005F48B0">
        <w:rPr>
          <w:sz w:val="16"/>
        </w:rPr>
        <w:t xml:space="preserve"> petroleum, more massages and less mortar, more </w:t>
      </w:r>
      <w:proofErr w:type="gramStart"/>
      <w:r w:rsidRPr="005F48B0">
        <w:rPr>
          <w:sz w:val="16"/>
        </w:rPr>
        <w:t>handicrafts</w:t>
      </w:r>
      <w:proofErr w:type="gramEnd"/>
      <w:r w:rsidRPr="005F48B0">
        <w:rPr>
          <w:sz w:val="16"/>
        </w:rPr>
        <w:t xml:space="preserve"> and less hardwood. Ultimately, </w:t>
      </w:r>
      <w:r w:rsidRPr="00531BA2">
        <w:rPr>
          <w:highlight w:val="green"/>
          <w:u w:val="single"/>
        </w:rPr>
        <w:t>Ward and</w:t>
      </w:r>
      <w:r w:rsidRPr="005F48B0">
        <w:rPr>
          <w:u w:val="single"/>
        </w:rPr>
        <w:t xml:space="preserve"> his </w:t>
      </w:r>
      <w:r w:rsidRPr="00531BA2">
        <w:rPr>
          <w:u w:val="single"/>
        </w:rPr>
        <w:t>colleagues</w:t>
      </w:r>
      <w:r w:rsidRPr="005F48B0">
        <w:rPr>
          <w:u w:val="single"/>
        </w:rPr>
        <w:t xml:space="preserve"> make the </w:t>
      </w:r>
      <w:r w:rsidRPr="00ED06FC">
        <w:rPr>
          <w:b/>
          <w:u w:val="single"/>
        </w:rPr>
        <w:t>same mistake as Malthus</w:t>
      </w:r>
      <w:r w:rsidRPr="005F48B0">
        <w:rPr>
          <w:sz w:val="16"/>
        </w:rPr>
        <w:t xml:space="preserve"> and the Limits to Growth folks: </w:t>
      </w:r>
      <w:r w:rsidRPr="005F48B0">
        <w:rPr>
          <w:u w:val="single"/>
        </w:rPr>
        <w:t xml:space="preserve">They </w:t>
      </w:r>
      <w:r w:rsidRPr="00531BA2">
        <w:rPr>
          <w:b/>
          <w:highlight w:val="green"/>
          <w:u w:val="single"/>
        </w:rPr>
        <w:t>extrapolate trends</w:t>
      </w:r>
      <w:r w:rsidRPr="00531BA2">
        <w:rPr>
          <w:highlight w:val="green"/>
          <w:u w:val="single"/>
        </w:rPr>
        <w:t xml:space="preserve"> without</w:t>
      </w:r>
      <w:r w:rsidRPr="00531BA2">
        <w:rPr>
          <w:u w:val="single"/>
        </w:rPr>
        <w:t xml:space="preserve"> taking</w:t>
      </w:r>
      <w:r w:rsidRPr="005F48B0">
        <w:rPr>
          <w:sz w:val="16"/>
        </w:rPr>
        <w:t xml:space="preserve"> adequate </w:t>
      </w:r>
      <w:r w:rsidRPr="00531BA2">
        <w:rPr>
          <w:u w:val="single"/>
        </w:rPr>
        <w:t>account of</w:t>
      </w:r>
      <w:r w:rsidRPr="005F48B0">
        <w:rPr>
          <w:sz w:val="16"/>
        </w:rPr>
        <w:t xml:space="preserve"> human </w:t>
      </w:r>
      <w:r w:rsidRPr="00531BA2">
        <w:rPr>
          <w:b/>
          <w:highlight w:val="green"/>
          <w:u w:val="single"/>
        </w:rPr>
        <w:t>ingenuity</w:t>
      </w:r>
      <w:r w:rsidRPr="005F48B0">
        <w:rPr>
          <w:u w:val="single"/>
        </w:rPr>
        <w:t>. Will it be possible to grow</w:t>
      </w:r>
      <w:r w:rsidRPr="005F48B0">
        <w:rPr>
          <w:sz w:val="16"/>
        </w:rPr>
        <w:t xml:space="preserve"> the economy </w:t>
      </w:r>
      <w:r w:rsidRPr="005F48B0">
        <w:rPr>
          <w:u w:val="single"/>
        </w:rPr>
        <w:t>7-fold</w:t>
      </w:r>
      <w:r w:rsidRPr="005F48B0">
        <w:rPr>
          <w:sz w:val="16"/>
        </w:rPr>
        <w:t xml:space="preserve"> over this century </w:t>
      </w:r>
      <w:r w:rsidRPr="005F48B0">
        <w:rPr>
          <w:u w:val="single"/>
        </w:rPr>
        <w:t>while reducing</w:t>
      </w:r>
      <w:r w:rsidRPr="005F48B0">
        <w:rPr>
          <w:sz w:val="16"/>
        </w:rPr>
        <w:t xml:space="preserve"> resource </w:t>
      </w:r>
      <w:r w:rsidRPr="005F48B0">
        <w:rPr>
          <w:u w:val="single"/>
        </w:rPr>
        <w:t>consumption and restoring the natural world? Yes</w:t>
      </w:r>
      <w:r w:rsidRPr="005F48B0">
        <w:rPr>
          <w:sz w:val="16"/>
        </w:rPr>
        <w:t>.</w:t>
      </w:r>
    </w:p>
    <w:p w14:paraId="797039A9" w14:textId="77777777" w:rsidR="00EF76A6" w:rsidRPr="00C03F2D" w:rsidRDefault="00EF76A6" w:rsidP="00EF76A6">
      <w:pPr>
        <w:pStyle w:val="Heading4"/>
        <w:rPr>
          <w:rFonts w:cs="Arial"/>
        </w:rPr>
      </w:pPr>
      <w:r w:rsidRPr="00C03F2D">
        <w:rPr>
          <w:rFonts w:cs="Arial"/>
        </w:rPr>
        <w:t xml:space="preserve">Decoupling </w:t>
      </w:r>
      <w:r w:rsidRPr="00C03F2D">
        <w:rPr>
          <w:rFonts w:cs="Arial"/>
          <w:u w:val="single"/>
        </w:rPr>
        <w:t>now</w:t>
      </w:r>
      <w:r w:rsidRPr="00C03F2D">
        <w:rPr>
          <w:rFonts w:cs="Arial"/>
        </w:rPr>
        <w:t xml:space="preserve">. </w:t>
      </w:r>
    </w:p>
    <w:p w14:paraId="6160FC9B" w14:textId="77777777" w:rsidR="00EF76A6" w:rsidRPr="00C03F2D" w:rsidRDefault="00EF76A6" w:rsidP="00EF76A6">
      <w:r w:rsidRPr="00C03F2D">
        <w:rPr>
          <w:rStyle w:val="Style13ptBold"/>
        </w:rPr>
        <w:t xml:space="preserve">Newman ’17 </w:t>
      </w:r>
      <w:r w:rsidRPr="00C03F2D">
        <w:rPr>
          <w:sz w:val="16"/>
          <w:szCs w:val="16"/>
        </w:rPr>
        <w:t xml:space="preserve">(Peter; 7/27/17; Curtin University Sustainability Policy Institute, conducting a twenty-year statistical analysis based on third-party meta studies; EDP Sciences, “The rise and rise of renewable cities,” </w:t>
      </w:r>
      <w:hyperlink r:id="rId18" w:history="1">
        <w:r w:rsidRPr="00C03F2D">
          <w:rPr>
            <w:sz w:val="16"/>
            <w:szCs w:val="16"/>
          </w:rPr>
          <w:t>https://www.rees-journal.org/articles/rees/pdf/2017/01/rees170008s.pdf)</w:t>
        </w:r>
      </w:hyperlink>
    </w:p>
    <w:p w14:paraId="60C7BC05" w14:textId="77777777" w:rsidR="00EF76A6" w:rsidRPr="00C03F2D" w:rsidRDefault="00EF76A6" w:rsidP="00EF76A6">
      <w:pPr>
        <w:rPr>
          <w:sz w:val="16"/>
        </w:rPr>
      </w:pPr>
      <w:r w:rsidRPr="00C03F2D">
        <w:rPr>
          <w:sz w:val="16"/>
        </w:rPr>
        <w:t>Abstract. The</w:t>
      </w:r>
      <w:r w:rsidRPr="00C03F2D">
        <w:rPr>
          <w:u w:val="single"/>
        </w:rPr>
        <w:t xml:space="preserve"> </w:t>
      </w:r>
      <w:r w:rsidRPr="00C03F2D">
        <w:rPr>
          <w:b/>
          <w:highlight w:val="yellow"/>
          <w:u w:val="single"/>
        </w:rPr>
        <w:t>decoupling of</w:t>
      </w:r>
      <w:r w:rsidRPr="00C03F2D">
        <w:rPr>
          <w:b/>
          <w:u w:val="single"/>
        </w:rPr>
        <w:t xml:space="preserve"> fossil </w:t>
      </w:r>
      <w:r w:rsidRPr="00C03F2D">
        <w:rPr>
          <w:b/>
          <w:highlight w:val="yellow"/>
          <w:u w:val="single"/>
        </w:rPr>
        <w:t>fuels</w:t>
      </w:r>
      <w:r w:rsidRPr="00C03F2D">
        <w:rPr>
          <w:highlight w:val="yellow"/>
          <w:u w:val="single"/>
        </w:rPr>
        <w:t xml:space="preserve"> from growth</w:t>
      </w:r>
      <w:r w:rsidRPr="00C03F2D">
        <w:rPr>
          <w:u w:val="single"/>
        </w:rPr>
        <w:t xml:space="preserve"> in economic activity </w:t>
      </w:r>
      <w:r w:rsidRPr="00C03F2D">
        <w:rPr>
          <w:highlight w:val="yellow"/>
          <w:u w:val="single"/>
        </w:rPr>
        <w:t>has been</w:t>
      </w:r>
      <w:r w:rsidRPr="00C03F2D">
        <w:rPr>
          <w:u w:val="single"/>
        </w:rPr>
        <w:t xml:space="preserve"> </w:t>
      </w:r>
      <w:r w:rsidRPr="00C03F2D">
        <w:rPr>
          <w:b/>
          <w:u w:val="single"/>
        </w:rPr>
        <w:t xml:space="preserve">proceeding </w:t>
      </w:r>
      <w:r w:rsidRPr="00C03F2D">
        <w:rPr>
          <w:b/>
          <w:highlight w:val="yellow"/>
          <w:u w:val="single"/>
        </w:rPr>
        <w:t>rapid</w:t>
      </w:r>
      <w:r w:rsidRPr="00C03F2D">
        <w:rPr>
          <w:b/>
          <w:u w:val="single"/>
        </w:rPr>
        <w:t>ly</w:t>
      </w:r>
      <w:r w:rsidRPr="00C03F2D">
        <w:rPr>
          <w:sz w:val="16"/>
        </w:rPr>
        <w:t xml:space="preserve"> for most of the 21st century and is analyzed globally </w:t>
      </w:r>
      <w:r w:rsidRPr="00C03F2D">
        <w:rPr>
          <w:u w:val="single"/>
        </w:rPr>
        <w:t>in terms of</w:t>
      </w:r>
      <w:r w:rsidRPr="00C03F2D">
        <w:rPr>
          <w:sz w:val="16"/>
        </w:rPr>
        <w:t xml:space="preserve"> structures and </w:t>
      </w:r>
      <w:r w:rsidRPr="00C03F2D">
        <w:rPr>
          <w:u w:val="single"/>
        </w:rPr>
        <w:t>technologies for energy efficiency and</w:t>
      </w:r>
      <w:r w:rsidRPr="00C03F2D">
        <w:rPr>
          <w:sz w:val="16"/>
        </w:rPr>
        <w:t xml:space="preserve"> for </w:t>
      </w:r>
      <w:r w:rsidRPr="00C03F2D">
        <w:rPr>
          <w:u w:val="single"/>
        </w:rPr>
        <w:t>switching to renewable energy</w:t>
      </w:r>
      <w:r w:rsidRPr="00C03F2D">
        <w:rPr>
          <w:sz w:val="16"/>
        </w:rPr>
        <w:t xml:space="preserve"> in the world’s cities. </w:t>
      </w:r>
      <w:r w:rsidRPr="00C03F2D">
        <w:rPr>
          <w:highlight w:val="yellow"/>
          <w:u w:val="single"/>
        </w:rPr>
        <w:t xml:space="preserve">This is leading to the </w:t>
      </w:r>
      <w:r w:rsidRPr="00C03F2D">
        <w:rPr>
          <w:b/>
          <w:highlight w:val="yellow"/>
          <w:u w:val="single"/>
        </w:rPr>
        <w:t>decline of coal</w:t>
      </w:r>
      <w:r w:rsidRPr="00C03F2D">
        <w:rPr>
          <w:highlight w:val="yellow"/>
          <w:u w:val="single"/>
        </w:rPr>
        <w:t xml:space="preserve"> and oil</w:t>
      </w:r>
      <w:r w:rsidRPr="00C03F2D">
        <w:rPr>
          <w:sz w:val="16"/>
        </w:rPr>
        <w:t xml:space="preserve">. The evidence suggests that the changes are </w:t>
      </w:r>
      <w:r w:rsidRPr="00C03F2D">
        <w:rPr>
          <w:b/>
          <w:highlight w:val="yellow"/>
          <w:u w:val="single"/>
        </w:rPr>
        <w:t>based on demand</w:t>
      </w:r>
      <w:r w:rsidRPr="00C03F2D">
        <w:rPr>
          <w:highlight w:val="yellow"/>
          <w:u w:val="single"/>
        </w:rPr>
        <w:t xml:space="preserve"> for</w:t>
      </w:r>
      <w:r w:rsidRPr="00C03F2D">
        <w:rPr>
          <w:sz w:val="16"/>
        </w:rPr>
        <w:t xml:space="preserve"> the structures and</w:t>
      </w:r>
      <w:r w:rsidRPr="00C03F2D">
        <w:rPr>
          <w:u w:val="single"/>
        </w:rPr>
        <w:t xml:space="preserve"> technologies that are emerging, facilitating a </w:t>
      </w:r>
      <w:r w:rsidRPr="00C03F2D">
        <w:rPr>
          <w:b/>
          <w:u w:val="single"/>
        </w:rPr>
        <w:t>disruptive process</w:t>
      </w:r>
      <w:r w:rsidRPr="00C03F2D">
        <w:rPr>
          <w:sz w:val="16"/>
        </w:rPr>
        <w:t xml:space="preserve">. The rise of </w:t>
      </w:r>
      <w:r w:rsidRPr="00C03F2D">
        <w:rPr>
          <w:highlight w:val="yellow"/>
          <w:u w:val="single"/>
        </w:rPr>
        <w:t>renewable cities</w:t>
      </w:r>
      <w:r w:rsidRPr="00C03F2D">
        <w:rPr>
          <w:u w:val="single"/>
        </w:rPr>
        <w:t xml:space="preserve"> can</w:t>
      </w:r>
      <w:r w:rsidRPr="00C03F2D">
        <w:rPr>
          <w:sz w:val="16"/>
        </w:rPr>
        <w:t xml:space="preserve"> therefore </w:t>
      </w:r>
      <w:r w:rsidRPr="00C03F2D">
        <w:rPr>
          <w:u w:val="single"/>
        </w:rPr>
        <w:t xml:space="preserve">be expected to accelerate. </w:t>
      </w:r>
      <w:r w:rsidRPr="00C03F2D">
        <w:rPr>
          <w:sz w:val="16"/>
        </w:rPr>
        <w:t>1 Introduction The rise of renewable cities began in the 1990s but has accelerated in the 21st century [1,2]. As shown below</w:t>
      </w:r>
      <w:r w:rsidRPr="00C03F2D">
        <w:rPr>
          <w:sz w:val="16"/>
          <w:szCs w:val="16"/>
        </w:rPr>
        <w:t xml:space="preserve">, </w:t>
      </w:r>
      <w:r w:rsidRPr="00C03F2D">
        <w:rPr>
          <w:u w:val="single"/>
        </w:rPr>
        <w:t>both coal and oil have begun to fal</w:t>
      </w:r>
      <w:r w:rsidRPr="00C03F2D">
        <w:rPr>
          <w:sz w:val="16"/>
        </w:rPr>
        <w:t xml:space="preserve">l in the nations of the world </w:t>
      </w:r>
      <w:r w:rsidRPr="00C03F2D">
        <w:rPr>
          <w:u w:val="single"/>
        </w:rPr>
        <w:t>driven</w:t>
      </w:r>
      <w:r w:rsidRPr="00C03F2D">
        <w:rPr>
          <w:sz w:val="16"/>
        </w:rPr>
        <w:t xml:space="preserve"> mostly </w:t>
      </w:r>
      <w:r w:rsidRPr="00C03F2D">
        <w:rPr>
          <w:u w:val="single"/>
        </w:rPr>
        <w:t xml:space="preserve">by their cities as this is </w:t>
      </w:r>
      <w:r w:rsidRPr="00C03F2D">
        <w:rPr>
          <w:highlight w:val="yellow"/>
          <w:u w:val="single"/>
        </w:rPr>
        <w:t xml:space="preserve">where </w:t>
      </w:r>
      <w:r w:rsidRPr="00C03F2D">
        <w:rPr>
          <w:b/>
          <w:highlight w:val="yellow"/>
          <w:u w:val="single"/>
        </w:rPr>
        <w:t>growth</w:t>
      </w:r>
      <w:r w:rsidRPr="00C03F2D">
        <w:rPr>
          <w:b/>
          <w:u w:val="single"/>
        </w:rPr>
        <w:t xml:space="preserve"> and change</w:t>
      </w:r>
      <w:r w:rsidRPr="00C03F2D">
        <w:rPr>
          <w:u w:val="single"/>
        </w:rPr>
        <w:t xml:space="preserve"> </w:t>
      </w:r>
      <w:r w:rsidRPr="00C03F2D">
        <w:rPr>
          <w:highlight w:val="yellow"/>
          <w:u w:val="single"/>
        </w:rPr>
        <w:t>is happenin</w:t>
      </w:r>
      <w:r w:rsidRPr="00C03F2D">
        <w:rPr>
          <w:u w:val="single"/>
        </w:rPr>
        <w:t>g</w:t>
      </w:r>
      <w:r w:rsidRPr="00C03F2D">
        <w:rPr>
          <w:sz w:val="16"/>
        </w:rPr>
        <w:t xml:space="preserve"> [3]. The question raised by this paper is whether the rise will continue and even accelerate. The theory behind whether the rise in renewable cities is likely to continue or accelerate is partly left to economists who project the future based on the past [4] and more recently by those who see disruptive innovation as causing the future and thus leading to much accelerated change [5,6]. Disruptive innovation is caused by demand rather than supply. The costs of supply need to be competitive but may not be the cheapest option when people discover they want it for many </w:t>
      </w:r>
      <w:proofErr w:type="gramStart"/>
      <w:r w:rsidRPr="00C03F2D">
        <w:rPr>
          <w:sz w:val="16"/>
        </w:rPr>
        <w:t>reasons</w:t>
      </w:r>
      <w:proofErr w:type="gramEnd"/>
      <w:r w:rsidRPr="00C03F2D">
        <w:rPr>
          <w:sz w:val="16"/>
        </w:rPr>
        <w:t xml:space="preserve"> and this changes the whole system that the market is based around. An example often given by Christensen [5] is how small floppy </w:t>
      </w:r>
      <w:r w:rsidRPr="00C03F2D">
        <w:rPr>
          <w:sz w:val="16"/>
        </w:rPr>
        <w:lastRenderedPageBreak/>
        <w:t xml:space="preserve">discs outcompeted the larger discs which were cheaper per unit of memory storage but were not as convenient to carry; the system changed in response by developing the portable lap top computer. Disruptive innovations can surprise businesses who focus just on supply </w:t>
      </w:r>
      <w:proofErr w:type="gramStart"/>
      <w:r w:rsidRPr="00C03F2D">
        <w:rPr>
          <w:sz w:val="16"/>
        </w:rPr>
        <w:t>costs</w:t>
      </w:r>
      <w:proofErr w:type="gramEnd"/>
      <w:r w:rsidRPr="00C03F2D">
        <w:rPr>
          <w:sz w:val="16"/>
        </w:rPr>
        <w:t xml:space="preserve"> and they can go bankrupt whilst their product is still the cheapest and the whole structural system around them changes in response to the new demand. This is known as the “Kodak effect” due to the way Kodak chose not to develop their digital cameras as they saw them as too expensive. This paper seeks to find evidence of whether the renewable city is being driven by disruptive innovations based on demand, as well as competitive costs of supply, leading to a whole system change. If it is so, then the rise in renewable cities is likely to continue and even accelerate based on demand for the structures and products of the renewable city at a surprising rate. The decoupling of economic growth and fossil fuels </w:t>
      </w:r>
      <w:proofErr w:type="gramStart"/>
      <w:r w:rsidRPr="00C03F2D">
        <w:rPr>
          <w:sz w:val="16"/>
        </w:rPr>
        <w:t>In</w:t>
      </w:r>
      <w:proofErr w:type="gramEnd"/>
      <w:r w:rsidRPr="00C03F2D">
        <w:rPr>
          <w:sz w:val="16"/>
        </w:rPr>
        <w:t xml:space="preserve"> 2017, </w:t>
      </w:r>
      <w:r w:rsidRPr="00C03F2D">
        <w:rPr>
          <w:u w:val="single"/>
        </w:rPr>
        <w:t>the I</w:t>
      </w:r>
      <w:r w:rsidRPr="00C03F2D">
        <w:rPr>
          <w:sz w:val="16"/>
        </w:rPr>
        <w:t xml:space="preserve">nternational </w:t>
      </w:r>
      <w:r w:rsidRPr="00C03F2D">
        <w:rPr>
          <w:u w:val="single"/>
        </w:rPr>
        <w:t>E</w:t>
      </w:r>
      <w:r w:rsidRPr="00C03F2D">
        <w:rPr>
          <w:sz w:val="16"/>
        </w:rPr>
        <w:t xml:space="preserve">nergy </w:t>
      </w:r>
      <w:r w:rsidRPr="00C03F2D">
        <w:rPr>
          <w:u w:val="single"/>
        </w:rPr>
        <w:t>A</w:t>
      </w:r>
      <w:r w:rsidRPr="00C03F2D">
        <w:rPr>
          <w:sz w:val="16"/>
        </w:rPr>
        <w:t xml:space="preserve">gency </w:t>
      </w:r>
      <w:r w:rsidRPr="00C03F2D">
        <w:rPr>
          <w:u w:val="single"/>
        </w:rPr>
        <w:t>confirmed</w:t>
      </w:r>
      <w:r w:rsidRPr="00C03F2D">
        <w:rPr>
          <w:sz w:val="16"/>
        </w:rPr>
        <w:t xml:space="preserve"> that economic </w:t>
      </w:r>
      <w:r w:rsidRPr="00C03F2D">
        <w:rPr>
          <w:highlight w:val="yellow"/>
          <w:u w:val="single"/>
        </w:rPr>
        <w:t xml:space="preserve">growth has been </w:t>
      </w:r>
      <w:r w:rsidRPr="00C03F2D">
        <w:rPr>
          <w:b/>
          <w:highlight w:val="yellow"/>
          <w:u w:val="single"/>
        </w:rPr>
        <w:t>decoupling</w:t>
      </w:r>
      <w:r w:rsidRPr="00C03F2D">
        <w:rPr>
          <w:b/>
          <w:u w:val="single"/>
        </w:rPr>
        <w:t xml:space="preserve"> from</w:t>
      </w:r>
      <w:r w:rsidRPr="00C03F2D">
        <w:rPr>
          <w:sz w:val="16"/>
        </w:rPr>
        <w:t xml:space="preserve"> greenhouse </w:t>
      </w:r>
      <w:r w:rsidRPr="00C03F2D">
        <w:rPr>
          <w:b/>
          <w:u w:val="single"/>
        </w:rPr>
        <w:t>emissions</w:t>
      </w:r>
      <w:r w:rsidRPr="00C03F2D">
        <w:rPr>
          <w:u w:val="single"/>
        </w:rPr>
        <w:t xml:space="preserve"> and fossil fuels since</w:t>
      </w:r>
      <w:r w:rsidRPr="00C03F2D">
        <w:rPr>
          <w:sz w:val="16"/>
        </w:rPr>
        <w:t xml:space="preserve"> the start of </w:t>
      </w:r>
      <w:r w:rsidRPr="00C03F2D">
        <w:rPr>
          <w:u w:val="single"/>
        </w:rPr>
        <w:t>the 21st century</w:t>
      </w:r>
      <w:r w:rsidRPr="00C03F2D">
        <w:rPr>
          <w:sz w:val="16"/>
        </w:rPr>
        <w:t xml:space="preserve"> and that </w:t>
      </w:r>
      <w:r w:rsidRPr="00C03F2D">
        <w:rPr>
          <w:u w:val="single"/>
        </w:rPr>
        <w:t>this was</w:t>
      </w:r>
      <w:r w:rsidRPr="00C03F2D">
        <w:rPr>
          <w:sz w:val="16"/>
        </w:rPr>
        <w:t xml:space="preserve"> now </w:t>
      </w:r>
      <w:r w:rsidRPr="00C03F2D">
        <w:rPr>
          <w:highlight w:val="yellow"/>
          <w:u w:val="single"/>
        </w:rPr>
        <w:t xml:space="preserve">leading to the first </w:t>
      </w:r>
      <w:r w:rsidRPr="00C03F2D">
        <w:rPr>
          <w:b/>
          <w:highlight w:val="yellow"/>
          <w:u w:val="single"/>
        </w:rPr>
        <w:t>drop in</w:t>
      </w:r>
      <w:r w:rsidRPr="00C03F2D">
        <w:rPr>
          <w:b/>
          <w:u w:val="single"/>
        </w:rPr>
        <w:t xml:space="preserve"> fossil fuel </w:t>
      </w:r>
      <w:r w:rsidRPr="00C03F2D">
        <w:rPr>
          <w:b/>
          <w:highlight w:val="yellow"/>
          <w:u w:val="single"/>
        </w:rPr>
        <w:t>consumption</w:t>
      </w:r>
      <w:r w:rsidRPr="00C03F2D">
        <w:rPr>
          <w:u w:val="single"/>
        </w:rPr>
        <w:t xml:space="preserve"> and </w:t>
      </w:r>
      <w:r w:rsidRPr="00C03F2D">
        <w:rPr>
          <w:sz w:val="16"/>
        </w:rPr>
        <w:t xml:space="preserve">subsequent </w:t>
      </w:r>
      <w:r w:rsidRPr="00C03F2D">
        <w:rPr>
          <w:u w:val="single"/>
        </w:rPr>
        <w:t>emissions</w:t>
      </w:r>
      <w:r w:rsidRPr="00C03F2D">
        <w:rPr>
          <w:sz w:val="16"/>
        </w:rPr>
        <w:t xml:space="preserve"> [7]. How this relates to the rise of the renewable city is the focus of this paper. The mechanisms are first understood by looking at a range of national data as set out in Figure 1. </w:t>
      </w:r>
      <w:r w:rsidRPr="00C03F2D">
        <w:rPr>
          <w:u w:val="single"/>
        </w:rPr>
        <w:t>Denmark decoupled relatively from the 1990s but absolutely over the last 17 years and is typical of many European nations</w:t>
      </w:r>
      <w:r w:rsidRPr="00C03F2D">
        <w:rPr>
          <w:sz w:val="16"/>
        </w:rPr>
        <w:t xml:space="preserve"> and cities. </w:t>
      </w:r>
      <w:r w:rsidRPr="00C03F2D">
        <w:rPr>
          <w:highlight w:val="yellow"/>
          <w:u w:val="single"/>
        </w:rPr>
        <w:t>The US</w:t>
      </w:r>
      <w:r w:rsidRPr="00C03F2D">
        <w:rPr>
          <w:u w:val="single"/>
        </w:rPr>
        <w:t xml:space="preserve"> and Australia have been slower but have</w:t>
      </w:r>
      <w:r w:rsidRPr="00C03F2D">
        <w:rPr>
          <w:sz w:val="16"/>
        </w:rPr>
        <w:t xml:space="preserve"> now </w:t>
      </w:r>
      <w:r w:rsidRPr="00C03F2D">
        <w:rPr>
          <w:highlight w:val="yellow"/>
          <w:u w:val="single"/>
        </w:rPr>
        <w:t>decoupled</w:t>
      </w:r>
      <w:r w:rsidRPr="00C03F2D">
        <w:rPr>
          <w:u w:val="single"/>
        </w:rPr>
        <w:t xml:space="preserve"> relatively from the 2000s and </w:t>
      </w:r>
      <w:r w:rsidRPr="00C03F2D">
        <w:rPr>
          <w:highlight w:val="yellow"/>
          <w:u w:val="single"/>
        </w:rPr>
        <w:t>absolutely over</w:t>
      </w:r>
      <w:r w:rsidRPr="00C03F2D">
        <w:rPr>
          <w:sz w:val="16"/>
        </w:rPr>
        <w:t xml:space="preserve"> the past </w:t>
      </w:r>
      <w:r w:rsidRPr="00C03F2D">
        <w:rPr>
          <w:highlight w:val="yellow"/>
          <w:u w:val="single"/>
        </w:rPr>
        <w:t>5–9 years. China decoupled</w:t>
      </w:r>
      <w:r w:rsidRPr="00C03F2D">
        <w:rPr>
          <w:sz w:val="16"/>
        </w:rPr>
        <w:t xml:space="preserve"> relatively from 2005 and </w:t>
      </w:r>
      <w:r w:rsidRPr="00C03F2D">
        <w:rPr>
          <w:u w:val="single"/>
        </w:rPr>
        <w:t xml:space="preserve">absolutely over the past few years with coal </w:t>
      </w:r>
      <w:r w:rsidRPr="00C03F2D">
        <w:rPr>
          <w:highlight w:val="yellow"/>
          <w:u w:val="single"/>
        </w:rPr>
        <w:t xml:space="preserve">whilst </w:t>
      </w:r>
      <w:r w:rsidRPr="00C03F2D">
        <w:rPr>
          <w:b/>
          <w:highlight w:val="yellow"/>
          <w:u w:val="single"/>
        </w:rPr>
        <w:t>oil has plateaued</w:t>
      </w:r>
      <w:r w:rsidRPr="00C03F2D">
        <w:rPr>
          <w:u w:val="single"/>
        </w:rPr>
        <w:t>. India has started relative decoupling</w:t>
      </w:r>
      <w:r w:rsidRPr="00C03F2D">
        <w:rPr>
          <w:sz w:val="16"/>
        </w:rPr>
        <w:t xml:space="preserve"> in the past decade and may change to an absolute decline in fossil fuels as it is investing strongly in renewables and urban electric rail [11]. These </w:t>
      </w:r>
      <w:r w:rsidRPr="00C03F2D">
        <w:rPr>
          <w:u w:val="single"/>
        </w:rPr>
        <w:t xml:space="preserve">trends suggest a global process </w:t>
      </w:r>
      <w:r w:rsidRPr="00C03F2D">
        <w:rPr>
          <w:sz w:val="16"/>
        </w:rPr>
        <w:t xml:space="preserve">the rise of the renewable city as outlined by </w:t>
      </w:r>
      <w:proofErr w:type="spellStart"/>
      <w:r w:rsidRPr="00C03F2D">
        <w:rPr>
          <w:sz w:val="16"/>
        </w:rPr>
        <w:t>Droege</w:t>
      </w:r>
      <w:proofErr w:type="spellEnd"/>
      <w:r w:rsidRPr="00C03F2D">
        <w:rPr>
          <w:sz w:val="16"/>
        </w:rPr>
        <w:t xml:space="preserve"> [1,2]; this appears to be occurring </w:t>
      </w:r>
      <w:r w:rsidRPr="00C03F2D">
        <w:rPr>
          <w:u w:val="single"/>
        </w:rPr>
        <w:t>much faster than expected and invites</w:t>
      </w:r>
      <w:r w:rsidRPr="00C03F2D">
        <w:rPr>
          <w:sz w:val="16"/>
        </w:rPr>
        <w:t xml:space="preserve"> the question as to </w:t>
      </w:r>
      <w:r w:rsidRPr="00C03F2D">
        <w:rPr>
          <w:u w:val="single"/>
        </w:rPr>
        <w:t>whether it will accelerate</w:t>
      </w:r>
      <w:r w:rsidRPr="00C03F2D">
        <w:rPr>
          <w:sz w:val="16"/>
        </w:rPr>
        <w:t xml:space="preserve"> [3]. 3 Mechanisms for the rise of the renewable city </w:t>
      </w:r>
      <w:proofErr w:type="gramStart"/>
      <w:r w:rsidRPr="00C03F2D">
        <w:rPr>
          <w:sz w:val="16"/>
        </w:rPr>
        <w:t>The</w:t>
      </w:r>
      <w:proofErr w:type="gramEnd"/>
      <w:r w:rsidRPr="00C03F2D">
        <w:rPr>
          <w:sz w:val="16"/>
        </w:rPr>
        <w:t xml:space="preserve"> mechanisms behind the </w:t>
      </w:r>
      <w:r w:rsidRPr="00C03F2D">
        <w:rPr>
          <w:highlight w:val="yellow"/>
          <w:u w:val="single"/>
        </w:rPr>
        <w:t>decoupling</w:t>
      </w:r>
      <w:r w:rsidRPr="00C03F2D">
        <w:rPr>
          <w:u w:val="single"/>
        </w:rPr>
        <w:t xml:space="preserve"> of</w:t>
      </w:r>
      <w:r w:rsidRPr="00C03F2D">
        <w:rPr>
          <w:sz w:val="16"/>
        </w:rPr>
        <w:t xml:space="preserve"> wealth and </w:t>
      </w:r>
      <w:r w:rsidRPr="00C03F2D">
        <w:rPr>
          <w:u w:val="single"/>
        </w:rPr>
        <w:t>fossil fuels</w:t>
      </w:r>
      <w:r w:rsidRPr="00C03F2D">
        <w:rPr>
          <w:sz w:val="16"/>
        </w:rPr>
        <w:t xml:space="preserve"> and the resulting rise of renewable cities </w:t>
      </w:r>
      <w:r w:rsidRPr="00C03F2D">
        <w:rPr>
          <w:highlight w:val="yellow"/>
          <w:u w:val="single"/>
        </w:rPr>
        <w:t>are</w:t>
      </w:r>
      <w:r w:rsidRPr="00C03F2D">
        <w:rPr>
          <w:sz w:val="16"/>
        </w:rPr>
        <w:t xml:space="preserve"> likely to be </w:t>
      </w:r>
      <w:r w:rsidRPr="00C03F2D">
        <w:rPr>
          <w:highlight w:val="yellow"/>
          <w:u w:val="single"/>
        </w:rPr>
        <w:t xml:space="preserve">based around </w:t>
      </w:r>
      <w:r w:rsidRPr="00C03F2D">
        <w:rPr>
          <w:b/>
          <w:highlight w:val="yellow"/>
          <w:u w:val="single"/>
        </w:rPr>
        <w:t>structural energy</w:t>
      </w:r>
      <w:r w:rsidRPr="00C03F2D">
        <w:rPr>
          <w:sz w:val="16"/>
        </w:rPr>
        <w:t xml:space="preserve"> efficiencies and </w:t>
      </w:r>
      <w:r w:rsidRPr="00C03F2D">
        <w:rPr>
          <w:b/>
          <w:highlight w:val="yellow"/>
          <w:u w:val="single"/>
        </w:rPr>
        <w:t>growth</w:t>
      </w:r>
      <w:r w:rsidRPr="00C03F2D">
        <w:rPr>
          <w:sz w:val="16"/>
        </w:rPr>
        <w:t xml:space="preserve"> in renewables. Whether they are disruptive, demand driven changes, will be examined with coal and oil. 3.1 The fall of coal 3.1.1 Structural built environment energy efficiencies </w:t>
      </w:r>
      <w:proofErr w:type="gramStart"/>
      <w:r w:rsidRPr="00C03F2D">
        <w:rPr>
          <w:u w:val="single"/>
        </w:rPr>
        <w:t>In</w:t>
      </w:r>
      <w:proofErr w:type="gramEnd"/>
      <w:r w:rsidRPr="00C03F2D">
        <w:rPr>
          <w:u w:val="single"/>
        </w:rPr>
        <w:t xml:space="preserve"> the period from 2000 to 2013</w:t>
      </w:r>
      <w:r w:rsidRPr="00C03F2D">
        <w:rPr>
          <w:sz w:val="16"/>
        </w:rPr>
        <w:t xml:space="preserve"> the Organization for Economic Cooperation and Development </w:t>
      </w:r>
      <w:r w:rsidRPr="00C03F2D">
        <w:rPr>
          <w:u w:val="single"/>
        </w:rPr>
        <w:t>improved energy efficiency by</w:t>
      </w:r>
      <w:r w:rsidRPr="00C03F2D">
        <w:rPr>
          <w:sz w:val="16"/>
        </w:rPr>
        <w:t xml:space="preserve"> a steady </w:t>
      </w:r>
      <w:r w:rsidRPr="00C03F2D">
        <w:rPr>
          <w:u w:val="single"/>
        </w:rPr>
        <w:t>0.6% per yea</w:t>
      </w:r>
      <w:r w:rsidRPr="00C03F2D">
        <w:rPr>
          <w:sz w:val="16"/>
        </w:rPr>
        <w:t xml:space="preserve">r but </w:t>
      </w:r>
      <w:r w:rsidRPr="00C03F2D">
        <w:rPr>
          <w:u w:val="single"/>
        </w:rPr>
        <w:t>in 2013/14 it improved 1.5% and in 2014/15</w:t>
      </w:r>
      <w:r w:rsidRPr="00C03F2D">
        <w:rPr>
          <w:sz w:val="16"/>
        </w:rPr>
        <w:t xml:space="preserve"> it improved </w:t>
      </w:r>
      <w:r w:rsidRPr="00C03F2D">
        <w:rPr>
          <w:u w:val="single"/>
        </w:rPr>
        <w:t>1.8%</w:t>
      </w:r>
      <w:r w:rsidRPr="00C03F2D">
        <w:rPr>
          <w:sz w:val="16"/>
        </w:rPr>
        <w:t xml:space="preserve"> [12]. </w:t>
      </w:r>
      <w:r w:rsidRPr="00C03F2D">
        <w:rPr>
          <w:u w:val="single"/>
        </w:rPr>
        <w:t>This rapid growth seems to be</w:t>
      </w:r>
      <w:r w:rsidRPr="00C03F2D">
        <w:rPr>
          <w:sz w:val="16"/>
        </w:rPr>
        <w:t xml:space="preserve"> more </w:t>
      </w:r>
      <w:r w:rsidRPr="00C03F2D">
        <w:rPr>
          <w:b/>
          <w:u w:val="single"/>
        </w:rPr>
        <w:t>structural</w:t>
      </w:r>
      <w:r w:rsidRPr="00C03F2D">
        <w:rPr>
          <w:u w:val="single"/>
        </w:rPr>
        <w:t xml:space="preserve"> in its base as appliances and buildings are</w:t>
      </w:r>
      <w:r w:rsidRPr="00C03F2D">
        <w:rPr>
          <w:sz w:val="16"/>
        </w:rPr>
        <w:t xml:space="preserve"> becoming </w:t>
      </w:r>
      <w:r w:rsidRPr="00C03F2D">
        <w:rPr>
          <w:b/>
          <w:u w:val="single"/>
        </w:rPr>
        <w:t>significantly more efficient</w:t>
      </w:r>
      <w:r w:rsidRPr="00C03F2D">
        <w:rPr>
          <w:sz w:val="16"/>
        </w:rPr>
        <w:t xml:space="preserve"> as shown by the Intergovernmental Panel on Climate Change [13]. This does appear to be a demand driven process involving digital smart systems in appliances and in construction and management of buildings leading to declines in electricity consumption [14]. 3.1.2 Renewable fuel growth Bloomberg New Energy Finance (BNEF) has made projections of the growth in renewables based on the relative costs of fuels. They suggest that </w:t>
      </w:r>
      <w:r w:rsidRPr="00C03F2D">
        <w:rPr>
          <w:u w:val="single"/>
        </w:rPr>
        <w:t xml:space="preserve">from 2015 to 2040 </w:t>
      </w:r>
      <w:r w:rsidRPr="00C03F2D">
        <w:rPr>
          <w:highlight w:val="yellow"/>
          <w:u w:val="single"/>
        </w:rPr>
        <w:t xml:space="preserve">renewables will become the </w:t>
      </w:r>
      <w:r w:rsidRPr="00C03F2D">
        <w:rPr>
          <w:b/>
          <w:highlight w:val="yellow"/>
          <w:u w:val="single"/>
        </w:rPr>
        <w:t>dominant power source</w:t>
      </w:r>
      <w:r w:rsidRPr="00C03F2D">
        <w:rPr>
          <w:sz w:val="16"/>
        </w:rPr>
        <w:t xml:space="preserve"> in the world; </w:t>
      </w:r>
      <w:r w:rsidRPr="00C03F2D">
        <w:rPr>
          <w:u w:val="single"/>
        </w:rPr>
        <w:t xml:space="preserve">wind and solar will account for </w:t>
      </w:r>
      <w:r w:rsidRPr="00C03F2D">
        <w:rPr>
          <w:b/>
          <w:u w:val="single"/>
        </w:rPr>
        <w:t>64% of</w:t>
      </w:r>
      <w:r w:rsidRPr="00C03F2D">
        <w:rPr>
          <w:sz w:val="16"/>
        </w:rPr>
        <w:t xml:space="preserve"> the </w:t>
      </w:r>
      <w:r w:rsidRPr="00C03F2D">
        <w:rPr>
          <w:b/>
          <w:u w:val="single"/>
        </w:rPr>
        <w:t>new</w:t>
      </w:r>
      <w:r w:rsidRPr="00C03F2D">
        <w:rPr>
          <w:sz w:val="16"/>
        </w:rPr>
        <w:t xml:space="preserve"> generating </w:t>
      </w:r>
      <w:r w:rsidRPr="00C03F2D">
        <w:rPr>
          <w:b/>
          <w:u w:val="single"/>
        </w:rPr>
        <w:t>capacity</w:t>
      </w:r>
      <w:r w:rsidRPr="00C03F2D">
        <w:rPr>
          <w:u w:val="single"/>
        </w:rPr>
        <w:t xml:space="preserve">, and globally </w:t>
      </w:r>
      <w:r w:rsidRPr="00C03F2D">
        <w:rPr>
          <w:highlight w:val="yellow"/>
          <w:u w:val="single"/>
        </w:rPr>
        <w:t xml:space="preserve">there will be 60% </w:t>
      </w:r>
      <w:proofErr w:type="spellStart"/>
      <w:r w:rsidRPr="00C03F2D">
        <w:rPr>
          <w:highlight w:val="yellow"/>
          <w:u w:val="single"/>
        </w:rPr>
        <w:t>zerocarbon</w:t>
      </w:r>
      <w:proofErr w:type="spellEnd"/>
      <w:r w:rsidRPr="00C03F2D">
        <w:rPr>
          <w:highlight w:val="yellow"/>
          <w:u w:val="single"/>
        </w:rPr>
        <w:t xml:space="preserve"> power</w:t>
      </w:r>
      <w:r w:rsidRPr="00C03F2D">
        <w:rPr>
          <w:u w:val="single"/>
        </w:rPr>
        <w:t>, replacing coal and gas, which will decline</w:t>
      </w:r>
      <w:r w:rsidRPr="00C03F2D">
        <w:rPr>
          <w:sz w:val="16"/>
        </w:rPr>
        <w:t xml:space="preserve"> from 57% </w:t>
      </w:r>
      <w:r w:rsidRPr="00C03F2D">
        <w:rPr>
          <w:u w:val="single"/>
        </w:rPr>
        <w:t>to 31%</w:t>
      </w:r>
      <w:r w:rsidRPr="00C03F2D">
        <w:rPr>
          <w:sz w:val="16"/>
        </w:rPr>
        <w:t xml:space="preserve"> [15]. The </w:t>
      </w:r>
      <w:r w:rsidRPr="00C03F2D">
        <w:rPr>
          <w:u w:val="single"/>
        </w:rPr>
        <w:t>predictions are made based on trends and</w:t>
      </w:r>
      <w:r w:rsidRPr="00C03F2D">
        <w:rPr>
          <w:sz w:val="16"/>
        </w:rPr>
        <w:t xml:space="preserve"> on </w:t>
      </w:r>
      <w:r w:rsidRPr="00C03F2D">
        <w:rPr>
          <w:u w:val="single"/>
        </w:rPr>
        <w:t xml:space="preserve">declining costs for renewables relative to fossil fuels. The </w:t>
      </w:r>
      <w:r w:rsidRPr="00C03F2D">
        <w:rPr>
          <w:b/>
          <w:u w:val="single"/>
        </w:rPr>
        <w:t xml:space="preserve">biggest </w:t>
      </w:r>
      <w:r w:rsidRPr="00C03F2D">
        <w:rPr>
          <w:b/>
          <w:highlight w:val="yellow"/>
          <w:u w:val="single"/>
        </w:rPr>
        <w:t>growth</w:t>
      </w:r>
      <w:r w:rsidRPr="00C03F2D">
        <w:rPr>
          <w:u w:val="single"/>
        </w:rPr>
        <w:t xml:space="preserve"> is predicted to be</w:t>
      </w:r>
      <w:r w:rsidRPr="00C03F2D">
        <w:rPr>
          <w:sz w:val="16"/>
        </w:rPr>
        <w:t xml:space="preserve"> roof top </w:t>
      </w:r>
      <w:r w:rsidRPr="00C03F2D">
        <w:rPr>
          <w:u w:val="single"/>
        </w:rPr>
        <w:t>solar which will drop in cost by 60%</w:t>
      </w:r>
      <w:r w:rsidRPr="00C03F2D">
        <w:rPr>
          <w:sz w:val="16"/>
        </w:rPr>
        <w:t xml:space="preserve">. However, </w:t>
      </w:r>
      <w:r w:rsidRPr="00C03F2D">
        <w:rPr>
          <w:u w:val="single"/>
        </w:rPr>
        <w:t xml:space="preserve">it </w:t>
      </w:r>
      <w:r w:rsidRPr="00C03F2D">
        <w:rPr>
          <w:highlight w:val="yellow"/>
          <w:u w:val="single"/>
        </w:rPr>
        <w:t xml:space="preserve">may be driven at an </w:t>
      </w:r>
      <w:r w:rsidRPr="00C03F2D">
        <w:rPr>
          <w:b/>
          <w:highlight w:val="yellow"/>
          <w:u w:val="single"/>
        </w:rPr>
        <w:t>even faster rate</w:t>
      </w:r>
      <w:r w:rsidRPr="00C03F2D">
        <w:rPr>
          <w:u w:val="single"/>
        </w:rPr>
        <w:t xml:space="preserve"> if it has demand</w:t>
      </w:r>
      <w:r w:rsidRPr="00C03F2D">
        <w:rPr>
          <w:sz w:val="16"/>
        </w:rPr>
        <w:t xml:space="preserve"> driven </w:t>
      </w:r>
      <w:r w:rsidRPr="00C03F2D">
        <w:rPr>
          <w:u w:val="single"/>
        </w:rPr>
        <w:t>characteristics.</w:t>
      </w:r>
      <w:r w:rsidRPr="00C03F2D">
        <w:rPr>
          <w:sz w:val="16"/>
        </w:rPr>
        <w:t xml:space="preserve"> Carbon tracker researchers have suggested that the changes may be even more radical than BNEF are predicting as they appear to be following more rapidly than any previous predictions and are indicating elements of disruptive innovation [16,17]. The question is therefore whether there is any new evidence of the changes being disruptive with adoption of renewables proceeding more rapidly than supply cost projections. </w:t>
      </w:r>
      <w:r w:rsidRPr="00C03F2D">
        <w:rPr>
          <w:highlight w:val="yellow"/>
          <w:u w:val="single"/>
        </w:rPr>
        <w:t>There is evidence</w:t>
      </w:r>
      <w:r w:rsidRPr="00C03F2D">
        <w:rPr>
          <w:u w:val="single"/>
        </w:rPr>
        <w:t xml:space="preserve"> from Australia </w:t>
      </w:r>
      <w:r w:rsidRPr="00C03F2D">
        <w:rPr>
          <w:highlight w:val="yellow"/>
          <w:u w:val="single"/>
        </w:rPr>
        <w:t>of</w:t>
      </w:r>
      <w:r w:rsidRPr="00C03F2D">
        <w:rPr>
          <w:u w:val="single"/>
        </w:rPr>
        <w:t xml:space="preserve"> a </w:t>
      </w:r>
      <w:r w:rsidRPr="00C03F2D">
        <w:rPr>
          <w:b/>
          <w:highlight w:val="yellow"/>
          <w:u w:val="single"/>
        </w:rPr>
        <w:t>remarkably rapid adoption</w:t>
      </w:r>
      <w:r w:rsidRPr="00C03F2D">
        <w:rPr>
          <w:sz w:val="16"/>
        </w:rPr>
        <w:t xml:space="preserve"> of roof top solar at a time when little investment in power was happening in the aftermath of abandoning the Australian carbon-pricing scheme [18]. Perth </w:t>
      </w:r>
      <w:proofErr w:type="gramStart"/>
      <w:r w:rsidRPr="00C03F2D">
        <w:rPr>
          <w:sz w:val="16"/>
        </w:rPr>
        <w:t>in particular showed</w:t>
      </w:r>
      <w:proofErr w:type="gramEnd"/>
      <w:r w:rsidRPr="00C03F2D">
        <w:rPr>
          <w:sz w:val="16"/>
        </w:rPr>
        <w:t xml:space="preserve"> this as the city grew rapidly in wealth over the past decade and 25% of households invested in roof-top solar photovoltaics (PV). This happened well beyond what would have been predicted based just on supply costs and household solar is now the largest power station in the grid [18]. </w:t>
      </w:r>
      <w:r w:rsidRPr="00C03F2D">
        <w:rPr>
          <w:u w:val="single"/>
        </w:rPr>
        <w:t>Battery storage is</w:t>
      </w:r>
      <w:r w:rsidRPr="00C03F2D">
        <w:rPr>
          <w:sz w:val="16"/>
        </w:rPr>
        <w:t xml:space="preserve"> now </w:t>
      </w:r>
      <w:r w:rsidRPr="00C03F2D">
        <w:rPr>
          <w:u w:val="single"/>
        </w:rPr>
        <w:t>following the same trends</w:t>
      </w:r>
      <w:r w:rsidRPr="00C03F2D">
        <w:rPr>
          <w:sz w:val="16"/>
        </w:rPr>
        <w:t xml:space="preserve"> [19] and analysis in Perth shows </w:t>
      </w:r>
      <w:r w:rsidRPr="00C03F2D">
        <w:rPr>
          <w:u w:val="single"/>
        </w:rPr>
        <w:t xml:space="preserve">solar-storage systems enable over </w:t>
      </w:r>
      <w:r w:rsidRPr="00C03F2D">
        <w:rPr>
          <w:b/>
          <w:u w:val="single"/>
        </w:rPr>
        <w:t xml:space="preserve">90% </w:t>
      </w:r>
      <w:proofErr w:type="spellStart"/>
      <w:r w:rsidRPr="00C03F2D">
        <w:rPr>
          <w:b/>
          <w:u w:val="single"/>
        </w:rPr>
        <w:t>gridfree</w:t>
      </w:r>
      <w:proofErr w:type="spellEnd"/>
      <w:r w:rsidRPr="00C03F2D">
        <w:rPr>
          <w:u w:val="single"/>
        </w:rPr>
        <w:t xml:space="preserve"> electricity as well as</w:t>
      </w:r>
      <w:r w:rsidRPr="00C03F2D">
        <w:rPr>
          <w:sz w:val="16"/>
        </w:rPr>
        <w:t xml:space="preserve"> producing </w:t>
      </w:r>
      <w:r w:rsidRPr="00C03F2D">
        <w:rPr>
          <w:u w:val="single"/>
        </w:rPr>
        <w:t>more renewable energy to feed into the grid and generate income</w:t>
      </w:r>
      <w:r w:rsidRPr="00C03F2D">
        <w:rPr>
          <w:sz w:val="16"/>
        </w:rPr>
        <w:t xml:space="preserve"> [18]. The technology of PV and batteries seems to fit into a niche for ordinary single residential householders [20]; recent demonstrations are showing similar heavy demand in medium density shared households that integrate PV and batteries using Citizen Utilities and blockchain software to enable peer to peer trading [21]. The signs are there that </w:t>
      </w:r>
      <w:r w:rsidRPr="00C03F2D">
        <w:rPr>
          <w:u w:val="single"/>
        </w:rPr>
        <w:t>demand is driving the electricity system toward a rapid decline in coal even faster than supply costs</w:t>
      </w:r>
      <w:r w:rsidRPr="00C03F2D">
        <w:rPr>
          <w:sz w:val="16"/>
        </w:rPr>
        <w:t xml:space="preserve"> would indicate. This may involve more gas in some cities like in the US where this is significantly cheaper but </w:t>
      </w:r>
      <w:r w:rsidRPr="00C03F2D">
        <w:rPr>
          <w:u w:val="single"/>
        </w:rPr>
        <w:t>the attractions of</w:t>
      </w:r>
      <w:r w:rsidRPr="00C03F2D">
        <w:rPr>
          <w:sz w:val="16"/>
        </w:rPr>
        <w:t xml:space="preserve"> roof-top </w:t>
      </w:r>
      <w:r w:rsidRPr="00C03F2D">
        <w:rPr>
          <w:highlight w:val="yellow"/>
          <w:u w:val="single"/>
        </w:rPr>
        <w:t>solar and batteries</w:t>
      </w:r>
      <w:r w:rsidRPr="00C03F2D">
        <w:rPr>
          <w:u w:val="single"/>
        </w:rPr>
        <w:t xml:space="preserve"> are</w:t>
      </w:r>
      <w:r w:rsidRPr="00C03F2D">
        <w:rPr>
          <w:sz w:val="16"/>
        </w:rPr>
        <w:t xml:space="preserve"> more than likely </w:t>
      </w:r>
      <w:r w:rsidRPr="00C03F2D">
        <w:rPr>
          <w:u w:val="single"/>
        </w:rPr>
        <w:t xml:space="preserve">going to </w:t>
      </w:r>
      <w:r w:rsidRPr="00C03F2D">
        <w:rPr>
          <w:highlight w:val="yellow"/>
          <w:u w:val="single"/>
        </w:rPr>
        <w:t xml:space="preserve">outcompete gas when the </w:t>
      </w:r>
      <w:r w:rsidRPr="00C03F2D">
        <w:rPr>
          <w:b/>
          <w:highlight w:val="yellow"/>
          <w:u w:val="single"/>
        </w:rPr>
        <w:t>market enables it</w:t>
      </w:r>
      <w:r w:rsidRPr="00C03F2D">
        <w:rPr>
          <w:b/>
          <w:u w:val="single"/>
        </w:rPr>
        <w:t xml:space="preserve"> to work</w:t>
      </w:r>
      <w:r w:rsidRPr="00C03F2D">
        <w:rPr>
          <w:sz w:val="16"/>
        </w:rPr>
        <w:t xml:space="preserve"> as it is in Australia with simple financing, permitting and installation [22,23]. 3.2 The fall of oil 3.2.1 Structural transport energy efficiencies Oil is embedded in the structure of cities through 50 years of automobile dependence in the practice of town planning; </w:t>
      </w:r>
      <w:proofErr w:type="gramStart"/>
      <w:r w:rsidRPr="00C03F2D">
        <w:rPr>
          <w:sz w:val="16"/>
        </w:rPr>
        <w:t>however</w:t>
      </w:r>
      <w:proofErr w:type="gramEnd"/>
      <w:r w:rsidRPr="00C03F2D">
        <w:rPr>
          <w:sz w:val="16"/>
        </w:rPr>
        <w:t xml:space="preserve"> this is changing as an unpredicted peak in car use per capita has occurred across the world’s developed cities and even into </w:t>
      </w:r>
      <w:r w:rsidRPr="00C03F2D">
        <w:rPr>
          <w:sz w:val="16"/>
        </w:rPr>
        <w:lastRenderedPageBreak/>
        <w:t xml:space="preserve">emerging cities [24]. This is driven by: – increases in density that have led to exponential declines in car use [24]; – rapid growth in transit across all the world’s cities as traffic congestion has led to faster rail options that bypass the traffic [25]; – similar trends in walking and cycling driven by health considerations and the demand for better networks [26,27]. These trends are all demand driven. Vehicle efficiency has also been slowly increasing despite an increase in vehicle size washing out some of this improvement [28]. 3.2.2 Electric mobility </w:t>
      </w:r>
      <w:r w:rsidRPr="00C03F2D">
        <w:rPr>
          <w:u w:val="single"/>
        </w:rPr>
        <w:t xml:space="preserve">Electric vehicles are growing globally at </w:t>
      </w:r>
      <w:r w:rsidRPr="00C03F2D">
        <w:rPr>
          <w:b/>
          <w:u w:val="single"/>
        </w:rPr>
        <w:t>over 40% per year</w:t>
      </w:r>
      <w:r w:rsidRPr="00C03F2D">
        <w:rPr>
          <w:u w:val="single"/>
        </w:rPr>
        <w:t xml:space="preserve"> and</w:t>
      </w:r>
      <w:r w:rsidRPr="00C03F2D">
        <w:rPr>
          <w:sz w:val="16"/>
        </w:rPr>
        <w:t xml:space="preserve"> are expected to </w:t>
      </w:r>
      <w:r w:rsidRPr="00C03F2D">
        <w:rPr>
          <w:u w:val="single"/>
        </w:rPr>
        <w:t>reach at least 25% of the</w:t>
      </w:r>
      <w:r w:rsidRPr="00C03F2D">
        <w:rPr>
          <w:sz w:val="16"/>
        </w:rPr>
        <w:t xml:space="preserve"> vehicle</w:t>
      </w:r>
      <w:r w:rsidRPr="00C03F2D">
        <w:rPr>
          <w:u w:val="single"/>
        </w:rPr>
        <w:t xml:space="preserve"> fleet by 2040</w:t>
      </w:r>
      <w:r w:rsidRPr="00C03F2D">
        <w:rPr>
          <w:sz w:val="16"/>
        </w:rPr>
        <w:t xml:space="preserve"> [29]. Most of this growth is in China which is likely to mean cheaper exports. The </w:t>
      </w:r>
      <w:r w:rsidRPr="00C03F2D">
        <w:rPr>
          <w:u w:val="single"/>
        </w:rPr>
        <w:t>demand</w:t>
      </w:r>
      <w:r w:rsidRPr="00C03F2D">
        <w:rPr>
          <w:sz w:val="16"/>
        </w:rPr>
        <w:t xml:space="preserve"> for electric vehicles </w:t>
      </w:r>
      <w:r w:rsidRPr="00C03F2D">
        <w:rPr>
          <w:u w:val="single"/>
        </w:rPr>
        <w:t>is high</w:t>
      </w:r>
      <w:r w:rsidRPr="00C03F2D">
        <w:rPr>
          <w:sz w:val="16"/>
        </w:rPr>
        <w:t xml:space="preserve"> whether they are personal cars, buses, trains or electric bikes and certainly with cars </w:t>
      </w:r>
      <w:r w:rsidRPr="00C03F2D">
        <w:rPr>
          <w:u w:val="single"/>
        </w:rPr>
        <w:t>this is</w:t>
      </w:r>
      <w:r w:rsidRPr="00C03F2D">
        <w:rPr>
          <w:sz w:val="16"/>
        </w:rPr>
        <w:t xml:space="preserve"> happening </w:t>
      </w:r>
      <w:r w:rsidRPr="00C03F2D">
        <w:rPr>
          <w:u w:val="single"/>
        </w:rPr>
        <w:t xml:space="preserve">well before the </w:t>
      </w:r>
      <w:r w:rsidRPr="00C03F2D">
        <w:rPr>
          <w:b/>
          <w:u w:val="single"/>
        </w:rPr>
        <w:t>supply cost</w:t>
      </w:r>
      <w:r w:rsidRPr="00C03F2D">
        <w:rPr>
          <w:u w:val="single"/>
        </w:rPr>
        <w:t xml:space="preserve"> is competitive</w:t>
      </w:r>
      <w:r w:rsidRPr="00C03F2D">
        <w:rPr>
          <w:sz w:val="16"/>
        </w:rPr>
        <w:t xml:space="preserve"> though the daily costs of operation are significantly </w:t>
      </w:r>
      <w:proofErr w:type="gramStart"/>
      <w:r w:rsidRPr="00C03F2D">
        <w:rPr>
          <w:sz w:val="16"/>
        </w:rPr>
        <w:t>lower</w:t>
      </w:r>
      <w:proofErr w:type="gramEnd"/>
      <w:r w:rsidRPr="00C03F2D">
        <w:rPr>
          <w:sz w:val="16"/>
        </w:rPr>
        <w:t xml:space="preserve"> and this is a strong demand factor for most consumers; some are therefore predicting even higher adoption rates [30]. </w:t>
      </w:r>
      <w:r w:rsidRPr="00C03F2D">
        <w:rPr>
          <w:u w:val="single"/>
        </w:rPr>
        <w:t>There is another demand</w:t>
      </w:r>
      <w:r w:rsidRPr="00C03F2D">
        <w:rPr>
          <w:sz w:val="16"/>
        </w:rPr>
        <w:t xml:space="preserve">-based </w:t>
      </w:r>
      <w:r w:rsidRPr="00C03F2D">
        <w:rPr>
          <w:u w:val="single"/>
        </w:rPr>
        <w:t>trend that will impact</w:t>
      </w:r>
      <w:r w:rsidRPr="00C03F2D">
        <w:rPr>
          <w:sz w:val="16"/>
        </w:rPr>
        <w:t xml:space="preserve"> on the shift to </w:t>
      </w:r>
      <w:r w:rsidRPr="00C03F2D">
        <w:rPr>
          <w:b/>
          <w:u w:val="single"/>
        </w:rPr>
        <w:t>electric mobility</w:t>
      </w:r>
      <w:r w:rsidRPr="00C03F2D">
        <w:rPr>
          <w:u w:val="single"/>
        </w:rPr>
        <w:t xml:space="preserve">. </w:t>
      </w:r>
      <w:r w:rsidRPr="00C03F2D">
        <w:rPr>
          <w:highlight w:val="yellow"/>
          <w:u w:val="single"/>
        </w:rPr>
        <w:t>The trend</w:t>
      </w:r>
      <w:r w:rsidRPr="00C03F2D">
        <w:rPr>
          <w:u w:val="single"/>
        </w:rPr>
        <w:t xml:space="preserve"> in electricity </w:t>
      </w:r>
      <w:r w:rsidRPr="00C03F2D">
        <w:rPr>
          <w:highlight w:val="yellow"/>
          <w:u w:val="single"/>
        </w:rPr>
        <w:t>to become</w:t>
      </w:r>
      <w:r w:rsidRPr="00C03F2D">
        <w:rPr>
          <w:u w:val="single"/>
        </w:rPr>
        <w:t xml:space="preserve"> more </w:t>
      </w:r>
      <w:r w:rsidRPr="00C03F2D">
        <w:rPr>
          <w:b/>
          <w:highlight w:val="yellow"/>
          <w:u w:val="single"/>
        </w:rPr>
        <w:t>based on renewables</w:t>
      </w:r>
      <w:r w:rsidRPr="00C03F2D">
        <w:rPr>
          <w:u w:val="single"/>
        </w:rPr>
        <w:t xml:space="preserve"> means that growth in solar-powered EVs </w:t>
      </w:r>
      <w:proofErr w:type="gramStart"/>
      <w:r w:rsidRPr="00C03F2D">
        <w:rPr>
          <w:highlight w:val="yellow"/>
          <w:u w:val="single"/>
        </w:rPr>
        <w:t>are</w:t>
      </w:r>
      <w:proofErr w:type="gramEnd"/>
      <w:r w:rsidRPr="00C03F2D">
        <w:rPr>
          <w:sz w:val="16"/>
        </w:rPr>
        <w:t xml:space="preserve"> likely to be </w:t>
      </w:r>
      <w:r w:rsidRPr="00C03F2D">
        <w:rPr>
          <w:highlight w:val="yellow"/>
          <w:u w:val="single"/>
        </w:rPr>
        <w:t>driven by demand</w:t>
      </w:r>
      <w:r w:rsidRPr="00C03F2D">
        <w:rPr>
          <w:sz w:val="16"/>
          <w:szCs w:val="16"/>
        </w:rPr>
        <w:t xml:space="preserve"> </w:t>
      </w:r>
      <w:r w:rsidRPr="00C03F2D">
        <w:rPr>
          <w:sz w:val="16"/>
        </w:rPr>
        <w:t xml:space="preserve">similar to roof top solar. EVs are already being used to fit cleverly into home PV and battery systems with the high potential for “vehicle to grid (V2G)” transfers of power to enable extra storage options in the grid. Electric transit is also beginning to be switched to renewable power as demand for clean transport grows across cities [24] and new ways of financing this demand are being found [31]. 4 Will the demand for renewable cities rise and rise? </w:t>
      </w:r>
      <w:r w:rsidRPr="00C03F2D">
        <w:rPr>
          <w:u w:val="single"/>
        </w:rPr>
        <w:t>The rise of the renewable city has been</w:t>
      </w:r>
      <w:r w:rsidRPr="00C03F2D">
        <w:rPr>
          <w:sz w:val="16"/>
        </w:rPr>
        <w:t xml:space="preserve"> quite </w:t>
      </w:r>
      <w:proofErr w:type="gramStart"/>
      <w:r w:rsidRPr="00C03F2D">
        <w:rPr>
          <w:u w:val="single"/>
        </w:rPr>
        <w:t>dramatic</w:t>
      </w:r>
      <w:proofErr w:type="gramEnd"/>
      <w:r w:rsidRPr="00C03F2D">
        <w:rPr>
          <w:u w:val="single"/>
        </w:rPr>
        <w:t xml:space="preserve"> and</w:t>
      </w:r>
      <w:r w:rsidRPr="00C03F2D">
        <w:rPr>
          <w:sz w:val="16"/>
        </w:rPr>
        <w:t xml:space="preserve"> this paper suggests that it </w:t>
      </w:r>
      <w:r w:rsidRPr="00C03F2D">
        <w:rPr>
          <w:u w:val="single"/>
        </w:rPr>
        <w:t>will continue</w:t>
      </w:r>
      <w:r w:rsidRPr="00C03F2D">
        <w:rPr>
          <w:sz w:val="16"/>
        </w:rPr>
        <w:t xml:space="preserve"> to rise </w:t>
      </w:r>
      <w:r w:rsidRPr="00C03F2D">
        <w:rPr>
          <w:u w:val="single"/>
        </w:rPr>
        <w:t xml:space="preserve">due to demand which </w:t>
      </w:r>
      <w:r w:rsidRPr="00C03F2D">
        <w:rPr>
          <w:b/>
          <w:u w:val="single"/>
        </w:rPr>
        <w:t>facilitates disruptive innovation</w:t>
      </w:r>
      <w:r w:rsidRPr="00C03F2D">
        <w:rPr>
          <w:u w:val="single"/>
        </w:rPr>
        <w:t xml:space="preserve"> in replacing</w:t>
      </w:r>
      <w:r w:rsidRPr="00C03F2D">
        <w:rPr>
          <w:sz w:val="16"/>
        </w:rPr>
        <w:t xml:space="preserve"> both </w:t>
      </w:r>
      <w:r w:rsidRPr="00C03F2D">
        <w:rPr>
          <w:u w:val="single"/>
        </w:rPr>
        <w:t>coal and oil</w:t>
      </w:r>
      <w:r w:rsidRPr="00C03F2D">
        <w:rPr>
          <w:sz w:val="16"/>
        </w:rPr>
        <w:t xml:space="preserve">. Such demand is seen in the improved electricity systems that are emerging </w:t>
      </w:r>
      <w:proofErr w:type="gramStart"/>
      <w:r w:rsidRPr="00C03F2D">
        <w:rPr>
          <w:sz w:val="16"/>
        </w:rPr>
        <w:t>as a result of</w:t>
      </w:r>
      <w:proofErr w:type="gramEnd"/>
      <w:r w:rsidRPr="00C03F2D">
        <w:rPr>
          <w:sz w:val="16"/>
        </w:rPr>
        <w:t xml:space="preserve"> the demand for roof top solar and in the demand for re-urbanized cities where electric mobility can better service the needs of the community. There are</w:t>
      </w:r>
      <w:r w:rsidRPr="00C03F2D">
        <w:rPr>
          <w:u w:val="single"/>
        </w:rPr>
        <w:t xml:space="preserve"> two other demand factors that</w:t>
      </w:r>
      <w:r w:rsidRPr="00C03F2D">
        <w:rPr>
          <w:sz w:val="16"/>
        </w:rPr>
        <w:t xml:space="preserve"> are likely to continue to </w:t>
      </w:r>
      <w:r w:rsidRPr="00C03F2D">
        <w:rPr>
          <w:u w:val="single"/>
        </w:rPr>
        <w:t xml:space="preserve">drive the need for a </w:t>
      </w:r>
      <w:r w:rsidRPr="00C03F2D">
        <w:rPr>
          <w:b/>
          <w:u w:val="single"/>
        </w:rPr>
        <w:t>renewable city</w:t>
      </w:r>
      <w:r w:rsidRPr="00C03F2D">
        <w:rPr>
          <w:u w:val="single"/>
        </w:rPr>
        <w:t xml:space="preserve"> the knowledge</w:t>
      </w:r>
      <w:r w:rsidRPr="00C03F2D">
        <w:rPr>
          <w:sz w:val="16"/>
        </w:rPr>
        <w:t xml:space="preserve"> economy </w:t>
      </w:r>
      <w:r w:rsidRPr="00C03F2D">
        <w:rPr>
          <w:u w:val="single"/>
        </w:rPr>
        <w:t>and</w:t>
      </w:r>
      <w:r w:rsidRPr="00C03F2D">
        <w:rPr>
          <w:sz w:val="16"/>
        </w:rPr>
        <w:t xml:space="preserve"> the </w:t>
      </w:r>
      <w:r w:rsidRPr="00C03F2D">
        <w:rPr>
          <w:u w:val="single"/>
        </w:rPr>
        <w:t xml:space="preserve">digital economy </w:t>
      </w:r>
      <w:r w:rsidRPr="00C03F2D">
        <w:rPr>
          <w:sz w:val="16"/>
        </w:rPr>
        <w:t xml:space="preserve">The knowledge economy is based around creative interactions where people work together in dense urban centers as these are where the innovative, face-to-face synergies occur between people [32]. Old central business districts and new suburban centers have been transformed back into functional walking cities and those which have done this best have attracted the most capital and young talent to work there [33]. The six most walkable cities in the US have 38% higher GDP. In Boston 70% of the knowledge economy workers live in walkable locations [24]. Transit systems and walking are the most spatially efficient forms of transport as well as being the </w:t>
      </w:r>
      <w:proofErr w:type="gramStart"/>
      <w:r w:rsidRPr="00C03F2D">
        <w:rPr>
          <w:sz w:val="16"/>
        </w:rPr>
        <w:t>most free</w:t>
      </w:r>
      <w:proofErr w:type="gramEnd"/>
      <w:r w:rsidRPr="00C03F2D">
        <w:rPr>
          <w:sz w:val="16"/>
        </w:rPr>
        <w:t xml:space="preserve"> of carbon. If one km of a lane of road was considered as a unit of travel then car traffic can fit about 800 people per hour down that lane in a suburban street, a freeway up to 2500, a busway around 5000, a light rail between 10,000 and 20,000 and a heavy rail up to 50,000 [24]. These striking differences in spatial efficiency are translating into competitive advantage based on the need to bring people together in centers. There is a strong demand for such cities because they represent the places where the new knowledge economy will most likely emerge and provide new opportunities. </w:t>
      </w:r>
      <w:r w:rsidRPr="00C03F2D">
        <w:rPr>
          <w:u w:val="single"/>
        </w:rPr>
        <w:t xml:space="preserve">The </w:t>
      </w:r>
      <w:r w:rsidRPr="00C03F2D">
        <w:rPr>
          <w:highlight w:val="yellow"/>
          <w:u w:val="single"/>
        </w:rPr>
        <w:t>data is</w:t>
      </w:r>
      <w:r w:rsidRPr="00C03F2D">
        <w:rPr>
          <w:sz w:val="16"/>
        </w:rPr>
        <w:t xml:space="preserve"> also </w:t>
      </w:r>
      <w:r w:rsidRPr="00C03F2D">
        <w:rPr>
          <w:highlight w:val="yellow"/>
          <w:u w:val="single"/>
        </w:rPr>
        <w:t>strong</w:t>
      </w:r>
      <w:r w:rsidRPr="00C03F2D">
        <w:rPr>
          <w:u w:val="single"/>
        </w:rPr>
        <w:t xml:space="preserve"> that there is demand for </w:t>
      </w:r>
      <w:r w:rsidRPr="00C03F2D">
        <w:rPr>
          <w:b/>
          <w:u w:val="single"/>
        </w:rPr>
        <w:t>low carbon buildings</w:t>
      </w:r>
      <w:r w:rsidRPr="00C03F2D">
        <w:rPr>
          <w:u w:val="single"/>
        </w:rPr>
        <w:t xml:space="preserve"> in</w:t>
      </w:r>
      <w:r w:rsidRPr="00C03F2D">
        <w:rPr>
          <w:sz w:val="16"/>
        </w:rPr>
        <w:t xml:space="preserve"> these new regenerating urban </w:t>
      </w:r>
      <w:r w:rsidRPr="00C03F2D">
        <w:rPr>
          <w:u w:val="single"/>
        </w:rPr>
        <w:t>centers</w:t>
      </w:r>
      <w:r w:rsidRPr="00C03F2D">
        <w:rPr>
          <w:sz w:val="16"/>
        </w:rPr>
        <w:t xml:space="preserve"> [34]. Indeed, cities are competing for residents and workers through the provision of new </w:t>
      </w:r>
      <w:proofErr w:type="gramStart"/>
      <w:r w:rsidRPr="00C03F2D">
        <w:rPr>
          <w:sz w:val="16"/>
        </w:rPr>
        <w:t>sustainability oriented</w:t>
      </w:r>
      <w:proofErr w:type="gramEnd"/>
      <w:r w:rsidRPr="00C03F2D">
        <w:rPr>
          <w:sz w:val="16"/>
        </w:rPr>
        <w:t xml:space="preserve"> precincts and neighborhoods; the data shows that </w:t>
      </w:r>
      <w:r w:rsidRPr="00C03F2D">
        <w:rPr>
          <w:u w:val="single"/>
        </w:rPr>
        <w:t>sustainability features</w:t>
      </w:r>
      <w:r w:rsidRPr="00C03F2D">
        <w:rPr>
          <w:sz w:val="16"/>
        </w:rPr>
        <w:t xml:space="preserve"> in buildings </w:t>
      </w:r>
      <w:r w:rsidRPr="00C03F2D">
        <w:rPr>
          <w:u w:val="single"/>
        </w:rPr>
        <w:t xml:space="preserve">are a close third behind </w:t>
      </w:r>
      <w:r w:rsidRPr="00C03F2D">
        <w:rPr>
          <w:b/>
          <w:u w:val="single"/>
        </w:rPr>
        <w:t>affordability and location</w:t>
      </w:r>
      <w:r w:rsidRPr="00C03F2D">
        <w:rPr>
          <w:sz w:val="16"/>
        </w:rPr>
        <w:t xml:space="preserve"> [3,32,35]. As</w:t>
      </w:r>
      <w:r w:rsidRPr="00C03F2D">
        <w:rPr>
          <w:u w:val="single"/>
        </w:rPr>
        <w:t xml:space="preserve"> with many economic changes, there is another cultural dimension</w:t>
      </w:r>
      <w:r w:rsidRPr="00C03F2D">
        <w:rPr>
          <w:sz w:val="16"/>
        </w:rPr>
        <w:t xml:space="preserve"> to this change </w:t>
      </w:r>
      <w:r w:rsidRPr="00C03F2D">
        <w:rPr>
          <w:u w:val="single"/>
        </w:rPr>
        <w:t>that</w:t>
      </w:r>
      <w:r w:rsidRPr="00C03F2D">
        <w:rPr>
          <w:sz w:val="16"/>
        </w:rPr>
        <w:t xml:space="preserve"> perhaps </w:t>
      </w:r>
      <w:r w:rsidRPr="00C03F2D">
        <w:rPr>
          <w:u w:val="single"/>
        </w:rPr>
        <w:t>explains the rapidity of the changes observed</w:t>
      </w:r>
      <w:r w:rsidRPr="00C03F2D">
        <w:rPr>
          <w:sz w:val="16"/>
        </w:rPr>
        <w:t xml:space="preserve"> above </w:t>
      </w:r>
      <w:r w:rsidRPr="00C03F2D">
        <w:rPr>
          <w:u w:val="single"/>
        </w:rPr>
        <w:t>as well as the demographic complexion of the change. Young people</w:t>
      </w:r>
      <w:r w:rsidRPr="00C03F2D">
        <w:rPr>
          <w:sz w:val="16"/>
        </w:rPr>
        <w:t xml:space="preserve"> (especially those involved in knowledge economy jobs) </w:t>
      </w:r>
      <w:r w:rsidRPr="00C03F2D">
        <w:rPr>
          <w:u w:val="single"/>
        </w:rPr>
        <w:t>are moving to reduce their car use and switch to alternative transport</w:t>
      </w:r>
      <w:r w:rsidRPr="00C03F2D">
        <w:rPr>
          <w:sz w:val="16"/>
        </w:rPr>
        <w:t xml:space="preserve"> faster than any other group. This has been recognized by a few commentators and has been related to the use of social media devices in the digital economy. On transit or walking (and even to an extent while biking) young people are already connected by their smart technology phones and tablets. They are hardly usable while driving a car. The report by Davis et al. [34] shows that the mobile phone is a far more important device than a car for younger people. This is a cultural revolution that partly underlies the rail revolution as well as the re-urbanization of cities. It is essentially a smart city phenomenon. Thus, the structural expression of this change is that younger people are moving to live in the walking city or transit city as these locations more readily enable them to express the kind of urban experience and culture that they aspire to as well as save precious time. This is the demand that enables peak car, the rail revival and city center renewal to continue. This can explain why cities like Washington, D.C. and Portland are demonstrating the decoupling of GDP from car use per capita (Fig. 2). 5 Conclusion The </w:t>
      </w:r>
      <w:r w:rsidRPr="00C03F2D">
        <w:rPr>
          <w:u w:val="single"/>
        </w:rPr>
        <w:t>evidence</w:t>
      </w:r>
      <w:r w:rsidRPr="00C03F2D">
        <w:rPr>
          <w:sz w:val="16"/>
        </w:rPr>
        <w:t xml:space="preserve"> gathered in this paper </w:t>
      </w:r>
      <w:r w:rsidRPr="00C03F2D">
        <w:rPr>
          <w:u w:val="single"/>
        </w:rPr>
        <w:t xml:space="preserve">has shown that </w:t>
      </w:r>
      <w:r w:rsidRPr="00C03F2D">
        <w:rPr>
          <w:highlight w:val="yellow"/>
          <w:u w:val="single"/>
        </w:rPr>
        <w:t xml:space="preserve">there is a </w:t>
      </w:r>
      <w:r w:rsidRPr="00C03F2D">
        <w:rPr>
          <w:b/>
          <w:highlight w:val="yellow"/>
          <w:u w:val="single"/>
        </w:rPr>
        <w:t>new trend</w:t>
      </w:r>
      <w:r w:rsidRPr="00C03F2D">
        <w:rPr>
          <w:u w:val="single"/>
        </w:rPr>
        <w:t>: the rise of the renewable</w:t>
      </w:r>
      <w:r w:rsidRPr="00C03F2D">
        <w:rPr>
          <w:sz w:val="16"/>
        </w:rPr>
        <w:t xml:space="preserve"> city </w:t>
      </w:r>
      <w:r w:rsidRPr="00C03F2D">
        <w:rPr>
          <w:u w:val="single"/>
        </w:rPr>
        <w:t>which has emerged</w:t>
      </w:r>
      <w:r w:rsidRPr="00C03F2D">
        <w:rPr>
          <w:sz w:val="16"/>
        </w:rPr>
        <w:t xml:space="preserve"> this century </w:t>
      </w:r>
      <w:r w:rsidRPr="00C03F2D">
        <w:rPr>
          <w:u w:val="single"/>
        </w:rPr>
        <w:t xml:space="preserve">from the </w:t>
      </w:r>
      <w:r w:rsidRPr="00C03F2D">
        <w:rPr>
          <w:b/>
          <w:u w:val="single"/>
        </w:rPr>
        <w:t>decoupling of fossil fuels</w:t>
      </w:r>
      <w:r w:rsidRPr="00C03F2D">
        <w:rPr>
          <w:u w:val="single"/>
        </w:rPr>
        <w:t xml:space="preserve"> and economic </w:t>
      </w:r>
      <w:r w:rsidRPr="00C03F2D">
        <w:rPr>
          <w:b/>
          <w:u w:val="single"/>
        </w:rPr>
        <w:t>growth</w:t>
      </w:r>
      <w:r w:rsidRPr="00C03F2D">
        <w:rPr>
          <w:u w:val="single"/>
        </w:rPr>
        <w:t>. The fall of coal and</w:t>
      </w:r>
      <w:r w:rsidRPr="00C03F2D">
        <w:rPr>
          <w:sz w:val="16"/>
        </w:rPr>
        <w:t xml:space="preserve"> the fall of </w:t>
      </w:r>
      <w:r w:rsidRPr="00C03F2D">
        <w:rPr>
          <w:u w:val="single"/>
        </w:rPr>
        <w:t xml:space="preserve">oil are both </w:t>
      </w:r>
      <w:r w:rsidRPr="00C03F2D">
        <w:rPr>
          <w:highlight w:val="yellow"/>
          <w:u w:val="single"/>
        </w:rPr>
        <w:t>caused by structural</w:t>
      </w:r>
      <w:r w:rsidRPr="00C03F2D">
        <w:rPr>
          <w:u w:val="single"/>
        </w:rPr>
        <w:t xml:space="preserve"> </w:t>
      </w:r>
      <w:r w:rsidRPr="00C03F2D">
        <w:rPr>
          <w:b/>
          <w:u w:val="single"/>
        </w:rPr>
        <w:t xml:space="preserve">energy efficiency </w:t>
      </w:r>
      <w:r w:rsidRPr="00C03F2D">
        <w:rPr>
          <w:b/>
          <w:highlight w:val="yellow"/>
          <w:u w:val="single"/>
        </w:rPr>
        <w:t>gains</w:t>
      </w:r>
      <w:r w:rsidRPr="00C03F2D">
        <w:rPr>
          <w:sz w:val="16"/>
        </w:rPr>
        <w:t xml:space="preserve"> (smart technology and smart buildings for coal; smart, dense transit-oriented cities that reduce car dependence for oil) </w:t>
      </w:r>
      <w:r w:rsidRPr="00C03F2D">
        <w:rPr>
          <w:u w:val="single"/>
        </w:rPr>
        <w:t>and</w:t>
      </w:r>
      <w:r w:rsidRPr="00C03F2D">
        <w:rPr>
          <w:sz w:val="16"/>
        </w:rPr>
        <w:t xml:space="preserve"> by switching to </w:t>
      </w:r>
      <w:r w:rsidRPr="00C03F2D">
        <w:rPr>
          <w:u w:val="single"/>
        </w:rPr>
        <w:t>renewable fuels</w:t>
      </w:r>
      <w:r w:rsidRPr="00C03F2D">
        <w:rPr>
          <w:sz w:val="16"/>
        </w:rPr>
        <w:t xml:space="preserve"> (coal is being replaced by wind and solar especially roof-top PV; oil is being replaced by electric mobility). This appears to be led by demand in cities as well as somewhat competitive supply costs. The rise and rise of the renewable city </w:t>
      </w:r>
      <w:proofErr w:type="gramStart"/>
      <w:r w:rsidRPr="00C03F2D">
        <w:rPr>
          <w:sz w:val="16"/>
        </w:rPr>
        <w:t>is</w:t>
      </w:r>
      <w:proofErr w:type="gramEnd"/>
      <w:r w:rsidRPr="00C03F2D">
        <w:rPr>
          <w:sz w:val="16"/>
        </w:rPr>
        <w:t xml:space="preserve"> thus to be expected as demand is likely to continue to rise for the urban living advantages associated with renewable city technologies and structures.</w:t>
      </w:r>
    </w:p>
    <w:p w14:paraId="2C79380A" w14:textId="77777777" w:rsidR="00EF76A6" w:rsidRPr="00C03F2D" w:rsidRDefault="00EF76A6" w:rsidP="00EF76A6">
      <w:pPr>
        <w:pStyle w:val="Heading4"/>
        <w:rPr>
          <w:rFonts w:cs="Arial"/>
        </w:rPr>
      </w:pPr>
      <w:r w:rsidRPr="00C03F2D">
        <w:rPr>
          <w:rFonts w:cs="Arial"/>
        </w:rPr>
        <w:lastRenderedPageBreak/>
        <w:t xml:space="preserve">Tech </w:t>
      </w:r>
      <w:r w:rsidRPr="00C03F2D">
        <w:rPr>
          <w:rFonts w:cs="Arial"/>
          <w:u w:val="single"/>
        </w:rPr>
        <w:t>solves</w:t>
      </w:r>
      <w:r w:rsidRPr="00C03F2D">
        <w:rPr>
          <w:rFonts w:cs="Arial"/>
        </w:rPr>
        <w:t xml:space="preserve">, </w:t>
      </w:r>
      <w:r w:rsidRPr="00C03F2D">
        <w:rPr>
          <w:rFonts w:cs="Arial"/>
          <w:u w:val="single"/>
        </w:rPr>
        <w:t>no constraints</w:t>
      </w:r>
      <w:r w:rsidRPr="00C03F2D">
        <w:rPr>
          <w:rFonts w:cs="Arial"/>
        </w:rPr>
        <w:t xml:space="preserve"> – data goes neg. </w:t>
      </w:r>
    </w:p>
    <w:p w14:paraId="416797C6" w14:textId="77777777" w:rsidR="00EF76A6" w:rsidRPr="00C03F2D" w:rsidRDefault="00EF76A6" w:rsidP="00EF76A6">
      <w:pPr>
        <w:rPr>
          <w:rStyle w:val="Hyperlink"/>
          <w:sz w:val="16"/>
          <w:szCs w:val="16"/>
        </w:rPr>
      </w:pPr>
      <w:r w:rsidRPr="00C03F2D">
        <w:rPr>
          <w:rStyle w:val="Style13ptBold"/>
        </w:rPr>
        <w:t xml:space="preserve">Bailey ’16 </w:t>
      </w:r>
      <w:r w:rsidRPr="00C03F2D">
        <w:rPr>
          <w:sz w:val="16"/>
          <w:szCs w:val="16"/>
        </w:rPr>
        <w:t xml:space="preserve">(Ronald; 12/16/16; B.A. in Philosophy and B.A. Economics from the University of Virginia, member of the Society of Environmental Journalists and the American Society for Bioethics and Humanities, citing a compilation of interdisciplinary research; Reason, “Is Economic Growth Environmentally Sustainable?” </w:t>
      </w:r>
      <w:hyperlink r:id="rId19" w:history="1">
        <w:r w:rsidRPr="00C03F2D">
          <w:rPr>
            <w:rStyle w:val="Hyperlink"/>
            <w:sz w:val="16"/>
            <w:szCs w:val="16"/>
          </w:rPr>
          <w:t>http://reason.com/archives/2016/12/16/is-economic-growth-environmentally-sust1)</w:t>
        </w:r>
      </w:hyperlink>
    </w:p>
    <w:p w14:paraId="3E364CFD" w14:textId="77777777" w:rsidR="00EF76A6" w:rsidRPr="00C03F2D" w:rsidRDefault="00EF76A6" w:rsidP="00EF76A6">
      <w:pPr>
        <w:rPr>
          <w:sz w:val="16"/>
        </w:rPr>
      </w:pPr>
      <w:r w:rsidRPr="00C03F2D">
        <w:rPr>
          <w:sz w:val="16"/>
        </w:rPr>
        <w:t xml:space="preserve">Is economic growth environmentally sustainable? No, say a group of prominent </w:t>
      </w:r>
      <w:r w:rsidRPr="00C03F2D">
        <w:rPr>
          <w:u w:val="single"/>
        </w:rPr>
        <w:t>ecological economists led by</w:t>
      </w:r>
      <w:r w:rsidRPr="00C03F2D">
        <w:rPr>
          <w:sz w:val="16"/>
        </w:rPr>
        <w:t xml:space="preserve"> the Australian hydrologist James </w:t>
      </w:r>
      <w:r w:rsidRPr="00C03F2D">
        <w:rPr>
          <w:u w:val="single"/>
        </w:rPr>
        <w:t>Ward</w:t>
      </w:r>
      <w:r w:rsidRPr="00C03F2D">
        <w:rPr>
          <w:sz w:val="16"/>
        </w:rPr>
        <w:t xml:space="preserve">. In a new </w:t>
      </w:r>
      <w:proofErr w:type="spellStart"/>
      <w:r w:rsidRPr="00C03F2D">
        <w:rPr>
          <w:sz w:val="16"/>
        </w:rPr>
        <w:t>PLoS</w:t>
      </w:r>
      <w:proofErr w:type="spellEnd"/>
      <w:r w:rsidRPr="00C03F2D">
        <w:rPr>
          <w:sz w:val="16"/>
        </w:rPr>
        <w:t xml:space="preserve"> ONE article—"Is Decoupling GDP Growth from Environmental Impact Possible?"—they offer an analysis inspired by the 1972 neo-Malthusian classic The Limits to Growth. They even suggest that The Limits to Growth's projections </w:t>
      </w:r>
      <w:proofErr w:type="gramStart"/>
      <w:r w:rsidRPr="00C03F2D">
        <w:rPr>
          <w:sz w:val="16"/>
        </w:rPr>
        <w:t>with regard to</w:t>
      </w:r>
      <w:proofErr w:type="gramEnd"/>
      <w:r w:rsidRPr="00C03F2D">
        <w:rPr>
          <w:sz w:val="16"/>
        </w:rPr>
        <w:t xml:space="preserve"> population, food production, pollution, and the depletion of nonrenewable resources are still on track. In other words, they </w:t>
      </w:r>
      <w:r w:rsidRPr="00C03F2D">
        <w:rPr>
          <w:u w:val="single"/>
        </w:rPr>
        <w:t>think we're still heading for a collapse</w:t>
      </w:r>
      <w:r w:rsidRPr="00C03F2D">
        <w:rPr>
          <w:sz w:val="16"/>
        </w:rPr>
        <w:t xml:space="preserve">. I think </w:t>
      </w:r>
      <w:r w:rsidRPr="00C03F2D">
        <w:rPr>
          <w:b/>
          <w:u w:val="single"/>
        </w:rPr>
        <w:t>they're wrong</w:t>
      </w:r>
      <w:r w:rsidRPr="00C03F2D">
        <w:rPr>
          <w:sz w:val="16"/>
        </w:rPr>
        <w:t xml:space="preserve">. But they're wrong in an instructive way. </w:t>
      </w:r>
      <w:r w:rsidRPr="00C03F2D">
        <w:rPr>
          <w:u w:val="single"/>
        </w:rPr>
        <w:t>The authors describe two types of "decoupling," relative and absolute. Relative</w:t>
      </w:r>
      <w:r w:rsidRPr="00C03F2D">
        <w:rPr>
          <w:sz w:val="16"/>
        </w:rPr>
        <w:t xml:space="preserve"> decoupling </w:t>
      </w:r>
      <w:r w:rsidRPr="00C03F2D">
        <w:rPr>
          <w:u w:val="single"/>
        </w:rPr>
        <w:t>means</w:t>
      </w:r>
      <w:r w:rsidRPr="00C03F2D">
        <w:rPr>
          <w:sz w:val="16"/>
        </w:rPr>
        <w:t xml:space="preserve"> that </w:t>
      </w:r>
      <w:r w:rsidRPr="00C03F2D">
        <w:rPr>
          <w:u w:val="single"/>
        </w:rPr>
        <w:t>economic growth increases faster than</w:t>
      </w:r>
      <w:r w:rsidRPr="00C03F2D">
        <w:rPr>
          <w:sz w:val="16"/>
        </w:rPr>
        <w:t xml:space="preserve"> rates of growth in material and </w:t>
      </w:r>
      <w:r w:rsidRPr="00C03F2D">
        <w:rPr>
          <w:u w:val="single"/>
        </w:rPr>
        <w:t xml:space="preserve">energy </w:t>
      </w:r>
      <w:r w:rsidRPr="00C03F2D">
        <w:rPr>
          <w:b/>
          <w:u w:val="single"/>
        </w:rPr>
        <w:t>consumption</w:t>
      </w:r>
      <w:r w:rsidRPr="00C03F2D">
        <w:rPr>
          <w:u w:val="single"/>
        </w:rPr>
        <w:t xml:space="preserve"> and </w:t>
      </w:r>
      <w:r w:rsidRPr="00C03F2D">
        <w:rPr>
          <w:b/>
          <w:u w:val="single"/>
        </w:rPr>
        <w:t>environmental impact</w:t>
      </w:r>
      <w:r w:rsidRPr="00C03F2D">
        <w:rPr>
          <w:u w:val="single"/>
        </w:rPr>
        <w:t>. Between 1990 and 2012</w:t>
      </w:r>
      <w:r w:rsidRPr="00C03F2D">
        <w:rPr>
          <w:sz w:val="16"/>
        </w:rPr>
        <w:t xml:space="preserve">, for example, </w:t>
      </w:r>
      <w:r w:rsidRPr="00C03F2D">
        <w:rPr>
          <w:u w:val="single"/>
        </w:rPr>
        <w:t xml:space="preserve">China's </w:t>
      </w:r>
      <w:r w:rsidRPr="00C03F2D">
        <w:rPr>
          <w:b/>
          <w:highlight w:val="yellow"/>
          <w:u w:val="single"/>
        </w:rPr>
        <w:t>GDP rose 20-fold</w:t>
      </w:r>
      <w:r w:rsidRPr="00C03F2D">
        <w:rPr>
          <w:highlight w:val="yellow"/>
          <w:u w:val="single"/>
        </w:rPr>
        <w:t xml:space="preserve"> while</w:t>
      </w:r>
      <w:r w:rsidRPr="00C03F2D">
        <w:rPr>
          <w:u w:val="single"/>
        </w:rPr>
        <w:t xml:space="preserve"> its </w:t>
      </w:r>
      <w:r w:rsidRPr="00C03F2D">
        <w:rPr>
          <w:highlight w:val="yellow"/>
          <w:u w:val="single"/>
        </w:rPr>
        <w:t>energy</w:t>
      </w:r>
      <w:r w:rsidRPr="00C03F2D">
        <w:rPr>
          <w:sz w:val="16"/>
        </w:rPr>
        <w:t xml:space="preserve"> use </w:t>
      </w:r>
      <w:r w:rsidRPr="00C03F2D">
        <w:rPr>
          <w:highlight w:val="yellow"/>
          <w:u w:val="single"/>
        </w:rPr>
        <w:t>increased by</w:t>
      </w:r>
      <w:r w:rsidRPr="00C03F2D">
        <w:rPr>
          <w:sz w:val="16"/>
        </w:rPr>
        <w:t xml:space="preserve"> a factor of </w:t>
      </w:r>
      <w:r w:rsidRPr="00C03F2D">
        <w:rPr>
          <w:highlight w:val="yellow"/>
          <w:u w:val="single"/>
        </w:rPr>
        <w:t>four and</w:t>
      </w:r>
      <w:r w:rsidRPr="00C03F2D">
        <w:rPr>
          <w:sz w:val="16"/>
        </w:rPr>
        <w:t xml:space="preserve"> its </w:t>
      </w:r>
      <w:r w:rsidRPr="00C03F2D">
        <w:rPr>
          <w:u w:val="single"/>
        </w:rPr>
        <w:t xml:space="preserve">material </w:t>
      </w:r>
      <w:r w:rsidRPr="00C03F2D">
        <w:rPr>
          <w:highlight w:val="yellow"/>
          <w:u w:val="single"/>
        </w:rPr>
        <w:t>use by</w:t>
      </w:r>
      <w:r w:rsidRPr="00C03F2D">
        <w:rPr>
          <w:sz w:val="16"/>
        </w:rPr>
        <w:t xml:space="preserve"> a factor of </w:t>
      </w:r>
      <w:r w:rsidRPr="00C03F2D">
        <w:rPr>
          <w:highlight w:val="yellow"/>
          <w:u w:val="single"/>
        </w:rPr>
        <w:t>five</w:t>
      </w:r>
      <w:r w:rsidRPr="00C03F2D">
        <w:rPr>
          <w:sz w:val="16"/>
        </w:rPr>
        <w:t xml:space="preserve">. </w:t>
      </w:r>
      <w:proofErr w:type="gramStart"/>
      <w:r w:rsidRPr="00C03F2D">
        <w:rPr>
          <w:sz w:val="16"/>
        </w:rPr>
        <w:t>Basically</w:t>
      </w:r>
      <w:proofErr w:type="gramEnd"/>
      <w:r w:rsidRPr="00C03F2D">
        <w:rPr>
          <w:sz w:val="16"/>
        </w:rPr>
        <w:t xml:space="preserve"> </w:t>
      </w:r>
      <w:r w:rsidRPr="00C03F2D">
        <w:rPr>
          <w:highlight w:val="yellow"/>
          <w:u w:val="single"/>
        </w:rPr>
        <w:t>this</w:t>
      </w:r>
      <w:r w:rsidRPr="00C03F2D">
        <w:rPr>
          <w:u w:val="single"/>
        </w:rPr>
        <w:t xml:space="preserve"> entails increases in efficiency that result in using fewer resources to produce more value. Absolute decoupling is</w:t>
      </w:r>
      <w:r w:rsidRPr="00C03F2D">
        <w:rPr>
          <w:sz w:val="16"/>
        </w:rPr>
        <w:t xml:space="preserve"> what happens </w:t>
      </w:r>
      <w:r w:rsidRPr="00C03F2D">
        <w:rPr>
          <w:u w:val="single"/>
        </w:rPr>
        <w:t>when continued</w:t>
      </w:r>
      <w:r w:rsidRPr="00C03F2D">
        <w:rPr>
          <w:sz w:val="16"/>
        </w:rPr>
        <w:t xml:space="preserve"> economic </w:t>
      </w:r>
      <w:r w:rsidRPr="00C03F2D">
        <w:rPr>
          <w:u w:val="single"/>
        </w:rPr>
        <w:t>growth</w:t>
      </w:r>
      <w:r w:rsidRPr="00C03F2D">
        <w:rPr>
          <w:sz w:val="16"/>
        </w:rPr>
        <w:t xml:space="preserve"> </w:t>
      </w:r>
      <w:proofErr w:type="gramStart"/>
      <w:r w:rsidRPr="00C03F2D">
        <w:rPr>
          <w:sz w:val="16"/>
        </w:rPr>
        <w:t xml:space="preserve">actually </w:t>
      </w:r>
      <w:r w:rsidRPr="00C03F2D">
        <w:rPr>
          <w:b/>
          <w:highlight w:val="yellow"/>
          <w:u w:val="single"/>
        </w:rPr>
        <w:t>lessens</w:t>
      </w:r>
      <w:proofErr w:type="gramEnd"/>
      <w:r w:rsidRPr="00C03F2D">
        <w:rPr>
          <w:b/>
          <w:highlight w:val="yellow"/>
          <w:u w:val="single"/>
        </w:rPr>
        <w:t xml:space="preserve"> resource use</w:t>
      </w:r>
      <w:r w:rsidRPr="00C03F2D">
        <w:rPr>
          <w:sz w:val="16"/>
        </w:rPr>
        <w:t xml:space="preserve"> and impacts on the natural environment, that is, creating more value while using less stuff. Essentially humanity becomes richer while withdrawing from nature. </w:t>
      </w:r>
      <w:r w:rsidRPr="00C03F2D">
        <w:rPr>
          <w:u w:val="single"/>
        </w:rPr>
        <w:t>To demonstrate</w:t>
      </w:r>
      <w:r w:rsidRPr="00C03F2D">
        <w:rPr>
          <w:sz w:val="16"/>
        </w:rPr>
        <w:t xml:space="preserve"> that continued economic growth </w:t>
      </w:r>
      <w:r w:rsidRPr="00C03F2D">
        <w:rPr>
          <w:u w:val="single"/>
        </w:rPr>
        <w:t>is unsustainable, the authors recycle the</w:t>
      </w:r>
      <w:r w:rsidRPr="00C03F2D">
        <w:rPr>
          <w:sz w:val="16"/>
        </w:rPr>
        <w:t xml:space="preserve"> hoary I=PAT </w:t>
      </w:r>
      <w:r w:rsidRPr="00C03F2D">
        <w:rPr>
          <w:u w:val="single"/>
        </w:rPr>
        <w:t>model devised in 1972</w:t>
      </w:r>
      <w:r w:rsidRPr="00C03F2D">
        <w:rPr>
          <w:sz w:val="16"/>
        </w:rPr>
        <w:t xml:space="preserve"> by the Stanford entomologist and population alarmist Paul Ehrlich and the Harvard environmental policy professor (and chief Obama science adviser) John </w:t>
      </w:r>
      <w:proofErr w:type="spellStart"/>
      <w:r w:rsidRPr="00C03F2D">
        <w:rPr>
          <w:sz w:val="16"/>
        </w:rPr>
        <w:t>Holdren</w:t>
      </w:r>
      <w:proofErr w:type="spellEnd"/>
      <w:r w:rsidRPr="00C03F2D">
        <w:rPr>
          <w:sz w:val="16"/>
        </w:rPr>
        <w:t xml:space="preserve">. Human Impact on the environment is supposed to equal to Population x Affluence/consumption x Technology. All of these are presumed to intensify and worsen humanity's impact on the natural world. In Ward and company's updated version of I=PAT, the sustainability of economic growth largely depends on Technology trends. Absolute decoupling from resource consumption or pollutant emissions requires technological intensity of use and emissions to decrease by at least the same annual percentage as the economy is growing. For example, if the economy is growing at three percent per year, technological intensity must reduce 20-fold over 100 years to maintain steady levels of resource consumption or emissions. If technological intensity is faster </w:t>
      </w:r>
      <w:proofErr w:type="spellStart"/>
      <w:r w:rsidRPr="00C03F2D">
        <w:rPr>
          <w:sz w:val="16"/>
        </w:rPr>
        <w:t>then</w:t>
      </w:r>
      <w:proofErr w:type="spellEnd"/>
      <w:r w:rsidRPr="00C03F2D">
        <w:rPr>
          <w:sz w:val="16"/>
        </w:rPr>
        <w:t xml:space="preserve"> resource use and emissions will decline over time, which would result in greater wealth creation with ever lessening resource consumption and environmental spillovers. Once they've set up </w:t>
      </w:r>
      <w:proofErr w:type="gramStart"/>
      <w:r w:rsidRPr="00C03F2D">
        <w:rPr>
          <w:sz w:val="16"/>
        </w:rPr>
        <w:t>their</w:t>
      </w:r>
      <w:proofErr w:type="gramEnd"/>
      <w:r w:rsidRPr="00C03F2D">
        <w:rPr>
          <w:sz w:val="16"/>
        </w:rPr>
        <w:t xml:space="preserve"> I=PAT analysis, Ward and his colleagues assert that "for non-substitutable resources such as land, water, raw materials and energy, we argue that whilst efficiency gains may be possible, there are minimum requirements for these resources that are ultimately governed by physical realities." Among the "physical realities" they mention are limits on plant photosynthesis, the conversion efficiencies of plants into meat, the amount of water needed to grow crops, that all supposedly determine the amount of agricultural land required to feed humanity. </w:t>
      </w:r>
      <w:r w:rsidRPr="00C03F2D">
        <w:rPr>
          <w:u w:val="single"/>
        </w:rPr>
        <w:t>They</w:t>
      </w:r>
      <w:r w:rsidRPr="00C03F2D">
        <w:rPr>
          <w:sz w:val="16"/>
        </w:rPr>
        <w:t xml:space="preserve"> also </w:t>
      </w:r>
      <w:r w:rsidRPr="00C03F2D">
        <w:rPr>
          <w:u w:val="single"/>
        </w:rPr>
        <w:t>cite</w:t>
      </w:r>
      <w:r w:rsidRPr="00C03F2D">
        <w:rPr>
          <w:sz w:val="16"/>
        </w:rPr>
        <w:t xml:space="preserve"> "the </w:t>
      </w:r>
      <w:r w:rsidRPr="00C03F2D">
        <w:rPr>
          <w:u w:val="single"/>
        </w:rPr>
        <w:t>upper limits to energy and</w:t>
      </w:r>
      <w:r w:rsidRPr="00C03F2D">
        <w:rPr>
          <w:sz w:val="16"/>
        </w:rPr>
        <w:t xml:space="preserve"> material </w:t>
      </w:r>
      <w:r w:rsidRPr="00C03F2D">
        <w:rPr>
          <w:u w:val="single"/>
        </w:rPr>
        <w:t>efficiencies</w:t>
      </w:r>
      <w:r w:rsidRPr="00C03F2D">
        <w:rPr>
          <w:sz w:val="16"/>
        </w:rPr>
        <w:t xml:space="preserve"> govern minimum resource throughput </w:t>
      </w:r>
      <w:r w:rsidRPr="00C03F2D">
        <w:rPr>
          <w:u w:val="single"/>
        </w:rPr>
        <w:t>required for economic production</w:t>
      </w:r>
      <w:r w:rsidRPr="00C03F2D">
        <w:rPr>
          <w:sz w:val="16"/>
        </w:rPr>
        <w:t xml:space="preserve">." To illustrate the operation of their version of the I=PAT equation, they apply it to a recent study that projected it would be possible for Australia's economy to grow 7-fold while simultaneously reducing resource and energy use and lowering environmental pressures through 2050. </w:t>
      </w:r>
      <w:r w:rsidRPr="00C03F2D">
        <w:rPr>
          <w:u w:val="single"/>
        </w:rPr>
        <w:t xml:space="preserve">They </w:t>
      </w:r>
      <w:r w:rsidRPr="00C03F2D">
        <w:rPr>
          <w:b/>
          <w:u w:val="single"/>
        </w:rPr>
        <w:t>crank the notion</w:t>
      </w:r>
      <w:r w:rsidRPr="00C03F2D">
        <w:rPr>
          <w:u w:val="single"/>
        </w:rPr>
        <w:t xml:space="preserve"> that there are</w:t>
      </w:r>
      <w:r w:rsidRPr="00C03F2D">
        <w:rPr>
          <w:sz w:val="16"/>
        </w:rPr>
        <w:t xml:space="preserve"> </w:t>
      </w:r>
      <w:proofErr w:type="spellStart"/>
      <w:r w:rsidRPr="00C03F2D">
        <w:rPr>
          <w:sz w:val="16"/>
        </w:rPr>
        <w:t>nonsubstitutable</w:t>
      </w:r>
      <w:proofErr w:type="spellEnd"/>
      <w:r w:rsidRPr="00C03F2D">
        <w:rPr>
          <w:sz w:val="16"/>
        </w:rPr>
        <w:t xml:space="preserve"> </w:t>
      </w:r>
      <w:r w:rsidRPr="00C03F2D">
        <w:rPr>
          <w:u w:val="single"/>
        </w:rPr>
        <w:t>physical limits o</w:t>
      </w:r>
      <w:r w:rsidRPr="00C03F2D">
        <w:rPr>
          <w:sz w:val="16"/>
        </w:rPr>
        <w:t xml:space="preserve">n material and energy </w:t>
      </w:r>
      <w:r w:rsidRPr="00C03F2D">
        <w:rPr>
          <w:u w:val="single"/>
        </w:rPr>
        <w:t>resources</w:t>
      </w:r>
      <w:r w:rsidRPr="00C03F2D">
        <w:rPr>
          <w:sz w:val="16"/>
        </w:rPr>
        <w:t xml:space="preserve"> through their equations until 2100, and they find that eventually consumption of both rise at the same rate as economic growth. QED: Economic growth is unsustainable. Or as they report, "Permanent decoupling (absolute or relative) is impossible for essential, non-substitutable resources because the efficiency gains are ultimately governed by physical limits." </w:t>
      </w:r>
      <w:r w:rsidRPr="00C03F2D">
        <w:rPr>
          <w:b/>
          <w:u w:val="single"/>
        </w:rPr>
        <w:t>Malthus wins again!</w:t>
      </w:r>
      <w:r w:rsidRPr="00C03F2D">
        <w:rPr>
          <w:u w:val="single"/>
        </w:rPr>
        <w:t xml:space="preserve"> Or does he? GDP growth</w:t>
      </w:r>
      <w:r w:rsidRPr="00C03F2D">
        <w:rPr>
          <w:sz w:val="16"/>
        </w:rPr>
        <w:t>—increases in the monetary value of all finished goods and services—</w:t>
      </w:r>
      <w:r w:rsidRPr="00C03F2D">
        <w:rPr>
          <w:u w:val="single"/>
        </w:rPr>
        <w:t>is a crude measure for</w:t>
      </w:r>
      <w:r w:rsidRPr="00C03F2D">
        <w:rPr>
          <w:sz w:val="16"/>
        </w:rPr>
        <w:t xml:space="preserve"> improvements in </w:t>
      </w:r>
      <w:r w:rsidRPr="00C03F2D">
        <w:rPr>
          <w:u w:val="single"/>
        </w:rPr>
        <w:t>human well-being</w:t>
      </w:r>
      <w:r w:rsidRPr="00C03F2D">
        <w:rPr>
          <w:sz w:val="16"/>
        </w:rPr>
        <w:t xml:space="preserve">. Nevertheless, </w:t>
      </w:r>
      <w:r w:rsidRPr="00C03F2D">
        <w:rPr>
          <w:highlight w:val="yellow"/>
          <w:u w:val="single"/>
        </w:rPr>
        <w:t>rising incomes</w:t>
      </w:r>
      <w:r w:rsidRPr="00C03F2D">
        <w:rPr>
          <w:sz w:val="16"/>
        </w:rPr>
        <w:t xml:space="preserve"> (GDP per capita) </w:t>
      </w:r>
      <w:r w:rsidRPr="00C03F2D">
        <w:rPr>
          <w:highlight w:val="yellow"/>
          <w:u w:val="single"/>
        </w:rPr>
        <w:t>correlate with</w:t>
      </w:r>
      <w:r w:rsidRPr="00C03F2D">
        <w:rPr>
          <w:sz w:val="16"/>
        </w:rPr>
        <w:t xml:space="preserve"> lots of good things that nearly everybody wants, including access to more and better </w:t>
      </w:r>
      <w:r w:rsidRPr="00C03F2D">
        <w:rPr>
          <w:b/>
          <w:highlight w:val="yellow"/>
          <w:u w:val="single"/>
        </w:rPr>
        <w:t>food</w:t>
      </w:r>
      <w:r w:rsidRPr="00C03F2D">
        <w:rPr>
          <w:u w:val="single"/>
        </w:rPr>
        <w:t xml:space="preserve">, longer and </w:t>
      </w:r>
      <w:r w:rsidRPr="00C03F2D">
        <w:rPr>
          <w:b/>
          <w:highlight w:val="yellow"/>
          <w:u w:val="single"/>
        </w:rPr>
        <w:t>healthier lives</w:t>
      </w:r>
      <w:r w:rsidRPr="00C03F2D">
        <w:rPr>
          <w:sz w:val="16"/>
        </w:rPr>
        <w:t xml:space="preserve">, more </w:t>
      </w:r>
      <w:r w:rsidRPr="00C03F2D">
        <w:rPr>
          <w:u w:val="single"/>
        </w:rPr>
        <w:t xml:space="preserve">educational </w:t>
      </w:r>
      <w:r w:rsidRPr="00C03F2D">
        <w:rPr>
          <w:b/>
          <w:highlight w:val="yellow"/>
          <w:u w:val="single"/>
        </w:rPr>
        <w:t>opportunities</w:t>
      </w:r>
      <w:r w:rsidRPr="00C03F2D">
        <w:rPr>
          <w:highlight w:val="yellow"/>
          <w:u w:val="single"/>
        </w:rPr>
        <w:t>, and</w:t>
      </w:r>
      <w:r w:rsidRPr="00C03F2D">
        <w:rPr>
          <w:u w:val="single"/>
        </w:rPr>
        <w:t xml:space="preserve"> greater </w:t>
      </w:r>
      <w:r w:rsidRPr="00C03F2D">
        <w:rPr>
          <w:highlight w:val="yellow"/>
          <w:u w:val="single"/>
        </w:rPr>
        <w:t>scope</w:t>
      </w:r>
      <w:r w:rsidRPr="00C03F2D">
        <w:rPr>
          <w:sz w:val="16"/>
        </w:rPr>
        <w:t xml:space="preserve"> for life choices. Ward and his colleagues are clearly right that there is only so much physical stuff on the Earth, but even they know that </w:t>
      </w:r>
      <w:r w:rsidRPr="00C03F2D">
        <w:rPr>
          <w:u w:val="single"/>
        </w:rPr>
        <w:t>wealth is not created</w:t>
      </w:r>
      <w:r w:rsidRPr="00C03F2D">
        <w:rPr>
          <w:sz w:val="16"/>
        </w:rPr>
        <w:t xml:space="preserve"> simply </w:t>
      </w:r>
      <w:r w:rsidRPr="00C03F2D">
        <w:rPr>
          <w:u w:val="single"/>
        </w:rPr>
        <w:t>by using more stuff. Where they go wrong</w:t>
      </w:r>
      <w:r w:rsidRPr="00C03F2D">
        <w:rPr>
          <w:sz w:val="16"/>
        </w:rPr>
        <w:t xml:space="preserve"> (as so many Malthusians do) </w:t>
      </w:r>
      <w:r w:rsidRPr="00C03F2D">
        <w:rPr>
          <w:u w:val="single"/>
        </w:rPr>
        <w:t>is</w:t>
      </w:r>
      <w:r w:rsidRPr="00C03F2D">
        <w:rPr>
          <w:sz w:val="16"/>
        </w:rPr>
        <w:t xml:space="preserve"> by implicitly </w:t>
      </w:r>
      <w:r w:rsidRPr="00C03F2D">
        <w:rPr>
          <w:u w:val="single"/>
        </w:rPr>
        <w:t>assuming that there are limits to</w:t>
      </w:r>
      <w:r w:rsidRPr="00C03F2D">
        <w:rPr>
          <w:sz w:val="16"/>
        </w:rPr>
        <w:t xml:space="preserve"> human </w:t>
      </w:r>
      <w:r w:rsidRPr="00C03F2D">
        <w:rPr>
          <w:u w:val="single"/>
        </w:rPr>
        <w:t>creativity</w:t>
      </w:r>
      <w:r w:rsidRPr="00C03F2D">
        <w:rPr>
          <w:sz w:val="16"/>
        </w:rPr>
        <w:t xml:space="preserve">. Interestingly, </w:t>
      </w:r>
      <w:r w:rsidRPr="00C03F2D">
        <w:rPr>
          <w:u w:val="single"/>
        </w:rPr>
        <w:t>Ward and</w:t>
      </w:r>
      <w:r w:rsidRPr="00C03F2D">
        <w:rPr>
          <w:sz w:val="16"/>
        </w:rPr>
        <w:t xml:space="preserve"> his </w:t>
      </w:r>
      <w:r w:rsidRPr="00C03F2D">
        <w:rPr>
          <w:u w:val="single"/>
        </w:rPr>
        <w:t>colleagues</w:t>
      </w:r>
      <w:r w:rsidRPr="00C03F2D">
        <w:rPr>
          <w:sz w:val="16"/>
        </w:rPr>
        <w:t xml:space="preserve">, like Malthus before them, </w:t>
      </w:r>
      <w:r w:rsidRPr="00C03F2D">
        <w:rPr>
          <w:u w:val="single"/>
        </w:rPr>
        <w:t>focus on</w:t>
      </w:r>
      <w:r w:rsidRPr="00C03F2D">
        <w:rPr>
          <w:sz w:val="16"/>
        </w:rPr>
        <w:t xml:space="preserve"> the </w:t>
      </w:r>
      <w:r w:rsidRPr="00C03F2D">
        <w:rPr>
          <w:u w:val="single"/>
        </w:rPr>
        <w:t xml:space="preserve">supposed limits to </w:t>
      </w:r>
      <w:r w:rsidRPr="00C03F2D">
        <w:rPr>
          <w:b/>
          <w:u w:val="single"/>
        </w:rPr>
        <w:t>agricultural productivity</w:t>
      </w:r>
      <w:r w:rsidRPr="00C03F2D">
        <w:rPr>
          <w:sz w:val="16"/>
        </w:rPr>
        <w:t xml:space="preserve">. For example, </w:t>
      </w:r>
      <w:r w:rsidRPr="00C03F2D">
        <w:rPr>
          <w:u w:val="single"/>
        </w:rPr>
        <w:t>they cite</w:t>
      </w:r>
      <w:r w:rsidRPr="00C03F2D">
        <w:rPr>
          <w:sz w:val="16"/>
        </w:rPr>
        <w:t xml:space="preserve"> the limits to photo</w:t>
      </w:r>
      <w:r w:rsidRPr="00C03F2D">
        <w:rPr>
          <w:u w:val="single"/>
        </w:rPr>
        <w:t>synthesis, which will limit the amount of food</w:t>
      </w:r>
      <w:r w:rsidRPr="00C03F2D">
        <w:rPr>
          <w:sz w:val="16"/>
        </w:rPr>
        <w:t xml:space="preserve"> that humanity can produce. </w:t>
      </w:r>
      <w:r w:rsidRPr="00C03F2D">
        <w:rPr>
          <w:u w:val="single"/>
        </w:rPr>
        <w:t>But</w:t>
      </w:r>
      <w:r w:rsidRPr="00C03F2D">
        <w:rPr>
          <w:sz w:val="16"/>
        </w:rPr>
        <w:t xml:space="preserve"> as they acknowledge, human </w:t>
      </w:r>
      <w:r w:rsidRPr="00C03F2D">
        <w:rPr>
          <w:u w:val="single"/>
        </w:rPr>
        <w:t>population may not</w:t>
      </w:r>
      <w:r w:rsidRPr="00C03F2D">
        <w:rPr>
          <w:sz w:val="16"/>
        </w:rPr>
        <w:t xml:space="preserve"> continue to </w:t>
      </w:r>
      <w:r w:rsidRPr="00C03F2D">
        <w:rPr>
          <w:u w:val="single"/>
        </w:rPr>
        <w:t>increase</w:t>
      </w:r>
      <w:r w:rsidRPr="00C03F2D">
        <w:rPr>
          <w:sz w:val="16"/>
        </w:rPr>
        <w:t xml:space="preserve">. In fact, </w:t>
      </w:r>
      <w:r w:rsidRPr="00C03F2D">
        <w:rPr>
          <w:b/>
          <w:highlight w:val="yellow"/>
          <w:u w:val="single"/>
        </w:rPr>
        <w:t>global fertility rates</w:t>
      </w:r>
      <w:r w:rsidRPr="00C03F2D">
        <w:rPr>
          <w:highlight w:val="yellow"/>
          <w:u w:val="single"/>
        </w:rPr>
        <w:t xml:space="preserve"> have been </w:t>
      </w:r>
      <w:r w:rsidRPr="00C03F2D">
        <w:rPr>
          <w:b/>
          <w:highlight w:val="yellow"/>
          <w:u w:val="single"/>
        </w:rPr>
        <w:t>decelerating</w:t>
      </w:r>
      <w:r w:rsidRPr="00C03F2D">
        <w:rPr>
          <w:u w:val="single"/>
        </w:rPr>
        <w:t xml:space="preserve"> for</w:t>
      </w:r>
      <w:r w:rsidRPr="00C03F2D">
        <w:rPr>
          <w:sz w:val="16"/>
        </w:rPr>
        <w:t xml:space="preserve"> many </w:t>
      </w:r>
      <w:r w:rsidRPr="00C03F2D">
        <w:rPr>
          <w:u w:val="single"/>
        </w:rPr>
        <w:t>decades</w:t>
      </w:r>
      <w:r w:rsidRPr="00C03F2D">
        <w:rPr>
          <w:sz w:val="16"/>
        </w:rPr>
        <w:t xml:space="preserve"> now, </w:t>
      </w:r>
      <w:r w:rsidRPr="00C03F2D">
        <w:rPr>
          <w:highlight w:val="yellow"/>
          <w:u w:val="single"/>
        </w:rPr>
        <w:t>and</w:t>
      </w:r>
      <w:r w:rsidRPr="00C03F2D">
        <w:rPr>
          <w:sz w:val="16"/>
        </w:rPr>
        <w:t xml:space="preserve"> demographer Wolfgang Lutz calculates that </w:t>
      </w:r>
      <w:r w:rsidRPr="00C03F2D">
        <w:rPr>
          <w:u w:val="single"/>
        </w:rPr>
        <w:t xml:space="preserve">world </w:t>
      </w:r>
      <w:r w:rsidRPr="00C03F2D">
        <w:rPr>
          <w:highlight w:val="yellow"/>
          <w:u w:val="single"/>
        </w:rPr>
        <w:t>population will peak</w:t>
      </w:r>
      <w:r w:rsidRPr="00C03F2D">
        <w:rPr>
          <w:u w:val="single"/>
        </w:rPr>
        <w:t xml:space="preserve"> after the middle of this century and</w:t>
      </w:r>
      <w:r w:rsidRPr="00C03F2D">
        <w:rPr>
          <w:sz w:val="16"/>
        </w:rPr>
        <w:t xml:space="preserve"> begin </w:t>
      </w:r>
      <w:r w:rsidRPr="00C03F2D">
        <w:rPr>
          <w:u w:val="single"/>
        </w:rPr>
        <w:t>fall</w:t>
      </w:r>
      <w:r w:rsidRPr="00C03F2D">
        <w:rPr>
          <w:sz w:val="16"/>
        </w:rPr>
        <w:t xml:space="preserve">ing. </w:t>
      </w:r>
      <w:r w:rsidRPr="00C03F2D">
        <w:rPr>
          <w:u w:val="single"/>
        </w:rPr>
        <w:t>Since the</w:t>
      </w:r>
      <w:r w:rsidRPr="00C03F2D">
        <w:rPr>
          <w:sz w:val="16"/>
        </w:rPr>
        <w:t xml:space="preserve"> number of </w:t>
      </w:r>
      <w:r w:rsidRPr="00C03F2D">
        <w:rPr>
          <w:u w:val="single"/>
        </w:rPr>
        <w:t>mouths to feed will stabilize</w:t>
      </w:r>
      <w:r w:rsidRPr="00C03F2D">
        <w:rPr>
          <w:sz w:val="16"/>
        </w:rPr>
        <w:t xml:space="preserve"> and people can eat only so much, </w:t>
      </w:r>
      <w:r w:rsidRPr="00C03F2D">
        <w:rPr>
          <w:highlight w:val="yellow"/>
          <w:u w:val="single"/>
        </w:rPr>
        <w:t>it is unlikely</w:t>
      </w:r>
      <w:r w:rsidRPr="00C03F2D">
        <w:rPr>
          <w:sz w:val="16"/>
        </w:rPr>
        <w:t xml:space="preserve"> that the </w:t>
      </w:r>
      <w:r w:rsidRPr="00C03F2D">
        <w:rPr>
          <w:b/>
          <w:highlight w:val="yellow"/>
          <w:u w:val="single"/>
        </w:rPr>
        <w:t>biophysical limits</w:t>
      </w:r>
      <w:r w:rsidRPr="00C03F2D">
        <w:rPr>
          <w:u w:val="single"/>
        </w:rPr>
        <w:t xml:space="preserve"> of agriculture</w:t>
      </w:r>
      <w:r w:rsidRPr="00C03F2D">
        <w:rPr>
          <w:sz w:val="16"/>
        </w:rPr>
        <w:t xml:space="preserve"> on Earth </w:t>
      </w:r>
      <w:r w:rsidRPr="00C03F2D">
        <w:rPr>
          <w:highlight w:val="yellow"/>
          <w:u w:val="single"/>
        </w:rPr>
        <w:t>will be exceeded</w:t>
      </w:r>
      <w:r w:rsidRPr="00C03F2D">
        <w:rPr>
          <w:sz w:val="16"/>
        </w:rPr>
        <w:t xml:space="preserve">. But it gets even better. </w:t>
      </w:r>
      <w:r w:rsidRPr="00C03F2D">
        <w:rPr>
          <w:u w:val="single"/>
        </w:rPr>
        <w:t xml:space="preserve">Agricultural </w:t>
      </w:r>
      <w:r w:rsidRPr="00C03F2D">
        <w:rPr>
          <w:b/>
          <w:highlight w:val="yellow"/>
          <w:u w:val="single"/>
        </w:rPr>
        <w:t>productivity is improving</w:t>
      </w:r>
      <w:r w:rsidRPr="00C03F2D">
        <w:rPr>
          <w:sz w:val="16"/>
        </w:rPr>
        <w:t xml:space="preserve">. Consider the biophysical limit on photosynthesis cited by the study. In fact, </w:t>
      </w:r>
      <w:r w:rsidRPr="00C03F2D">
        <w:rPr>
          <w:u w:val="single"/>
        </w:rPr>
        <w:t>researchers are</w:t>
      </w:r>
      <w:r w:rsidRPr="00C03F2D">
        <w:rPr>
          <w:sz w:val="16"/>
        </w:rPr>
        <w:t xml:space="preserve"> already </w:t>
      </w:r>
      <w:r w:rsidRPr="00C03F2D">
        <w:rPr>
          <w:sz w:val="16"/>
        </w:rPr>
        <w:lastRenderedPageBreak/>
        <w:t xml:space="preserve">making progress on </w:t>
      </w:r>
      <w:r w:rsidRPr="00C03F2D">
        <w:rPr>
          <w:u w:val="single"/>
        </w:rPr>
        <w:t xml:space="preserve">installing </w:t>
      </w:r>
      <w:r w:rsidRPr="00C03F2D">
        <w:rPr>
          <w:highlight w:val="yellow"/>
          <w:u w:val="single"/>
        </w:rPr>
        <w:t>more efficient</w:t>
      </w:r>
      <w:r w:rsidRPr="00C03F2D">
        <w:rPr>
          <w:sz w:val="16"/>
        </w:rPr>
        <w:t xml:space="preserve"> C-4 </w:t>
      </w:r>
      <w:r w:rsidRPr="00C03F2D">
        <w:rPr>
          <w:highlight w:val="yellow"/>
          <w:u w:val="single"/>
        </w:rPr>
        <w:t>photosynthesis</w:t>
      </w:r>
      <w:r w:rsidRPr="00C03F2D">
        <w:rPr>
          <w:u w:val="single"/>
        </w:rPr>
        <w:t xml:space="preserve"> into rice and wheat, which </w:t>
      </w:r>
      <w:r w:rsidRPr="00C03F2D">
        <w:rPr>
          <w:highlight w:val="yellow"/>
          <w:u w:val="single"/>
        </w:rPr>
        <w:t xml:space="preserve">would </w:t>
      </w:r>
      <w:r w:rsidRPr="00C03F2D">
        <w:rPr>
          <w:b/>
          <w:highlight w:val="yellow"/>
          <w:u w:val="single"/>
        </w:rPr>
        <w:t>boost yields by</w:t>
      </w:r>
      <w:r w:rsidRPr="00C03F2D">
        <w:rPr>
          <w:sz w:val="16"/>
        </w:rPr>
        <w:t xml:space="preserve"> as much as </w:t>
      </w:r>
      <w:r w:rsidRPr="00C03F2D">
        <w:rPr>
          <w:b/>
          <w:highlight w:val="yellow"/>
          <w:u w:val="single"/>
        </w:rPr>
        <w:t>50 percent</w:t>
      </w:r>
      <w:r w:rsidRPr="00C03F2D">
        <w:rPr>
          <w:sz w:val="16"/>
        </w:rPr>
        <w:t xml:space="preserve">. British </w:t>
      </w:r>
      <w:r w:rsidRPr="00C03F2D">
        <w:rPr>
          <w:u w:val="single"/>
        </w:rPr>
        <w:t>researchers</w:t>
      </w:r>
      <w:r w:rsidRPr="00C03F2D">
        <w:rPr>
          <w:sz w:val="16"/>
        </w:rPr>
        <w:t xml:space="preserve"> just announced that they had </w:t>
      </w:r>
      <w:r w:rsidRPr="00C03F2D">
        <w:rPr>
          <w:u w:val="single"/>
        </w:rPr>
        <w:t>figured out how to boost</w:t>
      </w:r>
      <w:r w:rsidRPr="00C03F2D">
        <w:rPr>
          <w:sz w:val="16"/>
        </w:rPr>
        <w:t xml:space="preserve"> photosynthetic </w:t>
      </w:r>
      <w:r w:rsidRPr="00C03F2D">
        <w:rPr>
          <w:u w:val="single"/>
        </w:rPr>
        <w:t>efficiency to create</w:t>
      </w:r>
      <w:r w:rsidRPr="00C03F2D">
        <w:rPr>
          <w:sz w:val="16"/>
        </w:rPr>
        <w:t xml:space="preserve"> a </w:t>
      </w:r>
      <w:r w:rsidRPr="00C03F2D">
        <w:rPr>
          <w:u w:val="single"/>
        </w:rPr>
        <w:t>super-wheat</w:t>
      </w:r>
      <w:r w:rsidRPr="00C03F2D">
        <w:rPr>
          <w:sz w:val="16"/>
        </w:rPr>
        <w:t xml:space="preserve"> would increase </w:t>
      </w:r>
      <w:r w:rsidRPr="00C03F2D">
        <w:rPr>
          <w:u w:val="single"/>
        </w:rPr>
        <w:t>yields by 20 percent</w:t>
      </w:r>
      <w:r w:rsidRPr="00C03F2D">
        <w:rPr>
          <w:sz w:val="16"/>
        </w:rPr>
        <w:t xml:space="preserve">. In a 2015 article for the Breakthrough Journal, "The Return of Nature: How Technology Liberates the Environment," Jesse H. </w:t>
      </w:r>
      <w:proofErr w:type="spellStart"/>
      <w:r w:rsidRPr="00C03F2D">
        <w:rPr>
          <w:sz w:val="16"/>
        </w:rPr>
        <w:t>Ausubel</w:t>
      </w:r>
      <w:proofErr w:type="spellEnd"/>
      <w:r w:rsidRPr="00C03F2D">
        <w:rPr>
          <w:sz w:val="16"/>
        </w:rPr>
        <w:t xml:space="preserve"> of Rockefeller University reviews how </w:t>
      </w:r>
      <w:r w:rsidRPr="00C03F2D">
        <w:rPr>
          <w:highlight w:val="yellow"/>
          <w:u w:val="single"/>
        </w:rPr>
        <w:t>humanity is</w:t>
      </w:r>
      <w:r w:rsidRPr="00C03F2D">
        <w:rPr>
          <w:u w:val="single"/>
        </w:rPr>
        <w:t xml:space="preserve"> </w:t>
      </w:r>
      <w:r w:rsidRPr="00C03F2D">
        <w:rPr>
          <w:b/>
          <w:u w:val="single"/>
        </w:rPr>
        <w:t xml:space="preserve">already </w:t>
      </w:r>
      <w:r w:rsidRPr="00C03F2D">
        <w:rPr>
          <w:b/>
          <w:highlight w:val="yellow"/>
          <w:u w:val="single"/>
        </w:rPr>
        <w:t>decoupling</w:t>
      </w:r>
      <w:r w:rsidRPr="00C03F2D">
        <w:rPr>
          <w:sz w:val="16"/>
        </w:rPr>
        <w:t xml:space="preserve"> in many ways from the natural world. "A series of '</w:t>
      </w:r>
      <w:proofErr w:type="spellStart"/>
      <w:r w:rsidRPr="00C03F2D">
        <w:rPr>
          <w:sz w:val="16"/>
        </w:rPr>
        <w:t>decouplings</w:t>
      </w:r>
      <w:proofErr w:type="spellEnd"/>
      <w:r w:rsidRPr="00C03F2D">
        <w:rPr>
          <w:sz w:val="16"/>
        </w:rPr>
        <w:t xml:space="preserve">' is occurring, so that </w:t>
      </w:r>
      <w:r w:rsidRPr="00C03F2D">
        <w:rPr>
          <w:u w:val="single"/>
        </w:rPr>
        <w:t>our economy no longer advances</w:t>
      </w:r>
      <w:r w:rsidRPr="00C03F2D">
        <w:rPr>
          <w:sz w:val="16"/>
        </w:rPr>
        <w:t xml:space="preserve"> in tandem with </w:t>
      </w:r>
      <w:r w:rsidRPr="00C03F2D">
        <w:rPr>
          <w:u w:val="single"/>
        </w:rPr>
        <w:t>exploitation of land, forests</w:t>
      </w:r>
      <w:r w:rsidRPr="00C03F2D">
        <w:rPr>
          <w:sz w:val="16"/>
        </w:rPr>
        <w:t xml:space="preserve">, water, </w:t>
      </w:r>
      <w:r w:rsidRPr="00C03F2D">
        <w:rPr>
          <w:u w:val="single"/>
        </w:rPr>
        <w:t>and minerals</w:t>
      </w:r>
      <w:r w:rsidRPr="00C03F2D">
        <w:rPr>
          <w:sz w:val="16"/>
        </w:rPr>
        <w:t xml:space="preserve">," he writes. "American </w:t>
      </w:r>
      <w:r w:rsidRPr="00C03F2D">
        <w:rPr>
          <w:u w:val="single"/>
        </w:rPr>
        <w:t>use of</w:t>
      </w:r>
      <w:r w:rsidRPr="00C03F2D">
        <w:rPr>
          <w:sz w:val="16"/>
        </w:rPr>
        <w:t xml:space="preserve"> almost </w:t>
      </w:r>
      <w:r w:rsidRPr="00C03F2D">
        <w:rPr>
          <w:highlight w:val="yellow"/>
          <w:u w:val="single"/>
        </w:rPr>
        <w:t>everything except information</w:t>
      </w:r>
      <w:r w:rsidRPr="00C03F2D">
        <w:rPr>
          <w:u w:val="single"/>
        </w:rPr>
        <w:t xml:space="preserve"> </w:t>
      </w:r>
      <w:r w:rsidRPr="00C03F2D">
        <w:rPr>
          <w:b/>
          <w:u w:val="single"/>
        </w:rPr>
        <w:t>seems to be peaking</w:t>
      </w:r>
      <w:r w:rsidRPr="00C03F2D">
        <w:rPr>
          <w:sz w:val="16"/>
        </w:rPr>
        <w:t xml:space="preserve">." He notes that </w:t>
      </w:r>
      <w:r w:rsidRPr="00C03F2D">
        <w:rPr>
          <w:u w:val="single"/>
        </w:rPr>
        <w:t>agricultural applications of fertilizer</w:t>
      </w:r>
      <w:r w:rsidRPr="00C03F2D">
        <w:rPr>
          <w:sz w:val="16"/>
        </w:rPr>
        <w:t xml:space="preserve"> and water in the U.S. </w:t>
      </w:r>
      <w:r w:rsidRPr="00C03F2D">
        <w:rPr>
          <w:u w:val="single"/>
        </w:rPr>
        <w:t>peaked in the 1980s while yields</w:t>
      </w:r>
      <w:r w:rsidRPr="00C03F2D">
        <w:rPr>
          <w:sz w:val="16"/>
        </w:rPr>
        <w:t xml:space="preserve"> continued to </w:t>
      </w:r>
      <w:r w:rsidRPr="00C03F2D">
        <w:rPr>
          <w:u w:val="single"/>
        </w:rPr>
        <w:t>increase. Thanks to</w:t>
      </w:r>
      <w:r w:rsidRPr="00C03F2D">
        <w:rPr>
          <w:sz w:val="16"/>
        </w:rPr>
        <w:t xml:space="preserve"> increasing agricultural </w:t>
      </w:r>
      <w:r w:rsidRPr="00C03F2D">
        <w:rPr>
          <w:u w:val="single"/>
        </w:rPr>
        <w:t xml:space="preserve">productivity, </w:t>
      </w:r>
      <w:r w:rsidRPr="00C03F2D">
        <w:rPr>
          <w:highlight w:val="yellow"/>
          <w:u w:val="single"/>
        </w:rPr>
        <w:t>humanity is</w:t>
      </w:r>
      <w:r w:rsidRPr="00C03F2D">
        <w:rPr>
          <w:sz w:val="16"/>
        </w:rPr>
        <w:t xml:space="preserve"> already </w:t>
      </w:r>
      <w:r w:rsidRPr="00C03F2D">
        <w:rPr>
          <w:highlight w:val="yellow"/>
          <w:u w:val="single"/>
        </w:rPr>
        <w:t xml:space="preserve">at </w:t>
      </w:r>
      <w:r w:rsidRPr="00C03F2D">
        <w:rPr>
          <w:b/>
          <w:highlight w:val="yellow"/>
          <w:u w:val="single"/>
        </w:rPr>
        <w:t>"peak farmland"</w:t>
      </w:r>
      <w:r w:rsidRPr="00C03F2D">
        <w:rPr>
          <w:sz w:val="16"/>
          <w:highlight w:val="yellow"/>
        </w:rPr>
        <w:t>;</w:t>
      </w:r>
      <w:r w:rsidRPr="00C03F2D">
        <w:rPr>
          <w:sz w:val="16"/>
        </w:rPr>
        <w:t xml:space="preserve"> as a result, "</w:t>
      </w:r>
      <w:r w:rsidRPr="00C03F2D">
        <w:rPr>
          <w:u w:val="single"/>
        </w:rPr>
        <w:t>an area the size of India or</w:t>
      </w:r>
      <w:r w:rsidRPr="00C03F2D">
        <w:rPr>
          <w:sz w:val="16"/>
        </w:rPr>
        <w:t xml:space="preserve"> of </w:t>
      </w:r>
      <w:r w:rsidRPr="00C03F2D">
        <w:rPr>
          <w:u w:val="single"/>
        </w:rPr>
        <w:t>the U</w:t>
      </w:r>
      <w:r w:rsidRPr="00C03F2D">
        <w:rPr>
          <w:sz w:val="16"/>
        </w:rPr>
        <w:t xml:space="preserve">nited </w:t>
      </w:r>
      <w:r w:rsidRPr="00C03F2D">
        <w:rPr>
          <w:u w:val="single"/>
        </w:rPr>
        <w:t>S</w:t>
      </w:r>
      <w:r w:rsidRPr="00C03F2D">
        <w:rPr>
          <w:sz w:val="16"/>
        </w:rPr>
        <w:t xml:space="preserve">tates </w:t>
      </w:r>
      <w:r w:rsidRPr="00C03F2D">
        <w:rPr>
          <w:u w:val="single"/>
        </w:rPr>
        <w:t>east of the Mississippi could be released</w:t>
      </w:r>
      <w:r w:rsidRPr="00C03F2D">
        <w:rPr>
          <w:sz w:val="16"/>
        </w:rPr>
        <w:t xml:space="preserve"> globally </w:t>
      </w:r>
      <w:r w:rsidRPr="00C03F2D">
        <w:rPr>
          <w:u w:val="single"/>
        </w:rPr>
        <w:t>from agriculture</w:t>
      </w:r>
      <w:r w:rsidRPr="00C03F2D">
        <w:rPr>
          <w:sz w:val="16"/>
        </w:rPr>
        <w:t xml:space="preserve"> over the next 50 years or so." Ward is worried about biophysical limits on water use. But as </w:t>
      </w:r>
      <w:proofErr w:type="spellStart"/>
      <w:r w:rsidRPr="00C03F2D">
        <w:rPr>
          <w:sz w:val="16"/>
        </w:rPr>
        <w:t>Ausubel</w:t>
      </w:r>
      <w:proofErr w:type="spellEnd"/>
      <w:r w:rsidRPr="00C03F2D">
        <w:rPr>
          <w:sz w:val="16"/>
        </w:rPr>
        <w:t xml:space="preserve"> notes, </w:t>
      </w:r>
      <w:r w:rsidRPr="00C03F2D">
        <w:rPr>
          <w:u w:val="single"/>
        </w:rPr>
        <w:t xml:space="preserve">U.S. </w:t>
      </w:r>
      <w:r w:rsidRPr="00C03F2D">
        <w:rPr>
          <w:b/>
          <w:highlight w:val="yellow"/>
          <w:u w:val="single"/>
        </w:rPr>
        <w:t>water use</w:t>
      </w:r>
      <w:r w:rsidRPr="00C03F2D">
        <w:rPr>
          <w:b/>
          <w:u w:val="single"/>
        </w:rPr>
        <w:t xml:space="preserve"> has </w:t>
      </w:r>
      <w:r w:rsidRPr="00C03F2D">
        <w:rPr>
          <w:b/>
          <w:highlight w:val="yellow"/>
          <w:u w:val="single"/>
        </w:rPr>
        <w:t>peaked</w:t>
      </w:r>
      <w:r w:rsidRPr="00C03F2D">
        <w:rPr>
          <w:u w:val="single"/>
        </w:rPr>
        <w:t xml:space="preserve"> </w:t>
      </w:r>
      <w:r w:rsidRPr="00C03F2D">
        <w:rPr>
          <w:highlight w:val="yellow"/>
          <w:u w:val="single"/>
        </w:rPr>
        <w:t>and</w:t>
      </w:r>
      <w:r w:rsidRPr="00C03F2D">
        <w:rPr>
          <w:sz w:val="16"/>
        </w:rPr>
        <w:t xml:space="preserve"> has </w:t>
      </w:r>
      <w:r w:rsidRPr="00C03F2D">
        <w:rPr>
          <w:highlight w:val="yellow"/>
          <w:u w:val="single"/>
        </w:rPr>
        <w:t xml:space="preserve">declined </w:t>
      </w:r>
      <w:r w:rsidRPr="00C03F2D">
        <w:rPr>
          <w:b/>
          <w:highlight w:val="yellow"/>
          <w:u w:val="single"/>
        </w:rPr>
        <w:t>below</w:t>
      </w:r>
      <w:r w:rsidRPr="00C03F2D">
        <w:rPr>
          <w:b/>
          <w:u w:val="single"/>
        </w:rPr>
        <w:t xml:space="preserve"> the level of </w:t>
      </w:r>
      <w:r w:rsidRPr="00C03F2D">
        <w:rPr>
          <w:b/>
          <w:highlight w:val="yellow"/>
          <w:u w:val="single"/>
        </w:rPr>
        <w:t>1970</w:t>
      </w:r>
      <w:r w:rsidRPr="00C03F2D">
        <w:rPr>
          <w:sz w:val="16"/>
        </w:rPr>
        <w:t xml:space="preserve">. What about meat? </w:t>
      </w:r>
      <w:proofErr w:type="spellStart"/>
      <w:r w:rsidRPr="00C03F2D">
        <w:rPr>
          <w:sz w:val="16"/>
        </w:rPr>
        <w:t>Ausubel</w:t>
      </w:r>
      <w:proofErr w:type="spellEnd"/>
      <w:r w:rsidRPr="00C03F2D">
        <w:rPr>
          <w:sz w:val="16"/>
        </w:rPr>
        <w:t xml:space="preserve"> notes the </w:t>
      </w:r>
      <w:r w:rsidRPr="00C03F2D">
        <w:rPr>
          <w:b/>
          <w:u w:val="single"/>
        </w:rPr>
        <w:t>greater efficiency</w:t>
      </w:r>
      <w:r w:rsidRPr="00C03F2D">
        <w:rPr>
          <w:u w:val="single"/>
        </w:rPr>
        <w:t xml:space="preserve"> with</w:t>
      </w:r>
      <w:r w:rsidRPr="00C03F2D">
        <w:rPr>
          <w:sz w:val="16"/>
        </w:rPr>
        <w:t xml:space="preserve"> which </w:t>
      </w:r>
      <w:r w:rsidRPr="00C03F2D">
        <w:rPr>
          <w:u w:val="single"/>
        </w:rPr>
        <w:t>chickens and</w:t>
      </w:r>
      <w:r w:rsidRPr="00C03F2D">
        <w:rPr>
          <w:sz w:val="16"/>
        </w:rPr>
        <w:t xml:space="preserve"> cultivated </w:t>
      </w:r>
      <w:r w:rsidRPr="00C03F2D">
        <w:rPr>
          <w:u w:val="single"/>
        </w:rPr>
        <w:t>fish turn grains and plant matter into meat</w:t>
      </w:r>
      <w:r w:rsidRPr="00C03F2D">
        <w:rPr>
          <w:sz w:val="16"/>
        </w:rPr>
        <w:t xml:space="preserve">. In any event, </w:t>
      </w:r>
      <w:r w:rsidRPr="00C03F2D">
        <w:rPr>
          <w:u w:val="single"/>
        </w:rPr>
        <w:t>the future of farming is not fields but factories. Innovators</w:t>
      </w:r>
      <w:r w:rsidRPr="00C03F2D">
        <w:rPr>
          <w:sz w:val="16"/>
        </w:rPr>
        <w:t xml:space="preserve"> are already seeking to </w:t>
      </w:r>
      <w:r w:rsidRPr="00C03F2D">
        <w:rPr>
          <w:u w:val="single"/>
        </w:rPr>
        <w:t>replace the</w:t>
      </w:r>
      <w:r w:rsidRPr="00C03F2D">
        <w:rPr>
          <w:sz w:val="16"/>
        </w:rPr>
        <w:t xml:space="preserve"> entire </w:t>
      </w:r>
      <w:r w:rsidRPr="00C03F2D">
        <w:rPr>
          <w:u w:val="single"/>
        </w:rPr>
        <w:t>dairy industry with</w:t>
      </w:r>
      <w:r w:rsidRPr="00C03F2D">
        <w:rPr>
          <w:sz w:val="16"/>
        </w:rPr>
        <w:t xml:space="preserve"> milk, yogurt, and cheeses made by </w:t>
      </w:r>
      <w:r w:rsidRPr="00C03F2D">
        <w:rPr>
          <w:u w:val="single"/>
        </w:rPr>
        <w:t>genetically modified bacteria</w:t>
      </w:r>
      <w:r w:rsidRPr="00C03F2D">
        <w:rPr>
          <w:sz w:val="16"/>
        </w:rPr>
        <w:t xml:space="preserve"> grown in tanks. </w:t>
      </w:r>
      <w:r w:rsidRPr="00C03F2D">
        <w:rPr>
          <w:u w:val="single"/>
        </w:rPr>
        <w:t>Others</w:t>
      </w:r>
      <w:r w:rsidRPr="00C03F2D">
        <w:rPr>
          <w:sz w:val="16"/>
        </w:rPr>
        <w:t xml:space="preserve"> are figuring how to </w:t>
      </w:r>
      <w:r w:rsidRPr="00C03F2D">
        <w:rPr>
          <w:u w:val="single"/>
        </w:rPr>
        <w:t>culture meat</w:t>
      </w:r>
      <w:r w:rsidRPr="00C03F2D">
        <w:rPr>
          <w:sz w:val="16"/>
        </w:rPr>
        <w:t xml:space="preserve"> in vat. </w:t>
      </w:r>
      <w:proofErr w:type="spellStart"/>
      <w:r w:rsidRPr="00C03F2D">
        <w:rPr>
          <w:sz w:val="16"/>
        </w:rPr>
        <w:t>Ausubel</w:t>
      </w:r>
      <w:proofErr w:type="spellEnd"/>
      <w:r w:rsidRPr="00C03F2D">
        <w:rPr>
          <w:sz w:val="16"/>
        </w:rPr>
        <w:t xml:space="preserve"> also notes that many </w:t>
      </w:r>
      <w:r w:rsidRPr="00C03F2D">
        <w:rPr>
          <w:highlight w:val="yellow"/>
          <w:u w:val="single"/>
        </w:rPr>
        <w:t>countries</w:t>
      </w:r>
      <w:r w:rsidRPr="00C03F2D">
        <w:rPr>
          <w:sz w:val="16"/>
        </w:rPr>
        <w:t xml:space="preserve"> have already been through or </w:t>
      </w:r>
      <w:r w:rsidRPr="00C03F2D">
        <w:rPr>
          <w:highlight w:val="yellow"/>
          <w:u w:val="single"/>
        </w:rPr>
        <w:t>are about to enter</w:t>
      </w:r>
      <w:r w:rsidRPr="00C03F2D">
        <w:rPr>
          <w:u w:val="single"/>
        </w:rPr>
        <w:t xml:space="preserve"> the </w:t>
      </w:r>
      <w:r w:rsidRPr="00C03F2D">
        <w:rPr>
          <w:highlight w:val="yellow"/>
          <w:u w:val="single"/>
        </w:rPr>
        <w:t>"forest transition,"</w:t>
      </w:r>
      <w:r w:rsidRPr="00C03F2D">
        <w:rPr>
          <w:u w:val="single"/>
        </w:rPr>
        <w:t xml:space="preserve"> in which forests</w:t>
      </w:r>
      <w:r w:rsidRPr="00C03F2D">
        <w:rPr>
          <w:sz w:val="16"/>
        </w:rPr>
        <w:t xml:space="preserve"> begin to </w:t>
      </w:r>
      <w:r w:rsidRPr="00C03F2D">
        <w:rPr>
          <w:u w:val="single"/>
        </w:rPr>
        <w:t>expand</w:t>
      </w:r>
      <w:r w:rsidRPr="00C03F2D">
        <w:rPr>
          <w:sz w:val="16"/>
        </w:rPr>
        <w:t xml:space="preserve">. Roger </w:t>
      </w:r>
      <w:proofErr w:type="spellStart"/>
      <w:r w:rsidRPr="00C03F2D">
        <w:rPr>
          <w:sz w:val="16"/>
        </w:rPr>
        <w:t>Sedjo</w:t>
      </w:r>
      <w:proofErr w:type="spellEnd"/>
      <w:r w:rsidRPr="00C03F2D">
        <w:rPr>
          <w:sz w:val="16"/>
        </w:rPr>
        <w:t xml:space="preserve">, a forest economist at Resources of the Future, has projected that </w:t>
      </w:r>
      <w:r w:rsidRPr="00C03F2D">
        <w:rPr>
          <w:u w:val="single"/>
        </w:rPr>
        <w:t>by the middle of this century most</w:t>
      </w:r>
      <w:r w:rsidRPr="00C03F2D">
        <w:rPr>
          <w:sz w:val="16"/>
        </w:rPr>
        <w:t xml:space="preserve"> of world's </w:t>
      </w:r>
      <w:r w:rsidRPr="00C03F2D">
        <w:rPr>
          <w:b/>
          <w:highlight w:val="yellow"/>
          <w:u w:val="single"/>
        </w:rPr>
        <w:t>industrial wood</w:t>
      </w:r>
      <w:r w:rsidRPr="00C03F2D">
        <w:rPr>
          <w:highlight w:val="yellow"/>
          <w:u w:val="single"/>
        </w:rPr>
        <w:t xml:space="preserve"> will be</w:t>
      </w:r>
      <w:r w:rsidRPr="00C03F2D">
        <w:rPr>
          <w:u w:val="single"/>
        </w:rPr>
        <w:t xml:space="preserve"> produced from planted forests covering</w:t>
      </w:r>
      <w:r w:rsidRPr="00C03F2D">
        <w:rPr>
          <w:sz w:val="16"/>
        </w:rPr>
        <w:t xml:space="preserve"> a </w:t>
      </w:r>
      <w:r w:rsidRPr="00C03F2D">
        <w:rPr>
          <w:u w:val="single"/>
        </w:rPr>
        <w:t>remarkably small land</w:t>
      </w:r>
      <w:r w:rsidRPr="00C03F2D">
        <w:rPr>
          <w:sz w:val="16"/>
        </w:rPr>
        <w:t xml:space="preserve"> area, perhaps </w:t>
      </w:r>
      <w:r w:rsidRPr="00C03F2D">
        <w:rPr>
          <w:b/>
          <w:highlight w:val="yellow"/>
          <w:u w:val="single"/>
        </w:rPr>
        <w:t>only 5 to 10 percent</w:t>
      </w:r>
      <w:r w:rsidRPr="00C03F2D">
        <w:rPr>
          <w:highlight w:val="yellow"/>
          <w:u w:val="single"/>
        </w:rPr>
        <w:t xml:space="preserve"> of</w:t>
      </w:r>
      <w:r w:rsidRPr="00C03F2D">
        <w:rPr>
          <w:sz w:val="16"/>
        </w:rPr>
        <w:t xml:space="preserve"> the extent of </w:t>
      </w:r>
      <w:r w:rsidRPr="00C03F2D">
        <w:rPr>
          <w:u w:val="single"/>
        </w:rPr>
        <w:t xml:space="preserve">today's global </w:t>
      </w:r>
      <w:r w:rsidRPr="00C03F2D">
        <w:rPr>
          <w:highlight w:val="yellow"/>
          <w:u w:val="single"/>
        </w:rPr>
        <w:t>forest</w:t>
      </w:r>
      <w:r w:rsidRPr="00C03F2D">
        <w:rPr>
          <w:u w:val="single"/>
        </w:rPr>
        <w:t>. Shrinking farms</w:t>
      </w:r>
      <w:r w:rsidRPr="00C03F2D">
        <w:rPr>
          <w:sz w:val="16"/>
        </w:rPr>
        <w:t xml:space="preserve"> and ranches </w:t>
      </w:r>
      <w:r w:rsidRPr="00C03F2D">
        <w:rPr>
          <w:u w:val="single"/>
        </w:rPr>
        <w:t>and expanding forests will</w:t>
      </w:r>
      <w:r w:rsidRPr="00C03F2D">
        <w:rPr>
          <w:sz w:val="16"/>
        </w:rPr>
        <w:t xml:space="preserve"> do a lot toward </w:t>
      </w:r>
      <w:r w:rsidRPr="00C03F2D">
        <w:rPr>
          <w:u w:val="single"/>
        </w:rPr>
        <w:t>turn</w:t>
      </w:r>
      <w:r w:rsidRPr="00C03F2D">
        <w:rPr>
          <w:sz w:val="16"/>
        </w:rPr>
        <w:t xml:space="preserve">ing </w:t>
      </w:r>
      <w:r w:rsidRPr="00C03F2D">
        <w:rPr>
          <w:u w:val="single"/>
        </w:rPr>
        <w:t>around</w:t>
      </w:r>
      <w:r w:rsidRPr="00C03F2D">
        <w:rPr>
          <w:sz w:val="16"/>
        </w:rPr>
        <w:t xml:space="preserve"> the alarming global </w:t>
      </w:r>
      <w:r w:rsidRPr="00C03F2D">
        <w:rPr>
          <w:u w:val="single"/>
        </w:rPr>
        <w:t>reduction in wildlife</w:t>
      </w:r>
      <w:r w:rsidRPr="00C03F2D">
        <w:rPr>
          <w:sz w:val="16"/>
        </w:rPr>
        <w:t xml:space="preserve">. How about </w:t>
      </w:r>
      <w:proofErr w:type="spellStart"/>
      <w:r w:rsidRPr="00C03F2D">
        <w:rPr>
          <w:sz w:val="16"/>
        </w:rPr>
        <w:t>unsubstitutable</w:t>
      </w:r>
      <w:proofErr w:type="spellEnd"/>
      <w:r w:rsidRPr="00C03F2D">
        <w:rPr>
          <w:sz w:val="16"/>
        </w:rPr>
        <w:t xml:space="preserve"> stuff? Are we running out of that? </w:t>
      </w:r>
      <w:proofErr w:type="spellStart"/>
      <w:r w:rsidRPr="00C03F2D">
        <w:rPr>
          <w:sz w:val="16"/>
        </w:rPr>
        <w:t>Ausubel</w:t>
      </w:r>
      <w:proofErr w:type="spellEnd"/>
      <w:r w:rsidRPr="00C03F2D">
        <w:rPr>
          <w:sz w:val="16"/>
        </w:rPr>
        <w:t xml:space="preserve"> notes that </w:t>
      </w:r>
      <w:r w:rsidRPr="00C03F2D">
        <w:rPr>
          <w:highlight w:val="yellow"/>
          <w:u w:val="single"/>
        </w:rPr>
        <w:t>the U.S.</w:t>
      </w:r>
      <w:r w:rsidRPr="00C03F2D">
        <w:rPr>
          <w:u w:val="single"/>
        </w:rPr>
        <w:t xml:space="preserve"> has</w:t>
      </w:r>
      <w:r w:rsidRPr="00C03F2D">
        <w:rPr>
          <w:sz w:val="16"/>
        </w:rPr>
        <w:t xml:space="preserve"> apparently already </w:t>
      </w:r>
      <w:r w:rsidRPr="00C03F2D">
        <w:rPr>
          <w:highlight w:val="yellow"/>
          <w:u w:val="single"/>
        </w:rPr>
        <w:t xml:space="preserve">achieved </w:t>
      </w:r>
      <w:r w:rsidRPr="00C03F2D">
        <w:rPr>
          <w:b/>
          <w:highlight w:val="yellow"/>
          <w:u w:val="single"/>
        </w:rPr>
        <w:t>absolute decoupling</w:t>
      </w:r>
      <w:r w:rsidRPr="00C03F2D">
        <w:rPr>
          <w:sz w:val="16"/>
        </w:rPr>
        <w:t>—call it peak stuff—</w:t>
      </w:r>
      <w:r w:rsidRPr="00C03F2D">
        <w:rPr>
          <w:highlight w:val="yellow"/>
          <w:u w:val="single"/>
        </w:rPr>
        <w:t>for</w:t>
      </w:r>
      <w:r w:rsidRPr="00C03F2D">
        <w:rPr>
          <w:sz w:val="16"/>
        </w:rPr>
        <w:t xml:space="preserve"> a lot of materials, including </w:t>
      </w:r>
      <w:r w:rsidRPr="00C03F2D">
        <w:rPr>
          <w:highlight w:val="yellow"/>
          <w:u w:val="single"/>
        </w:rPr>
        <w:t>plastics, paper</w:t>
      </w:r>
      <w:r w:rsidRPr="00C03F2D">
        <w:rPr>
          <w:u w:val="single"/>
        </w:rPr>
        <w:t xml:space="preserve">, timber, phosphate, </w:t>
      </w:r>
      <w:r w:rsidRPr="00C03F2D">
        <w:rPr>
          <w:highlight w:val="yellow"/>
          <w:u w:val="single"/>
        </w:rPr>
        <w:t>aluminum, steel</w:t>
      </w:r>
      <w:r w:rsidRPr="00C03F2D">
        <w:rPr>
          <w:u w:val="single"/>
        </w:rPr>
        <w:t xml:space="preserve">, and copper. </w:t>
      </w:r>
      <w:r w:rsidRPr="00C03F2D">
        <w:rPr>
          <w:highlight w:val="yellow"/>
          <w:u w:val="single"/>
        </w:rPr>
        <w:t>And</w:t>
      </w:r>
      <w:r w:rsidRPr="00C03F2D">
        <w:rPr>
          <w:sz w:val="16"/>
        </w:rPr>
        <w:t xml:space="preserve"> he reports </w:t>
      </w:r>
      <w:r w:rsidRPr="00C03F2D">
        <w:rPr>
          <w:highlight w:val="yellow"/>
          <w:u w:val="single"/>
        </w:rPr>
        <w:t>relative</w:t>
      </w:r>
      <w:r w:rsidRPr="00C03F2D">
        <w:rPr>
          <w:u w:val="single"/>
        </w:rPr>
        <w:t xml:space="preserve"> decoupling </w:t>
      </w:r>
      <w:r w:rsidRPr="00C03F2D">
        <w:rPr>
          <w:highlight w:val="yellow"/>
          <w:u w:val="single"/>
        </w:rPr>
        <w:t xml:space="preserve">for </w:t>
      </w:r>
      <w:r w:rsidRPr="00C03F2D">
        <w:rPr>
          <w:b/>
          <w:highlight w:val="yellow"/>
          <w:u w:val="single"/>
        </w:rPr>
        <w:t>53</w:t>
      </w:r>
      <w:r w:rsidRPr="00C03F2D">
        <w:rPr>
          <w:sz w:val="16"/>
        </w:rPr>
        <w:t xml:space="preserve"> other </w:t>
      </w:r>
      <w:r w:rsidRPr="00C03F2D">
        <w:rPr>
          <w:b/>
          <w:highlight w:val="yellow"/>
          <w:u w:val="single"/>
        </w:rPr>
        <w:t>commodities</w:t>
      </w:r>
      <w:r w:rsidRPr="00C03F2D">
        <w:rPr>
          <w:u w:val="single"/>
        </w:rPr>
        <w:t>, all of which are</w:t>
      </w:r>
      <w:r w:rsidRPr="00C03F2D">
        <w:rPr>
          <w:sz w:val="16"/>
        </w:rPr>
        <w:t xml:space="preserve"> likely </w:t>
      </w:r>
      <w:r w:rsidRPr="00C03F2D">
        <w:rPr>
          <w:u w:val="single"/>
        </w:rPr>
        <w:t>heading toward absolute</w:t>
      </w:r>
      <w:r w:rsidRPr="00C03F2D">
        <w:rPr>
          <w:sz w:val="16"/>
        </w:rPr>
        <w:t xml:space="preserve"> decoupling. </w:t>
      </w:r>
      <w:r w:rsidRPr="00C03F2D">
        <w:rPr>
          <w:highlight w:val="yellow"/>
          <w:u w:val="single"/>
        </w:rPr>
        <w:t>Additive</w:t>
      </w:r>
      <w:r w:rsidRPr="00C03F2D">
        <w:rPr>
          <w:u w:val="single"/>
        </w:rPr>
        <w:t xml:space="preserve"> </w:t>
      </w:r>
      <w:r w:rsidRPr="00C03F2D">
        <w:rPr>
          <w:highlight w:val="yellow"/>
          <w:u w:val="single"/>
        </w:rPr>
        <w:t>manufacturing</w:t>
      </w:r>
      <w:r w:rsidRPr="00C03F2D">
        <w:rPr>
          <w:sz w:val="16"/>
        </w:rPr>
        <w:t xml:space="preserve"> is also known as 3-D printing, in which machines build up new items one layer at a time. The Advanced Manufacturing Office suggested that additive manufacturing </w:t>
      </w:r>
      <w:r w:rsidRPr="00C03F2D">
        <w:rPr>
          <w:highlight w:val="yellow"/>
          <w:u w:val="single"/>
        </w:rPr>
        <w:t>can reduce</w:t>
      </w:r>
      <w:r w:rsidRPr="00C03F2D">
        <w:rPr>
          <w:sz w:val="16"/>
          <w:highlight w:val="yellow"/>
        </w:rPr>
        <w:t xml:space="preserve"> </w:t>
      </w:r>
      <w:r w:rsidRPr="00C03F2D">
        <w:rPr>
          <w:sz w:val="16"/>
        </w:rPr>
        <w:t xml:space="preserve">material </w:t>
      </w:r>
      <w:r w:rsidRPr="00C03F2D">
        <w:rPr>
          <w:u w:val="single"/>
        </w:rPr>
        <w:t xml:space="preserve">needs and </w:t>
      </w:r>
      <w:r w:rsidRPr="00C03F2D">
        <w:rPr>
          <w:highlight w:val="yellow"/>
          <w:u w:val="single"/>
        </w:rPr>
        <w:t>costs by</w:t>
      </w:r>
      <w:r w:rsidRPr="00C03F2D">
        <w:rPr>
          <w:sz w:val="16"/>
        </w:rPr>
        <w:t xml:space="preserve"> up to </w:t>
      </w:r>
      <w:r w:rsidRPr="00C03F2D">
        <w:rPr>
          <w:b/>
          <w:highlight w:val="yellow"/>
          <w:u w:val="single"/>
        </w:rPr>
        <w:t>90 percent</w:t>
      </w:r>
      <w:r w:rsidRPr="00C03F2D">
        <w:rPr>
          <w:sz w:val="16"/>
        </w:rPr>
        <w:t xml:space="preserve">. And instead of the replacement of worn-out items, their </w:t>
      </w:r>
      <w:r w:rsidRPr="00C03F2D">
        <w:rPr>
          <w:u w:val="single"/>
        </w:rPr>
        <w:t xml:space="preserve">material can </w:t>
      </w:r>
      <w:r w:rsidRPr="00C03F2D">
        <w:rPr>
          <w:b/>
          <w:u w:val="single"/>
        </w:rPr>
        <w:t>simply be recycled</w:t>
      </w:r>
      <w:r w:rsidRPr="00C03F2D">
        <w:rPr>
          <w:sz w:val="16"/>
        </w:rPr>
        <w:t xml:space="preserve"> through a printer to return it to </w:t>
      </w:r>
      <w:r w:rsidRPr="00C03F2D">
        <w:rPr>
          <w:u w:val="single"/>
        </w:rPr>
        <w:t>good-as-new</w:t>
      </w:r>
      <w:r w:rsidRPr="00C03F2D">
        <w:rPr>
          <w:sz w:val="16"/>
        </w:rPr>
        <w:t xml:space="preserve"> condition </w:t>
      </w:r>
      <w:r w:rsidRPr="00C03F2D">
        <w:rPr>
          <w:u w:val="single"/>
        </w:rPr>
        <w:t>using only 2 to 25 percent of</w:t>
      </w:r>
      <w:r w:rsidRPr="00C03F2D">
        <w:rPr>
          <w:sz w:val="16"/>
        </w:rPr>
        <w:t xml:space="preserve"> the </w:t>
      </w:r>
      <w:r w:rsidRPr="00C03F2D">
        <w:rPr>
          <w:u w:val="single"/>
        </w:rPr>
        <w:t>energy</w:t>
      </w:r>
      <w:r w:rsidRPr="00C03F2D">
        <w:rPr>
          <w:sz w:val="16"/>
        </w:rPr>
        <w:t xml:space="preserve"> required </w:t>
      </w:r>
      <w:r w:rsidRPr="00C03F2D">
        <w:rPr>
          <w:u w:val="single"/>
        </w:rPr>
        <w:t>to make new parts. 3-D printing</w:t>
      </w:r>
      <w:r w:rsidRPr="00C03F2D">
        <w:rPr>
          <w:sz w:val="16"/>
        </w:rPr>
        <w:t xml:space="preserve"> on demand </w:t>
      </w:r>
      <w:r w:rsidRPr="00C03F2D">
        <w:rPr>
          <w:u w:val="single"/>
        </w:rPr>
        <w:t>will</w:t>
      </w:r>
      <w:r w:rsidRPr="00C03F2D">
        <w:rPr>
          <w:sz w:val="16"/>
        </w:rPr>
        <w:t xml:space="preserve"> also </w:t>
      </w:r>
      <w:r w:rsidRPr="00C03F2D">
        <w:rPr>
          <w:u w:val="single"/>
        </w:rPr>
        <w:t>eliminate storage and inventory</w:t>
      </w:r>
      <w:r w:rsidRPr="00C03F2D">
        <w:rPr>
          <w:sz w:val="16"/>
        </w:rPr>
        <w:t xml:space="preserve"> </w:t>
      </w:r>
      <w:proofErr w:type="gramStart"/>
      <w:r w:rsidRPr="00C03F2D">
        <w:rPr>
          <w:sz w:val="16"/>
        </w:rPr>
        <w:t xml:space="preserve">costs, </w:t>
      </w:r>
      <w:r w:rsidRPr="00C03F2D">
        <w:rPr>
          <w:u w:val="single"/>
        </w:rPr>
        <w:t>and</w:t>
      </w:r>
      <w:proofErr w:type="gramEnd"/>
      <w:r w:rsidRPr="00C03F2D">
        <w:rPr>
          <w:sz w:val="16"/>
        </w:rPr>
        <w:t xml:space="preserve"> will </w:t>
      </w:r>
      <w:r w:rsidRPr="00C03F2D">
        <w:rPr>
          <w:u w:val="single"/>
        </w:rPr>
        <w:t xml:space="preserve">significantly cut transportation costs. </w:t>
      </w:r>
      <w:r w:rsidRPr="00C03F2D">
        <w:rPr>
          <w:highlight w:val="yellow"/>
          <w:u w:val="single"/>
        </w:rPr>
        <w:t>Nanomanufacturing</w:t>
      </w:r>
      <w:r w:rsidRPr="00C03F2D">
        <w:rPr>
          <w:sz w:val="16"/>
        </w:rPr>
        <w:t>—building atom-by-atom—</w:t>
      </w:r>
      <w:r w:rsidRPr="00C03F2D">
        <w:rPr>
          <w:highlight w:val="yellow"/>
          <w:u w:val="single"/>
        </w:rPr>
        <w:t>will</w:t>
      </w:r>
      <w:r w:rsidRPr="00C03F2D">
        <w:rPr>
          <w:sz w:val="16"/>
        </w:rPr>
        <w:t xml:space="preserve"> likely </w:t>
      </w:r>
      <w:r w:rsidRPr="00C03F2D">
        <w:rPr>
          <w:highlight w:val="yellow"/>
          <w:u w:val="single"/>
        </w:rPr>
        <w:t xml:space="preserve">engender a </w:t>
      </w:r>
      <w:r w:rsidRPr="00C03F2D">
        <w:rPr>
          <w:b/>
          <w:highlight w:val="yellow"/>
          <w:u w:val="single"/>
        </w:rPr>
        <w:t>fourth</w:t>
      </w:r>
      <w:r w:rsidRPr="00C03F2D">
        <w:rPr>
          <w:b/>
          <w:u w:val="single"/>
        </w:rPr>
        <w:t xml:space="preserve"> industrial </w:t>
      </w:r>
      <w:r w:rsidRPr="00C03F2D">
        <w:rPr>
          <w:b/>
          <w:highlight w:val="yellow"/>
          <w:u w:val="single"/>
        </w:rPr>
        <w:t>revolution</w:t>
      </w:r>
      <w:r w:rsidRPr="00C03F2D">
        <w:rPr>
          <w:u w:val="single"/>
        </w:rPr>
        <w:t xml:space="preserve"> by spurring exponential</w:t>
      </w:r>
      <w:r w:rsidRPr="00C03F2D">
        <w:rPr>
          <w:sz w:val="16"/>
        </w:rPr>
        <w:t xml:space="preserve"> economic </w:t>
      </w:r>
      <w:r w:rsidRPr="00C03F2D">
        <w:rPr>
          <w:u w:val="single"/>
        </w:rPr>
        <w:t>growth while reducing</w:t>
      </w:r>
      <w:r w:rsidRPr="00C03F2D">
        <w:rPr>
          <w:sz w:val="16"/>
        </w:rPr>
        <w:t xml:space="preserve"> human </w:t>
      </w:r>
      <w:r w:rsidRPr="00C03F2D">
        <w:rPr>
          <w:u w:val="single"/>
        </w:rPr>
        <w:t>demands fo</w:t>
      </w:r>
      <w:r w:rsidRPr="00C03F2D">
        <w:rPr>
          <w:sz w:val="16"/>
        </w:rPr>
        <w:t xml:space="preserve">r material </w:t>
      </w:r>
      <w:r w:rsidRPr="00C03F2D">
        <w:rPr>
          <w:u w:val="single"/>
        </w:rPr>
        <w:t>resources</w:t>
      </w:r>
      <w:r w:rsidRPr="00C03F2D">
        <w:rPr>
          <w:sz w:val="16"/>
        </w:rPr>
        <w:t xml:space="preserve">. Ward and company project that Australians will be using 250 percent more energy by 2100. Is there an upper limit to energy production that implies unsustainability? In their analysis, the </w:t>
      </w:r>
      <w:r w:rsidRPr="00C03F2D">
        <w:rPr>
          <w:u w:val="single"/>
        </w:rPr>
        <w:t>ecological economists</w:t>
      </w:r>
      <w:r w:rsidRPr="00C03F2D">
        <w:rPr>
          <w:sz w:val="16"/>
        </w:rPr>
        <w:t xml:space="preserve"> apparently </w:t>
      </w:r>
      <w:r w:rsidRPr="00C03F2D">
        <w:rPr>
          <w:u w:val="single"/>
        </w:rPr>
        <w:t>assume</w:t>
      </w:r>
      <w:r w:rsidRPr="00C03F2D">
        <w:rPr>
          <w:sz w:val="16"/>
        </w:rPr>
        <w:t xml:space="preserve"> that </w:t>
      </w:r>
      <w:r w:rsidRPr="00C03F2D">
        <w:rPr>
          <w:u w:val="single"/>
        </w:rPr>
        <w:t>energy supplies are limited</w:t>
      </w:r>
      <w:r w:rsidRPr="00C03F2D">
        <w:rPr>
          <w:sz w:val="16"/>
        </w:rPr>
        <w:t xml:space="preserve">. Why </w:t>
      </w:r>
      <w:r w:rsidRPr="00C03F2D">
        <w:rPr>
          <w:u w:val="single"/>
        </w:rPr>
        <w:t>this is not clear</w:t>
      </w:r>
      <w:r w:rsidRPr="00C03F2D">
        <w:rPr>
          <w:sz w:val="16"/>
        </w:rPr>
        <w:t xml:space="preserve">, unless </w:t>
      </w:r>
      <w:r w:rsidRPr="00C03F2D">
        <w:rPr>
          <w:highlight w:val="yellow"/>
          <w:u w:val="single"/>
        </w:rPr>
        <w:t>their model</w:t>
      </w:r>
      <w:r w:rsidRPr="00C03F2D">
        <w:rPr>
          <w:u w:val="single"/>
        </w:rPr>
        <w:t xml:space="preserve"> </w:t>
      </w:r>
      <w:r w:rsidRPr="00C03F2D">
        <w:rPr>
          <w:b/>
          <w:u w:val="single"/>
        </w:rPr>
        <w:t xml:space="preserve">implicitly </w:t>
      </w:r>
      <w:r w:rsidRPr="00C03F2D">
        <w:rPr>
          <w:b/>
          <w:highlight w:val="yellow"/>
          <w:u w:val="single"/>
        </w:rPr>
        <w:t>assumes</w:t>
      </w:r>
      <w:r w:rsidRPr="00C03F2D">
        <w:rPr>
          <w:sz w:val="16"/>
        </w:rPr>
        <w:t xml:space="preserve"> a growing </w:t>
      </w:r>
      <w:r w:rsidRPr="00C03F2D">
        <w:rPr>
          <w:b/>
          <w:u w:val="single"/>
        </w:rPr>
        <w:t>consumption</w:t>
      </w:r>
      <w:r w:rsidRPr="00C03F2D">
        <w:rPr>
          <w:u w:val="single"/>
        </w:rPr>
        <w:t xml:space="preserve"> of </w:t>
      </w:r>
      <w:r w:rsidRPr="00C03F2D">
        <w:rPr>
          <w:highlight w:val="yellow"/>
          <w:u w:val="single"/>
        </w:rPr>
        <w:t>fossil fuels</w:t>
      </w:r>
      <w:r w:rsidRPr="00C03F2D">
        <w:rPr>
          <w:sz w:val="16"/>
        </w:rPr>
        <w:t xml:space="preserve"> (and even then, the world is not close to running out of those). But </w:t>
      </w:r>
      <w:r w:rsidRPr="00C03F2D">
        <w:rPr>
          <w:u w:val="single"/>
        </w:rPr>
        <w:t>there is a source of energy that</w:t>
      </w:r>
      <w:r w:rsidRPr="00C03F2D">
        <w:rPr>
          <w:sz w:val="16"/>
        </w:rPr>
        <w:t xml:space="preserve">, for all practical purposes, </w:t>
      </w:r>
      <w:r w:rsidRPr="00C03F2D">
        <w:rPr>
          <w:u w:val="single"/>
        </w:rPr>
        <w:t>is limitless and has few deleterious</w:t>
      </w:r>
      <w:r w:rsidRPr="00C03F2D">
        <w:rPr>
          <w:sz w:val="16"/>
        </w:rPr>
        <w:t xml:space="preserve"> environmental </w:t>
      </w:r>
      <w:r w:rsidRPr="00C03F2D">
        <w:rPr>
          <w:u w:val="single"/>
        </w:rPr>
        <w:t xml:space="preserve">effects: </w:t>
      </w:r>
      <w:r w:rsidRPr="00C03F2D">
        <w:rPr>
          <w:b/>
          <w:u w:val="single"/>
        </w:rPr>
        <w:t>nuclear power</w:t>
      </w:r>
      <w:r w:rsidRPr="00C03F2D">
        <w:rPr>
          <w:u w:val="single"/>
        </w:rPr>
        <w:t xml:space="preserve">. </w:t>
      </w:r>
      <w:r w:rsidRPr="00C03F2D">
        <w:rPr>
          <w:highlight w:val="yellow"/>
          <w:u w:val="single"/>
        </w:rPr>
        <w:t>If demand for</w:t>
      </w:r>
      <w:r w:rsidRPr="00C03F2D">
        <w:rPr>
          <w:sz w:val="16"/>
        </w:rPr>
        <w:t xml:space="preserve"> primary </w:t>
      </w:r>
      <w:r w:rsidRPr="00C03F2D">
        <w:rPr>
          <w:highlight w:val="yellow"/>
          <w:u w:val="single"/>
        </w:rPr>
        <w:t>energy were to double</w:t>
      </w:r>
      <w:r w:rsidRPr="00C03F2D">
        <w:rPr>
          <w:u w:val="single"/>
        </w:rPr>
        <w:t xml:space="preserve"> by 2050</w:t>
      </w:r>
      <w:r w:rsidRPr="00C03F2D">
        <w:rPr>
          <w:sz w:val="16"/>
        </w:rPr>
        <w:t xml:space="preserve">, a back-of-the-envelope calculation finds that </w:t>
      </w:r>
      <w:r w:rsidRPr="00C03F2D">
        <w:rPr>
          <w:highlight w:val="yellow"/>
          <w:u w:val="single"/>
        </w:rPr>
        <w:t xml:space="preserve">the </w:t>
      </w:r>
      <w:r w:rsidRPr="00C03F2D">
        <w:rPr>
          <w:b/>
          <w:highlight w:val="yellow"/>
          <w:u w:val="single"/>
        </w:rPr>
        <w:t>entire world's</w:t>
      </w:r>
      <w:r w:rsidRPr="00C03F2D">
        <w:rPr>
          <w:b/>
          <w:u w:val="single"/>
        </w:rPr>
        <w:t xml:space="preserve"> energy </w:t>
      </w:r>
      <w:r w:rsidRPr="00C03F2D">
        <w:rPr>
          <w:b/>
          <w:highlight w:val="yellow"/>
          <w:u w:val="single"/>
        </w:rPr>
        <w:t>needs</w:t>
      </w:r>
      <w:r w:rsidRPr="00C03F2D">
        <w:rPr>
          <w:highlight w:val="yellow"/>
          <w:u w:val="single"/>
        </w:rPr>
        <w:t xml:space="preserve"> could be supplied by 6,000</w:t>
      </w:r>
      <w:r w:rsidRPr="00C03F2D">
        <w:rPr>
          <w:u w:val="single"/>
        </w:rPr>
        <w:t xml:space="preserve"> conventional</w:t>
      </w:r>
      <w:r w:rsidRPr="00C03F2D">
        <w:rPr>
          <w:sz w:val="16"/>
        </w:rPr>
        <w:t xml:space="preserve"> nuclear power </w:t>
      </w:r>
      <w:r w:rsidRPr="00C03F2D">
        <w:rPr>
          <w:highlight w:val="yellow"/>
          <w:u w:val="single"/>
        </w:rPr>
        <w:t>plants</w:t>
      </w:r>
      <w:r w:rsidRPr="00C03F2D">
        <w:rPr>
          <w:u w:val="single"/>
        </w:rPr>
        <w:t xml:space="preserve">. The deployment of </w:t>
      </w:r>
      <w:r w:rsidRPr="00C03F2D">
        <w:rPr>
          <w:highlight w:val="yellow"/>
          <w:u w:val="single"/>
        </w:rPr>
        <w:t>fast reactors would supply</w:t>
      </w:r>
      <w:r w:rsidRPr="00C03F2D">
        <w:rPr>
          <w:sz w:val="16"/>
        </w:rPr>
        <w:t xml:space="preserve"> "renewable" </w:t>
      </w:r>
      <w:r w:rsidRPr="00C03F2D">
        <w:rPr>
          <w:u w:val="single"/>
        </w:rPr>
        <w:t xml:space="preserve">energy for </w:t>
      </w:r>
      <w:r w:rsidRPr="00C03F2D">
        <w:rPr>
          <w:highlight w:val="yellow"/>
          <w:u w:val="single"/>
        </w:rPr>
        <w:t>thousands of years</w:t>
      </w:r>
      <w:r w:rsidRPr="00C03F2D">
        <w:rPr>
          <w:sz w:val="16"/>
        </w:rPr>
        <w:t xml:space="preserve">. The development of </w:t>
      </w:r>
      <w:r w:rsidRPr="00C03F2D">
        <w:rPr>
          <w:u w:val="single"/>
        </w:rPr>
        <w:t xml:space="preserve">thorium reactors could also supply </w:t>
      </w:r>
      <w:r w:rsidRPr="00C03F2D">
        <w:rPr>
          <w:b/>
          <w:u w:val="single"/>
        </w:rPr>
        <w:t>thousands of years</w:t>
      </w:r>
      <w:r w:rsidRPr="00C03F2D">
        <w:rPr>
          <w:sz w:val="16"/>
        </w:rPr>
        <w:t xml:space="preserve"> of energy. And </w:t>
      </w:r>
      <w:r w:rsidRPr="00C03F2D">
        <w:rPr>
          <w:u w:val="single"/>
        </w:rPr>
        <w:t>both</w:t>
      </w:r>
      <w:r w:rsidRPr="00C03F2D">
        <w:rPr>
          <w:sz w:val="16"/>
        </w:rPr>
        <w:t xml:space="preserve"> could </w:t>
      </w:r>
      <w:r w:rsidRPr="00C03F2D">
        <w:rPr>
          <w:u w:val="single"/>
        </w:rPr>
        <w:t>do so without harming the environment. (Waste</w:t>
      </w:r>
      <w:r w:rsidRPr="00C03F2D">
        <w:rPr>
          <w:sz w:val="16"/>
        </w:rPr>
        <w:t xml:space="preserve"> heat </w:t>
      </w:r>
      <w:r w:rsidRPr="00C03F2D">
        <w:rPr>
          <w:u w:val="single"/>
        </w:rPr>
        <w:t xml:space="preserve">at that scale would not </w:t>
      </w:r>
      <w:r w:rsidRPr="00C03F2D">
        <w:rPr>
          <w:highlight w:val="yellow"/>
          <w:u w:val="single"/>
        </w:rPr>
        <w:t>be</w:t>
      </w:r>
      <w:r w:rsidRPr="00C03F2D">
        <w:rPr>
          <w:sz w:val="16"/>
        </w:rPr>
        <w:t xml:space="preserve"> much of </w:t>
      </w:r>
      <w:r w:rsidRPr="00C03F2D">
        <w:rPr>
          <w:u w:val="single"/>
        </w:rPr>
        <w:t>a problem.) Such power sources are</w:t>
      </w:r>
      <w:r w:rsidRPr="00C03F2D">
        <w:rPr>
          <w:sz w:val="16"/>
        </w:rPr>
        <w:t xml:space="preserve"> in any relevant sense </w:t>
      </w:r>
      <w:r w:rsidRPr="00C03F2D">
        <w:rPr>
          <w:u w:val="single"/>
        </w:rPr>
        <w:t>"decoupled"</w:t>
      </w:r>
      <w:r w:rsidRPr="00C03F2D">
        <w:rPr>
          <w:sz w:val="16"/>
        </w:rPr>
        <w:t xml:space="preserve"> from the natural </w:t>
      </w:r>
      <w:proofErr w:type="gramStart"/>
      <w:r w:rsidRPr="00C03F2D">
        <w:rPr>
          <w:sz w:val="16"/>
        </w:rPr>
        <w:t xml:space="preserve">world, </w:t>
      </w:r>
      <w:r w:rsidRPr="00C03F2D">
        <w:rPr>
          <w:u w:val="single"/>
        </w:rPr>
        <w:t>since</w:t>
      </w:r>
      <w:proofErr w:type="gramEnd"/>
      <w:r w:rsidRPr="00C03F2D">
        <w:rPr>
          <w:u w:val="single"/>
        </w:rPr>
        <w:t xml:space="preserve"> their fuel cycles produce </w:t>
      </w:r>
      <w:r w:rsidRPr="00C03F2D">
        <w:rPr>
          <w:b/>
          <w:u w:val="single"/>
        </w:rPr>
        <w:t>little pollution</w:t>
      </w:r>
      <w:r w:rsidRPr="00C03F2D">
        <w:rPr>
          <w:sz w:val="16"/>
        </w:rPr>
        <w:t xml:space="preserve">. Recall that GDP measures the monetary value of all finished goods and services. </w:t>
      </w:r>
      <w:r w:rsidRPr="00C03F2D">
        <w:rPr>
          <w:u w:val="single"/>
        </w:rPr>
        <w:t>Finished goods will</w:t>
      </w:r>
      <w:r w:rsidRPr="00C03F2D">
        <w:rPr>
          <w:sz w:val="16"/>
        </w:rPr>
        <w:t xml:space="preserve"> become a </w:t>
      </w:r>
      <w:r w:rsidRPr="00C03F2D">
        <w:rPr>
          <w:u w:val="single"/>
        </w:rPr>
        <w:t>shrink</w:t>
      </w:r>
      <w:r w:rsidRPr="00C03F2D">
        <w:rPr>
          <w:sz w:val="16"/>
        </w:rPr>
        <w:t xml:space="preserve">ing part of the world's economy </w:t>
      </w:r>
      <w:r w:rsidRPr="00C03F2D">
        <w:rPr>
          <w:u w:val="single"/>
        </w:rPr>
        <w:t>as more</w:t>
      </w:r>
      <w:r w:rsidRPr="00C03F2D">
        <w:rPr>
          <w:sz w:val="16"/>
        </w:rPr>
        <w:t xml:space="preserve"> people </w:t>
      </w:r>
      <w:r w:rsidRPr="00C03F2D">
        <w:rPr>
          <w:u w:val="single"/>
        </w:rPr>
        <w:t>gain access to food, clothing</w:t>
      </w:r>
      <w:r w:rsidRPr="00C03F2D">
        <w:rPr>
          <w:sz w:val="16"/>
        </w:rPr>
        <w:t xml:space="preserve">, housing, </w:t>
      </w:r>
      <w:r w:rsidRPr="00C03F2D">
        <w:rPr>
          <w:u w:val="single"/>
        </w:rPr>
        <w:t>transportation</w:t>
      </w:r>
      <w:r w:rsidRPr="00C03F2D">
        <w:rPr>
          <w:sz w:val="16"/>
        </w:rPr>
        <w:t xml:space="preserve">, and so forth. Already, </w:t>
      </w:r>
      <w:r w:rsidRPr="00C03F2D">
        <w:rPr>
          <w:u w:val="single"/>
        </w:rPr>
        <w:t>services account for 80 percent of U.S. GDP and</w:t>
      </w:r>
      <w:r w:rsidRPr="00C03F2D">
        <w:rPr>
          <w:sz w:val="16"/>
        </w:rPr>
        <w:t xml:space="preserve"> 80 percent of civilian </w:t>
      </w:r>
      <w:r w:rsidRPr="00C03F2D">
        <w:rPr>
          <w:u w:val="single"/>
        </w:rPr>
        <w:t>employment</w:t>
      </w:r>
      <w:r w:rsidRPr="00C03F2D">
        <w:rPr>
          <w:sz w:val="16"/>
        </w:rPr>
        <w:t xml:space="preserve">. Instead of stuff, people will want to spend time creating and enjoying themselves. As technological progress enables economic growth, </w:t>
      </w:r>
      <w:r w:rsidRPr="00C03F2D">
        <w:rPr>
          <w:u w:val="single"/>
        </w:rPr>
        <w:t>people will consume</w:t>
      </w:r>
      <w:r w:rsidRPr="00C03F2D">
        <w:rPr>
          <w:sz w:val="16"/>
        </w:rPr>
        <w:t xml:space="preserve"> more pixels and </w:t>
      </w:r>
      <w:r w:rsidRPr="00C03F2D">
        <w:rPr>
          <w:u w:val="single"/>
        </w:rPr>
        <w:t>less</w:t>
      </w:r>
      <w:r w:rsidRPr="00C03F2D">
        <w:rPr>
          <w:sz w:val="16"/>
        </w:rPr>
        <w:t xml:space="preserve"> petroleum, more massages and less mortar, more </w:t>
      </w:r>
      <w:proofErr w:type="gramStart"/>
      <w:r w:rsidRPr="00C03F2D">
        <w:rPr>
          <w:sz w:val="16"/>
        </w:rPr>
        <w:t>handicrafts</w:t>
      </w:r>
      <w:proofErr w:type="gramEnd"/>
      <w:r w:rsidRPr="00C03F2D">
        <w:rPr>
          <w:sz w:val="16"/>
        </w:rPr>
        <w:t xml:space="preserve"> and less hardwood. Ultimately, </w:t>
      </w:r>
      <w:r w:rsidRPr="00C03F2D">
        <w:rPr>
          <w:highlight w:val="yellow"/>
          <w:u w:val="single"/>
        </w:rPr>
        <w:t>Ward and</w:t>
      </w:r>
      <w:r w:rsidRPr="00C03F2D">
        <w:rPr>
          <w:u w:val="single"/>
        </w:rPr>
        <w:t xml:space="preserve"> his colleagues make the </w:t>
      </w:r>
      <w:r w:rsidRPr="00C03F2D">
        <w:rPr>
          <w:b/>
          <w:u w:val="single"/>
        </w:rPr>
        <w:t>same mistake as Malthus</w:t>
      </w:r>
      <w:r w:rsidRPr="00C03F2D">
        <w:rPr>
          <w:sz w:val="16"/>
        </w:rPr>
        <w:t xml:space="preserve"> and the Limits to Growth folks: </w:t>
      </w:r>
      <w:r w:rsidRPr="00C03F2D">
        <w:rPr>
          <w:u w:val="single"/>
        </w:rPr>
        <w:t xml:space="preserve">They </w:t>
      </w:r>
      <w:r w:rsidRPr="00C03F2D">
        <w:rPr>
          <w:b/>
          <w:highlight w:val="yellow"/>
          <w:u w:val="single"/>
        </w:rPr>
        <w:t>extrapolate trends</w:t>
      </w:r>
      <w:r w:rsidRPr="00C03F2D">
        <w:rPr>
          <w:highlight w:val="yellow"/>
          <w:u w:val="single"/>
        </w:rPr>
        <w:t xml:space="preserve"> </w:t>
      </w:r>
      <w:r w:rsidRPr="00C03F2D">
        <w:rPr>
          <w:highlight w:val="yellow"/>
          <w:u w:val="single"/>
        </w:rPr>
        <w:lastRenderedPageBreak/>
        <w:t>without</w:t>
      </w:r>
      <w:r w:rsidRPr="00C03F2D">
        <w:rPr>
          <w:u w:val="single"/>
        </w:rPr>
        <w:t xml:space="preserve"> taking</w:t>
      </w:r>
      <w:r w:rsidRPr="00C03F2D">
        <w:rPr>
          <w:sz w:val="16"/>
        </w:rPr>
        <w:t xml:space="preserve"> adequate </w:t>
      </w:r>
      <w:r w:rsidRPr="00C03F2D">
        <w:rPr>
          <w:u w:val="single"/>
        </w:rPr>
        <w:t>account of</w:t>
      </w:r>
      <w:r w:rsidRPr="00C03F2D">
        <w:rPr>
          <w:sz w:val="16"/>
        </w:rPr>
        <w:t xml:space="preserve"> human </w:t>
      </w:r>
      <w:r w:rsidRPr="00C03F2D">
        <w:rPr>
          <w:b/>
          <w:highlight w:val="yellow"/>
          <w:u w:val="single"/>
        </w:rPr>
        <w:t>ingenuity</w:t>
      </w:r>
      <w:r w:rsidRPr="00C03F2D">
        <w:rPr>
          <w:u w:val="single"/>
        </w:rPr>
        <w:t>. Will it be possible to grow</w:t>
      </w:r>
      <w:r w:rsidRPr="00C03F2D">
        <w:rPr>
          <w:sz w:val="16"/>
        </w:rPr>
        <w:t xml:space="preserve"> the economy </w:t>
      </w:r>
      <w:r w:rsidRPr="00C03F2D">
        <w:rPr>
          <w:u w:val="single"/>
        </w:rPr>
        <w:t>7-fold</w:t>
      </w:r>
      <w:r w:rsidRPr="00C03F2D">
        <w:rPr>
          <w:sz w:val="16"/>
        </w:rPr>
        <w:t xml:space="preserve"> over this century </w:t>
      </w:r>
      <w:r w:rsidRPr="00C03F2D">
        <w:rPr>
          <w:u w:val="single"/>
        </w:rPr>
        <w:t>while reducing</w:t>
      </w:r>
      <w:r w:rsidRPr="00C03F2D">
        <w:rPr>
          <w:sz w:val="16"/>
        </w:rPr>
        <w:t xml:space="preserve"> resource </w:t>
      </w:r>
      <w:r w:rsidRPr="00C03F2D">
        <w:rPr>
          <w:u w:val="single"/>
        </w:rPr>
        <w:t>consumption and restoring the natural world? Yes</w:t>
      </w:r>
      <w:r w:rsidRPr="00C03F2D">
        <w:rPr>
          <w:sz w:val="16"/>
        </w:rPr>
        <w:t>.</w:t>
      </w:r>
    </w:p>
    <w:p w14:paraId="2755C56B" w14:textId="77777777" w:rsidR="00EF76A6" w:rsidRPr="00C03F2D" w:rsidRDefault="00EF76A6" w:rsidP="00EF76A6">
      <w:pPr>
        <w:pStyle w:val="Heading4"/>
        <w:rPr>
          <w:rFonts w:cs="Arial"/>
        </w:rPr>
      </w:pPr>
      <w:r w:rsidRPr="00C03F2D">
        <w:rPr>
          <w:rFonts w:cs="Arial"/>
        </w:rPr>
        <w:t xml:space="preserve">The </w:t>
      </w:r>
      <w:proofErr w:type="gramStart"/>
      <w:r w:rsidRPr="00C03F2D">
        <w:rPr>
          <w:rFonts w:cs="Arial"/>
        </w:rPr>
        <w:t>transition’s</w:t>
      </w:r>
      <w:proofErr w:type="gramEnd"/>
      <w:r w:rsidRPr="00C03F2D">
        <w:rPr>
          <w:rFonts w:cs="Arial"/>
        </w:rPr>
        <w:t xml:space="preserve"> </w:t>
      </w:r>
      <w:r w:rsidRPr="00C03F2D">
        <w:rPr>
          <w:rFonts w:cs="Arial"/>
          <w:u w:val="single"/>
        </w:rPr>
        <w:t>fatal</w:t>
      </w:r>
      <w:r w:rsidRPr="00C03F2D">
        <w:rPr>
          <w:rFonts w:cs="Arial"/>
        </w:rPr>
        <w:t xml:space="preserve">. </w:t>
      </w:r>
    </w:p>
    <w:p w14:paraId="208351EB" w14:textId="77777777" w:rsidR="00EF76A6" w:rsidRPr="00C03F2D" w:rsidRDefault="00EF76A6" w:rsidP="00EF76A6">
      <w:r w:rsidRPr="00C03F2D">
        <w:rPr>
          <w:rStyle w:val="Style13ptBold"/>
        </w:rPr>
        <w:t xml:space="preserve">Stoller ’11 </w:t>
      </w:r>
      <w:r w:rsidRPr="00C03F2D">
        <w:rPr>
          <w:sz w:val="16"/>
          <w:szCs w:val="16"/>
        </w:rPr>
        <w:t xml:space="preserve">(Matt; 7/27/11; B.A. in History from the University of Harvard, fellow at the Roosevelt Institute, journalist; The Nation, “How America Could Collapse,” </w:t>
      </w:r>
      <w:hyperlink r:id="rId20" w:history="1">
        <w:r w:rsidRPr="00C03F2D">
          <w:rPr>
            <w:rStyle w:val="Hyperlink"/>
            <w:sz w:val="16"/>
            <w:szCs w:val="16"/>
          </w:rPr>
          <w:t>https://www.thenation.com/article/how-america-could-collapse/)</w:t>
        </w:r>
      </w:hyperlink>
    </w:p>
    <w:p w14:paraId="68EA791D" w14:textId="77777777" w:rsidR="00EF76A6" w:rsidRPr="00C03F2D" w:rsidRDefault="00EF76A6" w:rsidP="00EF76A6">
      <w:pPr>
        <w:rPr>
          <w:sz w:val="16"/>
        </w:rPr>
      </w:pPr>
      <w:r w:rsidRPr="00C03F2D">
        <w:rPr>
          <w:sz w:val="16"/>
        </w:rPr>
        <w:t xml:space="preserve">Worryingly, </w:t>
      </w:r>
      <w:r w:rsidRPr="00C03F2D">
        <w:rPr>
          <w:u w:val="single"/>
        </w:rPr>
        <w:t>there’s been very little consideration of</w:t>
      </w:r>
      <w:r w:rsidRPr="00C03F2D">
        <w:rPr>
          <w:sz w:val="16"/>
        </w:rPr>
        <w:t xml:space="preserve"> how </w:t>
      </w:r>
      <w:r w:rsidRPr="00C03F2D">
        <w:rPr>
          <w:b/>
          <w:u w:val="single"/>
        </w:rPr>
        <w:t>systemic collapses</w:t>
      </w:r>
      <w:r w:rsidRPr="00C03F2D">
        <w:rPr>
          <w:sz w:val="16"/>
        </w:rPr>
        <w:t xml:space="preserve"> can happen </w:t>
      </w:r>
      <w:r w:rsidRPr="00C03F2D">
        <w:rPr>
          <w:u w:val="single"/>
        </w:rPr>
        <w:t>in</w:t>
      </w:r>
      <w:r w:rsidRPr="00C03F2D">
        <w:rPr>
          <w:sz w:val="16"/>
        </w:rPr>
        <w:t xml:space="preserve"> another, perhaps more dangerous realm—</w:t>
      </w:r>
      <w:r w:rsidRPr="00C03F2D">
        <w:rPr>
          <w:u w:val="single"/>
        </w:rPr>
        <w:t xml:space="preserve">the </w:t>
      </w:r>
      <w:r w:rsidRPr="00C03F2D">
        <w:rPr>
          <w:b/>
          <w:u w:val="single"/>
        </w:rPr>
        <w:t>industrial supply system</w:t>
      </w:r>
      <w:r w:rsidRPr="00C03F2D">
        <w:rPr>
          <w:u w:val="single"/>
        </w:rPr>
        <w:t xml:space="preserve"> that keeps us in everything from medicine to food to cars</w:t>
      </w:r>
      <w:r w:rsidRPr="00C03F2D">
        <w:rPr>
          <w:sz w:val="16"/>
        </w:rPr>
        <w:t xml:space="preserve"> to, yes, videotape. In 2004, for instance, England closed one single factory, which caused the United States to lose half of its flu vaccine supply. Barry Lynn of the New America Foundation has been studying industrial supply shocks since 1999, when he noticed that global computer chip production was concentrated in Taiwan. After a severe earthquake in that country, </w:t>
      </w:r>
      <w:r w:rsidRPr="00C03F2D">
        <w:rPr>
          <w:u w:val="single"/>
        </w:rPr>
        <w:t>the global computer industry nearly shut down, crashing</w:t>
      </w:r>
      <w:r w:rsidRPr="00C03F2D">
        <w:rPr>
          <w:sz w:val="16"/>
        </w:rPr>
        <w:t xml:space="preserve"> the </w:t>
      </w:r>
      <w:r w:rsidRPr="00C03F2D">
        <w:rPr>
          <w:u w:val="single"/>
        </w:rPr>
        <w:t>stocks of large</w:t>
      </w:r>
      <w:r w:rsidRPr="00C03F2D">
        <w:rPr>
          <w:sz w:val="16"/>
        </w:rPr>
        <w:t xml:space="preserve"> computer </w:t>
      </w:r>
      <w:r w:rsidRPr="00C03F2D">
        <w:rPr>
          <w:u w:val="single"/>
        </w:rPr>
        <w:t>makers</w:t>
      </w:r>
      <w:r w:rsidRPr="00C03F2D">
        <w:rPr>
          <w:sz w:val="16"/>
        </w:rPr>
        <w:t>. This level of concentration of the production of key components in a globalized economy is a new phenomenon. Lynn’s work points to the highly dangerous side of globalization, the flip side of a hyper-efficient global supply chain. When one link in that chain is broken, there is no fallback. Lynn has continued to study industrial supply shocks and says, “</w:t>
      </w:r>
      <w:r w:rsidRPr="00C03F2D">
        <w:rPr>
          <w:u w:val="single"/>
        </w:rPr>
        <w:t>What I have found</w:t>
      </w:r>
      <w:r w:rsidRPr="00C03F2D">
        <w:rPr>
          <w:sz w:val="16"/>
        </w:rPr>
        <w:t xml:space="preserve"> most interesting recently </w:t>
      </w:r>
      <w:r w:rsidRPr="00C03F2D">
        <w:rPr>
          <w:u w:val="single"/>
        </w:rPr>
        <w:t>is the</w:t>
      </w:r>
      <w:r w:rsidRPr="00C03F2D">
        <w:rPr>
          <w:sz w:val="16"/>
        </w:rPr>
        <w:t xml:space="preserve"> apparent </w:t>
      </w:r>
      <w:r w:rsidRPr="00C03F2D">
        <w:rPr>
          <w:u w:val="single"/>
        </w:rPr>
        <w:t xml:space="preserve">role supply chain </w:t>
      </w:r>
      <w:r w:rsidRPr="00C03F2D">
        <w:rPr>
          <w:highlight w:val="yellow"/>
          <w:u w:val="single"/>
        </w:rPr>
        <w:t>shocks</w:t>
      </w:r>
      <w:r w:rsidRPr="00C03F2D">
        <w:rPr>
          <w:u w:val="single"/>
        </w:rPr>
        <w:t xml:space="preserve"> played in </w:t>
      </w:r>
      <w:r w:rsidRPr="00C03F2D">
        <w:rPr>
          <w:highlight w:val="yellow"/>
          <w:u w:val="single"/>
        </w:rPr>
        <w:t>trigger</w:t>
      </w:r>
      <w:r w:rsidRPr="00C03F2D">
        <w:rPr>
          <w:u w:val="single"/>
        </w:rPr>
        <w:t>ing</w:t>
      </w:r>
      <w:r w:rsidRPr="00C03F2D">
        <w:rPr>
          <w:sz w:val="16"/>
        </w:rPr>
        <w:t xml:space="preserve"> a </w:t>
      </w:r>
      <w:r w:rsidRPr="00C03F2D">
        <w:rPr>
          <w:b/>
          <w:u w:val="single"/>
        </w:rPr>
        <w:t xml:space="preserve">synchronized </w:t>
      </w:r>
      <w:r w:rsidRPr="00C03F2D">
        <w:rPr>
          <w:b/>
          <w:highlight w:val="yellow"/>
          <w:u w:val="single"/>
        </w:rPr>
        <w:t>slowdown</w:t>
      </w:r>
      <w:r w:rsidRPr="00C03F2D">
        <w:rPr>
          <w:highlight w:val="yellow"/>
          <w:u w:val="single"/>
        </w:rPr>
        <w:t xml:space="preserve"> of industrial economies</w:t>
      </w:r>
      <w:r w:rsidRPr="00C03F2D">
        <w:rPr>
          <w:sz w:val="16"/>
        </w:rPr>
        <w:t xml:space="preserve"> in April—</w:t>
      </w:r>
      <w:r w:rsidRPr="00C03F2D">
        <w:rPr>
          <w:u w:val="single"/>
        </w:rPr>
        <w:t>production down</w:t>
      </w:r>
      <w:r w:rsidRPr="00C03F2D">
        <w:rPr>
          <w:sz w:val="16"/>
        </w:rPr>
        <w:t xml:space="preserve"> (in USA, China, Europe, Southeast Asia), </w:t>
      </w:r>
      <w:r w:rsidRPr="00C03F2D">
        <w:rPr>
          <w:u w:val="single"/>
        </w:rPr>
        <w:t>jobs down, demand down, GDP numbers down</w:t>
      </w:r>
      <w:r w:rsidRPr="00C03F2D">
        <w:rPr>
          <w:sz w:val="16"/>
        </w:rPr>
        <w:t xml:space="preserve">—due almost entirely to the loss of a single factory that makes microcontroller chips for cars.” Today, the problem manifests as shortages of videotape or auto parts, but </w:t>
      </w:r>
      <w:r w:rsidRPr="00C03F2D">
        <w:rPr>
          <w:highlight w:val="yellow"/>
          <w:u w:val="single"/>
        </w:rPr>
        <w:t>the global</w:t>
      </w:r>
      <w:r w:rsidRPr="00C03F2D">
        <w:rPr>
          <w:u w:val="single"/>
        </w:rPr>
        <w:t xml:space="preserve"> supply </w:t>
      </w:r>
      <w:r w:rsidRPr="00C03F2D">
        <w:rPr>
          <w:highlight w:val="yellow"/>
          <w:u w:val="single"/>
        </w:rPr>
        <w:t>chain is so</w:t>
      </w:r>
      <w:r w:rsidRPr="00C03F2D">
        <w:rPr>
          <w:u w:val="single"/>
        </w:rPr>
        <w:t xml:space="preserve"> </w:t>
      </w:r>
      <w:r w:rsidRPr="00C03F2D">
        <w:rPr>
          <w:b/>
          <w:u w:val="single"/>
        </w:rPr>
        <w:t xml:space="preserve">tangled and </w:t>
      </w:r>
      <w:r w:rsidRPr="00C03F2D">
        <w:rPr>
          <w:b/>
          <w:highlight w:val="yellow"/>
          <w:u w:val="single"/>
        </w:rPr>
        <w:t>fragile</w:t>
      </w:r>
      <w:r w:rsidRPr="00C03F2D">
        <w:rPr>
          <w:highlight w:val="yellow"/>
          <w:u w:val="single"/>
        </w:rPr>
        <w:t xml:space="preserve"> that</w:t>
      </w:r>
      <w:r w:rsidRPr="00C03F2D">
        <w:rPr>
          <w:u w:val="single"/>
        </w:rPr>
        <w:t xml:space="preserve"> next time </w:t>
      </w:r>
      <w:r w:rsidRPr="00C03F2D">
        <w:rPr>
          <w:highlight w:val="yellow"/>
          <w:u w:val="single"/>
        </w:rPr>
        <w:t>it could be</w:t>
      </w:r>
      <w:r w:rsidRPr="00C03F2D">
        <w:rPr>
          <w:u w:val="single"/>
        </w:rPr>
        <w:t xml:space="preserve"> </w:t>
      </w:r>
      <w:r w:rsidRPr="00C03F2D">
        <w:rPr>
          <w:b/>
          <w:u w:val="single"/>
        </w:rPr>
        <w:t xml:space="preserve">electronics, </w:t>
      </w:r>
      <w:r w:rsidRPr="00C03F2D">
        <w:rPr>
          <w:b/>
          <w:highlight w:val="yellow"/>
          <w:u w:val="single"/>
        </w:rPr>
        <w:t>weaponry, or</w:t>
      </w:r>
      <w:r w:rsidRPr="00C03F2D">
        <w:rPr>
          <w:sz w:val="16"/>
        </w:rPr>
        <w:t xml:space="preserve"> even </w:t>
      </w:r>
      <w:r w:rsidRPr="00C03F2D">
        <w:rPr>
          <w:b/>
          <w:highlight w:val="yellow"/>
          <w:u w:val="single"/>
        </w:rPr>
        <w:t>food</w:t>
      </w:r>
      <w:r w:rsidRPr="00C03F2D">
        <w:rPr>
          <w:sz w:val="16"/>
        </w:rPr>
        <w:t xml:space="preserve"> or medicine. As Lynn noted in an interview with Dylan </w:t>
      </w:r>
      <w:proofErr w:type="spellStart"/>
      <w:r w:rsidRPr="00C03F2D">
        <w:rPr>
          <w:sz w:val="16"/>
        </w:rPr>
        <w:t>Ratigan</w:t>
      </w:r>
      <w:proofErr w:type="spellEnd"/>
      <w:r w:rsidRPr="00C03F2D">
        <w:rPr>
          <w:sz w:val="16"/>
        </w:rPr>
        <w:t>, China controls 100 percent of the national supply of ascorbic acid, which is a basic food preservative. Leading oncologists are already warning that we are experiencing severe shortages of generic yet pivotal cancer drugs, because there’s no incentive for corporations to make them. According to Lynn’s groundbreaking book End of the Line, the essential problem is a basic shift in the way that American multinationals operate. In the 1980s</w:t>
      </w:r>
      <w:r w:rsidRPr="00C03F2D">
        <w:rPr>
          <w:sz w:val="16"/>
          <w:szCs w:val="16"/>
        </w:rPr>
        <w:t xml:space="preserve">, </w:t>
      </w:r>
      <w:r w:rsidRPr="00C03F2D">
        <w:rPr>
          <w:u w:val="single"/>
        </w:rPr>
        <w:t xml:space="preserve">the </w:t>
      </w:r>
      <w:r w:rsidRPr="00C03F2D">
        <w:rPr>
          <w:b/>
          <w:u w:val="single"/>
        </w:rPr>
        <w:t>competitive manufacturing</w:t>
      </w:r>
      <w:r w:rsidRPr="00C03F2D">
        <w:rPr>
          <w:u w:val="single"/>
        </w:rPr>
        <w:t xml:space="preserve"> threat from Japan led</w:t>
      </w:r>
      <w:r w:rsidRPr="00C03F2D">
        <w:rPr>
          <w:sz w:val="16"/>
        </w:rPr>
        <w:t xml:space="preserve"> most large </w:t>
      </w:r>
      <w:r w:rsidRPr="00C03F2D">
        <w:rPr>
          <w:u w:val="single"/>
        </w:rPr>
        <w:t>companies to eliminate waste in</w:t>
      </w:r>
      <w:r w:rsidRPr="00C03F2D">
        <w:rPr>
          <w:sz w:val="16"/>
        </w:rPr>
        <w:t xml:space="preserve"> their </w:t>
      </w:r>
      <w:r w:rsidRPr="00C03F2D">
        <w:rPr>
          <w:u w:val="single"/>
        </w:rPr>
        <w:t>production facilities</w:t>
      </w:r>
      <w:r w:rsidRPr="00C03F2D">
        <w:rPr>
          <w:sz w:val="16"/>
        </w:rPr>
        <w:t xml:space="preserve">. As a result, </w:t>
      </w:r>
      <w:r w:rsidRPr="00C03F2D">
        <w:rPr>
          <w:u w:val="single"/>
        </w:rPr>
        <w:t>they stopped keeping spare parts on hand. Eventually, companies began outsourcing production</w:t>
      </w:r>
      <w:r w:rsidRPr="00C03F2D">
        <w:rPr>
          <w:sz w:val="16"/>
        </w:rPr>
        <w:t xml:space="preserve"> itself, </w:t>
      </w:r>
      <w:r w:rsidRPr="00C03F2D">
        <w:rPr>
          <w:u w:val="single"/>
        </w:rPr>
        <w:t>as profits came increasingly from</w:t>
      </w:r>
      <w:r w:rsidRPr="00C03F2D">
        <w:rPr>
          <w:sz w:val="16"/>
        </w:rPr>
        <w:t xml:space="preserve"> extractive </w:t>
      </w:r>
      <w:r w:rsidRPr="00C03F2D">
        <w:rPr>
          <w:b/>
          <w:u w:val="single"/>
        </w:rPr>
        <w:t>monopolistic power</w:t>
      </w:r>
      <w:r w:rsidRPr="00C03F2D">
        <w:rPr>
          <w:u w:val="single"/>
        </w:rPr>
        <w:t xml:space="preserve"> over an economic system</w:t>
      </w:r>
      <w:r w:rsidRPr="00C03F2D">
        <w:rPr>
          <w:sz w:val="16"/>
        </w:rPr>
        <w:t xml:space="preserve">. Walmart is an important example; its profits come from the power it can exert on its suppliers, telling them what to make and how to make it, while the company itself functions as a giant autocratic marketplace and trading operation. Increasingly, </w:t>
      </w:r>
      <w:r w:rsidRPr="00C03F2D">
        <w:rPr>
          <w:u w:val="single"/>
        </w:rPr>
        <w:t>this is the model of success in our global economy</w:t>
      </w:r>
      <w:r w:rsidRPr="00C03F2D">
        <w:rPr>
          <w:sz w:val="16"/>
        </w:rPr>
        <w:t>. Boeing, Cisco, Apple—</w:t>
      </w:r>
      <w:r w:rsidRPr="00C03F2D">
        <w:rPr>
          <w:u w:val="single"/>
        </w:rPr>
        <w:t>all of them rely on</w:t>
      </w:r>
      <w:r w:rsidRPr="00C03F2D">
        <w:rPr>
          <w:sz w:val="16"/>
        </w:rPr>
        <w:t xml:space="preserve"> their </w:t>
      </w:r>
      <w:r w:rsidRPr="00C03F2D">
        <w:rPr>
          <w:u w:val="single"/>
        </w:rPr>
        <w:t>power over an ecosystem of production facilities</w:t>
      </w:r>
      <w:r w:rsidRPr="00C03F2D">
        <w:rPr>
          <w:sz w:val="16"/>
        </w:rPr>
        <w:t xml:space="preserve"> halfway </w:t>
      </w:r>
      <w:r w:rsidRPr="00C03F2D">
        <w:rPr>
          <w:u w:val="single"/>
        </w:rPr>
        <w:t>around the world. They have become</w:t>
      </w:r>
      <w:r w:rsidRPr="00C03F2D">
        <w:rPr>
          <w:sz w:val="16"/>
        </w:rPr>
        <w:t xml:space="preserve"> rent </w:t>
      </w:r>
      <w:r w:rsidRPr="00C03F2D">
        <w:rPr>
          <w:u w:val="single"/>
        </w:rPr>
        <w:t>extractive profit-machines</w:t>
      </w:r>
      <w:r w:rsidRPr="00C03F2D">
        <w:rPr>
          <w:sz w:val="16"/>
        </w:rPr>
        <w:t xml:space="preserve">, which is a relatively new phenomenon. It was in the 1990s that American multinationals, spurred by government policy, began outsourcing operations to China. At the same time, the Clinton administration steadily relaxed antitrust enforcement, leading to massive corporate consolidation and the creation of the virtual firm. By the early parts of the last decade, </w:t>
      </w:r>
      <w:r w:rsidRPr="00C03F2D">
        <w:rPr>
          <w:u w:val="single"/>
        </w:rPr>
        <w:t>the ideal</w:t>
      </w:r>
      <w:r w:rsidRPr="00C03F2D">
        <w:rPr>
          <w:sz w:val="16"/>
        </w:rPr>
        <w:t xml:space="preserve"> American </w:t>
      </w:r>
      <w:r w:rsidRPr="00C03F2D">
        <w:rPr>
          <w:u w:val="single"/>
        </w:rPr>
        <w:t>multinational made</w:t>
      </w:r>
      <w:r w:rsidRPr="00C03F2D">
        <w:rPr>
          <w:sz w:val="16"/>
        </w:rPr>
        <w:t xml:space="preserve"> its </w:t>
      </w:r>
      <w:r w:rsidRPr="00C03F2D">
        <w:rPr>
          <w:u w:val="single"/>
        </w:rPr>
        <w:t xml:space="preserve">profits by using its </w:t>
      </w:r>
      <w:r w:rsidRPr="00C03F2D">
        <w:rPr>
          <w:b/>
          <w:u w:val="single"/>
        </w:rPr>
        <w:t>market powe</w:t>
      </w:r>
      <w:r w:rsidRPr="00C03F2D">
        <w:rPr>
          <w:u w:val="single"/>
        </w:rPr>
        <w:t>r to</w:t>
      </w:r>
      <w:r w:rsidRPr="00C03F2D">
        <w:rPr>
          <w:sz w:val="16"/>
        </w:rPr>
        <w:t xml:space="preserve"> gut </w:t>
      </w:r>
      <w:r w:rsidRPr="00C03F2D">
        <w:rPr>
          <w:u w:val="single"/>
        </w:rPr>
        <w:t>labor and supply prices</w:t>
      </w:r>
      <w:r w:rsidRPr="00C03F2D">
        <w:rPr>
          <w:sz w:val="16"/>
        </w:rPr>
        <w:t xml:space="preserve"> and by using its political power to eliminate taxation. All of this turned giant American institutions against making things. </w:t>
      </w:r>
      <w:proofErr w:type="gramStart"/>
      <w:r w:rsidRPr="00C03F2D">
        <w:rPr>
          <w:sz w:val="16"/>
        </w:rPr>
        <w:t>This is why</w:t>
      </w:r>
      <w:proofErr w:type="gramEnd"/>
      <w:r w:rsidRPr="00C03F2D">
        <w:rPr>
          <w:sz w:val="16"/>
        </w:rPr>
        <w:t xml:space="preserve"> we rely on a British factory to make our flu vaccine, why global videotape production was knocked offline by a tsunami and why that same event slowed the gigantic auto industry. </w:t>
      </w:r>
      <w:r w:rsidRPr="00C03F2D">
        <w:rPr>
          <w:u w:val="single"/>
        </w:rPr>
        <w:t>US corporate leaders</w:t>
      </w:r>
      <w:r w:rsidRPr="00C03F2D">
        <w:rPr>
          <w:sz w:val="16"/>
        </w:rPr>
        <w:t xml:space="preserve"> now </w:t>
      </w:r>
      <w:r w:rsidRPr="00C03F2D">
        <w:rPr>
          <w:u w:val="single"/>
        </w:rPr>
        <w:t>see the idea of making things as a cost of doing business, one best left to others. What</w:t>
      </w:r>
      <w:r w:rsidRPr="00C03F2D">
        <w:rPr>
          <w:sz w:val="16"/>
        </w:rPr>
        <w:t xml:space="preserve"> has </w:t>
      </w:r>
      <w:r w:rsidRPr="00C03F2D">
        <w:rPr>
          <w:u w:val="single"/>
        </w:rPr>
        <w:t xml:space="preserve">happened as a result is that much of the production for </w:t>
      </w:r>
      <w:r w:rsidRPr="00C03F2D">
        <w:rPr>
          <w:b/>
          <w:u w:val="single"/>
        </w:rPr>
        <w:t>critical products and services</w:t>
      </w:r>
      <w:r w:rsidRPr="00C03F2D">
        <w:rPr>
          <w:u w:val="single"/>
        </w:rPr>
        <w:t xml:space="preserve"> that make our economy run is</w:t>
      </w:r>
      <w:r w:rsidRPr="00C03F2D">
        <w:rPr>
          <w:sz w:val="16"/>
        </w:rPr>
        <w:t xml:space="preserve"> constructed by </w:t>
      </w:r>
      <w:r w:rsidRPr="00C03F2D">
        <w:rPr>
          <w:u w:val="single"/>
        </w:rPr>
        <w:t xml:space="preserve">a </w:t>
      </w:r>
      <w:r w:rsidRPr="00C03F2D">
        <w:rPr>
          <w:b/>
          <w:u w:val="single"/>
        </w:rPr>
        <w:t>patchwork global network</w:t>
      </w:r>
      <w:r w:rsidRPr="00C03F2D">
        <w:rPr>
          <w:u w:val="single"/>
        </w:rPr>
        <w:t xml:space="preserve"> of suppliers</w:t>
      </w:r>
      <w:r w:rsidRPr="00C03F2D">
        <w:rPr>
          <w:sz w:val="16"/>
        </w:rPr>
        <w:t xml:space="preserve"> all over the world </w:t>
      </w:r>
      <w:r w:rsidRPr="00C03F2D">
        <w:rPr>
          <w:u w:val="single"/>
        </w:rPr>
        <w:t xml:space="preserve">in unstable regions, over which we have very little control. </w:t>
      </w:r>
      <w:r w:rsidRPr="00C03F2D">
        <w:rPr>
          <w:highlight w:val="yellow"/>
          <w:u w:val="single"/>
        </w:rPr>
        <w:t>An accident</w:t>
      </w:r>
      <w:r w:rsidRPr="00C03F2D">
        <w:rPr>
          <w:u w:val="single"/>
        </w:rPr>
        <w:t xml:space="preserve"> or political problem in a</w:t>
      </w:r>
      <w:r w:rsidRPr="00C03F2D">
        <w:rPr>
          <w:sz w:val="16"/>
        </w:rPr>
        <w:t xml:space="preserve">ny </w:t>
      </w:r>
      <w:r w:rsidRPr="00C03F2D">
        <w:rPr>
          <w:u w:val="single"/>
        </w:rPr>
        <w:t xml:space="preserve">number of countries </w:t>
      </w:r>
      <w:r w:rsidRPr="00C03F2D">
        <w:rPr>
          <w:highlight w:val="yellow"/>
          <w:u w:val="single"/>
        </w:rPr>
        <w:t>may deny us</w:t>
      </w:r>
      <w:r w:rsidRPr="00C03F2D">
        <w:rPr>
          <w:sz w:val="16"/>
        </w:rPr>
        <w:t xml:space="preserve"> not just iPhones but </w:t>
      </w:r>
      <w:r w:rsidRPr="00C03F2D">
        <w:rPr>
          <w:u w:val="single"/>
        </w:rPr>
        <w:t xml:space="preserve">food, </w:t>
      </w:r>
      <w:proofErr w:type="gramStart"/>
      <w:r w:rsidRPr="00C03F2D">
        <w:rPr>
          <w:u w:val="single"/>
        </w:rPr>
        <w:t>medicine</w:t>
      </w:r>
      <w:proofErr w:type="gramEnd"/>
      <w:r w:rsidRPr="00C03F2D">
        <w:rPr>
          <w:u w:val="single"/>
        </w:rPr>
        <w:t xml:space="preserve"> or </w:t>
      </w:r>
      <w:r w:rsidRPr="00C03F2D">
        <w:rPr>
          <w:highlight w:val="yellow"/>
          <w:u w:val="single"/>
        </w:rPr>
        <w:t>critical machinery</w:t>
      </w:r>
      <w:r w:rsidRPr="00C03F2D">
        <w:rPr>
          <w:sz w:val="16"/>
        </w:rPr>
        <w:t xml:space="preserve">. Andy Grove, co-founder of Intel, has made the case that </w:t>
      </w:r>
      <w:r w:rsidRPr="00C03F2D">
        <w:rPr>
          <w:highlight w:val="yellow"/>
          <w:u w:val="single"/>
        </w:rPr>
        <w:t>America needs to be</w:t>
      </w:r>
      <w:r w:rsidRPr="00C03F2D">
        <w:rPr>
          <w:u w:val="single"/>
        </w:rPr>
        <w:t xml:space="preserve"> building things</w:t>
      </w:r>
      <w:r w:rsidRPr="00C03F2D">
        <w:rPr>
          <w:sz w:val="16"/>
        </w:rPr>
        <w:t xml:space="preserve"> here, </w:t>
      </w:r>
      <w:r w:rsidRPr="00C03F2D">
        <w:rPr>
          <w:u w:val="single"/>
        </w:rPr>
        <w:t>investing</w:t>
      </w:r>
      <w:r w:rsidRPr="00C03F2D">
        <w:rPr>
          <w:sz w:val="16"/>
        </w:rPr>
        <w:t xml:space="preserve"> here </w:t>
      </w:r>
      <w:r w:rsidRPr="00C03F2D">
        <w:rPr>
          <w:u w:val="single"/>
        </w:rPr>
        <w:t xml:space="preserve">and </w:t>
      </w:r>
      <w:r w:rsidRPr="00C03F2D">
        <w:rPr>
          <w:highlight w:val="yellow"/>
          <w:u w:val="single"/>
        </w:rPr>
        <w:t>manufacturing</w:t>
      </w:r>
      <w:r w:rsidRPr="00C03F2D">
        <w:rPr>
          <w:sz w:val="16"/>
        </w:rPr>
        <w:t xml:space="preserve"> here. </w:t>
      </w:r>
      <w:r w:rsidRPr="00C03F2D">
        <w:rPr>
          <w:highlight w:val="yellow"/>
          <w:u w:val="single"/>
        </w:rPr>
        <w:t>We need the</w:t>
      </w:r>
      <w:r w:rsidRPr="00C03F2D">
        <w:rPr>
          <w:u w:val="single"/>
        </w:rPr>
        <w:t xml:space="preserve"> know-how and</w:t>
      </w:r>
      <w:r w:rsidRPr="00C03F2D">
        <w:rPr>
          <w:sz w:val="16"/>
        </w:rPr>
        <w:t xml:space="preserve"> the </w:t>
      </w:r>
      <w:r w:rsidRPr="00C03F2D">
        <w:rPr>
          <w:b/>
          <w:highlight w:val="yellow"/>
          <w:u w:val="single"/>
        </w:rPr>
        <w:t>ecosystem of innovation</w:t>
      </w:r>
      <w:r w:rsidRPr="00C03F2D">
        <w:rPr>
          <w:sz w:val="16"/>
        </w:rPr>
        <w:t xml:space="preserve">. The more corporate America seeks </w:t>
      </w:r>
      <w:r w:rsidRPr="00C03F2D">
        <w:rPr>
          <w:highlight w:val="yellow"/>
          <w:u w:val="single"/>
        </w:rPr>
        <w:t>to push production</w:t>
      </w:r>
      <w:r w:rsidRPr="00C03F2D">
        <w:rPr>
          <w:sz w:val="16"/>
        </w:rPr>
        <w:t xml:space="preserve"> risk off the balance sheet onto an increasingly fragile global supply chain, the more it </w:t>
      </w:r>
      <w:r w:rsidRPr="00C03F2D">
        <w:rPr>
          <w:highlight w:val="yellow"/>
          <w:u w:val="single"/>
        </w:rPr>
        <w:t>seeks</w:t>
      </w:r>
      <w:r w:rsidRPr="00C03F2D">
        <w:rPr>
          <w:u w:val="single"/>
        </w:rPr>
        <w:t xml:space="preserve"> to wound the state so there is no body that can constrain its</w:t>
      </w:r>
      <w:r w:rsidRPr="00C03F2D">
        <w:rPr>
          <w:sz w:val="16"/>
        </w:rPr>
        <w:t xml:space="preserve"> worst </w:t>
      </w:r>
      <w:r w:rsidRPr="00C03F2D">
        <w:rPr>
          <w:u w:val="single"/>
        </w:rPr>
        <w:t xml:space="preserve">impulses, the more likely we will see </w:t>
      </w:r>
      <w:r w:rsidRPr="00C03F2D">
        <w:rPr>
          <w:highlight w:val="yellow"/>
          <w:u w:val="single"/>
        </w:rPr>
        <w:t>a</w:t>
      </w:r>
      <w:r w:rsidRPr="00C03F2D">
        <w:rPr>
          <w:sz w:val="16"/>
        </w:rPr>
        <w:t xml:space="preserve"> truly </w:t>
      </w:r>
      <w:r w:rsidRPr="00C03F2D">
        <w:rPr>
          <w:b/>
          <w:highlight w:val="yellow"/>
          <w:u w:val="single"/>
        </w:rPr>
        <w:t>devastating</w:t>
      </w:r>
      <w:r w:rsidRPr="00C03F2D">
        <w:rPr>
          <w:sz w:val="16"/>
        </w:rPr>
        <w:t xml:space="preserve"> Lehman-style </w:t>
      </w:r>
      <w:r w:rsidRPr="00C03F2D">
        <w:rPr>
          <w:b/>
          <w:highlight w:val="yellow"/>
          <w:u w:val="single"/>
        </w:rPr>
        <w:t>industrial</w:t>
      </w:r>
      <w:r w:rsidRPr="00C03F2D">
        <w:rPr>
          <w:b/>
          <w:u w:val="single"/>
        </w:rPr>
        <w:t xml:space="preserve"> supply </w:t>
      </w:r>
      <w:r w:rsidRPr="00C03F2D">
        <w:rPr>
          <w:b/>
          <w:highlight w:val="yellow"/>
          <w:u w:val="single"/>
        </w:rPr>
        <w:t>shock</w:t>
      </w:r>
      <w:r w:rsidRPr="00C03F2D">
        <w:rPr>
          <w:sz w:val="16"/>
        </w:rPr>
        <w:t xml:space="preserve">. There’s a good amount of grumbling about the state of American infrastructure—collapsing bridges, high-speed rail, etc. But </w:t>
      </w:r>
      <w:r w:rsidRPr="00C03F2D">
        <w:rPr>
          <w:u w:val="single"/>
        </w:rPr>
        <w:t>American infrastructure is not</w:t>
      </w:r>
      <w:r w:rsidRPr="00C03F2D">
        <w:rPr>
          <w:sz w:val="16"/>
        </w:rPr>
        <w:t xml:space="preserve"> just </w:t>
      </w:r>
      <w:r w:rsidRPr="00C03F2D">
        <w:rPr>
          <w:u w:val="single"/>
        </w:rPr>
        <w:t>about public goods, it’s about how</w:t>
      </w:r>
      <w:r w:rsidRPr="00C03F2D">
        <w:rPr>
          <w:sz w:val="16"/>
        </w:rPr>
        <w:t xml:space="preserve"> the </w:t>
      </w:r>
      <w:r w:rsidRPr="00C03F2D">
        <w:rPr>
          <w:u w:val="single"/>
        </w:rPr>
        <w:t>corporations that</w:t>
      </w:r>
      <w:r w:rsidRPr="00C03F2D">
        <w:rPr>
          <w:sz w:val="16"/>
        </w:rPr>
        <w:t xml:space="preserve"> enforce, </w:t>
      </w:r>
      <w:proofErr w:type="gramStart"/>
      <w:r w:rsidRPr="00C03F2D">
        <w:rPr>
          <w:u w:val="single"/>
        </w:rPr>
        <w:t>inform</w:t>
      </w:r>
      <w:proofErr w:type="gramEnd"/>
      <w:r w:rsidRPr="00C03F2D">
        <w:rPr>
          <w:sz w:val="16"/>
        </w:rPr>
        <w:t xml:space="preserve"> and organize </w:t>
      </w:r>
      <w:r w:rsidRPr="00C03F2D">
        <w:rPr>
          <w:u w:val="single"/>
        </w:rPr>
        <w:t>economic activity are</w:t>
      </w:r>
      <w:r w:rsidRPr="00C03F2D">
        <w:rPr>
          <w:sz w:val="16"/>
        </w:rPr>
        <w:t xml:space="preserve"> themselves </w:t>
      </w:r>
      <w:r w:rsidRPr="00C03F2D">
        <w:rPr>
          <w:u w:val="single"/>
        </w:rPr>
        <w:t xml:space="preserve">organized. Are they doing productive research? Are they </w:t>
      </w:r>
      <w:r w:rsidRPr="00C03F2D">
        <w:rPr>
          <w:u w:val="single"/>
        </w:rPr>
        <w:lastRenderedPageBreak/>
        <w:t>spreading</w:t>
      </w:r>
      <w:r w:rsidRPr="00C03F2D">
        <w:rPr>
          <w:sz w:val="16"/>
        </w:rPr>
        <w:t xml:space="preserve"> knowledge and </w:t>
      </w:r>
      <w:r w:rsidRPr="00C03F2D">
        <w:rPr>
          <w:u w:val="single"/>
        </w:rPr>
        <w:t>know-how to people who will use it responsibly? Are they creating</w:t>
      </w:r>
      <w:r w:rsidRPr="00C03F2D">
        <w:rPr>
          <w:sz w:val="16"/>
        </w:rPr>
        <w:t xml:space="preserve"> prosperity or extracting </w:t>
      </w:r>
      <w:r w:rsidRPr="00C03F2D">
        <w:rPr>
          <w:u w:val="single"/>
        </w:rPr>
        <w:t>wealth using raw power? And</w:t>
      </w:r>
      <w:r w:rsidRPr="00C03F2D">
        <w:rPr>
          <w:sz w:val="16"/>
        </w:rPr>
        <w:t xml:space="preserve"> most importantly, </w:t>
      </w:r>
      <w:r w:rsidRPr="00C03F2D">
        <w:rPr>
          <w:u w:val="single"/>
        </w:rPr>
        <w:t>are they contributing to the robustness of our society, such that we can survive</w:t>
      </w:r>
      <w:r w:rsidRPr="00C03F2D">
        <w:rPr>
          <w:sz w:val="16"/>
        </w:rPr>
        <w:t xml:space="preserve"> and thrive in the normal course of </w:t>
      </w:r>
      <w:r w:rsidRPr="00C03F2D">
        <w:rPr>
          <w:u w:val="single"/>
        </w:rPr>
        <w:t>emergencies? The answer</w:t>
      </w:r>
      <w:r w:rsidRPr="00C03F2D">
        <w:rPr>
          <w:sz w:val="16"/>
        </w:rPr>
        <w:t xml:space="preserve"> to </w:t>
      </w:r>
      <w:proofErr w:type="gramStart"/>
      <w:r w:rsidRPr="00C03F2D">
        <w:rPr>
          <w:sz w:val="16"/>
        </w:rPr>
        <w:t>all of</w:t>
      </w:r>
      <w:proofErr w:type="gramEnd"/>
      <w:r w:rsidRPr="00C03F2D">
        <w:rPr>
          <w:sz w:val="16"/>
        </w:rPr>
        <w:t xml:space="preserve"> these questions right now </w:t>
      </w:r>
      <w:r w:rsidRPr="00C03F2D">
        <w:rPr>
          <w:u w:val="single"/>
        </w:rPr>
        <w:t>is “no.”</w:t>
      </w:r>
      <w:r w:rsidRPr="00C03F2D">
        <w:rPr>
          <w:sz w:val="16"/>
        </w:rPr>
        <w:t xml:space="preserve"> And while this may not be hitting the elite segments of the economy right now, </w:t>
      </w:r>
      <w:r w:rsidRPr="00C03F2D">
        <w:rPr>
          <w:highlight w:val="yellow"/>
          <w:u w:val="single"/>
        </w:rPr>
        <w:t xml:space="preserve">there will be </w:t>
      </w:r>
      <w:r w:rsidRPr="00C03F2D">
        <w:rPr>
          <w:b/>
          <w:highlight w:val="yellow"/>
          <w:u w:val="single"/>
        </w:rPr>
        <w:t>no escape</w:t>
      </w:r>
      <w:r w:rsidRPr="00C03F2D">
        <w:rPr>
          <w:highlight w:val="yellow"/>
          <w:u w:val="single"/>
        </w:rPr>
        <w:t xml:space="preserve"> from</w:t>
      </w:r>
      <w:r w:rsidRPr="00C03F2D">
        <w:rPr>
          <w:sz w:val="16"/>
        </w:rPr>
        <w:t xml:space="preserve"> a flu </w:t>
      </w:r>
      <w:r w:rsidRPr="00C03F2D">
        <w:rPr>
          <w:b/>
          <w:highlight w:val="yellow"/>
          <w:u w:val="single"/>
        </w:rPr>
        <w:t>pandemic</w:t>
      </w:r>
      <w:r w:rsidRPr="00C03F2D">
        <w:rPr>
          <w:highlight w:val="yellow"/>
          <w:u w:val="single"/>
        </w:rPr>
        <w:t xml:space="preserve"> or</w:t>
      </w:r>
      <w:r w:rsidRPr="00C03F2D">
        <w:rPr>
          <w:sz w:val="16"/>
        </w:rPr>
        <w:t xml:space="preserve"> significant </w:t>
      </w:r>
      <w:r w:rsidRPr="00C03F2D">
        <w:rPr>
          <w:b/>
          <w:highlight w:val="yellow"/>
          <w:u w:val="single"/>
        </w:rPr>
        <w:t>food shortage</w:t>
      </w:r>
      <w:r w:rsidRPr="00C03F2D">
        <w:rPr>
          <w:sz w:val="16"/>
        </w:rPr>
        <w:t>. The re</w:t>
      </w:r>
      <w:r w:rsidRPr="00C03F2D">
        <w:rPr>
          <w:u w:val="single"/>
        </w:rPr>
        <w:t>-engineering of our</w:t>
      </w:r>
      <w:r w:rsidRPr="00C03F2D">
        <w:rPr>
          <w:sz w:val="16"/>
        </w:rPr>
        <w:t xml:space="preserve"> global </w:t>
      </w:r>
      <w:r w:rsidRPr="00C03F2D">
        <w:rPr>
          <w:u w:val="single"/>
        </w:rPr>
        <w:t>supply chain needs to happen</w:t>
      </w:r>
      <w:r w:rsidRPr="00C03F2D">
        <w:rPr>
          <w:sz w:val="16"/>
        </w:rPr>
        <w:t xml:space="preserve">—and it will happen, either </w:t>
      </w:r>
      <w:r w:rsidRPr="00C03F2D">
        <w:rPr>
          <w:u w:val="single"/>
        </w:rPr>
        <w:t>through good leadership or</w:t>
      </w:r>
      <w:r w:rsidRPr="00C03F2D">
        <w:rPr>
          <w:sz w:val="16"/>
        </w:rPr>
        <w:t xml:space="preserve"> through </w:t>
      </w:r>
      <w:r w:rsidRPr="00C03F2D">
        <w:rPr>
          <w:u w:val="single"/>
        </w:rPr>
        <w:t>collapse</w:t>
      </w:r>
      <w:r w:rsidRPr="00C03F2D">
        <w:rPr>
          <w:sz w:val="16"/>
        </w:rPr>
        <w:t xml:space="preserve">. This means that </w:t>
      </w:r>
      <w:r w:rsidRPr="00C03F2D">
        <w:rPr>
          <w:u w:val="single"/>
        </w:rPr>
        <w:t>our government</w:t>
      </w:r>
      <w:r w:rsidRPr="00C03F2D">
        <w:rPr>
          <w:sz w:val="16"/>
        </w:rPr>
        <w:t xml:space="preserve"> and our society </w:t>
      </w:r>
      <w:proofErr w:type="gramStart"/>
      <w:r w:rsidRPr="00C03F2D">
        <w:rPr>
          <w:u w:val="single"/>
        </w:rPr>
        <w:t>needs</w:t>
      </w:r>
      <w:proofErr w:type="gramEnd"/>
      <w:r w:rsidRPr="00C03F2D">
        <w:rPr>
          <w:u w:val="single"/>
        </w:rPr>
        <w:t xml:space="preserve"> to reorient our economy </w:t>
      </w:r>
      <w:r w:rsidRPr="00C03F2D">
        <w:rPr>
          <w:b/>
          <w:u w:val="single"/>
        </w:rPr>
        <w:t xml:space="preserve">toward </w:t>
      </w:r>
      <w:r w:rsidRPr="00C03F2D">
        <w:rPr>
          <w:b/>
          <w:highlight w:val="yellow"/>
          <w:u w:val="single"/>
        </w:rPr>
        <w:t>manufacturing</w:t>
      </w:r>
      <w:r w:rsidRPr="00C03F2D">
        <w:rPr>
          <w:u w:val="single"/>
        </w:rPr>
        <w:t xml:space="preserve"> and</w:t>
      </w:r>
      <w:r w:rsidRPr="00C03F2D">
        <w:rPr>
          <w:sz w:val="16"/>
        </w:rPr>
        <w:t xml:space="preserve"> rededicate our corporations to </w:t>
      </w:r>
      <w:r w:rsidRPr="00C03F2D">
        <w:rPr>
          <w:u w:val="single"/>
        </w:rPr>
        <w:t>productive uses</w:t>
      </w:r>
      <w:r w:rsidRPr="00C03F2D">
        <w:rPr>
          <w:sz w:val="16"/>
        </w:rPr>
        <w:t xml:space="preserve">. This will require a new conception of antitrust laws to ensure that monopolistic or oligopolistic practices in pivotal industries aren’t placing our culture at risk. It means understanding the networks of suppliers and sub-suppliers. And </w:t>
      </w:r>
      <w:r w:rsidRPr="00C03F2D">
        <w:rPr>
          <w:u w:val="single"/>
        </w:rPr>
        <w:t>it means ending the race to the bottom that pushes deflationary pressures</w:t>
      </w:r>
      <w:r w:rsidRPr="00C03F2D">
        <w:rPr>
          <w:sz w:val="16"/>
        </w:rPr>
        <w:t xml:space="preserve"> on labor and the social safety net. All of </w:t>
      </w:r>
      <w:r w:rsidRPr="00C03F2D">
        <w:rPr>
          <w:u w:val="single"/>
        </w:rPr>
        <w:t xml:space="preserve">this </w:t>
      </w:r>
      <w:r w:rsidRPr="00C03F2D">
        <w:rPr>
          <w:highlight w:val="yellow"/>
          <w:u w:val="single"/>
        </w:rPr>
        <w:t>can insure</w:t>
      </w:r>
      <w:r w:rsidRPr="00C03F2D">
        <w:rPr>
          <w:u w:val="single"/>
        </w:rPr>
        <w:t xml:space="preserve"> a</w:t>
      </w:r>
      <w:r w:rsidRPr="00C03F2D">
        <w:rPr>
          <w:sz w:val="16"/>
        </w:rPr>
        <w:t xml:space="preserve"> more </w:t>
      </w:r>
      <w:r w:rsidRPr="00C03F2D">
        <w:rPr>
          <w:u w:val="single"/>
        </w:rPr>
        <w:t>robust</w:t>
      </w:r>
      <w:r w:rsidRPr="00C03F2D">
        <w:rPr>
          <w:sz w:val="16"/>
        </w:rPr>
        <w:t xml:space="preserve"> culture and </w:t>
      </w:r>
      <w:r w:rsidRPr="00C03F2D">
        <w:rPr>
          <w:u w:val="single"/>
        </w:rPr>
        <w:t>economy</w:t>
      </w:r>
      <w:r w:rsidRPr="00C03F2D">
        <w:rPr>
          <w:sz w:val="16"/>
        </w:rPr>
        <w:t xml:space="preserve">, one </w:t>
      </w:r>
      <w:r w:rsidRPr="00C03F2D">
        <w:rPr>
          <w:u w:val="single"/>
        </w:rPr>
        <w:t xml:space="preserve">which can withstand </w:t>
      </w:r>
      <w:r w:rsidRPr="00C03F2D">
        <w:rPr>
          <w:b/>
          <w:highlight w:val="yellow"/>
          <w:u w:val="single"/>
        </w:rPr>
        <w:t>national security</w:t>
      </w:r>
      <w:r w:rsidRPr="00C03F2D">
        <w:rPr>
          <w:highlight w:val="yellow"/>
          <w:u w:val="single"/>
        </w:rPr>
        <w:t xml:space="preserve"> or </w:t>
      </w:r>
      <w:r w:rsidRPr="00C03F2D">
        <w:rPr>
          <w:b/>
          <w:highlight w:val="yellow"/>
          <w:u w:val="single"/>
        </w:rPr>
        <w:t>environmental challenges</w:t>
      </w:r>
      <w:r w:rsidRPr="00C03F2D">
        <w:rPr>
          <w:u w:val="single"/>
        </w:rPr>
        <w:t>. The sooner our leaders</w:t>
      </w:r>
      <w:r w:rsidRPr="00C03F2D">
        <w:rPr>
          <w:sz w:val="16"/>
        </w:rPr>
        <w:t xml:space="preserve">, both in public and private institutions, </w:t>
      </w:r>
      <w:r w:rsidRPr="00C03F2D">
        <w:rPr>
          <w:u w:val="single"/>
        </w:rPr>
        <w:t>recognize how highly vulnerable we are to</w:t>
      </w:r>
      <w:r w:rsidRPr="00C03F2D">
        <w:rPr>
          <w:sz w:val="16"/>
        </w:rPr>
        <w:t xml:space="preserve"> a societal </w:t>
      </w:r>
      <w:r w:rsidRPr="00C03F2D">
        <w:rPr>
          <w:u w:val="single"/>
        </w:rPr>
        <w:t>collapse, the better chance we have</w:t>
      </w:r>
      <w:r w:rsidRPr="00C03F2D">
        <w:rPr>
          <w:sz w:val="16"/>
        </w:rPr>
        <w:t xml:space="preserve"> of avoiding collapse.</w:t>
      </w:r>
    </w:p>
    <w:p w14:paraId="06353816" w14:textId="77777777" w:rsidR="00EF76A6" w:rsidRPr="00C03F2D" w:rsidRDefault="00EF76A6" w:rsidP="00EF76A6">
      <w:pPr>
        <w:pStyle w:val="Heading4"/>
        <w:rPr>
          <w:rFonts w:cs="Arial"/>
        </w:rPr>
      </w:pPr>
      <w:r w:rsidRPr="00C03F2D">
        <w:rPr>
          <w:rFonts w:cs="Arial"/>
        </w:rPr>
        <w:t xml:space="preserve">And it turns case. </w:t>
      </w:r>
    </w:p>
    <w:p w14:paraId="42B562B5" w14:textId="77777777" w:rsidR="00EF76A6" w:rsidRPr="00C03F2D" w:rsidRDefault="00EF76A6" w:rsidP="00EF76A6">
      <w:pPr>
        <w:rPr>
          <w:sz w:val="16"/>
          <w:szCs w:val="16"/>
        </w:rPr>
      </w:pPr>
      <w:r w:rsidRPr="00C03F2D">
        <w:rPr>
          <w:rStyle w:val="Style13ptBold"/>
        </w:rPr>
        <w:t xml:space="preserve">Mead ’12 </w:t>
      </w:r>
      <w:r w:rsidRPr="00C03F2D">
        <w:rPr>
          <w:sz w:val="16"/>
          <w:szCs w:val="16"/>
        </w:rPr>
        <w:t xml:space="preserve">(Walter; 7/28/16; Professor of Foreign Affairs and Humanities at Bard College, distinguished scholar at the Hudson Institute, citing third-party studies on US energy dynamics; The American Interest, “The Energy Revolution 4: Hot Planet?” </w:t>
      </w:r>
      <w:hyperlink r:id="rId21" w:history="1">
        <w:r w:rsidRPr="00C03F2D">
          <w:rPr>
            <w:rStyle w:val="Hyperlink"/>
            <w:sz w:val="16"/>
            <w:szCs w:val="16"/>
          </w:rPr>
          <w:t>http://blogs.the-american-interest.com/wrm/2012/07/28/the-energy-revolution-4-hot-planet/)</w:t>
        </w:r>
      </w:hyperlink>
    </w:p>
    <w:p w14:paraId="439894DE" w14:textId="77777777" w:rsidR="00EF76A6" w:rsidRPr="00C03F2D" w:rsidRDefault="00EF76A6" w:rsidP="00EF76A6">
      <w:pPr>
        <w:rPr>
          <w:sz w:val="16"/>
        </w:rPr>
      </w:pPr>
      <w:r w:rsidRPr="00C03F2D">
        <w:rPr>
          <w:highlight w:val="yellow"/>
          <w:u w:val="single"/>
        </w:rPr>
        <w:t xml:space="preserve">Capitalism is </w:t>
      </w:r>
      <w:r w:rsidRPr="00C03F2D">
        <w:rPr>
          <w:b/>
          <w:highlight w:val="yellow"/>
          <w:u w:val="single"/>
        </w:rPr>
        <w:t>not</w:t>
      </w:r>
      <w:r w:rsidRPr="00C03F2D">
        <w:rPr>
          <w:sz w:val="16"/>
        </w:rPr>
        <w:t xml:space="preserve">, Monbiot is forced to admit, </w:t>
      </w:r>
      <w:r w:rsidRPr="00C03F2D">
        <w:rPr>
          <w:b/>
          <w:u w:val="single"/>
        </w:rPr>
        <w:t xml:space="preserve">a </w:t>
      </w:r>
      <w:r w:rsidRPr="00C03F2D">
        <w:rPr>
          <w:b/>
          <w:highlight w:val="yellow"/>
          <w:u w:val="single"/>
        </w:rPr>
        <w:t>fragile</w:t>
      </w:r>
      <w:r w:rsidRPr="00C03F2D">
        <w:rPr>
          <w:b/>
          <w:u w:val="single"/>
        </w:rPr>
        <w:t xml:space="preserve"> system</w:t>
      </w:r>
      <w:r w:rsidRPr="00C03F2D">
        <w:rPr>
          <w:sz w:val="16"/>
        </w:rPr>
        <w:t xml:space="preserve"> that will </w:t>
      </w:r>
      <w:r w:rsidRPr="00C03F2D">
        <w:rPr>
          <w:u w:val="single"/>
        </w:rPr>
        <w:t xml:space="preserve">easily be replaced. </w:t>
      </w:r>
      <w:r w:rsidRPr="00C03F2D">
        <w:rPr>
          <w:highlight w:val="yellow"/>
          <w:u w:val="single"/>
        </w:rPr>
        <w:t>Bolstered by huge supplies</w:t>
      </w:r>
      <w:r w:rsidRPr="00C03F2D">
        <w:rPr>
          <w:sz w:val="16"/>
        </w:rPr>
        <w:t xml:space="preserve"> of oil, </w:t>
      </w:r>
      <w:r w:rsidRPr="00C03F2D">
        <w:rPr>
          <w:u w:val="single"/>
        </w:rPr>
        <w:t xml:space="preserve">it is </w:t>
      </w:r>
      <w:r w:rsidRPr="00C03F2D">
        <w:rPr>
          <w:b/>
          <w:u w:val="single"/>
        </w:rPr>
        <w:t>here to stay</w:t>
      </w:r>
      <w:r w:rsidRPr="00C03F2D">
        <w:rPr>
          <w:u w:val="single"/>
        </w:rPr>
        <w:t xml:space="preserve">. </w:t>
      </w:r>
      <w:r w:rsidRPr="00C03F2D">
        <w:rPr>
          <w:highlight w:val="yellow"/>
          <w:u w:val="single"/>
        </w:rPr>
        <w:t>Industrial civilization is</w:t>
      </w:r>
      <w:r w:rsidRPr="00C03F2D">
        <w:rPr>
          <w:sz w:val="16"/>
        </w:rPr>
        <w:t xml:space="preserve">, as far as he can now see, </w:t>
      </w:r>
      <w:r w:rsidRPr="00C03F2D">
        <w:rPr>
          <w:highlight w:val="yellow"/>
          <w:u w:val="single"/>
        </w:rPr>
        <w:t>unstoppable</w:t>
      </w:r>
      <w:r w:rsidRPr="00C03F2D">
        <w:rPr>
          <w:sz w:val="16"/>
        </w:rPr>
        <w:t xml:space="preserve">. Gaia, that treacherous </w:t>
      </w:r>
      <w:proofErr w:type="gramStart"/>
      <w:r w:rsidRPr="00C03F2D">
        <w:rPr>
          <w:sz w:val="16"/>
        </w:rPr>
        <w:t>slut</w:t>
      </w:r>
      <w:proofErr w:type="gramEnd"/>
      <w:r w:rsidRPr="00C03F2D">
        <w:rPr>
          <w:sz w:val="16"/>
        </w:rPr>
        <w:t xml:space="preserve">, has made so much oil and gas that her faithful acolytes today cannot protect her from the consequences of her own folly. Welcome to the New Green Doom: an overabundance of oil and gas is going to release so much greenhouse gas that the world is going to fry. The exploitation of the oil sands in Alberta, warn leading environmentalists, is a tipping point. William McKibben put it this way in an interview with Wired magazine in the fall of 2011: I think if we go whole-hog in the tar sands, we’re out of luck. Especially since that would doubtless mean we’re going whole-hog at all the other unconventional energy sources we can think of: Deepwater drilling, fracking every rock on the face of the Earth, and so forth. Here’s why the tar sands are important: It’s a decision point about whether, now that we’re running out of the easy stuff, we’re going to go after the hard stuff. The Saudi Arabian liquor store is running out of bottles. Do we sober up, or do we find another liquor store, full of </w:t>
      </w:r>
      <w:proofErr w:type="gramStart"/>
      <w:r w:rsidRPr="00C03F2D">
        <w:rPr>
          <w:sz w:val="16"/>
        </w:rPr>
        <w:t>really crappy</w:t>
      </w:r>
      <w:proofErr w:type="gramEnd"/>
      <w:r w:rsidRPr="00C03F2D">
        <w:rPr>
          <w:sz w:val="16"/>
        </w:rPr>
        <w:t xml:space="preserve"> booze, to break into? A year later, despite the success of environmentalists like McKibben at persuading the Obama administration to block a pipeline intended to ship this oil to refineries in the US, it’s clear (as it was crystal clear all along to anyone with eyes to see) that the world has every intention of making use of the “crappy liquor.” Again, for people who base their claim to world leadership on their superior understanding of the dynamics of complex systems, greens prove </w:t>
      </w:r>
      <w:proofErr w:type="gramStart"/>
      <w:r w:rsidRPr="00C03F2D">
        <w:rPr>
          <w:sz w:val="16"/>
        </w:rPr>
        <w:t>over and over again</w:t>
      </w:r>
      <w:proofErr w:type="gramEnd"/>
      <w:r w:rsidRPr="00C03F2D">
        <w:rPr>
          <w:sz w:val="16"/>
        </w:rPr>
        <w:t xml:space="preserve"> that they are surprisingly naive and crude in their ability to model and to shape the behavior of the political and economic systems they seek to control. </w:t>
      </w:r>
      <w:r w:rsidRPr="00C03F2D">
        <w:rPr>
          <w:u w:val="single"/>
        </w:rPr>
        <w:t>If their understanding of</w:t>
      </w:r>
      <w:r w:rsidRPr="00C03F2D">
        <w:rPr>
          <w:sz w:val="16"/>
        </w:rPr>
        <w:t xml:space="preserve"> the future of </w:t>
      </w:r>
      <w:r w:rsidRPr="00C03F2D">
        <w:rPr>
          <w:u w:val="single"/>
        </w:rPr>
        <w:t xml:space="preserve">the earth’s climate is anything like as </w:t>
      </w:r>
      <w:r w:rsidRPr="00C03F2D">
        <w:rPr>
          <w:b/>
          <w:u w:val="single"/>
        </w:rPr>
        <w:t>wish-driven, fact-</w:t>
      </w:r>
      <w:proofErr w:type="gramStart"/>
      <w:r w:rsidRPr="00C03F2D">
        <w:rPr>
          <w:b/>
          <w:u w:val="single"/>
        </w:rPr>
        <w:t>averse</w:t>
      </w:r>
      <w:proofErr w:type="gramEnd"/>
      <w:r w:rsidRPr="00C03F2D">
        <w:rPr>
          <w:u w:val="single"/>
        </w:rPr>
        <w:t xml:space="preserve"> and</w:t>
      </w:r>
      <w:r w:rsidRPr="00C03F2D">
        <w:rPr>
          <w:sz w:val="16"/>
        </w:rPr>
        <w:t xml:space="preserve"> intellectually </w:t>
      </w:r>
      <w:r w:rsidRPr="00C03F2D">
        <w:rPr>
          <w:u w:val="single"/>
        </w:rPr>
        <w:t>crude as their approach to international affairs, democratic politics and</w:t>
      </w:r>
      <w:r w:rsidRPr="00C03F2D">
        <w:rPr>
          <w:sz w:val="16"/>
        </w:rPr>
        <w:t xml:space="preserve"> the </w:t>
      </w:r>
      <w:r w:rsidRPr="00C03F2D">
        <w:rPr>
          <w:u w:val="single"/>
        </w:rPr>
        <w:t>energy</w:t>
      </w:r>
      <w:r w:rsidRPr="00C03F2D">
        <w:rPr>
          <w:sz w:val="16"/>
        </w:rPr>
        <w:t xml:space="preserve"> market, </w:t>
      </w:r>
      <w:r w:rsidRPr="00C03F2D">
        <w:rPr>
          <w:u w:val="single"/>
        </w:rPr>
        <w:t>the greens are in trouble</w:t>
      </w:r>
      <w:r w:rsidRPr="00C03F2D">
        <w:rPr>
          <w:sz w:val="16"/>
        </w:rPr>
        <w:t xml:space="preserve"> indeed. And as I’ve written in the past, </w:t>
      </w:r>
      <w:r w:rsidRPr="00C03F2D">
        <w:rPr>
          <w:u w:val="single"/>
        </w:rPr>
        <w:t>the contrast between green claims</w:t>
      </w:r>
      <w:r w:rsidRPr="00C03F2D">
        <w:rPr>
          <w:sz w:val="16"/>
        </w:rPr>
        <w:t xml:space="preserve"> to understand </w:t>
      </w:r>
      <w:r w:rsidRPr="00C03F2D">
        <w:rPr>
          <w:u w:val="single"/>
        </w:rPr>
        <w:t>climate and to</w:t>
      </w:r>
      <w:r w:rsidRPr="00C03F2D">
        <w:rPr>
          <w:sz w:val="16"/>
        </w:rPr>
        <w:t xml:space="preserve"> be able to </w:t>
      </w:r>
      <w:r w:rsidRPr="00C03F2D">
        <w:rPr>
          <w:u w:val="single"/>
        </w:rPr>
        <w:t xml:space="preserve">manage the </w:t>
      </w:r>
      <w:r w:rsidRPr="00C03F2D">
        <w:rPr>
          <w:b/>
          <w:u w:val="single"/>
        </w:rPr>
        <w:t>largest and most complex</w:t>
      </w:r>
      <w:r w:rsidRPr="00C03F2D">
        <w:rPr>
          <w:sz w:val="16"/>
        </w:rPr>
        <w:t xml:space="preserve"> set of </w:t>
      </w:r>
      <w:r w:rsidRPr="00C03F2D">
        <w:rPr>
          <w:u w:val="single"/>
        </w:rPr>
        <w:t>policy changes ever</w:t>
      </w:r>
      <w:r w:rsidRPr="00C03F2D">
        <w:rPr>
          <w:sz w:val="16"/>
        </w:rPr>
        <w:t xml:space="preserve"> undertaken, </w:t>
      </w:r>
      <w:r w:rsidRPr="00C03F2D">
        <w:rPr>
          <w:u w:val="single"/>
        </w:rPr>
        <w:t xml:space="preserve">and the </w:t>
      </w:r>
      <w:r w:rsidRPr="00C03F2D">
        <w:rPr>
          <w:b/>
          <w:u w:val="single"/>
        </w:rPr>
        <w:t>evident incompetence</w:t>
      </w:r>
      <w:r w:rsidRPr="00C03F2D">
        <w:rPr>
          <w:u w:val="single"/>
        </w:rPr>
        <w:t xml:space="preserve"> of</w:t>
      </w:r>
      <w:r w:rsidRPr="00C03F2D">
        <w:rPr>
          <w:sz w:val="16"/>
        </w:rPr>
        <w:t xml:space="preserve"> greens at </w:t>
      </w:r>
      <w:r w:rsidRPr="00C03F2D">
        <w:rPr>
          <w:u w:val="single"/>
        </w:rPr>
        <w:t>managing small</w:t>
      </w:r>
      <w:r w:rsidRPr="00C03F2D">
        <w:rPr>
          <w:sz w:val="16"/>
        </w:rPr>
        <w:t xml:space="preserve"> (Solyndra) </w:t>
      </w:r>
      <w:r w:rsidRPr="00C03F2D">
        <w:rPr>
          <w:u w:val="single"/>
        </w:rPr>
        <w:t>and large</w:t>
      </w:r>
      <w:r w:rsidRPr="00C03F2D">
        <w:rPr>
          <w:sz w:val="16"/>
        </w:rPr>
        <w:t xml:space="preserve"> (Kyoto, EU cap and trade, global climate treaty) </w:t>
      </w:r>
      <w:r w:rsidRPr="00C03F2D">
        <w:rPr>
          <w:u w:val="single"/>
        </w:rPr>
        <w:t>political projects</w:t>
      </w:r>
      <w:r w:rsidRPr="00C03F2D">
        <w:rPr>
          <w:sz w:val="16"/>
        </w:rPr>
        <w:t xml:space="preserve"> today </w:t>
      </w:r>
      <w:r w:rsidRPr="00C03F2D">
        <w:rPr>
          <w:u w:val="single"/>
        </w:rPr>
        <w:t>has more to do with</w:t>
      </w:r>
      <w:r w:rsidRPr="00C03F2D">
        <w:rPr>
          <w:sz w:val="16"/>
        </w:rPr>
        <w:t xml:space="preserve"> climate </w:t>
      </w:r>
      <w:r w:rsidRPr="00C03F2D">
        <w:rPr>
          <w:u w:val="single"/>
        </w:rPr>
        <w:t>skepticism</w:t>
      </w:r>
      <w:r w:rsidRPr="00C03F2D">
        <w:rPr>
          <w:sz w:val="16"/>
        </w:rPr>
        <w:t xml:space="preserve"> than greens have yet understood. Many </w:t>
      </w:r>
      <w:r w:rsidRPr="00C03F2D">
        <w:rPr>
          <w:u w:val="single"/>
        </w:rPr>
        <w:t>people aren’t rejecting science; they are rejecting green claims of</w:t>
      </w:r>
      <w:r w:rsidRPr="00C03F2D">
        <w:rPr>
          <w:sz w:val="16"/>
        </w:rPr>
        <w:t xml:space="preserve"> policy </w:t>
      </w:r>
      <w:r w:rsidRPr="00C03F2D">
        <w:rPr>
          <w:u w:val="single"/>
        </w:rPr>
        <w:t>competence</w:t>
      </w:r>
      <w:r w:rsidRPr="00C03F2D">
        <w:rPr>
          <w:sz w:val="16"/>
        </w:rPr>
        <w:t xml:space="preserve">. In doing so, </w:t>
      </w:r>
      <w:r w:rsidRPr="00C03F2D">
        <w:rPr>
          <w:u w:val="single"/>
        </w:rPr>
        <w:t>they are entirely justified</w:t>
      </w:r>
      <w:r w:rsidRPr="00C03F2D">
        <w:rPr>
          <w:sz w:val="16"/>
        </w:rPr>
        <w:t xml:space="preserve"> by the record. Nevertheless, </w:t>
      </w:r>
      <w:r w:rsidRPr="00C03F2D">
        <w:rPr>
          <w:u w:val="single"/>
        </w:rPr>
        <w:t>the future of the environment is not</w:t>
      </w:r>
      <w:r w:rsidRPr="00C03F2D">
        <w:rPr>
          <w:sz w:val="16"/>
        </w:rPr>
        <w:t xml:space="preserve"> nearly as </w:t>
      </w:r>
      <w:r w:rsidRPr="00C03F2D">
        <w:rPr>
          <w:u w:val="single"/>
        </w:rPr>
        <w:t>dim</w:t>
      </w:r>
      <w:r w:rsidRPr="00C03F2D">
        <w:rPr>
          <w:sz w:val="16"/>
        </w:rPr>
        <w:t xml:space="preserve"> as greens think. </w:t>
      </w:r>
      <w:r w:rsidRPr="00C03F2D">
        <w:rPr>
          <w:b/>
          <w:u w:val="single"/>
        </w:rPr>
        <w:t>Despairing environmentalists</w:t>
      </w:r>
      <w:r w:rsidRPr="00C03F2D">
        <w:rPr>
          <w:sz w:val="16"/>
        </w:rPr>
        <w:t xml:space="preserve"> like McKibben and Monbiot </w:t>
      </w:r>
      <w:r w:rsidRPr="00C03F2D">
        <w:rPr>
          <w:u w:val="single"/>
        </w:rPr>
        <w:t>are as wrong about what</w:t>
      </w:r>
      <w:r w:rsidRPr="00C03F2D">
        <w:rPr>
          <w:sz w:val="16"/>
        </w:rPr>
        <w:t xml:space="preserve"> the </w:t>
      </w:r>
      <w:r w:rsidRPr="00C03F2D">
        <w:rPr>
          <w:u w:val="single"/>
        </w:rPr>
        <w:t>new</w:t>
      </w:r>
      <w:r w:rsidRPr="00C03F2D">
        <w:rPr>
          <w:sz w:val="16"/>
        </w:rPr>
        <w:t xml:space="preserve"> era of </w:t>
      </w:r>
      <w:r w:rsidRPr="00C03F2D">
        <w:rPr>
          <w:u w:val="single"/>
        </w:rPr>
        <w:t>abundance means as green energy analysts were about how much oil the planet had</w:t>
      </w:r>
      <w:r w:rsidRPr="00C03F2D">
        <w:rPr>
          <w:sz w:val="16"/>
        </w:rPr>
        <w:t xml:space="preserve">. The problem is the original sin of much environmental thought: Malthusianism. </w:t>
      </w:r>
      <w:r w:rsidRPr="00C03F2D">
        <w:rPr>
          <w:highlight w:val="yellow"/>
          <w:u w:val="single"/>
        </w:rPr>
        <w:t>If greens weren’t</w:t>
      </w:r>
      <w:r w:rsidRPr="00C03F2D">
        <w:rPr>
          <w:u w:val="single"/>
        </w:rPr>
        <w:t xml:space="preserve"> so </w:t>
      </w:r>
      <w:r w:rsidRPr="00C03F2D">
        <w:rPr>
          <w:highlight w:val="yellow"/>
          <w:u w:val="single"/>
        </w:rPr>
        <w:t>addicted to</w:t>
      </w:r>
      <w:r w:rsidRPr="00C03F2D">
        <w:rPr>
          <w:u w:val="single"/>
        </w:rPr>
        <w:t xml:space="preserve"> </w:t>
      </w:r>
      <w:r w:rsidRPr="00C03F2D">
        <w:rPr>
          <w:b/>
          <w:u w:val="single"/>
        </w:rPr>
        <w:t xml:space="preserve">Malthusian </w:t>
      </w:r>
      <w:r w:rsidRPr="00C03F2D">
        <w:rPr>
          <w:b/>
          <w:highlight w:val="yellow"/>
          <w:u w:val="single"/>
        </w:rPr>
        <w:t xml:space="preserve">horror </w:t>
      </w:r>
      <w:proofErr w:type="gramStart"/>
      <w:r w:rsidRPr="00C03F2D">
        <w:rPr>
          <w:b/>
          <w:highlight w:val="yellow"/>
          <w:u w:val="single"/>
        </w:rPr>
        <w:t>narratives</w:t>
      </w:r>
      <w:proofErr w:type="gramEnd"/>
      <w:r w:rsidRPr="00C03F2D">
        <w:rPr>
          <w:highlight w:val="yellow"/>
          <w:u w:val="single"/>
        </w:rPr>
        <w:t xml:space="preserve"> they would</w:t>
      </w:r>
      <w:r w:rsidRPr="00C03F2D">
        <w:rPr>
          <w:sz w:val="16"/>
        </w:rPr>
        <w:t xml:space="preserve"> be able to </w:t>
      </w:r>
      <w:r w:rsidRPr="00C03F2D">
        <w:rPr>
          <w:u w:val="single"/>
        </w:rPr>
        <w:t xml:space="preserve">see that </w:t>
      </w:r>
      <w:r w:rsidRPr="00C03F2D">
        <w:rPr>
          <w:highlight w:val="yellow"/>
          <w:u w:val="single"/>
        </w:rPr>
        <w:t xml:space="preserve">the new </w:t>
      </w:r>
      <w:r w:rsidRPr="00C03F2D">
        <w:rPr>
          <w:b/>
          <w:highlight w:val="yellow"/>
          <w:u w:val="single"/>
        </w:rPr>
        <w:t>era of abundance</w:t>
      </w:r>
      <w:r w:rsidRPr="00C03F2D">
        <w:rPr>
          <w:u w:val="single"/>
        </w:rPr>
        <w:t xml:space="preserve"> is going to make</w:t>
      </w:r>
      <w:r w:rsidRPr="00C03F2D">
        <w:rPr>
          <w:sz w:val="16"/>
        </w:rPr>
        <w:t xml:space="preserve"> this </w:t>
      </w:r>
      <w:r w:rsidRPr="00C03F2D">
        <w:rPr>
          <w:u w:val="single"/>
        </w:rPr>
        <w:t>a cleaner planet faster than if</w:t>
      </w:r>
      <w:r w:rsidRPr="00C03F2D">
        <w:rPr>
          <w:sz w:val="16"/>
        </w:rPr>
        <w:t xml:space="preserve"> the new </w:t>
      </w:r>
      <w:r w:rsidRPr="00C03F2D">
        <w:rPr>
          <w:u w:val="single"/>
        </w:rPr>
        <w:t>gas and oil had never been found</w:t>
      </w:r>
      <w:r w:rsidRPr="00C03F2D">
        <w:rPr>
          <w:sz w:val="16"/>
        </w:rPr>
        <w:t xml:space="preserve">. Let’s be honest. It has long been clear to students of </w:t>
      </w:r>
      <w:proofErr w:type="gramStart"/>
      <w:r w:rsidRPr="00C03F2D">
        <w:rPr>
          <w:sz w:val="16"/>
        </w:rPr>
        <w:t>history, and</w:t>
      </w:r>
      <w:proofErr w:type="gramEnd"/>
      <w:r w:rsidRPr="00C03F2D">
        <w:rPr>
          <w:sz w:val="16"/>
        </w:rPr>
        <w:t xml:space="preserve"> has more recently begun to dawn on many environmentalists, that all that happy-</w:t>
      </w:r>
      <w:proofErr w:type="spellStart"/>
      <w:r w:rsidRPr="00C03F2D">
        <w:rPr>
          <w:sz w:val="16"/>
        </w:rPr>
        <w:t>clappy</w:t>
      </w:r>
      <w:proofErr w:type="spellEnd"/>
      <w:r w:rsidRPr="00C03F2D">
        <w:rPr>
          <w:sz w:val="16"/>
        </w:rPr>
        <w:t xml:space="preserve"> carbon treaty stuff was a pipe dream and that nothing like that is going to happen. </w:t>
      </w:r>
      <w:r w:rsidRPr="00C03F2D">
        <w:rPr>
          <w:u w:val="single"/>
        </w:rPr>
        <w:t>A humanity that hasn’t been able to ban the bomb despite the</w:t>
      </w:r>
      <w:r w:rsidRPr="00C03F2D">
        <w:rPr>
          <w:sz w:val="16"/>
        </w:rPr>
        <w:t xml:space="preserve"> clear and present </w:t>
      </w:r>
      <w:r w:rsidRPr="00C03F2D">
        <w:rPr>
          <w:u w:val="single"/>
        </w:rPr>
        <w:t>dangers</w:t>
      </w:r>
      <w:r w:rsidRPr="00C03F2D">
        <w:rPr>
          <w:sz w:val="16"/>
        </w:rPr>
        <w:t xml:space="preserve"> that </w:t>
      </w:r>
      <w:r w:rsidRPr="00C03F2D">
        <w:rPr>
          <w:u w:val="single"/>
        </w:rPr>
        <w:t>nuclear weapons pose isn’t going to ban</w:t>
      </w:r>
      <w:r w:rsidRPr="00C03F2D">
        <w:rPr>
          <w:sz w:val="16"/>
        </w:rPr>
        <w:t xml:space="preserve"> or even seriously restrict the </w:t>
      </w:r>
      <w:r w:rsidRPr="00C03F2D">
        <w:rPr>
          <w:u w:val="single"/>
        </w:rPr>
        <w:t>internal combustion</w:t>
      </w:r>
      <w:r w:rsidRPr="00C03F2D">
        <w:rPr>
          <w:sz w:val="16"/>
        </w:rPr>
        <w:t xml:space="preserve"> engine and the generator. </w:t>
      </w:r>
      <w:r w:rsidRPr="00C03F2D">
        <w:rPr>
          <w:u w:val="single"/>
        </w:rPr>
        <w:t>The political efforts of the green movement</w:t>
      </w:r>
      <w:r w:rsidRPr="00C03F2D">
        <w:rPr>
          <w:sz w:val="16"/>
        </w:rPr>
        <w:t xml:space="preserve"> to limit greenhouse gasses </w:t>
      </w:r>
      <w:r w:rsidRPr="00C03F2D">
        <w:rPr>
          <w:u w:val="single"/>
        </w:rPr>
        <w:t xml:space="preserve">have had </w:t>
      </w:r>
      <w:r w:rsidRPr="00C03F2D">
        <w:rPr>
          <w:b/>
          <w:u w:val="single"/>
        </w:rPr>
        <w:t xml:space="preserve">very little </w:t>
      </w:r>
      <w:r w:rsidRPr="00C03F2D">
        <w:rPr>
          <w:b/>
          <w:u w:val="single"/>
        </w:rPr>
        <w:lastRenderedPageBreak/>
        <w:t>effect</w:t>
      </w:r>
      <w:r w:rsidRPr="00C03F2D">
        <w:rPr>
          <w:sz w:val="16"/>
        </w:rPr>
        <w:t xml:space="preserve"> so far, </w:t>
      </w:r>
      <w:r w:rsidRPr="00C03F2D">
        <w:rPr>
          <w:u w:val="single"/>
        </w:rPr>
        <w:t>and it is highly unlikely</w:t>
      </w:r>
      <w:r w:rsidRPr="00C03F2D">
        <w:rPr>
          <w:sz w:val="16"/>
        </w:rPr>
        <w:t xml:space="preserve"> that </w:t>
      </w:r>
      <w:r w:rsidRPr="00C03F2D">
        <w:rPr>
          <w:u w:val="single"/>
        </w:rPr>
        <w:t>they will have more</w:t>
      </w:r>
      <w:r w:rsidRPr="00C03F2D">
        <w:rPr>
          <w:sz w:val="16"/>
        </w:rPr>
        <w:t xml:space="preserve"> success in the future. The green movement has been more of a group hug than a curve bending exercise, and that is unlikely to change. </w:t>
      </w:r>
      <w:r w:rsidRPr="00C03F2D">
        <w:rPr>
          <w:u w:val="single"/>
        </w:rPr>
        <w:t>If the climate curve bends, it will bend the way</w:t>
      </w:r>
      <w:r w:rsidRPr="00C03F2D">
        <w:rPr>
          <w:sz w:val="16"/>
        </w:rPr>
        <w:t xml:space="preserve"> the </w:t>
      </w:r>
      <w:r w:rsidRPr="00C03F2D">
        <w:rPr>
          <w:u w:val="single"/>
        </w:rPr>
        <w:t>population</w:t>
      </w:r>
      <w:r w:rsidRPr="00C03F2D">
        <w:rPr>
          <w:sz w:val="16"/>
        </w:rPr>
        <w:t xml:space="preserve"> curve </w:t>
      </w:r>
      <w:r w:rsidRPr="00C03F2D">
        <w:rPr>
          <w:u w:val="single"/>
        </w:rPr>
        <w:t>did: as the result of</w:t>
      </w:r>
      <w:r w:rsidRPr="00C03F2D">
        <w:rPr>
          <w:sz w:val="16"/>
        </w:rPr>
        <w:t xml:space="preserve"> lots of </w:t>
      </w:r>
      <w:r w:rsidRPr="00C03F2D">
        <w:rPr>
          <w:u w:val="single"/>
        </w:rPr>
        <w:t>small human decisions driven by</w:t>
      </w:r>
      <w:r w:rsidRPr="00C03F2D">
        <w:rPr>
          <w:sz w:val="16"/>
        </w:rPr>
        <w:t xml:space="preserve"> short term </w:t>
      </w:r>
      <w:r w:rsidRPr="00C03F2D">
        <w:rPr>
          <w:u w:val="single"/>
        </w:rPr>
        <w:t>interest calculations</w:t>
      </w:r>
      <w:r w:rsidRPr="00C03F2D">
        <w:rPr>
          <w:sz w:val="16"/>
        </w:rPr>
        <w:t xml:space="preserve"> rather than as the result of a grand global plan. </w:t>
      </w:r>
      <w:r w:rsidRPr="00C03F2D">
        <w:rPr>
          <w:u w:val="single"/>
        </w:rPr>
        <w:t>The shale boom hasn’t turned green success into</w:t>
      </w:r>
      <w:r w:rsidRPr="00C03F2D">
        <w:rPr>
          <w:sz w:val="16"/>
        </w:rPr>
        <w:t xml:space="preserve"> green </w:t>
      </w:r>
      <w:r w:rsidRPr="00C03F2D">
        <w:rPr>
          <w:u w:val="single"/>
        </w:rPr>
        <w:t xml:space="preserve">failure. It’s </w:t>
      </w:r>
      <w:r w:rsidRPr="00C03F2D">
        <w:rPr>
          <w:b/>
          <w:u w:val="single"/>
        </w:rPr>
        <w:t>prevented green failure</w:t>
      </w:r>
      <w:r w:rsidRPr="00C03F2D">
        <w:rPr>
          <w:u w:val="single"/>
        </w:rPr>
        <w:t xml:space="preserve"> from turning into something</w:t>
      </w:r>
      <w:r w:rsidRPr="00C03F2D">
        <w:rPr>
          <w:sz w:val="16"/>
        </w:rPr>
        <w:t xml:space="preserve"> much </w:t>
      </w:r>
      <w:r w:rsidRPr="00C03F2D">
        <w:rPr>
          <w:u w:val="single"/>
        </w:rPr>
        <w:t>worse</w:t>
      </w:r>
      <w:r w:rsidRPr="00C03F2D">
        <w:rPr>
          <w:sz w:val="16"/>
        </w:rPr>
        <w:t xml:space="preserve">. Monbiot understands this better than McKibben; there was never any real doubt that we’d keep going to the liquor store. </w:t>
      </w:r>
      <w:r w:rsidRPr="00C03F2D">
        <w:rPr>
          <w:u w:val="single"/>
        </w:rPr>
        <w:t>If we hadn’t found</w:t>
      </w:r>
      <w:r w:rsidRPr="00C03F2D">
        <w:rPr>
          <w:sz w:val="16"/>
        </w:rPr>
        <w:t xml:space="preserve"> ways to use all </w:t>
      </w:r>
      <w:r w:rsidRPr="00C03F2D">
        <w:rPr>
          <w:u w:val="single"/>
        </w:rPr>
        <w:t>this oil and gas, we wouldn’t have embraced</w:t>
      </w:r>
      <w:r w:rsidRPr="00C03F2D">
        <w:rPr>
          <w:sz w:val="16"/>
        </w:rPr>
        <w:t xml:space="preserve"> the economics of </w:t>
      </w:r>
      <w:r w:rsidRPr="00C03F2D">
        <w:rPr>
          <w:u w:val="single"/>
        </w:rPr>
        <w:t>less</w:t>
      </w:r>
      <w:r w:rsidRPr="00C03F2D">
        <w:rPr>
          <w:sz w:val="16"/>
        </w:rPr>
        <w:t xml:space="preserve">. True, as oil and gas prices rose, there would be more room for wind and solar power, but </w:t>
      </w:r>
      <w:r w:rsidRPr="00C03F2D">
        <w:rPr>
          <w:u w:val="single"/>
        </w:rPr>
        <w:t>the real winner of an oil and gas shortage is</w:t>
      </w:r>
      <w:r w:rsidRPr="00C03F2D">
        <w:rPr>
          <w:sz w:val="16"/>
        </w:rPr>
        <w:t xml:space="preserve">… </w:t>
      </w:r>
      <w:r w:rsidRPr="00C03F2D">
        <w:rPr>
          <w:u w:val="single"/>
        </w:rPr>
        <w:t>coal</w:t>
      </w:r>
      <w:r w:rsidRPr="00C03F2D">
        <w:rPr>
          <w:sz w:val="16"/>
        </w:rPr>
        <w:t xml:space="preserve">. To use McKibben’s metaphor, there is a much dirtier liquor store just down the road from the shale emporium, and it’s one we’ve been patronizing for centuries. The US and China have oodles of coal, and rather than walk to work from our cold and dark houses all winter, we’d use it. Furthermore, </w:t>
      </w:r>
      <w:r w:rsidRPr="00C03F2D">
        <w:rPr>
          <w:u w:val="single"/>
        </w:rPr>
        <w:t>when</w:t>
      </w:r>
      <w:r w:rsidRPr="00C03F2D">
        <w:rPr>
          <w:sz w:val="16"/>
        </w:rPr>
        <w:t xml:space="preserve"> and if the </w:t>
      </w:r>
      <w:r w:rsidRPr="00C03F2D">
        <w:rPr>
          <w:u w:val="single"/>
        </w:rPr>
        <w:t xml:space="preserve">oil runs out, the </w:t>
      </w:r>
      <w:r w:rsidRPr="00C03F2D">
        <w:rPr>
          <w:b/>
          <w:u w:val="single"/>
        </w:rPr>
        <w:t>technology exists</w:t>
      </w:r>
      <w:r w:rsidRPr="00C03F2D">
        <w:rPr>
          <w:u w:val="single"/>
        </w:rPr>
        <w:t xml:space="preserve"> to get liquid fuel out of coal</w:t>
      </w:r>
      <w:r w:rsidRPr="00C03F2D">
        <w:rPr>
          <w:sz w:val="16"/>
        </w:rPr>
        <w:t xml:space="preserve">. It isn’t cheap and it isn’t clean, but it works. The newly bright </w:t>
      </w:r>
      <w:r w:rsidRPr="00C03F2D">
        <w:rPr>
          <w:u w:val="single"/>
        </w:rPr>
        <w:t>oil and gas</w:t>
      </w:r>
      <w:r w:rsidRPr="00C03F2D">
        <w:rPr>
          <w:sz w:val="16"/>
        </w:rPr>
        <w:t xml:space="preserve"> future </w:t>
      </w:r>
      <w:r w:rsidRPr="00C03F2D">
        <w:rPr>
          <w:u w:val="single"/>
        </w:rPr>
        <w:t>means</w:t>
      </w:r>
      <w:r w:rsidRPr="00C03F2D">
        <w:rPr>
          <w:sz w:val="16"/>
        </w:rPr>
        <w:t xml:space="preserve"> that </w:t>
      </w:r>
      <w:r w:rsidRPr="00C03F2D">
        <w:rPr>
          <w:u w:val="single"/>
        </w:rPr>
        <w:t>we aren’t entering a new Age of Coal</w:t>
      </w:r>
      <w:r w:rsidRPr="00C03F2D">
        <w:rPr>
          <w:sz w:val="16"/>
        </w:rPr>
        <w:t xml:space="preserve">. For this, every green on the planet should give thanks. The second reason why greens should give thanks for shale is that </w:t>
      </w:r>
      <w:r w:rsidRPr="00C03F2D">
        <w:rPr>
          <w:highlight w:val="yellow"/>
          <w:u w:val="single"/>
        </w:rPr>
        <w:t xml:space="preserve">environmentalism is a </w:t>
      </w:r>
      <w:r w:rsidRPr="00C03F2D">
        <w:rPr>
          <w:b/>
          <w:highlight w:val="yellow"/>
          <w:u w:val="single"/>
        </w:rPr>
        <w:t>luxury</w:t>
      </w:r>
      <w:r w:rsidRPr="00C03F2D">
        <w:rPr>
          <w:b/>
          <w:u w:val="single"/>
        </w:rPr>
        <w:t xml:space="preserve"> good</w:t>
      </w:r>
      <w:r w:rsidRPr="00C03F2D">
        <w:rPr>
          <w:u w:val="single"/>
        </w:rPr>
        <w:t xml:space="preserve">. </w:t>
      </w:r>
      <w:r w:rsidRPr="00C03F2D">
        <w:rPr>
          <w:highlight w:val="yellow"/>
          <w:u w:val="single"/>
        </w:rPr>
        <w:t>People must survive</w:t>
      </w:r>
      <w:r w:rsidRPr="00C03F2D">
        <w:rPr>
          <w:u w:val="single"/>
        </w:rPr>
        <w:t xml:space="preserve"> and they will</w:t>
      </w:r>
      <w:r w:rsidRPr="00C03F2D">
        <w:rPr>
          <w:sz w:val="16"/>
        </w:rPr>
        <w:t xml:space="preserve"> survive </w:t>
      </w:r>
      <w:r w:rsidRPr="00C03F2D">
        <w:rPr>
          <w:highlight w:val="yellow"/>
          <w:u w:val="single"/>
        </w:rPr>
        <w:t xml:space="preserve">by </w:t>
      </w:r>
      <w:r w:rsidRPr="00C03F2D">
        <w:rPr>
          <w:b/>
          <w:highlight w:val="yellow"/>
          <w:u w:val="single"/>
        </w:rPr>
        <w:t>any means necessary</w:t>
      </w:r>
      <w:r w:rsidRPr="00C03F2D">
        <w:rPr>
          <w:sz w:val="16"/>
        </w:rPr>
        <w:t xml:space="preserve">. But </w:t>
      </w:r>
      <w:r w:rsidRPr="00C03F2D">
        <w:rPr>
          <w:u w:val="single"/>
        </w:rPr>
        <w:t>they would much rather thrive than merely survive</w:t>
      </w:r>
      <w:r w:rsidRPr="00C03F2D">
        <w:rPr>
          <w:sz w:val="16"/>
        </w:rPr>
        <w:t xml:space="preserve">, and if they can arrange matters better, they will. </w:t>
      </w:r>
      <w:r w:rsidRPr="00C03F2D">
        <w:rPr>
          <w:highlight w:val="yellow"/>
          <w:u w:val="single"/>
        </w:rPr>
        <w:t>A poor society</w:t>
      </w:r>
      <w:r w:rsidRPr="00C03F2D">
        <w:rPr>
          <w:sz w:val="16"/>
        </w:rPr>
        <w:t xml:space="preserve"> near the edge of survival </w:t>
      </w:r>
      <w:r w:rsidRPr="00C03F2D">
        <w:rPr>
          <w:u w:val="single"/>
        </w:rPr>
        <w:t>will dump</w:t>
      </w:r>
      <w:r w:rsidRPr="00C03F2D">
        <w:rPr>
          <w:sz w:val="16"/>
        </w:rPr>
        <w:t xml:space="preserve"> the </w:t>
      </w:r>
      <w:r w:rsidRPr="00C03F2D">
        <w:rPr>
          <w:u w:val="single"/>
        </w:rPr>
        <w:t xml:space="preserve">industrial waste in the river without a second thought. It will </w:t>
      </w:r>
      <w:r w:rsidRPr="00C03F2D">
        <w:rPr>
          <w:b/>
          <w:highlight w:val="yellow"/>
          <w:u w:val="single"/>
        </w:rPr>
        <w:t>burn coal and choke</w:t>
      </w:r>
      <w:r w:rsidRPr="00C03F2D">
        <w:rPr>
          <w:u w:val="single"/>
        </w:rPr>
        <w:t xml:space="preserve"> in the</w:t>
      </w:r>
      <w:r w:rsidRPr="00C03F2D">
        <w:rPr>
          <w:sz w:val="16"/>
        </w:rPr>
        <w:t xml:space="preserve"> resulting </w:t>
      </w:r>
      <w:r w:rsidRPr="00C03F2D">
        <w:rPr>
          <w:u w:val="single"/>
        </w:rPr>
        <w:t>smog if it has nothing else to burn</w:t>
      </w:r>
      <w:r w:rsidRPr="00C03F2D">
        <w:rPr>
          <w:sz w:val="16"/>
        </w:rPr>
        <w:t xml:space="preserve">. Politics in an age of survival is ugly and practical. It </w:t>
      </w:r>
      <w:proofErr w:type="gramStart"/>
      <w:r w:rsidRPr="00C03F2D">
        <w:rPr>
          <w:sz w:val="16"/>
        </w:rPr>
        <w:t>has to</w:t>
      </w:r>
      <w:proofErr w:type="gramEnd"/>
      <w:r w:rsidRPr="00C03F2D">
        <w:rPr>
          <w:sz w:val="16"/>
        </w:rPr>
        <w:t xml:space="preserve"> be. </w:t>
      </w:r>
      <w:r w:rsidRPr="00C03F2D">
        <w:rPr>
          <w:u w:val="single"/>
        </w:rPr>
        <w:t>The best leader is the one who can</w:t>
      </w:r>
      <w:r w:rsidRPr="00C03F2D">
        <w:rPr>
          <w:sz w:val="16"/>
        </w:rPr>
        <w:t xml:space="preserve"> cut out all the fluff and the folderol and </w:t>
      </w:r>
      <w:r w:rsidRPr="00C03F2D">
        <w:rPr>
          <w:u w:val="single"/>
        </w:rPr>
        <w:t>keep you alive through the winter. During</w:t>
      </w:r>
      <w:r w:rsidRPr="00C03F2D">
        <w:rPr>
          <w:sz w:val="16"/>
        </w:rPr>
        <w:t xml:space="preserve"> the Battle of </w:t>
      </w:r>
      <w:r w:rsidRPr="00C03F2D">
        <w:rPr>
          <w:u w:val="single"/>
        </w:rPr>
        <w:t>Leningrad, people burned</w:t>
      </w:r>
      <w:r w:rsidRPr="00C03F2D">
        <w:rPr>
          <w:sz w:val="16"/>
        </w:rPr>
        <w:t xml:space="preserve"> priceless </w:t>
      </w:r>
      <w:r w:rsidRPr="00C03F2D">
        <w:rPr>
          <w:u w:val="single"/>
        </w:rPr>
        <w:t>antiques to stay alive for</w:t>
      </w:r>
      <w:r w:rsidRPr="00C03F2D">
        <w:rPr>
          <w:sz w:val="16"/>
        </w:rPr>
        <w:t xml:space="preserve"> just </w:t>
      </w:r>
      <w:r w:rsidRPr="00C03F2D">
        <w:rPr>
          <w:u w:val="single"/>
        </w:rPr>
        <w:t>one more night. An age of energy shortages</w:t>
      </w:r>
      <w:r w:rsidRPr="00C03F2D">
        <w:rPr>
          <w:sz w:val="16"/>
        </w:rPr>
        <w:t xml:space="preserve"> and high prices </w:t>
      </w:r>
      <w:r w:rsidRPr="00C03F2D">
        <w:rPr>
          <w:u w:val="single"/>
        </w:rPr>
        <w:t>translates into</w:t>
      </w:r>
      <w:r w:rsidRPr="00C03F2D">
        <w:rPr>
          <w:sz w:val="16"/>
        </w:rPr>
        <w:t xml:space="preserve"> an age of </w:t>
      </w:r>
      <w:r w:rsidRPr="00C03F2D">
        <w:rPr>
          <w:u w:val="single"/>
        </w:rPr>
        <w:t xml:space="preserve">radical food and economic </w:t>
      </w:r>
      <w:r w:rsidRPr="00C03F2D">
        <w:rPr>
          <w:b/>
          <w:u w:val="single"/>
        </w:rPr>
        <w:t>insecurity for billions</w:t>
      </w:r>
      <w:r w:rsidRPr="00C03F2D">
        <w:rPr>
          <w:sz w:val="16"/>
        </w:rPr>
        <w:t xml:space="preserve"> of people. </w:t>
      </w:r>
      <w:r w:rsidRPr="00C03F2D">
        <w:rPr>
          <w:u w:val="single"/>
        </w:rPr>
        <w:t xml:space="preserve">Those </w:t>
      </w:r>
      <w:r w:rsidRPr="00C03F2D">
        <w:rPr>
          <w:highlight w:val="yellow"/>
          <w:u w:val="single"/>
        </w:rPr>
        <w:t>billions of hungry, frightened</w:t>
      </w:r>
      <w:r w:rsidRPr="00C03F2D">
        <w:rPr>
          <w:sz w:val="16"/>
        </w:rPr>
        <w:t xml:space="preserve">, angry </w:t>
      </w:r>
      <w:r w:rsidRPr="00C03F2D">
        <w:rPr>
          <w:highlight w:val="yellow"/>
          <w:u w:val="single"/>
        </w:rPr>
        <w:t xml:space="preserve">people </w:t>
      </w:r>
      <w:r w:rsidRPr="00C03F2D">
        <w:rPr>
          <w:b/>
          <w:highlight w:val="yellow"/>
          <w:u w:val="single"/>
        </w:rPr>
        <w:t>won’t</w:t>
      </w:r>
      <w:r w:rsidRPr="00C03F2D">
        <w:rPr>
          <w:b/>
          <w:u w:val="single"/>
        </w:rPr>
        <w:t xml:space="preserve"> fold their hands and </w:t>
      </w:r>
      <w:r w:rsidRPr="00C03F2D">
        <w:rPr>
          <w:b/>
          <w:highlight w:val="yellow"/>
          <w:u w:val="single"/>
        </w:rPr>
        <w:t>meditate</w:t>
      </w:r>
      <w:r w:rsidRPr="00C03F2D">
        <w:rPr>
          <w:sz w:val="16"/>
        </w:rPr>
        <w:t xml:space="preserve"> on the ineffable wonders of Gaia and her mystic web of life as they pass peacefully away. Nor will they vote George Monbiot and Bill McKibben into power. </w:t>
      </w:r>
      <w:r w:rsidRPr="00C03F2D">
        <w:rPr>
          <w:highlight w:val="yellow"/>
          <w:u w:val="single"/>
        </w:rPr>
        <w:t xml:space="preserve">They will </w:t>
      </w:r>
      <w:r w:rsidRPr="00C03F2D">
        <w:rPr>
          <w:b/>
          <w:highlight w:val="yellow"/>
          <w:u w:val="single"/>
        </w:rPr>
        <w:t>butcher every panda</w:t>
      </w:r>
      <w:r w:rsidRPr="00C03F2D">
        <w:rPr>
          <w:sz w:val="16"/>
        </w:rPr>
        <w:t xml:space="preserve"> in the zoo </w:t>
      </w:r>
      <w:r w:rsidRPr="00C03F2D">
        <w:rPr>
          <w:highlight w:val="yellow"/>
          <w:u w:val="single"/>
        </w:rPr>
        <w:t>before</w:t>
      </w:r>
      <w:r w:rsidRPr="00C03F2D">
        <w:rPr>
          <w:u w:val="single"/>
        </w:rPr>
        <w:t xml:space="preserve"> they see </w:t>
      </w:r>
      <w:r w:rsidRPr="00C03F2D">
        <w:rPr>
          <w:highlight w:val="yellow"/>
          <w:u w:val="single"/>
        </w:rPr>
        <w:t xml:space="preserve">their children starve, they will </w:t>
      </w:r>
      <w:r w:rsidRPr="00C03F2D">
        <w:rPr>
          <w:b/>
          <w:highlight w:val="yellow"/>
          <w:u w:val="single"/>
        </w:rPr>
        <w:t>torch every forest</w:t>
      </w:r>
      <w:r w:rsidRPr="00C03F2D">
        <w:rPr>
          <w:sz w:val="16"/>
        </w:rPr>
        <w:t xml:space="preserve"> on earth </w:t>
      </w:r>
      <w:r w:rsidRPr="00C03F2D">
        <w:rPr>
          <w:highlight w:val="yellow"/>
          <w:u w:val="single"/>
        </w:rPr>
        <w:t>before they freeze</w:t>
      </w:r>
      <w:r w:rsidRPr="00C03F2D">
        <w:rPr>
          <w:u w:val="single"/>
        </w:rPr>
        <w:t xml:space="preserve"> to death, and the cheaper</w:t>
      </w:r>
      <w:r w:rsidRPr="00C03F2D">
        <w:rPr>
          <w:sz w:val="16"/>
        </w:rPr>
        <w:t xml:space="preserve"> and the meaner </w:t>
      </w:r>
      <w:r w:rsidRPr="00C03F2D">
        <w:rPr>
          <w:u w:val="single"/>
        </w:rPr>
        <w:t>their lives are, the less energy</w:t>
      </w:r>
      <w:r w:rsidRPr="00C03F2D">
        <w:rPr>
          <w:sz w:val="16"/>
        </w:rPr>
        <w:t xml:space="preserve"> or thought </w:t>
      </w:r>
      <w:r w:rsidRPr="00C03F2D">
        <w:rPr>
          <w:u w:val="single"/>
        </w:rPr>
        <w:t>they will spare to the perishing world</w:t>
      </w:r>
      <w:r w:rsidRPr="00C03F2D">
        <w:rPr>
          <w:sz w:val="16"/>
        </w:rPr>
        <w:t xml:space="preserve"> around them. </w:t>
      </w:r>
      <w:r w:rsidRPr="00C03F2D">
        <w:rPr>
          <w:u w:val="single"/>
        </w:rPr>
        <w:t>But, thanks to</w:t>
      </w:r>
      <w:r w:rsidRPr="00C03F2D">
        <w:rPr>
          <w:sz w:val="16"/>
        </w:rPr>
        <w:t xml:space="preserve"> shale and other </w:t>
      </w:r>
      <w:r w:rsidRPr="00C03F2D">
        <w:rPr>
          <w:u w:val="single"/>
        </w:rPr>
        <w:t>unconventional energy</w:t>
      </w:r>
      <w:r w:rsidRPr="00C03F2D">
        <w:rPr>
          <w:sz w:val="16"/>
        </w:rPr>
        <w:t xml:space="preserve"> sources, that isn’t where we are headed. </w:t>
      </w:r>
      <w:r w:rsidRPr="00C03F2D">
        <w:rPr>
          <w:u w:val="single"/>
        </w:rPr>
        <w:t>We are heading into a world in which energy is abundant</w:t>
      </w:r>
      <w:r w:rsidRPr="00C03F2D">
        <w:rPr>
          <w:sz w:val="16"/>
        </w:rPr>
        <w:t xml:space="preserve"> and horizons are open even as </w:t>
      </w:r>
      <w:r w:rsidRPr="00C03F2D">
        <w:rPr>
          <w:u w:val="single"/>
        </w:rPr>
        <w:t>humanity’s grasp of science</w:t>
      </w:r>
      <w:r w:rsidRPr="00C03F2D">
        <w:rPr>
          <w:sz w:val="16"/>
        </w:rPr>
        <w:t xml:space="preserve"> and technology </w:t>
      </w:r>
      <w:r w:rsidRPr="00C03F2D">
        <w:rPr>
          <w:u w:val="single"/>
        </w:rPr>
        <w:t>grows</w:t>
      </w:r>
      <w:r w:rsidRPr="00C03F2D">
        <w:rPr>
          <w:sz w:val="16"/>
        </w:rPr>
        <w:t xml:space="preserve"> more secure. A world where more and more basic human needs are met is a world that has time to think about other goals and the money to spend on them. </w:t>
      </w:r>
      <w:r w:rsidRPr="00C03F2D">
        <w:rPr>
          <w:u w:val="single"/>
        </w:rPr>
        <w:t xml:space="preserve">As China gets richer, the Chinese want </w:t>
      </w:r>
      <w:r w:rsidRPr="00C03F2D">
        <w:rPr>
          <w:b/>
          <w:u w:val="single"/>
        </w:rPr>
        <w:t>cleaner air</w:t>
      </w:r>
      <w:r w:rsidRPr="00C03F2D">
        <w:rPr>
          <w:sz w:val="16"/>
        </w:rPr>
        <w:t xml:space="preserve">, cleaner </w:t>
      </w:r>
      <w:r w:rsidRPr="00C03F2D">
        <w:rPr>
          <w:b/>
          <w:u w:val="single"/>
        </w:rPr>
        <w:t>water</w:t>
      </w:r>
      <w:r w:rsidRPr="00C03F2D">
        <w:rPr>
          <w:sz w:val="16"/>
        </w:rPr>
        <w:t xml:space="preserve">, purer </w:t>
      </w:r>
      <w:r w:rsidRPr="00C03F2D">
        <w:rPr>
          <w:b/>
          <w:u w:val="single"/>
        </w:rPr>
        <w:t>food</w:t>
      </w:r>
      <w:r w:rsidRPr="00C03F2D">
        <w:rPr>
          <w:sz w:val="16"/>
        </w:rPr>
        <w:t xml:space="preserve"> — and they are ready and able to pay for them. </w:t>
      </w:r>
      <w:r w:rsidRPr="00C03F2D">
        <w:rPr>
          <w:u w:val="single"/>
        </w:rPr>
        <w:t>A Brazil whose</w:t>
      </w:r>
      <w:r w:rsidRPr="00C03F2D">
        <w:rPr>
          <w:sz w:val="16"/>
        </w:rPr>
        <w:t xml:space="preserve"> economic </w:t>
      </w:r>
      <w:r w:rsidRPr="00C03F2D">
        <w:rPr>
          <w:u w:val="single"/>
        </w:rPr>
        <w:t>future is secure can afford to treasure and conserve</w:t>
      </w:r>
      <w:r w:rsidRPr="00C03F2D">
        <w:rPr>
          <w:sz w:val="16"/>
        </w:rPr>
        <w:t xml:space="preserve"> its </w:t>
      </w:r>
      <w:r w:rsidRPr="00C03F2D">
        <w:rPr>
          <w:u w:val="single"/>
        </w:rPr>
        <w:t>rain forests. A Central America where</w:t>
      </w:r>
      <w:r w:rsidRPr="00C03F2D">
        <w:rPr>
          <w:sz w:val="16"/>
        </w:rPr>
        <w:t xml:space="preserve"> the </w:t>
      </w:r>
      <w:r w:rsidRPr="00C03F2D">
        <w:rPr>
          <w:u w:val="single"/>
        </w:rPr>
        <w:t>people are doing all right is</w:t>
      </w:r>
      <w:r w:rsidRPr="00C03F2D">
        <w:rPr>
          <w:sz w:val="16"/>
        </w:rPr>
        <w:t xml:space="preserve"> more willing and </w:t>
      </w:r>
      <w:r w:rsidRPr="00C03F2D">
        <w:rPr>
          <w:u w:val="single"/>
        </w:rPr>
        <w:t>able to preserve</w:t>
      </w:r>
      <w:r w:rsidRPr="00C03F2D">
        <w:rPr>
          <w:sz w:val="16"/>
        </w:rPr>
        <w:t xml:space="preserve"> its </w:t>
      </w:r>
      <w:r w:rsidRPr="00C03F2D">
        <w:rPr>
          <w:b/>
          <w:u w:val="single"/>
        </w:rPr>
        <w:t>biodiversity</w:t>
      </w:r>
      <w:r w:rsidRPr="00C03F2D">
        <w:rPr>
          <w:sz w:val="16"/>
        </w:rPr>
        <w:t xml:space="preserve">. And </w:t>
      </w:r>
      <w:r w:rsidRPr="00C03F2D">
        <w:rPr>
          <w:u w:val="single"/>
        </w:rPr>
        <w:t>a world in which people know where their</w:t>
      </w:r>
      <w:r w:rsidRPr="00C03F2D">
        <w:rPr>
          <w:sz w:val="16"/>
        </w:rPr>
        <w:t xml:space="preserve"> next </w:t>
      </w:r>
      <w:r w:rsidRPr="00C03F2D">
        <w:rPr>
          <w:u w:val="single"/>
        </w:rPr>
        <w:t>meal is coming from is a world that can</w:t>
      </w:r>
      <w:r w:rsidRPr="00C03F2D">
        <w:rPr>
          <w:sz w:val="16"/>
        </w:rPr>
        <w:t xml:space="preserve"> and will </w:t>
      </w:r>
      <w:r w:rsidRPr="00C03F2D">
        <w:rPr>
          <w:u w:val="single"/>
        </w:rPr>
        <w:t>take thought for things like</w:t>
      </w:r>
      <w:r w:rsidRPr="00C03F2D">
        <w:rPr>
          <w:sz w:val="16"/>
        </w:rPr>
        <w:t xml:space="preserve"> the </w:t>
      </w:r>
      <w:r w:rsidRPr="00C03F2D">
        <w:rPr>
          <w:u w:val="single"/>
        </w:rPr>
        <w:t>sustainability</w:t>
      </w:r>
      <w:r w:rsidRPr="00C03F2D">
        <w:rPr>
          <w:sz w:val="16"/>
        </w:rPr>
        <w:t xml:space="preserve"> of the fisheries and the protection of the coral reefs. A world that is more relaxed about the security of its energy sources is going to be able to do more about improving the quality of those sources and about managing the impact of its energy consumption on the global commons. </w:t>
      </w:r>
      <w:r w:rsidRPr="00C03F2D">
        <w:rPr>
          <w:highlight w:val="yellow"/>
          <w:u w:val="single"/>
        </w:rPr>
        <w:t>A rich</w:t>
      </w:r>
      <w:r w:rsidRPr="00C03F2D">
        <w:rPr>
          <w:u w:val="single"/>
        </w:rPr>
        <w:t xml:space="preserve">, energy </w:t>
      </w:r>
      <w:r w:rsidRPr="00C03F2D">
        <w:rPr>
          <w:highlight w:val="yellow"/>
          <w:u w:val="single"/>
        </w:rPr>
        <w:t>secure world is going to</w:t>
      </w:r>
      <w:r w:rsidRPr="00C03F2D">
        <w:rPr>
          <w:sz w:val="16"/>
        </w:rPr>
        <w:t xml:space="preserve"> spend more money </w:t>
      </w:r>
      <w:r w:rsidRPr="00C03F2D">
        <w:rPr>
          <w:highlight w:val="yellow"/>
          <w:u w:val="single"/>
        </w:rPr>
        <w:t>develop</w:t>
      </w:r>
      <w:r w:rsidRPr="00C03F2D">
        <w:rPr>
          <w:sz w:val="16"/>
        </w:rPr>
        <w:t xml:space="preserve">ing </w:t>
      </w:r>
      <w:r w:rsidRPr="00C03F2D">
        <w:rPr>
          <w:b/>
          <w:highlight w:val="yellow"/>
          <w:u w:val="single"/>
        </w:rPr>
        <w:t>solar</w:t>
      </w:r>
      <w:r w:rsidRPr="00C03F2D">
        <w:rPr>
          <w:sz w:val="16"/>
        </w:rPr>
        <w:t xml:space="preserve"> power </w:t>
      </w:r>
      <w:r w:rsidRPr="00C03F2D">
        <w:rPr>
          <w:b/>
          <w:highlight w:val="yellow"/>
          <w:u w:val="single"/>
        </w:rPr>
        <w:t>and wind power</w:t>
      </w:r>
      <w:r w:rsidRPr="00C03F2D">
        <w:rPr>
          <w:u w:val="single"/>
        </w:rPr>
        <w:t xml:space="preserve"> and other sustainable sources</w:t>
      </w:r>
      <w:r w:rsidRPr="00C03F2D">
        <w:rPr>
          <w:sz w:val="16"/>
        </w:rPr>
        <w:t xml:space="preserve"> than a poor, hardscrabble one. When human beings think their basic problems are solved, they start looking for more elegant solutions. </w:t>
      </w:r>
      <w:r w:rsidRPr="00C03F2D">
        <w:rPr>
          <w:highlight w:val="yellow"/>
          <w:u w:val="single"/>
        </w:rPr>
        <w:t>Once Americans had an industrial</w:t>
      </w:r>
      <w:r w:rsidRPr="00C03F2D">
        <w:rPr>
          <w:sz w:val="16"/>
        </w:rPr>
        <w:t xml:space="preserve"> and modern </w:t>
      </w:r>
      <w:r w:rsidRPr="00C03F2D">
        <w:rPr>
          <w:highlight w:val="yellow"/>
          <w:u w:val="single"/>
        </w:rPr>
        <w:t>economy, we started</w:t>
      </w:r>
      <w:r w:rsidRPr="00C03F2D">
        <w:rPr>
          <w:u w:val="single"/>
        </w:rPr>
        <w:t xml:space="preserve"> wanting to clean up</w:t>
      </w:r>
      <w:r w:rsidRPr="00C03F2D">
        <w:rPr>
          <w:sz w:val="16"/>
        </w:rPr>
        <w:t xml:space="preserve"> the </w:t>
      </w:r>
      <w:r w:rsidRPr="00C03F2D">
        <w:rPr>
          <w:u w:val="single"/>
        </w:rPr>
        <w:t>rivers and the air</w:t>
      </w:r>
      <w:r w:rsidRPr="00C03F2D">
        <w:rPr>
          <w:sz w:val="16"/>
        </w:rPr>
        <w:t xml:space="preserve">. Once people aren’t worried about getting enough calories every day to survive, they start wanting healthier food more elegantly prepared. </w:t>
      </w:r>
      <w:r w:rsidRPr="00C03F2D">
        <w:rPr>
          <w:u w:val="single"/>
        </w:rPr>
        <w:t>A world of abundant</w:t>
      </w:r>
      <w:r w:rsidRPr="00C03F2D">
        <w:rPr>
          <w:sz w:val="16"/>
        </w:rPr>
        <w:t xml:space="preserve"> shale </w:t>
      </w:r>
      <w:r w:rsidRPr="00C03F2D">
        <w:rPr>
          <w:u w:val="single"/>
        </w:rPr>
        <w:t>oil and gas</w:t>
      </w:r>
      <w:r w:rsidRPr="00C03F2D">
        <w:rPr>
          <w:sz w:val="16"/>
        </w:rPr>
        <w:t xml:space="preserve"> is a world </w:t>
      </w:r>
      <w:r w:rsidRPr="00C03F2D">
        <w:rPr>
          <w:u w:val="single"/>
        </w:rPr>
        <w:t xml:space="preserve">that will start </w:t>
      </w:r>
      <w:r w:rsidRPr="00C03F2D">
        <w:rPr>
          <w:highlight w:val="yellow"/>
          <w:u w:val="single"/>
        </w:rPr>
        <w:t>imposing</w:t>
      </w:r>
      <w:r w:rsidRPr="00C03F2D">
        <w:rPr>
          <w:sz w:val="16"/>
        </w:rPr>
        <w:t xml:space="preserve"> more </w:t>
      </w:r>
      <w:r w:rsidRPr="00C03F2D">
        <w:rPr>
          <w:b/>
          <w:highlight w:val="yellow"/>
          <w:u w:val="single"/>
        </w:rPr>
        <w:t>environmental regulations</w:t>
      </w:r>
      <w:r w:rsidRPr="00C03F2D">
        <w:rPr>
          <w:u w:val="single"/>
        </w:rPr>
        <w:t xml:space="preserve"> on shale and gas</w:t>
      </w:r>
      <w:r w:rsidRPr="00C03F2D">
        <w:rPr>
          <w:sz w:val="16"/>
        </w:rPr>
        <w:t xml:space="preserve"> producers. </w:t>
      </w:r>
      <w:r w:rsidRPr="00C03F2D">
        <w:rPr>
          <w:u w:val="single"/>
        </w:rPr>
        <w:t>A prosperous world will set money aside for research</w:t>
      </w:r>
      <w:r w:rsidRPr="00C03F2D">
        <w:rPr>
          <w:sz w:val="16"/>
        </w:rPr>
        <w:t xml:space="preserve"> and development </w:t>
      </w:r>
      <w:r w:rsidRPr="00C03F2D">
        <w:rPr>
          <w:u w:val="single"/>
        </w:rPr>
        <w:t>for</w:t>
      </w:r>
      <w:r w:rsidRPr="00C03F2D">
        <w:rPr>
          <w:sz w:val="16"/>
        </w:rPr>
        <w:t xml:space="preserve"> new </w:t>
      </w:r>
      <w:r w:rsidRPr="00C03F2D">
        <w:rPr>
          <w:u w:val="single"/>
        </w:rPr>
        <w:t>technologies that conserve energy</w:t>
      </w:r>
      <w:r w:rsidRPr="00C03F2D">
        <w:rPr>
          <w:sz w:val="16"/>
        </w:rPr>
        <w:t xml:space="preserve"> or find it in cleaner surroundings. </w:t>
      </w:r>
      <w:r w:rsidRPr="00C03F2D">
        <w:rPr>
          <w:u w:val="single"/>
        </w:rPr>
        <w:t>A prosperous world facing climate change will</w:t>
      </w:r>
      <w:r w:rsidRPr="00C03F2D">
        <w:rPr>
          <w:sz w:val="16"/>
        </w:rPr>
        <w:t xml:space="preserve"> be able to </w:t>
      </w:r>
      <w:r w:rsidRPr="00C03F2D">
        <w:rPr>
          <w:u w:val="single"/>
        </w:rPr>
        <w:t>ameliorate</w:t>
      </w:r>
      <w:r w:rsidRPr="00C03F2D">
        <w:rPr>
          <w:sz w:val="16"/>
        </w:rPr>
        <w:t xml:space="preserve"> the consequences and take thought for the future in ways that a world overwhelmed by </w:t>
      </w:r>
      <w:r w:rsidRPr="00C03F2D">
        <w:rPr>
          <w:u w:val="single"/>
        </w:rPr>
        <w:t>energy insecurity and</w:t>
      </w:r>
      <w:r w:rsidRPr="00C03F2D">
        <w:rPr>
          <w:sz w:val="16"/>
        </w:rPr>
        <w:t xml:space="preserve"> gripped in a permanent </w:t>
      </w:r>
      <w:r w:rsidRPr="00C03F2D">
        <w:rPr>
          <w:u w:val="single"/>
        </w:rPr>
        <w:t>economic crisis</w:t>
      </w:r>
      <w:r w:rsidRPr="00C03F2D">
        <w:rPr>
          <w:sz w:val="16"/>
        </w:rPr>
        <w:t xml:space="preserve"> of scarcity simply can’t and won’t do. Greens should also be glad that the new energy is where it is. For Monbiot and for many others, Gaia’s decision to put so much oil into the United States and Canada seems like her biggest indiscretion of all. Certainly, a United States of America that has, in the Biblical phrase, renewed its youth like an eagle with a large infusion of fresh </w:t>
      </w:r>
      <w:proofErr w:type="spellStart"/>
      <w:r w:rsidRPr="00C03F2D">
        <w:rPr>
          <w:sz w:val="16"/>
        </w:rPr>
        <w:t>petro</w:t>
      </w:r>
      <w:proofErr w:type="spellEnd"/>
      <w:r w:rsidRPr="00C03F2D">
        <w:rPr>
          <w:sz w:val="16"/>
        </w:rPr>
        <w:t xml:space="preserve">-wealth is going to be even less eager than formerly to sign onto various pie-in-the-sky green carbon treaties. But think how much worse things would be if the new reserves lay in dictatorial kleptocracies. How willing and able </w:t>
      </w:r>
      <w:r w:rsidRPr="00C03F2D">
        <w:rPr>
          <w:sz w:val="16"/>
        </w:rPr>
        <w:lastRenderedPageBreak/>
        <w:t xml:space="preserve">would various Central Asia states have been to regulate extraction and limit the damage? How would Nigeria have handled vast new reserves whose extraction required substantially more invasive methods? Instead, the </w:t>
      </w:r>
      <w:r w:rsidRPr="00C03F2D">
        <w:rPr>
          <w:u w:val="single"/>
        </w:rPr>
        <w:t xml:space="preserve">new </w:t>
      </w:r>
      <w:r w:rsidRPr="00C03F2D">
        <w:rPr>
          <w:b/>
          <w:u w:val="single"/>
        </w:rPr>
        <w:t>sources are concentrated</w:t>
      </w:r>
      <w:r w:rsidRPr="00C03F2D">
        <w:rPr>
          <w:u w:val="single"/>
        </w:rPr>
        <w:t xml:space="preserve"> in places where environmentalists have</w:t>
      </w:r>
      <w:r w:rsidRPr="00C03F2D">
        <w:rPr>
          <w:sz w:val="16"/>
        </w:rPr>
        <w:t xml:space="preserve"> more </w:t>
      </w:r>
      <w:r w:rsidRPr="00C03F2D">
        <w:rPr>
          <w:u w:val="single"/>
        </w:rPr>
        <w:t>say in policy making and where</w:t>
      </w:r>
      <w:r w:rsidRPr="00C03F2D">
        <w:rPr>
          <w:sz w:val="16"/>
        </w:rPr>
        <w:t xml:space="preserve">, for all the shortcomings and limits, </w:t>
      </w:r>
      <w:r w:rsidRPr="00C03F2D">
        <w:rPr>
          <w:u w:val="single"/>
        </w:rPr>
        <w:t>governments are less corruptible</w:t>
      </w:r>
      <w:r w:rsidRPr="00C03F2D">
        <w:rPr>
          <w:sz w:val="16"/>
        </w:rPr>
        <w:t xml:space="preserve">, more </w:t>
      </w:r>
      <w:r w:rsidRPr="00C03F2D">
        <w:rPr>
          <w:u w:val="single"/>
        </w:rPr>
        <w:t>publicly accountable and</w:t>
      </w:r>
      <w:r w:rsidRPr="00C03F2D">
        <w:rPr>
          <w:sz w:val="16"/>
        </w:rPr>
        <w:t xml:space="preserve"> in fact </w:t>
      </w:r>
      <w:r w:rsidRPr="00C03F2D">
        <w:rPr>
          <w:u w:val="single"/>
        </w:rPr>
        <w:t>more competent</w:t>
      </w:r>
      <w:r w:rsidRPr="00C03F2D">
        <w:rPr>
          <w:sz w:val="16"/>
        </w:rPr>
        <w:t xml:space="preserve"> to develop and enforce effective energy regulations. This won’t satisfy McKibben and Monbiot (nothing that could </w:t>
      </w:r>
      <w:proofErr w:type="gramStart"/>
      <w:r w:rsidRPr="00C03F2D">
        <w:rPr>
          <w:sz w:val="16"/>
        </w:rPr>
        <w:t>actually happen</w:t>
      </w:r>
      <w:proofErr w:type="gramEnd"/>
      <w:r w:rsidRPr="00C03F2D">
        <w:rPr>
          <w:sz w:val="16"/>
        </w:rPr>
        <w:t xml:space="preserve"> would satisfy either of these gentlemen), but it is a lot better than what we could be facing. Additionally, if there are two countries in the world that should worry carbon-focused greens more than any other, they are the United States and China. The two largest, hungriest economies in the world are also home to enormous coal reserves. But based on what we now know, the </w:t>
      </w:r>
      <w:r w:rsidRPr="00C03F2D">
        <w:rPr>
          <w:u w:val="single"/>
        </w:rPr>
        <w:t>US and China are</w:t>
      </w:r>
      <w:r w:rsidRPr="00C03F2D">
        <w:rPr>
          <w:sz w:val="16"/>
        </w:rPr>
        <w:t xml:space="preserve"> among </w:t>
      </w:r>
      <w:r w:rsidRPr="00C03F2D">
        <w:rPr>
          <w:u w:val="single"/>
        </w:rPr>
        <w:t>the biggest beneficiaries</w:t>
      </w:r>
      <w:r w:rsidRPr="00C03F2D">
        <w:rPr>
          <w:sz w:val="16"/>
        </w:rPr>
        <w:t xml:space="preserve"> of the new cornucopia. Gaia put the oil and the gas where, from a carbon point of view, it will do the </w:t>
      </w:r>
      <w:proofErr w:type="gramStart"/>
      <w:r w:rsidRPr="00C03F2D">
        <w:rPr>
          <w:sz w:val="16"/>
        </w:rPr>
        <w:t>most good</w:t>
      </w:r>
      <w:proofErr w:type="gramEnd"/>
      <w:r w:rsidRPr="00C03F2D">
        <w:rPr>
          <w:sz w:val="16"/>
        </w:rPr>
        <w:t xml:space="preserve">. In </w:t>
      </w:r>
      <w:r w:rsidRPr="00C03F2D">
        <w:rPr>
          <w:highlight w:val="yellow"/>
          <w:u w:val="single"/>
        </w:rPr>
        <w:t>a world of</w:t>
      </w:r>
      <w:r w:rsidRPr="00C03F2D">
        <w:rPr>
          <w:u w:val="single"/>
        </w:rPr>
        <w:t xml:space="preserve"> energy </w:t>
      </w:r>
      <w:r w:rsidRPr="00C03F2D">
        <w:rPr>
          <w:b/>
          <w:highlight w:val="yellow"/>
          <w:u w:val="single"/>
        </w:rPr>
        <w:t>shortages</w:t>
      </w:r>
      <w:r w:rsidRPr="00C03F2D">
        <w:rPr>
          <w:b/>
          <w:u w:val="single"/>
        </w:rPr>
        <w:t xml:space="preserve"> and insecurity</w:t>
      </w:r>
      <w:r w:rsidRPr="00C03F2D">
        <w:rPr>
          <w:u w:val="single"/>
        </w:rPr>
        <w:t xml:space="preserve">, both </w:t>
      </w:r>
      <w:r w:rsidRPr="00C03F2D">
        <w:rPr>
          <w:highlight w:val="yellow"/>
          <w:u w:val="single"/>
        </w:rPr>
        <w:t xml:space="preserve">the US and China would have gone </w:t>
      </w:r>
      <w:r w:rsidRPr="00C03F2D">
        <w:rPr>
          <w:b/>
          <w:highlight w:val="yellow"/>
          <w:u w:val="single"/>
        </w:rPr>
        <w:t>flat</w:t>
      </w:r>
      <w:r w:rsidRPr="00C03F2D">
        <w:rPr>
          <w:sz w:val="16"/>
        </w:rPr>
        <w:t xml:space="preserve"> out </w:t>
      </w:r>
      <w:r w:rsidRPr="00C03F2D">
        <w:rPr>
          <w:b/>
          <w:highlight w:val="yellow"/>
          <w:u w:val="single"/>
        </w:rPr>
        <w:t>for coal</w:t>
      </w:r>
      <w:r w:rsidRPr="00C03F2D">
        <w:rPr>
          <w:sz w:val="16"/>
        </w:rPr>
        <w:t xml:space="preserve">. Now, </w:t>
      </w:r>
      <w:r w:rsidRPr="00C03F2D">
        <w:rPr>
          <w:u w:val="single"/>
        </w:rPr>
        <w:t>that is much less likely</w:t>
      </w:r>
      <w:r w:rsidRPr="00C03F2D">
        <w:rPr>
          <w:sz w:val="16"/>
        </w:rPr>
        <w:t xml:space="preserve">. And there’s one more reason why greens should thank Gaia for shale. </w:t>
      </w:r>
      <w:r w:rsidRPr="00C03F2D">
        <w:rPr>
          <w:u w:val="single"/>
        </w:rPr>
        <w:t>Wind and solar aren’t ready for prime time now, but by the time</w:t>
      </w:r>
      <w:r w:rsidRPr="00C03F2D">
        <w:rPr>
          <w:sz w:val="16"/>
        </w:rPr>
        <w:t xml:space="preserve"> the </w:t>
      </w:r>
      <w:r w:rsidRPr="00C03F2D">
        <w:rPr>
          <w:u w:val="single"/>
        </w:rPr>
        <w:t>new sources</w:t>
      </w:r>
      <w:r w:rsidRPr="00C03F2D">
        <w:rPr>
          <w:sz w:val="16"/>
        </w:rPr>
        <w:t xml:space="preserve"> start to </w:t>
      </w:r>
      <w:r w:rsidRPr="00C03F2D">
        <w:rPr>
          <w:u w:val="single"/>
        </w:rPr>
        <w:t>run low, humanity will have mastered</w:t>
      </w:r>
      <w:r w:rsidRPr="00C03F2D">
        <w:rPr>
          <w:sz w:val="16"/>
        </w:rPr>
        <w:t xml:space="preserve"> many more </w:t>
      </w:r>
      <w:r w:rsidRPr="00C03F2D">
        <w:rPr>
          <w:u w:val="single"/>
        </w:rPr>
        <w:t>technologies that can</w:t>
      </w:r>
      <w:r w:rsidRPr="00C03F2D">
        <w:rPr>
          <w:sz w:val="16"/>
        </w:rPr>
        <w:t xml:space="preserve"> used to provide energy and to </w:t>
      </w:r>
      <w:r w:rsidRPr="00C03F2D">
        <w:rPr>
          <w:u w:val="single"/>
        </w:rPr>
        <w:t>conserve</w:t>
      </w:r>
      <w:r w:rsidRPr="00C03F2D">
        <w:rPr>
          <w:sz w:val="16"/>
        </w:rPr>
        <w:t xml:space="preserve"> it. It’s likely that Age of Shale hasn’t just postponed the return of coal: because of this extra time, there likely will never be another age in which coal is the dominant industrial fuel. </w:t>
      </w:r>
      <w:r w:rsidRPr="00C03F2D">
        <w:rPr>
          <w:u w:val="single"/>
        </w:rPr>
        <w:t>It’s virtually certain</w:t>
      </w:r>
      <w:r w:rsidRPr="00C03F2D">
        <w:rPr>
          <w:sz w:val="16"/>
        </w:rPr>
        <w:t xml:space="preserve"> that </w:t>
      </w:r>
      <w:r w:rsidRPr="00C03F2D">
        <w:rPr>
          <w:u w:val="single"/>
        </w:rPr>
        <w:t>the</w:t>
      </w:r>
      <w:r w:rsidRPr="00C03F2D">
        <w:rPr>
          <w:sz w:val="16"/>
        </w:rPr>
        <w:t xml:space="preserve"> total lifetime </w:t>
      </w:r>
      <w:r w:rsidRPr="00C03F2D">
        <w:rPr>
          <w:u w:val="single"/>
        </w:rPr>
        <w:t xml:space="preserve">carbon footprint of </w:t>
      </w:r>
      <w:proofErr w:type="gramStart"/>
      <w:r w:rsidRPr="00C03F2D">
        <w:rPr>
          <w:u w:val="single"/>
        </w:rPr>
        <w:t>the human race</w:t>
      </w:r>
      <w:proofErr w:type="gramEnd"/>
      <w:r w:rsidRPr="00C03F2D">
        <w:rPr>
          <w:u w:val="single"/>
        </w:rPr>
        <w:t xml:space="preserve"> is </w:t>
      </w:r>
      <w:r w:rsidRPr="00C03F2D">
        <w:rPr>
          <w:b/>
          <w:u w:val="single"/>
        </w:rPr>
        <w:t>going to be smaller</w:t>
      </w:r>
      <w:r w:rsidRPr="00C03F2D">
        <w:rPr>
          <w:sz w:val="16"/>
        </w:rPr>
        <w:t xml:space="preserve"> with the new oil and gas sources </w:t>
      </w:r>
      <w:r w:rsidRPr="00C03F2D">
        <w:rPr>
          <w:u w:val="single"/>
        </w:rPr>
        <w:t>than</w:t>
      </w:r>
      <w:r w:rsidRPr="00C03F2D">
        <w:rPr>
          <w:sz w:val="16"/>
        </w:rPr>
        <w:t xml:space="preserve"> it would have been </w:t>
      </w:r>
      <w:r w:rsidRPr="00C03F2D">
        <w:rPr>
          <w:u w:val="single"/>
        </w:rPr>
        <w:t>without them. Neither the world’s energy</w:t>
      </w:r>
      <w:r w:rsidRPr="00C03F2D">
        <w:rPr>
          <w:sz w:val="16"/>
        </w:rPr>
        <w:t xml:space="preserve"> problems </w:t>
      </w:r>
      <w:r w:rsidRPr="00C03F2D">
        <w:rPr>
          <w:u w:val="single"/>
        </w:rPr>
        <w:t>nor its climate issues are going away</w:t>
      </w:r>
      <w:r w:rsidRPr="00C03F2D">
        <w:rPr>
          <w:sz w:val="16"/>
        </w:rPr>
        <w:t xml:space="preserve"> any time </w:t>
      </w:r>
      <w:r w:rsidRPr="00C03F2D">
        <w:rPr>
          <w:u w:val="single"/>
        </w:rPr>
        <w:t>soon</w:t>
      </w:r>
      <w:r w:rsidRPr="00C03F2D">
        <w:rPr>
          <w:sz w:val="16"/>
        </w:rPr>
        <w:t xml:space="preserve">. Paradise is not beckoning just a few easy steps away. But the new </w:t>
      </w:r>
      <w:r w:rsidRPr="00C03F2D">
        <w:rPr>
          <w:u w:val="single"/>
        </w:rPr>
        <w:t>availability of</w:t>
      </w:r>
      <w:r w:rsidRPr="00C03F2D">
        <w:rPr>
          <w:sz w:val="16"/>
        </w:rPr>
        <w:t xml:space="preserve"> these </w:t>
      </w:r>
      <w:r w:rsidRPr="00C03F2D">
        <w:rPr>
          <w:u w:val="single"/>
        </w:rPr>
        <w:t>energy sources is</w:t>
      </w:r>
      <w:r w:rsidRPr="00C03F2D">
        <w:rPr>
          <w:sz w:val="16"/>
        </w:rPr>
        <w:t xml:space="preserve"> on balance </w:t>
      </w:r>
      <w:r w:rsidRPr="00C03F2D">
        <w:rPr>
          <w:u w:val="single"/>
        </w:rPr>
        <w:t>a positive thing</w:t>
      </w:r>
      <w:r w:rsidRPr="00C03F2D">
        <w:rPr>
          <w:sz w:val="16"/>
        </w:rPr>
        <w:t xml:space="preserve"> for environmentalists as much as for anyone </w:t>
      </w:r>
      <w:proofErr w:type="spellStart"/>
      <w:proofErr w:type="gramStart"/>
      <w:r w:rsidRPr="00C03F2D">
        <w:rPr>
          <w:sz w:val="16"/>
        </w:rPr>
        <w:t>else.Perhaps</w:t>
      </w:r>
      <w:proofErr w:type="spellEnd"/>
      <w:proofErr w:type="gramEnd"/>
      <w:r w:rsidRPr="00C03F2D">
        <w:rPr>
          <w:sz w:val="16"/>
        </w:rPr>
        <w:t xml:space="preserve">, and I know this is a heretical thought, but </w:t>
      </w:r>
      <w:r w:rsidRPr="00C03F2D">
        <w:rPr>
          <w:u w:val="single"/>
        </w:rPr>
        <w:t xml:space="preserve">perhaps Gaia is </w:t>
      </w:r>
      <w:r w:rsidRPr="00C03F2D">
        <w:rPr>
          <w:b/>
          <w:u w:val="single"/>
        </w:rPr>
        <w:t>smarter than the greens</w:t>
      </w:r>
      <w:r w:rsidRPr="00C03F2D">
        <w:rPr>
          <w:sz w:val="16"/>
        </w:rPr>
        <w:t>.</w:t>
      </w:r>
    </w:p>
    <w:p w14:paraId="00A10E4D" w14:textId="585A5041" w:rsidR="00A95652" w:rsidRPr="00B55AD5" w:rsidRDefault="00EF76A6" w:rsidP="00EF76A6">
      <w:pPr>
        <w:pStyle w:val="Heading4"/>
      </w:pPr>
      <w:r>
        <w:t>The role of the ballot is to vote for the team that does the better debating. Anything else is arbitrary and self-serving.</w:t>
      </w: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F06F7A"/>
    <w:multiLevelType w:val="hybridMultilevel"/>
    <w:tmpl w:val="CA827E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1615E4"/>
    <w:multiLevelType w:val="hybridMultilevel"/>
    <w:tmpl w:val="484051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467616"/>
    <w:multiLevelType w:val="hybridMultilevel"/>
    <w:tmpl w:val="0906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6D73C4"/>
    <w:multiLevelType w:val="hybridMultilevel"/>
    <w:tmpl w:val="09D6A4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343721"/>
    <w:multiLevelType w:val="hybridMultilevel"/>
    <w:tmpl w:val="5CE2E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264D30"/>
    <w:multiLevelType w:val="hybridMultilevel"/>
    <w:tmpl w:val="7BBEBA54"/>
    <w:lvl w:ilvl="0" w:tplc="70701B52">
      <w:start w:val="3"/>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A43359"/>
    <w:multiLevelType w:val="hybridMultilevel"/>
    <w:tmpl w:val="E7683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1F209E"/>
    <w:multiLevelType w:val="hybridMultilevel"/>
    <w:tmpl w:val="647C6A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C503E09"/>
    <w:multiLevelType w:val="hybridMultilevel"/>
    <w:tmpl w:val="60004C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4184467"/>
    <w:multiLevelType w:val="hybridMultilevel"/>
    <w:tmpl w:val="94FE64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A17063"/>
    <w:multiLevelType w:val="hybridMultilevel"/>
    <w:tmpl w:val="3CD2C2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6F1312"/>
    <w:multiLevelType w:val="hybridMultilevel"/>
    <w:tmpl w:val="B936B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0"/>
  </w:num>
  <w:num w:numId="12">
    <w:abstractNumId w:val="12"/>
  </w:num>
  <w:num w:numId="13">
    <w:abstractNumId w:val="19"/>
  </w:num>
  <w:num w:numId="14">
    <w:abstractNumId w:val="22"/>
  </w:num>
  <w:num w:numId="15">
    <w:abstractNumId w:val="21"/>
  </w:num>
  <w:num w:numId="16">
    <w:abstractNumId w:val="11"/>
  </w:num>
  <w:num w:numId="17">
    <w:abstractNumId w:val="13"/>
  </w:num>
  <w:num w:numId="18">
    <w:abstractNumId w:val="15"/>
  </w:num>
  <w:num w:numId="19">
    <w:abstractNumId w:val="14"/>
  </w:num>
  <w:num w:numId="20">
    <w:abstractNumId w:val="18"/>
  </w:num>
  <w:num w:numId="21">
    <w:abstractNumId w:val="17"/>
  </w:num>
  <w:num w:numId="22">
    <w:abstractNumId w:val="0"/>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F76A6"/>
    <w:rsid w:val="000139A3"/>
    <w:rsid w:val="00100833"/>
    <w:rsid w:val="00104529"/>
    <w:rsid w:val="00105942"/>
    <w:rsid w:val="00107396"/>
    <w:rsid w:val="00144A4C"/>
    <w:rsid w:val="00176AB0"/>
    <w:rsid w:val="00177B7D"/>
    <w:rsid w:val="0018322D"/>
    <w:rsid w:val="001B5776"/>
    <w:rsid w:val="001E527A"/>
    <w:rsid w:val="001F78CE"/>
    <w:rsid w:val="00243D4A"/>
    <w:rsid w:val="00251FC7"/>
    <w:rsid w:val="002855A7"/>
    <w:rsid w:val="002B146A"/>
    <w:rsid w:val="002B5E17"/>
    <w:rsid w:val="002E7911"/>
    <w:rsid w:val="00315690"/>
    <w:rsid w:val="00316B75"/>
    <w:rsid w:val="00325646"/>
    <w:rsid w:val="003460F2"/>
    <w:rsid w:val="003579C3"/>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A7998"/>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76A6"/>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1A572"/>
  <w15:chartTrackingRefBased/>
  <w15:docId w15:val="{51921D67-6F31-4860-994B-1637756B5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0"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F76A6"/>
    <w:rPr>
      <w:rFonts w:ascii="Calibri" w:hAnsi="Calibri"/>
    </w:rPr>
  </w:style>
  <w:style w:type="paragraph" w:styleId="Heading1">
    <w:name w:val="heading 1"/>
    <w:aliases w:val="Pocket"/>
    <w:basedOn w:val="Normal"/>
    <w:next w:val="Normal"/>
    <w:link w:val="Heading1Char"/>
    <w:qFormat/>
    <w:rsid w:val="00EF76A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 Char,Heading 2 Char Char1,Cha,Heading 2 Char2,Heading 2 Char1 Char,Heading 21, Char Char Char Char1,Char2,BlockText, 1, 2, 3, 31, 4, 5,Char Char Char Char1,Tag&amp;C,Heading 2 Char1 Char1"/>
    <w:basedOn w:val="Normal"/>
    <w:next w:val="Normal"/>
    <w:link w:val="Heading2Char"/>
    <w:uiPriority w:val="1"/>
    <w:unhideWhenUsed/>
    <w:qFormat/>
    <w:rsid w:val="00EF76A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Char Char Char Char Char Char Char, Char Char Char Char Char Char Char,Tag Char Char,Bold Cite,Cite 1,Read Char,Heading 3 Char1 Char Char,Heading 3 Char Char1 Char Char,Read Char Ch,Text 7,3: Cite,Char1,Heading 3 Char3,no,n"/>
    <w:basedOn w:val="Normal"/>
    <w:next w:val="Normal"/>
    <w:link w:val="Heading3Char"/>
    <w:uiPriority w:val="2"/>
    <w:unhideWhenUsed/>
    <w:qFormat/>
    <w:rsid w:val="00EF76A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9"/>
    <w:unhideWhenUsed/>
    <w:qFormat/>
    <w:rsid w:val="00EF76A6"/>
    <w:pPr>
      <w:keepNext/>
      <w:keepLines/>
      <w:spacing w:before="40" w:after="0"/>
      <w:outlineLvl w:val="3"/>
    </w:pPr>
    <w:rPr>
      <w:rFonts w:eastAsiaTheme="majorEastAsia" w:cstheme="majorBidi"/>
      <w:b/>
      <w:iCs/>
      <w:sz w:val="26"/>
    </w:rPr>
  </w:style>
  <w:style w:type="paragraph" w:styleId="Heading6">
    <w:name w:val="heading 6"/>
    <w:basedOn w:val="Normal"/>
    <w:next w:val="Normal"/>
    <w:link w:val="Heading6Char"/>
    <w:uiPriority w:val="99"/>
    <w:semiHidden/>
    <w:unhideWhenUsed/>
    <w:qFormat/>
    <w:rsid w:val="00EF76A6"/>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EF76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76A6"/>
  </w:style>
  <w:style w:type="character" w:customStyle="1" w:styleId="Heading1Char">
    <w:name w:val="Heading 1 Char"/>
    <w:aliases w:val="Pocket Char"/>
    <w:basedOn w:val="DefaultParagraphFont"/>
    <w:link w:val="Heading1"/>
    <w:rsid w:val="00EF76A6"/>
    <w:rPr>
      <w:rFonts w:ascii="Calibri" w:eastAsiaTheme="majorEastAsia" w:hAnsi="Calibri" w:cstheme="majorBidi"/>
      <w:b/>
      <w:sz w:val="52"/>
      <w:szCs w:val="32"/>
    </w:rPr>
  </w:style>
  <w:style w:type="character" w:customStyle="1" w:styleId="Heading2Char">
    <w:name w:val="Heading 2 Char"/>
    <w:aliases w:val="Hat Char,Heading 2 Char Char Char Char1,Heading 2 Char Char1 Char,Cha Char,Heading 2 Char2 Char1,Heading 2 Char1 Char Char1,Heading 21 Char, Char Char Char Char1 Char,Char2 Char,BlockText Char, 1 Char, 2 Char, 3 Char, 31 Char, 4 Char"/>
    <w:basedOn w:val="DefaultParagraphFont"/>
    <w:link w:val="Heading2"/>
    <w:uiPriority w:val="1"/>
    <w:rsid w:val="00EF76A6"/>
    <w:rPr>
      <w:rFonts w:ascii="Calibri" w:eastAsiaTheme="majorEastAsia" w:hAnsi="Calibri" w:cstheme="majorBidi"/>
      <w:b/>
      <w:sz w:val="44"/>
      <w:szCs w:val="26"/>
      <w:u w:val="double"/>
    </w:rPr>
  </w:style>
  <w:style w:type="character" w:customStyle="1" w:styleId="Heading3Char">
    <w:name w:val="Heading 3 Char"/>
    <w:aliases w:val="Block Char,Char Char, Char Char,Char Char Char Char Char Char Char Char, Char Char Char Char Char Char Char Char,Tag Char Char Char,Bold Cite Char1,Cite 1 Char,Read Char Char,Heading 3 Char1 Char Char Char,Read Char Ch Char,Text 7 Char"/>
    <w:basedOn w:val="DefaultParagraphFont"/>
    <w:link w:val="Heading3"/>
    <w:uiPriority w:val="2"/>
    <w:rsid w:val="00EF76A6"/>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3"/>
    <w:rsid w:val="00EF76A6"/>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EF76A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EF76A6"/>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Title Char,9.5,8"/>
    <w:basedOn w:val="DefaultParagraphFont"/>
    <w:uiPriority w:val="6"/>
    <w:qFormat/>
    <w:rsid w:val="00EF76A6"/>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TA"/>
    <w:basedOn w:val="DefaultParagraphFont"/>
    <w:uiPriority w:val="99"/>
    <w:unhideWhenUsed/>
    <w:rsid w:val="00EF76A6"/>
    <w:rPr>
      <w:color w:val="auto"/>
      <w:u w:val="none"/>
    </w:rPr>
  </w:style>
  <w:style w:type="character" w:styleId="FollowedHyperlink">
    <w:name w:val="FollowedHyperlink"/>
    <w:basedOn w:val="DefaultParagraphFont"/>
    <w:uiPriority w:val="99"/>
    <w:semiHidden/>
    <w:unhideWhenUsed/>
    <w:rsid w:val="00EF76A6"/>
    <w:rPr>
      <w:color w:val="auto"/>
      <w:u w:val="none"/>
    </w:rPr>
  </w:style>
  <w:style w:type="paragraph" w:customStyle="1" w:styleId="textbold">
    <w:name w:val="text bold"/>
    <w:basedOn w:val="Normal"/>
    <w:link w:val="Emphasis"/>
    <w:autoRedefine/>
    <w:uiPriority w:val="7"/>
    <w:qFormat/>
    <w:rsid w:val="00EF76A6"/>
    <w:pPr>
      <w:pBdr>
        <w:top w:val="single" w:sz="18" w:space="0" w:color="auto"/>
        <w:left w:val="single" w:sz="18" w:space="0" w:color="auto"/>
        <w:bottom w:val="single" w:sz="18" w:space="0" w:color="auto"/>
        <w:right w:val="single" w:sz="18" w:space="0" w:color="auto"/>
      </w:pBdr>
      <w:ind w:left="720"/>
      <w:jc w:val="both"/>
    </w:pPr>
    <w:rPr>
      <w:b/>
      <w:iCs/>
      <w:u w:val="single"/>
    </w:rPr>
  </w:style>
  <w:style w:type="character" w:customStyle="1" w:styleId="Heading6Char">
    <w:name w:val="Heading 6 Char"/>
    <w:basedOn w:val="DefaultParagraphFont"/>
    <w:link w:val="Heading6"/>
    <w:uiPriority w:val="99"/>
    <w:semiHidden/>
    <w:rsid w:val="00EF76A6"/>
    <w:rPr>
      <w:rFonts w:asciiTheme="majorHAnsi" w:eastAsiaTheme="majorEastAsia" w:hAnsiTheme="majorHAnsi" w:cstheme="majorBidi"/>
      <w:color w:val="1F4D78" w:themeColor="accent1" w:themeShade="7F"/>
    </w:rPr>
  </w:style>
  <w:style w:type="paragraph" w:customStyle="1" w:styleId="analytics">
    <w:name w:val="analytics"/>
    <w:basedOn w:val="Normal"/>
    <w:link w:val="analyticsChar"/>
    <w:autoRedefine/>
    <w:uiPriority w:val="4"/>
    <w:qFormat/>
    <w:rsid w:val="00EF76A6"/>
    <w:rPr>
      <w:rFonts w:asciiTheme="minorHAnsi" w:hAnsiTheme="minorHAnsi"/>
      <w:b/>
      <w:bCs/>
      <w:color w:val="000000" w:themeColor="text1"/>
      <w:sz w:val="26"/>
      <w:szCs w:val="26"/>
    </w:rPr>
  </w:style>
  <w:style w:type="character" w:customStyle="1" w:styleId="analyticsChar">
    <w:name w:val="analytics Char"/>
    <w:basedOn w:val="DefaultParagraphFont"/>
    <w:link w:val="analytics"/>
    <w:uiPriority w:val="4"/>
    <w:rsid w:val="00EF76A6"/>
    <w:rPr>
      <w:b/>
      <w:bCs/>
      <w:color w:val="000000" w:themeColor="text1"/>
      <w:sz w:val="26"/>
      <w:szCs w:val="26"/>
    </w:rPr>
  </w:style>
  <w:style w:type="paragraph" w:customStyle="1" w:styleId="UnderlinePara">
    <w:name w:val="Underline Para"/>
    <w:basedOn w:val="Normal"/>
    <w:uiPriority w:val="6"/>
    <w:qFormat/>
    <w:rsid w:val="00EF76A6"/>
    <w:pPr>
      <w:widowControl w:val="0"/>
      <w:suppressAutoHyphens/>
      <w:spacing w:after="200"/>
      <w:contextualSpacing/>
    </w:pPr>
    <w:rPr>
      <w:rFonts w:asciiTheme="minorHAnsi" w:hAnsiTheme="minorHAnsi"/>
      <w:u w:val="single"/>
    </w:rPr>
  </w:style>
  <w:style w:type="character" w:customStyle="1" w:styleId="StyleBoldUnderline1">
    <w:name w:val="Style Bold Underline1"/>
    <w:basedOn w:val="DefaultParagraphFont"/>
    <w:rsid w:val="00EF76A6"/>
    <w:rPr>
      <w:b/>
      <w:bCs/>
      <w:u w:val="single"/>
      <w:bdr w:val="single" w:sz="4"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EF76A6"/>
    <w:pPr>
      <w:spacing w:after="0" w:line="240" w:lineRule="auto"/>
    </w:pPr>
    <w:rPr>
      <w:u w:val="single"/>
    </w:rPr>
  </w:style>
  <w:style w:type="character" w:customStyle="1" w:styleId="underline">
    <w:name w:val="underline"/>
    <w:basedOn w:val="DefaultParagraphFont"/>
    <w:qFormat/>
    <w:rsid w:val="00EF76A6"/>
    <w:rPr>
      <w:b/>
      <w:u w:val="single"/>
    </w:rPr>
  </w:style>
  <w:style w:type="paragraph" w:customStyle="1" w:styleId="yiv7348502633msonormal">
    <w:name w:val="yiv7348502633msonormal"/>
    <w:basedOn w:val="Normal"/>
    <w:rsid w:val="00EF76A6"/>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yiv7348502633gmail-style13ptbold">
    <w:name w:val="yiv7348502633gmail-style13ptbold"/>
    <w:basedOn w:val="DefaultParagraphFont"/>
    <w:rsid w:val="00EF76A6"/>
  </w:style>
  <w:style w:type="character" w:customStyle="1" w:styleId="yiv7348502633gmail-styleunderline">
    <w:name w:val="yiv7348502633gmail-styleunderline"/>
    <w:basedOn w:val="DefaultParagraphFont"/>
    <w:rsid w:val="00EF76A6"/>
  </w:style>
  <w:style w:type="character" w:customStyle="1" w:styleId="citation">
    <w:name w:val="citation"/>
    <w:basedOn w:val="DefaultParagraphFont"/>
    <w:rsid w:val="00EF76A6"/>
  </w:style>
  <w:style w:type="paragraph" w:customStyle="1" w:styleId="Emphasis1">
    <w:name w:val="Emphasis1"/>
    <w:basedOn w:val="Normal"/>
    <w:autoRedefine/>
    <w:uiPriority w:val="7"/>
    <w:qFormat/>
    <w:rsid w:val="00EF76A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Analytics0">
    <w:name w:val="Analytics"/>
    <w:link w:val="AnalyticsChar0"/>
    <w:uiPriority w:val="4"/>
    <w:qFormat/>
    <w:rsid w:val="00EF76A6"/>
    <w:pPr>
      <w:spacing w:after="0"/>
      <w:outlineLvl w:val="3"/>
    </w:pPr>
    <w:rPr>
      <w:rFonts w:ascii="Calibri" w:eastAsiaTheme="majorEastAsia" w:hAnsi="Calibri" w:cstheme="majorBidi"/>
      <w:b/>
      <w:iCs/>
      <w:sz w:val="26"/>
      <w:szCs w:val="28"/>
    </w:rPr>
  </w:style>
  <w:style w:type="character" w:customStyle="1" w:styleId="AnalyticsChar0">
    <w:name w:val="Analytics Char"/>
    <w:basedOn w:val="DefaultParagraphFont"/>
    <w:link w:val="Analytics0"/>
    <w:uiPriority w:val="4"/>
    <w:rsid w:val="00EF76A6"/>
    <w:rPr>
      <w:rFonts w:ascii="Calibri" w:eastAsiaTheme="majorEastAsia" w:hAnsi="Calibri" w:cstheme="majorBidi"/>
      <w:b/>
      <w:iCs/>
      <w:sz w:val="26"/>
      <w:szCs w:val="28"/>
    </w:rPr>
  </w:style>
  <w:style w:type="paragraph" w:styleId="DocumentMap">
    <w:name w:val="Document Map"/>
    <w:basedOn w:val="Normal"/>
    <w:link w:val="DocumentMapChar"/>
    <w:uiPriority w:val="99"/>
    <w:semiHidden/>
    <w:unhideWhenUsed/>
    <w:rsid w:val="00EF76A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F76A6"/>
    <w:rPr>
      <w:rFonts w:ascii="Lucida Grande" w:hAnsi="Lucida Grande" w:cs="Lucida Grande"/>
      <w:sz w:val="24"/>
    </w:rPr>
  </w:style>
  <w:style w:type="paragraph" w:styleId="NormalWeb">
    <w:name w:val="Normal (Web)"/>
    <w:basedOn w:val="Normal"/>
    <w:uiPriority w:val="99"/>
    <w:semiHidden/>
    <w:unhideWhenUsed/>
    <w:rsid w:val="00EF76A6"/>
    <w:rPr>
      <w:rFonts w:ascii="Times New Roman" w:hAnsi="Times New Roman" w:cs="Times New Roman"/>
      <w:sz w:val="24"/>
    </w:rPr>
  </w:style>
  <w:style w:type="paragraph" w:customStyle="1" w:styleId="CiteSpacing">
    <w:name w:val="Cite Spacing"/>
    <w:basedOn w:val="Normal"/>
    <w:uiPriority w:val="4"/>
    <w:qFormat/>
    <w:rsid w:val="00EF76A6"/>
    <w:pPr>
      <w:spacing w:before="60" w:after="60" w:line="240" w:lineRule="auto"/>
    </w:pPr>
    <w:rPr>
      <w:rFonts w:ascii="Arial Narrow" w:hAnsi="Arial Narrow" w:cs="Calibri"/>
      <w:sz w:val="20"/>
    </w:rPr>
  </w:style>
  <w:style w:type="paragraph" w:styleId="ListParagraph">
    <w:name w:val="List Paragraph"/>
    <w:basedOn w:val="Normal"/>
    <w:uiPriority w:val="99"/>
    <w:unhideWhenUsed/>
    <w:qFormat/>
    <w:rsid w:val="00EF76A6"/>
    <w:pPr>
      <w:ind w:left="720"/>
      <w:contextualSpacing/>
    </w:pPr>
    <w:rPr>
      <w:rFonts w:cs="Calibri"/>
    </w:rPr>
  </w:style>
  <w:style w:type="character" w:customStyle="1" w:styleId="cardChar">
    <w:name w:val="card Char"/>
    <w:aliases w:val="Bold Cite Char Char,Speed Cite Char"/>
    <w:basedOn w:val="DefaultParagraphFont"/>
    <w:locked/>
    <w:rsid w:val="00EF76A6"/>
    <w:rPr>
      <w:rFonts w:eastAsia="Times New Roman" w:cs="Calibri"/>
      <w:kern w:val="32"/>
      <w:szCs w:val="20"/>
    </w:rPr>
  </w:style>
  <w:style w:type="character" w:styleId="IntenseEmphasis">
    <w:name w:val="Intense Emphasis"/>
    <w:aliases w:val="Intense Emphasis11111,Heading 3 Char1,Heading 3 Char Char Char Char Char,Minimized Char,no Char,Underline Cha,9.5 pt,Heading 3 Char Char1 Char,cites Char Ch,Citation Char1 Char Char Char,Intense Emphasi,Box Out,Sty,8 ,cit,cite"/>
    <w:qFormat/>
    <w:rsid w:val="00EF76A6"/>
    <w:rPr>
      <w:bCs/>
      <w:u w:val="single"/>
    </w:rPr>
  </w:style>
  <w:style w:type="paragraph" w:styleId="Title">
    <w:name w:val="Title"/>
    <w:aliases w:val="Cites and Cards,UNDERLINE,Bold Underlined,title,Block Heading,Read This"/>
    <w:basedOn w:val="Normal"/>
    <w:link w:val="TitleChar1"/>
    <w:uiPriority w:val="6"/>
    <w:qFormat/>
    <w:rsid w:val="00EF76A6"/>
    <w:pPr>
      <w:widowControl w:val="0"/>
      <w:autoSpaceDE w:val="0"/>
      <w:autoSpaceDN w:val="0"/>
      <w:adjustRightInd w:val="0"/>
      <w:spacing w:before="240" w:after="60"/>
      <w:jc w:val="center"/>
      <w:outlineLvl w:val="0"/>
    </w:pPr>
    <w:rPr>
      <w:rFonts w:cs="Calibri"/>
      <w:sz w:val="24"/>
      <w:u w:val="single"/>
    </w:rPr>
  </w:style>
  <w:style w:type="character" w:customStyle="1" w:styleId="TitleChar1">
    <w:name w:val="Title Char1"/>
    <w:basedOn w:val="DefaultParagraphFont"/>
    <w:link w:val="Title"/>
    <w:uiPriority w:val="6"/>
    <w:rsid w:val="00EF76A6"/>
    <w:rPr>
      <w:rFonts w:ascii="Calibri" w:hAnsi="Calibri" w:cs="Calibri"/>
      <w:sz w:val="24"/>
      <w:u w:val="single"/>
    </w:rPr>
  </w:style>
  <w:style w:type="character" w:customStyle="1" w:styleId="m-5656160106981872817gmail-style13ptbold">
    <w:name w:val="m_-5656160106981872817gmail-style13ptbold"/>
    <w:basedOn w:val="DefaultParagraphFont"/>
    <w:rsid w:val="00EF76A6"/>
  </w:style>
  <w:style w:type="character" w:customStyle="1" w:styleId="m-5656160106981872817gmail-styleunderline">
    <w:name w:val="m_-5656160106981872817gmail-styleunderline"/>
    <w:basedOn w:val="DefaultParagraphFont"/>
    <w:rsid w:val="00EF76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ritage.org/index/" TargetMode="External"/><Relationship Id="rId13" Type="http://schemas.openxmlformats.org/officeDocument/2006/relationships/hyperlink" Target="https://www.washingtonpost.com/health/2020/12/06/covid-vaccine-messenger-rna/?itid=lk_inline_manual_17" TargetMode="External"/><Relationship Id="rId18" Type="http://schemas.openxmlformats.org/officeDocument/2006/relationships/hyperlink" Target="https://www.rees-journal.org/articles/rees/pdf/2017/01/rees170008s.pdf)" TargetMode="External"/><Relationship Id="rId3" Type="http://schemas.openxmlformats.org/officeDocument/2006/relationships/styles" Target="styles.xml"/><Relationship Id="rId21" Type="http://schemas.openxmlformats.org/officeDocument/2006/relationships/hyperlink" Target="http://blogs.the-american-interest.com/wrm/2012/07/28/the-energy-revolution-4-hot-planet/)" TargetMode="External"/><Relationship Id="rId7" Type="http://schemas.openxmlformats.org/officeDocument/2006/relationships/hyperlink" Target="https://www.cnbc.com/advertorial/2021/08/09/why-the-nasdaq-biotechnology-index-is-poised-for-a-run-of-sustainable-growth-.html" TargetMode="External"/><Relationship Id="rId12" Type="http://schemas.openxmlformats.org/officeDocument/2006/relationships/hyperlink" Target="https://science.sciencemag.org/content/372/6538/109.full" TargetMode="External"/><Relationship Id="rId17" Type="http://schemas.openxmlformats.org/officeDocument/2006/relationships/hyperlink" Target="http://reason.com/archives/2016/12/16/is-economic-growth-environmentally-sust1)" TargetMode="External"/><Relationship Id="rId2" Type="http://schemas.openxmlformats.org/officeDocument/2006/relationships/numbering" Target="numbering.xml"/><Relationship Id="rId16" Type="http://schemas.openxmlformats.org/officeDocument/2006/relationships/hyperlink" Target="https://www.rees-journal.org/articles/rees/pdf/2017/01/rees170008s.pdf)" TargetMode="External"/><Relationship Id="rId20" Type="http://schemas.openxmlformats.org/officeDocument/2006/relationships/hyperlink" Target="https://www.thenation.com/article/how-america-could-collapse/)"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jamanetwork.com/journals/jama/fullarticle/2771764" TargetMode="External"/><Relationship Id="rId5" Type="http://schemas.openxmlformats.org/officeDocument/2006/relationships/webSettings" Target="webSettings.xml"/><Relationship Id="rId15" Type="http://schemas.openxmlformats.org/officeDocument/2006/relationships/hyperlink" Target="https://reason.com/2018/03/12/climate-change-problems-will-be-solved-t" TargetMode="External"/><Relationship Id="rId23" Type="http://schemas.openxmlformats.org/officeDocument/2006/relationships/theme" Target="theme/theme1.xml"/><Relationship Id="rId10" Type="http://schemas.openxmlformats.org/officeDocument/2006/relationships/hyperlink" Target="https://www.washingtonpost.com/graphics/2020/national/coronavirus-us-cases-deaths/?itid=lk_inline_manual_11" TargetMode="External"/><Relationship Id="rId19" Type="http://schemas.openxmlformats.org/officeDocument/2006/relationships/hyperlink" Target="http://reason.com/archives/2016/12/16/is-economic-growth-environmentally-sust1)" TargetMode="External"/><Relationship Id="rId4" Type="http://schemas.openxmlformats.org/officeDocument/2006/relationships/settings" Target="settings.xml"/><Relationship Id="rId9" Type="http://schemas.openxmlformats.org/officeDocument/2006/relationships/hyperlink" Target="https://www.washingtonpost.com/coronavirus/?itid=lk_inline_manual_3" TargetMode="External"/><Relationship Id="rId14" Type="http://schemas.openxmlformats.org/officeDocument/2006/relationships/hyperlink" Target="https://www.cfr.org/timeline/major-epidemics-modern-era"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8E0BBE-CCBB-4730-BE09-71CE57F95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32</Pages>
  <Words>21941</Words>
  <Characters>125065</Characters>
  <Application>Microsoft Office Word</Application>
  <DocSecurity>0</DocSecurity>
  <Lines>1042</Lines>
  <Paragraphs>293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Sims</dc:creator>
  <cp:keywords>5.1.1</cp:keywords>
  <dc:description/>
  <cp:lastModifiedBy>Christopher Sims</cp:lastModifiedBy>
  <cp:revision>3</cp:revision>
  <dcterms:created xsi:type="dcterms:W3CDTF">2021-09-18T22:04:00Z</dcterms:created>
  <dcterms:modified xsi:type="dcterms:W3CDTF">2021-09-18T22:34:00Z</dcterms:modified>
</cp:coreProperties>
</file>