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F13CD" w14:textId="77777777" w:rsidR="004A3C1B" w:rsidRPr="00100A2B" w:rsidRDefault="004A3C1B" w:rsidP="004A3C1B">
      <w:pPr>
        <w:pStyle w:val="Heading3"/>
      </w:pPr>
      <w:r w:rsidRPr="00100A2B">
        <w:t xml:space="preserve">AC – Plan </w:t>
      </w:r>
    </w:p>
    <w:p w14:paraId="649793E9" w14:textId="77777777" w:rsidR="004A3C1B" w:rsidRPr="00100A2B" w:rsidRDefault="004A3C1B" w:rsidP="004A3C1B">
      <w:pPr>
        <w:pStyle w:val="Heading4"/>
        <w:rPr>
          <w:rFonts w:cs="Calibri"/>
        </w:rPr>
      </w:pPr>
      <w:r w:rsidRPr="00100A2B">
        <w:rPr>
          <w:rFonts w:cs="Calibri"/>
        </w:rPr>
        <w:t>Plan – states ought to ban the appropriation of outer space for mining activities by private entities.</w:t>
      </w:r>
    </w:p>
    <w:p w14:paraId="261235FA" w14:textId="77777777" w:rsidR="004A3C1B" w:rsidRPr="00100A2B" w:rsidRDefault="004A3C1B" w:rsidP="004A3C1B"/>
    <w:p w14:paraId="23AD739D" w14:textId="77777777" w:rsidR="004A3C1B" w:rsidRPr="00100A2B" w:rsidRDefault="004A3C1B" w:rsidP="004A3C1B">
      <w:pPr>
        <w:pStyle w:val="Heading4"/>
        <w:rPr>
          <w:rFonts w:cs="Calibri"/>
        </w:rPr>
      </w:pPr>
      <w:r w:rsidRPr="00100A2B">
        <w:rPr>
          <w:rFonts w:cs="Calibri"/>
        </w:rPr>
        <w:t>Normal means is ratification of the Moon Treaty</w:t>
      </w:r>
    </w:p>
    <w:p w14:paraId="503925ED" w14:textId="77777777" w:rsidR="004A3C1B" w:rsidRPr="00100A2B" w:rsidRDefault="004A3C1B" w:rsidP="004A3C1B">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5"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6"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3B70D169" w14:textId="77777777" w:rsidR="004A3C1B" w:rsidRPr="00100A2B" w:rsidRDefault="004A3C1B" w:rsidP="004A3C1B">
      <w:pPr>
        <w:pStyle w:val="Heading3"/>
      </w:pPr>
      <w:r w:rsidRPr="00100A2B">
        <w:lastRenderedPageBreak/>
        <w:t xml:space="preserve">AC – Debris Advantage </w:t>
      </w:r>
    </w:p>
    <w:p w14:paraId="721E7A97" w14:textId="77777777" w:rsidR="004A3C1B" w:rsidRPr="00100A2B" w:rsidRDefault="004A3C1B" w:rsidP="004A3C1B">
      <w:pPr>
        <w:pStyle w:val="Heading4"/>
        <w:rPr>
          <w:rFonts w:cs="Calibri"/>
        </w:rPr>
      </w:pPr>
      <w:r w:rsidRPr="00100A2B">
        <w:rPr>
          <w:rFonts w:cs="Calibri"/>
        </w:rPr>
        <w:t>Private space mining and ownership allowed now</w:t>
      </w:r>
    </w:p>
    <w:p w14:paraId="1651DDB5" w14:textId="77777777" w:rsidR="004A3C1B" w:rsidRPr="00100A2B" w:rsidRDefault="004A3C1B" w:rsidP="004A3C1B">
      <w:r w:rsidRPr="00100A2B">
        <w:rPr>
          <w:rStyle w:val="StyleUnderline"/>
        </w:rPr>
        <w:t>Williams 20</w:t>
      </w:r>
      <w:r w:rsidRPr="00100A2B">
        <w:t xml:space="preserve"> [(Matt Williams, Reporter) “Trump signs an executive order allowing mining the moon and asteroids,” Phys Org, April 13, 2020, </w:t>
      </w:r>
      <w:hyperlink r:id="rId7" w:history="1">
        <w:r w:rsidRPr="00100A2B">
          <w:rPr>
            <w:rStyle w:val="Hyperlink"/>
          </w:rPr>
          <w:t>https://phys.org/news/2020-04-trump-moon-asteroids.html</w:t>
        </w:r>
      </w:hyperlink>
      <w:r w:rsidRPr="00100A2B">
        <w:t>] TDI</w:t>
      </w:r>
    </w:p>
    <w:p w14:paraId="5DB31D21" w14:textId="77777777" w:rsidR="004A3C1B" w:rsidRPr="00100A2B" w:rsidRDefault="004A3C1B" w:rsidP="004A3C1B">
      <w:pPr>
        <w:rPr>
          <w:b/>
          <w:bCs/>
        </w:rPr>
      </w:pPr>
      <w:r w:rsidRPr="00745B2A">
        <w:rPr>
          <w:rStyle w:val="StyleUnderline"/>
        </w:rPr>
        <w:t>Trump signs an executive order allowing mining the moon and asteroids</w:t>
      </w:r>
    </w:p>
    <w:p w14:paraId="3B71538E" w14:textId="77777777" w:rsidR="004A3C1B" w:rsidRPr="00100A2B" w:rsidRDefault="004A3C1B" w:rsidP="004A3C1B">
      <w:r w:rsidRPr="00100A2B">
        <w:t xml:space="preserve">In 2015, the </w:t>
      </w:r>
      <w:r w:rsidRPr="00745B2A">
        <w:rPr>
          <w:rStyle w:val="StyleUnderline"/>
        </w:rPr>
        <w:t>Obama administration signed the </w:t>
      </w:r>
      <w:hyperlink r:id="rId8"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059F3CE4" w14:textId="77777777" w:rsidR="004A3C1B" w:rsidRPr="00100A2B" w:rsidRDefault="004A3C1B" w:rsidP="004A3C1B">
      <w:r w:rsidRPr="00100A2B">
        <w:t xml:space="preserve">On April 6th, the </w:t>
      </w:r>
      <w:r w:rsidRPr="00100A2B">
        <w:rPr>
          <w:rStyle w:val="StyleUnderline"/>
        </w:rPr>
        <w:t>Trump administration took things a step further by signing an </w:t>
      </w:r>
      <w:hyperlink r:id="rId9"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0" w:history="1">
        <w:r w:rsidRPr="002E4133">
          <w:rPr>
            <w:rStyle w:val="StyleUnderline"/>
            <w:highlight w:val="cyan"/>
          </w:rPr>
          <w:t>space</w:t>
        </w:r>
      </w:hyperlink>
      <w:r w:rsidRPr="00100A2B">
        <w:t>. This order, titled "</w:t>
      </w:r>
      <w:hyperlink r:id="rId11" w:history="1">
        <w:r w:rsidRPr="00100A2B">
          <w:rPr>
            <w:rStyle w:val="Hyperlink"/>
          </w:rPr>
          <w:t>Encouraging International Support for the Recovery and Use of Space Resources</w:t>
        </w:r>
      </w:hyperlink>
      <w:r w:rsidRPr="00100A2B">
        <w:t>," effectively ends the decades-long debate that began with the signing of </w:t>
      </w:r>
      <w:hyperlink r:id="rId12" w:history="1">
        <w:r w:rsidRPr="00100A2B">
          <w:rPr>
            <w:rStyle w:val="Hyperlink"/>
          </w:rPr>
          <w:t>the Outer Space Treaty</w:t>
        </w:r>
      </w:hyperlink>
      <w:r w:rsidRPr="00100A2B">
        <w:t> in 1967.</w:t>
      </w:r>
    </w:p>
    <w:p w14:paraId="48EFA32F" w14:textId="77777777" w:rsidR="004A3C1B" w:rsidRPr="00100A2B" w:rsidRDefault="004A3C1B" w:rsidP="004A3C1B"/>
    <w:p w14:paraId="2C54304C" w14:textId="77777777" w:rsidR="004A3C1B" w:rsidRPr="00100A2B" w:rsidRDefault="004A3C1B" w:rsidP="004A3C1B">
      <w:pPr>
        <w:pStyle w:val="Heading4"/>
      </w:pPr>
      <w:r w:rsidRPr="00100A2B">
        <w:t xml:space="preserve">New investments coming and companies are launching – economic incentives make it </w:t>
      </w:r>
      <w:proofErr w:type="gramStart"/>
      <w:r w:rsidRPr="00100A2B">
        <w:t>alluring</w:t>
      </w:r>
      <w:proofErr w:type="gramEnd"/>
    </w:p>
    <w:p w14:paraId="34CD8E81" w14:textId="77777777" w:rsidR="004A3C1B" w:rsidRPr="00100A2B" w:rsidRDefault="004A3C1B" w:rsidP="004A3C1B">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3" w:history="1">
        <w:r w:rsidRPr="00100A2B">
          <w:rPr>
            <w:rStyle w:val="Hyperlink"/>
          </w:rPr>
          <w:t>https://www.bbvaopenmind.com/en/science/physics/asteroid-mining-a-new-space-race/</w:t>
        </w:r>
      </w:hyperlink>
      <w:r w:rsidRPr="00100A2B">
        <w:t>] TDI</w:t>
      </w:r>
    </w:p>
    <w:p w14:paraId="4CE0BBDC" w14:textId="77777777" w:rsidR="004A3C1B" w:rsidRPr="00100A2B" w:rsidRDefault="004A3C1B" w:rsidP="004A3C1B">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4"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5" w:tgtFrame="_blank" w:history="1">
        <w:r w:rsidRPr="00100A2B">
          <w:rPr>
            <w:rStyle w:val="StyleUnderline"/>
          </w:rPr>
          <w:t>Asteroid Mining Corporation</w:t>
        </w:r>
      </w:hyperlink>
      <w:r w:rsidRPr="00100A2B">
        <w:rPr>
          <w:rStyle w:val="StyleUnderline"/>
        </w:rPr>
        <w:t> or </w:t>
      </w:r>
      <w:hyperlink r:id="rId16"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6493CE52" w14:textId="77777777" w:rsidR="004A3C1B" w:rsidRPr="00100A2B" w:rsidRDefault="004A3C1B" w:rsidP="004A3C1B">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155F131B" w14:textId="77777777" w:rsidR="004A3C1B" w:rsidRPr="00100A2B" w:rsidRDefault="004A3C1B" w:rsidP="004A3C1B">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7" w:tgtFrame="_blank" w:history="1">
        <w:r w:rsidRPr="00100A2B">
          <w:rPr>
            <w:rStyle w:val="StyleUnderline"/>
          </w:rPr>
          <w:t>the planet’s first trillionaire will undoubtedly be a space miner.</w:t>
        </w:r>
      </w:hyperlink>
    </w:p>
    <w:p w14:paraId="7B6CBB30" w14:textId="77777777" w:rsidR="004A3C1B" w:rsidRPr="00100A2B" w:rsidRDefault="004A3C1B" w:rsidP="004A3C1B"/>
    <w:p w14:paraId="15560C1D" w14:textId="77777777" w:rsidR="004A3C1B" w:rsidRPr="00100A2B" w:rsidRDefault="004A3C1B" w:rsidP="004A3C1B">
      <w:pPr>
        <w:pStyle w:val="Heading4"/>
        <w:rPr>
          <w:rFonts w:cs="Calibri"/>
        </w:rPr>
      </w:pPr>
      <w:r w:rsidRPr="00100A2B">
        <w:rPr>
          <w:rFonts w:cs="Calibri"/>
        </w:rPr>
        <w:t>Asteroid mining spikes the risk of satellite-dust collisions</w:t>
      </w:r>
    </w:p>
    <w:p w14:paraId="211B68C3" w14:textId="77777777" w:rsidR="004A3C1B" w:rsidRPr="00100A2B" w:rsidRDefault="004A3C1B" w:rsidP="004A3C1B">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18" w:history="1">
        <w:r w:rsidRPr="00100A2B">
          <w:rPr>
            <w:rStyle w:val="Hyperlink"/>
          </w:rPr>
          <w:t>https://www.newscientist.com/article/mg22630235-100-dust-from-asteroid-mining-spells-danger-for-satellites/</w:t>
        </w:r>
      </w:hyperlink>
      <w:r w:rsidRPr="00100A2B">
        <w:t>] TDI</w:t>
      </w:r>
    </w:p>
    <w:p w14:paraId="338ECB78" w14:textId="77777777" w:rsidR="004A3C1B" w:rsidRPr="00100A2B" w:rsidRDefault="004A3C1B" w:rsidP="004A3C1B">
      <w:pPr>
        <w:pStyle w:val="ListParagraph"/>
        <w:numPr>
          <w:ilvl w:val="0"/>
          <w:numId w:val="15"/>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9" w:history="1">
        <w:r w:rsidRPr="00100A2B">
          <w:rPr>
            <w:rStyle w:val="Hyperlink"/>
          </w:rPr>
          <w:t>https://arxiv.org/pdf/1505.03800.pdf</w:t>
        </w:r>
      </w:hyperlink>
    </w:p>
    <w:p w14:paraId="08209124" w14:textId="77777777" w:rsidR="004A3C1B" w:rsidRPr="00100A2B" w:rsidRDefault="004A3C1B" w:rsidP="004A3C1B">
      <w:r w:rsidRPr="00100A2B">
        <w:t>NASA chose the second option for its </w:t>
      </w:r>
      <w:hyperlink r:id="rId20" w:history="1">
        <w:r w:rsidRPr="00100A2B">
          <w:rPr>
            <w:rStyle w:val="Hyperlink"/>
          </w:rPr>
          <w:t>Asteroid Redirect Mission</w:t>
        </w:r>
      </w:hyperlink>
      <w:r w:rsidRPr="00100A2B">
        <w:t>, which aims to </w:t>
      </w:r>
      <w:hyperlink r:id="rId21"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646CBDAF" w14:textId="77777777" w:rsidR="004A3C1B" w:rsidRPr="00100A2B" w:rsidRDefault="004A3C1B" w:rsidP="004A3C1B">
      <w:r w:rsidRPr="00100A2B">
        <w:t>According to </w:t>
      </w:r>
      <w:hyperlink r:id="rId22"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3AB5D7D6" w14:textId="77777777" w:rsidR="004A3C1B" w:rsidRPr="00100A2B" w:rsidRDefault="004A3C1B" w:rsidP="004A3C1B">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3" w:history="1">
        <w:r w:rsidRPr="00F52F5D">
          <w:rPr>
            <w:rStyle w:val="Hyperlink"/>
          </w:rPr>
          <w:t>arxiv.org/abs/1505.03800</w:t>
        </w:r>
      </w:hyperlink>
      <w:r w:rsidRPr="00F52F5D">
        <w:t>).</w:t>
      </w:r>
    </w:p>
    <w:p w14:paraId="6D2610D8" w14:textId="77777777" w:rsidR="004A3C1B" w:rsidRPr="00100A2B" w:rsidRDefault="004A3C1B" w:rsidP="004A3C1B"/>
    <w:p w14:paraId="68612215" w14:textId="77777777" w:rsidR="004A3C1B" w:rsidRPr="00100A2B" w:rsidRDefault="004A3C1B" w:rsidP="004A3C1B">
      <w:pPr>
        <w:pStyle w:val="Heading4"/>
        <w:rPr>
          <w:rFonts w:cs="Calibri"/>
        </w:rPr>
      </w:pPr>
      <w:r w:rsidRPr="00100A2B">
        <w:rPr>
          <w:rFonts w:cs="Calibri"/>
        </w:rPr>
        <w:t>Space dust wrecks satellites and debris exponentially spirals</w:t>
      </w:r>
    </w:p>
    <w:p w14:paraId="716563F5" w14:textId="77777777" w:rsidR="004A3C1B" w:rsidRPr="00100A2B" w:rsidRDefault="004A3C1B" w:rsidP="004A3C1B">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59B89029" w14:textId="77777777" w:rsidR="004A3C1B" w:rsidRPr="00100A2B" w:rsidRDefault="004A3C1B" w:rsidP="004A3C1B">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187F4CF0" w14:textId="77777777" w:rsidR="004A3C1B" w:rsidRPr="00100A2B" w:rsidRDefault="004A3C1B" w:rsidP="004A3C1B">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5" w:history="1">
        <w:r w:rsidRPr="00100A2B">
          <w:rPr>
            <w:rStyle w:val="Hyperlink"/>
          </w:rPr>
          <w:t>baseball-sized chunks</w:t>
        </w:r>
      </w:hyperlink>
      <w:r w:rsidRPr="00100A2B">
        <w:t> of debris, </w:t>
      </w:r>
      <w:hyperlink r:id="rId2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66B75712" w14:textId="77777777" w:rsidR="004A3C1B" w:rsidRPr="00100A2B" w:rsidRDefault="004A3C1B" w:rsidP="004A3C1B">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22943D1C" w14:textId="77777777" w:rsidR="004A3C1B" w:rsidRPr="00100A2B" w:rsidRDefault="004A3C1B" w:rsidP="004A3C1B">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2BF92068" w14:textId="77777777" w:rsidR="004A3C1B" w:rsidRPr="00100A2B" w:rsidRDefault="004A3C1B" w:rsidP="004A3C1B">
      <w:r w:rsidRPr="00100A2B">
        <w:t>"We also think this phenomenon can be attributed to some of the failures and anomalies we see on orbit, that right now are basically tagged as 'unknown cause.'"</w:t>
      </w:r>
    </w:p>
    <w:p w14:paraId="0F5D0954" w14:textId="77777777" w:rsidR="004A3C1B" w:rsidRPr="00100A2B" w:rsidRDefault="004A3C1B" w:rsidP="004A3C1B">
      <w:r w:rsidRPr="00100A2B">
        <w:rPr>
          <w:rStyle w:val="StyleUnderline"/>
        </w:rPr>
        <w:lastRenderedPageBreak/>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7F3BA34B" w14:textId="77777777" w:rsidR="004A3C1B" w:rsidRPr="00100A2B" w:rsidRDefault="004A3C1B" w:rsidP="004A3C1B">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7" w:history="1">
        <w:r w:rsidRPr="00100A2B">
          <w:rPr>
            <w:rStyle w:val="Hyperlink"/>
          </w:rPr>
          <w:t>Particle-in-cell simulations of an RF emission mechanism associated with hypervelocity impact plasmas</w:t>
        </w:r>
      </w:hyperlink>
      <w:r w:rsidRPr="00100A2B">
        <w:t>]</w:t>
      </w:r>
    </w:p>
    <w:p w14:paraId="2DF474E6" w14:textId="77777777" w:rsidR="004A3C1B" w:rsidRDefault="004A3C1B" w:rsidP="004A3C1B">
      <w:pPr>
        <w:pStyle w:val="Heading4"/>
        <w:rPr>
          <w:rFonts w:cs="Calibri"/>
        </w:rPr>
      </w:pPr>
      <w:r w:rsidRPr="00100A2B">
        <w:rPr>
          <w:rFonts w:cs="Calibri"/>
        </w:rPr>
        <w:t>Scenario 1 is Climate</w:t>
      </w:r>
    </w:p>
    <w:p w14:paraId="163570C0" w14:textId="77777777" w:rsidR="004A3C1B" w:rsidRPr="00604381" w:rsidRDefault="004A3C1B" w:rsidP="004A3C1B"/>
    <w:p w14:paraId="1B333D62" w14:textId="77777777" w:rsidR="004A3C1B" w:rsidRDefault="004A3C1B" w:rsidP="004A3C1B">
      <w:pPr>
        <w:pStyle w:val="Heading4"/>
        <w:rPr>
          <w:rFonts w:cs="Calibri"/>
        </w:rPr>
      </w:pPr>
      <w:r w:rsidRPr="00100A2B">
        <w:rPr>
          <w:rFonts w:cs="Calibri"/>
        </w:rPr>
        <w:t>Earth observation satellites key to warming adaptation</w:t>
      </w:r>
    </w:p>
    <w:p w14:paraId="17C6A4F5" w14:textId="77777777" w:rsidR="004A3C1B" w:rsidRDefault="004A3C1B" w:rsidP="004A3C1B">
      <w:pPr>
        <w:pStyle w:val="ListParagraph"/>
        <w:numPr>
          <w:ilvl w:val="0"/>
          <w:numId w:val="15"/>
        </w:numPr>
      </w:pPr>
      <w:r>
        <w:t>Monitoring deforestation/ice caps</w:t>
      </w:r>
    </w:p>
    <w:p w14:paraId="3AB30200" w14:textId="77777777" w:rsidR="004A3C1B" w:rsidRPr="007C66C6" w:rsidRDefault="004A3C1B" w:rsidP="004A3C1B">
      <w:pPr>
        <w:pStyle w:val="ListParagraph"/>
        <w:numPr>
          <w:ilvl w:val="0"/>
          <w:numId w:val="15"/>
        </w:numPr>
      </w:pPr>
      <w:r>
        <w:t>ECV essential climate variables</w:t>
      </w:r>
    </w:p>
    <w:p w14:paraId="0060A048" w14:textId="77777777" w:rsidR="004A3C1B" w:rsidRPr="00100A2B" w:rsidRDefault="004A3C1B" w:rsidP="004A3C1B">
      <w:r w:rsidRPr="003D2BB2">
        <w:rPr>
          <w:rStyle w:val="StyleUnderline"/>
          <w:bCs/>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8" w:history="1">
        <w:r w:rsidRPr="00100A2B">
          <w:rPr>
            <w:rStyle w:val="Hyperlink"/>
          </w:rPr>
          <w:t>https://www.acclimatise.uk.com/2018/05/02/earth-observation-of-increasing-importance-for-climate-change-adaptation/</w:t>
        </w:r>
      </w:hyperlink>
      <w:r w:rsidRPr="00100A2B">
        <w:t>] TDI</w:t>
      </w:r>
    </w:p>
    <w:p w14:paraId="15F19B50" w14:textId="77777777" w:rsidR="004A3C1B" w:rsidRPr="00100A2B" w:rsidRDefault="004A3C1B" w:rsidP="004A3C1B">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70E00588" w14:textId="77777777" w:rsidR="004A3C1B" w:rsidRPr="00100A2B" w:rsidRDefault="004A3C1B" w:rsidP="004A3C1B">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5D4126D3" w14:textId="77777777" w:rsidR="004A3C1B" w:rsidRPr="00100A2B" w:rsidRDefault="004A3C1B" w:rsidP="004A3C1B">
      <w:r w:rsidRPr="00100A2B">
        <w:t>Providing information in data-sparse regions</w:t>
      </w:r>
    </w:p>
    <w:p w14:paraId="277B58C7" w14:textId="77777777" w:rsidR="004A3C1B" w:rsidRPr="00100A2B" w:rsidRDefault="004A3C1B" w:rsidP="004A3C1B">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420981E4" w14:textId="77777777" w:rsidR="004A3C1B" w:rsidRPr="00100A2B" w:rsidRDefault="004A3C1B" w:rsidP="004A3C1B">
      <w:pPr>
        <w:rPr>
          <w:rStyle w:val="StyleUnderline"/>
        </w:rPr>
      </w:pPr>
      <w:r w:rsidRPr="007C66C6">
        <w:rPr>
          <w:rStyle w:val="StyleUnderline"/>
          <w:highlight w:val="cyan"/>
        </w:rPr>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01C8D921" w14:textId="77777777" w:rsidR="004A3C1B" w:rsidRPr="00100A2B" w:rsidRDefault="004A3C1B" w:rsidP="004A3C1B">
      <w:r w:rsidRPr="00100A2B">
        <w:t>International efforts for systematic observation</w:t>
      </w:r>
    </w:p>
    <w:p w14:paraId="113E7D8A" w14:textId="77777777" w:rsidR="004A3C1B" w:rsidRPr="00100A2B" w:rsidRDefault="004A3C1B" w:rsidP="004A3C1B">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w:t>
      </w:r>
      <w:r w:rsidRPr="00100A2B">
        <w:lastRenderedPageBreak/>
        <w:t xml:space="preserve">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2562D39B" w14:textId="77777777" w:rsidR="004A3C1B" w:rsidRPr="00100A2B" w:rsidRDefault="004A3C1B" w:rsidP="004A3C1B">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5B5C9BD4" w14:textId="77777777" w:rsidR="004A3C1B" w:rsidRPr="00100A2B" w:rsidRDefault="004A3C1B" w:rsidP="004A3C1B">
      <w:r w:rsidRPr="00100A2B">
        <w:t>The 50 Essential Climate Variables as defined by GCOS.</w:t>
      </w:r>
    </w:p>
    <w:p w14:paraId="0AD2E88A" w14:textId="77777777" w:rsidR="004A3C1B" w:rsidRPr="00100A2B" w:rsidRDefault="004A3C1B" w:rsidP="004A3C1B">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14:paraId="582FA569" w14:textId="77777777" w:rsidR="004A3C1B" w:rsidRPr="00100A2B" w:rsidRDefault="004A3C1B" w:rsidP="004A3C1B">
      <w:r w:rsidRPr="00100A2B">
        <w:t>Robust evidence supporting climate risk management</w:t>
      </w:r>
    </w:p>
    <w:p w14:paraId="36E99E96" w14:textId="77777777" w:rsidR="004A3C1B" w:rsidRPr="00100A2B" w:rsidRDefault="004A3C1B" w:rsidP="004A3C1B">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3B75BA7B" w14:textId="77777777" w:rsidR="004A3C1B" w:rsidRPr="00100A2B" w:rsidRDefault="004A3C1B" w:rsidP="004A3C1B">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2E7FE04B" w14:textId="77777777" w:rsidR="004A3C1B" w:rsidRPr="00100A2B" w:rsidRDefault="004A3C1B" w:rsidP="004A3C1B">
      <w:pPr>
        <w:pStyle w:val="Heading4"/>
      </w:pPr>
      <w:r w:rsidRPr="00100A2B">
        <w:t>Warming causes extinction</w:t>
      </w:r>
    </w:p>
    <w:p w14:paraId="7ACC6E64" w14:textId="77777777" w:rsidR="004A3C1B" w:rsidRPr="00100A2B" w:rsidRDefault="004A3C1B" w:rsidP="004A3C1B">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0FB3E7AB" w14:textId="77777777" w:rsidR="004A3C1B" w:rsidRPr="00100A2B" w:rsidRDefault="004A3C1B" w:rsidP="004A3C1B">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w:t>
      </w:r>
      <w:r w:rsidRPr="00100A2B">
        <w:lastRenderedPageBreak/>
        <w:t>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 xml:space="preserve">aforementioned </w:t>
      </w:r>
      <w:r w:rsidRPr="00100A2B">
        <w:lastRenderedPageBreak/>
        <w:t>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03CB4FFC" w14:textId="551236A5" w:rsidR="004A3C1B" w:rsidRDefault="004A3C1B" w:rsidP="004A3C1B"/>
    <w:p w14:paraId="1573F8CF" w14:textId="0BFEB334" w:rsidR="00582CCA" w:rsidRDefault="00582CCA" w:rsidP="00582CCA">
      <w:pPr>
        <w:pStyle w:val="Heading4"/>
        <w:rPr>
          <w:rFonts w:cs="Calibri"/>
        </w:rPr>
      </w:pPr>
      <w:r w:rsidRPr="00100A2B">
        <w:rPr>
          <w:rFonts w:cs="Calibri"/>
        </w:rPr>
        <w:t xml:space="preserve">Scenario </w:t>
      </w:r>
      <w:r>
        <w:rPr>
          <w:rFonts w:cs="Calibri"/>
        </w:rPr>
        <w:t>2</w:t>
      </w:r>
      <w:r w:rsidRPr="00100A2B">
        <w:rPr>
          <w:rFonts w:cs="Calibri"/>
        </w:rPr>
        <w:t xml:space="preserve"> is </w:t>
      </w:r>
      <w:r>
        <w:rPr>
          <w:rFonts w:cs="Calibri"/>
        </w:rPr>
        <w:t>War</w:t>
      </w:r>
    </w:p>
    <w:p w14:paraId="36C74377" w14:textId="77777777" w:rsidR="00582CCA" w:rsidRPr="00100A2B" w:rsidRDefault="00582CCA" w:rsidP="004A3C1B"/>
    <w:p w14:paraId="29C82740" w14:textId="77777777" w:rsidR="004A3C1B" w:rsidRPr="00100A2B" w:rsidRDefault="004A3C1B" w:rsidP="004A3C1B">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7E969EA2" w14:textId="77777777" w:rsidR="004A3C1B" w:rsidRPr="00100A2B" w:rsidRDefault="004A3C1B" w:rsidP="004A3C1B">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7350ABA1" w14:textId="77777777" w:rsidR="004A3C1B" w:rsidRPr="00100A2B" w:rsidRDefault="004A3C1B" w:rsidP="004A3C1B">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8D52636" w14:textId="77777777" w:rsidR="004A3C1B" w:rsidRPr="00100A2B" w:rsidRDefault="004A3C1B" w:rsidP="004A3C1B">
      <w:r w:rsidRPr="00100A2B">
        <w:t>Scientists estimate that anywhere from 500,000 to 600,000 pieces of human-made space debris between 0.4 and 4 inches in size are currently orbiting the Earth and traveling at speeds over 17,000 miles per hour.</w:t>
      </w:r>
    </w:p>
    <w:p w14:paraId="2427E705" w14:textId="77777777" w:rsidR="004A3C1B" w:rsidRPr="00100A2B" w:rsidRDefault="004A3C1B" w:rsidP="004A3C1B">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29D678F8" w14:textId="77777777" w:rsidR="004A3C1B" w:rsidRPr="00100A2B" w:rsidRDefault="004A3C1B" w:rsidP="004A3C1B">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23EB86E1" w14:textId="77777777" w:rsidR="004A3C1B" w:rsidRPr="00100A2B" w:rsidRDefault="004A3C1B" w:rsidP="004A3C1B">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1DA235D7" w14:textId="77777777" w:rsidR="004A3C1B" w:rsidRPr="00100A2B" w:rsidRDefault="004A3C1B" w:rsidP="004A3C1B">
      <w:pPr>
        <w:rPr>
          <w:rStyle w:val="StyleUnderline"/>
        </w:rPr>
      </w:pPr>
      <w:r w:rsidRPr="00100A2B">
        <w:rPr>
          <w:rStyle w:val="StyleUnderline"/>
        </w:rPr>
        <w:lastRenderedPageBreak/>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72F8333F" w14:textId="77777777" w:rsidR="004A3C1B" w:rsidRPr="00100A2B" w:rsidRDefault="004A3C1B" w:rsidP="004A3C1B">
      <w:r w:rsidRPr="00100A2B">
        <w:t>A politically dangerous dilemma</w:t>
      </w:r>
    </w:p>
    <w:p w14:paraId="36D2F64B" w14:textId="77777777" w:rsidR="004A3C1B" w:rsidRPr="00100A2B" w:rsidRDefault="004A3C1B" w:rsidP="004A3C1B">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563F5F34" w14:textId="77777777" w:rsidR="004A3C1B" w:rsidRPr="00100A2B" w:rsidRDefault="004A3C1B" w:rsidP="004A3C1B">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5834446D" w14:textId="77777777" w:rsidR="004A3C1B" w:rsidRPr="00100A2B" w:rsidRDefault="004A3C1B" w:rsidP="004A3C1B">
      <w:r w:rsidRPr="00100A2B">
        <w:t>"</w:t>
      </w:r>
      <w:r w:rsidRPr="00100A2B">
        <w:rPr>
          <w:rStyle w:val="StyleUnderline"/>
        </w:rPr>
        <w:t>This is a politically dangerous dilemma</w:t>
      </w:r>
      <w:r w:rsidRPr="00100A2B">
        <w:t xml:space="preserve">," he added. </w:t>
      </w:r>
    </w:p>
    <w:p w14:paraId="6831F112" w14:textId="77777777" w:rsidR="004A3C1B" w:rsidRPr="00100A2B" w:rsidRDefault="004A3C1B" w:rsidP="004A3C1B">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5EFA39D2" w14:textId="77777777" w:rsidR="004A3C1B" w:rsidRPr="00100A2B" w:rsidRDefault="004A3C1B" w:rsidP="004A3C1B">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408917EA" w14:textId="77777777" w:rsidR="004A3C1B" w:rsidRPr="00100A2B" w:rsidRDefault="004A3C1B" w:rsidP="004A3C1B">
      <w:pPr>
        <w:rPr>
          <w:rStyle w:val="StyleUnderline"/>
        </w:rPr>
      </w:pPr>
      <w:r w:rsidRPr="00100A2B">
        <w:rPr>
          <w:rStyle w:val="StyleUnderline"/>
        </w:rPr>
        <w:t>The Kessler Syndrome</w:t>
      </w:r>
    </w:p>
    <w:p w14:paraId="666731B0" w14:textId="77777777" w:rsidR="004A3C1B" w:rsidRPr="00100A2B" w:rsidRDefault="004A3C1B" w:rsidP="004A3C1B">
      <w:r w:rsidRPr="00100A2B">
        <w:t xml:space="preserve">In 1978, American astrophysicist Donald Kessler predicted that the amount of space debris around Earth would begin to grow exponentially after the turn of the millennium. </w:t>
      </w:r>
    </w:p>
    <w:p w14:paraId="1FEA2A4B" w14:textId="77777777" w:rsidR="004A3C1B" w:rsidRPr="00100A2B" w:rsidRDefault="004A3C1B" w:rsidP="004A3C1B">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756554A9" w14:textId="77777777" w:rsidR="004A3C1B" w:rsidRPr="00100A2B" w:rsidRDefault="004A3C1B" w:rsidP="004A3C1B">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4B6DDA4B" w14:textId="77777777" w:rsidR="004A3C1B" w:rsidRPr="00100A2B" w:rsidRDefault="004A3C1B" w:rsidP="004A3C1B">
      <w:r w:rsidRPr="00100A2B">
        <w:t xml:space="preserve">For Kessler, this is a problem because it would "create small debris faster than it can be removed," Kessler said last year. And this cloud of junk could eventually make missions to space too dangerous. </w:t>
      </w:r>
    </w:p>
    <w:p w14:paraId="505C55AC" w14:textId="77777777" w:rsidR="004A3C1B" w:rsidRPr="00100A2B" w:rsidRDefault="004A3C1B" w:rsidP="004A3C1B">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014F8CF1" w14:textId="77777777" w:rsidR="004A3C1B" w:rsidRPr="00100A2B" w:rsidRDefault="004A3C1B" w:rsidP="004A3C1B">
      <w:r w:rsidRPr="00100A2B">
        <w:t xml:space="preserve">The future </w:t>
      </w:r>
    </w:p>
    <w:p w14:paraId="63DEAAC7" w14:textId="77777777" w:rsidR="004A3C1B" w:rsidRPr="00100A2B" w:rsidRDefault="004A3C1B" w:rsidP="004A3C1B">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704A7B18" w14:textId="77777777" w:rsidR="004A3C1B" w:rsidRPr="00100A2B" w:rsidRDefault="004A3C1B" w:rsidP="004A3C1B">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7461351C" w14:textId="77777777" w:rsidR="004A3C1B" w:rsidRPr="00100A2B" w:rsidRDefault="004A3C1B" w:rsidP="004A3C1B">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503F7ADE" w14:textId="77777777" w:rsidR="004A3C1B" w:rsidRPr="00100A2B" w:rsidRDefault="004A3C1B" w:rsidP="004A3C1B">
      <w:r w:rsidRPr="00100A2B">
        <w:t xml:space="preserve">1.5 times more fragments greater than 8 inches across </w:t>
      </w:r>
    </w:p>
    <w:p w14:paraId="2E596EB1" w14:textId="77777777" w:rsidR="004A3C1B" w:rsidRPr="00100A2B" w:rsidRDefault="004A3C1B" w:rsidP="004A3C1B">
      <w:r w:rsidRPr="00100A2B">
        <w:lastRenderedPageBreak/>
        <w:t xml:space="preserve">3.2 times more fragments between 4 and 8 inches across </w:t>
      </w:r>
    </w:p>
    <w:p w14:paraId="37F84030" w14:textId="77777777" w:rsidR="004A3C1B" w:rsidRPr="00100A2B" w:rsidRDefault="004A3C1B" w:rsidP="004A3C1B">
      <w:r w:rsidRPr="00100A2B">
        <w:t xml:space="preserve">13-20 times </w:t>
      </w:r>
      <w:proofErr w:type="gramStart"/>
      <w:r w:rsidRPr="00100A2B">
        <w:t>more smaller</w:t>
      </w:r>
      <w:proofErr w:type="gramEnd"/>
      <w:r w:rsidRPr="00100A2B">
        <w:t>-sized fragments less than 4 inches across</w:t>
      </w:r>
    </w:p>
    <w:p w14:paraId="49C33AA4" w14:textId="77777777" w:rsidR="004A3C1B" w:rsidRPr="00100A2B" w:rsidRDefault="004A3C1B" w:rsidP="004A3C1B">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61AD912C" w14:textId="77777777" w:rsidR="004A3C1B" w:rsidRPr="00100A2B" w:rsidRDefault="004A3C1B" w:rsidP="004A3C1B"/>
    <w:p w14:paraId="5AA73EE4" w14:textId="77777777" w:rsidR="004A3C1B" w:rsidRPr="00100A2B" w:rsidRDefault="004A3C1B" w:rsidP="004A3C1B">
      <w:pPr>
        <w:pStyle w:val="Heading4"/>
        <w:rPr>
          <w:rFonts w:cs="Calibri"/>
        </w:rPr>
      </w:pPr>
      <w:r w:rsidRPr="00100A2B">
        <w:rPr>
          <w:rFonts w:cs="Calibri"/>
        </w:rPr>
        <w:t>Nuke war causes extinction – it won’t stay limited</w:t>
      </w:r>
    </w:p>
    <w:p w14:paraId="5D249EF9" w14:textId="77777777" w:rsidR="004A3C1B" w:rsidRPr="00100A2B" w:rsidRDefault="004A3C1B" w:rsidP="004A3C1B">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60F390BE" w14:textId="77777777" w:rsidR="004A3C1B" w:rsidRPr="00100A2B" w:rsidRDefault="004A3C1B" w:rsidP="004A3C1B">
      <w:pPr>
        <w:rPr>
          <w:szCs w:val="26"/>
        </w:rPr>
      </w:pPr>
      <w:r w:rsidRPr="00100A2B">
        <w:rPr>
          <w:rStyle w:val="StyleUnderline"/>
        </w:rPr>
        <w:t>We are not talking enough about the climatic effects of nuclear war</w:t>
      </w:r>
      <w:r w:rsidRPr="00100A2B">
        <w:rPr>
          <w:szCs w:val="26"/>
        </w:rPr>
        <w:t xml:space="preserve">. </w:t>
      </w:r>
    </w:p>
    <w:p w14:paraId="7B04C481" w14:textId="77777777" w:rsidR="004A3C1B" w:rsidRPr="00100A2B" w:rsidRDefault="004A3C1B" w:rsidP="004A3C1B">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00F36FE5" w14:textId="77777777" w:rsidR="004A3C1B" w:rsidRPr="00100A2B" w:rsidRDefault="004A3C1B" w:rsidP="004A3C1B">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16184E61" w14:textId="77777777" w:rsidR="004A3C1B" w:rsidRPr="00100A2B" w:rsidRDefault="004A3C1B" w:rsidP="004A3C1B">
      <w:pPr>
        <w:rPr>
          <w:szCs w:val="26"/>
        </w:rPr>
      </w:pPr>
      <w:r w:rsidRPr="00100A2B">
        <w:rPr>
          <w:szCs w:val="26"/>
        </w:rPr>
        <w:t xml:space="preserve">What about a larger-scale conflict? </w:t>
      </w:r>
    </w:p>
    <w:p w14:paraId="3D839CD5" w14:textId="77777777" w:rsidR="004A3C1B" w:rsidRPr="00100A2B" w:rsidRDefault="004A3C1B" w:rsidP="004A3C1B">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7D246231" w14:textId="77777777" w:rsidR="004A3C1B" w:rsidRPr="00100A2B" w:rsidRDefault="004A3C1B" w:rsidP="004A3C1B">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77D7ECFB" w14:textId="77777777" w:rsidR="004A3C1B" w:rsidRPr="00100A2B" w:rsidRDefault="004A3C1B" w:rsidP="004A3C1B">
      <w:pPr>
        <w:rPr>
          <w:szCs w:val="26"/>
        </w:rPr>
      </w:pPr>
      <w:r w:rsidRPr="00100A2B">
        <w:rPr>
          <w:szCs w:val="26"/>
        </w:rPr>
        <w:t xml:space="preserve">Many people are concerned about North Korea’s advancing missile capabilities. Is nuclear war likely in your opinion? </w:t>
      </w:r>
    </w:p>
    <w:p w14:paraId="31AB4AB3" w14:textId="77777777" w:rsidR="004A3C1B" w:rsidRPr="00100A2B" w:rsidRDefault="004A3C1B" w:rsidP="004A3C1B">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w:t>
      </w:r>
      <w:r w:rsidRPr="00100A2B">
        <w:lastRenderedPageBreak/>
        <w:t xml:space="preserve">nuclear strike. We </w:t>
      </w:r>
      <w:proofErr w:type="gramStart"/>
      <w:r w:rsidRPr="00100A2B">
        <w:t>have to</w:t>
      </w:r>
      <w:proofErr w:type="gramEnd"/>
      <w:r w:rsidRPr="00100A2B">
        <w:t xml:space="preserve"> hope that our generals, both inside and outside the White House, can rein him in. </w:t>
      </w:r>
    </w:p>
    <w:p w14:paraId="135D9610" w14:textId="77777777" w:rsidR="004A3C1B" w:rsidRPr="00100A2B" w:rsidRDefault="004A3C1B" w:rsidP="004A3C1B">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08529FE9" w14:textId="77777777" w:rsidR="004A3C1B" w:rsidRPr="00100A2B" w:rsidRDefault="004A3C1B" w:rsidP="004A3C1B">
      <w:pPr>
        <w:rPr>
          <w:szCs w:val="26"/>
        </w:rPr>
      </w:pPr>
      <w:r w:rsidRPr="00100A2B">
        <w:rPr>
          <w:szCs w:val="26"/>
        </w:rPr>
        <w:t xml:space="preserve">It has been more than 70 years since the last time a nuclear bomb was used in warfare. What would be the effects on the environment and on human health today? </w:t>
      </w:r>
    </w:p>
    <w:p w14:paraId="64CD54AE" w14:textId="77777777" w:rsidR="004A3C1B" w:rsidRPr="00100A2B" w:rsidRDefault="004A3C1B" w:rsidP="004A3C1B">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34368967" w14:textId="77777777" w:rsidR="004A3C1B" w:rsidRPr="00100A2B" w:rsidRDefault="004A3C1B" w:rsidP="004A3C1B"/>
    <w:p w14:paraId="2B42075D" w14:textId="77777777" w:rsidR="004A3C1B" w:rsidRPr="00100A2B" w:rsidRDefault="004A3C1B" w:rsidP="004A3C1B">
      <w:pPr>
        <w:pStyle w:val="Heading3"/>
      </w:pPr>
      <w:r w:rsidRPr="00100A2B">
        <w:lastRenderedPageBreak/>
        <w:t xml:space="preserve">AC – Africa Mining Advantage </w:t>
      </w:r>
    </w:p>
    <w:p w14:paraId="1F21578C" w14:textId="77777777" w:rsidR="004A3C1B" w:rsidRPr="00100A2B" w:rsidRDefault="004A3C1B" w:rsidP="004A3C1B">
      <w:pPr>
        <w:pStyle w:val="Heading4"/>
      </w:pPr>
      <w:r w:rsidRPr="00100A2B">
        <w:t xml:space="preserve">Space mining destroys the African economy </w:t>
      </w:r>
    </w:p>
    <w:p w14:paraId="5D286AC0" w14:textId="77777777" w:rsidR="004A3C1B" w:rsidRPr="00100A2B" w:rsidRDefault="004A3C1B" w:rsidP="004A3C1B">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0" w:history="1">
        <w:r w:rsidRPr="00100A2B">
          <w:rPr>
            <w:rStyle w:val="Hyperlink"/>
          </w:rPr>
          <w:t>https://africanews.space/the-effect-of-asteroid-mining-on-mining-activities-in-africa/</w:t>
        </w:r>
      </w:hyperlink>
      <w:r w:rsidRPr="00100A2B">
        <w:t xml:space="preserve">] </w:t>
      </w:r>
    </w:p>
    <w:p w14:paraId="7294403B" w14:textId="77777777" w:rsidR="004A3C1B" w:rsidRPr="00100A2B" w:rsidRDefault="004A3C1B" w:rsidP="004A3C1B">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3C711AA2" w14:textId="77777777" w:rsidR="004A3C1B" w:rsidRPr="00100A2B" w:rsidRDefault="004A3C1B" w:rsidP="004A3C1B"/>
    <w:p w14:paraId="5A1794CA" w14:textId="77777777" w:rsidR="004A3C1B" w:rsidRPr="00100A2B" w:rsidRDefault="004A3C1B" w:rsidP="004A3C1B">
      <w:pPr>
        <w:pStyle w:val="Heading4"/>
      </w:pPr>
      <w:r w:rsidRPr="00100A2B">
        <w:t>Economic decline causes Africa war</w:t>
      </w:r>
    </w:p>
    <w:p w14:paraId="55B3DE5A" w14:textId="77777777" w:rsidR="004A3C1B" w:rsidRPr="00100A2B" w:rsidRDefault="004A3C1B" w:rsidP="004A3C1B">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1"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7065FBC8" w14:textId="77777777" w:rsidR="004A3C1B" w:rsidRPr="00100A2B" w:rsidRDefault="004A3C1B" w:rsidP="004A3C1B">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137926BD" w14:textId="77777777" w:rsidR="004A3C1B" w:rsidRPr="00100A2B" w:rsidRDefault="004A3C1B" w:rsidP="004A3C1B">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w:t>
      </w:r>
      <w:r w:rsidRPr="00100A2B">
        <w:rPr>
          <w:rStyle w:val="StyleUnderline"/>
        </w:rPr>
        <w:lastRenderedPageBreak/>
        <w:t>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29CFD689" w14:textId="77777777" w:rsidR="004A3C1B" w:rsidRPr="00100A2B" w:rsidRDefault="004A3C1B" w:rsidP="004A3C1B">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25661040" w14:textId="77777777" w:rsidR="004A3C1B" w:rsidRPr="00100A2B" w:rsidRDefault="004A3C1B" w:rsidP="004A3C1B">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578A2FDB" w14:textId="77777777" w:rsidR="004A3C1B" w:rsidRPr="00100A2B" w:rsidRDefault="004A3C1B" w:rsidP="004A3C1B">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6B5ABEC5" w14:textId="77777777" w:rsidR="004A3C1B" w:rsidRPr="00100A2B" w:rsidRDefault="004A3C1B" w:rsidP="004A3C1B">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13558015" w14:textId="77777777" w:rsidR="004A3C1B" w:rsidRPr="00100A2B" w:rsidRDefault="004A3C1B" w:rsidP="004A3C1B">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521F6A7D" w14:textId="77777777" w:rsidR="004A3C1B" w:rsidRPr="00100A2B" w:rsidRDefault="004A3C1B" w:rsidP="004A3C1B">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w:t>
      </w:r>
      <w:r w:rsidRPr="00100A2B">
        <w:rPr>
          <w:rStyle w:val="StyleUnderline"/>
        </w:rPr>
        <w:lastRenderedPageBreak/>
        <w:t xml:space="preserve">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1A45147B" w14:textId="77777777" w:rsidR="004A3C1B" w:rsidRPr="00100A2B" w:rsidRDefault="004A3C1B" w:rsidP="004A3C1B">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672F68B4" w14:textId="77777777" w:rsidR="004A3C1B" w:rsidRPr="00100A2B" w:rsidRDefault="004A3C1B" w:rsidP="004A3C1B">
      <w:pPr>
        <w:rPr>
          <w:rStyle w:val="StyleUnderline"/>
        </w:rPr>
      </w:pPr>
      <w:r w:rsidRPr="00100A2B">
        <w:rPr>
          <w:rStyle w:val="StyleUnderline"/>
        </w:rPr>
        <w:t>Poverty and conflict</w:t>
      </w:r>
    </w:p>
    <w:p w14:paraId="20D0C02C" w14:textId="77777777" w:rsidR="004A3C1B" w:rsidRPr="00100A2B" w:rsidRDefault="004A3C1B" w:rsidP="004A3C1B">
      <w:pPr>
        <w:rPr>
          <w:rStyle w:val="StyleUnderline"/>
        </w:rPr>
      </w:pPr>
      <w:r w:rsidRPr="00100A2B">
        <w:rPr>
          <w:rStyle w:val="StyleUnderline"/>
        </w:rPr>
        <w:t>A direct link</w:t>
      </w:r>
    </w:p>
    <w:p w14:paraId="0369185A" w14:textId="77777777" w:rsidR="004A3C1B" w:rsidRPr="00100A2B" w:rsidRDefault="004A3C1B" w:rsidP="004A3C1B">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5295AC8F" w14:textId="77777777" w:rsidR="004A3C1B" w:rsidRDefault="004A3C1B" w:rsidP="004A3C1B">
      <w:pPr>
        <w:pStyle w:val="Heading3"/>
      </w:pPr>
      <w:r>
        <w:lastRenderedPageBreak/>
        <w:t>1AC – Framing</w:t>
      </w:r>
    </w:p>
    <w:p w14:paraId="5309D83E" w14:textId="77777777" w:rsidR="004A3C1B" w:rsidRPr="001A4AFE" w:rsidRDefault="004A3C1B" w:rsidP="004A3C1B">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14:paraId="3BB9AAC0" w14:textId="77777777" w:rsidR="004A3C1B" w:rsidRPr="004E07E9" w:rsidRDefault="004A3C1B" w:rsidP="004A3C1B">
      <w:r w:rsidRPr="004E07E9">
        <w:rPr>
          <w:b/>
          <w:sz w:val="26"/>
        </w:rPr>
        <w:t>Moen 16</w:t>
      </w:r>
      <w:r w:rsidRPr="004E07E9">
        <w:t xml:space="preserve"> [Ole Martin Moen, Research Fellow in Philosophy at University of Oslo “An Argument for Hedonism” Journal of Value Inquiry (Springer), 50 (2) 2016: 267–281] SJDI</w:t>
      </w:r>
    </w:p>
    <w:p w14:paraId="5CD854A0" w14:textId="77777777" w:rsidR="004A3C1B" w:rsidRPr="004E07E9" w:rsidRDefault="004A3C1B" w:rsidP="004A3C1B">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723365E6" w14:textId="77777777" w:rsidR="004A3C1B" w:rsidRPr="001A4AFE" w:rsidRDefault="004A3C1B" w:rsidP="004A3C1B"/>
    <w:p w14:paraId="38D91859" w14:textId="77777777" w:rsidR="004A3C1B" w:rsidRDefault="004A3C1B" w:rsidP="004A3C1B">
      <w:pPr>
        <w:pStyle w:val="Heading4"/>
      </w:pPr>
      <w:r>
        <w:t>Thus, the standard is maximizing expected well-being – prefer:</w:t>
      </w:r>
    </w:p>
    <w:p w14:paraId="7B87E878" w14:textId="77777777" w:rsidR="004A3C1B" w:rsidRPr="00A1601B" w:rsidRDefault="004A3C1B" w:rsidP="004A3C1B"/>
    <w:p w14:paraId="27EE3124" w14:textId="77777777" w:rsidR="004A3C1B" w:rsidRDefault="004A3C1B" w:rsidP="004A3C1B">
      <w:pPr>
        <w:pStyle w:val="Heading4"/>
        <w:rPr>
          <w:rFonts w:cs="Calibri"/>
          <w:color w:val="000000" w:themeColor="text1"/>
        </w:rPr>
      </w:pPr>
      <w:r>
        <w:rPr>
          <w:rFonts w:cs="Calibri"/>
          <w:color w:val="000000" w:themeColor="text1"/>
        </w:rPr>
        <w:t>1] Actor specificity</w:t>
      </w:r>
    </w:p>
    <w:p w14:paraId="77DFFB21" w14:textId="77777777" w:rsidR="004A3C1B" w:rsidRPr="00A1601B" w:rsidRDefault="004A3C1B" w:rsidP="004A3C1B"/>
    <w:p w14:paraId="66B22503" w14:textId="77777777" w:rsidR="004A3C1B" w:rsidRDefault="004A3C1B" w:rsidP="004A3C1B">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5B42C007" w14:textId="77777777" w:rsidR="004A3C1B" w:rsidRPr="00A1601B" w:rsidRDefault="004A3C1B" w:rsidP="004A3C1B"/>
    <w:p w14:paraId="2ACDA183" w14:textId="77777777" w:rsidR="004A3C1B" w:rsidRDefault="004A3C1B" w:rsidP="004A3C1B">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2DB9F7AE" w14:textId="77777777" w:rsidR="004A3C1B" w:rsidRPr="00A1601B" w:rsidRDefault="004A3C1B" w:rsidP="004A3C1B"/>
    <w:p w14:paraId="525FA6ED" w14:textId="77777777" w:rsidR="004A3C1B" w:rsidRPr="00E5004A" w:rsidRDefault="004A3C1B" w:rsidP="004A3C1B">
      <w:pPr>
        <w:pStyle w:val="Heading4"/>
        <w:rPr>
          <w:rStyle w:val="Style13ptBold"/>
          <w:b/>
          <w:bCs w:val="0"/>
        </w:rPr>
      </w:pPr>
      <w:r w:rsidRPr="00E5004A">
        <w:lastRenderedPageBreak/>
        <w:t>2]</w:t>
      </w:r>
      <w:r w:rsidRPr="00E5004A">
        <w:rPr>
          <w:b w:val="0"/>
          <w:bCs/>
        </w:rPr>
        <w:t xml:space="preserve"> </w:t>
      </w:r>
      <w:r w:rsidRPr="00E5004A">
        <w:rPr>
          <w:rStyle w:val="Style13ptBold"/>
        </w:rPr>
        <w:t xml:space="preserve">No act-omission distinction—governments are responsible for everything in the public </w:t>
      </w:r>
      <w:proofErr w:type="gramStart"/>
      <w:r w:rsidRPr="00E5004A">
        <w:rPr>
          <w:rStyle w:val="Style13ptBold"/>
        </w:rPr>
        <w:t>sphere</w:t>
      </w:r>
      <w:proofErr w:type="gramEnd"/>
      <w:r w:rsidRPr="00E5004A">
        <w:rPr>
          <w:rStyle w:val="Style13ptBold"/>
        </w:rPr>
        <w:t xml:space="preserve"> so inaction is implicit authorization of action: they have to yes/no bills, which means everything collapse to aggregation.</w:t>
      </w:r>
    </w:p>
    <w:p w14:paraId="3A93AE56" w14:textId="77777777" w:rsidR="004A3C1B" w:rsidRPr="00C3672C" w:rsidRDefault="004A3C1B" w:rsidP="004A3C1B"/>
    <w:p w14:paraId="4E93E3B8" w14:textId="77777777" w:rsidR="004A3C1B" w:rsidRDefault="004A3C1B" w:rsidP="004A3C1B">
      <w:pPr>
        <w:pStyle w:val="Heading4"/>
      </w:pPr>
      <w:r>
        <w:t xml:space="preserve">3] </w:t>
      </w:r>
      <w:r w:rsidRPr="008E1E97">
        <w:t>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1A93F8D1" w14:textId="77777777" w:rsidR="004A3C1B" w:rsidRDefault="004A3C1B" w:rsidP="004A3C1B">
      <w:r w:rsidRPr="008E1E97">
        <w:t xml:space="preserve"> </w:t>
      </w:r>
    </w:p>
    <w:p w14:paraId="39BD1DC7" w14:textId="77777777" w:rsidR="004A3C1B" w:rsidRPr="004B738F" w:rsidRDefault="004A3C1B" w:rsidP="004A3C1B">
      <w:pPr>
        <w:pStyle w:val="Heading4"/>
      </w:pPr>
      <w:r w:rsidRPr="004B738F">
        <w:t xml:space="preserve">Existential risks </w:t>
      </w:r>
      <w:r w:rsidRPr="004B738F">
        <w:rPr>
          <w:u w:val="single"/>
        </w:rPr>
        <w:t>outweigh</w:t>
      </w:r>
      <w:r w:rsidRPr="004B738F">
        <w:t>.</w:t>
      </w:r>
    </w:p>
    <w:p w14:paraId="272C2972" w14:textId="77777777" w:rsidR="004A3C1B" w:rsidRPr="004B738F" w:rsidRDefault="004A3C1B" w:rsidP="004A3C1B">
      <w:r w:rsidRPr="004B738F">
        <w:rPr>
          <w:rStyle w:val="Style13ptBold"/>
        </w:rPr>
        <w:t>Farquhar et al. 17</w:t>
      </w:r>
      <w:r w:rsidRPr="004B738F">
        <w:t xml:space="preserve"> – Sebastian Farquhar, Computer Science DPhil Student at the University of Oxford.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32" w:history="1">
        <w:r w:rsidRPr="004B738F">
          <w:rPr>
            <w:rStyle w:val="Hyperlink"/>
          </w:rPr>
          <w:t>https://www.fhi.ox.ac.uk/wp-content/uploads/Existential-Risks-2017-01-23.pdf]//BPS</w:t>
        </w:r>
      </w:hyperlink>
    </w:p>
    <w:p w14:paraId="643EBF32" w14:textId="77777777" w:rsidR="004A3C1B" w:rsidRDefault="004A3C1B" w:rsidP="004A3C1B">
      <w:pPr>
        <w:rPr>
          <w:sz w:val="16"/>
        </w:rPr>
      </w:pPr>
      <w:r w:rsidRPr="004B738F">
        <w:rPr>
          <w:sz w:val="16"/>
        </w:rPr>
        <w:t xml:space="preserve">In this argument, it seems that Parfit is assuming that the survivors of a nuclear war that kills 99% of the population would eventually be able to recover </w:t>
      </w:r>
      <w:proofErr w:type="spellStart"/>
      <w:r w:rsidRPr="004B738F">
        <w:rPr>
          <w:sz w:val="16"/>
        </w:rPr>
        <w:t>civilisation</w:t>
      </w:r>
      <w:proofErr w:type="spellEnd"/>
      <w:r w:rsidRPr="004B738F">
        <w:rPr>
          <w:sz w:val="16"/>
        </w:rPr>
        <w:t xml:space="preserve"> without long-term effect. As we have seen, this may not be a safe assumption – but for the purposes of this thought experiment, the point stands. What makes </w:t>
      </w:r>
      <w:r w:rsidRPr="004B738F">
        <w:rPr>
          <w:rStyle w:val="StyleUnderline"/>
        </w:rPr>
        <w:t>existential catastrophes</w:t>
      </w:r>
      <w:r w:rsidRPr="004B738F">
        <w:rPr>
          <w:sz w:val="16"/>
        </w:rPr>
        <w:t xml:space="preserve"> especially bad is that they </w:t>
      </w:r>
      <w:r w:rsidRPr="004B738F">
        <w:rPr>
          <w:rStyle w:val="StyleUnderline"/>
        </w:rPr>
        <w:t>would “destroy the future,”</w:t>
      </w:r>
      <w:r w:rsidRPr="004B738F">
        <w:rPr>
          <w:sz w:val="16"/>
        </w:rPr>
        <w:t xml:space="preserve"> as another Oxford philosopher, Nick Bostrom, puts it.66 </w:t>
      </w:r>
      <w:r w:rsidRPr="004B738F">
        <w:rPr>
          <w:rStyle w:val="StyleUnderline"/>
        </w:rPr>
        <w:t>This future could</w:t>
      </w:r>
      <w:r w:rsidRPr="004B738F">
        <w:rPr>
          <w:sz w:val="16"/>
        </w:rPr>
        <w:t xml:space="preserve"> potentially </w:t>
      </w:r>
      <w:r w:rsidRPr="004B738F">
        <w:rPr>
          <w:rStyle w:val="StyleUnderline"/>
        </w:rPr>
        <w:t xml:space="preserve">be </w:t>
      </w:r>
      <w:r w:rsidRPr="004B738F">
        <w:rPr>
          <w:rStyle w:val="Emphasis"/>
        </w:rPr>
        <w:t>extremely long</w:t>
      </w:r>
      <w:r w:rsidRPr="004B738F">
        <w:rPr>
          <w:rStyle w:val="StyleUnderline"/>
        </w:rPr>
        <w:t xml:space="preserve"> and </w:t>
      </w:r>
      <w:r w:rsidRPr="004B738F">
        <w:rPr>
          <w:rStyle w:val="Emphasis"/>
        </w:rPr>
        <w:t>full of flourishing</w:t>
      </w:r>
      <w:r w:rsidRPr="004B738F">
        <w:rPr>
          <w:rStyle w:val="StyleUnderline"/>
        </w:rPr>
        <w:t>, and</w:t>
      </w:r>
      <w:r w:rsidRPr="004B738F">
        <w:rPr>
          <w:sz w:val="16"/>
        </w:rPr>
        <w:t xml:space="preserve"> would therefore </w:t>
      </w:r>
      <w:r w:rsidRPr="004B738F">
        <w:rPr>
          <w:rStyle w:val="StyleUnderline"/>
        </w:rPr>
        <w:t xml:space="preserve">have </w:t>
      </w:r>
      <w:r w:rsidRPr="004B738F">
        <w:rPr>
          <w:rStyle w:val="Emphasis"/>
        </w:rPr>
        <w:t>extremely large value</w:t>
      </w:r>
      <w:r w:rsidRPr="004B738F">
        <w:rPr>
          <w:rStyle w:val="StyleUnderline"/>
        </w:rPr>
        <w:t>. In standard risk analysis</w:t>
      </w:r>
      <w:r w:rsidRPr="004B738F">
        <w:rPr>
          <w:sz w:val="16"/>
        </w:rPr>
        <w:t xml:space="preserve">, when working out how to respond to risk, </w:t>
      </w:r>
      <w:r w:rsidRPr="004B738F">
        <w:rPr>
          <w:rStyle w:val="StyleUnderline"/>
          <w:highlight w:val="cyan"/>
        </w:rPr>
        <w:t>we work out</w:t>
      </w:r>
      <w:r w:rsidRPr="004B738F">
        <w:rPr>
          <w:rStyle w:val="StyleUnderline"/>
        </w:rPr>
        <w:t xml:space="preserve"> the </w:t>
      </w:r>
      <w:r w:rsidRPr="004B738F">
        <w:rPr>
          <w:rStyle w:val="StyleUnderline"/>
          <w:highlight w:val="cyan"/>
        </w:rPr>
        <w:t>expected value</w:t>
      </w:r>
      <w:r w:rsidRPr="004B738F">
        <w:rPr>
          <w:sz w:val="16"/>
        </w:rPr>
        <w:t xml:space="preserve"> of risk reduction, </w:t>
      </w:r>
      <w:r w:rsidRPr="004B738F">
        <w:rPr>
          <w:rStyle w:val="StyleUnderline"/>
          <w:highlight w:val="cyan"/>
        </w:rPr>
        <w:t>by weighing</w:t>
      </w:r>
      <w:r w:rsidRPr="004B738F">
        <w:rPr>
          <w:rStyle w:val="StyleUnderline"/>
        </w:rPr>
        <w:t xml:space="preserve"> </w:t>
      </w:r>
      <w:r w:rsidRPr="004B738F">
        <w:rPr>
          <w:rStyle w:val="Emphasis"/>
        </w:rPr>
        <w:t xml:space="preserve">the </w:t>
      </w:r>
      <w:r w:rsidRPr="004B738F">
        <w:rPr>
          <w:rStyle w:val="Emphasis"/>
          <w:highlight w:val="cyan"/>
        </w:rPr>
        <w:t>probability</w:t>
      </w:r>
      <w:r w:rsidRPr="004B738F">
        <w:rPr>
          <w:sz w:val="16"/>
        </w:rPr>
        <w:t xml:space="preserve"> that </w:t>
      </w:r>
      <w:r w:rsidRPr="004B738F">
        <w:rPr>
          <w:rStyle w:val="StyleUnderline"/>
        </w:rPr>
        <w:t xml:space="preserve">an action will prevent </w:t>
      </w:r>
      <w:r w:rsidRPr="004B738F">
        <w:rPr>
          <w:rStyle w:val="Emphasis"/>
        </w:rPr>
        <w:t>an adverse event</w:t>
      </w:r>
      <w:r w:rsidRPr="004B738F">
        <w:rPr>
          <w:rStyle w:val="StyleUnderline"/>
        </w:rPr>
        <w:t xml:space="preserve"> </w:t>
      </w:r>
      <w:r w:rsidRPr="004B738F">
        <w:rPr>
          <w:rStyle w:val="StyleUnderline"/>
          <w:highlight w:val="cyan"/>
        </w:rPr>
        <w:t>against</w:t>
      </w:r>
      <w:r w:rsidRPr="004B738F">
        <w:rPr>
          <w:rStyle w:val="StyleUnderline"/>
        </w:rPr>
        <w:t xml:space="preserve"> </w:t>
      </w:r>
      <w:r w:rsidRPr="004B738F">
        <w:rPr>
          <w:rStyle w:val="Emphasis"/>
        </w:rPr>
        <w:t xml:space="preserve">the </w:t>
      </w:r>
      <w:r w:rsidRPr="004B738F">
        <w:rPr>
          <w:rStyle w:val="Emphasis"/>
          <w:highlight w:val="cyan"/>
        </w:rPr>
        <w:t>severity</w:t>
      </w:r>
      <w:r w:rsidRPr="004B738F">
        <w:rPr>
          <w:rStyle w:val="StyleUnderline"/>
        </w:rPr>
        <w:t xml:space="preserve"> of the event. Because</w:t>
      </w:r>
      <w:r w:rsidRPr="004B738F">
        <w:rPr>
          <w:sz w:val="16"/>
        </w:rPr>
        <w:t xml:space="preserve"> the value of preventing </w:t>
      </w:r>
      <w:r w:rsidRPr="004B738F">
        <w:rPr>
          <w:rStyle w:val="StyleUnderline"/>
        </w:rPr>
        <w:t xml:space="preserve">existential catastrophe is </w:t>
      </w:r>
      <w:r w:rsidRPr="004B738F">
        <w:rPr>
          <w:rStyle w:val="Emphasis"/>
        </w:rPr>
        <w:t>so vast</w:t>
      </w:r>
      <w:r w:rsidRPr="004B738F">
        <w:rPr>
          <w:rStyle w:val="StyleUnderline"/>
        </w:rPr>
        <w:t xml:space="preserve">, </w:t>
      </w:r>
      <w:r w:rsidRPr="004B738F">
        <w:rPr>
          <w:rStyle w:val="Emphasis"/>
        </w:rPr>
        <w:t xml:space="preserve">even </w:t>
      </w:r>
      <w:r w:rsidRPr="004B738F">
        <w:rPr>
          <w:rStyle w:val="Emphasis"/>
          <w:highlight w:val="cyan"/>
        </w:rPr>
        <w:t>a tiny probability</w:t>
      </w:r>
      <w:r w:rsidRPr="004B738F">
        <w:rPr>
          <w:sz w:val="16"/>
        </w:rPr>
        <w:t xml:space="preserve"> of prevention </w:t>
      </w:r>
      <w:r w:rsidRPr="004B738F">
        <w:rPr>
          <w:rStyle w:val="StyleUnderline"/>
          <w:highlight w:val="cyan"/>
        </w:rPr>
        <w:t xml:space="preserve">has </w:t>
      </w:r>
      <w:proofErr w:type="gramStart"/>
      <w:r w:rsidRPr="004B738F">
        <w:rPr>
          <w:rStyle w:val="Emphasis"/>
          <w:highlight w:val="cyan"/>
        </w:rPr>
        <w:t>huge</w:t>
      </w:r>
      <w:r w:rsidRPr="004B738F">
        <w:rPr>
          <w:rStyle w:val="Emphasis"/>
        </w:rPr>
        <w:t xml:space="preserve"> expected</w:t>
      </w:r>
      <w:proofErr w:type="gramEnd"/>
      <w:r w:rsidRPr="004B738F">
        <w:rPr>
          <w:rStyle w:val="Emphasis"/>
        </w:rPr>
        <w:t xml:space="preserve"> </w:t>
      </w:r>
      <w:r w:rsidRPr="004B738F">
        <w:rPr>
          <w:rStyle w:val="Emphasis"/>
          <w:highlight w:val="cyan"/>
        </w:rPr>
        <w:t>value</w:t>
      </w:r>
      <w:r w:rsidRPr="004B738F">
        <w:rPr>
          <w:sz w:val="16"/>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w:t>
      </w:r>
      <w:r w:rsidRPr="004B738F">
        <w:rPr>
          <w:rStyle w:val="StyleUnderline"/>
        </w:rPr>
        <w:t>Justifications</w:t>
      </w:r>
      <w:r w:rsidRPr="004B738F">
        <w:rPr>
          <w:sz w:val="16"/>
        </w:rPr>
        <w:t xml:space="preserve"> for this policy usually </w:t>
      </w:r>
      <w:r w:rsidRPr="004B738F">
        <w:rPr>
          <w:rStyle w:val="StyleUnderline"/>
        </w:rPr>
        <w:t xml:space="preserve">appeal to principles of </w:t>
      </w:r>
      <w:r w:rsidRPr="004B738F">
        <w:rPr>
          <w:rStyle w:val="Emphasis"/>
          <w:i/>
        </w:rPr>
        <w:t>intergenerational equity</w:t>
      </w:r>
      <w:r w:rsidRPr="004B738F">
        <w:rPr>
          <w:rStyle w:val="StyleUnderline"/>
        </w:rPr>
        <w:t xml:space="preserve"> according to which </w:t>
      </w:r>
      <w:r w:rsidRPr="004B738F">
        <w:rPr>
          <w:rStyle w:val="Emphasis"/>
        </w:rPr>
        <w:t>future generations</w:t>
      </w:r>
      <w:r w:rsidRPr="004B738F">
        <w:rPr>
          <w:rStyle w:val="StyleUnderline"/>
        </w:rPr>
        <w:t xml:space="preserve"> ought to get </w:t>
      </w:r>
      <w:r w:rsidRPr="004B738F">
        <w:rPr>
          <w:rStyle w:val="Emphasis"/>
        </w:rPr>
        <w:t>as much protection</w:t>
      </w:r>
      <w:r w:rsidRPr="004B738F">
        <w:rPr>
          <w:rStyle w:val="StyleUnderline"/>
        </w:rPr>
        <w:t xml:space="preserve"> as current generations</w:t>
      </w:r>
      <w:r w:rsidRPr="004B738F">
        <w:rPr>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4B738F">
        <w:rPr>
          <w:rStyle w:val="Emphasis"/>
          <w:highlight w:val="cyan"/>
        </w:rPr>
        <w:t>existential risk</w:t>
      </w:r>
      <w:r w:rsidRPr="004B738F">
        <w:rPr>
          <w:sz w:val="16"/>
        </w:rPr>
        <w:t xml:space="preserve">, it </w:t>
      </w:r>
      <w:r w:rsidRPr="004B738F">
        <w:rPr>
          <w:rStyle w:val="StyleUnderline"/>
          <w:highlight w:val="cyan"/>
        </w:rPr>
        <w:t>would</w:t>
      </w:r>
      <w:r w:rsidRPr="004B738F">
        <w:rPr>
          <w:sz w:val="16"/>
        </w:rPr>
        <w:t xml:space="preserve"> seem that we </w:t>
      </w:r>
      <w:r w:rsidRPr="004B738F">
        <w:rPr>
          <w:rStyle w:val="StyleUnderline"/>
          <w:highlight w:val="cyan"/>
        </w:rPr>
        <w:t>fail to live up to</w:t>
      </w:r>
      <w:r w:rsidRPr="004B738F">
        <w:rPr>
          <w:rStyle w:val="StyleUnderline"/>
        </w:rPr>
        <w:t xml:space="preserve"> principles of </w:t>
      </w:r>
      <w:r w:rsidRPr="004B738F">
        <w:rPr>
          <w:rStyle w:val="Emphasis"/>
        </w:rPr>
        <w:t xml:space="preserve">intergenerational </w:t>
      </w:r>
      <w:r w:rsidRPr="004B738F">
        <w:rPr>
          <w:rStyle w:val="Emphasis"/>
          <w:highlight w:val="cyan"/>
        </w:rPr>
        <w:t>equity</w:t>
      </w:r>
      <w:r w:rsidRPr="004B738F">
        <w:rPr>
          <w:rStyle w:val="StyleUnderline"/>
        </w:rPr>
        <w:t xml:space="preserve">. Existential </w:t>
      </w:r>
      <w:r w:rsidRPr="004B738F">
        <w:rPr>
          <w:rStyle w:val="StyleUnderline"/>
          <w:highlight w:val="cyan"/>
        </w:rPr>
        <w:t>catastrophe would not only give future gen</w:t>
      </w:r>
      <w:r w:rsidRPr="004B738F">
        <w:rPr>
          <w:rStyle w:val="StyleUnderline"/>
        </w:rPr>
        <w:t>eration</w:t>
      </w:r>
      <w:r w:rsidRPr="004B738F">
        <w:rPr>
          <w:rStyle w:val="StyleUnderline"/>
          <w:highlight w:val="cyan"/>
        </w:rPr>
        <w:t xml:space="preserve">s </w:t>
      </w:r>
      <w:r w:rsidRPr="004B738F">
        <w:rPr>
          <w:rStyle w:val="Emphasis"/>
          <w:highlight w:val="cyan"/>
        </w:rPr>
        <w:t>less</w:t>
      </w:r>
      <w:r w:rsidRPr="004B738F">
        <w:rPr>
          <w:rStyle w:val="Emphasis"/>
        </w:rPr>
        <w:t xml:space="preserve"> than the current generations</w:t>
      </w:r>
      <w:r w:rsidRPr="004B738F">
        <w:rPr>
          <w:rStyle w:val="StyleUnderline"/>
        </w:rPr>
        <w:t xml:space="preserve">; </w:t>
      </w:r>
      <w:r w:rsidRPr="004B738F">
        <w:rPr>
          <w:rStyle w:val="StyleUnderline"/>
          <w:highlight w:val="cyan"/>
        </w:rPr>
        <w:t xml:space="preserve">it would give them </w:t>
      </w:r>
      <w:r w:rsidRPr="004B738F">
        <w:rPr>
          <w:rStyle w:val="Emphasis"/>
          <w:i/>
          <w:highlight w:val="cyan"/>
        </w:rPr>
        <w:t>nothing</w:t>
      </w:r>
      <w:r w:rsidRPr="004B738F">
        <w:rPr>
          <w:sz w:val="16"/>
        </w:rPr>
        <w:t xml:space="preserve">. Indeed, </w:t>
      </w:r>
      <w:r w:rsidRPr="004B738F">
        <w:rPr>
          <w:rStyle w:val="StyleUnderline"/>
        </w:rPr>
        <w:t>reducing existential risk</w:t>
      </w:r>
      <w:r w:rsidRPr="004B738F">
        <w:rPr>
          <w:sz w:val="16"/>
        </w:rPr>
        <w:t xml:space="preserve"> plausibly </w:t>
      </w:r>
      <w:r w:rsidRPr="004B738F">
        <w:rPr>
          <w:rStyle w:val="StyleUnderline"/>
        </w:rPr>
        <w:t xml:space="preserve">has </w:t>
      </w:r>
      <w:r w:rsidRPr="004B738F">
        <w:rPr>
          <w:rStyle w:val="Emphasis"/>
        </w:rPr>
        <w:t>a quite low cost</w:t>
      </w:r>
      <w:r w:rsidRPr="004B738F">
        <w:rPr>
          <w:rStyle w:val="StyleUnderline"/>
        </w:rPr>
        <w:t xml:space="preserve"> for us in comparison with </w:t>
      </w:r>
      <w:r w:rsidRPr="004B738F">
        <w:rPr>
          <w:rStyle w:val="Emphasis"/>
        </w:rPr>
        <w:t xml:space="preserve">the </w:t>
      </w:r>
      <w:proofErr w:type="gramStart"/>
      <w:r w:rsidRPr="004B738F">
        <w:rPr>
          <w:rStyle w:val="Emphasis"/>
        </w:rPr>
        <w:t>huge expected</w:t>
      </w:r>
      <w:proofErr w:type="gramEnd"/>
      <w:r w:rsidRPr="004B738F">
        <w:rPr>
          <w:rStyle w:val="Emphasis"/>
        </w:rPr>
        <w:t xml:space="preserve"> value</w:t>
      </w:r>
      <w:r w:rsidRPr="004B738F">
        <w:rPr>
          <w:rStyle w:val="StyleUnderline"/>
        </w:rPr>
        <w:t xml:space="preserve"> it has for future generations. </w:t>
      </w:r>
      <w:proofErr w:type="gramStart"/>
      <w:r w:rsidRPr="004B738F">
        <w:rPr>
          <w:rStyle w:val="StyleUnderline"/>
        </w:rPr>
        <w:t>In spite of</w:t>
      </w:r>
      <w:proofErr w:type="gramEnd"/>
      <w:r w:rsidRPr="004B738F">
        <w:rPr>
          <w:rStyle w:val="StyleUnderline"/>
        </w:rPr>
        <w:t xml:space="preserve"> this, </w:t>
      </w:r>
      <w:r w:rsidRPr="004B738F">
        <w:rPr>
          <w:rStyle w:val="Emphasis"/>
        </w:rPr>
        <w:t>relatively little</w:t>
      </w:r>
      <w:r w:rsidRPr="004B738F">
        <w:rPr>
          <w:rStyle w:val="StyleUnderline"/>
        </w:rPr>
        <w:t xml:space="preserve"> is done to reduce existential risk</w:t>
      </w:r>
      <w:r w:rsidRPr="004B738F">
        <w:rPr>
          <w:sz w:val="16"/>
        </w:rPr>
        <w:t xml:space="preserve">. Unless we give up on </w:t>
      </w:r>
      <w:r w:rsidRPr="004B738F">
        <w:rPr>
          <w:rStyle w:val="StyleUnderline"/>
        </w:rPr>
        <w:t xml:space="preserve">norms of </w:t>
      </w:r>
      <w:r w:rsidRPr="004B738F">
        <w:rPr>
          <w:rStyle w:val="Emphasis"/>
        </w:rPr>
        <w:t>intergenerational equity</w:t>
      </w:r>
      <w:r w:rsidRPr="004B738F">
        <w:rPr>
          <w:sz w:val="16"/>
        </w:rPr>
        <w:t xml:space="preserve">, they </w:t>
      </w:r>
      <w:r w:rsidRPr="004B738F">
        <w:rPr>
          <w:rStyle w:val="StyleUnderline"/>
        </w:rPr>
        <w:t xml:space="preserve">give us </w:t>
      </w:r>
      <w:r w:rsidRPr="004B738F">
        <w:rPr>
          <w:rStyle w:val="Emphasis"/>
        </w:rPr>
        <w:t>a strong case</w:t>
      </w:r>
      <w:r w:rsidRPr="004B738F">
        <w:rPr>
          <w:sz w:val="16"/>
        </w:rPr>
        <w:t xml:space="preserve"> for significantly increasing our efforts </w:t>
      </w:r>
      <w:r w:rsidRPr="004B738F">
        <w:rPr>
          <w:rStyle w:val="StyleUnderline"/>
        </w:rPr>
        <w:t>to reduce existential risks</w:t>
      </w:r>
      <w:r w:rsidRPr="004B738F">
        <w:rPr>
          <w:sz w:val="16"/>
        </w:rPr>
        <w:t xml:space="preserve">. 1.3. WHY EXISTENTIAL RISKS MAY BE SYSTEMATICALLY UNDERINVESTED IN, AND THE ROLE OF THE INTERNATIONAL COMMUNITY In spite of the importance of </w:t>
      </w:r>
      <w:r w:rsidRPr="004B738F">
        <w:rPr>
          <w:rStyle w:val="StyleUnderline"/>
        </w:rPr>
        <w:t>existential risk reduction</w:t>
      </w:r>
      <w:r w:rsidRPr="004B738F">
        <w:rPr>
          <w:sz w:val="16"/>
        </w:rPr>
        <w:t xml:space="preserve">, it probably </w:t>
      </w:r>
      <w:r w:rsidRPr="004B738F">
        <w:rPr>
          <w:rStyle w:val="StyleUnderline"/>
        </w:rPr>
        <w:t xml:space="preserve">receives </w:t>
      </w:r>
      <w:r w:rsidRPr="004B738F">
        <w:rPr>
          <w:rStyle w:val="Emphasis"/>
        </w:rPr>
        <w:t>less attention</w:t>
      </w:r>
      <w:r w:rsidRPr="004B738F">
        <w:rPr>
          <w:rStyle w:val="StyleUnderline"/>
        </w:rPr>
        <w:t xml:space="preserve"> than is warranted</w:t>
      </w:r>
      <w:r w:rsidRPr="004B738F">
        <w:rPr>
          <w:sz w:val="16"/>
        </w:rPr>
        <w:t xml:space="preserve">.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w:t>
      </w:r>
      <w:r w:rsidRPr="004B738F">
        <w:rPr>
          <w:i/>
          <w:iCs/>
          <w:sz w:val="16"/>
        </w:rPr>
        <w:t>a global public good</w:t>
      </w:r>
      <w:r w:rsidRPr="004B738F">
        <w:rPr>
          <w:sz w:val="16"/>
        </w:rPr>
        <w:t xml:space="preserve">. Economic theory predicts that such goods tend to be underprovided. The benefits of existential risk reduction are widely and indivisibly dispersed around the globe from the countries responsible for </w:t>
      </w:r>
      <w:proofErr w:type="gramStart"/>
      <w:r w:rsidRPr="004B738F">
        <w:rPr>
          <w:sz w:val="16"/>
        </w:rPr>
        <w:t>taking action</w:t>
      </w:r>
      <w:proofErr w:type="gramEnd"/>
      <w:r w:rsidRPr="004B738F">
        <w:rPr>
          <w:sz w:val="16"/>
        </w:rPr>
        <w:t xml:space="preserve">. Consequently, </w:t>
      </w:r>
      <w:r w:rsidRPr="004B738F">
        <w:rPr>
          <w:rStyle w:val="StyleUnderline"/>
        </w:rPr>
        <w:t xml:space="preserve">a </w:t>
      </w:r>
      <w:r w:rsidRPr="004B738F">
        <w:rPr>
          <w:rStyle w:val="StyleUnderline"/>
          <w:highlight w:val="cyan"/>
        </w:rPr>
        <w:t xml:space="preserve">country which </w:t>
      </w:r>
      <w:r w:rsidRPr="004B738F">
        <w:rPr>
          <w:rStyle w:val="StyleUnderline"/>
          <w:highlight w:val="cyan"/>
        </w:rPr>
        <w:lastRenderedPageBreak/>
        <w:t xml:space="preserve">reduces </w:t>
      </w:r>
      <w:r w:rsidRPr="004B738F">
        <w:rPr>
          <w:rStyle w:val="Emphasis"/>
          <w:highlight w:val="cyan"/>
        </w:rPr>
        <w:t>ex</w:t>
      </w:r>
      <w:r w:rsidRPr="004B738F">
        <w:rPr>
          <w:rStyle w:val="Emphasis"/>
        </w:rPr>
        <w:t xml:space="preserve">istential </w:t>
      </w:r>
      <w:r w:rsidRPr="004B738F">
        <w:rPr>
          <w:rStyle w:val="Emphasis"/>
          <w:highlight w:val="cyan"/>
        </w:rPr>
        <w:t>risk</w:t>
      </w:r>
      <w:r w:rsidRPr="004B738F">
        <w:rPr>
          <w:rStyle w:val="StyleUnderline"/>
        </w:rPr>
        <w:t xml:space="preserve"> </w:t>
      </w:r>
      <w:r w:rsidRPr="004B738F">
        <w:rPr>
          <w:rStyle w:val="StyleUnderline"/>
          <w:highlight w:val="cyan"/>
        </w:rPr>
        <w:t>gains</w:t>
      </w:r>
      <w:r w:rsidRPr="004B738F">
        <w:rPr>
          <w:rStyle w:val="StyleUnderline"/>
        </w:rPr>
        <w:t xml:space="preserve"> </w:t>
      </w:r>
      <w:r w:rsidRPr="004B738F">
        <w:rPr>
          <w:rStyle w:val="Emphasis"/>
        </w:rPr>
        <w:t xml:space="preserve">only </w:t>
      </w:r>
      <w:r w:rsidRPr="004B738F">
        <w:rPr>
          <w:rStyle w:val="Emphasis"/>
          <w:highlight w:val="cyan"/>
        </w:rPr>
        <w:t>a</w:t>
      </w:r>
      <w:r w:rsidRPr="004B738F">
        <w:rPr>
          <w:rStyle w:val="Emphasis"/>
        </w:rPr>
        <w:t xml:space="preserve"> small </w:t>
      </w:r>
      <w:r w:rsidRPr="004B738F">
        <w:rPr>
          <w:rStyle w:val="Emphasis"/>
          <w:highlight w:val="cyan"/>
        </w:rPr>
        <w:t>portion</w:t>
      </w:r>
      <w:r w:rsidRPr="004B738F">
        <w:rPr>
          <w:rStyle w:val="StyleUnderline"/>
          <w:highlight w:val="cyan"/>
        </w:rPr>
        <w:t xml:space="preserve"> of</w:t>
      </w:r>
      <w:r w:rsidRPr="004B738F">
        <w:rPr>
          <w:rStyle w:val="StyleUnderline"/>
        </w:rPr>
        <w:t xml:space="preserve"> the </w:t>
      </w:r>
      <w:r w:rsidRPr="004B738F">
        <w:rPr>
          <w:rStyle w:val="StyleUnderline"/>
          <w:highlight w:val="cyan"/>
        </w:rPr>
        <w:t xml:space="preserve">benefits but bears </w:t>
      </w:r>
      <w:r w:rsidRPr="004B738F">
        <w:rPr>
          <w:rStyle w:val="Emphasis"/>
          <w:highlight w:val="cyan"/>
        </w:rPr>
        <w:t>the full</w:t>
      </w:r>
      <w:r w:rsidRPr="004B738F">
        <w:rPr>
          <w:rStyle w:val="Emphasis"/>
        </w:rPr>
        <w:t xml:space="preserve"> brunt of the </w:t>
      </w:r>
      <w:r w:rsidRPr="004B738F">
        <w:rPr>
          <w:rStyle w:val="Emphasis"/>
          <w:highlight w:val="cyan"/>
        </w:rPr>
        <w:t>costs</w:t>
      </w:r>
      <w:r w:rsidRPr="004B738F">
        <w:rPr>
          <w:rStyle w:val="StyleUnderline"/>
        </w:rPr>
        <w:t>. Countries</w:t>
      </w:r>
      <w:r w:rsidRPr="004B738F">
        <w:rPr>
          <w:sz w:val="16"/>
        </w:rPr>
        <w:t xml:space="preserve"> thus </w:t>
      </w:r>
      <w:r w:rsidRPr="004B738F">
        <w:rPr>
          <w:rStyle w:val="StyleUnderline"/>
        </w:rPr>
        <w:t xml:space="preserve">have </w:t>
      </w:r>
      <w:r w:rsidRPr="004B738F">
        <w:rPr>
          <w:rStyle w:val="Emphasis"/>
        </w:rPr>
        <w:t>strong incentives</w:t>
      </w:r>
      <w:r w:rsidRPr="004B738F">
        <w:rPr>
          <w:rStyle w:val="StyleUnderline"/>
        </w:rPr>
        <w:t xml:space="preserve"> to free ride</w:t>
      </w:r>
      <w:r w:rsidRPr="004B738F">
        <w:rPr>
          <w:sz w:val="16"/>
        </w:rPr>
        <w:t xml:space="preserve">, receiving the benefits of risk reduction without contributing. As a result, too few do what is in the common interest. Secondly, as already suggested above, </w:t>
      </w:r>
      <w:r w:rsidRPr="004B738F">
        <w:rPr>
          <w:rStyle w:val="Emphasis"/>
        </w:rPr>
        <w:t>existential risk reduction</w:t>
      </w:r>
      <w:r w:rsidRPr="004B738F">
        <w:rPr>
          <w:rStyle w:val="StyleUnderline"/>
        </w:rPr>
        <w:t xml:space="preserve"> is </w:t>
      </w:r>
      <w:r w:rsidRPr="004B738F">
        <w:rPr>
          <w:rStyle w:val="Emphasis"/>
        </w:rPr>
        <w:t xml:space="preserve">an </w:t>
      </w:r>
      <w:r w:rsidRPr="004B738F">
        <w:rPr>
          <w:rStyle w:val="Emphasis"/>
          <w:i/>
        </w:rPr>
        <w:t>intergenerational</w:t>
      </w:r>
      <w:r w:rsidRPr="004B738F">
        <w:rPr>
          <w:rStyle w:val="Emphasis"/>
        </w:rPr>
        <w:t xml:space="preserve"> public good</w:t>
      </w:r>
      <w:r w:rsidRPr="004B738F">
        <w:rPr>
          <w:sz w:val="16"/>
        </w:rPr>
        <w:t xml:space="preserve">: most of </w:t>
      </w:r>
      <w:r w:rsidRPr="004B738F">
        <w:rPr>
          <w:rStyle w:val="StyleUnderline"/>
        </w:rPr>
        <w:t xml:space="preserve">the benefits are enjoyed by </w:t>
      </w:r>
      <w:r w:rsidRPr="004B738F">
        <w:rPr>
          <w:rStyle w:val="Emphasis"/>
        </w:rPr>
        <w:t>future generations</w:t>
      </w:r>
      <w:r w:rsidRPr="004B738F">
        <w:rPr>
          <w:rStyle w:val="StyleUnderline"/>
        </w:rPr>
        <w:t xml:space="preserve"> who have </w:t>
      </w:r>
      <w:r w:rsidRPr="004B738F">
        <w:rPr>
          <w:rStyle w:val="Emphasis"/>
        </w:rPr>
        <w:t>no say</w:t>
      </w:r>
      <w:r w:rsidRPr="004B738F">
        <w:rPr>
          <w:rStyle w:val="StyleUnderline"/>
        </w:rPr>
        <w:t xml:space="preserve"> in the political process</w:t>
      </w:r>
      <w:r w:rsidRPr="004B738F">
        <w:rPr>
          <w:sz w:val="16"/>
        </w:rPr>
        <w:t xml:space="preserve">. For these goods, </w:t>
      </w:r>
      <w:r w:rsidRPr="004B738F">
        <w:rPr>
          <w:rStyle w:val="StyleUnderline"/>
        </w:rPr>
        <w:t xml:space="preserve">the </w:t>
      </w:r>
      <w:r w:rsidRPr="004B738F">
        <w:rPr>
          <w:rStyle w:val="StyleUnderline"/>
          <w:highlight w:val="cyan"/>
        </w:rPr>
        <w:t xml:space="preserve">problem is </w:t>
      </w:r>
      <w:r w:rsidRPr="004B738F">
        <w:rPr>
          <w:rStyle w:val="Emphasis"/>
          <w:i/>
          <w:highlight w:val="cyan"/>
        </w:rPr>
        <w:t>temporal</w:t>
      </w:r>
      <w:r w:rsidRPr="004B738F">
        <w:rPr>
          <w:rStyle w:val="Emphasis"/>
          <w:highlight w:val="cyan"/>
        </w:rPr>
        <w:t xml:space="preserve"> free riding</w:t>
      </w:r>
      <w:r w:rsidRPr="004B738F">
        <w:rPr>
          <w:rStyle w:val="StyleUnderline"/>
        </w:rPr>
        <w:t xml:space="preserve">: the </w:t>
      </w:r>
      <w:r w:rsidRPr="004B738F">
        <w:rPr>
          <w:rStyle w:val="StyleUnderline"/>
          <w:highlight w:val="cyan"/>
        </w:rPr>
        <w:t>current</w:t>
      </w:r>
      <w:r w:rsidRPr="004B738F">
        <w:rPr>
          <w:rStyle w:val="StyleUnderline"/>
        </w:rPr>
        <w:t xml:space="preserve"> </w:t>
      </w:r>
      <w:r w:rsidRPr="004B738F">
        <w:rPr>
          <w:rStyle w:val="StyleUnderline"/>
          <w:highlight w:val="cyan"/>
        </w:rPr>
        <w:t>gen</w:t>
      </w:r>
      <w:r w:rsidRPr="004B738F">
        <w:rPr>
          <w:rStyle w:val="StyleUnderline"/>
        </w:rPr>
        <w:t xml:space="preserve">eration </w:t>
      </w:r>
      <w:r w:rsidRPr="004B738F">
        <w:rPr>
          <w:rStyle w:val="StyleUnderline"/>
          <w:highlight w:val="cyan"/>
        </w:rPr>
        <w:t>enjoys</w:t>
      </w:r>
      <w:r w:rsidRPr="004B738F">
        <w:rPr>
          <w:rStyle w:val="StyleUnderline"/>
        </w:rPr>
        <w:t xml:space="preserve"> </w:t>
      </w:r>
      <w:r w:rsidRPr="004B738F">
        <w:rPr>
          <w:rStyle w:val="Emphasis"/>
        </w:rPr>
        <w:t xml:space="preserve">the benefits of </w:t>
      </w:r>
      <w:r w:rsidRPr="004B738F">
        <w:rPr>
          <w:rStyle w:val="Emphasis"/>
          <w:highlight w:val="cyan"/>
        </w:rPr>
        <w:t>inaction</w:t>
      </w:r>
      <w:r w:rsidRPr="004B738F">
        <w:rPr>
          <w:rStyle w:val="StyleUnderline"/>
          <w:highlight w:val="cyan"/>
        </w:rPr>
        <w:t xml:space="preserve"> while future gen</w:t>
      </w:r>
      <w:r w:rsidRPr="004B738F">
        <w:rPr>
          <w:rStyle w:val="StyleUnderline"/>
        </w:rPr>
        <w:t>eration</w:t>
      </w:r>
      <w:r w:rsidRPr="004B738F">
        <w:rPr>
          <w:rStyle w:val="StyleUnderline"/>
          <w:highlight w:val="cyan"/>
        </w:rPr>
        <w:t xml:space="preserve">s bear </w:t>
      </w:r>
      <w:r w:rsidRPr="004B738F">
        <w:rPr>
          <w:rStyle w:val="Emphasis"/>
          <w:highlight w:val="cyan"/>
        </w:rPr>
        <w:t>the costs</w:t>
      </w:r>
      <w:r w:rsidRPr="004B738F">
        <w:rPr>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4B738F">
        <w:rPr>
          <w:sz w:val="16"/>
        </w:rPr>
        <w:t>with regard to</w:t>
      </w:r>
      <w:proofErr w:type="gramEnd"/>
      <w:r w:rsidRPr="004B738F">
        <w:rPr>
          <w:sz w:val="16"/>
        </w:rPr>
        <w:t xml:space="preserve"> these emerging risks is comparable to the one we faced when nuclear weapons first became available. </w:t>
      </w:r>
      <w:r w:rsidRPr="004B738F">
        <w:rPr>
          <w:rStyle w:val="Emphasis"/>
        </w:rPr>
        <w:t xml:space="preserve">Cognitive </w:t>
      </w:r>
      <w:r w:rsidRPr="004B738F">
        <w:rPr>
          <w:rStyle w:val="Emphasis"/>
          <w:highlight w:val="cyan"/>
        </w:rPr>
        <w:t>biases</w:t>
      </w:r>
      <w:r w:rsidRPr="004B738F">
        <w:rPr>
          <w:sz w:val="16"/>
        </w:rPr>
        <w:t xml:space="preserve"> also </w:t>
      </w:r>
      <w:r w:rsidRPr="004B738F">
        <w:rPr>
          <w:rStyle w:val="StyleUnderline"/>
          <w:highlight w:val="cyan"/>
        </w:rPr>
        <w:t>lead people to underestimate ex</w:t>
      </w:r>
      <w:r w:rsidRPr="004B738F">
        <w:rPr>
          <w:rStyle w:val="StyleUnderline"/>
        </w:rPr>
        <w:t xml:space="preserve">istential </w:t>
      </w:r>
      <w:r w:rsidRPr="004B738F">
        <w:rPr>
          <w:rStyle w:val="StyleUnderline"/>
          <w:highlight w:val="cyan"/>
        </w:rPr>
        <w:t>risks</w:t>
      </w:r>
      <w:r w:rsidRPr="004B738F">
        <w:rPr>
          <w:rStyle w:val="StyleUnderline"/>
        </w:rPr>
        <w:t xml:space="preserve">. Since there have not been </w:t>
      </w:r>
      <w:r w:rsidRPr="004B738F">
        <w:rPr>
          <w:rStyle w:val="Emphasis"/>
        </w:rPr>
        <w:t>any catastrophes</w:t>
      </w:r>
      <w:r w:rsidRPr="004B738F">
        <w:rPr>
          <w:rStyle w:val="StyleUnderline"/>
        </w:rPr>
        <w:t xml:space="preserve"> of this magnitude, these </w:t>
      </w:r>
      <w:r w:rsidRPr="004B738F">
        <w:rPr>
          <w:rStyle w:val="StyleUnderline"/>
          <w:highlight w:val="cyan"/>
        </w:rPr>
        <w:t xml:space="preserve">risks are </w:t>
      </w:r>
      <w:r w:rsidRPr="004B738F">
        <w:rPr>
          <w:rStyle w:val="Emphasis"/>
          <w:highlight w:val="cyan"/>
        </w:rPr>
        <w:t>not salient</w:t>
      </w:r>
      <w:r w:rsidRPr="004B738F">
        <w:rPr>
          <w:sz w:val="16"/>
        </w:rPr>
        <w:t xml:space="preserve"> to politicians and the public.72 </w:t>
      </w:r>
      <w:r w:rsidRPr="004B738F">
        <w:rPr>
          <w:rStyle w:val="StyleUnderline"/>
          <w:highlight w:val="cyan"/>
        </w:rPr>
        <w:t>This is</w:t>
      </w:r>
      <w:r w:rsidRPr="004B738F">
        <w:rPr>
          <w:sz w:val="16"/>
        </w:rPr>
        <w:t xml:space="preserve"> an example of the misapplication of </w:t>
      </w:r>
      <w:r w:rsidRPr="004B738F">
        <w:rPr>
          <w:rStyle w:val="Emphasis"/>
        </w:rPr>
        <w:t xml:space="preserve">the </w:t>
      </w:r>
      <w:r w:rsidRPr="004B738F">
        <w:rPr>
          <w:rStyle w:val="Emphasis"/>
          <w:i/>
          <w:highlight w:val="cyan"/>
        </w:rPr>
        <w:t>availability</w:t>
      </w:r>
      <w:r w:rsidRPr="004B738F">
        <w:rPr>
          <w:rStyle w:val="Emphasis"/>
          <w:i/>
        </w:rPr>
        <w:t xml:space="preserve"> heuristic</w:t>
      </w:r>
      <w:r w:rsidRPr="004B738F">
        <w:rPr>
          <w:rStyle w:val="StyleUnderline"/>
        </w:rPr>
        <w:t xml:space="preserve">, a mental shortcut </w:t>
      </w:r>
      <w:r w:rsidRPr="004B738F">
        <w:rPr>
          <w:rStyle w:val="StyleUnderline"/>
          <w:highlight w:val="cyan"/>
        </w:rPr>
        <w:t>which assumes</w:t>
      </w:r>
      <w:r w:rsidRPr="004B738F">
        <w:rPr>
          <w:sz w:val="16"/>
        </w:rPr>
        <w:t xml:space="preserve"> that </w:t>
      </w:r>
      <w:r w:rsidRPr="004B738F">
        <w:rPr>
          <w:rStyle w:val="StyleUnderline"/>
          <w:highlight w:val="cyan"/>
        </w:rPr>
        <w:t>something is important</w:t>
      </w:r>
      <w:r w:rsidRPr="004B738F">
        <w:rPr>
          <w:rStyle w:val="StyleUnderline"/>
        </w:rPr>
        <w:t xml:space="preserve"> </w:t>
      </w:r>
      <w:r w:rsidRPr="004B738F">
        <w:rPr>
          <w:rStyle w:val="Emphasis"/>
        </w:rPr>
        <w:t xml:space="preserve">only </w:t>
      </w:r>
      <w:r w:rsidRPr="004B738F">
        <w:rPr>
          <w:rStyle w:val="Emphasis"/>
          <w:highlight w:val="cyan"/>
        </w:rPr>
        <w:t>if</w:t>
      </w:r>
      <w:r w:rsidRPr="004B738F">
        <w:rPr>
          <w:rStyle w:val="StyleUnderline"/>
        </w:rPr>
        <w:t xml:space="preserve"> it can be </w:t>
      </w:r>
      <w:r w:rsidRPr="004B738F">
        <w:rPr>
          <w:rStyle w:val="Emphasis"/>
        </w:rPr>
        <w:t xml:space="preserve">readily </w:t>
      </w:r>
      <w:r w:rsidRPr="004B738F">
        <w:rPr>
          <w:rStyle w:val="Emphasis"/>
          <w:highlight w:val="cyan"/>
        </w:rPr>
        <w:t>recalled</w:t>
      </w:r>
      <w:r w:rsidRPr="004B738F">
        <w:rPr>
          <w:sz w:val="16"/>
        </w:rPr>
        <w:t xml:space="preserve">. </w:t>
      </w:r>
      <w:r w:rsidRPr="004B738F">
        <w:rPr>
          <w:rStyle w:val="Emphasis"/>
        </w:rPr>
        <w:t>Another cognitive bias</w:t>
      </w:r>
      <w:r w:rsidRPr="004B738F">
        <w:rPr>
          <w:sz w:val="16"/>
        </w:rPr>
        <w:t xml:space="preserve"> affecting perceptions of existential risk </w:t>
      </w:r>
      <w:r w:rsidRPr="004B738F">
        <w:rPr>
          <w:rStyle w:val="StyleUnderline"/>
        </w:rPr>
        <w:t xml:space="preserve">is </w:t>
      </w:r>
      <w:r w:rsidRPr="004B738F">
        <w:rPr>
          <w:rStyle w:val="Emphasis"/>
          <w:highlight w:val="cyan"/>
        </w:rPr>
        <w:t>scope neglect</w:t>
      </w:r>
      <w:r w:rsidRPr="004B738F">
        <w:rPr>
          <w:rStyle w:val="StyleUnderline"/>
        </w:rPr>
        <w:t xml:space="preserve">. In </w:t>
      </w:r>
      <w:r w:rsidRPr="004B738F">
        <w:rPr>
          <w:rStyle w:val="Emphasis"/>
        </w:rPr>
        <w:t>a seminal 1992 study</w:t>
      </w:r>
      <w:r w:rsidRPr="004B738F">
        <w:rPr>
          <w:rStyle w:val="StyleUnderline"/>
        </w:rPr>
        <w:t>, three groups were asked how much they would</w:t>
      </w:r>
      <w:r w:rsidRPr="004B738F">
        <w:rPr>
          <w:sz w:val="16"/>
        </w:rPr>
        <w:t xml:space="preserve"> be </w:t>
      </w:r>
      <w:r w:rsidRPr="004B738F">
        <w:rPr>
          <w:rStyle w:val="StyleUnderline"/>
        </w:rPr>
        <w:t>willing to pay to save 2,000</w:t>
      </w:r>
      <w:r w:rsidRPr="004B738F">
        <w:rPr>
          <w:sz w:val="16"/>
        </w:rPr>
        <w:t xml:space="preserve">, 20,000 </w:t>
      </w:r>
      <w:r w:rsidRPr="004B738F">
        <w:rPr>
          <w:rStyle w:val="StyleUnderline"/>
        </w:rPr>
        <w:t>or 200,000 birds</w:t>
      </w:r>
      <w:r w:rsidRPr="004B738F">
        <w:rPr>
          <w:sz w:val="16"/>
        </w:rPr>
        <w:t xml:space="preserve"> from drowning in uncovered oil ponds. The groups answered $80, $78, and $88, respectively.73 In this case, </w:t>
      </w:r>
      <w:r w:rsidRPr="004B738F">
        <w:rPr>
          <w:rStyle w:val="StyleUnderline"/>
          <w:highlight w:val="cyan"/>
        </w:rPr>
        <w:t>the size of</w:t>
      </w:r>
      <w:r w:rsidRPr="004B738F">
        <w:rPr>
          <w:rStyle w:val="StyleUnderline"/>
        </w:rPr>
        <w:t xml:space="preserve"> the </w:t>
      </w:r>
      <w:r w:rsidRPr="004B738F">
        <w:rPr>
          <w:rStyle w:val="StyleUnderline"/>
          <w:highlight w:val="cyan"/>
        </w:rPr>
        <w:t xml:space="preserve">benefits had </w:t>
      </w:r>
      <w:r w:rsidRPr="004B738F">
        <w:rPr>
          <w:rStyle w:val="Emphasis"/>
          <w:highlight w:val="cyan"/>
        </w:rPr>
        <w:t>little effect</w:t>
      </w:r>
      <w:r w:rsidRPr="004B738F">
        <w:rPr>
          <w:rStyle w:val="StyleUnderline"/>
          <w:highlight w:val="cyan"/>
        </w:rPr>
        <w:t xml:space="preserve"> on</w:t>
      </w:r>
      <w:r w:rsidRPr="004B738F">
        <w:rPr>
          <w:rStyle w:val="StyleUnderline"/>
        </w:rPr>
        <w:t xml:space="preserve"> the scale of the preferred </w:t>
      </w:r>
      <w:r w:rsidRPr="004B738F">
        <w:rPr>
          <w:rStyle w:val="StyleUnderline"/>
          <w:highlight w:val="cyan"/>
        </w:rPr>
        <w:t>response. People</w:t>
      </w:r>
      <w:r w:rsidRPr="004B738F">
        <w:rPr>
          <w:rStyle w:val="StyleUnderline"/>
        </w:rPr>
        <w:t xml:space="preserve"> </w:t>
      </w:r>
      <w:r w:rsidRPr="004B738F">
        <w:rPr>
          <w:rStyle w:val="Emphasis"/>
        </w:rPr>
        <w:t xml:space="preserve">become </w:t>
      </w:r>
      <w:r w:rsidRPr="004B738F">
        <w:rPr>
          <w:rStyle w:val="Emphasis"/>
          <w:highlight w:val="cyan"/>
        </w:rPr>
        <w:t>numbed</w:t>
      </w:r>
      <w:r w:rsidRPr="004B738F">
        <w:rPr>
          <w:rStyle w:val="StyleUnderline"/>
          <w:highlight w:val="cyan"/>
        </w:rPr>
        <w:t xml:space="preserve"> to</w:t>
      </w:r>
      <w:r w:rsidRPr="004B738F">
        <w:rPr>
          <w:rStyle w:val="StyleUnderline"/>
        </w:rPr>
        <w:t xml:space="preserve"> the effect of </w:t>
      </w:r>
      <w:r w:rsidRPr="004B738F">
        <w:rPr>
          <w:rStyle w:val="StyleUnderline"/>
          <w:highlight w:val="cyan"/>
        </w:rPr>
        <w:t>saving lives when</w:t>
      </w:r>
      <w:r w:rsidRPr="004B738F">
        <w:rPr>
          <w:rStyle w:val="StyleUnderline"/>
        </w:rPr>
        <w:t xml:space="preserve"> the </w:t>
      </w:r>
      <w:r w:rsidRPr="004B738F">
        <w:rPr>
          <w:rStyle w:val="StyleUnderline"/>
          <w:highlight w:val="cyan"/>
        </w:rPr>
        <w:t xml:space="preserve">numbers get </w:t>
      </w:r>
      <w:r w:rsidRPr="004B738F">
        <w:rPr>
          <w:rStyle w:val="Emphasis"/>
          <w:highlight w:val="cyan"/>
        </w:rPr>
        <w:t>too large</w:t>
      </w:r>
      <w:r w:rsidRPr="004B738F">
        <w:rPr>
          <w:sz w:val="16"/>
        </w:rPr>
        <w:t xml:space="preserve">. 74 </w:t>
      </w:r>
      <w:r w:rsidRPr="004B738F">
        <w:rPr>
          <w:rStyle w:val="StyleUnderline"/>
        </w:rPr>
        <w:t xml:space="preserve">Scope neglect is </w:t>
      </w:r>
      <w:r w:rsidRPr="004B738F">
        <w:rPr>
          <w:rStyle w:val="Emphasis"/>
        </w:rPr>
        <w:t>a particularly acute problem</w:t>
      </w:r>
      <w:r w:rsidRPr="004B738F">
        <w:rPr>
          <w:rStyle w:val="StyleUnderline"/>
        </w:rPr>
        <w:t xml:space="preserve"> for existential risk because the numbers at stake are </w:t>
      </w:r>
      <w:r w:rsidRPr="004B738F">
        <w:rPr>
          <w:rStyle w:val="Emphasis"/>
        </w:rPr>
        <w:t>so large</w:t>
      </w:r>
      <w:r w:rsidRPr="004B738F">
        <w:rPr>
          <w:sz w:val="16"/>
        </w:rPr>
        <w:t xml:space="preserve">. Due to scope neglect, </w:t>
      </w:r>
      <w:r w:rsidRPr="004B738F">
        <w:rPr>
          <w:rStyle w:val="StyleUnderline"/>
        </w:rPr>
        <w:t>decision-makers</w:t>
      </w:r>
      <w:r w:rsidRPr="004B738F">
        <w:rPr>
          <w:sz w:val="16"/>
        </w:rPr>
        <w:t xml:space="preserve"> are prone to </w:t>
      </w:r>
      <w:r w:rsidRPr="004B738F">
        <w:rPr>
          <w:rStyle w:val="StyleUnderline"/>
        </w:rPr>
        <w:t>treat existential risks</w:t>
      </w:r>
      <w:r w:rsidRPr="004B738F">
        <w:rPr>
          <w:sz w:val="16"/>
        </w:rPr>
        <w:t xml:space="preserve"> in a </w:t>
      </w:r>
      <w:r w:rsidRPr="004B738F">
        <w:rPr>
          <w:rStyle w:val="StyleUnderline"/>
        </w:rPr>
        <w:t>similar</w:t>
      </w:r>
      <w:r w:rsidRPr="004B738F">
        <w:rPr>
          <w:sz w:val="16"/>
        </w:rPr>
        <w:t xml:space="preserve"> way </w:t>
      </w:r>
      <w:r w:rsidRPr="004B738F">
        <w:rPr>
          <w:rStyle w:val="StyleUnderline"/>
        </w:rPr>
        <w:t>to problems</w:t>
      </w:r>
      <w:r w:rsidRPr="004B738F">
        <w:rPr>
          <w:sz w:val="16"/>
        </w:rPr>
        <w:t xml:space="preserve"> which are </w:t>
      </w:r>
      <w:r w:rsidRPr="004B738F">
        <w:rPr>
          <w:rStyle w:val="StyleUnderline"/>
        </w:rPr>
        <w:t>less severe by</w:t>
      </w:r>
      <w:r w:rsidRPr="004B738F">
        <w:rPr>
          <w:sz w:val="16"/>
        </w:rPr>
        <w:t xml:space="preserve"> many orders of </w:t>
      </w:r>
      <w:r w:rsidRPr="004B738F">
        <w:rPr>
          <w:rStyle w:val="StyleUnderline"/>
        </w:rPr>
        <w:t>magnitude</w:t>
      </w:r>
      <w:r w:rsidRPr="004B738F">
        <w:rPr>
          <w:sz w:val="16"/>
        </w:rPr>
        <w:t>. A wide range of other cognitive biases are likely to affect the evaluation of existential risks.75</w:t>
      </w:r>
    </w:p>
    <w:p w14:paraId="5639D7A0" w14:textId="77777777" w:rsidR="004A3C1B" w:rsidRPr="004B738F" w:rsidRDefault="004A3C1B" w:rsidP="004A3C1B">
      <w:pPr>
        <w:rPr>
          <w:sz w:val="16"/>
        </w:rPr>
      </w:pPr>
    </w:p>
    <w:p w14:paraId="0411F5A3" w14:textId="77777777" w:rsidR="004A3C1B" w:rsidRPr="00285A71" w:rsidRDefault="004A3C1B" w:rsidP="004A3C1B">
      <w:pPr>
        <w:pStyle w:val="Heading4"/>
      </w:pPr>
      <w:r>
        <w:t>Util is good – existential threats outweigh</w:t>
      </w:r>
    </w:p>
    <w:p w14:paraId="40091FE5" w14:textId="77777777" w:rsidR="004A3C1B" w:rsidRDefault="004A3C1B" w:rsidP="004A3C1B">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sidRPr="00285A71">
        <w:rPr>
          <w:rStyle w:val="yiv7500437511gmail-style13ptbold"/>
          <w:rFonts w:eastAsiaTheme="majorEastAsia"/>
          <w:b/>
          <w:color w:val="1D2228"/>
          <w:sz w:val="26"/>
          <w:szCs w:val="26"/>
        </w:rPr>
        <w:t>GPP 17</w:t>
      </w:r>
      <w:r>
        <w:rPr>
          <w:rFonts w:ascii="Calibri" w:hAnsi="Calibri" w:cs="Calibri"/>
          <w:color w:val="1D2228"/>
          <w:sz w:val="22"/>
          <w:szCs w:val="22"/>
        </w:rPr>
        <w:t> (Global Priorities Project, Future of Humanity Institute at the University of Oxford, Ministry for Foreign Affairs of Finland, “Existential Risk: Diplomacy and Governance,” Global Priorities Project, 2017, </w:t>
      </w:r>
      <w:hyperlink r:id="rId33" w:tgtFrame="_blank" w:history="1">
        <w:r>
          <w:rPr>
            <w:rStyle w:val="Hyperlink"/>
            <w:rFonts w:eastAsiaTheme="majorEastAsia"/>
            <w:color w:val="196AD4"/>
            <w:szCs w:val="22"/>
          </w:rPr>
          <w:t>https://www.fhi.ox.ac.uk/wp-content/uploads/Existential-Risks-2017-01-23.pdf</w:t>
        </w:r>
      </w:hyperlink>
    </w:p>
    <w:p w14:paraId="39195814" w14:textId="77777777" w:rsidR="004A3C1B" w:rsidRDefault="004A3C1B" w:rsidP="004A3C1B">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Pr>
          <w:rFonts w:ascii="Calibri" w:hAnsi="Calibri" w:cs="Calibri"/>
          <w:color w:val="1D2228"/>
          <w:sz w:val="14"/>
          <w:szCs w:val="14"/>
        </w:rPr>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Pr>
          <w:rStyle w:val="yiv7500437511gmail-styleunderline"/>
          <w:rFonts w:ascii="Calibri" w:hAnsi="Calibri" w:cs="Calibri"/>
          <w:color w:val="1D2228"/>
          <w:szCs w:val="22"/>
          <w:shd w:val="clear" w:color="auto" w:fill="00FFFF"/>
        </w:rPr>
        <w:t>Compare</w:t>
      </w:r>
      <w:r>
        <w:rPr>
          <w:rStyle w:val="yiv7500437511gmail-styleunderline"/>
          <w:rFonts w:ascii="Calibri" w:hAnsi="Calibri" w:cs="Calibri"/>
          <w:color w:val="1D2228"/>
          <w:szCs w:val="22"/>
        </w:rPr>
        <w:t> three outcomes: (1) </w:t>
      </w:r>
      <w:r>
        <w:rPr>
          <w:rStyle w:val="yiv7500437511gmail-styleunderline"/>
          <w:rFonts w:ascii="Calibri" w:hAnsi="Calibri" w:cs="Calibri"/>
          <w:color w:val="1D2228"/>
          <w:szCs w:val="22"/>
          <w:shd w:val="clear" w:color="auto" w:fill="00FFFF"/>
        </w:rPr>
        <w:t>Peace.</w:t>
      </w:r>
      <w:r>
        <w:rPr>
          <w:rStyle w:val="yiv7500437511gmail-styleunderline"/>
          <w:rFonts w:ascii="Calibri" w:hAnsi="Calibri" w:cs="Calibri"/>
          <w:color w:val="1D2228"/>
          <w:szCs w:val="22"/>
        </w:rPr>
        <w:t> (2) A nuclear </w:t>
      </w:r>
      <w:r>
        <w:rPr>
          <w:rStyle w:val="yiv7500437511gmail-styleunderline"/>
          <w:rFonts w:ascii="Calibri" w:hAnsi="Calibri" w:cs="Calibri"/>
          <w:color w:val="1D2228"/>
          <w:szCs w:val="22"/>
          <w:shd w:val="clear" w:color="auto" w:fill="00FFFF"/>
        </w:rPr>
        <w:t>war that kills 99%</w:t>
      </w:r>
      <w:r>
        <w:rPr>
          <w:rStyle w:val="yiv7500437511gmail-styleunderline"/>
          <w:rFonts w:ascii="Calibri" w:hAnsi="Calibri" w:cs="Calibri"/>
          <w:color w:val="1D2228"/>
          <w:szCs w:val="22"/>
        </w:rPr>
        <w:t> of the world’s existing population. (3) A nuclear </w:t>
      </w:r>
      <w:r>
        <w:rPr>
          <w:rStyle w:val="yiv7500437511gmail-styleunderline"/>
          <w:rFonts w:ascii="Calibri" w:hAnsi="Calibri" w:cs="Calibri"/>
          <w:color w:val="1D2228"/>
          <w:szCs w:val="22"/>
          <w:shd w:val="clear" w:color="auto" w:fill="00FFFF"/>
        </w:rPr>
        <w:t>war that kills 100%.</w:t>
      </w:r>
      <w:r>
        <w:rPr>
          <w:rStyle w:val="yiv7500437511gmail-styleunderline"/>
          <w:rFonts w:ascii="Calibri" w:hAnsi="Calibri" w:cs="Calibri"/>
          <w:color w:val="1D2228"/>
          <w:szCs w:val="22"/>
        </w:rPr>
        <w:t> </w:t>
      </w:r>
      <w:r>
        <w:rPr>
          <w:rFonts w:ascii="Calibri" w:hAnsi="Calibri" w:cs="Calibri"/>
          <w:color w:val="1D2228"/>
          <w:sz w:val="14"/>
          <w:szCs w:val="14"/>
        </w:rPr>
        <w:t>(2) would be worse than (1), and (3) would be worse than (2). Which is the greater of these two differences? </w:t>
      </w:r>
      <w:r>
        <w:rPr>
          <w:rStyle w:val="yiv7500437511gmail-styleunderline"/>
          <w:rFonts w:ascii="Calibri" w:hAnsi="Calibri" w:cs="Calibri"/>
          <w:color w:val="1D2228"/>
          <w:szCs w:val="22"/>
        </w:rPr>
        <w:t>Most people believe that the greater difference is between (1) and (2).</w:t>
      </w:r>
      <w:r>
        <w:rPr>
          <w:rFonts w:ascii="Calibri" w:hAnsi="Calibri" w:cs="Calibri"/>
          <w:color w:val="1D2228"/>
          <w:sz w:val="14"/>
          <w:szCs w:val="14"/>
        </w:rPr>
        <w:t> </w:t>
      </w:r>
      <w:r>
        <w:rPr>
          <w:rStyle w:val="yiv7500437511gmail-styleunderline"/>
          <w:rFonts w:ascii="Calibri" w:hAnsi="Calibri" w:cs="Calibri"/>
          <w:color w:val="1D2228"/>
          <w:szCs w:val="22"/>
        </w:rPr>
        <w:t>I believe that the </w:t>
      </w:r>
      <w:r>
        <w:rPr>
          <w:rStyle w:val="yiv7500437511gmail-styleunderline"/>
          <w:rFonts w:ascii="Calibri" w:hAnsi="Calibri" w:cs="Calibri"/>
          <w:color w:val="1D2228"/>
          <w:szCs w:val="22"/>
          <w:shd w:val="clear" w:color="auto" w:fill="00FFFF"/>
        </w:rPr>
        <w:t>difference between (2) and (3) is </w:t>
      </w:r>
      <w:r>
        <w:rPr>
          <w:rStyle w:val="yiv7500437511gmail-styleunderline"/>
          <w:rFonts w:ascii="Calibri" w:hAnsi="Calibri" w:cs="Calibri"/>
          <w:color w:val="1D2228"/>
          <w:szCs w:val="22"/>
        </w:rPr>
        <w:t>very</w:t>
      </w:r>
      <w:r>
        <w:rPr>
          <w:rStyle w:val="yiv7500437511gmail-styleunderline"/>
          <w:rFonts w:ascii="Calibri" w:hAnsi="Calibri" w:cs="Calibri"/>
          <w:color w:val="1D2228"/>
          <w:szCs w:val="22"/>
          <w:shd w:val="clear" w:color="auto" w:fill="00FFFF"/>
        </w:rPr>
        <w:t> much greater</w:t>
      </w:r>
      <w:r>
        <w:rPr>
          <w:rFonts w:ascii="Calibri" w:hAnsi="Calibri" w:cs="Calibri"/>
          <w:color w:val="1D2228"/>
          <w:sz w:val="14"/>
          <w:szCs w:val="14"/>
        </w:rPr>
        <w:t>. ...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Earth will remain</w:t>
      </w:r>
      <w:r>
        <w:rPr>
          <w:rStyle w:val="yiv7500437511gmail-styleunderline"/>
          <w:rFonts w:ascii="Calibri" w:hAnsi="Calibri" w:cs="Calibri"/>
          <w:color w:val="1D2228"/>
          <w:szCs w:val="22"/>
        </w:rPr>
        <w:t> habitable </w:t>
      </w:r>
      <w:r>
        <w:rPr>
          <w:rStyle w:val="yiv7500437511gmail-styleunderline"/>
          <w:rFonts w:ascii="Calibri" w:hAnsi="Calibri" w:cs="Calibri"/>
          <w:color w:val="1D2228"/>
          <w:szCs w:val="22"/>
          <w:shd w:val="clear" w:color="auto" w:fill="00FFFF"/>
        </w:rPr>
        <w:t>for </w:t>
      </w:r>
      <w:r>
        <w:rPr>
          <w:rFonts w:ascii="Calibri" w:hAnsi="Calibri" w:cs="Calibri"/>
          <w:b/>
          <w:bCs/>
          <w:color w:val="1D2228"/>
          <w:sz w:val="22"/>
          <w:szCs w:val="22"/>
          <w:shd w:val="clear" w:color="auto" w:fill="00FFFF"/>
        </w:rPr>
        <w:t>at least another billion years</w:t>
      </w:r>
      <w:r>
        <w:rPr>
          <w:rStyle w:val="yiv7500437511gmail-styleunderline"/>
          <w:rFonts w:ascii="Calibri" w:hAnsi="Calibri" w:cs="Calibri"/>
          <w:color w:val="1D2228"/>
          <w:szCs w:val="22"/>
          <w:shd w:val="clear" w:color="auto" w:fill="00FFFF"/>
        </w:rPr>
        <w:t>.</w:t>
      </w:r>
      <w:r>
        <w:rPr>
          <w:rFonts w:ascii="Calibri" w:hAnsi="Calibri" w:cs="Calibri"/>
          <w:color w:val="1D2228"/>
          <w:sz w:val="14"/>
          <w:szCs w:val="14"/>
          <w:shd w:val="clear" w:color="auto" w:fill="00FFFF"/>
        </w:rPr>
        <w:t> </w:t>
      </w:r>
      <w:r>
        <w:rPr>
          <w:rStyle w:val="yiv7500437511gmail-styleunderline"/>
          <w:rFonts w:ascii="Calibri" w:hAnsi="Calibri" w:cs="Calibri"/>
          <w:color w:val="1D2228"/>
          <w:szCs w:val="22"/>
        </w:rPr>
        <w:t>Civilization began only a few thousand years ago.</w:t>
      </w:r>
      <w:r>
        <w:rPr>
          <w:rFonts w:ascii="Calibri" w:hAnsi="Calibri" w:cs="Calibri"/>
          <w:color w:val="1D2228"/>
          <w:sz w:val="14"/>
          <w:szCs w:val="14"/>
        </w:rPr>
        <w:t> </w:t>
      </w:r>
      <w:r>
        <w:rPr>
          <w:rStyle w:val="yiv7500437511gmail-styleunderline"/>
          <w:rFonts w:ascii="Calibri" w:hAnsi="Calibri" w:cs="Calibri"/>
          <w:color w:val="1D2228"/>
          <w:szCs w:val="22"/>
        </w:rPr>
        <w:t>If we do not destroy mankind, these few thousand years may be only </w:t>
      </w:r>
      <w:r>
        <w:rPr>
          <w:rFonts w:ascii="Calibri" w:hAnsi="Calibri" w:cs="Calibri"/>
          <w:b/>
          <w:bCs/>
          <w:color w:val="1D2228"/>
          <w:sz w:val="22"/>
          <w:szCs w:val="22"/>
        </w:rPr>
        <w:t>a tiny fraction</w:t>
      </w:r>
      <w:r>
        <w:rPr>
          <w:rStyle w:val="yiv7500437511gmail-styleunderline"/>
          <w:rFonts w:ascii="Calibri" w:hAnsi="Calibri" w:cs="Calibri"/>
          <w:color w:val="1D2228"/>
          <w:szCs w:val="22"/>
        </w:rPr>
        <w:t> of the whole of civilized human history.</w:t>
      </w:r>
      <w:r>
        <w:rPr>
          <w:rFonts w:ascii="Calibri" w:hAnsi="Calibri" w:cs="Calibri"/>
          <w:color w:val="1D2228"/>
          <w:sz w:val="14"/>
          <w:szCs w:val="14"/>
        </w:rPr>
        <w:t> </w:t>
      </w:r>
      <w:r>
        <w:rPr>
          <w:rStyle w:val="yiv7500437511gmail-styleunderline"/>
          <w:rFonts w:ascii="Calibri" w:hAnsi="Calibri" w:cs="Calibri"/>
          <w:color w:val="1D2228"/>
          <w:szCs w:val="22"/>
        </w:rPr>
        <w:t xml:space="preserve">The difference between (2) and (3) may thus be the difference between this tiny fraction and </w:t>
      </w:r>
      <w:proofErr w:type="gramStart"/>
      <w:r>
        <w:rPr>
          <w:rStyle w:val="yiv7500437511gmail-styleunderline"/>
          <w:rFonts w:ascii="Calibri" w:hAnsi="Calibri" w:cs="Calibri"/>
          <w:color w:val="1D2228"/>
          <w:szCs w:val="22"/>
        </w:rPr>
        <w:t>all of</w:t>
      </w:r>
      <w:proofErr w:type="gramEnd"/>
      <w:r>
        <w:rPr>
          <w:rStyle w:val="yiv7500437511gmail-styleunderline"/>
          <w:rFonts w:ascii="Calibri" w:hAnsi="Calibri" w:cs="Calibri"/>
          <w:color w:val="1D2228"/>
          <w:szCs w:val="22"/>
        </w:rPr>
        <w:t xml:space="preserve"> the rest of this history.</w:t>
      </w:r>
      <w:r>
        <w:rPr>
          <w:rFonts w:ascii="Calibri" w:hAnsi="Calibri" w:cs="Calibri"/>
          <w:color w:val="1D2228"/>
          <w:sz w:val="14"/>
          <w:szCs w:val="14"/>
        </w:rPr>
        <w:t> </w:t>
      </w:r>
      <w:r>
        <w:rPr>
          <w:rStyle w:val="yiv7500437511gmail-styleunderline"/>
          <w:rFonts w:ascii="Calibri" w:hAnsi="Calibri" w:cs="Calibri"/>
          <w:color w:val="1D2228"/>
          <w:szCs w:val="22"/>
        </w:rPr>
        <w:t>If we compare this possible history to a day, what has occurred so far is only a </w:t>
      </w:r>
      <w:r>
        <w:rPr>
          <w:rFonts w:ascii="Calibri" w:hAnsi="Calibri" w:cs="Calibri"/>
          <w:b/>
          <w:bCs/>
          <w:color w:val="1D2228"/>
          <w:sz w:val="22"/>
          <w:szCs w:val="22"/>
        </w:rPr>
        <w:t>fraction of a second</w:t>
      </w:r>
      <w:r>
        <w:rPr>
          <w:rStyle w:val="yiv7500437511gmail-styleunderline"/>
          <w:rFonts w:ascii="Calibri" w:hAnsi="Calibri" w:cs="Calibri"/>
          <w:color w:val="1D2228"/>
          <w:szCs w:val="22"/>
        </w:rPr>
        <w:t>.65</w:t>
      </w:r>
      <w:r>
        <w:rPr>
          <w:rFonts w:ascii="Calibri" w:hAnsi="Calibri" w:cs="Calibri"/>
          <w:color w:val="1D2228"/>
          <w:sz w:val="14"/>
          <w:szCs w:val="14"/>
        </w:rPr>
        <w:t xml:space="preserve"> In this argument, it seems that Parfit is assuming that the survivors of a nuclear war that kills 99% of the population would eventually be able to recover </w:t>
      </w:r>
      <w:proofErr w:type="spellStart"/>
      <w:r>
        <w:rPr>
          <w:rFonts w:ascii="Calibri" w:hAnsi="Calibri" w:cs="Calibri"/>
          <w:color w:val="1D2228"/>
          <w:sz w:val="14"/>
          <w:szCs w:val="14"/>
        </w:rPr>
        <w:t>civilisation</w:t>
      </w:r>
      <w:proofErr w:type="spellEnd"/>
      <w:r>
        <w:rPr>
          <w:rFonts w:ascii="Calibri" w:hAnsi="Calibri" w:cs="Calibri"/>
          <w:color w:val="1D2228"/>
          <w:sz w:val="14"/>
          <w:szCs w:val="14"/>
        </w:rPr>
        <w:t xml:space="preserve"> without long-term effect. As we have seen, this may not be a safe assumption – but for the purposes of this thought experiment, the point stands. </w:t>
      </w:r>
      <w:r>
        <w:rPr>
          <w:rStyle w:val="yiv7500437511gmail-styleunderline"/>
          <w:rFonts w:ascii="Calibri" w:hAnsi="Calibri" w:cs="Calibri"/>
          <w:color w:val="1D2228"/>
          <w:szCs w:val="22"/>
        </w:rPr>
        <w:t>What makes </w:t>
      </w:r>
      <w:r>
        <w:rPr>
          <w:rStyle w:val="yiv7500437511gmail-styleunderline"/>
          <w:rFonts w:ascii="Calibri" w:hAnsi="Calibri" w:cs="Calibri"/>
          <w:color w:val="1D2228"/>
          <w:szCs w:val="22"/>
          <w:shd w:val="clear" w:color="auto" w:fill="00FFFF"/>
        </w:rPr>
        <w:t>existential catastrophes </w:t>
      </w:r>
      <w:r>
        <w:rPr>
          <w:rStyle w:val="yiv7500437511gmail-styleunderline"/>
          <w:rFonts w:ascii="Calibri" w:hAnsi="Calibri" w:cs="Calibri"/>
          <w:color w:val="1D2228"/>
          <w:szCs w:val="22"/>
        </w:rPr>
        <w:t>especially bad is that they </w:t>
      </w:r>
      <w:r>
        <w:rPr>
          <w:rStyle w:val="yiv7500437511gmail-styleunderline"/>
          <w:rFonts w:ascii="Calibri" w:hAnsi="Calibri" w:cs="Calibri"/>
          <w:color w:val="1D2228"/>
          <w:szCs w:val="22"/>
          <w:shd w:val="clear" w:color="auto" w:fill="00FFFF"/>
        </w:rPr>
        <w:t>would “</w:t>
      </w:r>
      <w:r>
        <w:rPr>
          <w:rFonts w:ascii="Calibri" w:hAnsi="Calibri" w:cs="Calibri"/>
          <w:b/>
          <w:bCs/>
          <w:color w:val="1D2228"/>
          <w:sz w:val="22"/>
          <w:szCs w:val="22"/>
          <w:shd w:val="clear" w:color="auto" w:fill="00FFFF"/>
        </w:rPr>
        <w:t>destroy the future</w:t>
      </w:r>
      <w:r>
        <w:rPr>
          <w:rStyle w:val="yiv7500437511gmail-styleunderline"/>
          <w:rFonts w:ascii="Calibri" w:hAnsi="Calibri" w:cs="Calibri"/>
          <w:color w:val="1D2228"/>
          <w:szCs w:val="22"/>
          <w:shd w:val="clear" w:color="auto" w:fill="00FFFF"/>
        </w:rPr>
        <w:t>,”</w:t>
      </w:r>
      <w:r>
        <w:rPr>
          <w:rStyle w:val="yiv7500437511gmail-styleunderline"/>
          <w:rFonts w:ascii="Calibri" w:hAnsi="Calibri" w:cs="Calibri"/>
          <w:color w:val="1D2228"/>
          <w:szCs w:val="22"/>
        </w:rPr>
        <w:t> as</w:t>
      </w:r>
      <w:r>
        <w:rPr>
          <w:rFonts w:ascii="Calibri" w:hAnsi="Calibri" w:cs="Calibri"/>
          <w:color w:val="1D2228"/>
          <w:sz w:val="14"/>
          <w:szCs w:val="14"/>
        </w:rPr>
        <w:t> another Oxford philosopher, Nick </w:t>
      </w:r>
      <w:r>
        <w:rPr>
          <w:rStyle w:val="yiv7500437511gmail-styleunderline"/>
          <w:rFonts w:ascii="Calibri" w:hAnsi="Calibri" w:cs="Calibri"/>
          <w:color w:val="1D2228"/>
          <w:szCs w:val="22"/>
        </w:rPr>
        <w:t>Bostrom, puts it.</w:t>
      </w:r>
      <w:r>
        <w:rPr>
          <w:rFonts w:ascii="Calibri" w:hAnsi="Calibri" w:cs="Calibri"/>
          <w:color w:val="1D2228"/>
          <w:sz w:val="14"/>
          <w:szCs w:val="14"/>
        </w:rPr>
        <w:t>66 </w:t>
      </w:r>
      <w:r>
        <w:rPr>
          <w:rStyle w:val="yiv7500437511gmail-styleunderline"/>
          <w:rFonts w:ascii="Calibri" w:hAnsi="Calibri" w:cs="Calibri"/>
          <w:color w:val="1D2228"/>
          <w:szCs w:val="22"/>
        </w:rPr>
        <w:t>This future could potentially be extremely long and full of flourishing, and would therefore have extremely large value.</w:t>
      </w:r>
      <w:r>
        <w:rPr>
          <w:rFonts w:ascii="Calibri" w:hAnsi="Calibri" w:cs="Calibri"/>
          <w:color w:val="1D2228"/>
          <w:sz w:val="14"/>
          <w:szCs w:val="14"/>
        </w:rPr>
        <w:t> In standard risk analysis, when working out how to respond to risk, we work out the expected value of risk reduction, by weighing the probability that an action will prevent an adverse event against the severity of the event. </w:t>
      </w:r>
      <w:r>
        <w:rPr>
          <w:rStyle w:val="yiv7500437511gmail-styleunderline"/>
          <w:rFonts w:ascii="Calibri" w:hAnsi="Calibri" w:cs="Calibri"/>
          <w:color w:val="1D2228"/>
          <w:szCs w:val="22"/>
        </w:rPr>
        <w:t xml:space="preserve">Because the value of preventing existential catastrophe is so vast, even a tiny probability of prevention has </w:t>
      </w:r>
      <w:proofErr w:type="gramStart"/>
      <w:r>
        <w:rPr>
          <w:rStyle w:val="yiv7500437511gmail-styleunderline"/>
          <w:rFonts w:ascii="Calibri" w:hAnsi="Calibri" w:cs="Calibri"/>
          <w:color w:val="1D2228"/>
          <w:szCs w:val="22"/>
        </w:rPr>
        <w:t>huge expected</w:t>
      </w:r>
      <w:proofErr w:type="gramEnd"/>
      <w:r>
        <w:rPr>
          <w:rStyle w:val="yiv7500437511gmail-styleunderline"/>
          <w:rFonts w:ascii="Calibri" w:hAnsi="Calibri" w:cs="Calibri"/>
          <w:color w:val="1D2228"/>
          <w:szCs w:val="22"/>
        </w:rPr>
        <w:t xml:space="preserve"> value.</w:t>
      </w:r>
      <w:r>
        <w:rPr>
          <w:rFonts w:ascii="Calibri" w:hAnsi="Calibri" w:cs="Calibri"/>
          <w:color w:val="1D2228"/>
          <w:sz w:val="14"/>
          <w:szCs w:val="14"/>
        </w:rPr>
        <w:t xml:space="preserve">67 Of course, </w:t>
      </w:r>
      <w:r>
        <w:rPr>
          <w:rFonts w:ascii="Calibri" w:hAnsi="Calibri" w:cs="Calibri"/>
          <w:color w:val="1D2228"/>
          <w:sz w:val="14"/>
          <w:szCs w:val="14"/>
        </w:rPr>
        <w:lastRenderedPageBreak/>
        <w:t>there is persisting reasonable disagreement about ethics and there are a number of ways one might resist this conclusion.68 Therefore, it would be unjustified to be overconfident in Parfit and Bostrom’s argument. </w:t>
      </w:r>
      <w:r>
        <w:rPr>
          <w:rStyle w:val="yiv7500437511gmail-styleunderline"/>
          <w:rFonts w:ascii="Calibri" w:hAnsi="Calibri" w:cs="Calibri"/>
          <w:color w:val="1D2228"/>
          <w:szCs w:val="22"/>
        </w:rPr>
        <w:t>In some areas, government policy does give significant weight to future generations.</w:t>
      </w:r>
      <w:r>
        <w:rPr>
          <w:rFonts w:ascii="Calibri" w:hAnsi="Calibri" w:cs="Calibri"/>
          <w:color w:val="1D2228"/>
          <w:sz w:val="14"/>
          <w:szCs w:val="14"/>
        </w:rPr>
        <w:t>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yiv7500437511gmail-styleunderline"/>
          <w:rFonts w:ascii="Calibri" w:hAnsi="Calibri" w:cs="Calibri"/>
          <w:color w:val="1D2228"/>
          <w:szCs w:val="22"/>
        </w:rPr>
        <w:t>However, when it comes to existential risk, it would seem that we fail to live up to principles of intergenerational equity.</w:t>
      </w:r>
      <w:r>
        <w:rPr>
          <w:rFonts w:ascii="Calibri" w:hAnsi="Calibri" w:cs="Calibri"/>
          <w:color w:val="1D2228"/>
          <w:sz w:val="14"/>
          <w:szCs w:val="14"/>
        </w:rPr>
        <w:t> </w:t>
      </w:r>
      <w:r>
        <w:rPr>
          <w:rStyle w:val="yiv7500437511gmail-styleunderline"/>
          <w:rFonts w:ascii="Calibri" w:hAnsi="Calibri" w:cs="Calibri"/>
          <w:color w:val="1D2228"/>
          <w:szCs w:val="22"/>
        </w:rPr>
        <w:t>Existential catastrophe would not only give future generations less than the current generations; </w:t>
      </w:r>
      <w:r>
        <w:rPr>
          <w:rFonts w:ascii="Calibri" w:hAnsi="Calibri" w:cs="Calibri"/>
          <w:b/>
          <w:bCs/>
          <w:color w:val="1D2228"/>
          <w:sz w:val="22"/>
          <w:szCs w:val="22"/>
        </w:rPr>
        <w:t>it would give them nothing</w:t>
      </w:r>
      <w:r>
        <w:rPr>
          <w:rStyle w:val="yiv7500437511gmail-styleunderline"/>
          <w:rFonts w:ascii="Calibri" w:hAnsi="Calibri" w:cs="Calibri"/>
          <w:color w:val="1D2228"/>
          <w:szCs w:val="22"/>
        </w:rPr>
        <w:t>.</w:t>
      </w:r>
      <w:r>
        <w:rPr>
          <w:rFonts w:ascii="Calibri" w:hAnsi="Calibri" w:cs="Calibri"/>
          <w:color w:val="1D2228"/>
          <w:sz w:val="14"/>
          <w:szCs w:val="14"/>
        </w:rPr>
        <w:t> Indeed, </w:t>
      </w:r>
      <w:r>
        <w:rPr>
          <w:rStyle w:val="yiv7500437511gmail-styleunderline"/>
          <w:rFonts w:ascii="Calibri" w:hAnsi="Calibri" w:cs="Calibri"/>
          <w:color w:val="1D2228"/>
          <w:szCs w:val="22"/>
        </w:rPr>
        <w:t xml:space="preserve">reducing existential risk plausibly has a quite low cost for us in comparison with the </w:t>
      </w:r>
      <w:proofErr w:type="gramStart"/>
      <w:r>
        <w:rPr>
          <w:rStyle w:val="yiv7500437511gmail-styleunderline"/>
          <w:rFonts w:ascii="Calibri" w:hAnsi="Calibri" w:cs="Calibri"/>
          <w:color w:val="1D2228"/>
          <w:szCs w:val="22"/>
        </w:rPr>
        <w:t>huge expected</w:t>
      </w:r>
      <w:proofErr w:type="gramEnd"/>
      <w:r>
        <w:rPr>
          <w:rStyle w:val="yiv7500437511gmail-styleunderline"/>
          <w:rFonts w:ascii="Calibri" w:hAnsi="Calibri" w:cs="Calibri"/>
          <w:color w:val="1D2228"/>
          <w:szCs w:val="22"/>
        </w:rPr>
        <w:t xml:space="preserve"> value it has for future generations.</w:t>
      </w:r>
      <w:r>
        <w:rPr>
          <w:rFonts w:ascii="Calibri" w:hAnsi="Calibri" w:cs="Calibri"/>
          <w:color w:val="1D2228"/>
          <w:sz w:val="14"/>
          <w:szCs w:val="14"/>
        </w:rPr>
        <w:t> </w:t>
      </w:r>
      <w:proofErr w:type="gramStart"/>
      <w:r>
        <w:rPr>
          <w:rFonts w:ascii="Calibri" w:hAnsi="Calibri" w:cs="Calibri"/>
          <w:color w:val="1D2228"/>
          <w:sz w:val="14"/>
          <w:szCs w:val="14"/>
        </w:rPr>
        <w:t>In spite of</w:t>
      </w:r>
      <w:proofErr w:type="gramEnd"/>
      <w:r>
        <w:rPr>
          <w:rFonts w:ascii="Calibri" w:hAnsi="Calibri" w:cs="Calibri"/>
          <w:color w:val="1D2228"/>
          <w:sz w:val="14"/>
          <w:szCs w:val="14"/>
        </w:rPr>
        <w:t xml:space="preserve"> this, relatively little is done to reduce existential risk. </w:t>
      </w:r>
      <w:r>
        <w:rPr>
          <w:rStyle w:val="yiv7500437511gmail-styleunderline"/>
          <w:rFonts w:ascii="Calibri" w:hAnsi="Calibri" w:cs="Calibri"/>
          <w:color w:val="1D2228"/>
          <w:szCs w:val="22"/>
        </w:rPr>
        <w:t>Unless we give up on norms of intergenerational equity, they give us a strong case for significantly increasing our efforts to reduce existential risks. </w:t>
      </w:r>
      <w:r>
        <w:rPr>
          <w:rFonts w:ascii="Calibri" w:hAnsi="Calibri" w:cs="Calibri"/>
          <w:color w:val="1D2228"/>
          <w:sz w:val="14"/>
          <w:szCs w:val="14"/>
        </w:rPr>
        <w:t>1.3</w:t>
      </w:r>
      <w:r>
        <w:rPr>
          <w:rFonts w:ascii="Calibri" w:hAnsi="Calibri" w:cs="Calibri"/>
          <w:color w:val="1D2228"/>
          <w:sz w:val="22"/>
          <w:szCs w:val="22"/>
          <w:u w:val="single"/>
        </w:rPr>
        <w:t>. WHY EXISTENTIAL RISKS MAY BE SYSTEMATICALLY UNDERINVESTED IN, AND THE ROLE OF THE INTERNATIONAL COMMUNITY</w:t>
      </w:r>
      <w:r>
        <w:rPr>
          <w:rFonts w:ascii="Calibri" w:hAnsi="Calibri" w:cs="Calibri"/>
          <w:color w:val="1D2228"/>
          <w:sz w:val="14"/>
          <w:szCs w:val="14"/>
        </w:rPr>
        <w:t> </w:t>
      </w:r>
      <w:r>
        <w:rPr>
          <w:rStyle w:val="yiv7500437511gmail-styleunderline"/>
          <w:rFonts w:ascii="Calibri" w:hAnsi="Calibri" w:cs="Calibri"/>
          <w:color w:val="1D2228"/>
          <w:szCs w:val="22"/>
        </w:rPr>
        <w:t>In spite of the importance of existential risk reduction, it probably receives less attention than is warranted.</w:t>
      </w:r>
      <w:r>
        <w:rPr>
          <w:rFonts w:ascii="Calibri" w:hAnsi="Calibri" w:cs="Calibri"/>
          <w:color w:val="1D2228"/>
          <w:sz w:val="14"/>
          <w:szCs w:val="14"/>
        </w:rPr>
        <w:t> As a result, concerted international cooperation is required if we are to receive adequate protection from existential risks. 1.3.1. Why existential risks are likely to be underinvested in </w:t>
      </w:r>
      <w:r>
        <w:rPr>
          <w:rStyle w:val="yiv7500437511gmail-styleunderline"/>
          <w:rFonts w:ascii="Calibri" w:hAnsi="Calibri" w:cs="Calibri"/>
          <w:color w:val="1D2228"/>
          <w:szCs w:val="22"/>
        </w:rPr>
        <w:t>There are several reasons why existential </w:t>
      </w:r>
      <w:r>
        <w:rPr>
          <w:rStyle w:val="yiv7500437511gmail-styleunderline"/>
          <w:rFonts w:ascii="Calibri" w:hAnsi="Calibri" w:cs="Calibri"/>
          <w:color w:val="1D2228"/>
          <w:szCs w:val="22"/>
          <w:shd w:val="clear" w:color="auto" w:fill="00FFFF"/>
        </w:rPr>
        <w:t>risk reduction is </w:t>
      </w:r>
      <w:r>
        <w:rPr>
          <w:rStyle w:val="yiv7500437511gmail-styleunderline"/>
          <w:rFonts w:ascii="Calibri" w:hAnsi="Calibri" w:cs="Calibri"/>
          <w:color w:val="1D2228"/>
          <w:szCs w:val="22"/>
        </w:rPr>
        <w:t>likely to be </w:t>
      </w:r>
      <w:r>
        <w:rPr>
          <w:rStyle w:val="yiv7500437511gmail-styleunderline"/>
          <w:rFonts w:ascii="Calibri" w:hAnsi="Calibri" w:cs="Calibri"/>
          <w:color w:val="1D2228"/>
          <w:szCs w:val="22"/>
          <w:shd w:val="clear" w:color="auto" w:fill="00FFFF"/>
        </w:rPr>
        <w:t>underinvested in</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rPr>
        <w:t>Firstly, </w:t>
      </w:r>
      <w:r>
        <w:rPr>
          <w:rStyle w:val="yiv7500437511gmail-styleunderline"/>
          <w:rFonts w:ascii="Calibri" w:hAnsi="Calibri" w:cs="Calibri"/>
          <w:color w:val="1D2228"/>
          <w:szCs w:val="22"/>
          <w:shd w:val="clear" w:color="auto" w:fill="00FFFF"/>
        </w:rPr>
        <w:t>it is</w:t>
      </w:r>
      <w:r>
        <w:rPr>
          <w:rStyle w:val="yiv7500437511gmail-styleunderline"/>
          <w:rFonts w:ascii="Calibri" w:hAnsi="Calibri" w:cs="Calibri"/>
          <w:color w:val="1D2228"/>
          <w:szCs w:val="22"/>
        </w:rPr>
        <w:t> a </w:t>
      </w:r>
      <w:r>
        <w:rPr>
          <w:rStyle w:val="yiv7500437511gmail-styleunderline"/>
          <w:rFonts w:ascii="Calibri" w:hAnsi="Calibri" w:cs="Calibri"/>
          <w:color w:val="1D2228"/>
          <w:szCs w:val="22"/>
          <w:shd w:val="clear" w:color="auto" w:fill="00FFFF"/>
        </w:rPr>
        <w:t>global </w:t>
      </w:r>
      <w:r>
        <w:rPr>
          <w:rStyle w:val="yiv7500437511gmail-styleunderline"/>
          <w:rFonts w:ascii="Calibri" w:hAnsi="Calibri" w:cs="Calibri"/>
          <w:color w:val="1D2228"/>
          <w:szCs w:val="22"/>
        </w:rPr>
        <w:t>public good.</w:t>
      </w:r>
      <w:r>
        <w:rPr>
          <w:rFonts w:ascii="Calibri" w:hAnsi="Calibri" w:cs="Calibri"/>
          <w:color w:val="1D2228"/>
          <w:sz w:val="14"/>
          <w:szCs w:val="14"/>
        </w:rPr>
        <w:t> </w:t>
      </w:r>
      <w:r>
        <w:rPr>
          <w:rStyle w:val="yiv7500437511gmail-styleunderline"/>
          <w:rFonts w:ascii="Calibri" w:hAnsi="Calibri" w:cs="Calibri"/>
          <w:color w:val="1D2228"/>
          <w:szCs w:val="22"/>
        </w:rPr>
        <w:t>Economic theory predicts that such goods tend to be underprovided.</w:t>
      </w:r>
      <w:r>
        <w:rPr>
          <w:rFonts w:ascii="Calibri" w:hAnsi="Calibri" w:cs="Calibri"/>
          <w:color w:val="1D2228"/>
          <w:sz w:val="14"/>
          <w:szCs w:val="14"/>
        </w:rPr>
        <w:t>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benefits</w:t>
      </w:r>
      <w:r>
        <w:rPr>
          <w:rStyle w:val="yiv7500437511gmail-styleunderline"/>
          <w:rFonts w:ascii="Calibri" w:hAnsi="Calibri" w:cs="Calibri"/>
          <w:color w:val="1D2228"/>
          <w:szCs w:val="22"/>
        </w:rPr>
        <w:t> of existential risk reduction </w:t>
      </w:r>
      <w:r>
        <w:rPr>
          <w:rStyle w:val="yiv7500437511gmail-styleunderline"/>
          <w:rFonts w:ascii="Calibri" w:hAnsi="Calibri" w:cs="Calibri"/>
          <w:color w:val="1D2228"/>
          <w:szCs w:val="22"/>
          <w:shd w:val="clear" w:color="auto" w:fill="00FFFF"/>
        </w:rPr>
        <w:t>are widely</w:t>
      </w:r>
      <w:r>
        <w:rPr>
          <w:rStyle w:val="yiv7500437511gmail-styleunderline"/>
          <w:rFonts w:ascii="Calibri" w:hAnsi="Calibri" w:cs="Calibri"/>
          <w:color w:val="1D2228"/>
          <w:szCs w:val="22"/>
        </w:rPr>
        <w:t> and </w:t>
      </w:r>
      <w:r>
        <w:rPr>
          <w:rStyle w:val="yiv7500437511gmail-styleunderline"/>
          <w:rFonts w:ascii="Calibri" w:hAnsi="Calibri" w:cs="Calibri"/>
          <w:color w:val="1D2228"/>
          <w:szCs w:val="22"/>
          <w:shd w:val="clear" w:color="auto" w:fill="00FFFF"/>
        </w:rPr>
        <w:t>indivisibly dispersed </w:t>
      </w:r>
      <w:r>
        <w:rPr>
          <w:rStyle w:val="yiv7500437511gmail-styleunderline"/>
          <w:rFonts w:ascii="Calibri" w:hAnsi="Calibri" w:cs="Calibri"/>
          <w:color w:val="1D2228"/>
          <w:szCs w:val="22"/>
        </w:rPr>
        <w:t xml:space="preserve">around the globe from the countries responsible for </w:t>
      </w:r>
      <w:proofErr w:type="gramStart"/>
      <w:r>
        <w:rPr>
          <w:rStyle w:val="yiv7500437511gmail-styleunderline"/>
          <w:rFonts w:ascii="Calibri" w:hAnsi="Calibri" w:cs="Calibri"/>
          <w:color w:val="1D2228"/>
          <w:szCs w:val="22"/>
        </w:rPr>
        <w:t>taking action</w:t>
      </w:r>
      <w:proofErr w:type="gramEnd"/>
      <w:r>
        <w:rPr>
          <w:rStyle w:val="yiv7500437511gmail-styleunderline"/>
          <w:rFonts w:ascii="Calibri" w:hAnsi="Calibri" w:cs="Calibri"/>
          <w:color w:val="1D2228"/>
          <w:szCs w:val="22"/>
        </w:rPr>
        <w:t>.</w:t>
      </w:r>
      <w:r>
        <w:rPr>
          <w:rFonts w:ascii="Calibri" w:hAnsi="Calibri" w:cs="Calibri"/>
          <w:color w:val="1D2228"/>
          <w:sz w:val="14"/>
          <w:szCs w:val="14"/>
        </w:rPr>
        <w:t>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yiv7500437511gmail-styleunderline"/>
          <w:rFonts w:ascii="Calibri" w:hAnsi="Calibri" w:cs="Calibri"/>
          <w:color w:val="1D2228"/>
          <w:szCs w:val="22"/>
        </w:rPr>
        <w:t>Secondly</w:t>
      </w:r>
      <w:r>
        <w:rPr>
          <w:rFonts w:ascii="Calibri" w:hAnsi="Calibri" w:cs="Calibri"/>
          <w:color w:val="1D2228"/>
          <w:sz w:val="14"/>
          <w:szCs w:val="14"/>
        </w:rPr>
        <w:t>, as already suggested above, </w:t>
      </w:r>
      <w:r>
        <w:rPr>
          <w:rStyle w:val="yiv7500437511gmail-styleunderline"/>
          <w:rFonts w:ascii="Calibri" w:hAnsi="Calibri" w:cs="Calibri"/>
          <w:color w:val="1D2228"/>
          <w:szCs w:val="22"/>
        </w:rPr>
        <w:t>existential risk reduction is an intergenerational public good: most of the benefits are enjoyed by future generations who have no say in the political process.</w:t>
      </w:r>
      <w:r>
        <w:rPr>
          <w:rFonts w:ascii="Calibri" w:hAnsi="Calibri" w:cs="Calibri"/>
          <w:color w:val="1D2228"/>
          <w:sz w:val="14"/>
          <w:szCs w:val="14"/>
        </w:rPr>
        <w:t> </w:t>
      </w:r>
      <w:r>
        <w:rPr>
          <w:rStyle w:val="yiv7500437511gmail-styleunderline"/>
          <w:rFonts w:ascii="Calibri" w:hAnsi="Calibri" w:cs="Calibri"/>
          <w:color w:val="1D2228"/>
          <w:szCs w:val="22"/>
        </w:rPr>
        <w:t>For these goods, </w:t>
      </w:r>
      <w:r>
        <w:rPr>
          <w:rStyle w:val="yiv7500437511gmail-styleunderline"/>
          <w:rFonts w:ascii="Calibri" w:hAnsi="Calibri" w:cs="Calibri"/>
          <w:color w:val="1D2228"/>
          <w:szCs w:val="22"/>
          <w:shd w:val="clear" w:color="auto" w:fill="00FFFF"/>
        </w:rPr>
        <w:t>the problem is temporal free riding: the current generation enjoys </w:t>
      </w:r>
      <w:r>
        <w:rPr>
          <w:rStyle w:val="yiv7500437511gmail-styleunderline"/>
          <w:rFonts w:ascii="Calibri" w:hAnsi="Calibri" w:cs="Calibri"/>
          <w:color w:val="1D2228"/>
          <w:szCs w:val="22"/>
        </w:rPr>
        <w:t>the benefits of </w:t>
      </w:r>
      <w:r>
        <w:rPr>
          <w:rStyle w:val="yiv7500437511gmail-styleunderline"/>
          <w:rFonts w:ascii="Calibri" w:hAnsi="Calibri" w:cs="Calibri"/>
          <w:color w:val="1D2228"/>
          <w:szCs w:val="22"/>
          <w:shd w:val="clear" w:color="auto" w:fill="00FFFF"/>
        </w:rPr>
        <w:t>inaction while future </w:t>
      </w:r>
      <w:r>
        <w:rPr>
          <w:rStyle w:val="yiv7500437511gmail-styleunderline"/>
          <w:rFonts w:ascii="Calibri" w:hAnsi="Calibri" w:cs="Calibri"/>
          <w:color w:val="1D2228"/>
          <w:szCs w:val="22"/>
        </w:rPr>
        <w:t>generations </w:t>
      </w:r>
      <w:r>
        <w:rPr>
          <w:rStyle w:val="yiv7500437511gmail-styleunderline"/>
          <w:rFonts w:ascii="Calibri" w:hAnsi="Calibri" w:cs="Calibri"/>
          <w:color w:val="1D2228"/>
          <w:szCs w:val="22"/>
          <w:shd w:val="clear" w:color="auto" w:fill="00FFFF"/>
        </w:rPr>
        <w:t>bear the costs.</w:t>
      </w:r>
      <w:r>
        <w:rPr>
          <w:rStyle w:val="yiv7500437511gmail-styleunderline"/>
          <w:rFonts w:ascii="Calibri" w:hAnsi="Calibri" w:cs="Calibri"/>
          <w:color w:val="1D2228"/>
          <w:szCs w:val="22"/>
        </w:rPr>
        <w:t> Thirdly</w:t>
      </w:r>
      <w:r>
        <w:rPr>
          <w:rFonts w:ascii="Calibri" w:hAnsi="Calibri" w:cs="Calibri"/>
          <w:color w:val="1D2228"/>
          <w:sz w:val="14"/>
          <w:szCs w:val="14"/>
        </w:rPr>
        <w:t>, many </w:t>
      </w:r>
      <w:r>
        <w:rPr>
          <w:rStyle w:val="yiv7500437511gmail-styleunderline"/>
          <w:rFonts w:ascii="Calibri" w:hAnsi="Calibri" w:cs="Calibri"/>
          <w:color w:val="1D2228"/>
          <w:szCs w:val="22"/>
        </w:rPr>
        <w:t>existential risks</w:t>
      </w:r>
      <w:r>
        <w:rPr>
          <w:rFonts w:ascii="Calibri" w:hAnsi="Calibri" w:cs="Calibri"/>
          <w:color w:val="1D2228"/>
          <w:sz w:val="14"/>
          <w:szCs w:val="14"/>
        </w:rPr>
        <w:t>, such as machine superintelligence, engineered pandemics, and solar geoengineering, </w:t>
      </w:r>
      <w:r>
        <w:rPr>
          <w:rStyle w:val="yiv7500437511gmail-styleunderline"/>
          <w:rFonts w:ascii="Calibri" w:hAnsi="Calibri" w:cs="Calibri"/>
          <w:color w:val="1D2228"/>
          <w:szCs w:val="22"/>
        </w:rPr>
        <w:t>pose an unprecedented and uncertain future threat.</w:t>
      </w:r>
      <w:r>
        <w:rPr>
          <w:rFonts w:ascii="Calibri" w:hAnsi="Calibri" w:cs="Calibri"/>
          <w:color w:val="1D2228"/>
          <w:sz w:val="14"/>
          <w:szCs w:val="14"/>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Pr>
          <w:rFonts w:ascii="Calibri" w:hAnsi="Calibri" w:cs="Calibri"/>
          <w:color w:val="1D2228"/>
          <w:sz w:val="14"/>
          <w:szCs w:val="14"/>
        </w:rPr>
        <w:t>with regard to</w:t>
      </w:r>
      <w:proofErr w:type="gramEnd"/>
      <w:r>
        <w:rPr>
          <w:rFonts w:ascii="Calibri" w:hAnsi="Calibri" w:cs="Calibri"/>
          <w:color w:val="1D2228"/>
          <w:sz w:val="14"/>
          <w:szCs w:val="14"/>
        </w:rPr>
        <w:t xml:space="preserve"> these emerging risks is comparable to the one we faced when nuclear weapons first became available. </w:t>
      </w:r>
      <w:r>
        <w:rPr>
          <w:rStyle w:val="yiv7500437511gmail-styleunderline"/>
          <w:rFonts w:ascii="Calibri" w:hAnsi="Calibri" w:cs="Calibri"/>
          <w:color w:val="1D2228"/>
          <w:szCs w:val="22"/>
          <w:shd w:val="clear" w:color="auto" w:fill="00FFFF"/>
        </w:rPr>
        <w:t>Cognitive biases </w:t>
      </w:r>
      <w:r>
        <w:rPr>
          <w:rStyle w:val="yiv7500437511gmail-styleunderline"/>
          <w:rFonts w:ascii="Calibri" w:hAnsi="Calibri" w:cs="Calibri"/>
          <w:color w:val="1D2228"/>
          <w:szCs w:val="22"/>
        </w:rPr>
        <w:t>also </w:t>
      </w:r>
      <w:r>
        <w:rPr>
          <w:rStyle w:val="yiv7500437511gmail-styleunderline"/>
          <w:rFonts w:ascii="Calibri" w:hAnsi="Calibri" w:cs="Calibri"/>
          <w:color w:val="1D2228"/>
          <w:szCs w:val="22"/>
          <w:shd w:val="clear" w:color="auto" w:fill="00FFFF"/>
        </w:rPr>
        <w:t>lead people to underestimate</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shd w:val="clear" w:color="auto" w:fill="00FFFF"/>
        </w:rPr>
        <w:t>Since there have not been any catastrophes of this magnitude, these risks are not salient to politicians and the public.</w:t>
      </w:r>
      <w:r>
        <w:rPr>
          <w:rFonts w:ascii="Calibri" w:hAnsi="Calibri" w:cs="Calibri"/>
          <w:color w:val="1D2228"/>
          <w:sz w:val="14"/>
          <w:szCs w:val="14"/>
        </w:rPr>
        <w:t>72 </w:t>
      </w:r>
      <w:r>
        <w:rPr>
          <w:rStyle w:val="yiv7500437511gmail-styleunderline"/>
          <w:rFonts w:ascii="Calibri" w:hAnsi="Calibri" w:cs="Calibri"/>
          <w:color w:val="1D2228"/>
          <w:szCs w:val="22"/>
        </w:rPr>
        <w:t>This is an example of the misapplication of the availability heuristic, a mental shortcut which assumes that something is important only if it can be readily recalled. Another cognitive bias affecting perceptions of existential risk is scope neglect.</w:t>
      </w:r>
      <w:r>
        <w:rPr>
          <w:rFonts w:ascii="Calibri" w:hAnsi="Calibri" w:cs="Calibri"/>
          <w:color w:val="1D2228"/>
          <w:sz w:val="14"/>
          <w:szCs w:val="14"/>
        </w:rPr>
        <w:t>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yiv7500437511gmail-styleunderline"/>
          <w:rFonts w:ascii="Calibri" w:hAnsi="Calibri" w:cs="Calibri"/>
          <w:color w:val="1D2228"/>
          <w:szCs w:val="22"/>
          <w:shd w:val="clear" w:color="auto" w:fill="00FFFF"/>
        </w:rPr>
        <w:t>People become numbed</w:t>
      </w:r>
      <w:r>
        <w:rPr>
          <w:rStyle w:val="yiv7500437511gmail-styleunderline"/>
          <w:rFonts w:ascii="Calibri" w:hAnsi="Calibri" w:cs="Calibri"/>
          <w:color w:val="1D2228"/>
          <w:szCs w:val="22"/>
        </w:rPr>
        <w:t> to the effect of saving lives </w:t>
      </w:r>
      <w:r>
        <w:rPr>
          <w:rStyle w:val="yiv7500437511gmail-styleunderline"/>
          <w:rFonts w:ascii="Calibri" w:hAnsi="Calibri" w:cs="Calibri"/>
          <w:color w:val="1D2228"/>
          <w:szCs w:val="22"/>
          <w:shd w:val="clear" w:color="auto" w:fill="00FFFF"/>
        </w:rPr>
        <w:t>when the numbers get too large</w:t>
      </w:r>
      <w:r>
        <w:rPr>
          <w:rStyle w:val="yiv7500437511gmail-styleunderline"/>
          <w:rFonts w:ascii="Calibri" w:hAnsi="Calibri" w:cs="Calibri"/>
          <w:color w:val="1D2228"/>
          <w:szCs w:val="22"/>
        </w:rPr>
        <w:t>.</w:t>
      </w:r>
      <w:r>
        <w:rPr>
          <w:rFonts w:ascii="Calibri" w:hAnsi="Calibri" w:cs="Calibri"/>
          <w:color w:val="1D2228"/>
          <w:sz w:val="14"/>
          <w:szCs w:val="14"/>
        </w:rPr>
        <w:t> 74 </w:t>
      </w:r>
      <w:r>
        <w:rPr>
          <w:rStyle w:val="yiv7500437511gmail-styleunderline"/>
          <w:rFonts w:ascii="Calibri" w:hAnsi="Calibri" w:cs="Calibri"/>
          <w:color w:val="1D2228"/>
          <w:szCs w:val="22"/>
        </w:rPr>
        <w:t>Scope neglect is a particularly acute problem for existential risk because the numbers at stake are so large.</w:t>
      </w:r>
      <w:r>
        <w:rPr>
          <w:rFonts w:ascii="Calibri" w:hAnsi="Calibri" w:cs="Calibri"/>
          <w:color w:val="1D2228"/>
          <w:sz w:val="14"/>
          <w:szCs w:val="14"/>
        </w:rPr>
        <w:t> </w:t>
      </w:r>
      <w:r>
        <w:rPr>
          <w:rStyle w:val="yiv7500437511gmail-styleunderline"/>
          <w:rFonts w:ascii="Calibri" w:hAnsi="Calibri" w:cs="Calibri"/>
          <w:color w:val="1D2228"/>
          <w:szCs w:val="22"/>
        </w:rPr>
        <w:t>Due to scope neglect, </w:t>
      </w:r>
      <w:r>
        <w:rPr>
          <w:rStyle w:val="yiv7500437511gmail-styleunderline"/>
          <w:rFonts w:ascii="Calibri" w:hAnsi="Calibri" w:cs="Calibri"/>
          <w:color w:val="1D2228"/>
          <w:szCs w:val="22"/>
          <w:shd w:val="clear" w:color="auto" w:fill="00FFFF"/>
        </w:rPr>
        <w:t>decision-makers are prone to treat</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 in a similar way to problems</w:t>
      </w:r>
      <w:r>
        <w:rPr>
          <w:rStyle w:val="yiv7500437511gmail-styleunderline"/>
          <w:rFonts w:ascii="Calibri" w:hAnsi="Calibri" w:cs="Calibri"/>
          <w:color w:val="1D2228"/>
          <w:szCs w:val="22"/>
        </w:rPr>
        <w:t> which </w:t>
      </w:r>
      <w:r>
        <w:rPr>
          <w:rStyle w:val="yiv7500437511gmail-styleunderline"/>
          <w:rFonts w:ascii="Calibri" w:hAnsi="Calibri" w:cs="Calibri"/>
          <w:color w:val="1D2228"/>
          <w:szCs w:val="22"/>
          <w:shd w:val="clear" w:color="auto" w:fill="00FFFF"/>
        </w:rPr>
        <w:t>are less severe by many orders of magnitude</w:t>
      </w:r>
      <w:r>
        <w:rPr>
          <w:rStyle w:val="yiv7500437511gmail-styleunderline"/>
          <w:rFonts w:ascii="Calibri" w:hAnsi="Calibri" w:cs="Calibri"/>
          <w:color w:val="1D2228"/>
          <w:szCs w:val="22"/>
        </w:rPr>
        <w:t>.</w:t>
      </w:r>
      <w:r>
        <w:rPr>
          <w:rFonts w:ascii="Calibri" w:hAnsi="Calibri" w:cs="Calibri"/>
          <w:color w:val="1D2228"/>
          <w:sz w:val="14"/>
          <w:szCs w:val="14"/>
        </w:rPr>
        <w:t> A wide range of other cognitive biases are likely to affect the evaluation of existential risks.75</w:t>
      </w:r>
    </w:p>
    <w:p w14:paraId="1871E4D4" w14:textId="64858794" w:rsidR="00CA5453" w:rsidRDefault="00CA5453" w:rsidP="00CA5453">
      <w:r>
        <w:t xml:space="preserve">adopting a </w:t>
      </w:r>
      <w:proofErr w:type="spellStart"/>
      <w:r>
        <w:t>securitisation</w:t>
      </w:r>
      <w:proofErr w:type="spellEnd"/>
      <w:r>
        <w:t xml:space="preserve"> discourse around orbital debris (Bowen, 2014: 47), </w:t>
      </w:r>
      <w:r w:rsidRPr="008B5BE6">
        <w:rPr>
          <w:rStyle w:val="StyleUnderline"/>
        </w:rPr>
        <w:t xml:space="preserve">which may cause concerns as to whether policymakers may react to future American satellite collisions in a </w:t>
      </w:r>
      <w:proofErr w:type="spellStart"/>
      <w:r w:rsidRPr="008B5BE6">
        <w:rPr>
          <w:rStyle w:val="StyleUnderline"/>
        </w:rPr>
        <w:t>militarised</w:t>
      </w:r>
      <w:proofErr w:type="spellEnd"/>
      <w:r w:rsidRPr="008B5BE6">
        <w:rPr>
          <w:rStyle w:val="StyleUnderline"/>
        </w:rPr>
        <w:t xml:space="preserve"> manner</w:t>
      </w:r>
      <w:r>
        <w:t>.</w:t>
      </w:r>
    </w:p>
    <w:p w14:paraId="646449F1" w14:textId="77777777" w:rsidR="00CA5453" w:rsidRDefault="00CA5453" w:rsidP="00CA5453">
      <w:proofErr w:type="gramStart"/>
      <w:r w:rsidRPr="00531B31">
        <w:rPr>
          <w:rStyle w:val="StyleUnderline"/>
        </w:rPr>
        <w:t>A number of</w:t>
      </w:r>
      <w:proofErr w:type="gramEnd"/>
      <w:r w:rsidRPr="00531B31">
        <w:rPr>
          <w:rStyle w:val="StyleUnderline"/>
        </w:rPr>
        <w:t xml:space="preserve"> </w:t>
      </w:r>
      <w:proofErr w:type="spellStart"/>
      <w:r w:rsidRPr="00531B31">
        <w:rPr>
          <w:rStyle w:val="StyleUnderline"/>
        </w:rPr>
        <w:t>NewSpace</w:t>
      </w:r>
      <w:proofErr w:type="spellEnd"/>
      <w:r w:rsidRPr="00531B31">
        <w:rPr>
          <w:rStyle w:val="StyleUnderline"/>
        </w:rPr>
        <w:t xml:space="preserv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w:t>
      </w:r>
      <w:r w:rsidRPr="001838AF">
        <w:rPr>
          <w:rStyle w:val="Emphasis"/>
        </w:rPr>
        <w:lastRenderedPageBreak/>
        <w:t xml:space="preserve">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w:t>
      </w:r>
      <w:proofErr w:type="gramStart"/>
      <w:r w:rsidRPr="00475C49">
        <w:rPr>
          <w:rStyle w:val="Emphasis"/>
        </w:rPr>
        <w:t>near-future</w:t>
      </w:r>
      <w:proofErr w:type="gramEnd"/>
      <w:r w:rsidRPr="00475C49">
        <w:t xml:space="preserve"> (</w:t>
      </w:r>
      <w:proofErr w:type="spellStart"/>
      <w:r w:rsidRPr="00475C49">
        <w:t>Kosiak</w:t>
      </w:r>
      <w:proofErr w:type="spellEnd"/>
      <w:r>
        <w:t xml:space="preserve">, 2019: 7). Putting this into context, there are currently just around 1,400 active satellites in orbit around the Earth, highlighting the scale of these projects. </w:t>
      </w:r>
      <w:r w:rsidRPr="001838AF">
        <w:rPr>
          <w:rStyle w:val="StyleUnderline"/>
        </w:rPr>
        <w:t xml:space="preserve">The collision between a single US privately-owned Iridium satellite and state-owned Russian Cosmos satellite in 2009 underscored not only the sheer </w:t>
      </w:r>
      <w:proofErr w:type="gramStart"/>
      <w:r w:rsidRPr="001838AF">
        <w:rPr>
          <w:rStyle w:val="StyleUnderline"/>
        </w:rPr>
        <w:t>amount</w:t>
      </w:r>
      <w:proofErr w:type="gramEnd"/>
      <w:r w:rsidRPr="001838AF">
        <w:rPr>
          <w:rStyle w:val="StyleUnderline"/>
        </w:rPr>
        <w:t xml:space="preserve"> of debris caused by these collisions – over 1,500 pieces – but also foreshadowed the possible geopolitical tensions that may arise from them</w:t>
      </w:r>
      <w:r>
        <w:t xml:space="preserve"> (Wang, 2010: 87-88). </w:t>
      </w:r>
      <w:r w:rsidRPr="001838AF">
        <w:rPr>
          <w:rStyle w:val="Emphasis"/>
        </w:rPr>
        <w:t xml:space="preserve">Given the number of various commercial satellite constellations possibly going into orbit in the </w:t>
      </w:r>
      <w:proofErr w:type="gramStart"/>
      <w:r w:rsidRPr="001838AF">
        <w:rPr>
          <w:rStyle w:val="Emphasis"/>
        </w:rPr>
        <w:t>near-future</w:t>
      </w:r>
      <w:proofErr w:type="gramEnd"/>
      <w:r>
        <w:t xml:space="preserve">, </w:t>
      </w:r>
      <w:r w:rsidRPr="001838AF">
        <w:rPr>
          <w:rStyle w:val="StyleUnderline"/>
        </w:rPr>
        <w:t>this raises questions over the possibly devastating security hazards they could pose once in orbit or when they eventually become defunct</w:t>
      </w:r>
      <w:r>
        <w:t>.</w:t>
      </w:r>
    </w:p>
    <w:p w14:paraId="767593D7" w14:textId="77777777" w:rsidR="00CA5453" w:rsidRDefault="00CA5453" w:rsidP="00CA5453">
      <w:r>
        <w:t xml:space="preserve">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t>
      </w:r>
      <w:proofErr w:type="gramStart"/>
      <w:r>
        <w:t>wreckage(</w:t>
      </w:r>
      <w:proofErr w:type="gramEnd"/>
      <w:r>
        <w:t>Gupta, 2016: 26).</w:t>
      </w:r>
    </w:p>
    <w:p w14:paraId="17B59186" w14:textId="77777777" w:rsidR="00CA5453" w:rsidRDefault="00CA5453" w:rsidP="00CA5453">
      <w:r w:rsidRPr="001838AF">
        <w:rPr>
          <w:rStyle w:val="StyleUnderline"/>
        </w:rPr>
        <w:t xml:space="preserve">The inability of the OST to properly promote environmental considerations in space has been mirrored in the </w:t>
      </w:r>
      <w:proofErr w:type="spellStart"/>
      <w:r w:rsidRPr="001838AF">
        <w:rPr>
          <w:rStyle w:val="StyleUnderline"/>
        </w:rPr>
        <w:t>NewSpace</w:t>
      </w:r>
      <w:proofErr w:type="spellEnd"/>
      <w:r w:rsidRPr="001838AF">
        <w:rPr>
          <w:rStyle w:val="StyleUnderline"/>
        </w:rPr>
        <w:t xml:space="preserve"> community</w:t>
      </w:r>
      <w:r>
        <w:t xml:space="preserve">, </w:t>
      </w:r>
      <w:r w:rsidRPr="001838AF">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t>Magdoff</w:t>
      </w:r>
      <w:proofErr w:type="spellEnd"/>
      <w:r>
        <w:t xml:space="preserve">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2B9C833E" w14:textId="77777777" w:rsidR="00CA5453" w:rsidRDefault="00CA5453" w:rsidP="00CA5453">
      <w:r w:rsidRPr="001838AF">
        <w:rPr>
          <w:rStyle w:val="StyleUnderline"/>
        </w:rPr>
        <w:t>Elon Musk’s SpaceX company has already caused complications for Earth-bound astrologists</w:t>
      </w:r>
      <w:r>
        <w:t>. The brightness of his recent ‘</w:t>
      </w:r>
      <w:proofErr w:type="spellStart"/>
      <w:r>
        <w:t>Starlink</w:t>
      </w:r>
      <w:proofErr w:type="spellEnd"/>
      <w:r>
        <w:t xml:space="preserve">’ satellite constellation system in comparison to other satellites has been obscuring telescopic images (see </w:t>
      </w:r>
      <w:proofErr w:type="spellStart"/>
      <w:r>
        <w:t>Grush</w:t>
      </w:r>
      <w:proofErr w:type="spellEnd"/>
      <w:r>
        <w:t xml:space="preserve">, 2020). More concerningly, </w:t>
      </w:r>
      <w:proofErr w:type="spellStart"/>
      <w:r w:rsidRPr="001838AF">
        <w:rPr>
          <w:rStyle w:val="StyleUnderline"/>
        </w:rPr>
        <w:t>Starlink</w:t>
      </w:r>
      <w:proofErr w:type="spellEnd"/>
      <w:r w:rsidRPr="001838AF">
        <w:rPr>
          <w:rStyle w:val="StyleUnderline"/>
        </w:rPr>
        <w:t xml:space="preserve"> may be much more visible during twilight hours which could be problematic in identifying potentially hazardous asteroids in a timely manner</w:t>
      </w:r>
      <w:r>
        <w:t xml:space="preserve"> (The Verge, 2020). In this sense, whilst private space entrepreneurs </w:t>
      </w:r>
      <w:proofErr w:type="gramStart"/>
      <w:r>
        <w:t>are able to</w:t>
      </w:r>
      <w:proofErr w:type="gramEnd"/>
      <w:r>
        <w:t xml:space="preserve"> increase their profitability from being able to establish constellations, such </w:t>
      </w:r>
      <w:proofErr w:type="spellStart"/>
      <w:r>
        <w:t>endeavours</w:t>
      </w:r>
      <w:proofErr w:type="spellEnd"/>
      <w:r>
        <w:t xml:space="preserve"> are spoiling the scientific work of researchers on Earth that may complicate the monitoring of Earth-based asteroid impacts.</w:t>
      </w:r>
    </w:p>
    <w:p w14:paraId="2E63B8E4" w14:textId="77777777" w:rsidR="00CA5453" w:rsidRDefault="00CA5453" w:rsidP="00CA5453">
      <w:r>
        <w:t>Conclusion: Space as a Global Commodity</w:t>
      </w:r>
    </w:p>
    <w:p w14:paraId="42B8D4BA" w14:textId="77777777" w:rsidR="00CA5453" w:rsidRPr="001838AF" w:rsidRDefault="00CA5453" w:rsidP="00CA5453">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47C5AB80" w14:textId="77777777" w:rsidR="00CA5453" w:rsidRDefault="00CA5453" w:rsidP="00CA5453">
      <w:pPr>
        <w:rPr>
          <w:rStyle w:val="StyleUnderline"/>
        </w:rPr>
      </w:pPr>
      <w:r>
        <w:lastRenderedPageBreak/>
        <w:t xml:space="preserve">Yet, these processes also expose the ways in which the </w:t>
      </w:r>
      <w:proofErr w:type="spellStart"/>
      <w:r>
        <w:t>conceptualisation</w:t>
      </w:r>
      <w:proofErr w:type="spellEnd"/>
      <w:r>
        <w:t xml:space="preserve"> of outer space by both the drafters of the OST and </w:t>
      </w:r>
      <w:proofErr w:type="spellStart"/>
      <w:r>
        <w:t>NewSpace</w:t>
      </w:r>
      <w:proofErr w:type="spellEnd"/>
      <w:r>
        <w:t xml:space="preserv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w:t>
      </w:r>
      <w:proofErr w:type="spellStart"/>
      <w:r>
        <w:t>saviours</w:t>
      </w:r>
      <w:proofErr w:type="spellEnd"/>
      <w:r>
        <w:t xml:space="preserve"> of an anthropogenic extinction, </w:t>
      </w:r>
      <w:r w:rsidRPr="001838AF">
        <w:rPr>
          <w:rStyle w:val="StyleUnderline"/>
        </w:rPr>
        <w:t xml:space="preserve">the emphasis of </w:t>
      </w:r>
      <w:proofErr w:type="spellStart"/>
      <w:r w:rsidRPr="00475C49">
        <w:rPr>
          <w:rStyle w:val="StyleUnderline"/>
          <w:highlight w:val="cyan"/>
        </w:rPr>
        <w:t>NewSpace</w:t>
      </w:r>
      <w:proofErr w:type="spellEnd"/>
      <w:r w:rsidRPr="001838AF">
        <w:rPr>
          <w:rStyle w:val="StyleUnderline"/>
        </w:rPr>
        <w:t xml:space="preserve"> entrepreneurs on profit accumulation in space also emulates the types of criticisms private enterprises have faced on </w:t>
      </w:r>
      <w:proofErr w:type="gramStart"/>
      <w:r w:rsidRPr="001838AF">
        <w:rPr>
          <w:rStyle w:val="StyleUnderline"/>
        </w:rPr>
        <w:t>Earth</w:t>
      </w:r>
      <w:r>
        <w:t xml:space="preserve">, </w:t>
      </w:r>
      <w:r w:rsidRPr="001838AF">
        <w:rPr>
          <w:rStyle w:val="Emphasis"/>
        </w:rPr>
        <w:t>and</w:t>
      </w:r>
      <w:proofErr w:type="gramEnd"/>
      <w:r w:rsidRPr="001838AF">
        <w:rPr>
          <w:rStyle w:val="Emphasis"/>
        </w:rPr>
        <w:t xml:space="preserve">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w:t>
      </w:r>
      <w:proofErr w:type="spellStart"/>
      <w:r w:rsidRPr="001838AF">
        <w:rPr>
          <w:rStyle w:val="Emphasis"/>
        </w:rPr>
        <w:t>endeavours</w:t>
      </w:r>
      <w:proofErr w:type="spellEnd"/>
      <w:r w:rsidRPr="001838AF">
        <w:rPr>
          <w:rStyle w:val="Emphasis"/>
        </w:rPr>
        <w:t xml:space="preserve">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w:t>
      </w:r>
      <w:proofErr w:type="gramStart"/>
      <w:r w:rsidRPr="001838AF">
        <w:rPr>
          <w:rStyle w:val="StyleUnderline"/>
        </w:rPr>
        <w:t>commodity</w:t>
      </w:r>
      <w:proofErr w:type="gramEnd"/>
      <w:r w:rsidRPr="001838AF">
        <w:rPr>
          <w:rStyle w:val="StyleUnderline"/>
        </w:rPr>
        <w:t>’.</w:t>
      </w:r>
    </w:p>
    <w:sectPr w:rsidR="00CA5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453"/>
    <w:rsid w:val="00302BD8"/>
    <w:rsid w:val="004A3C1B"/>
    <w:rsid w:val="0050302D"/>
    <w:rsid w:val="00582CCA"/>
    <w:rsid w:val="005E4FB7"/>
    <w:rsid w:val="00935D1F"/>
    <w:rsid w:val="00BC5701"/>
    <w:rsid w:val="00CA5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2F458"/>
  <w15:chartTrackingRefBased/>
  <w15:docId w15:val="{B912ADEF-652F-400E-AB8B-8B13A699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5453"/>
    <w:rPr>
      <w:rFonts w:ascii="Calibri" w:eastAsiaTheme="minorHAnsi" w:hAnsi="Calibri"/>
      <w:lang w:eastAsia="en-US"/>
    </w:rPr>
  </w:style>
  <w:style w:type="paragraph" w:styleId="Heading1">
    <w:name w:val="heading 1"/>
    <w:aliases w:val="Pocket"/>
    <w:basedOn w:val="Normal"/>
    <w:next w:val="Normal"/>
    <w:link w:val="Heading1Char"/>
    <w:qFormat/>
    <w:rsid w:val="00CA54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A54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CA54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CA5453"/>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4A3C1B"/>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A5453"/>
    <w:rPr>
      <w:rFonts w:ascii="Calibri" w:eastAsiaTheme="majorEastAsia" w:hAnsi="Calibri" w:cstheme="majorBidi"/>
      <w:b/>
      <w:sz w:val="52"/>
      <w:szCs w:val="32"/>
      <w:lang w:eastAsia="en-US"/>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CA5453"/>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CA5453"/>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CA5453"/>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5453"/>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CA545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CA5453"/>
    <w:rPr>
      <w:rFonts w:ascii="Calibri" w:hAnsi="Calibri"/>
      <w:b/>
      <w:iCs/>
      <w:u w:val="single"/>
    </w:rPr>
  </w:style>
  <w:style w:type="character" w:styleId="FollowedHyperlink">
    <w:name w:val="FollowedHyperlink"/>
    <w:basedOn w:val="DefaultParagraphFont"/>
    <w:uiPriority w:val="99"/>
    <w:semiHidden/>
    <w:unhideWhenUsed/>
    <w:rsid w:val="00CA545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CA5453"/>
  </w:style>
  <w:style w:type="paragraph" w:styleId="DocumentMap">
    <w:name w:val="Document Map"/>
    <w:basedOn w:val="Normal"/>
    <w:link w:val="DocumentMapChar"/>
    <w:uiPriority w:val="99"/>
    <w:semiHidden/>
    <w:unhideWhenUsed/>
    <w:rsid w:val="00CA5453"/>
    <w:rPr>
      <w:rFonts w:ascii="Lucida Grande" w:hAnsi="Lucida Grande" w:cs="Lucida Grande"/>
    </w:rPr>
  </w:style>
  <w:style w:type="character" w:customStyle="1" w:styleId="DocumentMapChar">
    <w:name w:val="Document Map Char"/>
    <w:basedOn w:val="DefaultParagraphFont"/>
    <w:link w:val="DocumentMap"/>
    <w:uiPriority w:val="99"/>
    <w:semiHidden/>
    <w:rsid w:val="00CA5453"/>
    <w:rPr>
      <w:rFonts w:ascii="Lucida Grande" w:eastAsiaTheme="minorHAnsi" w:hAnsi="Lucida Grande" w:cs="Lucida Grande"/>
      <w:lang w:eastAsia="en-US"/>
    </w:rPr>
  </w:style>
  <w:style w:type="character" w:styleId="UnresolvedMention">
    <w:name w:val="Unresolved Mention"/>
    <w:basedOn w:val="DefaultParagraphFont"/>
    <w:uiPriority w:val="99"/>
    <w:semiHidden/>
    <w:unhideWhenUsed/>
    <w:rsid w:val="00CA5453"/>
    <w:rPr>
      <w:color w:val="605E5C"/>
      <w:shd w:val="clear" w:color="auto" w:fill="E1DFDD"/>
    </w:rPr>
  </w:style>
  <w:style w:type="paragraph" w:styleId="Header">
    <w:name w:val="header"/>
    <w:basedOn w:val="Normal"/>
    <w:link w:val="HeaderChar"/>
    <w:uiPriority w:val="99"/>
    <w:unhideWhenUsed/>
    <w:rsid w:val="00CA5453"/>
    <w:pPr>
      <w:tabs>
        <w:tab w:val="center" w:pos="4680"/>
        <w:tab w:val="right" w:pos="9360"/>
      </w:tabs>
    </w:pPr>
    <w:rPr>
      <w:rFonts w:eastAsiaTheme="minorEastAsia" w:cs="Calibri"/>
    </w:rPr>
  </w:style>
  <w:style w:type="character" w:customStyle="1" w:styleId="HeaderChar">
    <w:name w:val="Header Char"/>
    <w:basedOn w:val="DefaultParagraphFont"/>
    <w:link w:val="Header"/>
    <w:uiPriority w:val="99"/>
    <w:rsid w:val="00CA5453"/>
    <w:rPr>
      <w:rFonts w:ascii="Calibri" w:hAnsi="Calibri" w:cs="Calibri"/>
      <w:lang w:eastAsia="en-US"/>
    </w:rPr>
  </w:style>
  <w:style w:type="paragraph" w:styleId="Footer">
    <w:name w:val="footer"/>
    <w:basedOn w:val="Normal"/>
    <w:link w:val="FooterChar"/>
    <w:uiPriority w:val="99"/>
    <w:unhideWhenUsed/>
    <w:rsid w:val="00CA5453"/>
    <w:pPr>
      <w:tabs>
        <w:tab w:val="center" w:pos="4680"/>
        <w:tab w:val="right" w:pos="9360"/>
      </w:tabs>
    </w:pPr>
    <w:rPr>
      <w:rFonts w:eastAsiaTheme="minorEastAsia" w:cs="Calibri"/>
    </w:rPr>
  </w:style>
  <w:style w:type="character" w:customStyle="1" w:styleId="FooterChar">
    <w:name w:val="Footer Char"/>
    <w:basedOn w:val="DefaultParagraphFont"/>
    <w:link w:val="Footer"/>
    <w:uiPriority w:val="99"/>
    <w:rsid w:val="00CA5453"/>
    <w:rPr>
      <w:rFonts w:ascii="Calibri" w:hAnsi="Calibri" w:cs="Calibri"/>
      <w:lang w:eastAsia="en-US"/>
    </w:rPr>
  </w:style>
  <w:style w:type="paragraph" w:customStyle="1" w:styleId="textbold">
    <w:name w:val="text bold"/>
    <w:basedOn w:val="Normal"/>
    <w:link w:val="Emphasis"/>
    <w:uiPriority w:val="7"/>
    <w:qFormat/>
    <w:rsid w:val="00CA5453"/>
    <w:pPr>
      <w:ind w:left="720"/>
      <w:jc w:val="both"/>
    </w:pPr>
    <w:rPr>
      <w:rFonts w:eastAsiaTheme="minorEastAsia"/>
      <w:b/>
      <w:iCs/>
      <w:u w:val="single"/>
      <w:lang w:eastAsia="ja-JP"/>
    </w:rPr>
  </w:style>
  <w:style w:type="paragraph" w:customStyle="1" w:styleId="Emphasis1">
    <w:name w:val="Emphasis1"/>
    <w:basedOn w:val="Normal"/>
    <w:autoRedefine/>
    <w:uiPriority w:val="7"/>
    <w:qFormat/>
    <w:rsid w:val="00CA5453"/>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CA545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2"/>
      <w:szCs w:val="22"/>
      <w:lang w:eastAsia="ja-JP"/>
    </w:rPr>
  </w:style>
  <w:style w:type="paragraph" w:customStyle="1" w:styleId="UnderlinePara">
    <w:name w:val="Underline Para"/>
    <w:basedOn w:val="Normal"/>
    <w:uiPriority w:val="1"/>
    <w:qFormat/>
    <w:rsid w:val="00CA5453"/>
    <w:pPr>
      <w:widowControl w:val="0"/>
      <w:suppressAutoHyphens/>
      <w:spacing w:after="200" w:line="254" w:lineRule="auto"/>
    </w:pPr>
    <w:rPr>
      <w:rFonts w:asciiTheme="minorHAnsi" w:eastAsiaTheme="minorEastAsia" w:hAnsiTheme="minorHAnsi" w:cs="Calibri"/>
      <w:u w:val="single"/>
    </w:rPr>
  </w:style>
  <w:style w:type="paragraph" w:styleId="ListParagraph">
    <w:name w:val="List Paragraph"/>
    <w:aliases w:val="6 font"/>
    <w:basedOn w:val="Normal"/>
    <w:uiPriority w:val="34"/>
    <w:unhideWhenUsed/>
    <w:qFormat/>
    <w:rsid w:val="00CA5453"/>
    <w:pPr>
      <w:ind w:left="720"/>
      <w:contextualSpacing/>
    </w:pPr>
    <w:rPr>
      <w:rFonts w:eastAsiaTheme="minorEastAsia" w:cs="Calibri"/>
    </w:rPr>
  </w:style>
  <w:style w:type="paragraph" w:customStyle="1" w:styleId="analytics">
    <w:name w:val="analytics"/>
    <w:basedOn w:val="Heading4"/>
    <w:link w:val="analyticsChar"/>
    <w:autoRedefine/>
    <w:uiPriority w:val="4"/>
    <w:qFormat/>
    <w:rsid w:val="00CA5453"/>
  </w:style>
  <w:style w:type="character" w:customStyle="1" w:styleId="analyticsChar">
    <w:name w:val="analytics Char"/>
    <w:basedOn w:val="DefaultParagraphFont"/>
    <w:link w:val="analytics"/>
    <w:uiPriority w:val="4"/>
    <w:rsid w:val="00CA5453"/>
    <w:rPr>
      <w:rFonts w:ascii="Calibri" w:eastAsiaTheme="majorEastAsia" w:hAnsi="Calibri" w:cstheme="majorBidi"/>
      <w:b/>
      <w:iCs/>
      <w:sz w:val="26"/>
      <w:lang w:eastAsia="en-US"/>
    </w:rPr>
  </w:style>
  <w:style w:type="paragraph" w:customStyle="1" w:styleId="Analytic">
    <w:name w:val="Analytic"/>
    <w:basedOn w:val="Heading4"/>
    <w:link w:val="AnalyticChar"/>
    <w:qFormat/>
    <w:rsid w:val="00CA5453"/>
    <w:rPr>
      <w:bCs/>
      <w:iCs w:val="0"/>
      <w:color w:val="000000" w:themeColor="text1"/>
    </w:rPr>
  </w:style>
  <w:style w:type="character" w:customStyle="1" w:styleId="AnalyticChar">
    <w:name w:val="Analytic Char"/>
    <w:basedOn w:val="DefaultParagraphFont"/>
    <w:link w:val="Analytic"/>
    <w:rsid w:val="00CA5453"/>
    <w:rPr>
      <w:rFonts w:ascii="Calibri" w:eastAsiaTheme="majorEastAsia" w:hAnsi="Calibri" w:cstheme="majorBidi"/>
      <w:b/>
      <w:bCs/>
      <w:color w:val="000000" w:themeColor="text1"/>
      <w:sz w:val="26"/>
      <w:lang w:eastAsia="en-US"/>
    </w:rPr>
  </w:style>
  <w:style w:type="character" w:customStyle="1" w:styleId="span">
    <w:name w:val="span"/>
    <w:basedOn w:val="DefaultParagraphFont"/>
    <w:rsid w:val="00CA5453"/>
  </w:style>
  <w:style w:type="character" w:customStyle="1" w:styleId="tb">
    <w:name w:val="tb"/>
    <w:basedOn w:val="DefaultParagraphFont"/>
    <w:rsid w:val="00CA5453"/>
  </w:style>
  <w:style w:type="character" w:customStyle="1" w:styleId="target">
    <w:name w:val="target"/>
    <w:basedOn w:val="DefaultParagraphFont"/>
    <w:rsid w:val="00CA5453"/>
  </w:style>
  <w:style w:type="character" w:customStyle="1" w:styleId="panel-title">
    <w:name w:val="panel-title"/>
    <w:basedOn w:val="DefaultParagraphFont"/>
    <w:rsid w:val="00CA5453"/>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CA5453"/>
    <w:rPr>
      <w:u w:val="single"/>
    </w:rPr>
  </w:style>
  <w:style w:type="paragraph" w:customStyle="1" w:styleId="UnderlinedText">
    <w:name w:val="Underlined Text"/>
    <w:link w:val="IntenseEmphasis"/>
    <w:uiPriority w:val="6"/>
    <w:qFormat/>
    <w:rsid w:val="00CA5453"/>
    <w:pPr>
      <w:suppressAutoHyphens/>
      <w:autoSpaceDN w:val="0"/>
      <w:spacing w:after="0" w:line="240" w:lineRule="auto"/>
      <w:textAlignment w:val="baseline"/>
    </w:pPr>
    <w:rPr>
      <w:u w:val="single"/>
    </w:rPr>
  </w:style>
  <w:style w:type="character" w:styleId="Strong">
    <w:name w:val="Strong"/>
    <w:basedOn w:val="DefaultParagraphFont"/>
    <w:uiPriority w:val="22"/>
    <w:qFormat/>
    <w:rsid w:val="00CA5453"/>
    <w:rPr>
      <w:b/>
      <w:bCs/>
    </w:rPr>
  </w:style>
  <w:style w:type="character" w:customStyle="1" w:styleId="definition">
    <w:name w:val="definition"/>
    <w:basedOn w:val="DefaultParagraphFont"/>
    <w:rsid w:val="00CA5453"/>
  </w:style>
  <w:style w:type="character" w:customStyle="1" w:styleId="Heading6Char">
    <w:name w:val="Heading 6 Char"/>
    <w:basedOn w:val="DefaultParagraphFont"/>
    <w:link w:val="Heading6"/>
    <w:uiPriority w:val="99"/>
    <w:semiHidden/>
    <w:rsid w:val="004A3C1B"/>
    <w:rPr>
      <w:rFonts w:asciiTheme="majorHAnsi" w:eastAsiaTheme="majorEastAsia" w:hAnsiTheme="majorHAnsi" w:cstheme="majorBidi"/>
      <w:color w:val="1F3763" w:themeColor="accent1" w:themeShade="7F"/>
      <w:lang w:eastAsia="en-US"/>
    </w:rPr>
  </w:style>
  <w:style w:type="paragraph" w:styleId="NormalWeb">
    <w:name w:val="Normal (Web)"/>
    <w:basedOn w:val="Normal"/>
    <w:uiPriority w:val="99"/>
    <w:unhideWhenUsed/>
    <w:rsid w:val="004A3C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ad-inline">
    <w:name w:val="td-ad-inline"/>
    <w:basedOn w:val="Normal"/>
    <w:rsid w:val="004A3C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7500437511msonormal">
    <w:name w:val="yiv7500437511msonormal"/>
    <w:basedOn w:val="Normal"/>
    <w:rsid w:val="004A3C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4A3C1B"/>
  </w:style>
  <w:style w:type="character" w:customStyle="1" w:styleId="yiv7500437511gmail-styleunderline">
    <w:name w:val="yiv7500437511gmail-styleunderline"/>
    <w:basedOn w:val="DefaultParagraphFont"/>
    <w:rsid w:val="004A3C1B"/>
  </w:style>
  <w:style w:type="paragraph" w:customStyle="1" w:styleId="color-body">
    <w:name w:val="color-body"/>
    <w:basedOn w:val="Normal"/>
    <w:rsid w:val="004A3C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us">
    <w:name w:val="plus"/>
    <w:basedOn w:val="DefaultParagraphFont"/>
    <w:rsid w:val="004A3C1B"/>
  </w:style>
  <w:style w:type="paragraph" w:customStyle="1" w:styleId="Analytics0">
    <w:name w:val="Analytics"/>
    <w:basedOn w:val="Heading4"/>
    <w:link w:val="AnalyticsChar0"/>
    <w:uiPriority w:val="4"/>
    <w:qFormat/>
    <w:rsid w:val="004A3C1B"/>
    <w:rPr>
      <w:color w:val="6666FF"/>
    </w:rPr>
  </w:style>
  <w:style w:type="character" w:customStyle="1" w:styleId="AnalyticsChar0">
    <w:name w:val="Analytics Char"/>
    <w:basedOn w:val="DefaultParagraphFont"/>
    <w:link w:val="Analytics0"/>
    <w:uiPriority w:val="4"/>
    <w:rsid w:val="004A3C1B"/>
    <w:rPr>
      <w:rFonts w:ascii="Calibri" w:eastAsiaTheme="majorEastAsia" w:hAnsi="Calibri" w:cstheme="majorBidi"/>
      <w:b/>
      <w:iCs/>
      <w:color w:val="6666FF"/>
      <w:sz w:val="26"/>
      <w:lang w:eastAsia="en-US"/>
    </w:rPr>
  </w:style>
  <w:style w:type="character" w:customStyle="1" w:styleId="dttext">
    <w:name w:val="dttext"/>
    <w:basedOn w:val="DefaultParagraphFont"/>
    <w:rsid w:val="004A3C1B"/>
  </w:style>
  <w:style w:type="character" w:customStyle="1" w:styleId="sdsense">
    <w:name w:val="sdsense"/>
    <w:basedOn w:val="DefaultParagraphFont"/>
    <w:rsid w:val="004A3C1B"/>
  </w:style>
  <w:style w:type="character" w:customStyle="1" w:styleId="sd">
    <w:name w:val="sd"/>
    <w:basedOn w:val="DefaultParagraphFont"/>
    <w:rsid w:val="004A3C1B"/>
  </w:style>
  <w:style w:type="character" w:customStyle="1" w:styleId="cardCharChar">
    <w:name w:val="card Char Char"/>
    <w:rsid w:val="004A3C1B"/>
    <w:rPr>
      <w:rFonts w:ascii="Times New Roman" w:eastAsia="Times New Roman" w:hAnsi="Times New Roman" w:cs="Times New Roman"/>
      <w:sz w:val="20"/>
      <w:szCs w:val="20"/>
    </w:rPr>
  </w:style>
  <w:style w:type="character" w:customStyle="1" w:styleId="link-embedinfo">
    <w:name w:val="link-embed__info"/>
    <w:basedOn w:val="DefaultParagraphFont"/>
    <w:rsid w:val="004A3C1B"/>
  </w:style>
  <w:style w:type="character" w:customStyle="1" w:styleId="link-embedprovider">
    <w:name w:val="link-embed__provider"/>
    <w:basedOn w:val="DefaultParagraphFont"/>
    <w:rsid w:val="004A3C1B"/>
  </w:style>
  <w:style w:type="character" w:customStyle="1" w:styleId="link-embedtitle">
    <w:name w:val="link-embed__title"/>
    <w:basedOn w:val="DefaultParagraphFont"/>
    <w:rsid w:val="004A3C1B"/>
  </w:style>
  <w:style w:type="character" w:customStyle="1" w:styleId="link-embedauthor">
    <w:name w:val="link-embed__author"/>
    <w:basedOn w:val="DefaultParagraphFont"/>
    <w:rsid w:val="004A3C1B"/>
  </w:style>
  <w:style w:type="paragraph" w:customStyle="1" w:styleId="dropcap">
    <w:name w:val="dropcap"/>
    <w:basedOn w:val="Normal"/>
    <w:rsid w:val="004A3C1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settings" Target="settings.xml"/><Relationship Id="rId21" Type="http://schemas.openxmlformats.org/officeDocument/2006/relationships/hyperlink" Target="https://www.newscientist.com/article/dn27243-rock-grab-from-asteroid-will-aid-human-mission-to-mars" TargetMode="External"/><Relationship Id="rId34" Type="http://schemas.openxmlformats.org/officeDocument/2006/relationships/fontTable" Target="fontTable.xml"/><Relationship Id="rId7" Type="http://schemas.openxmlformats.org/officeDocument/2006/relationships/hyperlink" Target="https://phys.org/news/2020-04-trump-moon-asteroids.html" TargetMode="External"/><Relationship Id="rId12" Type="http://schemas.openxmlformats.org/officeDocument/2006/relationships/hyperlink" Target="https://www.universetoday.com/20590/moon-for-sale/" TargetMode="External"/><Relationship Id="rId17" Type="http://schemas.openxmlformats.org/officeDocument/2006/relationships/hyperlink" Target="https://www.cnbc.com/2015/05/01/build-the-economy-here-on-earth-by-exploring-space-tyson.html"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hyperlink" Target="https://www.fhi.ox.ac.uk/wp-content/uploads/Existential-Risks-2017-01-23.pdf" TargetMode="External"/><Relationship Id="rId2" Type="http://schemas.openxmlformats.org/officeDocument/2006/relationships/styles" Target="styles.xml"/><Relationship Id="rId16" Type="http://schemas.openxmlformats.org/officeDocument/2006/relationships/hyperlink" Target="https://www.transastracorp.com/"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whitehouse.gov/presidential-actions/executive-order-encouraging-international-support-recovery-use-space-resource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hyperlink" Target="https://www.fhi.ox.ac.uk/wp-content/uploads/Existential-Risks-2017-01-23.pdf%5d//BPS" TargetMode="External"/><Relationship Id="rId5" Type="http://schemas.openxmlformats.org/officeDocument/2006/relationships/hyperlink" Target="https://www.orfonline.org/research/if-space-is-the-province-of-mankind-who-owns-its-resources-47561/" TargetMode="External"/><Relationship Id="rId15" Type="http://schemas.openxmlformats.org/officeDocument/2006/relationships/hyperlink" Target="https://asteroidminingcorporation.co.uk/" TargetMode="External"/><Relationship Id="rId23" Type="http://schemas.openxmlformats.org/officeDocument/2006/relationships/hyperlink" Target="http://arxiv.org/abs/1505.03800"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phys.org/tags/space/" TargetMode="External"/><Relationship Id="rId19" Type="http://schemas.openxmlformats.org/officeDocument/2006/relationships/hyperlink" Target="https://arxiv.org/pdf/1505.03800.pdf" TargetMode="External"/><Relationship Id="rId31" Type="http://schemas.openxmlformats.org/officeDocument/2006/relationships/hyperlink" Target="https://www.researchgate.net/publication/320740608_Experienced_poverty_and_local_conflict_violence" TargetMode="External"/><Relationship Id="rId4" Type="http://schemas.openxmlformats.org/officeDocument/2006/relationships/webSettings" Target="webSettings.xml"/><Relationship Id="rId9" Type="http://schemas.openxmlformats.org/officeDocument/2006/relationships/hyperlink" Target="https://www.space.com/trump-moon-mining-space-resources-executive-order.html" TargetMode="External"/><Relationship Id="rId14" Type="http://schemas.openxmlformats.org/officeDocument/2006/relationships/hyperlink" Target="https://www.consensys.space/pr"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africanews.space/the-effect-of-asteroid-mining-on-mining-activities-in-africa/" TargetMode="External"/><Relationship Id="rId35" Type="http://schemas.openxmlformats.org/officeDocument/2006/relationships/theme" Target="theme/theme1.xml"/><Relationship Id="rId8" Type="http://schemas.openxmlformats.org/officeDocument/2006/relationships/hyperlink" Target="https://www.congress.gov/bill/114th-congress/house-bill/2262/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19</Pages>
  <Words>9564</Words>
  <Characters>54519</Characters>
  <Application>Microsoft Office Word</Application>
  <DocSecurity>0</DocSecurity>
  <Lines>454</Lines>
  <Paragraphs>127</Paragraphs>
  <ScaleCrop>false</ScaleCrop>
  <Company/>
  <LinksUpToDate>false</LinksUpToDate>
  <CharactersWithSpaces>63956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Kensho Nishio</dc:creator>
  <cp:keywords/>
  <dc:description/>
  <cp:lastModifiedBy>Kensho Nishio</cp:lastModifiedBy>
  <cp:revision>4</cp:revision>
  <dcterms:created xsi:type="dcterms:W3CDTF">2022-01-16T00:53:00Z</dcterms:created>
  <dcterms:modified xsi:type="dcterms:W3CDTF">2022-01-16T01:03:00Z</dcterms:modified>
</cp:coreProperties>
</file>